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EF857" w14:textId="77777777" w:rsidR="004D6545" w:rsidRPr="00FE51A3" w:rsidRDefault="004D6545" w:rsidP="004D6545">
      <w:pPr>
        <w:pStyle w:val="Heading1"/>
        <w:rPr>
          <w:rFonts w:asciiTheme="majorHAnsi" w:hAnsiTheme="majorHAnsi" w:cstheme="majorHAnsi"/>
        </w:rPr>
      </w:pPr>
      <w:r w:rsidRPr="00FE51A3">
        <w:rPr>
          <w:rFonts w:asciiTheme="majorHAnsi" w:hAnsiTheme="majorHAnsi" w:cstheme="majorHAnsi"/>
        </w:rPr>
        <w:t xml:space="preserve">COVID Vaccine </w:t>
      </w:r>
      <w:proofErr w:type="spellStart"/>
      <w:r w:rsidRPr="00FE51A3">
        <w:rPr>
          <w:rFonts w:asciiTheme="majorHAnsi" w:hAnsiTheme="majorHAnsi" w:cstheme="majorHAnsi"/>
        </w:rPr>
        <w:t>Aff</w:t>
      </w:r>
      <w:proofErr w:type="spellEnd"/>
    </w:p>
    <w:p w14:paraId="2339CECA" w14:textId="77777777" w:rsidR="004D6545" w:rsidRPr="00FE51A3" w:rsidRDefault="004D6545" w:rsidP="004D6545">
      <w:pPr>
        <w:pStyle w:val="Heading2"/>
        <w:rPr>
          <w:rFonts w:asciiTheme="majorHAnsi" w:hAnsiTheme="majorHAnsi" w:cstheme="majorHAnsi"/>
        </w:rPr>
      </w:pPr>
      <w:r w:rsidRPr="00FE51A3">
        <w:rPr>
          <w:rFonts w:asciiTheme="majorHAnsi" w:hAnsiTheme="majorHAnsi" w:cstheme="majorHAnsi"/>
        </w:rPr>
        <w:lastRenderedPageBreak/>
        <w:t>1AC</w:t>
      </w:r>
    </w:p>
    <w:p w14:paraId="7BBEE329" w14:textId="77777777" w:rsidR="004D6545" w:rsidRPr="00FE51A3" w:rsidRDefault="004D6545" w:rsidP="004D6545">
      <w:pPr>
        <w:pStyle w:val="Heading3"/>
        <w:rPr>
          <w:rFonts w:asciiTheme="majorHAnsi" w:hAnsiTheme="majorHAnsi" w:cstheme="majorHAnsi"/>
        </w:rPr>
      </w:pPr>
      <w:r w:rsidRPr="00FE51A3">
        <w:rPr>
          <w:rFonts w:asciiTheme="majorHAnsi" w:hAnsiTheme="majorHAnsi" w:cstheme="majorHAnsi"/>
        </w:rPr>
        <w:lastRenderedPageBreak/>
        <w:t xml:space="preserve">1AC – Plan </w:t>
      </w:r>
    </w:p>
    <w:p w14:paraId="651D9C8B" w14:textId="77777777" w:rsidR="004D6545" w:rsidRPr="00FE51A3" w:rsidRDefault="004D6545" w:rsidP="004D6545">
      <w:pPr>
        <w:pStyle w:val="Heading4"/>
        <w:rPr>
          <w:rFonts w:asciiTheme="majorHAnsi" w:hAnsiTheme="majorHAnsi" w:cstheme="majorHAnsi"/>
        </w:rPr>
      </w:pPr>
      <w:r w:rsidRPr="00FE51A3">
        <w:rPr>
          <w:rFonts w:asciiTheme="majorHAnsi" w:hAnsiTheme="majorHAnsi" w:cstheme="majorHAnsi"/>
        </w:rPr>
        <w:t>Plan – The member nations of the World Trade Organization ought to reduce intellectual property protections for COVID-19 medicines.</w:t>
      </w:r>
    </w:p>
    <w:p w14:paraId="3C0B7C0E" w14:textId="77777777" w:rsidR="004D6545" w:rsidRPr="00FE51A3" w:rsidRDefault="004D6545" w:rsidP="004D6545">
      <w:pPr>
        <w:pStyle w:val="Heading3"/>
        <w:rPr>
          <w:rFonts w:asciiTheme="majorHAnsi" w:hAnsiTheme="majorHAnsi" w:cstheme="majorHAnsi"/>
        </w:rPr>
      </w:pPr>
      <w:r w:rsidRPr="00FE51A3">
        <w:rPr>
          <w:rFonts w:asciiTheme="majorHAnsi" w:hAnsiTheme="majorHAnsi" w:cstheme="majorHAnsi"/>
        </w:rPr>
        <w:lastRenderedPageBreak/>
        <w:t>1AC – Inherency</w:t>
      </w:r>
    </w:p>
    <w:p w14:paraId="1FA2ECB8" w14:textId="77777777" w:rsidR="004D6545" w:rsidRPr="00FE51A3" w:rsidRDefault="004D6545" w:rsidP="004D6545">
      <w:pPr>
        <w:pStyle w:val="Heading4"/>
        <w:rPr>
          <w:rFonts w:asciiTheme="majorHAnsi" w:hAnsiTheme="majorHAnsi" w:cstheme="majorHAnsi"/>
        </w:rPr>
      </w:pPr>
      <w:r w:rsidRPr="00FE51A3">
        <w:rPr>
          <w:rFonts w:asciiTheme="majorHAnsi" w:hAnsiTheme="majorHAnsi" w:cstheme="majorHAnsi"/>
        </w:rPr>
        <w:t xml:space="preserve">Contention 1 is </w:t>
      </w:r>
      <w:r w:rsidRPr="00FE51A3">
        <w:rPr>
          <w:rFonts w:asciiTheme="majorHAnsi" w:hAnsiTheme="majorHAnsi" w:cstheme="majorHAnsi"/>
          <w:u w:val="single"/>
        </w:rPr>
        <w:t>Inherency</w:t>
      </w:r>
      <w:r w:rsidRPr="00FE51A3">
        <w:rPr>
          <w:rFonts w:asciiTheme="majorHAnsi" w:hAnsiTheme="majorHAnsi" w:cstheme="majorHAnsi"/>
        </w:rPr>
        <w:t>.</w:t>
      </w:r>
    </w:p>
    <w:p w14:paraId="48601B32" w14:textId="77777777" w:rsidR="004D6545" w:rsidRPr="00FE51A3" w:rsidRDefault="004D6545" w:rsidP="004D6545">
      <w:pPr>
        <w:rPr>
          <w:rFonts w:asciiTheme="majorHAnsi" w:hAnsiTheme="majorHAnsi" w:cstheme="majorHAnsi"/>
        </w:rPr>
      </w:pPr>
      <w:r>
        <w:rPr>
          <w:rFonts w:asciiTheme="majorHAnsi" w:hAnsiTheme="majorHAnsi" w:cstheme="majorHAnsi"/>
        </w:rPr>
        <w:tab/>
      </w:r>
    </w:p>
    <w:p w14:paraId="2A002A87" w14:textId="77777777" w:rsidR="004D6545" w:rsidRPr="00FE51A3" w:rsidRDefault="004D6545" w:rsidP="004D6545">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636C3CF4" w14:textId="77777777" w:rsidR="004D6545" w:rsidRPr="00FE51A3" w:rsidRDefault="004D6545" w:rsidP="004D6545">
      <w:pPr>
        <w:rPr>
          <w:rFonts w:asciiTheme="majorHAnsi" w:hAnsiTheme="majorHAnsi" w:cstheme="majorHAnsi"/>
        </w:rPr>
      </w:pPr>
      <w:r w:rsidRPr="00FE51A3">
        <w:rPr>
          <w:rStyle w:val="Style13ptBold"/>
          <w:rFonts w:asciiTheme="majorHAnsi" w:hAnsiTheme="majorHAnsi" w:cstheme="majorHAnsi"/>
        </w:rPr>
        <w:t>Meredith 21</w:t>
      </w:r>
      <w:r w:rsidRPr="00FE51A3">
        <w:rPr>
          <w:rFonts w:asciiTheme="majorHAnsi" w:hAnsiTheme="majorHAnsi" w:cstheme="majorHAnsi"/>
        </w:rPr>
        <w:t xml:space="preserve">. [(Sam Meredith is a Correspondent at CNBC in London, covering international politics, </w:t>
      </w:r>
      <w:proofErr w:type="gramStart"/>
      <w:r w:rsidRPr="00FE51A3">
        <w:rPr>
          <w:rFonts w:asciiTheme="majorHAnsi" w:hAnsiTheme="majorHAnsi" w:cstheme="majorHAnsi"/>
        </w:rPr>
        <w:t>energy</w:t>
      </w:r>
      <w:proofErr w:type="gramEnd"/>
      <w:r w:rsidRPr="00FE51A3">
        <w:rPr>
          <w:rFonts w:asciiTheme="majorHAnsi" w:hAnsiTheme="majorHAnsi" w:cstheme="majorHAnsi"/>
        </w:rPr>
        <w:t xml:space="preserve"> and business news) “Rich countries are refusing to waive the rights on Covid vaccines as global cases hit record levels,” CNBC, April 22, 2021. </w:t>
      </w:r>
      <w:hyperlink r:id="rId9" w:history="1">
        <w:r w:rsidRPr="00FE51A3">
          <w:rPr>
            <w:rStyle w:val="Hyperlink"/>
            <w:rFonts w:asciiTheme="majorHAnsi" w:hAnsiTheme="majorHAnsi" w:cstheme="majorHAnsi"/>
          </w:rPr>
          <w:t>https://www.cnbc.com/2021/04/22/covid-rich-countries-are-refusing-to-waive-ip-rights-on-vaccines.html</w:t>
        </w:r>
      </w:hyperlink>
      <w:r w:rsidRPr="00FE51A3">
        <w:rPr>
          <w:rFonts w:asciiTheme="majorHAnsi" w:hAnsiTheme="majorHAnsi" w:cstheme="majorHAnsi"/>
        </w:rPr>
        <w:t>] TDI</w:t>
      </w:r>
    </w:p>
    <w:p w14:paraId="4A6B5A85" w14:textId="77777777" w:rsidR="004D6545" w:rsidRPr="00FE51A3" w:rsidRDefault="004D6545" w:rsidP="004D6545">
      <w:pPr>
        <w:rPr>
          <w:rFonts w:asciiTheme="majorHAnsi" w:hAnsiTheme="majorHAnsi" w:cstheme="majorHAnsi"/>
          <w:b/>
          <w:bCs/>
          <w:sz w:val="14"/>
        </w:rPr>
      </w:pPr>
      <w:r w:rsidRPr="00FE51A3">
        <w:rPr>
          <w:rFonts w:asciiTheme="majorHAnsi" w:hAnsiTheme="majorHAnsi" w:cstheme="majorHAnsi"/>
          <w:sz w:val="14"/>
        </w:rPr>
        <w:t xml:space="preserve">LONDON — </w:t>
      </w:r>
      <w:r w:rsidRPr="005D2531">
        <w:rPr>
          <w:rFonts w:asciiTheme="majorHAnsi" w:hAnsiTheme="majorHAnsi" w:cstheme="majorHAnsi"/>
          <w:u w:val="single"/>
        </w:rPr>
        <w:t>The U.S.,</w:t>
      </w:r>
      <w:r w:rsidRPr="00FE51A3">
        <w:rPr>
          <w:rFonts w:asciiTheme="majorHAnsi" w:hAnsiTheme="majorHAnsi" w:cstheme="majorHAnsi"/>
          <w:u w:val="single"/>
        </w:rPr>
        <w:t xml:space="preserve"> Canada and U.K. are among some of the </w:t>
      </w:r>
      <w:r w:rsidRPr="005D2531">
        <w:rPr>
          <w:rFonts w:asciiTheme="majorHAnsi" w:hAnsiTheme="majorHAnsi" w:cstheme="majorHAnsi"/>
          <w:highlight w:val="green"/>
          <w:u w:val="single"/>
        </w:rPr>
        <w:t>high-income countries</w:t>
      </w:r>
      <w:r w:rsidRPr="00FE51A3">
        <w:rPr>
          <w:rFonts w:asciiTheme="majorHAnsi" w:hAnsiTheme="majorHAnsi" w:cstheme="majorHAnsi"/>
          <w:u w:val="single"/>
        </w:rPr>
        <w:t xml:space="preserve"> actively </w:t>
      </w:r>
      <w:r w:rsidRPr="005D2531">
        <w:rPr>
          <w:rFonts w:asciiTheme="majorHAnsi" w:hAnsiTheme="majorHAnsi" w:cstheme="majorHAnsi"/>
          <w:b/>
          <w:bCs/>
          <w:highlight w:val="green"/>
          <w:u w:val="single"/>
        </w:rPr>
        <w:t>blocking a patent-waiver proposal</w:t>
      </w:r>
      <w:r w:rsidRPr="00FE51A3">
        <w:rPr>
          <w:rFonts w:asciiTheme="majorHAnsi" w:hAnsiTheme="majorHAnsi" w:cstheme="majorHAnsi"/>
          <w:u w:val="single"/>
        </w:rPr>
        <w:t xml:space="preserve"> designed </w:t>
      </w:r>
      <w:r w:rsidRPr="005D2531">
        <w:rPr>
          <w:rFonts w:asciiTheme="majorHAnsi" w:hAnsiTheme="majorHAnsi" w:cstheme="majorHAnsi"/>
          <w:highlight w:val="green"/>
          <w:u w:val="single"/>
        </w:rPr>
        <w:t xml:space="preserve">to </w:t>
      </w:r>
      <w:r w:rsidRPr="005D2531">
        <w:rPr>
          <w:rFonts w:asciiTheme="majorHAnsi" w:hAnsiTheme="majorHAnsi" w:cstheme="majorHAnsi"/>
          <w:b/>
          <w:bCs/>
          <w:highlight w:val="green"/>
          <w:u w:val="single"/>
        </w:rPr>
        <w:t>boost</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global production of Covid-19 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w:t>
      </w:r>
      <w:r w:rsidRPr="005D2531">
        <w:rPr>
          <w:rFonts w:asciiTheme="majorHAnsi" w:hAnsiTheme="majorHAnsi" w:cstheme="majorHAnsi"/>
          <w:highlight w:val="green"/>
          <w:u w:val="single"/>
        </w:rPr>
        <w:t>the W</w:t>
      </w:r>
      <w:r w:rsidRPr="00FE51A3">
        <w:rPr>
          <w:rFonts w:asciiTheme="majorHAnsi" w:hAnsiTheme="majorHAnsi" w:cstheme="majorHAnsi"/>
          <w:u w:val="single"/>
        </w:rPr>
        <w:t xml:space="preserve">orld </w:t>
      </w:r>
      <w:r w:rsidRPr="005D2531">
        <w:rPr>
          <w:rFonts w:asciiTheme="majorHAnsi" w:hAnsiTheme="majorHAnsi" w:cstheme="majorHAnsi"/>
          <w:highlight w:val="green"/>
          <w:u w:val="single"/>
        </w:rPr>
        <w:t>H</w:t>
      </w:r>
      <w:r w:rsidRPr="00FE51A3">
        <w:rPr>
          <w:rFonts w:asciiTheme="majorHAnsi" w:hAnsiTheme="majorHAnsi" w:cstheme="majorHAnsi"/>
          <w:u w:val="single"/>
        </w:rPr>
        <w:t xml:space="preserve">ealth </w:t>
      </w:r>
      <w:r w:rsidRPr="005D2531">
        <w:rPr>
          <w:rFonts w:asciiTheme="majorHAnsi" w:hAnsiTheme="majorHAnsi" w:cstheme="majorHAnsi"/>
          <w:highlight w:val="green"/>
          <w:u w:val="single"/>
        </w:rPr>
        <w:t>O</w:t>
      </w:r>
      <w:r w:rsidRPr="00FE51A3">
        <w:rPr>
          <w:rFonts w:asciiTheme="majorHAnsi" w:hAnsiTheme="majorHAnsi" w:cstheme="majorHAnsi"/>
          <w:u w:val="single"/>
        </w:rPr>
        <w:t xml:space="preserve">rganization has repeatedly </w:t>
      </w:r>
      <w:r w:rsidRPr="005D2531">
        <w:rPr>
          <w:rFonts w:asciiTheme="majorHAnsi" w:hAnsiTheme="majorHAnsi" w:cstheme="majorHAnsi"/>
          <w:highlight w:val="green"/>
          <w:u w:val="single"/>
        </w:rPr>
        <w:t>admonished a “</w:t>
      </w:r>
      <w:r w:rsidRPr="005D2531">
        <w:rPr>
          <w:rFonts w:asciiTheme="majorHAnsi" w:hAnsiTheme="majorHAnsi" w:cstheme="majorHAnsi"/>
          <w:b/>
          <w:bCs/>
          <w:highlight w:val="green"/>
          <w:u w:val="single"/>
        </w:rPr>
        <w:t>shocking imbalance” in</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distribution of vaccines</w:t>
      </w:r>
      <w:r w:rsidRPr="00FE51A3">
        <w:rPr>
          <w:rFonts w:asciiTheme="majorHAnsi" w:hAnsiTheme="majorHAnsi" w:cstheme="majorHAnsi"/>
          <w:b/>
          <w:bCs/>
          <w:u w:val="single"/>
        </w:rPr>
        <w:t xml:space="preserve">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8028E9">
        <w:rPr>
          <w:rFonts w:asciiTheme="majorHAnsi" w:hAnsiTheme="majorHAnsi" w:cstheme="majorHAnsi"/>
          <w:highlight w:val="green"/>
          <w:u w:val="single"/>
        </w:rPr>
        <w:t>The landmark proposal</w:t>
      </w:r>
      <w:r w:rsidRPr="008028E9">
        <w:rPr>
          <w:rFonts w:asciiTheme="majorHAnsi" w:hAnsiTheme="majorHAnsi" w:cstheme="majorHAnsi"/>
          <w:u w:val="single"/>
        </w:rPr>
        <w:t>, which was jointly submitted by India and South Africa</w:t>
      </w:r>
      <w:r w:rsidRPr="008028E9">
        <w:rPr>
          <w:rFonts w:asciiTheme="majorHAnsi" w:hAnsiTheme="majorHAnsi" w:cstheme="majorHAnsi"/>
          <w:sz w:val="14"/>
        </w:rPr>
        <w:t xml:space="preserve"> in October, </w:t>
      </w:r>
      <w:r w:rsidRPr="008028E9">
        <w:rPr>
          <w:rFonts w:asciiTheme="majorHAnsi" w:hAnsiTheme="majorHAnsi" w:cstheme="majorHAnsi"/>
          <w:u w:val="single"/>
        </w:rPr>
        <w:t>has been backed by more than 100 mostly developing countries. It aims to facilitate the manufacture of treatments locally a</w:t>
      </w:r>
      <w:r w:rsidRPr="00FE51A3">
        <w:rPr>
          <w:rFonts w:asciiTheme="majorHAnsi" w:hAnsiTheme="majorHAnsi" w:cstheme="majorHAnsi"/>
          <w:u w:val="single"/>
        </w:rPr>
        <w:t xml:space="preserve">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w:t>
      </w:r>
      <w:r w:rsidRPr="008028E9">
        <w:rPr>
          <w:rFonts w:asciiTheme="majorHAnsi" w:hAnsiTheme="majorHAnsi" w:cstheme="majorHAnsi"/>
          <w:highlight w:val="green"/>
          <w:u w:val="single"/>
        </w:rPr>
        <w:t xml:space="preserve">continues to be </w:t>
      </w:r>
      <w:r w:rsidRPr="008028E9">
        <w:rPr>
          <w:rFonts w:asciiTheme="majorHAnsi" w:hAnsiTheme="majorHAnsi" w:cstheme="majorHAnsi"/>
          <w:b/>
          <w:bCs/>
          <w:highlight w:val="green"/>
          <w:u w:val="single"/>
        </w:rPr>
        <w:t>stonewalled by a</w:t>
      </w:r>
      <w:r w:rsidRPr="00FE51A3">
        <w:rPr>
          <w:rFonts w:asciiTheme="majorHAnsi" w:hAnsiTheme="majorHAnsi" w:cstheme="majorHAnsi"/>
          <w:b/>
          <w:bCs/>
          <w:u w:val="single"/>
        </w:rPr>
        <w:t xml:space="preserve"> small number of </w:t>
      </w:r>
      <w:r w:rsidRPr="008028E9">
        <w:rPr>
          <w:rFonts w:asciiTheme="majorHAnsi" w:hAnsiTheme="majorHAnsi" w:cstheme="majorHAnsi"/>
          <w:b/>
          <w:bCs/>
          <w:highlight w:val="green"/>
          <w:u w:val="single"/>
        </w:rPr>
        <w:t>governments</w:t>
      </w:r>
      <w:r w:rsidRPr="00FE51A3">
        <w:rPr>
          <w:rFonts w:asciiTheme="majorHAnsi" w:hAnsiTheme="majorHAnsi" w:cstheme="majorHAnsi"/>
          <w:u w:val="single"/>
        </w:rPr>
        <w:t xml:space="preserve"> — including the U.S., EU, U.K., Switzerland, Japan, Norway, Canada, </w:t>
      </w:r>
      <w:proofErr w:type="gramStart"/>
      <w:r w:rsidRPr="00FE51A3">
        <w:rPr>
          <w:rFonts w:asciiTheme="majorHAnsi" w:hAnsiTheme="majorHAnsi" w:cstheme="majorHAnsi"/>
          <w:u w:val="single"/>
        </w:rPr>
        <w:t>Australia</w:t>
      </w:r>
      <w:proofErr w:type="gramEnd"/>
      <w:r w:rsidRPr="00FE51A3">
        <w:rPr>
          <w:rFonts w:asciiTheme="majorHAnsi" w:hAnsiTheme="majorHAnsi" w:cstheme="majorHAnsi"/>
          <w:u w:val="single"/>
        </w:rPr>
        <w:t xml:space="preserve"> and Brazil.</w:t>
      </w:r>
      <w:r w:rsidRPr="00FE51A3">
        <w:rPr>
          <w:rFonts w:asciiTheme="majorHAnsi" w:hAnsiTheme="majorHAnsi" w:cstheme="majorHAnsi"/>
          <w:sz w:val="14"/>
        </w:rPr>
        <w:t xml:space="preserve"> “In this Covid-19 pandemic, </w:t>
      </w:r>
      <w:r w:rsidRPr="00FE51A3">
        <w:rPr>
          <w:rFonts w:asciiTheme="majorHAnsi" w:hAnsiTheme="majorHAnsi" w:cstheme="majorHAnsi"/>
          <w:u w:val="single"/>
        </w:rPr>
        <w:t xml:space="preserve">we are once again </w:t>
      </w:r>
      <w:r w:rsidRPr="00FE51A3">
        <w:rPr>
          <w:rFonts w:asciiTheme="majorHAnsi" w:hAnsiTheme="majorHAnsi" w:cstheme="majorHAnsi"/>
          <w:b/>
          <w:bCs/>
          <w:u w:val="single"/>
        </w:rPr>
        <w:t xml:space="preserve">faced with </w:t>
      </w:r>
      <w:r w:rsidRPr="008028E9">
        <w:rPr>
          <w:rFonts w:asciiTheme="majorHAnsi" w:hAnsiTheme="majorHAnsi" w:cstheme="majorHAnsi"/>
          <w:b/>
          <w:bCs/>
          <w:u w:val="single"/>
        </w:rPr>
        <w:t>issues of scarcity</w:t>
      </w:r>
      <w:r w:rsidRPr="008028E9">
        <w:rPr>
          <w:rFonts w:asciiTheme="majorHAnsi" w:hAnsiTheme="majorHAnsi" w:cstheme="majorHAnsi"/>
          <w:u w:val="single"/>
        </w:rPr>
        <w:t>,</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xml:space="preserve">,” Dr. Maria Guevara, international medical secretary at </w:t>
      </w:r>
      <w:proofErr w:type="spellStart"/>
      <w:r w:rsidRPr="00FE51A3">
        <w:rPr>
          <w:rFonts w:asciiTheme="majorHAnsi" w:hAnsiTheme="majorHAnsi" w:cstheme="majorHAnsi"/>
          <w:sz w:val="14"/>
        </w:rPr>
        <w:t>Medecins</w:t>
      </w:r>
      <w:proofErr w:type="spellEnd"/>
      <w:r w:rsidRPr="00FE51A3">
        <w:rPr>
          <w:rFonts w:asciiTheme="majorHAnsi" w:hAnsiTheme="majorHAnsi" w:cstheme="majorHAnsi"/>
          <w:sz w:val="14"/>
        </w:rPr>
        <w:t xml:space="preserve"> Sans </w:t>
      </w:r>
      <w:proofErr w:type="spellStart"/>
      <w:r w:rsidRPr="00FE51A3">
        <w:rPr>
          <w:rFonts w:asciiTheme="majorHAnsi" w:hAnsiTheme="majorHAnsi" w:cstheme="majorHAnsi"/>
          <w:sz w:val="14"/>
        </w:rPr>
        <w:t>Frontieres</w:t>
      </w:r>
      <w:proofErr w:type="spellEnd"/>
      <w:r w:rsidRPr="00FE51A3">
        <w:rPr>
          <w:rFonts w:asciiTheme="majorHAnsi" w:hAnsiTheme="majorHAnsi" w:cstheme="majorHAnsi"/>
          <w:sz w:val="14"/>
        </w:rPr>
        <w:t>,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8028E9">
        <w:rPr>
          <w:rFonts w:asciiTheme="majorHAnsi" w:hAnsiTheme="majorHAnsi" w:cstheme="majorHAnsi"/>
          <w:highlight w:val="green"/>
          <w:u w:val="single"/>
        </w:rPr>
        <w:t>The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urgency and </w:t>
      </w:r>
      <w:r w:rsidRPr="008028E9">
        <w:rPr>
          <w:rFonts w:asciiTheme="majorHAnsi" w:hAnsiTheme="majorHAnsi" w:cstheme="majorHAnsi"/>
          <w:b/>
          <w:bCs/>
          <w:highlight w:val="green"/>
          <w:u w:val="single"/>
        </w:rPr>
        <w:t>importance of waiving certain i</w:t>
      </w:r>
      <w:r w:rsidRPr="00FE51A3">
        <w:rPr>
          <w:rFonts w:asciiTheme="majorHAnsi" w:hAnsiTheme="majorHAnsi" w:cstheme="majorHAnsi"/>
          <w:b/>
          <w:bCs/>
          <w:u w:val="single"/>
        </w:rPr>
        <w:t xml:space="preserve">ntellectual </w:t>
      </w:r>
      <w:r w:rsidRPr="008028E9">
        <w:rPr>
          <w:rFonts w:asciiTheme="majorHAnsi" w:hAnsiTheme="majorHAnsi" w:cstheme="majorHAnsi"/>
          <w:b/>
          <w:bCs/>
          <w:highlight w:val="green"/>
          <w:u w:val="single"/>
        </w:rPr>
        <w:t>p</w:t>
      </w:r>
      <w:r w:rsidRPr="00FE51A3">
        <w:rPr>
          <w:rFonts w:asciiTheme="majorHAnsi" w:hAnsiTheme="majorHAnsi" w:cstheme="majorHAnsi"/>
          <w:b/>
          <w:bCs/>
          <w:u w:val="single"/>
        </w:rPr>
        <w:t xml:space="preserve">roperty rights amid the pandemic </w:t>
      </w:r>
      <w:r w:rsidRPr="008028E9">
        <w:rPr>
          <w:rFonts w:asciiTheme="majorHAnsi" w:hAnsiTheme="majorHAnsi" w:cstheme="majorHAnsi"/>
          <w:b/>
          <w:bCs/>
          <w:highlight w:val="green"/>
          <w:u w:val="single"/>
        </w:rPr>
        <w:t>have</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8028E9">
        <w:rPr>
          <w:rFonts w:asciiTheme="majorHAnsi" w:hAnsiTheme="majorHAnsi" w:cstheme="majorHAnsi"/>
          <w:highlight w:val="green"/>
          <w:u w:val="single"/>
        </w:rPr>
        <w:t>The waiver</w:t>
      </w:r>
      <w:r w:rsidRPr="00FE51A3">
        <w:rPr>
          <w:rFonts w:asciiTheme="majorHAnsi" w:hAnsiTheme="majorHAnsi" w:cstheme="majorHAnsi"/>
          <w:u w:val="single"/>
        </w:rPr>
        <w:t xml:space="preserve">, if adopted at the General Council, the WTO’s highest-level decision-making body, </w:t>
      </w:r>
      <w:r w:rsidRPr="008028E9">
        <w:rPr>
          <w:rFonts w:asciiTheme="majorHAnsi" w:hAnsiTheme="majorHAnsi" w:cstheme="majorHAnsi"/>
          <w:highlight w:val="green"/>
          <w:u w:val="single"/>
        </w:rPr>
        <w:t xml:space="preserve">could </w:t>
      </w:r>
      <w:r w:rsidRPr="008028E9">
        <w:rPr>
          <w:rFonts w:asciiTheme="majorHAnsi" w:hAnsiTheme="majorHAnsi" w:cstheme="majorHAnsi"/>
          <w:b/>
          <w:bCs/>
          <w:highlight w:val="green"/>
          <w:u w:val="single"/>
        </w:rPr>
        <w:t xml:space="preserve">help countries </w:t>
      </w:r>
      <w:r w:rsidRPr="008028E9">
        <w:rPr>
          <w:rFonts w:asciiTheme="majorHAnsi" w:hAnsiTheme="majorHAnsi" w:cstheme="majorHAnsi"/>
          <w:b/>
          <w:bCs/>
          <w:u w:val="single"/>
        </w:rPr>
        <w:t xml:space="preserve">around the world </w:t>
      </w:r>
      <w:r w:rsidRPr="008028E9">
        <w:rPr>
          <w:rFonts w:asciiTheme="majorHAnsi" w:hAnsiTheme="majorHAnsi" w:cstheme="majorHAnsi"/>
          <w:b/>
          <w:bCs/>
          <w:highlight w:val="green"/>
          <w:u w:val="single"/>
        </w:rPr>
        <w:t>overcome</w:t>
      </w:r>
      <w:r w:rsidRPr="008028E9">
        <w:rPr>
          <w:rFonts w:asciiTheme="majorHAnsi" w:hAnsiTheme="majorHAnsi" w:cstheme="majorHAnsi"/>
          <w:b/>
          <w:bCs/>
          <w:u w:val="single"/>
        </w:rPr>
        <w:t xml:space="preserve"> </w:t>
      </w:r>
      <w:r w:rsidRPr="008028E9">
        <w:rPr>
          <w:rFonts w:asciiTheme="majorHAnsi" w:hAnsiTheme="majorHAnsi" w:cstheme="majorHAnsi"/>
          <w:b/>
          <w:bCs/>
          <w:highlight w:val="green"/>
          <w:u w:val="single"/>
        </w:rPr>
        <w:t>legal barriers</w:t>
      </w:r>
      <w:r w:rsidRPr="00FE51A3">
        <w:rPr>
          <w:rFonts w:asciiTheme="majorHAnsi" w:hAnsiTheme="majorHAnsi" w:cstheme="majorHAnsi"/>
          <w:b/>
          <w:bCs/>
          <w:u w:val="single"/>
        </w:rPr>
        <w:t xml:space="preserve"> </w:t>
      </w:r>
      <w:r w:rsidRPr="008028E9">
        <w:rPr>
          <w:rFonts w:asciiTheme="majorHAnsi" w:hAnsiTheme="majorHAnsi" w:cstheme="majorHAnsi"/>
          <w:highlight w:val="green"/>
          <w:u w:val="single"/>
        </w:rPr>
        <w:t>preventing them from</w:t>
      </w:r>
      <w:r w:rsidRPr="00FE51A3">
        <w:rPr>
          <w:rFonts w:asciiTheme="majorHAnsi" w:hAnsiTheme="majorHAnsi" w:cstheme="majorHAnsi"/>
          <w:u w:val="single"/>
        </w:rPr>
        <w:t xml:space="preserve"> </w:t>
      </w:r>
      <w:r w:rsidRPr="008028E9">
        <w:rPr>
          <w:rFonts w:asciiTheme="majorHAnsi" w:hAnsiTheme="majorHAnsi" w:cstheme="majorHAnsi"/>
          <w:highlight w:val="green"/>
          <w:u w:val="single"/>
        </w:rPr>
        <w:t>producing their own</w:t>
      </w:r>
      <w:r w:rsidRPr="00FE51A3">
        <w:rPr>
          <w:rFonts w:asciiTheme="majorHAnsi" w:hAnsiTheme="majorHAnsi" w:cstheme="majorHAnsi"/>
          <w:u w:val="single"/>
        </w:rPr>
        <w:t xml:space="preserve"> Covid </w:t>
      </w:r>
      <w:r w:rsidRPr="008028E9">
        <w:rPr>
          <w:rFonts w:asciiTheme="majorHAnsi" w:hAnsiTheme="majorHAnsi" w:cstheme="majorHAnsi"/>
          <w:highlight w:val="green"/>
          <w:u w:val="single"/>
        </w:rPr>
        <w:t>vaccines</w:t>
      </w:r>
      <w:r w:rsidRPr="00FE51A3">
        <w:rPr>
          <w:rFonts w:asciiTheme="majorHAnsi" w:hAnsiTheme="majorHAnsi" w:cstheme="majorHAnsi"/>
          <w:u w:val="single"/>
        </w:rPr>
        <w:t xml:space="preserve">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8028E9">
        <w:rPr>
          <w:rFonts w:asciiTheme="majorHAnsi" w:hAnsiTheme="majorHAnsi" w:cstheme="majorHAnsi"/>
          <w:b/>
          <w:bCs/>
          <w:u w:val="single"/>
        </w:rPr>
        <w:t>removing barriers</w:t>
      </w:r>
      <w:r w:rsidRPr="008028E9">
        <w:rPr>
          <w:rFonts w:asciiTheme="majorHAnsi" w:hAnsiTheme="majorHAnsi" w:cstheme="majorHAnsi"/>
          <w:u w:val="single"/>
        </w:rPr>
        <w:t xml:space="preserve"> toward the development, production and approval of vaccines is </w:t>
      </w:r>
      <w:r w:rsidRPr="008028E9">
        <w:rPr>
          <w:rFonts w:asciiTheme="majorHAnsi" w:hAnsiTheme="majorHAnsi" w:cstheme="majorHAnsi"/>
          <w:b/>
          <w:bCs/>
          <w:u w:val="single"/>
        </w:rPr>
        <w:t>vital in the fight to prevent, treat and contain the coronavirus.</w:t>
      </w:r>
    </w:p>
    <w:p w14:paraId="137C8027" w14:textId="77777777" w:rsidR="004D6545" w:rsidRPr="00FE51A3" w:rsidRDefault="004D6545" w:rsidP="004D6545">
      <w:pPr>
        <w:pStyle w:val="Heading4"/>
        <w:rPr>
          <w:rFonts w:asciiTheme="majorHAnsi" w:hAnsiTheme="majorHAnsi" w:cstheme="majorHAns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scale</w:t>
      </w:r>
      <w:r w:rsidRPr="00FE51A3">
        <w:rPr>
          <w:rFonts w:asciiTheme="majorHAnsi" w:hAnsiTheme="majorHAnsi" w:cstheme="majorHAnsi"/>
        </w:rPr>
        <w:t>.</w:t>
      </w:r>
    </w:p>
    <w:p w14:paraId="2A4D17DC" w14:textId="77777777" w:rsidR="004D6545" w:rsidRPr="00FE51A3" w:rsidRDefault="004D6545" w:rsidP="004D6545">
      <w:pPr>
        <w:rPr>
          <w:rFonts w:asciiTheme="majorHAnsi" w:hAnsiTheme="majorHAnsi" w:cstheme="majorHAnsi"/>
        </w:rPr>
      </w:pPr>
      <w:r w:rsidRPr="00FE51A3">
        <w:rPr>
          <w:rStyle w:val="Style13ptBold"/>
          <w:rFonts w:asciiTheme="majorHAnsi" w:hAnsiTheme="majorHAnsi" w:cstheme="majorHAnsi"/>
        </w:rPr>
        <w:t>Lindsey 21</w:t>
      </w:r>
      <w:r w:rsidRPr="00FE51A3">
        <w:rPr>
          <w:rFonts w:asciiTheme="majorHAnsi" w:hAnsiTheme="majorHAnsi" w:cstheme="majorHAnsi"/>
        </w:rPr>
        <w:t xml:space="preserve">. [(Brink Lindsey) “Why intellectual property and pandemics don’t mix,” Brookings Institution, June 3, 2021. </w:t>
      </w:r>
      <w:hyperlink r:id="rId10" w:history="1">
        <w:r w:rsidRPr="00FE51A3">
          <w:rPr>
            <w:rStyle w:val="Hyperlink"/>
            <w:rFonts w:asciiTheme="majorHAnsi" w:hAnsiTheme="majorHAnsi" w:cstheme="majorHAnsi"/>
          </w:rPr>
          <w:t>https://www.brookings.edu/blog/up-front/2021/06/03/why-intellectual-property-and-pandemics-dont-mix/</w:t>
        </w:r>
      </w:hyperlink>
      <w:r w:rsidRPr="00FE51A3">
        <w:rPr>
          <w:rFonts w:asciiTheme="majorHAnsi" w:hAnsiTheme="majorHAnsi" w:cstheme="majorHAnsi"/>
        </w:rPr>
        <w:t>] TDI</w:t>
      </w:r>
    </w:p>
    <w:p w14:paraId="6A991588" w14:textId="77777777" w:rsidR="004D6545" w:rsidRPr="00FE51A3" w:rsidRDefault="004D6545" w:rsidP="004D6545">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w:t>
      </w:r>
      <w:proofErr w:type="gramStart"/>
      <w:r w:rsidRPr="00FE51A3">
        <w:rPr>
          <w:rFonts w:asciiTheme="majorHAnsi" w:hAnsiTheme="majorHAnsi" w:cstheme="majorHAnsi"/>
          <w:u w:val="single"/>
        </w:rPr>
        <w:t>First of all</w:t>
      </w:r>
      <w:proofErr w:type="gramEnd"/>
      <w:r w:rsidRPr="00FE51A3">
        <w:rPr>
          <w:rFonts w:asciiTheme="majorHAnsi" w:hAnsiTheme="majorHAnsi" w:cstheme="majorHAnsi"/>
          <w:u w:val="single"/>
        </w:rPr>
        <w:t xml:space="preserve">, the </w:t>
      </w:r>
      <w:r w:rsidRPr="008028E9">
        <w:rPr>
          <w:rFonts w:asciiTheme="majorHAnsi" w:hAnsiTheme="majorHAnsi" w:cstheme="majorHAnsi"/>
          <w:b/>
          <w:bCs/>
          <w:highlight w:val="green"/>
          <w:u w:val="single"/>
        </w:rPr>
        <w:t>COVID-19 pandemic is far from over</w:t>
      </w:r>
      <w:r w:rsidRPr="00FE51A3">
        <w:rPr>
          <w:rFonts w:asciiTheme="majorHAnsi" w:hAnsiTheme="majorHAnsi" w:cstheme="majorHAnsi"/>
          <w:u w:val="single"/>
        </w:rPr>
        <w:t xml:space="preserve">. Although Americans can now see the light at the end of the tunnel thanks to the rapid rollout of vaccines, most of the world isn’t so lucky. </w:t>
      </w:r>
      <w:r w:rsidRPr="008028E9">
        <w:rPr>
          <w:rFonts w:asciiTheme="majorHAnsi" w:hAnsiTheme="majorHAnsi" w:cstheme="majorHAnsi"/>
          <w:highlight w:val="green"/>
          <w:u w:val="single"/>
        </w:rPr>
        <w:t>The virus is</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currently </w:t>
      </w:r>
      <w:r w:rsidRPr="008028E9">
        <w:rPr>
          <w:rFonts w:asciiTheme="majorHAnsi" w:hAnsiTheme="majorHAnsi" w:cstheme="majorHAnsi"/>
          <w:b/>
          <w:bCs/>
          <w:highlight w:val="green"/>
          <w:u w:val="single"/>
        </w:rPr>
        <w:t>raging in India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and throughout South America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overwhelming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health care systems</w:t>
      </w:r>
      <w:r w:rsidRPr="00FE51A3">
        <w:rPr>
          <w:rFonts w:asciiTheme="majorHAnsi" w:hAnsiTheme="majorHAnsi" w:cstheme="majorHAnsi"/>
          <w:b/>
          <w:bCs/>
          <w:u w:val="single"/>
        </w:rPr>
        <w:t xml:space="preserve"> and inflicting suffering and loss on a horrific scale</w:t>
      </w:r>
      <w:r w:rsidRPr="00FE51A3">
        <w:rPr>
          <w:rFonts w:asciiTheme="majorHAnsi" w:hAnsiTheme="majorHAnsi" w:cstheme="majorHAnsi"/>
          <w:u w:val="single"/>
        </w:rPr>
        <w:t>.</w:t>
      </w:r>
      <w:r w:rsidRPr="00FE51A3">
        <w:rPr>
          <w:rFonts w:asciiTheme="majorHAnsi" w:hAnsiTheme="majorHAnsi" w:cstheme="majorHAnsi"/>
        </w:rPr>
        <w:t xml:space="preserve"> And consider the fact that Australia, which has been successful in suppressing the virus, recently announced it was sticking to plans to keep its borders closed until mid-2022. </w:t>
      </w:r>
      <w:r w:rsidRPr="008028E9">
        <w:rPr>
          <w:rFonts w:asciiTheme="majorHAnsi" w:hAnsiTheme="majorHAnsi" w:cstheme="majorHAnsi"/>
          <w:highlight w:val="green"/>
          <w:u w:val="single"/>
        </w:rPr>
        <w:t>Criticisms of</w:t>
      </w:r>
      <w:r w:rsidRPr="00FE51A3">
        <w:rPr>
          <w:rFonts w:asciiTheme="majorHAnsi" w:hAnsiTheme="majorHAnsi" w:cstheme="majorHAnsi"/>
          <w:u w:val="single"/>
        </w:rPr>
        <w:t xml:space="preserve"> the </w:t>
      </w:r>
      <w:r w:rsidRPr="008028E9">
        <w:rPr>
          <w:rFonts w:asciiTheme="majorHAnsi" w:hAnsiTheme="majorHAnsi" w:cstheme="majorHAnsi"/>
          <w:highlight w:val="green"/>
          <w:u w:val="single"/>
        </w:rPr>
        <w:t>TRIPS</w:t>
      </w:r>
      <w:r w:rsidRPr="00FE51A3">
        <w:rPr>
          <w:rFonts w:asciiTheme="majorHAnsi" w:hAnsiTheme="majorHAnsi" w:cstheme="majorHAnsi"/>
          <w:u w:val="single"/>
        </w:rPr>
        <w:t xml:space="preserve"> waiver that focus only on the next few months </w:t>
      </w:r>
      <w:r w:rsidRPr="008028E9">
        <w:rPr>
          <w:rFonts w:asciiTheme="majorHAnsi" w:hAnsiTheme="majorHAnsi" w:cstheme="majorHAnsi"/>
          <w:highlight w:val="green"/>
          <w:u w:val="single"/>
        </w:rPr>
        <w:t>are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therefore </w:t>
      </w:r>
      <w:r w:rsidRPr="008028E9">
        <w:rPr>
          <w:rFonts w:asciiTheme="majorHAnsi" w:hAnsiTheme="majorHAnsi" w:cstheme="majorHAnsi"/>
          <w:b/>
          <w:bCs/>
          <w:highlight w:val="green"/>
          <w:u w:val="single"/>
        </w:rPr>
        <w:t>short-sighted</w:t>
      </w:r>
      <w:r w:rsidRPr="00FE51A3">
        <w:rPr>
          <w:rFonts w:asciiTheme="majorHAnsi" w:hAnsiTheme="majorHAnsi" w:cstheme="majorHAnsi"/>
          <w:u w:val="single"/>
        </w:rPr>
        <w:t xml:space="preserve">: this </w:t>
      </w:r>
      <w:r w:rsidRPr="008028E9">
        <w:rPr>
          <w:rFonts w:asciiTheme="majorHAnsi" w:hAnsiTheme="majorHAnsi" w:cstheme="majorHAnsi"/>
          <w:highlight w:val="green"/>
          <w:u w:val="single"/>
        </w:rPr>
        <w:t xml:space="preserve">pandemic </w:t>
      </w:r>
      <w:r w:rsidRPr="008028E9">
        <w:rPr>
          <w:rFonts w:asciiTheme="majorHAnsi" w:hAnsiTheme="majorHAnsi" w:cstheme="majorHAnsi"/>
          <w:u w:val="single"/>
        </w:rPr>
        <w:t>could</w:t>
      </w:r>
      <w:r w:rsidRPr="00FE51A3">
        <w:rPr>
          <w:rFonts w:asciiTheme="majorHAnsi" w:hAnsiTheme="majorHAnsi" w:cstheme="majorHAnsi"/>
          <w:u w:val="single"/>
        </w:rPr>
        <w:t xml:space="preserve"> well </w:t>
      </w:r>
      <w:r w:rsidRPr="008028E9">
        <w:rPr>
          <w:rFonts w:asciiTheme="majorHAnsi" w:hAnsiTheme="majorHAnsi" w:cstheme="majorHAnsi"/>
          <w:b/>
          <w:bCs/>
          <w:highlight w:val="green"/>
          <w:u w:val="single"/>
        </w:rPr>
        <w:t xml:space="preserve">drag on </w:t>
      </w:r>
      <w:r w:rsidRPr="008028E9">
        <w:rPr>
          <w:rFonts w:asciiTheme="majorHAnsi" w:hAnsiTheme="majorHAnsi" w:cstheme="majorHAnsi"/>
          <w:b/>
          <w:bCs/>
          <w:u w:val="single"/>
        </w:rPr>
        <w:t>long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enough for elimination of patent restrictions</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to enable new vaccine producers</w:t>
      </w:r>
      <w:r w:rsidRPr="00FE51A3">
        <w:rPr>
          <w:rFonts w:asciiTheme="majorHAnsi" w:hAnsiTheme="majorHAnsi" w:cstheme="majorHAnsi"/>
          <w:b/>
          <w:bCs/>
          <w:u w:val="single"/>
        </w:rPr>
        <w:t xml:space="preserve"> to make a positive difference.</w:t>
      </w:r>
    </w:p>
    <w:p w14:paraId="0DDBEE9B" w14:textId="77777777" w:rsidR="004D6545" w:rsidRPr="00FE51A3" w:rsidRDefault="004D6545" w:rsidP="004D6545">
      <w:pPr>
        <w:pStyle w:val="Heading3"/>
        <w:rPr>
          <w:rFonts w:asciiTheme="majorHAnsi" w:hAnsiTheme="majorHAnsi" w:cstheme="majorHAnsi"/>
        </w:rPr>
      </w:pPr>
      <w:r w:rsidRPr="00FE51A3">
        <w:rPr>
          <w:rFonts w:asciiTheme="majorHAnsi" w:hAnsiTheme="majorHAnsi" w:cstheme="majorHAnsi"/>
        </w:rPr>
        <w:lastRenderedPageBreak/>
        <w:t>1AC – WTO Credibility</w:t>
      </w:r>
    </w:p>
    <w:p w14:paraId="495D6EE0" w14:textId="77777777" w:rsidR="004D6545" w:rsidRPr="00FE51A3" w:rsidRDefault="004D6545" w:rsidP="004D6545">
      <w:pPr>
        <w:pStyle w:val="Heading4"/>
        <w:rPr>
          <w:rFonts w:asciiTheme="majorHAnsi" w:hAnsiTheme="majorHAnsi" w:cstheme="majorHAnsi"/>
        </w:rPr>
      </w:pPr>
      <w:r w:rsidRPr="00FE51A3">
        <w:rPr>
          <w:rFonts w:asciiTheme="majorHAnsi" w:hAnsiTheme="majorHAnsi" w:cstheme="majorHAnsi"/>
        </w:rPr>
        <w:t xml:space="preserve">Contention 2 is </w:t>
      </w:r>
      <w:r w:rsidRPr="00FE51A3">
        <w:rPr>
          <w:rFonts w:asciiTheme="majorHAnsi" w:hAnsiTheme="majorHAnsi" w:cstheme="majorHAnsi"/>
          <w:u w:val="single"/>
        </w:rPr>
        <w:t>WTO Credibility</w:t>
      </w:r>
      <w:r w:rsidRPr="00FE51A3">
        <w:rPr>
          <w:rFonts w:asciiTheme="majorHAnsi" w:hAnsiTheme="majorHAnsi" w:cstheme="majorHAnsi"/>
        </w:rPr>
        <w:t>.</w:t>
      </w:r>
    </w:p>
    <w:p w14:paraId="2073548E" w14:textId="77777777" w:rsidR="004D6545" w:rsidRPr="00FE51A3" w:rsidRDefault="004D6545" w:rsidP="004D6545">
      <w:pPr>
        <w:rPr>
          <w:rFonts w:asciiTheme="majorHAnsi" w:hAnsiTheme="majorHAnsi" w:cstheme="majorHAnsi"/>
        </w:rPr>
      </w:pPr>
    </w:p>
    <w:p w14:paraId="037F8283" w14:textId="77777777" w:rsidR="004D6545" w:rsidRPr="00FE51A3" w:rsidRDefault="004D6545" w:rsidP="004D6545">
      <w:pPr>
        <w:pStyle w:val="Heading4"/>
        <w:rPr>
          <w:rFonts w:asciiTheme="majorHAnsi" w:hAnsiTheme="majorHAnsi" w:cstheme="majorHAnsi"/>
        </w:rPr>
      </w:pPr>
      <w:r w:rsidRPr="00FE51A3">
        <w:rPr>
          <w:rFonts w:asciiTheme="majorHAnsi" w:hAnsiTheme="majorHAnsi" w:cstheme="majorHAnsi"/>
        </w:rPr>
        <w:t xml:space="preserve">The new head of the WTO is on track to push for reform and an increased role in the international </w:t>
      </w:r>
      <w:proofErr w:type="gramStart"/>
      <w:r w:rsidRPr="00FE51A3">
        <w:rPr>
          <w:rFonts w:asciiTheme="majorHAnsi" w:hAnsiTheme="majorHAnsi" w:cstheme="majorHAnsi"/>
        </w:rPr>
        <w:t>arena, but</w:t>
      </w:r>
      <w:proofErr w:type="gramEnd"/>
      <w:r w:rsidRPr="00FE51A3">
        <w:rPr>
          <w:rFonts w:asciiTheme="majorHAnsi" w:hAnsiTheme="majorHAnsi" w:cstheme="majorHAnsi"/>
        </w:rPr>
        <w:t xml:space="preserve"> is hindered now due to lack of vaccine agreement.</w:t>
      </w:r>
    </w:p>
    <w:p w14:paraId="4DBE9489" w14:textId="77777777" w:rsidR="004D6545" w:rsidRPr="00FE51A3" w:rsidRDefault="004D6545" w:rsidP="004D6545">
      <w:pPr>
        <w:rPr>
          <w:rFonts w:asciiTheme="majorHAnsi" w:hAnsiTheme="majorHAnsi" w:cstheme="majorHAnsi"/>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4-27</w:t>
      </w:r>
      <w:r w:rsidRPr="00FE51A3">
        <w:rPr>
          <w:rFonts w:asciiTheme="majorHAnsi" w:hAnsiTheme="majorHAnsi" w:cstheme="majorHAnsi"/>
        </w:rPr>
        <w:t xml:space="preserve">. [(Bryce </w:t>
      </w:r>
      <w:proofErr w:type="spellStart"/>
      <w:r w:rsidRPr="00FE51A3">
        <w:rPr>
          <w:rFonts w:asciiTheme="majorHAnsi" w:hAnsiTheme="majorHAnsi" w:cstheme="majorHAnsi"/>
        </w:rPr>
        <w:t>Baschuk</w:t>
      </w:r>
      <w:proofErr w:type="spellEnd"/>
      <w:r w:rsidRPr="00FE51A3">
        <w:rPr>
          <w:rFonts w:asciiTheme="majorHAnsi" w:hAnsiTheme="majorHAnsi" w:cstheme="majorHAnsi"/>
        </w:rPr>
        <w:t xml:space="preserve"> is a Bloomberg Reporter) </w:t>
      </w:r>
      <w:hyperlink r:id="rId11" w:history="1">
        <w:r w:rsidRPr="00FE51A3">
          <w:rPr>
            <w:rStyle w:val="Hyperlink"/>
            <w:rFonts w:asciiTheme="majorHAnsi" w:hAnsiTheme="majorHAnsi" w:cstheme="majorHAnsi"/>
          </w:rPr>
          <w:t>"WTO Chief Pursues a ‘Hectic’ Agenda to Fix World Trade’s Referee," Bloomberg, April 27, 2021. https://www.bloomberg.com/news/articles/2021-04-27/wto-chief-pursues-a-hectic-agenda-to-fix-world-trade-s-referee</w:t>
        </w:r>
      </w:hyperlink>
      <w:r w:rsidRPr="00FE51A3">
        <w:rPr>
          <w:rFonts w:asciiTheme="majorHAnsi" w:hAnsiTheme="majorHAnsi" w:cstheme="majorHAnsi"/>
        </w:rPr>
        <w:t>] TDI</w:t>
      </w:r>
    </w:p>
    <w:p w14:paraId="23552769" w14:textId="77777777" w:rsidR="004D6545" w:rsidRPr="00FE51A3" w:rsidRDefault="004D6545" w:rsidP="004D6545">
      <w:pPr>
        <w:rPr>
          <w:rFonts w:asciiTheme="majorHAnsi" w:hAnsiTheme="majorHAnsi" w:cstheme="majorHAnsi"/>
          <w:sz w:val="14"/>
        </w:rPr>
      </w:pPr>
      <w:r w:rsidRPr="00FE51A3">
        <w:rPr>
          <w:rFonts w:asciiTheme="majorHAnsi" w:hAnsiTheme="majorHAnsi" w:cstheme="majorHAnsi"/>
          <w:u w:val="single"/>
        </w:rPr>
        <w:t xml:space="preserve">The head of the </w:t>
      </w:r>
      <w:r w:rsidRPr="008028E9">
        <w:rPr>
          <w:rFonts w:asciiTheme="majorHAnsi" w:hAnsiTheme="majorHAnsi" w:cstheme="majorHAnsi"/>
          <w:highlight w:val="green"/>
          <w:u w:val="single"/>
        </w:rPr>
        <w:t>W</w:t>
      </w:r>
      <w:r w:rsidRPr="00FE51A3">
        <w:rPr>
          <w:rFonts w:asciiTheme="majorHAnsi" w:hAnsiTheme="majorHAnsi" w:cstheme="majorHAnsi"/>
          <w:sz w:val="14"/>
        </w:rPr>
        <w:t xml:space="preserve">orld </w:t>
      </w:r>
      <w:r w:rsidRPr="008028E9">
        <w:rPr>
          <w:rFonts w:asciiTheme="majorHAnsi" w:hAnsiTheme="majorHAnsi" w:cstheme="majorHAnsi"/>
          <w:highlight w:val="green"/>
          <w:u w:val="single"/>
        </w:rPr>
        <w:t>T</w:t>
      </w:r>
      <w:r w:rsidRPr="00FE51A3">
        <w:rPr>
          <w:rFonts w:asciiTheme="majorHAnsi" w:hAnsiTheme="majorHAnsi" w:cstheme="majorHAnsi"/>
          <w:sz w:val="14"/>
        </w:rPr>
        <w:t xml:space="preserve">rade </w:t>
      </w:r>
      <w:r w:rsidRPr="008028E9">
        <w:rPr>
          <w:rFonts w:asciiTheme="majorHAnsi" w:hAnsiTheme="majorHAnsi" w:cstheme="majorHAnsi"/>
          <w:highlight w:val="green"/>
          <w:u w:val="single"/>
        </w:rPr>
        <w:t>O</w:t>
      </w:r>
      <w:r w:rsidRPr="00FE51A3">
        <w:rPr>
          <w:rFonts w:asciiTheme="majorHAnsi" w:hAnsiTheme="majorHAnsi" w:cstheme="majorHAnsi"/>
          <w:sz w:val="14"/>
        </w:rPr>
        <w:t xml:space="preserve">rganization </w:t>
      </w:r>
      <w:r w:rsidRPr="00FE51A3">
        <w:rPr>
          <w:rFonts w:asciiTheme="majorHAnsi" w:hAnsiTheme="majorHAnsi" w:cstheme="majorHAnsi"/>
          <w:b/>
          <w:bCs/>
          <w:u w:val="single"/>
        </w:rPr>
        <w:t>r</w:t>
      </w:r>
      <w:r w:rsidRPr="008028E9">
        <w:rPr>
          <w:rFonts w:asciiTheme="majorHAnsi" w:hAnsiTheme="majorHAnsi" w:cstheme="majorHAnsi"/>
          <w:b/>
          <w:bCs/>
          <w:highlight w:val="green"/>
          <w:u w:val="single"/>
        </w:rPr>
        <w:t>aised</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an alarm about</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the credibility of</w:t>
      </w:r>
      <w:r w:rsidRPr="00FE51A3">
        <w:rPr>
          <w:rFonts w:asciiTheme="majorHAnsi" w:hAnsiTheme="majorHAnsi" w:cstheme="majorHAnsi"/>
          <w:b/>
          <w:bCs/>
          <w:u w:val="single"/>
        </w:rPr>
        <w:t xml:space="preserve"> the </w:t>
      </w:r>
      <w:r w:rsidRPr="00E20BE2">
        <w:rPr>
          <w:rFonts w:asciiTheme="majorHAnsi" w:hAnsiTheme="majorHAnsi" w:cstheme="majorHAnsi"/>
          <w:b/>
          <w:bCs/>
          <w:highlight w:val="green"/>
          <w:u w:val="single"/>
        </w:rPr>
        <w:t>multilateral trading system</w:t>
      </w:r>
      <w:r w:rsidRPr="00FE51A3">
        <w:rPr>
          <w:rFonts w:asciiTheme="majorHAnsi" w:hAnsiTheme="majorHAnsi" w:cstheme="majorHAnsi"/>
          <w:sz w:val="14"/>
        </w:rPr>
        <w:t xml:space="preserve">, </w:t>
      </w:r>
      <w:r w:rsidRPr="00FB0E1D">
        <w:rPr>
          <w:rFonts w:asciiTheme="majorHAnsi" w:hAnsiTheme="majorHAnsi" w:cstheme="majorHAnsi"/>
          <w:highlight w:val="gree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FB0E1D">
        <w:rPr>
          <w:rFonts w:asciiTheme="majorHAnsi" w:hAnsiTheme="majorHAnsi" w:cstheme="majorHAnsi"/>
          <w:highlight w:val="green"/>
          <w:u w:val="single"/>
        </w:rPr>
        <w:t>vaccine</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FB0E1D">
        <w:rPr>
          <w:rFonts w:asciiTheme="majorHAnsi" w:hAnsiTheme="majorHAnsi" w:cstheme="majorHAnsi"/>
          <w:b/>
          <w:bCs/>
          <w:highlight w:val="green"/>
          <w:u w:val="single"/>
        </w:rPr>
        <w:t>the WTO</w:t>
      </w:r>
      <w:r w:rsidRPr="00FE51A3">
        <w:rPr>
          <w:rFonts w:asciiTheme="majorHAnsi" w:hAnsiTheme="majorHAnsi" w:cstheme="majorHAnsi"/>
          <w:b/>
          <w:bCs/>
          <w:u w:val="single"/>
        </w:rPr>
        <w:t xml:space="preserve"> is important, it </w:t>
      </w:r>
      <w:r w:rsidRPr="00FB0E1D">
        <w:rPr>
          <w:rFonts w:asciiTheme="majorHAnsi" w:hAnsiTheme="majorHAnsi" w:cstheme="majorHAnsi"/>
          <w:b/>
          <w:bCs/>
          <w:highlight w:val="green"/>
          <w:u w:val="single"/>
        </w:rPr>
        <w:t>needs to be reformed</w:t>
      </w:r>
      <w:r w:rsidRPr="00FE51A3">
        <w:rPr>
          <w:rFonts w:asciiTheme="majorHAnsi" w:hAnsiTheme="majorHAnsi" w:cstheme="majorHAnsi"/>
          <w:b/>
          <w:bCs/>
          <w:u w:val="single"/>
        </w:rPr>
        <w:t xml:space="preserve">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w:t>
      </w:r>
      <w:r w:rsidRPr="00FB0E1D">
        <w:rPr>
          <w:rFonts w:asciiTheme="majorHAnsi" w:hAnsiTheme="majorHAnsi" w:cstheme="majorHAnsi"/>
          <w:highlight w:val="green"/>
          <w:u w:val="single"/>
        </w:rPr>
        <w:t>an agreement is not as easy because of</w:t>
      </w:r>
      <w:r w:rsidRPr="00FE51A3">
        <w:rPr>
          <w:rFonts w:asciiTheme="majorHAnsi" w:hAnsiTheme="majorHAnsi" w:cstheme="majorHAnsi"/>
          <w:u w:val="single"/>
        </w:rPr>
        <w:t xml:space="preserve"> longstanding ways of </w:t>
      </w:r>
      <w:r w:rsidRPr="00FB0E1D">
        <w:rPr>
          <w:rFonts w:asciiTheme="majorHAnsi" w:hAnsiTheme="majorHAnsi" w:cstheme="majorHAnsi"/>
          <w:highlight w:val="green"/>
          <w:u w:val="single"/>
        </w:rPr>
        <w:t>negotiating</w:t>
      </w:r>
      <w:r w:rsidRPr="00FE51A3">
        <w:rPr>
          <w:rFonts w:asciiTheme="majorHAnsi" w:hAnsiTheme="majorHAnsi" w:cstheme="majorHAnsi"/>
          <w:u w:val="single"/>
        </w:rPr>
        <w:t xml:space="preserve"> business </w:t>
      </w:r>
      <w:r w:rsidRPr="00FB0E1D">
        <w:rPr>
          <w:rFonts w:asciiTheme="majorHAnsi" w:hAnsiTheme="majorHAnsi" w:cstheme="majorHAnsi"/>
          <w:highlight w:val="green"/>
          <w:u w:val="single"/>
        </w:rPr>
        <w:t>positions.</w:t>
      </w:r>
      <w:r w:rsidRPr="00FE51A3">
        <w:rPr>
          <w:rFonts w:asciiTheme="majorHAnsi" w:hAnsiTheme="majorHAnsi" w:cstheme="majorHAnsi"/>
          <w:u w:val="single"/>
        </w:rPr>
        <w:t xml:space="preserve">”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We need to break out of the zero-sum 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B0E1D">
        <w:rPr>
          <w:rFonts w:asciiTheme="majorHAnsi" w:hAnsiTheme="majorHAnsi" w:cstheme="majorHAnsi"/>
          <w:highlight w:val="green"/>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her top priority is to use 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FB0E1D">
        <w:rPr>
          <w:rFonts w:asciiTheme="majorHAnsi" w:hAnsiTheme="majorHAnsi" w:cstheme="majorHAnsi"/>
          <w:highlight w:val="green"/>
          <w:u w:val="single"/>
        </w:rPr>
        <w:t>WTO</w:t>
      </w:r>
      <w:r w:rsidRPr="00FE51A3">
        <w:rPr>
          <w:rFonts w:asciiTheme="majorHAnsi" w:hAnsiTheme="majorHAnsi" w:cstheme="majorHAnsi"/>
          <w:u w:val="single"/>
        </w:rPr>
        <w:t xml:space="preserve">’s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FB0E1D">
        <w:rPr>
          <w:rFonts w:asciiTheme="majorHAnsi" w:hAnsiTheme="majorHAnsi" w:cstheme="majorHAnsi"/>
          <w:highlight w:val="green"/>
          <w:u w:val="single"/>
        </w:rPr>
        <w:t>seeks to</w:t>
      </w:r>
      <w:r w:rsidRPr="00FE51A3">
        <w:rPr>
          <w:rFonts w:asciiTheme="majorHAnsi" w:hAnsiTheme="majorHAnsi" w:cstheme="majorHAnsi"/>
          <w:u w:val="single"/>
        </w:rPr>
        <w:t xml:space="preserve"> temporarily </w:t>
      </w:r>
      <w:r w:rsidRPr="00FB0E1D">
        <w:rPr>
          <w:rFonts w:asciiTheme="majorHAnsi" w:hAnsiTheme="majorHAnsi" w:cstheme="majorHAnsi"/>
          <w:highlight w:val="green"/>
          <w:u w:val="single"/>
        </w:rPr>
        <w:t>waive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FB0E1D">
        <w:rPr>
          <w:rFonts w:asciiTheme="majorHAnsi" w:hAnsiTheme="majorHAnsi" w:cstheme="majorHAnsi"/>
          <w:highlight w:val="green"/>
          <w:u w:val="single"/>
        </w:rPr>
        <w:t>i</w:t>
      </w:r>
      <w:r w:rsidRPr="00FE51A3">
        <w:rPr>
          <w:rFonts w:asciiTheme="majorHAnsi" w:hAnsiTheme="majorHAnsi" w:cstheme="majorHAnsi"/>
          <w:u w:val="single"/>
        </w:rPr>
        <w:t xml:space="preserve">ntellectual </w:t>
      </w:r>
      <w:r w:rsidRPr="00FB0E1D">
        <w:rPr>
          <w:rFonts w:asciiTheme="majorHAnsi" w:hAnsiTheme="majorHAnsi" w:cstheme="majorHAnsi"/>
          <w:highlight w:val="green"/>
          <w:u w:val="single"/>
        </w:rPr>
        <w:t>p</w:t>
      </w:r>
      <w:r w:rsidRPr="00FE51A3">
        <w:rPr>
          <w:rFonts w:asciiTheme="majorHAnsi" w:hAnsiTheme="majorHAnsi" w:cstheme="majorHAnsi"/>
          <w:u w:val="single"/>
        </w:rPr>
        <w:t xml:space="preserve">roperty </w:t>
      </w:r>
      <w:r w:rsidRPr="00FB0E1D">
        <w:rPr>
          <w:rFonts w:asciiTheme="majorHAnsi" w:hAnsiTheme="majorHAnsi" w:cstheme="majorHAnsi"/>
          <w:highlight w:val="gree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w:t>
      </w:r>
      <w:proofErr w:type="gramStart"/>
      <w:r w:rsidRPr="00FE51A3">
        <w:rPr>
          <w:rFonts w:asciiTheme="majorHAnsi" w:hAnsiTheme="majorHAnsi" w:cstheme="majorHAnsi"/>
          <w:sz w:val="14"/>
        </w:rPr>
        <w:t>Indonesia</w:t>
      </w:r>
      <w:proofErr w:type="gramEnd"/>
      <w:r w:rsidRPr="00FE51A3">
        <w:rPr>
          <w:rFonts w:asciiTheme="majorHAnsi" w:hAnsiTheme="majorHAnsi" w:cstheme="majorHAnsi"/>
          <w:sz w:val="14"/>
        </w:rPr>
        <w:t xml:space="preserve"> and Egypt already have some capacity to begin producing vaccines for people living in developing economies.</w:t>
      </w:r>
    </w:p>
    <w:p w14:paraId="14D5A03E" w14:textId="77777777" w:rsidR="004D6545" w:rsidRPr="00FE51A3" w:rsidRDefault="004D6545" w:rsidP="004D6545">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62712DBB" w14:textId="77777777" w:rsidR="004D6545" w:rsidRPr="00FE51A3" w:rsidRDefault="004D6545" w:rsidP="004D6545">
      <w:pPr>
        <w:rPr>
          <w:rFonts w:asciiTheme="majorHAnsi" w:hAnsiTheme="majorHAnsi" w:cstheme="majorHAnsi"/>
        </w:rPr>
      </w:pPr>
      <w:r w:rsidRPr="00FE51A3">
        <w:rPr>
          <w:rStyle w:val="Style13ptBold"/>
          <w:rFonts w:asciiTheme="majorHAnsi" w:hAnsiTheme="majorHAnsi" w:cstheme="majorHAnsi"/>
        </w:rPr>
        <w:t>Meyer 6-18-</w:t>
      </w:r>
      <w:r w:rsidRPr="00FE51A3">
        <w:rPr>
          <w:rStyle w:val="Style13ptBold"/>
          <w:rFonts w:asciiTheme="majorHAnsi" w:hAnsiTheme="majorHAnsi" w:cstheme="majorHAnsi"/>
          <w:b w:val="0"/>
          <w:bCs/>
        </w:rPr>
        <w:t>21.</w:t>
      </w:r>
      <w:r w:rsidRPr="00FE51A3">
        <w:rPr>
          <w:rFonts w:asciiTheme="majorHAnsi" w:hAnsiTheme="majorHAnsi" w:cstheme="majorHAnsi"/>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FE51A3">
          <w:rPr>
            <w:rStyle w:val="Hyperlink"/>
            <w:rFonts w:asciiTheme="majorHAnsi" w:hAnsiTheme="majorHAnsi" w:cstheme="majorHAnsi"/>
          </w:rPr>
          <w:t>https://fortune.com/2021/06/18/wto-covid-vaccines-patents-waiver-south-africa-trips/</w:t>
        </w:r>
      </w:hyperlink>
      <w:r w:rsidRPr="00FE51A3">
        <w:rPr>
          <w:rStyle w:val="Hyperlink"/>
          <w:rFonts w:asciiTheme="majorHAnsi" w:hAnsiTheme="majorHAnsi" w:cstheme="majorHAnsi"/>
        </w:rPr>
        <w:t>] TDI</w:t>
      </w:r>
    </w:p>
    <w:p w14:paraId="2AF45C84" w14:textId="77777777" w:rsidR="004D6545" w:rsidRPr="00FE51A3" w:rsidRDefault="004D6545" w:rsidP="004D6545">
      <w:pPr>
        <w:rPr>
          <w:rFonts w:asciiTheme="majorHAnsi" w:hAnsiTheme="majorHAnsi" w:cstheme="majorHAnsi"/>
          <w:sz w:val="12"/>
        </w:rPr>
      </w:pPr>
      <w:r w:rsidRPr="00FE51A3">
        <w:rPr>
          <w:rFonts w:asciiTheme="majorHAnsi" w:hAnsiTheme="majorHAnsi" w:cstheme="majorHAnsi"/>
          <w:sz w:val="12"/>
        </w:rPr>
        <w:t xml:space="preserve">The World Trade Organization knows all about crises. Former U.S. President Donald Trump threw a wrench into its core function of resolving trade disputes—a blocker that President Joe Biden has not yet removed—and </w:t>
      </w:r>
      <w:r w:rsidRPr="00FB0E1D">
        <w:rPr>
          <w:rFonts w:asciiTheme="majorHAnsi" w:hAnsiTheme="majorHAnsi" w:cstheme="majorHAnsi"/>
          <w:highlight w:val="green"/>
          <w:u w:val="single"/>
        </w:rPr>
        <w:t>there is</w:t>
      </w:r>
      <w:r w:rsidRPr="00FE51A3">
        <w:rPr>
          <w:rFonts w:asciiTheme="majorHAnsi" w:hAnsiTheme="majorHAnsi" w:cstheme="majorHAnsi"/>
          <w:u w:val="single"/>
        </w:rPr>
        <w:t xml:space="preserve"> widespread </w:t>
      </w:r>
      <w:r w:rsidRPr="00FB0E1D">
        <w:rPr>
          <w:rFonts w:asciiTheme="majorHAnsi" w:hAnsiTheme="majorHAnsi" w:cstheme="majorHAnsi"/>
          <w:highlight w:val="green"/>
          <w:u w:val="single"/>
        </w:rPr>
        <w:t>dissatisfaction</w:t>
      </w:r>
      <w:r w:rsidRPr="00FB0E1D">
        <w:rPr>
          <w:rFonts w:asciiTheme="majorHAnsi" w:hAnsiTheme="majorHAnsi" w:cstheme="majorHAnsi"/>
          <w:sz w:val="12"/>
          <w:highlight w:val="green"/>
        </w:rPr>
        <w:t xml:space="preserve"> </w:t>
      </w:r>
      <w:r w:rsidRPr="00FB0E1D">
        <w:rPr>
          <w:rFonts w:asciiTheme="majorHAnsi" w:hAnsiTheme="majorHAnsi" w:cstheme="majorHAnsi"/>
          <w:highlight w:val="green"/>
          <w:u w:val="single"/>
        </w:rPr>
        <w:t>over</w:t>
      </w:r>
      <w:r w:rsidRPr="00FE51A3">
        <w:rPr>
          <w:rFonts w:asciiTheme="majorHAnsi" w:hAnsiTheme="majorHAnsi" w:cstheme="majorHAnsi"/>
          <w:u w:val="single"/>
        </w:rPr>
        <w:t xml:space="preserve"> the</w:t>
      </w:r>
      <w:r w:rsidRPr="00FE51A3">
        <w:rPr>
          <w:rFonts w:asciiTheme="majorHAnsi" w:hAnsiTheme="majorHAnsi" w:cstheme="majorHAnsi"/>
          <w:sz w:val="12"/>
        </w:rPr>
        <w:t xml:space="preserve"> </w:t>
      </w:r>
      <w:r w:rsidRPr="00FB0E1D">
        <w:rPr>
          <w:rFonts w:asciiTheme="majorHAnsi" w:hAnsiTheme="majorHAnsi" w:cstheme="majorHAnsi"/>
          <w:highlight w:val="green"/>
          <w:u w:val="single"/>
        </w:rPr>
        <w:t>fairness of the global trade</w:t>
      </w:r>
      <w:r w:rsidRPr="00FE51A3">
        <w:rPr>
          <w:rFonts w:asciiTheme="majorHAnsi" w:hAnsiTheme="majorHAnsi" w:cstheme="majorHAnsi"/>
          <w:u w:val="single"/>
        </w:rPr>
        <w:t xml:space="preserve"> rulebook</w:t>
      </w:r>
      <w:r w:rsidRPr="00FE51A3">
        <w:rPr>
          <w:rFonts w:asciiTheme="majorHAnsi" w:hAnsiTheme="majorHAnsi" w:cstheme="majorHAnsi"/>
          <w:sz w:val="12"/>
        </w:rPr>
        <w:t xml:space="preserve">. </w:t>
      </w:r>
      <w:r w:rsidRPr="00FE51A3">
        <w:rPr>
          <w:rFonts w:asciiTheme="majorHAnsi" w:hAnsiTheme="majorHAnsi" w:cstheme="majorHAnsi"/>
          <w:u w:val="single"/>
        </w:rPr>
        <w:t>The</w:t>
      </w:r>
      <w:r w:rsidRPr="00FE51A3">
        <w:rPr>
          <w:rFonts w:asciiTheme="majorHAnsi" w:hAnsiTheme="majorHAnsi" w:cstheme="majorHAnsi"/>
          <w:sz w:val="12"/>
        </w:rPr>
        <w:t xml:space="preserve"> 164-country </w:t>
      </w:r>
      <w:r w:rsidRPr="00FE51A3">
        <w:rPr>
          <w:rFonts w:asciiTheme="majorHAnsi" w:hAnsiTheme="majorHAnsi" w:cstheme="majorHAnsi"/>
          <w:u w:val="single"/>
        </w:rPr>
        <w:t>organization</w:t>
      </w:r>
      <w:r w:rsidRPr="00FE51A3">
        <w:rPr>
          <w:rFonts w:asciiTheme="majorHAnsi" w:hAnsiTheme="majorHAnsi" w:cstheme="majorHAnsi"/>
          <w:sz w:val="12"/>
        </w:rPr>
        <w:t xml:space="preserve">, under the fresh leadership of Nigeria's Ngozi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w:t>
      </w:r>
      <w:r w:rsidRPr="00FE51A3">
        <w:rPr>
          <w:rFonts w:asciiTheme="majorHAnsi" w:hAnsiTheme="majorHAnsi" w:cstheme="majorHAnsi"/>
          <w:u w:val="single"/>
        </w:rPr>
        <w:t xml:space="preserve">has a lot to fix. </w:t>
      </w:r>
      <w:r w:rsidRPr="00FE51A3">
        <w:rPr>
          <w:rFonts w:asciiTheme="majorHAnsi" w:hAnsiTheme="majorHAnsi" w:cstheme="majorHAnsi"/>
          <w:sz w:val="12"/>
        </w:rPr>
        <w:t xml:space="preserve">However, </w:t>
      </w:r>
      <w:r w:rsidRPr="00FB0E1D">
        <w:rPr>
          <w:rFonts w:asciiTheme="majorHAnsi" w:hAnsiTheme="majorHAnsi" w:cstheme="majorHAnsi"/>
          <w:b/>
          <w:bCs/>
          <w:highlight w:val="green"/>
          <w:u w:val="single"/>
        </w:rPr>
        <w:t>one crisis is</w:t>
      </w:r>
      <w:r w:rsidRPr="00FE51A3">
        <w:rPr>
          <w:rFonts w:asciiTheme="majorHAnsi" w:hAnsiTheme="majorHAnsi" w:cstheme="majorHAnsi"/>
          <w:b/>
          <w:bCs/>
          <w:u w:val="single"/>
        </w:rPr>
        <w:t xml:space="preserve"> more pressing than</w:t>
      </w:r>
      <w:r w:rsidRPr="00FE51A3">
        <w:rPr>
          <w:rFonts w:asciiTheme="majorHAnsi" w:hAnsiTheme="majorHAnsi" w:cstheme="majorHAnsi"/>
          <w:sz w:val="12"/>
        </w:rPr>
        <w:t xml:space="preserve"> the </w:t>
      </w:r>
      <w:r w:rsidRPr="00FE51A3">
        <w:rPr>
          <w:rFonts w:asciiTheme="majorHAnsi" w:hAnsiTheme="majorHAnsi" w:cstheme="majorHAnsi"/>
          <w:b/>
          <w:bCs/>
          <w:u w:val="single"/>
        </w:rPr>
        <w:t>others</w:t>
      </w:r>
      <w:r w:rsidRPr="00FE51A3">
        <w:rPr>
          <w:rFonts w:asciiTheme="majorHAnsi" w:hAnsiTheme="majorHAnsi" w:cstheme="majorHAnsi"/>
          <w:sz w:val="12"/>
        </w:rPr>
        <w:t xml:space="preserve">: </w:t>
      </w:r>
      <w:r w:rsidRPr="00FE51A3">
        <w:rPr>
          <w:rFonts w:asciiTheme="majorHAnsi" w:hAnsiTheme="majorHAnsi" w:cstheme="majorHAnsi"/>
          <w:u w:val="single"/>
        </w:rPr>
        <w:t xml:space="preserve">the battle over </w:t>
      </w:r>
      <w:r w:rsidRPr="00FB0E1D">
        <w:rPr>
          <w:rFonts w:asciiTheme="majorHAnsi" w:hAnsiTheme="majorHAnsi" w:cstheme="majorHAnsi"/>
          <w:highlight w:val="green"/>
          <w:u w:val="single"/>
        </w:rPr>
        <w:t>COVID-19 vaccines</w:t>
      </w:r>
      <w:r w:rsidRPr="00FE51A3">
        <w:rPr>
          <w:rFonts w:asciiTheme="majorHAnsi" w:hAnsiTheme="majorHAnsi" w:cstheme="majorHAnsi"/>
          <w:sz w:val="12"/>
        </w:rPr>
        <w:t xml:space="preserve">, </w:t>
      </w:r>
      <w:r w:rsidRPr="00FE51A3">
        <w:rPr>
          <w:rFonts w:asciiTheme="majorHAnsi" w:hAnsiTheme="majorHAnsi" w:cstheme="majorHAnsi"/>
          <w:u w:val="single"/>
        </w:rPr>
        <w:t>and whether the protection</w:t>
      </w:r>
      <w:r w:rsidRPr="00FE51A3">
        <w:rPr>
          <w:rFonts w:asciiTheme="majorHAnsi" w:hAnsiTheme="majorHAnsi" w:cstheme="majorHAnsi"/>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FB0E1D">
        <w:rPr>
          <w:rFonts w:asciiTheme="majorHAnsi" w:hAnsiTheme="majorHAnsi" w:cstheme="majorHAnsi"/>
          <w:b/>
          <w:bCs/>
          <w:u w:val="single"/>
        </w:rPr>
        <w:t>the WTO's future rests on what happens next</w:t>
      </w:r>
      <w:r w:rsidRPr="00FE51A3">
        <w:rPr>
          <w:rFonts w:asciiTheme="majorHAnsi" w:hAnsiTheme="majorHAnsi" w:cstheme="majorHAnsi"/>
          <w:b/>
          <w:bCs/>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w:t>
      </w:r>
      <w:r w:rsidRPr="00FB0E1D">
        <w:rPr>
          <w:rFonts w:asciiTheme="majorHAnsi" w:hAnsiTheme="majorHAnsi" w:cstheme="majorHAnsi"/>
          <w:highlight w:val="green"/>
          <w:u w:val="single"/>
        </w:rPr>
        <w:t>The credibility of the WTO</w:t>
      </w:r>
      <w:r w:rsidRPr="00FE51A3">
        <w:rPr>
          <w:rFonts w:asciiTheme="majorHAnsi" w:hAnsiTheme="majorHAnsi" w:cstheme="majorHAnsi"/>
          <w:u w:val="single"/>
        </w:rPr>
        <w:t xml:space="preserve"> will </w:t>
      </w:r>
      <w:r w:rsidRPr="00FB0E1D">
        <w:rPr>
          <w:rFonts w:asciiTheme="majorHAnsi" w:hAnsiTheme="majorHAnsi" w:cstheme="majorHAnsi"/>
          <w:highlight w:val="green"/>
          <w:u w:val="single"/>
        </w:rPr>
        <w:t>depend on its ability to find a</w:t>
      </w:r>
      <w:r w:rsidRPr="00FE51A3">
        <w:rPr>
          <w:rFonts w:asciiTheme="majorHAnsi" w:hAnsiTheme="majorHAnsi" w:cstheme="majorHAnsi"/>
          <w:u w:val="single"/>
        </w:rPr>
        <w:t xml:space="preserve"> meaningful </w:t>
      </w:r>
      <w:r w:rsidRPr="00FB0E1D">
        <w:rPr>
          <w:rFonts w:asciiTheme="majorHAnsi" w:hAnsiTheme="majorHAnsi" w:cstheme="majorHAnsi"/>
          <w:highlight w:val="green"/>
          <w:u w:val="single"/>
        </w:rPr>
        <w:t>outcome</w:t>
      </w:r>
      <w:r w:rsidRPr="00FE51A3">
        <w:rPr>
          <w:rFonts w:asciiTheme="majorHAnsi" w:hAnsiTheme="majorHAnsi" w:cstheme="majorHAnsi"/>
          <w:sz w:val="12"/>
        </w:rPr>
        <w:t xml:space="preserve"> </w:t>
      </w:r>
      <w:r w:rsidRPr="00FE51A3">
        <w:rPr>
          <w:rFonts w:asciiTheme="majorHAnsi" w:hAnsiTheme="majorHAnsi" w:cstheme="majorHAnsi"/>
          <w:u w:val="single"/>
        </w:rPr>
        <w:t>on this issue</w:t>
      </w:r>
      <w:r w:rsidRPr="00FE51A3">
        <w:rPr>
          <w:rFonts w:asciiTheme="majorHAnsi" w:hAnsiTheme="majorHAnsi" w:cstheme="majorHAnsi"/>
          <w:sz w:val="12"/>
        </w:rPr>
        <w:t xml:space="preserve"> that truly ramps-up and diversifies production," says </w:t>
      </w:r>
      <w:proofErr w:type="spellStart"/>
      <w:r w:rsidRPr="00FE51A3">
        <w:rPr>
          <w:rFonts w:asciiTheme="majorHAnsi" w:hAnsiTheme="majorHAnsi" w:cstheme="majorHAnsi"/>
          <w:sz w:val="12"/>
        </w:rPr>
        <w:t>Xolelwa</w:t>
      </w:r>
      <w:proofErr w:type="spellEnd"/>
      <w:r w:rsidRPr="00FE51A3">
        <w:rPr>
          <w:rFonts w:asciiTheme="majorHAnsi" w:hAnsiTheme="majorHAnsi" w:cstheme="majorHAnsi"/>
          <w:sz w:val="12"/>
        </w:rPr>
        <w:t xml:space="preserve"> </w:t>
      </w:r>
      <w:proofErr w:type="spellStart"/>
      <w:r w:rsidRPr="00FE51A3">
        <w:rPr>
          <w:rFonts w:asciiTheme="majorHAnsi" w:hAnsiTheme="majorHAnsi" w:cstheme="majorHAnsi"/>
          <w:sz w:val="12"/>
        </w:rPr>
        <w:t>Mlumbi</w:t>
      </w:r>
      <w:proofErr w:type="spellEnd"/>
      <w:r w:rsidRPr="00FE51A3">
        <w:rPr>
          <w:rFonts w:asciiTheme="majorHAnsi" w:hAnsiTheme="majorHAnsi" w:cstheme="majorHAnsi"/>
          <w:sz w:val="12"/>
        </w:rPr>
        <w:t xml:space="preserve">-Peter, South Africa's ambassador to the WTO. "Final nail in the coffin" The Geneva-based </w:t>
      </w:r>
      <w:r w:rsidRPr="00FB0E1D">
        <w:rPr>
          <w:rFonts w:asciiTheme="majorHAnsi" w:hAnsiTheme="majorHAnsi" w:cstheme="majorHAnsi"/>
          <w:u w:val="single"/>
        </w:rPr>
        <w:t>WTO</w:t>
      </w:r>
      <w:r w:rsidRPr="00FE51A3">
        <w:rPr>
          <w:rFonts w:asciiTheme="majorHAnsi" w:hAnsiTheme="majorHAnsi" w:cstheme="majorHAnsi"/>
          <w:u w:val="single"/>
        </w:rPr>
        <w:t xml:space="preserve"> isn't an organization with power</w:t>
      </w:r>
      <w:r w:rsidRPr="00FE51A3">
        <w:rPr>
          <w:rFonts w:asciiTheme="majorHAnsi" w:hAnsiTheme="majorHAnsi" w:cstheme="majorHAnsi"/>
          <w:sz w:val="12"/>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FE51A3">
        <w:rPr>
          <w:rFonts w:asciiTheme="majorHAnsi" w:hAnsiTheme="majorHAnsi" w:cstheme="majorHAnsi"/>
          <w:sz w:val="12"/>
        </w:rPr>
        <w:t xml:space="preserve"> the forum </w:t>
      </w:r>
      <w:r w:rsidRPr="00FE51A3">
        <w:rPr>
          <w:rFonts w:asciiTheme="majorHAnsi" w:hAnsiTheme="majorHAnsi" w:cstheme="majorHAnsi"/>
          <w:u w:val="single"/>
        </w:rPr>
        <w:t>where disputes get</w:t>
      </w:r>
      <w:r w:rsidRPr="00FE51A3">
        <w:rPr>
          <w:rFonts w:asciiTheme="majorHAnsi" w:hAnsiTheme="majorHAnsi" w:cstheme="majorHAnsi"/>
          <w:sz w:val="12"/>
        </w:rPr>
        <w:t xml:space="preserve"> </w:t>
      </w:r>
      <w:r w:rsidRPr="00FE51A3">
        <w:rPr>
          <w:rFonts w:asciiTheme="majorHAnsi" w:hAnsiTheme="majorHAnsi" w:cstheme="majorHAnsi"/>
          <w:u w:val="single"/>
        </w:rPr>
        <w:t>settled</w:t>
      </w:r>
      <w:r w:rsidRPr="00FE51A3">
        <w:rPr>
          <w:rFonts w:asciiTheme="majorHAnsi" w:hAnsiTheme="majorHAnsi" w:cstheme="majorHAnsi"/>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FE51A3">
        <w:rPr>
          <w:rFonts w:asciiTheme="majorHAnsi" w:hAnsiTheme="majorHAnsi" w:cstheme="majorHAnsi"/>
          <w:sz w:val="12"/>
        </w:rPr>
        <w:t xml:space="preserve"> </w:t>
      </w:r>
      <w:r w:rsidRPr="00FE51A3">
        <w:rPr>
          <w:rFonts w:asciiTheme="majorHAnsi" w:hAnsiTheme="majorHAnsi" w:cstheme="majorHAnsi"/>
          <w:u w:val="single"/>
        </w:rPr>
        <w:t>allows for rules to be waived in exceptional circumstances</w:t>
      </w:r>
      <w:r w:rsidRPr="00FE51A3">
        <w:rPr>
          <w:rFonts w:asciiTheme="majorHAnsi" w:hAnsiTheme="majorHAnsi" w:cstheme="majorHAnsi"/>
          <w:sz w:val="12"/>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B0E1D">
        <w:rPr>
          <w:rFonts w:asciiTheme="majorHAnsi" w:hAnsiTheme="majorHAnsi" w:cstheme="majorHAnsi"/>
          <w:highlight w:val="green"/>
          <w:u w:val="single"/>
        </w:rPr>
        <w:t>Consensus is the key</w:t>
      </w:r>
      <w:r w:rsidRPr="00FE51A3">
        <w:rPr>
          <w:rFonts w:asciiTheme="majorHAnsi" w:hAnsiTheme="majorHAnsi" w:cstheme="majorHAnsi"/>
          <w:u w:val="single"/>
        </w:rPr>
        <w:t xml:space="preserve"> here. </w:t>
      </w:r>
      <w:r w:rsidRPr="00FE51A3">
        <w:rPr>
          <w:rFonts w:asciiTheme="majorHAnsi" w:hAnsiTheme="majorHAnsi" w:cstheme="majorHAnsi"/>
          <w:sz w:val="12"/>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In the case of the COVID-19 vaccine IP waiver, it would mean standing up to the European Union,</w:t>
      </w:r>
      <w:r w:rsidRPr="00FE51A3">
        <w:rPr>
          <w:rFonts w:asciiTheme="majorHAnsi" w:hAnsiTheme="majorHAnsi" w:cstheme="majorHAnsi"/>
          <w:sz w:val="12"/>
        </w:rPr>
        <w:t xml:space="preserve">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w:t>
      </w:r>
      <w:r w:rsidRPr="00FB0E1D">
        <w:rPr>
          <w:rFonts w:asciiTheme="majorHAnsi" w:hAnsiTheme="majorHAnsi" w:cstheme="majorHAnsi"/>
          <w:b/>
          <w:bCs/>
          <w:highlight w:val="green"/>
          <w:u w:val="single"/>
        </w:rPr>
        <w:t xml:space="preserve">a dispute between </w:t>
      </w:r>
      <w:r w:rsidRPr="00FB0E1D">
        <w:rPr>
          <w:rFonts w:asciiTheme="majorHAnsi" w:hAnsiTheme="majorHAnsi" w:cstheme="majorHAnsi"/>
          <w:b/>
          <w:bCs/>
          <w:highlight w:val="green"/>
          <w:u w:val="single"/>
        </w:rPr>
        <w:lastRenderedPageBreak/>
        <w:t>countries</w:t>
      </w:r>
      <w:r w:rsidRPr="00FE51A3">
        <w:rPr>
          <w:rFonts w:asciiTheme="majorHAnsi" w:hAnsiTheme="majorHAnsi" w:cstheme="majorHAnsi"/>
          <w:b/>
          <w:bCs/>
          <w:u w:val="single"/>
        </w:rPr>
        <w:t xml:space="preserve">, but </w:t>
      </w:r>
      <w:r w:rsidRPr="00FB0E1D">
        <w:rPr>
          <w:rFonts w:asciiTheme="majorHAnsi" w:hAnsiTheme="majorHAnsi" w:cstheme="majorHAnsi"/>
          <w:b/>
          <w:bCs/>
          <w:highlight w:val="green"/>
          <w:u w:val="single"/>
        </w:rPr>
        <w:t xml:space="preserve">the result will be on the </w:t>
      </w:r>
      <w:proofErr w:type="gramStart"/>
      <w:r w:rsidRPr="00FB0E1D">
        <w:rPr>
          <w:rFonts w:asciiTheme="majorHAnsi" w:hAnsiTheme="majorHAnsi" w:cstheme="majorHAnsi"/>
          <w:b/>
          <w:bCs/>
          <w:highlight w:val="green"/>
          <w:u w:val="single"/>
        </w:rPr>
        <w:t>WTO</w:t>
      </w:r>
      <w:r w:rsidRPr="00FE51A3">
        <w:rPr>
          <w:rFonts w:asciiTheme="majorHAnsi" w:hAnsiTheme="majorHAnsi" w:cstheme="majorHAnsi"/>
          <w:b/>
          <w:bCs/>
          <w:u w:val="single"/>
        </w:rPr>
        <w:t xml:space="preserve"> as a whole</w:t>
      </w:r>
      <w:r w:rsidRPr="00FE51A3">
        <w:rPr>
          <w:rFonts w:asciiTheme="majorHAnsi" w:hAnsiTheme="majorHAnsi" w:cstheme="majorHAnsi"/>
          <w:sz w:val="12"/>
        </w:rPr>
        <w:t>, say</w:t>
      </w:r>
      <w:proofErr w:type="gramEnd"/>
      <w:r w:rsidRPr="00FE51A3">
        <w:rPr>
          <w:rFonts w:asciiTheme="majorHAnsi" w:hAnsiTheme="majorHAnsi" w:cstheme="majorHAnsi"/>
          <w:sz w:val="12"/>
        </w:rPr>
        <w:t xml:space="preserve"> waiver advocates. "</w:t>
      </w:r>
      <w:r w:rsidRPr="00FE51A3">
        <w:rPr>
          <w:rFonts w:asciiTheme="majorHAnsi" w:hAnsiTheme="majorHAnsi" w:cstheme="majorHAnsi"/>
          <w:u w:val="single"/>
        </w:rPr>
        <w:t>If, in the face of one of humanity's greatest challenges</w:t>
      </w:r>
      <w:r w:rsidRPr="00FE51A3">
        <w:rPr>
          <w:rFonts w:asciiTheme="majorHAnsi" w:hAnsiTheme="majorHAnsi" w:cstheme="majorHAnsi"/>
          <w:sz w:val="12"/>
        </w:rPr>
        <w:t xml:space="preserve"> in a century, </w:t>
      </w:r>
      <w:r w:rsidRPr="00FE51A3">
        <w:rPr>
          <w:rFonts w:asciiTheme="majorHAnsi" w:hAnsiTheme="majorHAnsi" w:cstheme="majorHAnsi"/>
          <w:u w:val="single"/>
        </w:rPr>
        <w:t>the WTO functionally</w:t>
      </w:r>
      <w:r w:rsidRPr="00FE51A3">
        <w:rPr>
          <w:rFonts w:asciiTheme="majorHAnsi" w:hAnsiTheme="majorHAnsi" w:cstheme="majorHAnsi"/>
          <w:sz w:val="12"/>
        </w:rPr>
        <w:t xml:space="preserve"> </w:t>
      </w:r>
      <w:r w:rsidRPr="00FE51A3">
        <w:rPr>
          <w:rFonts w:asciiTheme="majorHAnsi" w:hAnsiTheme="majorHAnsi" w:cstheme="majorHAnsi"/>
          <w:u w:val="single"/>
        </w:rPr>
        <w:t>becomes an obstacle</w:t>
      </w:r>
      <w:r w:rsidRPr="00FE51A3">
        <w:rPr>
          <w:rFonts w:asciiTheme="majorHAnsi" w:hAnsiTheme="majorHAnsi" w:cstheme="majorHAnsi"/>
          <w:sz w:val="12"/>
        </w:rPr>
        <w:t xml:space="preserve"> as in contrast to part of the solution, </w:t>
      </w:r>
      <w:r w:rsidRPr="00FE51A3">
        <w:rPr>
          <w:rFonts w:asciiTheme="majorHAnsi" w:hAnsiTheme="majorHAnsi" w:cstheme="majorHAnsi"/>
          <w:b/>
          <w:bCs/>
          <w:u w:val="single"/>
        </w:rPr>
        <w:t xml:space="preserve">I think </w:t>
      </w:r>
      <w:r w:rsidRPr="00FB0E1D">
        <w:rPr>
          <w:rFonts w:asciiTheme="majorHAnsi" w:hAnsiTheme="majorHAnsi" w:cstheme="majorHAnsi"/>
          <w:b/>
          <w:bCs/>
          <w:u w:val="single"/>
        </w:rPr>
        <w:t>it could be the final nail in the coffin"</w:t>
      </w:r>
      <w:r w:rsidRPr="00FB0E1D">
        <w:rPr>
          <w:rFonts w:asciiTheme="majorHAnsi" w:hAnsiTheme="majorHAnsi" w:cstheme="majorHAnsi"/>
          <w:sz w:val="12"/>
        </w:rPr>
        <w:t xml:space="preserve"> </w:t>
      </w:r>
      <w:r w:rsidRPr="00FB0E1D">
        <w:rPr>
          <w:rFonts w:asciiTheme="majorHAnsi" w:hAnsiTheme="majorHAnsi" w:cstheme="majorHAnsi"/>
          <w:b/>
          <w:bCs/>
          <w:u w:val="single"/>
        </w:rPr>
        <w:t>for the organization</w:t>
      </w:r>
      <w:r w:rsidRPr="00FE51A3">
        <w:rPr>
          <w:rFonts w:asciiTheme="majorHAnsi" w:hAnsiTheme="majorHAnsi" w:cstheme="majorHAnsi"/>
          <w:sz w:val="12"/>
        </w:rPr>
        <w:t>, says Lori Wallach, the founder of Public Citizen's Global Trade Watch, a U.S. campaigning group that focuses on the WTO and trade agreements. "</w:t>
      </w:r>
      <w:r w:rsidRPr="00FB0E1D">
        <w:rPr>
          <w:rFonts w:asciiTheme="majorHAnsi" w:hAnsiTheme="majorHAnsi" w:cstheme="majorHAnsi"/>
          <w:highlight w:val="green"/>
          <w:u w:val="single"/>
        </w:rPr>
        <w:t>If the</w:t>
      </w:r>
      <w:r w:rsidRPr="00FE51A3">
        <w:rPr>
          <w:rFonts w:asciiTheme="majorHAnsi" w:hAnsiTheme="majorHAnsi" w:cstheme="majorHAnsi"/>
          <w:sz w:val="12"/>
        </w:rPr>
        <w:t xml:space="preserve"> TRIPS </w:t>
      </w:r>
      <w:r w:rsidRPr="00FB0E1D">
        <w:rPr>
          <w:rFonts w:asciiTheme="majorHAnsi" w:hAnsiTheme="majorHAnsi" w:cstheme="majorHAnsi"/>
          <w:highlight w:val="green"/>
          <w:u w:val="single"/>
        </w:rPr>
        <w:t>waiver is successful</w:t>
      </w:r>
      <w:r w:rsidRPr="00FE51A3">
        <w:rPr>
          <w:rFonts w:asciiTheme="majorHAnsi" w:hAnsiTheme="majorHAnsi" w:cstheme="majorHAnsi"/>
          <w:sz w:val="12"/>
        </w:rPr>
        <w:t xml:space="preserve">, </w:t>
      </w:r>
      <w:r w:rsidRPr="00FE51A3">
        <w:rPr>
          <w:rFonts w:asciiTheme="majorHAnsi" w:hAnsiTheme="majorHAnsi" w:cstheme="majorHAnsi"/>
          <w:u w:val="single"/>
        </w:rPr>
        <w:t>and people see the WTO as being part of the solution</w:t>
      </w:r>
      <w:r w:rsidRPr="00FE51A3">
        <w:rPr>
          <w:rFonts w:asciiTheme="majorHAnsi" w:hAnsiTheme="majorHAnsi" w:cstheme="majorHAnsi"/>
          <w:sz w:val="12"/>
        </w:rPr>
        <w:t>—saving lives and livelihoods—</w:t>
      </w:r>
      <w:r w:rsidRPr="00FB0E1D">
        <w:rPr>
          <w:rFonts w:asciiTheme="majorHAnsi" w:hAnsiTheme="majorHAnsi" w:cstheme="majorHAnsi"/>
          <w:b/>
          <w:bCs/>
          <w:highlight w:val="green"/>
          <w:u w:val="single"/>
        </w:rPr>
        <w:t>it could create</w:t>
      </w:r>
      <w:r w:rsidRPr="00FE51A3">
        <w:rPr>
          <w:rFonts w:asciiTheme="majorHAnsi" w:hAnsiTheme="majorHAnsi" w:cstheme="majorHAnsi"/>
          <w:b/>
          <w:bCs/>
          <w:u w:val="single"/>
        </w:rPr>
        <w:t xml:space="preserve"> goodwill and </w:t>
      </w:r>
      <w:r w:rsidRPr="00FB0E1D">
        <w:rPr>
          <w:rFonts w:asciiTheme="majorHAnsi" w:hAnsiTheme="majorHAnsi" w:cstheme="majorHAnsi"/>
          <w:b/>
          <w:bCs/>
          <w:highlight w:val="green"/>
          <w:u w:val="single"/>
        </w:rPr>
        <w:t>momentum to address</w:t>
      </w:r>
      <w:r w:rsidRPr="00FE51A3">
        <w:rPr>
          <w:rFonts w:asciiTheme="majorHAnsi" w:hAnsiTheme="majorHAnsi" w:cstheme="majorHAnsi"/>
          <w:b/>
          <w:bCs/>
          <w:u w:val="single"/>
        </w:rPr>
        <w:t xml:space="preserve"> what are still daunting </w:t>
      </w:r>
      <w:r w:rsidRPr="00FB0E1D">
        <w:rPr>
          <w:rFonts w:asciiTheme="majorHAnsi" w:hAnsiTheme="majorHAnsi" w:cstheme="majorHAnsi"/>
          <w:b/>
          <w:bCs/>
          <w:highlight w:val="green"/>
          <w:u w:val="single"/>
        </w:rPr>
        <w:t>structural problems.</w:t>
      </w:r>
      <w:r w:rsidRPr="00FE51A3">
        <w:rPr>
          <w:rFonts w:asciiTheme="majorHAnsi" w:hAnsiTheme="majorHAnsi" w:cstheme="majorHAnsi"/>
          <w:b/>
          <w:bCs/>
          <w:u w:val="single"/>
        </w:rPr>
        <w:t>"</w:t>
      </w:r>
      <w:r w:rsidRPr="00FE51A3">
        <w:rPr>
          <w:rFonts w:asciiTheme="majorHAnsi" w:hAnsiTheme="majorHAnsi" w:cstheme="majorHAnsi"/>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FE51A3">
        <w:rPr>
          <w:rFonts w:asciiTheme="majorHAnsi" w:hAnsiTheme="majorHAnsi" w:cstheme="majorHAnsi"/>
          <w:sz w:val="12"/>
        </w:rPr>
        <w:t>ended</w:t>
      </w:r>
      <w:proofErr w:type="gramEnd"/>
      <w:r w:rsidRPr="00FE51A3">
        <w:rPr>
          <w:rFonts w:asciiTheme="majorHAnsi" w:hAnsiTheme="majorHAnsi" w:cstheme="majorHAnsi"/>
          <w:sz w:val="12"/>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China is at loggerheads with the U.S., the </w:t>
      </w:r>
      <w:proofErr w:type="gramStart"/>
      <w:r w:rsidRPr="00FE51A3">
        <w:rPr>
          <w:rFonts w:asciiTheme="majorHAnsi" w:hAnsiTheme="majorHAnsi" w:cstheme="majorHAnsi"/>
          <w:sz w:val="12"/>
        </w:rPr>
        <w:t>EU</w:t>
      </w:r>
      <w:proofErr w:type="gramEnd"/>
      <w:r w:rsidRPr="00FE51A3">
        <w:rPr>
          <w:rFonts w:asciiTheme="majorHAnsi" w:hAnsiTheme="majorHAnsi" w:cstheme="majorHAnsi"/>
          <w:sz w:val="12"/>
        </w:rPr>
        <w:t xml:space="preserve"> and others over numerous trade-related issues. Its rivals don't like its policy of demanding that Chinese citizens' data is stored on Chinese soil, nor do they approve of how foreign investors often </w:t>
      </w:r>
      <w:proofErr w:type="gramStart"/>
      <w:r w:rsidRPr="00FE51A3">
        <w:rPr>
          <w:rFonts w:asciiTheme="majorHAnsi" w:hAnsiTheme="majorHAnsi" w:cstheme="majorHAnsi"/>
          <w:sz w:val="12"/>
        </w:rPr>
        <w:t>have to</w:t>
      </w:r>
      <w:proofErr w:type="gramEnd"/>
      <w:r w:rsidRPr="00FE51A3">
        <w:rPr>
          <w:rFonts w:asciiTheme="majorHAnsi" w:hAnsiTheme="majorHAnsi" w:cstheme="majorHAnsi"/>
          <w:sz w:val="12"/>
        </w:rPr>
        <w:t xml:space="preserve"> partner with Chinese firms to access the country's market, in a way that leads to the transfer of technological knowhow. They also oppose China's industrial subsidies.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FE51A3">
        <w:rPr>
          <w:rFonts w:asciiTheme="majorHAnsi" w:hAnsiTheme="majorHAnsi" w:cstheme="majorHAnsi"/>
          <w:sz w:val="12"/>
        </w:rPr>
        <w:t xml:space="preserve"> for COVID-19 vaccines and medical supplies, Wallach concedes. "</w:t>
      </w:r>
      <w:r w:rsidRPr="00FE51A3">
        <w:rPr>
          <w:rFonts w:asciiTheme="majorHAnsi" w:hAnsiTheme="majorHAnsi" w:cstheme="majorHAnsi"/>
          <w:b/>
          <w:bCs/>
          <w:u w:val="single"/>
        </w:rPr>
        <w:t>But</w:t>
      </w:r>
      <w:r w:rsidRPr="00FE51A3">
        <w:rPr>
          <w:rFonts w:asciiTheme="majorHAnsi" w:hAnsiTheme="majorHAnsi" w:cstheme="majorHAnsi"/>
          <w:sz w:val="12"/>
        </w:rPr>
        <w:t>," she adds, "</w:t>
      </w:r>
      <w:r w:rsidRPr="00FB0E1D">
        <w:rPr>
          <w:rFonts w:asciiTheme="majorHAnsi" w:hAnsiTheme="majorHAnsi" w:cstheme="majorHAnsi"/>
          <w:b/>
          <w:bCs/>
          <w:highlight w:val="green"/>
          <w:u w:val="single"/>
        </w:rPr>
        <w:t>the</w:t>
      </w:r>
      <w:r w:rsidRPr="00FE51A3">
        <w:rPr>
          <w:rFonts w:asciiTheme="majorHAnsi" w:hAnsiTheme="majorHAnsi" w:cstheme="majorHAnsi"/>
          <w:b/>
          <w:bCs/>
          <w:u w:val="single"/>
        </w:rPr>
        <w:t xml:space="preserve"> will and the </w:t>
      </w:r>
      <w:r w:rsidRPr="00FB0E1D">
        <w:rPr>
          <w:rFonts w:asciiTheme="majorHAnsi" w:hAnsiTheme="majorHAnsi" w:cstheme="majorHAnsi"/>
          <w:b/>
          <w:bCs/>
          <w:highlight w:val="green"/>
          <w:u w:val="single"/>
        </w:rPr>
        <w:t>good faith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to tackle these challenges is increased</w:t>
      </w:r>
      <w:r w:rsidRPr="00FE51A3">
        <w:rPr>
          <w:rFonts w:asciiTheme="majorHAnsi" w:hAnsiTheme="majorHAnsi" w:cstheme="majorHAnsi"/>
          <w:b/>
          <w:bCs/>
          <w:u w:val="single"/>
        </w:rPr>
        <w:t xml:space="preserve"> enormously </w:t>
      </w:r>
      <w:r w:rsidRPr="00FB0E1D">
        <w:rPr>
          <w:rFonts w:asciiTheme="majorHAnsi" w:hAnsiTheme="majorHAnsi" w:cstheme="majorHAnsi"/>
          <w:b/>
          <w:bCs/>
          <w:highlight w:val="green"/>
          <w:u w:val="single"/>
        </w:rPr>
        <w:t>if the WTO</w:t>
      </w:r>
      <w:r w:rsidRPr="00FB0E1D">
        <w:rPr>
          <w:rFonts w:asciiTheme="majorHAnsi" w:hAnsiTheme="majorHAnsi" w:cstheme="majorHAnsi"/>
          <w:b/>
          <w:bCs/>
          <w:u w:val="single"/>
        </w:rPr>
        <w:t xml:space="preserve"> has</w:t>
      </w:r>
      <w:r w:rsidRPr="00FE51A3">
        <w:rPr>
          <w:rFonts w:asciiTheme="majorHAnsi" w:hAnsiTheme="majorHAnsi" w:cstheme="majorHAnsi"/>
          <w:b/>
          <w:bCs/>
          <w:u w:val="single"/>
        </w:rPr>
        <w:t xml:space="preserve"> the experience of </w:t>
      </w:r>
      <w:r w:rsidRPr="00FB0E1D">
        <w:rPr>
          <w:rFonts w:asciiTheme="majorHAnsi" w:hAnsiTheme="majorHAnsi" w:cstheme="majorHAnsi"/>
          <w:b/>
          <w:bCs/>
          <w:highlight w:val="green"/>
          <w:u w:val="single"/>
        </w:rPr>
        <w:t>be</w:t>
      </w:r>
      <w:r w:rsidRPr="00FE51A3">
        <w:rPr>
          <w:rFonts w:asciiTheme="majorHAnsi" w:hAnsiTheme="majorHAnsi" w:cstheme="majorHAnsi"/>
          <w:b/>
          <w:bCs/>
          <w:u w:val="single"/>
        </w:rPr>
        <w:t xml:space="preserve">ing </w:t>
      </w:r>
      <w:r w:rsidRPr="00FB0E1D">
        <w:rPr>
          <w:rFonts w:asciiTheme="majorHAnsi" w:hAnsiTheme="majorHAnsi" w:cstheme="majorHAnsi"/>
          <w:b/>
          <w:bCs/>
          <w:highlight w:val="green"/>
          <w:u w:val="single"/>
        </w:rPr>
        <w:t>part of the solution</w:t>
      </w:r>
      <w:r w:rsidRPr="00FE51A3">
        <w:rPr>
          <w:rFonts w:asciiTheme="majorHAnsi" w:hAnsiTheme="majorHAnsi" w:cstheme="majorHAnsi"/>
          <w:b/>
          <w:bCs/>
          <w:u w:val="single"/>
        </w:rPr>
        <w:t xml:space="preserve">, not just an obstacle." </w:t>
      </w:r>
      <w:r w:rsidRPr="00FE51A3">
        <w:rPr>
          <w:rFonts w:asciiTheme="majorHAnsi" w:hAnsiTheme="majorHAnsi" w:cstheme="majorHAnsi"/>
          <w:sz w:val="12"/>
        </w:rPr>
        <w:t>Wallach points to a statement released earlier this month by Asia Pacific Economic Cooperation (APEC) trade ministers, which called for urgent discussions on the waiver. "</w:t>
      </w:r>
      <w:r w:rsidRPr="00FE51A3">
        <w:rPr>
          <w:rFonts w:asciiTheme="majorHAnsi" w:hAnsiTheme="majorHAnsi" w:cstheme="majorHAnsi"/>
          <w:u w:val="single"/>
        </w:rPr>
        <w:t>The WTO must</w:t>
      </w:r>
      <w:r w:rsidRPr="00FE51A3">
        <w:rPr>
          <w:rFonts w:asciiTheme="majorHAnsi" w:hAnsiTheme="majorHAnsi" w:cstheme="majorHAnsi"/>
          <w:sz w:val="12"/>
        </w:rPr>
        <w:t xml:space="preserve"> </w:t>
      </w:r>
      <w:r w:rsidRPr="00FE51A3">
        <w:rPr>
          <w:rFonts w:asciiTheme="majorHAnsi" w:hAnsiTheme="majorHAnsi" w:cstheme="majorHAnsi"/>
          <w:u w:val="single"/>
        </w:rPr>
        <w:t>demonstrate that global trade rules can help address the human catastrophe</w:t>
      </w:r>
      <w:r w:rsidRPr="00FE51A3">
        <w:rPr>
          <w:rFonts w:asciiTheme="majorHAnsi" w:hAnsiTheme="majorHAnsi" w:cstheme="majorHAnsi"/>
          <w:sz w:val="12"/>
        </w:rPr>
        <w:t xml:space="preserve"> of the COVID-19 pandemic and facilitate the recovery," the statement read in its section about WTO reform.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-Iweala's role The </w:t>
      </w:r>
      <w:r w:rsidRPr="00FE51A3">
        <w:rPr>
          <w:rFonts w:asciiTheme="majorHAnsi" w:hAnsiTheme="majorHAnsi" w:cstheme="majorHAnsi"/>
          <w:u w:val="single"/>
        </w:rPr>
        <w:t>WTO's new director general</w:t>
      </w:r>
      <w:r w:rsidRPr="00FE51A3">
        <w:rPr>
          <w:rFonts w:asciiTheme="majorHAnsi" w:hAnsiTheme="majorHAnsi" w:cstheme="majorHAnsi"/>
          <w:sz w:val="12"/>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FE51A3">
        <w:rPr>
          <w:rFonts w:asciiTheme="majorHAnsi" w:hAnsiTheme="majorHAnsi" w:cstheme="majorHAnsi"/>
          <w:sz w:val="12"/>
        </w:rPr>
        <w:t xml:space="preserve"> that contributed to the early departure of her predecessor, Brazil's Robert Azevedo. "</w:t>
      </w:r>
      <w:r w:rsidRPr="00FB0E1D">
        <w:rPr>
          <w:rFonts w:asciiTheme="majorHAnsi" w:hAnsiTheme="majorHAnsi" w:cstheme="majorHAnsi"/>
          <w:highlight w:val="green"/>
          <w:u w:val="single"/>
        </w:rPr>
        <w:t>We must act now</w:t>
      </w:r>
      <w:r w:rsidRPr="00FE51A3">
        <w:rPr>
          <w:rFonts w:asciiTheme="majorHAnsi" w:hAnsiTheme="majorHAnsi" w:cstheme="majorHAnsi"/>
          <w:u w:val="single"/>
        </w:rPr>
        <w:t xml:space="preserve"> </w:t>
      </w:r>
      <w:r w:rsidRPr="00FE51A3">
        <w:rPr>
          <w:rFonts w:asciiTheme="majorHAnsi" w:hAnsiTheme="majorHAnsi" w:cstheme="majorHAnsi"/>
          <w:sz w:val="12"/>
        </w:rPr>
        <w:t xml:space="preserve">to get all our ambassadors to the table to negotiate a text" on the issue of an IP waiver for COVID vaccines, Ngozi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director general of the World Trade Organization, has said. </w:t>
      </w:r>
      <w:proofErr w:type="spellStart"/>
      <w:r w:rsidRPr="00FE51A3">
        <w:rPr>
          <w:rFonts w:asciiTheme="majorHAnsi" w:hAnsiTheme="majorHAnsi" w:cstheme="majorHAnsi"/>
          <w:sz w:val="12"/>
        </w:rPr>
        <w:t>Dursun</w:t>
      </w:r>
      <w:proofErr w:type="spellEnd"/>
      <w:r w:rsidRPr="00FE51A3">
        <w:rPr>
          <w:rFonts w:asciiTheme="majorHAnsi" w:hAnsiTheme="majorHAnsi" w:cstheme="majorHAnsi"/>
          <w:sz w:val="12"/>
        </w:rPr>
        <w:t xml:space="preserve"> </w:t>
      </w:r>
      <w:proofErr w:type="spellStart"/>
      <w:r w:rsidRPr="00FE51A3">
        <w:rPr>
          <w:rFonts w:asciiTheme="majorHAnsi" w:hAnsiTheme="majorHAnsi" w:cstheme="majorHAnsi"/>
          <w:sz w:val="12"/>
        </w:rPr>
        <w:t>Aydemir</w:t>
      </w:r>
      <w:proofErr w:type="spellEnd"/>
      <w:r w:rsidRPr="00FE51A3">
        <w:rPr>
          <w:rFonts w:asciiTheme="majorHAnsi" w:hAnsiTheme="majorHAnsi" w:cstheme="majorHAnsi"/>
          <w:sz w:val="12"/>
        </w:rPr>
        <w:t xml:space="preserve">—Anadolu/Bloomberg/Getty Images Earlier this week, when the U.S. and EU agreed a five-year ceasefire in a long-running dispute over Boeing and Airbus aircraft subsidies,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tweeted: </w:t>
      </w:r>
      <w:r w:rsidRPr="00FE51A3">
        <w:rPr>
          <w:rFonts w:asciiTheme="majorHAnsi" w:hAnsiTheme="majorHAnsi" w:cstheme="majorHAnsi"/>
          <w:u w:val="single"/>
        </w:rPr>
        <w:t>"With political will, we can solve even the most intractable problems."</w:t>
      </w:r>
      <w:r w:rsidRPr="00FE51A3">
        <w:rPr>
          <w:rFonts w:asciiTheme="majorHAnsi" w:hAnsiTheme="majorHAnsi" w:cstheme="majorHAnsi"/>
          <w:sz w:val="12"/>
        </w:rPr>
        <w:t xml:space="preserve"> However,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FE51A3">
        <w:rPr>
          <w:rFonts w:asciiTheme="majorHAnsi" w:hAnsiTheme="majorHAnsi" w:cstheme="majorHAnsi"/>
          <w:sz w:val="12"/>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FE51A3">
        <w:rPr>
          <w:rFonts w:asciiTheme="majorHAnsi" w:hAnsiTheme="majorHAnsi" w:cstheme="majorHAnsi"/>
          <w:sz w:val="12"/>
        </w:rPr>
        <w:t>."</w:t>
      </w:r>
    </w:p>
    <w:p w14:paraId="7B8DF7E9" w14:textId="77777777" w:rsidR="004D6545" w:rsidRPr="00FE51A3" w:rsidRDefault="004D6545" w:rsidP="004D6545">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106C9C2F" w14:textId="77777777" w:rsidR="004D6545" w:rsidRPr="00FE51A3" w:rsidRDefault="004D6545" w:rsidP="004D6545">
      <w:pPr>
        <w:rPr>
          <w:rFonts w:asciiTheme="majorHAnsi" w:hAnsiTheme="majorHAnsi" w:cstheme="majorHAnsi"/>
        </w:rPr>
      </w:pPr>
      <w:proofErr w:type="spellStart"/>
      <w:r w:rsidRPr="00FE51A3">
        <w:rPr>
          <w:rStyle w:val="Style13ptBold"/>
          <w:rFonts w:asciiTheme="majorHAnsi" w:hAnsiTheme="majorHAnsi" w:cstheme="majorHAnsi"/>
        </w:rPr>
        <w:t>Evenett</w:t>
      </w:r>
      <w:proofErr w:type="spellEnd"/>
      <w:r w:rsidRPr="00FE51A3">
        <w:rPr>
          <w:rStyle w:val="Style13ptBold"/>
          <w:rFonts w:asciiTheme="majorHAnsi" w:hAnsiTheme="majorHAnsi" w:cstheme="majorHAnsi"/>
        </w:rPr>
        <w:t xml:space="preserve">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[(Simon J. </w:t>
      </w:r>
      <w:proofErr w:type="spellStart"/>
      <w:r w:rsidRPr="00FE51A3">
        <w:rPr>
          <w:rFonts w:asciiTheme="majorHAnsi" w:hAnsiTheme="majorHAnsi" w:cstheme="majorHAnsi"/>
        </w:rPr>
        <w:t>Evenett</w:t>
      </w:r>
      <w:proofErr w:type="spellEnd"/>
      <w:r w:rsidRPr="00FE51A3">
        <w:rPr>
          <w:rFonts w:asciiTheme="majorHAnsi" w:hAnsiTheme="majorHAnsi" w:cstheme="majorHAnsi"/>
        </w:rPr>
        <w:t xml:space="preserve"> is Professor of International Trade and Economic Development at the University of St. Gallen, Switzerland, and Co-Director of the CEPR </w:t>
      </w:r>
      <w:proofErr w:type="spellStart"/>
      <w:r w:rsidRPr="00FE51A3">
        <w:rPr>
          <w:rFonts w:asciiTheme="majorHAnsi" w:hAnsiTheme="majorHAnsi" w:cstheme="majorHAnsi"/>
        </w:rPr>
        <w:t>Programme</w:t>
      </w:r>
      <w:proofErr w:type="spellEnd"/>
      <w:r w:rsidRPr="00FE51A3">
        <w:rPr>
          <w:rFonts w:asciiTheme="majorHAnsi" w:hAnsiTheme="majorHAnsi" w:cstheme="majorHAnsi"/>
        </w:rPr>
        <w:t xml:space="preserve"> in International Trade and Regional Economics. Richard E. Baldwin is a professor of international economics at the Graduate Institute of International and Development Studies in Geneva. “</w:t>
      </w:r>
      <w:proofErr w:type="spellStart"/>
      <w:r w:rsidRPr="00FE51A3">
        <w:rPr>
          <w:rFonts w:asciiTheme="majorHAnsi" w:hAnsiTheme="majorHAnsi" w:cstheme="majorHAnsi"/>
        </w:rPr>
        <w:t>Revitalising</w:t>
      </w:r>
      <w:proofErr w:type="spellEnd"/>
      <w:r w:rsidRPr="00FE51A3">
        <w:rPr>
          <w:rFonts w:asciiTheme="majorHAnsi" w:hAnsiTheme="majorHAnsi" w:cstheme="majorHAnsi"/>
        </w:rPr>
        <w:t xml:space="preserve"> multilateral trade cooperation: Why? Why Now? And How?” November 10, 2020. </w:t>
      </w:r>
      <w:hyperlink r:id="rId13"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31B07857" w14:textId="77777777" w:rsidR="004D6545" w:rsidRPr="00FE51A3" w:rsidRDefault="004D6545" w:rsidP="004D6545">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FB0E1D">
        <w:rPr>
          <w:rFonts w:asciiTheme="majorHAnsi" w:hAnsiTheme="majorHAnsi" w:cstheme="majorHAnsi"/>
          <w:b/>
          <w:bCs/>
          <w:u w:val="single"/>
        </w:rPr>
        <w:t>After a decade of drift and backsliding</w:t>
      </w:r>
      <w:r w:rsidRPr="00FB0E1D">
        <w:rPr>
          <w:rFonts w:asciiTheme="majorHAnsi" w:hAnsiTheme="majorHAnsi" w:cstheme="majorHAnsi"/>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task of </w:t>
      </w:r>
      <w:proofErr w:type="spellStart"/>
      <w:r w:rsidRPr="00FE51A3">
        <w:rPr>
          <w:rFonts w:asciiTheme="majorHAnsi" w:hAnsiTheme="majorHAnsi" w:cstheme="majorHAnsi"/>
          <w:u w:val="single"/>
        </w:rPr>
        <w:t>revitalising</w:t>
      </w:r>
      <w:proofErr w:type="spellEnd"/>
      <w:r w:rsidRPr="00FE51A3">
        <w:rPr>
          <w:rFonts w:asciiTheme="majorHAnsi" w:hAnsiTheme="majorHAnsi" w:cstheme="majorHAnsi"/>
          <w:u w:val="single"/>
        </w:rPr>
        <w:t xml:space="preserve">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w:t>
      </w:r>
      <w:r w:rsidRPr="00FB0E1D">
        <w:rPr>
          <w:rFonts w:asciiTheme="majorHAnsi" w:hAnsiTheme="majorHAnsi" w:cstheme="majorHAnsi"/>
          <w:b/>
          <w:bCs/>
          <w:highlight w:val="green"/>
          <w:u w:val="single"/>
        </w:rPr>
        <w:t xml:space="preserve">in </w:t>
      </w:r>
      <w:r w:rsidRPr="00FB0E1D">
        <w:rPr>
          <w:rFonts w:asciiTheme="majorHAnsi" w:hAnsiTheme="majorHAnsi" w:cstheme="majorHAnsi"/>
          <w:b/>
          <w:bCs/>
          <w:u w:val="single"/>
        </w:rPr>
        <w:t>the</w:t>
      </w:r>
      <w:r w:rsidRPr="00FE51A3">
        <w:rPr>
          <w:rFonts w:asciiTheme="majorHAnsi" w:hAnsiTheme="majorHAnsi" w:cstheme="majorHAnsi"/>
          <w:b/>
          <w:bCs/>
          <w:u w:val="single"/>
        </w:rPr>
        <w:t xml:space="preserve"> same </w:t>
      </w:r>
      <w:r w:rsidRPr="00FB0E1D">
        <w:rPr>
          <w:rFonts w:asciiTheme="majorHAnsi" w:hAnsiTheme="majorHAnsi" w:cstheme="majorHAnsi"/>
          <w:b/>
          <w:bCs/>
          <w:highlight w:val="gree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 xml:space="preserve">especially, </w:t>
      </w:r>
      <w:r w:rsidRPr="00FB0E1D">
        <w:rPr>
          <w:rFonts w:asciiTheme="majorHAnsi" w:hAnsiTheme="majorHAnsi" w:cstheme="majorHAnsi"/>
          <w:b/>
          <w:bCs/>
          <w:highlight w:val="green"/>
          <w:u w:val="single"/>
        </w:rPr>
        <w:t>if trade diplomats</w:t>
      </w:r>
      <w:r w:rsidRPr="00FE51A3">
        <w:rPr>
          <w:rFonts w:asciiTheme="majorHAnsi" w:hAnsiTheme="majorHAnsi" w:cstheme="majorHAnsi"/>
          <w:b/>
          <w:bCs/>
          <w:u w:val="single"/>
        </w:rPr>
        <w:t xml:space="preserve"> can </w:t>
      </w:r>
      <w:r w:rsidRPr="00FB0E1D">
        <w:rPr>
          <w:rFonts w:asciiTheme="majorHAnsi" w:hAnsiTheme="majorHAnsi" w:cstheme="majorHAnsi"/>
          <w:b/>
          <w:bCs/>
          <w:highlight w:val="green"/>
          <w:u w:val="single"/>
        </w:rPr>
        <w:t>demonstrate the relevance of the WTO</w:t>
      </w:r>
      <w:r w:rsidRPr="00FE51A3">
        <w:rPr>
          <w:rFonts w:asciiTheme="majorHAnsi" w:hAnsiTheme="majorHAnsi" w:cstheme="majorHAnsi"/>
          <w:b/>
          <w:bCs/>
          <w:u w:val="single"/>
        </w:rPr>
        <w:t xml:space="preserve"> to national governments fighting this pandemic</w:t>
      </w:r>
      <w:r w:rsidRPr="00FE51A3">
        <w:rPr>
          <w:rFonts w:asciiTheme="majorHAnsi" w:hAnsiTheme="majorHAnsi" w:cstheme="majorHAnsi"/>
          <w:sz w:val="14"/>
        </w:rPr>
        <w:t xml:space="preserve"> – </w:t>
      </w:r>
      <w:r w:rsidRPr="00FB0E1D">
        <w:rPr>
          <w:rFonts w:asciiTheme="majorHAnsi" w:hAnsiTheme="majorHAnsi" w:cstheme="majorHAnsi"/>
          <w:b/>
          <w:bCs/>
          <w:highlight w:val="green"/>
          <w:u w:val="single"/>
        </w:rPr>
        <w:t>ideally through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an accord that</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eases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cross-border shipment of</w:t>
      </w:r>
      <w:r w:rsidRPr="00FE51A3">
        <w:rPr>
          <w:rFonts w:asciiTheme="majorHAnsi" w:hAnsiTheme="majorHAnsi" w:cstheme="majorHAnsi"/>
          <w:b/>
          <w:bCs/>
          <w:u w:val="single"/>
        </w:rPr>
        <w:t xml:space="preserve"> needed medical goods and </w:t>
      </w:r>
      <w:r w:rsidRPr="00FB0E1D">
        <w:rPr>
          <w:rFonts w:asciiTheme="majorHAnsi" w:hAnsiTheme="majorHAnsi" w:cstheme="majorHAnsi"/>
          <w:b/>
          <w:bCs/>
          <w:highlight w:val="green"/>
          <w:u w:val="single"/>
        </w:rPr>
        <w:t>medicines</w:t>
      </w:r>
      <w:r w:rsidRPr="00FE51A3">
        <w:rPr>
          <w:rFonts w:asciiTheme="majorHAnsi" w:hAnsiTheme="majorHAnsi" w:cstheme="majorHAnsi"/>
          <w:sz w:val="14"/>
        </w:rPr>
        <w:t xml:space="preserve">. Step by pragmatic step, the </w:t>
      </w:r>
      <w:r w:rsidRPr="00FE51A3">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the </w:t>
      </w:r>
      <w:r w:rsidRPr="00FB0E1D">
        <w:rPr>
          <w:rFonts w:asciiTheme="majorHAnsi" w:hAnsiTheme="majorHAnsi" w:cstheme="majorHAnsi"/>
          <w:b/>
          <w:bCs/>
          <w:highlight w:val="green"/>
          <w:u w:val="single"/>
        </w:rPr>
        <w:t>pandemic affords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opportunity to reframe discussions on multilateral trade</w:t>
      </w:r>
      <w:r w:rsidRPr="00FE51A3">
        <w:rPr>
          <w:rFonts w:asciiTheme="majorHAnsi" w:hAnsiTheme="majorHAnsi" w:cstheme="majorHAnsi"/>
          <w:b/>
          <w:bCs/>
          <w:u w:val="single"/>
        </w:rPr>
        <w:t xml:space="preserve"> cooperation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w:t>
      </w:r>
      <w:proofErr w:type="gramStart"/>
      <w:r w:rsidRPr="00FE51A3">
        <w:rPr>
          <w:rFonts w:asciiTheme="majorHAnsi" w:hAnsiTheme="majorHAnsi" w:cstheme="majorHAnsi"/>
          <w:sz w:val="14"/>
        </w:rPr>
        <w:t xml:space="preserve">so as </w:t>
      </w:r>
      <w:r w:rsidRPr="00FE51A3">
        <w:rPr>
          <w:rFonts w:asciiTheme="majorHAnsi" w:hAnsiTheme="majorHAnsi" w:cstheme="majorHAnsi"/>
          <w:u w:val="single"/>
        </w:rPr>
        <w:t>to</w:t>
      </w:r>
      <w:proofErr w:type="gramEnd"/>
      <w:r w:rsidRPr="00FE51A3">
        <w:rPr>
          <w:rFonts w:asciiTheme="majorHAnsi" w:hAnsiTheme="majorHAnsi" w:cstheme="majorHAnsi"/>
          <w:u w:val="single"/>
        </w:rPr>
        <w:t xml:space="preserve">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5A055D19" w14:textId="77777777" w:rsidR="004D6545" w:rsidRPr="00FE51A3" w:rsidRDefault="004D6545" w:rsidP="004D6545">
      <w:pPr>
        <w:pStyle w:val="Heading4"/>
        <w:rPr>
          <w:rFonts w:asciiTheme="majorHAnsi" w:hAnsiTheme="majorHAnsi" w:cstheme="majorHAnsi"/>
        </w:rPr>
      </w:pPr>
      <w:r w:rsidRPr="00FE51A3">
        <w:rPr>
          <w:rFonts w:asciiTheme="majorHAnsi" w:hAnsiTheme="majorHAnsi" w:cstheme="majorHAnsi"/>
        </w:rPr>
        <w:lastRenderedPageBreak/>
        <w:t>Specifically, action now over Covid creates goodwill to establish global trade as a norm and preserve the relevance of the trading system post-Covid.</w:t>
      </w:r>
    </w:p>
    <w:p w14:paraId="1AD16A77" w14:textId="77777777" w:rsidR="004D6545" w:rsidRPr="00FE51A3" w:rsidRDefault="004D6545" w:rsidP="004D6545">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[(Anabel Gonzalez is a nonresident senior fellow at the Peterson Institute and former Minister of Foreign Trade of Costa Rica “</w:t>
      </w:r>
      <w:proofErr w:type="spellStart"/>
      <w:r w:rsidRPr="00FE51A3">
        <w:rPr>
          <w:rFonts w:asciiTheme="majorHAnsi" w:hAnsiTheme="majorHAnsi" w:cstheme="majorHAnsi"/>
        </w:rPr>
        <w:t>Revitalising</w:t>
      </w:r>
      <w:proofErr w:type="spellEnd"/>
      <w:r w:rsidRPr="00FE51A3">
        <w:rPr>
          <w:rFonts w:asciiTheme="majorHAnsi" w:hAnsiTheme="majorHAnsi" w:cstheme="majorHAnsi"/>
        </w:rPr>
        <w:t xml:space="preserve"> multilateral trade cooperation: Why? Why Now? And How?” November 10, 2020. </w:t>
      </w:r>
      <w:hyperlink r:id="rId14"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6EEE1DA9" w14:textId="77777777" w:rsidR="004D6545" w:rsidRPr="00FE51A3" w:rsidRDefault="004D6545" w:rsidP="004D6545">
      <w:pPr>
        <w:rPr>
          <w:rFonts w:asciiTheme="majorHAnsi" w:hAnsiTheme="majorHAnsi" w:cstheme="majorHAnsi"/>
          <w:sz w:val="12"/>
        </w:rPr>
      </w:pPr>
      <w:r w:rsidRPr="00FE51A3">
        <w:rPr>
          <w:rFonts w:asciiTheme="majorHAnsi" w:hAnsiTheme="majorHAnsi" w:cstheme="majorHAnsi"/>
          <w:sz w:val="12"/>
        </w:rPr>
        <w:t>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w:t>
      </w:r>
      <w:proofErr w:type="gramStart"/>
      <w:r w:rsidRPr="00FE51A3">
        <w:rPr>
          <w:rFonts w:asciiTheme="majorHAnsi" w:hAnsiTheme="majorHAnsi" w:cstheme="majorHAnsi"/>
          <w:sz w:val="12"/>
        </w:rPr>
        <w:t>).</w:t>
      </w:r>
      <w:proofErr w:type="gramEnd"/>
      <w:r w:rsidRPr="00FE51A3">
        <w:rPr>
          <w:rFonts w:asciiTheme="majorHAnsi" w:hAnsiTheme="majorHAnsi" w:cstheme="majorHAnsi"/>
          <w:sz w:val="12"/>
        </w:rPr>
        <w:t xml:space="preserve"> While there is some evidence that goods trade may be rebounding and that the worst-case trade scenario projected in April could be averted (CPB 2020, WTO 2020a), the </w:t>
      </w:r>
      <w:r w:rsidRPr="00FB0E1D">
        <w:rPr>
          <w:rFonts w:asciiTheme="majorHAnsi" w:hAnsiTheme="majorHAnsi" w:cstheme="majorHAnsi"/>
          <w:highlight w:val="green"/>
          <w:u w:val="single"/>
        </w:rPr>
        <w:t>recovery</w:t>
      </w:r>
      <w:r w:rsidRPr="00FE51A3">
        <w:rPr>
          <w:rFonts w:asciiTheme="majorHAnsi" w:hAnsiTheme="majorHAnsi" w:cstheme="majorHAnsi"/>
          <w:sz w:val="12"/>
        </w:rPr>
        <w:t xml:space="preserve"> from the deepest global recession since World War II w</w:t>
      </w:r>
      <w:r w:rsidRPr="00FE51A3">
        <w:rPr>
          <w:rFonts w:asciiTheme="majorHAnsi" w:hAnsiTheme="majorHAnsi" w:cstheme="majorHAnsi"/>
          <w:u w:val="single"/>
        </w:rPr>
        <w:t xml:space="preserve">ill </w:t>
      </w:r>
      <w:r w:rsidRPr="00FB0E1D">
        <w:rPr>
          <w:rFonts w:asciiTheme="majorHAnsi" w:hAnsiTheme="majorHAnsi" w:cstheme="majorHAnsi"/>
          <w:highlight w:val="green"/>
          <w:u w:val="single"/>
        </w:rPr>
        <w:t>depend on the sustained</w:t>
      </w:r>
      <w:r w:rsidRPr="00FE51A3">
        <w:rPr>
          <w:rFonts w:asciiTheme="majorHAnsi" w:hAnsiTheme="majorHAnsi" w:cstheme="majorHAnsi"/>
          <w:u w:val="single"/>
        </w:rPr>
        <w:t xml:space="preserve"> and effective </w:t>
      </w:r>
      <w:r w:rsidRPr="00FB0E1D">
        <w:rPr>
          <w:rFonts w:asciiTheme="majorHAnsi" w:hAnsiTheme="majorHAnsi" w:cstheme="majorHAnsi"/>
          <w:highlight w:val="green"/>
          <w:u w:val="single"/>
        </w:rPr>
        <w:t>containment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FE51A3">
        <w:rPr>
          <w:rFonts w:asciiTheme="majorHAnsi" w:hAnsiTheme="majorHAnsi" w:cstheme="majorHAnsi"/>
          <w:sz w:val="12"/>
        </w:rPr>
        <w:t>stabilise</w:t>
      </w:r>
      <w:proofErr w:type="spellEnd"/>
      <w:r w:rsidRPr="00FE51A3">
        <w:rPr>
          <w:rFonts w:asciiTheme="majorHAnsi" w:hAnsiTheme="majorHAnsi" w:cstheme="majorHAnsi"/>
          <w:sz w:val="12"/>
        </w:rPr>
        <w:t xml:space="preserve"> their economies, sustain companies and </w:t>
      </w:r>
      <w:proofErr w:type="spellStart"/>
      <w:r w:rsidRPr="00FE51A3">
        <w:rPr>
          <w:rFonts w:asciiTheme="majorHAnsi" w:hAnsiTheme="majorHAnsi" w:cstheme="majorHAnsi"/>
          <w:sz w:val="12"/>
        </w:rPr>
        <w:t>minimise</w:t>
      </w:r>
      <w:proofErr w:type="spellEnd"/>
      <w:r w:rsidRPr="00FE51A3">
        <w:rPr>
          <w:rFonts w:asciiTheme="majorHAnsi" w:hAnsiTheme="majorHAnsi" w:cstheme="majorHAnsi"/>
          <w:sz w:val="12"/>
        </w:rPr>
        <w:t xml:space="preserv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FE51A3">
        <w:rPr>
          <w:rFonts w:asciiTheme="majorHAnsi" w:hAnsiTheme="majorHAnsi" w:cstheme="majorHAnsi"/>
          <w:u w:val="single"/>
        </w:rPr>
        <w:t xml:space="preserve">And yet, </w:t>
      </w:r>
      <w:r w:rsidRPr="00FB0E1D">
        <w:rPr>
          <w:rFonts w:asciiTheme="majorHAnsi" w:hAnsiTheme="majorHAnsi" w:cstheme="majorHAnsi"/>
          <w:u w:val="single"/>
        </w:rPr>
        <w:t>protectionism is gaining an upper hand</w:t>
      </w:r>
      <w:r w:rsidRPr="00FE51A3">
        <w:rPr>
          <w:rFonts w:asciiTheme="majorHAnsi" w:hAnsiTheme="majorHAnsi" w:cstheme="majorHAnsi"/>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B0E1D">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FB0E1D">
        <w:rPr>
          <w:rFonts w:asciiTheme="majorHAnsi" w:hAnsiTheme="majorHAnsi" w:cstheme="majorHAnsi"/>
          <w:highlight w:val="green"/>
          <w:u w:val="single"/>
        </w:rPr>
        <w:t>The short-term</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response</w:t>
      </w:r>
      <w:r w:rsidRPr="00FE51A3">
        <w:rPr>
          <w:rFonts w:asciiTheme="majorHAnsi" w:hAnsiTheme="majorHAnsi" w:cstheme="majorHAnsi"/>
          <w:sz w:val="12"/>
        </w:rPr>
        <w:t xml:space="preserve"> to the virus and longer-term growth prospects </w:t>
      </w:r>
      <w:proofErr w:type="gramStart"/>
      <w:r w:rsidRPr="00FB0E1D">
        <w:rPr>
          <w:rFonts w:asciiTheme="majorHAnsi" w:hAnsiTheme="majorHAnsi" w:cstheme="majorHAnsi"/>
          <w:highlight w:val="green"/>
          <w:u w:val="single"/>
        </w:rPr>
        <w:t>depend</w:t>
      </w:r>
      <w:proofErr w:type="gramEnd"/>
      <w:r w:rsidRPr="00FB0E1D">
        <w:rPr>
          <w:rFonts w:asciiTheme="majorHAnsi" w:hAnsiTheme="majorHAnsi" w:cstheme="majorHAnsi"/>
          <w:highlight w:val="green"/>
          <w:u w:val="single"/>
        </w:rPr>
        <w:t xml:space="preserve"> on strong multilateral cooperation</w:t>
      </w:r>
      <w:r w:rsidRPr="00FE51A3">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FE51A3">
        <w:rPr>
          <w:rFonts w:asciiTheme="majorHAnsi" w:hAnsiTheme="majorHAnsi" w:cstheme="majorHAnsi"/>
          <w:b/>
          <w:bCs/>
          <w:u w:val="single"/>
        </w:rPr>
        <w:t xml:space="preserve">It is also </w:t>
      </w:r>
      <w:r w:rsidRPr="00FB0E1D">
        <w:rPr>
          <w:rFonts w:asciiTheme="majorHAnsi" w:hAnsiTheme="majorHAnsi" w:cstheme="majorHAnsi"/>
          <w:b/>
          <w:bCs/>
          <w:highlight w:val="green"/>
          <w:u w:val="single"/>
        </w:rPr>
        <w:t>needed to preserve stable</w:t>
      </w:r>
      <w:r w:rsidRPr="00FE51A3">
        <w:rPr>
          <w:rFonts w:asciiTheme="majorHAnsi" w:hAnsiTheme="majorHAnsi" w:cstheme="majorHAnsi"/>
          <w:b/>
          <w:bCs/>
          <w:u w:val="single"/>
        </w:rPr>
        <w:t xml:space="preserve"> and coordinated </w:t>
      </w:r>
      <w:r w:rsidRPr="00FB0E1D">
        <w:rPr>
          <w:rFonts w:asciiTheme="majorHAnsi" w:hAnsiTheme="majorHAnsi" w:cstheme="majorHAnsi"/>
          <w:b/>
          <w:bCs/>
          <w:highlight w:val="green"/>
          <w:u w:val="single"/>
        </w:rPr>
        <w:t>international relations to avoid</w:t>
      </w:r>
      <w:r w:rsidRPr="00FE51A3">
        <w:rPr>
          <w:rFonts w:asciiTheme="majorHAnsi" w:hAnsiTheme="majorHAnsi" w:cstheme="majorHAnsi"/>
          <w:b/>
          <w:bCs/>
          <w:u w:val="single"/>
        </w:rPr>
        <w:t xml:space="preserve"> </w:t>
      </w:r>
      <w:proofErr w:type="gramStart"/>
      <w:r w:rsidRPr="00FE51A3">
        <w:rPr>
          <w:rFonts w:asciiTheme="majorHAnsi" w:hAnsiTheme="majorHAnsi" w:cstheme="majorHAnsi"/>
          <w:b/>
          <w:bCs/>
          <w:u w:val="single"/>
        </w:rPr>
        <w:t xml:space="preserve">that </w:t>
      </w:r>
      <w:r w:rsidRPr="00FB0E1D">
        <w:rPr>
          <w:rFonts w:asciiTheme="majorHAnsi" w:hAnsiTheme="majorHAnsi" w:cstheme="majorHAnsi"/>
          <w:b/>
          <w:bCs/>
          <w:highlight w:val="green"/>
          <w:u w:val="single"/>
        </w:rPr>
        <w:t>heavy threats</w:t>
      </w:r>
      <w:proofErr w:type="gramEnd"/>
      <w:r w:rsidRPr="00FB0E1D">
        <w:rPr>
          <w:rFonts w:asciiTheme="majorHAnsi" w:hAnsiTheme="majorHAnsi" w:cstheme="majorHAnsi"/>
          <w:b/>
          <w:bCs/>
          <w:highlight w:val="green"/>
          <w:u w:val="single"/>
        </w:rPr>
        <w:t xml:space="preserve"> implicit in the pandemic</w:t>
      </w:r>
      <w:r w:rsidRPr="00FE51A3">
        <w:rPr>
          <w:rFonts w:asciiTheme="majorHAnsi" w:hAnsiTheme="majorHAnsi" w:cstheme="majorHAnsi"/>
          <w:b/>
          <w:bCs/>
          <w:u w:val="single"/>
        </w:rPr>
        <w:t xml:space="preserve">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But it will not happen automatically. Unless governments accelerate their efforts to collaborate</w:t>
      </w:r>
      <w:r w:rsidRPr="00FE51A3">
        <w:rPr>
          <w:rFonts w:asciiTheme="majorHAnsi" w:hAnsiTheme="majorHAnsi" w:cstheme="majorHAnsi"/>
          <w:sz w:val="12"/>
        </w:rPr>
        <w:t xml:space="preserve">, </w:t>
      </w:r>
      <w:r w:rsidRPr="00FE51A3">
        <w:rPr>
          <w:rFonts w:asciiTheme="majorHAnsi" w:hAnsiTheme="majorHAnsi" w:cstheme="majorHAnsi"/>
          <w:u w:val="single"/>
        </w:rPr>
        <w:t>growing protectionism</w:t>
      </w:r>
      <w:r w:rsidRPr="00FE51A3">
        <w:rPr>
          <w:rFonts w:asciiTheme="majorHAnsi" w:hAnsiTheme="majorHAnsi" w:cstheme="majorHAnsi"/>
          <w:sz w:val="12"/>
        </w:rPr>
        <w:t xml:space="preserve"> </w:t>
      </w:r>
      <w:r w:rsidRPr="00FE51A3">
        <w:rPr>
          <w:rFonts w:asciiTheme="majorHAnsi" w:hAnsiTheme="majorHAnsi" w:cstheme="majorHAnsi"/>
          <w:u w:val="single"/>
        </w:rPr>
        <w:t>and increased distortions to</w:t>
      </w:r>
      <w:r w:rsidRPr="00FE51A3">
        <w:rPr>
          <w:rFonts w:asciiTheme="majorHAnsi" w:hAnsiTheme="majorHAnsi" w:cstheme="majorHAnsi"/>
          <w:sz w:val="12"/>
        </w:rPr>
        <w:t xml:space="preserve"> global value chains (</w:t>
      </w:r>
      <w:r w:rsidRPr="00FE51A3">
        <w:rPr>
          <w:rFonts w:asciiTheme="majorHAnsi" w:hAnsiTheme="majorHAnsi" w:cstheme="majorHAnsi"/>
          <w:u w:val="single"/>
        </w:rPr>
        <w:t>GVCs) risk being a by-product of the virus</w:t>
      </w:r>
      <w:r w:rsidRPr="00FE51A3">
        <w:rPr>
          <w:rFonts w:asciiTheme="majorHAnsi" w:hAnsiTheme="majorHAnsi" w:cstheme="majorHAnsi"/>
          <w:sz w:val="12"/>
        </w:rPr>
        <w:t xml:space="preserve">, at the same time further exacerbating its negative implications. </w:t>
      </w:r>
      <w:r w:rsidRPr="00FB0E1D">
        <w:rPr>
          <w:rFonts w:asciiTheme="majorHAnsi" w:hAnsiTheme="majorHAnsi" w:cstheme="majorHAnsi"/>
          <w:b/>
          <w:bCs/>
          <w:u w:val="single"/>
        </w:rPr>
        <w:t>This demands extraordinary action</w:t>
      </w:r>
      <w:r w:rsidRPr="00FE51A3">
        <w:rPr>
          <w:rFonts w:asciiTheme="majorHAnsi" w:hAnsiTheme="majorHAnsi" w:cstheme="majorHAnsi"/>
          <w:b/>
          <w:bCs/>
          <w:u w:val="single"/>
        </w:rPr>
        <w:t xml:space="preserve">.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FB0E1D">
        <w:rPr>
          <w:rFonts w:asciiTheme="majorHAnsi" w:hAnsiTheme="majorHAnsi" w:cstheme="majorHAnsi"/>
          <w:b/>
          <w:bCs/>
          <w:u w:val="single"/>
        </w:rPr>
        <w:t xml:space="preserve">REACTIVATE THE WTO </w:t>
      </w:r>
      <w:r w:rsidRPr="00FB0E1D">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B0E1D">
        <w:rPr>
          <w:rFonts w:asciiTheme="majorHAnsi" w:hAnsiTheme="majorHAnsi" w:cstheme="majorHAnsi"/>
          <w:b/>
          <w:bCs/>
          <w:u w:val="single"/>
        </w:rPr>
        <w:t>Moreover, as the world confronts more frequent and severe profound shocks such as financial crises</w:t>
      </w:r>
      <w:r w:rsidRPr="00FE51A3">
        <w:rPr>
          <w:rFonts w:asciiTheme="majorHAnsi" w:hAnsiTheme="majorHAnsi" w:cstheme="majorHAnsi"/>
          <w:b/>
          <w:bCs/>
          <w:u w:val="single"/>
        </w:rPr>
        <w:t xml:space="preserve">, terrorism, extreme </w:t>
      </w:r>
      <w:proofErr w:type="gramStart"/>
      <w:r w:rsidRPr="00FE51A3">
        <w:rPr>
          <w:rFonts w:asciiTheme="majorHAnsi" w:hAnsiTheme="majorHAnsi" w:cstheme="majorHAnsi"/>
          <w:b/>
          <w:bCs/>
          <w:u w:val="single"/>
        </w:rPr>
        <w:t>weather</w:t>
      </w:r>
      <w:proofErr w:type="gramEnd"/>
      <w:r w:rsidRPr="00FE51A3">
        <w:rPr>
          <w:rFonts w:asciiTheme="majorHAnsi" w:hAnsiTheme="majorHAnsi" w:cstheme="majorHAnsi"/>
          <w:b/>
          <w:bCs/>
          <w:u w:val="single"/>
        </w:rPr>
        <w:t xml:space="preserve"> and pandemics </w:t>
      </w:r>
      <w:r w:rsidRPr="00FE51A3">
        <w:rPr>
          <w:rFonts w:asciiTheme="majorHAnsi" w:hAnsiTheme="majorHAnsi" w:cstheme="majorHAnsi"/>
          <w:sz w:val="12"/>
        </w:rPr>
        <w:t xml:space="preserve">(McKinsey Global Institute 2020), </w:t>
      </w:r>
      <w:r w:rsidRPr="00FB0E1D">
        <w:rPr>
          <w:rFonts w:asciiTheme="majorHAnsi" w:hAnsiTheme="majorHAnsi" w:cstheme="majorHAnsi"/>
          <w:b/>
          <w:bCs/>
          <w:highlight w:val="green"/>
          <w:u w:val="single"/>
        </w:rPr>
        <w:t>the WTO needs to step up</w:t>
      </w:r>
      <w:r w:rsidRPr="00FE51A3">
        <w:rPr>
          <w:rFonts w:asciiTheme="majorHAnsi" w:hAnsiTheme="majorHAnsi" w:cstheme="majorHAnsi"/>
          <w:b/>
          <w:bCs/>
          <w:u w:val="single"/>
        </w:rPr>
        <w:t xml:space="preserve"> its role during systemic crises.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fact that the </w:t>
      </w:r>
      <w:proofErr w:type="spellStart"/>
      <w:r w:rsidRPr="00FE51A3">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has been faltering, that </w:t>
      </w:r>
      <w:r w:rsidRPr="00FB0E1D">
        <w:rPr>
          <w:rFonts w:asciiTheme="majorHAnsi" w:hAnsiTheme="majorHAnsi" w:cstheme="majorHAnsi"/>
          <w:b/>
          <w:bCs/>
          <w:highlight w:val="green"/>
          <w:u w:val="single"/>
        </w:rPr>
        <w:t xml:space="preserve">there is a leadership </w:t>
      </w:r>
      <w:proofErr w:type="gramStart"/>
      <w:r w:rsidRPr="00FB0E1D">
        <w:rPr>
          <w:rFonts w:asciiTheme="majorHAnsi" w:hAnsiTheme="majorHAnsi" w:cstheme="majorHAnsi"/>
          <w:b/>
          <w:bCs/>
          <w:highlight w:val="green"/>
          <w:u w:val="single"/>
        </w:rPr>
        <w:t>vacuum</w:t>
      </w:r>
      <w:proofErr w:type="gramEnd"/>
      <w:r w:rsidRPr="00FE51A3">
        <w:rPr>
          <w:rFonts w:asciiTheme="majorHAnsi" w:hAnsiTheme="majorHAnsi" w:cstheme="majorHAnsi"/>
          <w:b/>
          <w:bCs/>
          <w:u w:val="single"/>
        </w:rPr>
        <w:t xml:space="preserve"> and that distrust runs high among major traders will not make it any easier. </w:t>
      </w:r>
      <w:r w:rsidRPr="00FE51A3">
        <w:rPr>
          <w:rFonts w:asciiTheme="majorHAnsi" w:hAnsiTheme="majorHAnsi" w:cstheme="majorHAnsi"/>
          <w:u w:val="single"/>
        </w:rPr>
        <w:t xml:space="preserve">Exacerbated </w:t>
      </w:r>
      <w:r w:rsidRPr="00FB0E1D">
        <w:rPr>
          <w:rFonts w:asciiTheme="majorHAnsi" w:hAnsiTheme="majorHAnsi" w:cstheme="majorHAnsi"/>
          <w:highlight w:val="green"/>
          <w:u w:val="single"/>
        </w:rPr>
        <w:t>tensions related to the pandemic</w:t>
      </w:r>
      <w:r w:rsidRPr="00FE51A3">
        <w:rPr>
          <w:rFonts w:asciiTheme="majorHAnsi" w:hAnsiTheme="majorHAnsi" w:cstheme="majorHAnsi"/>
          <w:u w:val="single"/>
        </w:rPr>
        <w:t xml:space="preserve"> can only </w:t>
      </w:r>
      <w:r w:rsidRPr="00FB0E1D">
        <w:rPr>
          <w:rFonts w:asciiTheme="majorHAnsi" w:hAnsiTheme="majorHAnsi" w:cstheme="majorHAnsi"/>
          <w:highlight w:val="green"/>
          <w:u w:val="single"/>
        </w:rPr>
        <w:t>add to</w:t>
      </w:r>
      <w:r w:rsidRPr="00FE51A3">
        <w:rPr>
          <w:rFonts w:asciiTheme="majorHAnsi" w:hAnsiTheme="majorHAnsi" w:cstheme="majorHAnsi"/>
          <w:u w:val="single"/>
        </w:rPr>
        <w:t xml:space="preserve"> the feeling that WTO rules have been conceived for a very different context, </w:t>
      </w:r>
      <w:r w:rsidRPr="00FB0E1D">
        <w:rPr>
          <w:rFonts w:asciiTheme="majorHAnsi" w:hAnsiTheme="majorHAnsi" w:cstheme="majorHAnsi"/>
          <w:u w:val="single"/>
        </w:rPr>
        <w:t xml:space="preserve">increasing </w:t>
      </w:r>
      <w:r w:rsidRPr="00FB0E1D">
        <w:rPr>
          <w:rFonts w:asciiTheme="majorHAnsi" w:hAnsiTheme="majorHAnsi" w:cstheme="majorHAnsi"/>
          <w:highlight w:val="green"/>
          <w:u w:val="single"/>
        </w:rPr>
        <w:t>the risk of a loss of legitimacy</w:t>
      </w:r>
      <w:r w:rsidRPr="00FE51A3">
        <w:rPr>
          <w:rFonts w:asciiTheme="majorHAnsi" w:hAnsiTheme="majorHAnsi" w:cstheme="majorHAnsi"/>
          <w:u w:val="single"/>
        </w:rPr>
        <w:t xml:space="preserve"> </w:t>
      </w:r>
      <w:r w:rsidRPr="00FE51A3">
        <w:rPr>
          <w:rFonts w:asciiTheme="majorHAnsi" w:hAnsiTheme="majorHAnsi" w:cstheme="majorHAnsi"/>
          <w:sz w:val="12"/>
        </w:rPr>
        <w:t xml:space="preserve">(Jean 2020). </w:t>
      </w:r>
      <w:r w:rsidRPr="00FE51A3">
        <w:rPr>
          <w:rFonts w:asciiTheme="majorHAnsi" w:hAnsiTheme="majorHAnsi" w:cstheme="majorHAnsi"/>
          <w:b/>
          <w:bCs/>
          <w:u w:val="single"/>
        </w:rPr>
        <w:t xml:space="preserve">This is not about a major reset of the WTO. </w:t>
      </w:r>
      <w:r w:rsidRPr="00FB0E1D">
        <w:rPr>
          <w:rFonts w:asciiTheme="majorHAnsi" w:hAnsiTheme="majorHAnsi" w:cstheme="majorHAnsi"/>
          <w:b/>
          <w:bCs/>
          <w:highlight w:val="green"/>
          <w:u w:val="single"/>
        </w:rPr>
        <w:t xml:space="preserve">It is about (re)activating the </w:t>
      </w:r>
      <w:proofErr w:type="spellStart"/>
      <w:r w:rsidRPr="00FB0E1D">
        <w:rPr>
          <w:rFonts w:asciiTheme="majorHAnsi" w:hAnsiTheme="majorHAnsi" w:cstheme="majorHAnsi"/>
          <w:b/>
          <w:bCs/>
          <w:highlight w:val="green"/>
          <w:u w:val="single"/>
        </w:rPr>
        <w:t>organisation</w:t>
      </w:r>
      <w:proofErr w:type="spellEnd"/>
      <w:r w:rsidRPr="00FE51A3">
        <w:rPr>
          <w:rFonts w:asciiTheme="majorHAnsi" w:hAnsiTheme="majorHAnsi" w:cstheme="majorHAnsi"/>
          <w:b/>
          <w:bCs/>
          <w:u w:val="single"/>
        </w:rPr>
        <w:t xml:space="preserve"> to serve its members as they combat the devastating impact of the pandemic and the global recession</w:t>
      </w:r>
      <w:r w:rsidRPr="00FE51A3">
        <w:rPr>
          <w:rFonts w:asciiTheme="majorHAnsi" w:hAnsiTheme="majorHAnsi" w:cstheme="majorHAnsi"/>
          <w:sz w:val="12"/>
        </w:rPr>
        <w:t xml:space="preserve">. The WTO needs broader reform, </w:t>
      </w:r>
      <w:proofErr w:type="gramStart"/>
      <w:r w:rsidRPr="00FE51A3">
        <w:rPr>
          <w:rFonts w:asciiTheme="majorHAnsi" w:hAnsiTheme="majorHAnsi" w:cstheme="majorHAnsi"/>
          <w:sz w:val="12"/>
        </w:rPr>
        <w:t>in particular to</w:t>
      </w:r>
      <w:proofErr w:type="gramEnd"/>
      <w:r w:rsidRPr="00FE51A3">
        <w:rPr>
          <w:rFonts w:asciiTheme="majorHAnsi" w:hAnsiTheme="majorHAnsi" w:cstheme="majorHAnsi"/>
          <w:sz w:val="12"/>
        </w:rPr>
        <w:t xml:space="preserve">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 xml:space="preserve">demonstrate they can </w:t>
      </w:r>
      <w:proofErr w:type="gramStart"/>
      <w:r w:rsidRPr="00FE51A3">
        <w:rPr>
          <w:rFonts w:asciiTheme="majorHAnsi" w:hAnsiTheme="majorHAnsi" w:cstheme="majorHAnsi"/>
          <w:u w:val="single"/>
        </w:rPr>
        <w:t>actually rise</w:t>
      </w:r>
      <w:proofErr w:type="gramEnd"/>
      <w:r w:rsidRPr="00FE51A3">
        <w:rPr>
          <w:rFonts w:asciiTheme="majorHAnsi" w:hAnsiTheme="majorHAnsi" w:cstheme="majorHAnsi"/>
          <w:u w:val="single"/>
        </w:rPr>
        <w:t xml:space="preserve"> to the occasion in the context of COVID-19</w:t>
      </w:r>
      <w:r w:rsidRPr="00FE51A3">
        <w:rPr>
          <w:rFonts w:asciiTheme="majorHAnsi" w:hAnsiTheme="majorHAnsi" w:cstheme="majorHAnsi"/>
          <w:sz w:val="12"/>
        </w:rPr>
        <w:t xml:space="preserve">, </w:t>
      </w:r>
      <w:r w:rsidRPr="00FB0E1D">
        <w:rPr>
          <w:rFonts w:asciiTheme="majorHAnsi" w:hAnsiTheme="majorHAnsi" w:cstheme="majorHAnsi"/>
          <w:b/>
          <w:bCs/>
          <w:highlight w:val="green"/>
          <w:u w:val="single"/>
        </w:rPr>
        <w:t>they</w:t>
      </w:r>
      <w:r w:rsidRPr="00FE51A3">
        <w:rPr>
          <w:rFonts w:asciiTheme="majorHAnsi" w:hAnsiTheme="majorHAnsi" w:cstheme="majorHAnsi"/>
          <w:b/>
          <w:bCs/>
          <w:u w:val="single"/>
        </w:rPr>
        <w:t xml:space="preserve"> will </w:t>
      </w:r>
      <w:r w:rsidRPr="00FB0E1D">
        <w:rPr>
          <w:rFonts w:asciiTheme="majorHAnsi" w:hAnsiTheme="majorHAnsi" w:cstheme="majorHAnsi"/>
          <w:b/>
          <w:bCs/>
          <w:u w:val="single"/>
        </w:rPr>
        <w:t xml:space="preserve">also </w:t>
      </w:r>
      <w:r w:rsidRPr="00FB0E1D">
        <w:rPr>
          <w:rFonts w:asciiTheme="majorHAnsi" w:hAnsiTheme="majorHAnsi" w:cstheme="majorHAnsi"/>
          <w:b/>
          <w:bCs/>
          <w:highlight w:val="green"/>
          <w:u w:val="single"/>
        </w:rPr>
        <w:t>contribute to increasing trust levels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on the ability </w:t>
      </w:r>
      <w:r w:rsidRPr="00FB0E1D">
        <w:rPr>
          <w:rFonts w:asciiTheme="majorHAnsi" w:hAnsiTheme="majorHAnsi" w:cstheme="majorHAnsi"/>
          <w:b/>
          <w:bCs/>
          <w:u w:val="single"/>
        </w:rPr>
        <w:t xml:space="preserve">of the </w:t>
      </w:r>
      <w:proofErr w:type="spellStart"/>
      <w:r w:rsidRPr="00FB0E1D">
        <w:rPr>
          <w:rFonts w:asciiTheme="majorHAnsi" w:hAnsiTheme="majorHAnsi" w:cstheme="majorHAnsi"/>
          <w:b/>
          <w:bCs/>
          <w:u w:val="single"/>
        </w:rPr>
        <w:t>organisation</w:t>
      </w:r>
      <w:proofErr w:type="spellEnd"/>
      <w:r w:rsidRPr="00FB0E1D">
        <w:rPr>
          <w:rFonts w:asciiTheme="majorHAnsi" w:hAnsiTheme="majorHAnsi" w:cstheme="majorHAnsi"/>
          <w:b/>
          <w:bCs/>
          <w:u w:val="single"/>
        </w:rPr>
        <w:t xml:space="preserve"> </w:t>
      </w:r>
      <w:r w:rsidRPr="00FB0E1D">
        <w:rPr>
          <w:rFonts w:asciiTheme="majorHAnsi" w:hAnsiTheme="majorHAnsi" w:cstheme="majorHAnsi"/>
          <w:b/>
          <w:bCs/>
          <w:highlight w:val="green"/>
          <w:u w:val="single"/>
        </w:rPr>
        <w:t>to</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w:t>
      </w:r>
      <w:proofErr w:type="spellStart"/>
      <w:r w:rsidRPr="00FE51A3">
        <w:rPr>
          <w:rFonts w:asciiTheme="majorHAnsi" w:hAnsiTheme="majorHAnsi" w:cstheme="majorHAnsi"/>
          <w:sz w:val="12"/>
        </w:rPr>
        <w:t>Evenett</w:t>
      </w:r>
      <w:proofErr w:type="spellEnd"/>
      <w:r w:rsidRPr="00FE51A3">
        <w:rPr>
          <w:rFonts w:asciiTheme="majorHAnsi" w:hAnsiTheme="majorHAnsi" w:cstheme="majorHAnsi"/>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FE51A3">
        <w:rPr>
          <w:rFonts w:asciiTheme="majorHAnsi" w:hAnsiTheme="majorHAnsi" w:cstheme="majorHAnsi"/>
          <w:sz w:val="12"/>
        </w:rPr>
        <w:t>neighbouring</w:t>
      </w:r>
      <w:proofErr w:type="spellEnd"/>
      <w:r w:rsidRPr="00FE51A3">
        <w:rPr>
          <w:rFonts w:asciiTheme="majorHAnsi" w:hAnsiTheme="majorHAnsi" w:cstheme="majorHAnsi"/>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These actions are positive and reflect the political will of governments to collaborate to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w:t>
      </w:r>
      <w:proofErr w:type="gramStart"/>
      <w:r w:rsidRPr="00FE51A3">
        <w:rPr>
          <w:rFonts w:asciiTheme="majorHAnsi" w:hAnsiTheme="majorHAnsi" w:cstheme="majorHAnsi"/>
          <w:sz w:val="12"/>
        </w:rPr>
        <w:t>US</w:t>
      </w:r>
      <w:proofErr w:type="gramEnd"/>
      <w:r w:rsidRPr="00FE51A3">
        <w:rPr>
          <w:rFonts w:asciiTheme="majorHAnsi" w:hAnsiTheme="majorHAnsi" w:cstheme="majorHAnsi"/>
          <w:sz w:val="12"/>
        </w:rPr>
        <w:t xml:space="preserve">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w:t>
      </w:r>
      <w:proofErr w:type="gramStart"/>
      <w:r w:rsidRPr="00FE51A3">
        <w:rPr>
          <w:rFonts w:asciiTheme="majorHAnsi" w:hAnsiTheme="majorHAnsi" w:cstheme="majorHAnsi"/>
          <w:sz w:val="12"/>
        </w:rPr>
        <w:t>notwithstanding,</w:t>
      </w:r>
      <w:proofErr w:type="gramEnd"/>
      <w:r w:rsidRPr="00FE51A3">
        <w:rPr>
          <w:rFonts w:asciiTheme="majorHAnsi" w:hAnsiTheme="majorHAnsi" w:cstheme="majorHAnsi"/>
          <w:sz w:val="12"/>
        </w:rPr>
        <w:t xml:space="preserve">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immersed in myriad drama on the shores of Lake Geneva; it is a solid framework for global trade cooperation. </w:t>
      </w:r>
      <w:r w:rsidRPr="00FB0E1D">
        <w:rPr>
          <w:rFonts w:asciiTheme="majorHAnsi" w:hAnsiTheme="majorHAnsi" w:cstheme="majorHAnsi"/>
          <w:b/>
          <w:bCs/>
          <w:highlight w:val="green"/>
          <w:u w:val="single"/>
        </w:rPr>
        <w:t>It is in countries’ interest to preserve</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relevance of the 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 xml:space="preserve">Without strong leadership, frequent </w:t>
      </w:r>
      <w:proofErr w:type="gramStart"/>
      <w:r w:rsidRPr="00FE51A3">
        <w:rPr>
          <w:rFonts w:asciiTheme="majorHAnsi" w:hAnsiTheme="majorHAnsi" w:cstheme="majorHAnsi"/>
          <w:u w:val="single"/>
        </w:rPr>
        <w:t>engagement</w:t>
      </w:r>
      <w:proofErr w:type="gramEnd"/>
      <w:r w:rsidRPr="00FE51A3">
        <w:rPr>
          <w:rFonts w:asciiTheme="majorHAnsi" w:hAnsiTheme="majorHAnsi" w:cstheme="majorHAnsi"/>
          <w:u w:val="single"/>
        </w:rPr>
        <w:t xml:space="preserve"> and serious interest among members in addressing its challenges, </w:t>
      </w:r>
      <w:r w:rsidRPr="00FB0E1D">
        <w:rPr>
          <w:rFonts w:asciiTheme="majorHAnsi" w:hAnsiTheme="majorHAnsi" w:cstheme="majorHAnsi"/>
          <w:u w:val="single"/>
        </w:rPr>
        <w:t>the WTO itself cannot deliver results</w:t>
      </w:r>
      <w:r w:rsidRPr="00FE51A3">
        <w:rPr>
          <w:rFonts w:asciiTheme="majorHAnsi" w:hAnsiTheme="majorHAnsi" w:cstheme="majorHAnsi"/>
          <w:sz w:val="12"/>
        </w:rPr>
        <w:t xml:space="preserve"> (Cutler 2020). Paraphrasing </w:t>
      </w:r>
      <w:proofErr w:type="spellStart"/>
      <w:r w:rsidRPr="00FE51A3">
        <w:rPr>
          <w:rFonts w:asciiTheme="majorHAnsi" w:hAnsiTheme="majorHAnsi" w:cstheme="majorHAnsi"/>
          <w:sz w:val="12"/>
        </w:rPr>
        <w:t>VanGrasstek</w:t>
      </w:r>
      <w:proofErr w:type="spellEnd"/>
      <w:r w:rsidRPr="00FE51A3">
        <w:rPr>
          <w:rFonts w:asciiTheme="majorHAnsi" w:hAnsiTheme="majorHAnsi" w:cstheme="majorHAnsi"/>
          <w:sz w:val="12"/>
        </w:rPr>
        <w:t xml:space="preserve"> (2013), the multilateral trading system receives its inspiration from economists and is shaped primarily by lawyers, but it can only operate within the limits set by politicians.</w:t>
      </w:r>
    </w:p>
    <w:p w14:paraId="3FF4D2B5" w14:textId="77777777" w:rsidR="004D6545" w:rsidRPr="00FE51A3" w:rsidRDefault="004D6545" w:rsidP="004D6545">
      <w:pPr>
        <w:pStyle w:val="Heading4"/>
        <w:rPr>
          <w:rFonts w:asciiTheme="majorHAnsi" w:hAnsiTheme="majorHAnsi" w:cstheme="majorHAnsi"/>
        </w:rPr>
      </w:pPr>
      <w:r w:rsidRPr="00FE51A3">
        <w:rPr>
          <w:rFonts w:asciiTheme="majorHAnsi" w:hAnsiTheme="majorHAnsi" w:cstheme="majorHAnsi"/>
        </w:rPr>
        <w:lastRenderedPageBreak/>
        <w:t>Post Covid WTO legitimacy and credibility re necessary to prevent a downward spiral of protectionism.</w:t>
      </w:r>
    </w:p>
    <w:p w14:paraId="2E443C67" w14:textId="77777777" w:rsidR="004D6545" w:rsidRPr="00FE51A3" w:rsidRDefault="004D6545" w:rsidP="004D6545">
      <w:pPr>
        <w:rPr>
          <w:rFonts w:asciiTheme="majorHAnsi" w:hAnsiTheme="majorHAnsi" w:cstheme="majorHAnsi"/>
        </w:rPr>
      </w:pPr>
      <w:r w:rsidRPr="00FE51A3">
        <w:rPr>
          <w:rStyle w:val="Style13ptBold"/>
          <w:rFonts w:asciiTheme="majorHAnsi" w:hAnsiTheme="majorHAnsi" w:cstheme="majorHAnsi"/>
        </w:rPr>
        <w:t>Solís 20.</w:t>
      </w:r>
      <w:r w:rsidRPr="00FE51A3">
        <w:rPr>
          <w:rFonts w:asciiTheme="majorHAnsi" w:hAnsiTheme="majorHAnsi" w:cstheme="majorHAnsi"/>
        </w:rPr>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15" w:history="1">
        <w:r w:rsidRPr="00FE51A3">
          <w:rPr>
            <w:rStyle w:val="Hyperlink"/>
            <w:rFonts w:asciiTheme="majorHAnsi" w:hAnsiTheme="majorHAnsi" w:cstheme="majorHAnsi"/>
          </w:rPr>
          <w:t>https://www.brookings.edu/blog/order-from-chaos/2020/07/10/the-post-covid-19-world-economic-nationalism-triumphant/</w:t>
        </w:r>
      </w:hyperlink>
      <w:r w:rsidRPr="00FE51A3">
        <w:rPr>
          <w:rFonts w:asciiTheme="majorHAnsi" w:hAnsiTheme="majorHAnsi" w:cstheme="majorHAnsi"/>
        </w:rPr>
        <w:t>] TDI</w:t>
      </w:r>
    </w:p>
    <w:p w14:paraId="0ACDFC4F" w14:textId="77777777" w:rsidR="004D6545" w:rsidRPr="00FE51A3" w:rsidRDefault="004D6545" w:rsidP="004D6545">
      <w:pPr>
        <w:rPr>
          <w:rFonts w:asciiTheme="majorHAnsi" w:hAnsiTheme="majorHAnsi" w:cstheme="majorHAnsi"/>
          <w:sz w:val="14"/>
        </w:rPr>
      </w:pPr>
      <w:r w:rsidRPr="001E40B0">
        <w:rPr>
          <w:rFonts w:asciiTheme="majorHAnsi" w:hAnsiTheme="majorHAnsi" w:cstheme="majorHAnsi"/>
          <w:u w:val="single"/>
        </w:rPr>
        <w:t>T</w:t>
      </w:r>
      <w:r w:rsidRPr="00FE51A3">
        <w:rPr>
          <w:rFonts w:asciiTheme="majorHAnsi" w:hAnsiTheme="majorHAnsi" w:cstheme="majorHAnsi"/>
          <w:u w:val="single"/>
        </w:rPr>
        <w:t>he damage caused by the worst global health crisis in a century 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1E40B0">
        <w:rPr>
          <w:rFonts w:asciiTheme="majorHAnsi" w:hAnsiTheme="majorHAnsi" w:cstheme="majorHAnsi"/>
          <w:b/>
          <w:bCs/>
          <w:u w:val="single"/>
        </w:rPr>
        <w:t>anticipated drops to international trade and investment flows of 30%</w:t>
      </w:r>
      <w:r w:rsidRPr="00FE51A3">
        <w:rPr>
          <w:rFonts w:asciiTheme="majorHAnsi" w:hAnsiTheme="majorHAnsi" w:cstheme="majorHAnsi"/>
          <w:b/>
          <w:bCs/>
          <w:u w:val="single"/>
        </w:rPr>
        <w:t xml:space="preserve">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1E40B0">
        <w:rPr>
          <w:rFonts w:asciiTheme="majorHAnsi" w:hAnsiTheme="majorHAnsi" w:cstheme="majorHAnsi"/>
          <w:b/>
          <w:bCs/>
          <w:highlight w:val="green"/>
          <w:u w:val="single"/>
        </w:rPr>
        <w:t>The pandemic hit</w:t>
      </w:r>
      <w:r w:rsidRPr="00FE51A3">
        <w:rPr>
          <w:rFonts w:asciiTheme="majorHAnsi" w:hAnsiTheme="majorHAnsi" w:cstheme="majorHAnsi"/>
          <w:b/>
          <w:bCs/>
          <w:u w:val="single"/>
        </w:rPr>
        <w:t xml:space="preserve"> an already </w:t>
      </w:r>
      <w:r w:rsidRPr="001E40B0">
        <w:rPr>
          <w:rFonts w:asciiTheme="majorHAnsi" w:hAnsiTheme="majorHAnsi" w:cstheme="majorHAnsi"/>
          <w:b/>
          <w:bCs/>
          <w:highlight w:val="green"/>
          <w:u w:val="single"/>
        </w:rPr>
        <w:t>wounded multilateral 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 xml:space="preserve">But </w:t>
      </w:r>
      <w:r w:rsidRPr="001E40B0">
        <w:rPr>
          <w:rFonts w:asciiTheme="majorHAnsi" w:hAnsiTheme="majorHAnsi" w:cstheme="majorHAnsi"/>
          <w:highlight w:val="green"/>
          <w:u w:val="single"/>
        </w:rPr>
        <w:t>the WTO has</w:t>
      </w:r>
      <w:r w:rsidRPr="00FE51A3">
        <w:rPr>
          <w:rFonts w:asciiTheme="majorHAnsi" w:hAnsiTheme="majorHAnsi" w:cstheme="majorHAnsi"/>
          <w:u w:val="single"/>
        </w:rPr>
        <w:t xml:space="preserve"> also </w:t>
      </w:r>
      <w:r w:rsidRPr="001E40B0">
        <w:rPr>
          <w:rFonts w:asciiTheme="majorHAnsi" w:hAnsiTheme="majorHAnsi" w:cstheme="majorHAnsi"/>
          <w:highlight w:val="green"/>
          <w:u w:val="single"/>
        </w:rPr>
        <w:t>lost its central role</w:t>
      </w:r>
      <w:r w:rsidRPr="00FE51A3">
        <w:rPr>
          <w:rFonts w:asciiTheme="majorHAnsi" w:hAnsiTheme="majorHAnsi" w:cstheme="majorHAnsi"/>
          <w:u w:val="single"/>
        </w:rPr>
        <w:t xml:space="preserve"> </w:t>
      </w:r>
      <w:r w:rsidRPr="001E40B0">
        <w:rPr>
          <w:rFonts w:asciiTheme="majorHAnsi" w:hAnsiTheme="majorHAnsi" w:cstheme="majorHAnsi"/>
          <w:u w:val="single"/>
        </w:rPr>
        <w:t xml:space="preserve">as arbiter </w:t>
      </w:r>
      <w:r w:rsidRPr="001E40B0">
        <w:rPr>
          <w:rFonts w:asciiTheme="majorHAnsi" w:hAnsiTheme="majorHAnsi" w:cstheme="majorHAnsi"/>
          <w:highlight w:val="green"/>
          <w:u w:val="single"/>
        </w:rPr>
        <w:t>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 xml:space="preserve">At a time of rising protectionism, </w:t>
      </w:r>
      <w:r w:rsidRPr="001E40B0">
        <w:rPr>
          <w:rFonts w:asciiTheme="majorHAnsi" w:hAnsiTheme="majorHAnsi" w:cstheme="majorHAnsi"/>
          <w:b/>
          <w:bCs/>
          <w:sz w:val="24"/>
          <w:szCs w:val="28"/>
          <w:highlight w:val="green"/>
          <w:u w:val="single"/>
        </w:rPr>
        <w:t>the erosion of a rules-based</w:t>
      </w:r>
      <w:r w:rsidRPr="00FE51A3">
        <w:rPr>
          <w:rFonts w:asciiTheme="majorHAnsi" w:hAnsiTheme="majorHAnsi" w:cstheme="majorHAnsi"/>
          <w:b/>
          <w:bCs/>
          <w:sz w:val="24"/>
          <w:szCs w:val="28"/>
          <w:u w:val="single"/>
        </w:rPr>
        <w:t xml:space="preserve"> </w:t>
      </w:r>
      <w:r w:rsidRPr="001E40B0">
        <w:rPr>
          <w:rFonts w:asciiTheme="majorHAnsi" w:hAnsiTheme="majorHAnsi" w:cstheme="majorHAnsi"/>
          <w:b/>
          <w:bCs/>
          <w:sz w:val="24"/>
          <w:szCs w:val="28"/>
          <w:highlight w:val="green"/>
          <w:u w:val="single"/>
        </w:rPr>
        <w:t>mechanism</w:t>
      </w:r>
      <w:r w:rsidRPr="00FE51A3">
        <w:rPr>
          <w:rFonts w:asciiTheme="majorHAnsi" w:hAnsiTheme="majorHAnsi" w:cstheme="majorHAnsi"/>
          <w:b/>
          <w:bCs/>
          <w:sz w:val="24"/>
          <w:szCs w:val="28"/>
          <w:u w:val="single"/>
        </w:rPr>
        <w:t xml:space="preserve"> to </w:t>
      </w:r>
      <w:r w:rsidRPr="001E40B0">
        <w:rPr>
          <w:rFonts w:asciiTheme="majorHAnsi" w:hAnsiTheme="majorHAnsi" w:cstheme="majorHAnsi"/>
          <w:b/>
          <w:bCs/>
          <w:sz w:val="24"/>
          <w:szCs w:val="28"/>
          <w:highlight w:val="green"/>
          <w:u w:val="single"/>
        </w:rPr>
        <w:t>adjudicate disputes</w:t>
      </w:r>
      <w:r w:rsidRPr="00FE51A3">
        <w:rPr>
          <w:rFonts w:asciiTheme="majorHAnsi" w:hAnsiTheme="majorHAnsi" w:cstheme="majorHAnsi"/>
          <w:b/>
          <w:bCs/>
          <w:sz w:val="24"/>
          <w:szCs w:val="28"/>
          <w:u w:val="single"/>
        </w:rPr>
        <w:t xml:space="preserve"> bodes ill.</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Longstanding </w:t>
      </w:r>
      <w:r w:rsidRPr="001E40B0">
        <w:rPr>
          <w:rFonts w:asciiTheme="majorHAnsi" w:hAnsiTheme="majorHAnsi" w:cstheme="majorHAnsi"/>
          <w:b/>
          <w:bCs/>
          <w:highlight w:val="green"/>
          <w:u w:val="single"/>
        </w:rPr>
        <w:t>challenges to</w:t>
      </w:r>
      <w:r w:rsidRPr="001E40B0">
        <w:rPr>
          <w:rFonts w:asciiTheme="majorHAnsi" w:hAnsiTheme="majorHAnsi" w:cstheme="majorHAnsi"/>
          <w:b/>
          <w:bCs/>
          <w:u w:val="single"/>
        </w:rPr>
        <w:t xml:space="preserve"> the </w:t>
      </w:r>
      <w:r w:rsidRPr="001E40B0">
        <w:rPr>
          <w:rFonts w:asciiTheme="majorHAnsi" w:hAnsiTheme="majorHAnsi" w:cstheme="majorHAnsi"/>
          <w:b/>
          <w:bCs/>
          <w:highlight w:val="green"/>
          <w:u w:val="single"/>
        </w:rPr>
        <w:t>WTO have been exacerbated</w:t>
      </w:r>
      <w:r w:rsidRPr="00FE51A3">
        <w:rPr>
          <w:rFonts w:asciiTheme="majorHAnsi" w:hAnsiTheme="majorHAnsi" w:cstheme="majorHAnsi"/>
          <w:b/>
          <w:bCs/>
          <w:u w:val="single"/>
        </w:rPr>
        <w:t xml:space="preserve"> </w:t>
      </w:r>
      <w:r w:rsidRPr="001E40B0">
        <w:rPr>
          <w:rFonts w:asciiTheme="majorHAnsi" w:hAnsiTheme="majorHAnsi" w:cstheme="majorHAnsi"/>
          <w:b/>
          <w:bCs/>
          <w:highlight w:val="green"/>
          <w:u w:val="single"/>
        </w:rPr>
        <w:t>by</w:t>
      </w:r>
      <w:r w:rsidRPr="00FE51A3">
        <w:rPr>
          <w:rFonts w:asciiTheme="majorHAnsi" w:hAnsiTheme="majorHAnsi" w:cstheme="majorHAnsi"/>
          <w:b/>
          <w:bCs/>
          <w:u w:val="single"/>
        </w:rPr>
        <w:t xml:space="preserve"> an </w:t>
      </w:r>
      <w:r w:rsidRPr="001E40B0">
        <w:rPr>
          <w:rFonts w:asciiTheme="majorHAnsi" w:hAnsiTheme="majorHAnsi" w:cstheme="majorHAnsi"/>
          <w:b/>
          <w:bCs/>
          <w:highlight w:val="green"/>
          <w:u w:val="single"/>
        </w:rPr>
        <w:t>abdication of leadership</w:t>
      </w:r>
      <w:r w:rsidRPr="00FE51A3">
        <w:rPr>
          <w:rFonts w:asciiTheme="majorHAnsi" w:hAnsiTheme="majorHAnsi" w:cstheme="majorHAnsi"/>
          <w:b/>
          <w:bCs/>
          <w:u w:val="single"/>
        </w:rPr>
        <w:t xml:space="preserve"> from the great powers 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1E40B0">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1E40B0">
        <w:rPr>
          <w:rFonts w:asciiTheme="majorHAnsi" w:hAnsiTheme="majorHAnsi" w:cstheme="majorHAnsi"/>
          <w:b/>
          <w:bCs/>
          <w:highlight w:val="green"/>
          <w:u w:val="single"/>
        </w:rPr>
        <w:t>Trade spats as other countries retaliate</w:t>
      </w:r>
      <w:r w:rsidRPr="00FE51A3">
        <w:rPr>
          <w:rFonts w:asciiTheme="majorHAnsi" w:hAnsiTheme="majorHAnsi" w:cstheme="majorHAnsi"/>
          <w:b/>
          <w:bCs/>
          <w:u w:val="single"/>
        </w:rPr>
        <w:t xml:space="preserve"> in kind is a more likely result.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 xml:space="preserve">In fighting for the new economic order, </w:t>
      </w:r>
      <w:r w:rsidRPr="001E40B0">
        <w:rPr>
          <w:rFonts w:asciiTheme="majorHAnsi" w:hAnsiTheme="majorHAnsi" w:cstheme="majorHAnsi"/>
          <w:highlight w:val="green"/>
          <w:u w:val="single"/>
        </w:rPr>
        <w:t>setting standards on</w:t>
      </w:r>
      <w:r w:rsidRPr="00FE51A3">
        <w:rPr>
          <w:rFonts w:asciiTheme="majorHAnsi" w:hAnsiTheme="majorHAnsi" w:cstheme="majorHAnsi"/>
          <w:u w:val="single"/>
        </w:rPr>
        <w:t xml:space="preserve"> cutting-edge </w:t>
      </w:r>
      <w:r w:rsidRPr="001E40B0">
        <w:rPr>
          <w:rFonts w:asciiTheme="majorHAnsi" w:hAnsiTheme="majorHAnsi" w:cstheme="majorHAnsi"/>
          <w:highlight w:val="green"/>
          <w:u w:val="single"/>
        </w:rPr>
        <w:t>tech</w:t>
      </w:r>
      <w:r w:rsidRPr="00FE51A3">
        <w:rPr>
          <w:rFonts w:asciiTheme="majorHAnsi" w:hAnsiTheme="majorHAnsi" w:cstheme="majorHAnsi"/>
          <w:u w:val="single"/>
        </w:rPr>
        <w:t xml:space="preserve">nologies will be </w:t>
      </w:r>
      <w:r w:rsidRPr="001E40B0">
        <w:rPr>
          <w:rFonts w:asciiTheme="majorHAnsi" w:hAnsiTheme="majorHAnsi" w:cstheme="majorHAnsi"/>
          <w:highlight w:val="green"/>
          <w:u w:val="single"/>
        </w:rPr>
        <w:t>at</w:t>
      </w:r>
      <w:r w:rsidRPr="00FE51A3">
        <w:rPr>
          <w:rFonts w:asciiTheme="majorHAnsi" w:hAnsiTheme="majorHAnsi" w:cstheme="majorHAnsi"/>
          <w:u w:val="single"/>
        </w:rPr>
        <w:t xml:space="preserve"> </w:t>
      </w:r>
      <w:r w:rsidRPr="001E40B0">
        <w:rPr>
          <w:rFonts w:asciiTheme="majorHAnsi" w:hAnsiTheme="majorHAnsi" w:cstheme="majorHAnsi"/>
          <w:highlight w:val="green"/>
          <w:u w:val="single"/>
        </w:rPr>
        <w:t>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xml:space="preserve">. The </w:t>
      </w:r>
      <w:r w:rsidRPr="001E40B0">
        <w:rPr>
          <w:rFonts w:asciiTheme="majorHAnsi" w:hAnsiTheme="majorHAnsi" w:cstheme="majorHAnsi"/>
          <w:highlight w:val="green"/>
          <w:u w:val="single"/>
        </w:rPr>
        <w:t>pandemic has</w:t>
      </w:r>
      <w:r w:rsidRPr="00FE51A3">
        <w:rPr>
          <w:rFonts w:asciiTheme="majorHAnsi" w:hAnsiTheme="majorHAnsi" w:cstheme="majorHAnsi"/>
          <w:u w:val="single"/>
        </w:rPr>
        <w:t xml:space="preserve"> only </w:t>
      </w:r>
      <w:r w:rsidRPr="001E40B0">
        <w:rPr>
          <w:rFonts w:asciiTheme="majorHAnsi" w:hAnsiTheme="majorHAnsi" w:cstheme="majorHAnsi"/>
          <w:highlight w:val="green"/>
          <w:u w:val="single"/>
        </w:rPr>
        <w:t>exacerbated concerns</w:t>
      </w:r>
      <w:r w:rsidRPr="00FE51A3">
        <w:rPr>
          <w:rFonts w:asciiTheme="majorHAnsi" w:hAnsiTheme="majorHAnsi" w:cstheme="majorHAnsi"/>
          <w:u w:val="single"/>
        </w:rPr>
        <w:t xml:space="preserve"> that weakened companies in strategic sectors are at risk of foreign takeover.</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COVID-19</w:t>
      </w:r>
      <w:r w:rsidRPr="00FE51A3">
        <w:rPr>
          <w:rFonts w:asciiTheme="majorHAnsi" w:hAnsiTheme="majorHAnsi" w:cstheme="majorHAnsi"/>
          <w:u w:val="single"/>
        </w:rPr>
        <w:t>’s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 xml:space="preserve">is twofold. It has </w:t>
      </w:r>
      <w:r w:rsidRPr="001E40B0">
        <w:rPr>
          <w:rFonts w:asciiTheme="majorHAnsi" w:hAnsiTheme="majorHAnsi" w:cstheme="majorHAnsi"/>
          <w:highlight w:val="green"/>
          <w:u w:val="single"/>
        </w:rPr>
        <w:t>reinforced</w:t>
      </w:r>
      <w:r w:rsidRPr="00FE51A3">
        <w:rPr>
          <w:rFonts w:asciiTheme="majorHAnsi" w:hAnsiTheme="majorHAnsi" w:cstheme="majorHAnsi"/>
          <w:u w:val="single"/>
        </w:rPr>
        <w:t xml:space="preserve">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 xml:space="preserve">such as the </w:t>
      </w:r>
      <w:r w:rsidRPr="001E40B0">
        <w:rPr>
          <w:rFonts w:asciiTheme="majorHAnsi" w:hAnsiTheme="majorHAnsi" w:cstheme="majorHAnsi"/>
          <w:highlight w:val="green"/>
          <w:u w:val="single"/>
        </w:rPr>
        <w:t>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w:t>
      </w:r>
      <w:proofErr w:type="gramStart"/>
      <w:r w:rsidRPr="00FE51A3">
        <w:rPr>
          <w:rFonts w:asciiTheme="majorHAnsi" w:hAnsiTheme="majorHAnsi" w:cstheme="majorHAnsi"/>
          <w:sz w:val="14"/>
        </w:rPr>
        <w:t>expand</w:t>
      </w:r>
      <w:proofErr w:type="gramEnd"/>
      <w:r w:rsidRPr="00FE51A3">
        <w:rPr>
          <w:rFonts w:asciiTheme="majorHAnsi" w:hAnsiTheme="majorHAnsi" w:cstheme="majorHAnsi"/>
          <w:sz w:val="14"/>
        </w:rPr>
        <w:t xml:space="preserve">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FE51A3">
        <w:rPr>
          <w:rFonts w:asciiTheme="majorHAnsi" w:hAnsiTheme="majorHAnsi" w:cstheme="majorHAnsi"/>
          <w:b/>
          <w:bCs/>
          <w:u w:val="single"/>
        </w:rPr>
        <w:t xml:space="preserve">The blow comes at a time when the WTO is adrift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 xml:space="preserve">But </w:t>
      </w:r>
      <w:r w:rsidRPr="001E40B0">
        <w:rPr>
          <w:rFonts w:asciiTheme="majorHAnsi" w:hAnsiTheme="majorHAnsi" w:cstheme="majorHAnsi"/>
          <w:u w:val="single"/>
        </w:rPr>
        <w:t>the view that economic nationalism and reshoring of manufacturing is a fail-safe path to security and prosperity is wrong</w:t>
      </w:r>
      <w:r w:rsidRPr="00FE51A3">
        <w:rPr>
          <w:rFonts w:asciiTheme="majorHAnsi" w:hAnsiTheme="majorHAnsi" w:cstheme="majorHAnsi"/>
          <w:u w:val="single"/>
        </w:rPr>
        <w:t>.</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FE51A3">
        <w:rPr>
          <w:rFonts w:asciiTheme="majorHAnsi" w:hAnsiTheme="majorHAnsi" w:cstheme="majorHAnsi"/>
          <w:sz w:val="14"/>
        </w:rPr>
        <w:t>are</w:t>
      </w:r>
      <w:proofErr w:type="gramEnd"/>
      <w:r w:rsidRPr="00FE51A3">
        <w:rPr>
          <w:rFonts w:asciiTheme="majorHAnsi" w:hAnsiTheme="majorHAnsi" w:cstheme="majorHAnsi"/>
          <w:sz w:val="14"/>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Hence</w:t>
      </w:r>
      <w:r w:rsidRPr="001E40B0">
        <w:rPr>
          <w:rFonts w:asciiTheme="majorHAnsi" w:hAnsiTheme="majorHAnsi" w:cstheme="majorHAnsi"/>
          <w:b/>
          <w:bCs/>
          <w:highlight w:val="green"/>
          <w:u w:val="single"/>
        </w:rPr>
        <w:t>, efforts by middle powers to offer</w:t>
      </w:r>
      <w:r w:rsidRPr="00FE51A3">
        <w:rPr>
          <w:rFonts w:asciiTheme="majorHAnsi" w:hAnsiTheme="majorHAnsi" w:cstheme="majorHAnsi"/>
          <w:b/>
          <w:bCs/>
          <w:u w:val="single"/>
        </w:rPr>
        <w:t xml:space="preserve"> an interim </w:t>
      </w:r>
      <w:r w:rsidRPr="001E40B0">
        <w:rPr>
          <w:rFonts w:asciiTheme="majorHAnsi" w:hAnsiTheme="majorHAnsi" w:cstheme="majorHAnsi"/>
          <w:b/>
          <w:bCs/>
          <w:highlight w:val="green"/>
          <w:u w:val="single"/>
        </w:rPr>
        <w:t>arbitration</w:t>
      </w:r>
      <w:r w:rsidRPr="00FE51A3">
        <w:rPr>
          <w:rFonts w:asciiTheme="majorHAnsi" w:hAnsiTheme="majorHAnsi" w:cstheme="majorHAnsi"/>
          <w:b/>
          <w:bCs/>
          <w:u w:val="single"/>
        </w:rPr>
        <w:t xml:space="preserve"> mechanism </w:t>
      </w:r>
      <w:r w:rsidRPr="001E40B0">
        <w:rPr>
          <w:rFonts w:asciiTheme="majorHAnsi" w:hAnsiTheme="majorHAnsi" w:cstheme="majorHAnsi"/>
          <w:b/>
          <w:bCs/>
          <w:highlight w:val="green"/>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1E40B0">
        <w:rPr>
          <w:rFonts w:asciiTheme="majorHAnsi" w:hAnsiTheme="majorHAnsi" w:cstheme="majorHAnsi"/>
          <w:b/>
          <w:bCs/>
          <w:highlight w:val="green"/>
          <w:u w:val="single"/>
        </w:rPr>
        <w:t>are the right antidote to</w:t>
      </w:r>
      <w:r w:rsidRPr="00FE51A3">
        <w:rPr>
          <w:rFonts w:asciiTheme="majorHAnsi" w:hAnsiTheme="majorHAnsi" w:cstheme="majorHAnsi"/>
          <w:b/>
          <w:bCs/>
          <w:u w:val="single"/>
        </w:rPr>
        <w:t xml:space="preserve"> rising </w:t>
      </w:r>
      <w:r w:rsidRPr="001E40B0">
        <w:rPr>
          <w:rFonts w:asciiTheme="majorHAnsi" w:hAnsiTheme="majorHAnsi" w:cstheme="majorHAnsi"/>
          <w:b/>
          <w:bCs/>
          <w:highlight w:val="green"/>
          <w:u w:val="single"/>
        </w:rPr>
        <w:t>economic nationalism</w:t>
      </w:r>
      <w:r w:rsidRPr="00FE51A3">
        <w:rPr>
          <w:rFonts w:asciiTheme="majorHAnsi" w:hAnsiTheme="majorHAnsi" w:cstheme="majorHAnsi"/>
          <w:sz w:val="14"/>
        </w:rPr>
        <w:t>. As a staunch supporter of rules-based trade and with its decision to forego export protectionism in the current crisis, Japan has much to contribute to these efforts.</w:t>
      </w:r>
    </w:p>
    <w:p w14:paraId="1B5521B7" w14:textId="77777777" w:rsidR="004D6545" w:rsidRPr="00FE51A3" w:rsidRDefault="004D6545" w:rsidP="004D6545">
      <w:pPr>
        <w:pStyle w:val="Heading4"/>
        <w:rPr>
          <w:rFonts w:asciiTheme="majorHAnsi" w:hAnsiTheme="majorHAnsi" w:cstheme="majorHAnsi"/>
        </w:rPr>
      </w:pPr>
      <w:r w:rsidRPr="00FE51A3">
        <w:rPr>
          <w:rFonts w:asciiTheme="majorHAnsi" w:hAnsiTheme="majorHAnsi" w:cstheme="majorHAnsi"/>
        </w:rPr>
        <w:lastRenderedPageBreak/>
        <w:t>Trade solves great power competition – regionalism causes militarized crises.</w:t>
      </w:r>
    </w:p>
    <w:p w14:paraId="2BFB3A1B" w14:textId="77777777" w:rsidR="004D6545" w:rsidRPr="00FE51A3" w:rsidRDefault="004D6545" w:rsidP="004D6545">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FE51A3">
          <w:rPr>
            <w:rStyle w:val="Hyperlink"/>
            <w:rFonts w:asciiTheme="majorHAnsi" w:hAnsiTheme="majorHAnsi" w:cstheme="majorHAnsi"/>
          </w:rPr>
          <w:t>https://papers.ssrn.com/sol3/papers.cfm?abstract_id=3171196/</w:t>
        </w:r>
      </w:hyperlink>
      <w:r w:rsidRPr="00FE51A3">
        <w:rPr>
          <w:rFonts w:asciiTheme="majorHAnsi" w:hAnsiTheme="majorHAnsi" w:cstheme="majorHAnsi"/>
        </w:rPr>
        <w:t>] TDI</w:t>
      </w:r>
    </w:p>
    <w:p w14:paraId="5FF0E25E" w14:textId="77777777" w:rsidR="004D6545" w:rsidRPr="00FE51A3" w:rsidRDefault="004D6545" w:rsidP="004D6545">
      <w:pPr>
        <w:rPr>
          <w:rFonts w:asciiTheme="majorHAnsi" w:hAnsiTheme="majorHAnsi" w:cstheme="majorHAnsi"/>
        </w:rPr>
      </w:pPr>
      <w:r w:rsidRPr="00FE51A3">
        <w:rPr>
          <w:rFonts w:asciiTheme="majorHAnsi" w:hAnsiTheme="majorHAnsi" w:cstheme="majorHAnsi"/>
        </w:rPr>
        <w:t xml:space="preserve">I develop two central arguments. First, </w:t>
      </w:r>
      <w:r w:rsidRPr="00FE51A3">
        <w:rPr>
          <w:rStyle w:val="Emphasis"/>
          <w:rFonts w:asciiTheme="majorHAnsi" w:hAnsiTheme="majorHAnsi" w:cstheme="majorHAnsi"/>
        </w:rPr>
        <w:t xml:space="preserve">historically, </w:t>
      </w:r>
      <w:r w:rsidRPr="001E40B0">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FE51A3">
        <w:rPr>
          <w:rFonts w:asciiTheme="majorHAnsi" w:hAnsiTheme="majorHAnsi" w:cstheme="majorHAnsi"/>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516F90">
        <w:rPr>
          <w:rFonts w:asciiTheme="majorHAnsi" w:hAnsiTheme="majorHAnsi" w:cstheme="majorHAnsi"/>
        </w:rPr>
        <w:t xml:space="preserve">, in response, </w:t>
      </w:r>
      <w:r w:rsidRPr="00516F90">
        <w:rPr>
          <w:rStyle w:val="StyleUnderline"/>
          <w:rFonts w:asciiTheme="majorHAnsi" w:hAnsiTheme="majorHAnsi" w:cstheme="majorHAnsi"/>
        </w:rPr>
        <w:t>are</w:t>
      </w:r>
      <w:r w:rsidRPr="00516F90">
        <w:rPr>
          <w:rFonts w:asciiTheme="majorHAnsi" w:hAnsiTheme="majorHAnsi" w:cstheme="majorHAnsi"/>
        </w:rPr>
        <w:t xml:space="preserve"> then </w:t>
      </w:r>
      <w:r w:rsidRPr="00516F90">
        <w:rPr>
          <w:rStyle w:val="StyleUnderline"/>
          <w:rFonts w:asciiTheme="majorHAnsi" w:hAnsiTheme="majorHAnsi" w:cstheme="majorHAnsi"/>
        </w:rPr>
        <w:t>compelled to develop or expand their own exclusive economic zones.</w:t>
      </w:r>
      <w:r w:rsidRPr="00516F90">
        <w:rPr>
          <w:rFonts w:asciiTheme="majorHAnsi" w:hAnsiTheme="majorHAnsi" w:cstheme="majorHAnsi"/>
        </w:rPr>
        <w:t xml:space="preserve"> </w:t>
      </w:r>
      <w:r w:rsidRPr="00516F90">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516F90">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516F90">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516F90">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516F90">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FE51A3">
        <w:rPr>
          <w:rFonts w:asciiTheme="majorHAnsi" w:hAnsiTheme="majorHAnsi" w:cstheme="majorHAnsi"/>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516F90">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516F90">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516F90">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516F90">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516F90">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516F90">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516F90">
        <w:rPr>
          <w:rStyle w:val="Emphasis"/>
          <w:rFonts w:asciiTheme="majorHAnsi" w:hAnsiTheme="majorHAnsi" w:cstheme="majorHAnsi"/>
          <w:highlight w:val="green"/>
        </w:rPr>
        <w:t>militarized competition</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Economic and military competition are thus linked, with the former usually driving the latter.</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rPr>
        <w:t xml:space="preserve">. </w:t>
      </w:r>
      <w:r w:rsidRPr="00516F90">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516F90">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516F90">
        <w:rPr>
          <w:rStyle w:val="Emphasis"/>
          <w:rFonts w:asciiTheme="majorHAnsi" w:hAnsiTheme="majorHAnsi" w:cstheme="majorHAnsi"/>
          <w:highlight w:val="green"/>
        </w:rPr>
        <w:t>sources of great power conflict</w:t>
      </w:r>
      <w:r w:rsidRPr="00FE51A3">
        <w:rPr>
          <w:rFonts w:asciiTheme="majorHAnsi" w:hAnsiTheme="majorHAnsi" w:cstheme="majorHAnsi"/>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FE51A3">
        <w:rPr>
          <w:rFonts w:asciiTheme="majorHAnsi" w:hAnsiTheme="majorHAnsi" w:cstheme="majorHAnsi"/>
          <w:sz w:val="8"/>
          <w:szCs w:val="8"/>
        </w:rPr>
        <w:t>domestically-oriented</w:t>
      </w:r>
      <w:proofErr w:type="gramEnd"/>
      <w:r w:rsidRPr="00FE51A3">
        <w:rPr>
          <w:rFonts w:asciiTheme="majorHAnsi" w:hAnsiTheme="majorHAnsi" w:cstheme="majorHAnsi"/>
          <w:sz w:val="8"/>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FE51A3">
        <w:rPr>
          <w:rFonts w:asciiTheme="majorHAnsi" w:hAnsiTheme="majorHAnsi" w:cstheme="majorHAnsi"/>
          <w:sz w:val="8"/>
          <w:szCs w:val="8"/>
        </w:rPr>
        <w:t>Rent-seeking</w:t>
      </w:r>
      <w:proofErr w:type="gramEnd"/>
      <w:r w:rsidRPr="00FE51A3">
        <w:rPr>
          <w:rFonts w:asciiTheme="majorHAnsi" w:hAnsiTheme="majorHAnsi" w:cstheme="majorHAnsi"/>
          <w:sz w:val="8"/>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w:t>
      </w:r>
      <w:proofErr w:type="gramStart"/>
      <w:r w:rsidRPr="00FE51A3">
        <w:rPr>
          <w:rFonts w:asciiTheme="majorHAnsi" w:hAnsiTheme="majorHAnsi" w:cstheme="majorHAnsi"/>
          <w:sz w:val="8"/>
          <w:szCs w:val="8"/>
        </w:rPr>
        <w:t>the majority of</w:t>
      </w:r>
      <w:proofErr w:type="gramEnd"/>
      <w:r w:rsidRPr="00FE51A3">
        <w:rPr>
          <w:rFonts w:asciiTheme="majorHAnsi" w:hAnsiTheme="majorHAnsi" w:cstheme="majorHAnsi"/>
          <w:sz w:val="8"/>
          <w:szCs w:val="8"/>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FE51A3">
        <w:rPr>
          <w:rFonts w:asciiTheme="majorHAnsi" w:hAnsiTheme="majorHAnsi" w:cstheme="majorHAnsi"/>
          <w:sz w:val="8"/>
          <w:szCs w:val="8"/>
        </w:rPr>
        <w:t>rent-seeking</w:t>
      </w:r>
      <w:proofErr w:type="gramEnd"/>
      <w:r w:rsidRPr="00FE51A3">
        <w:rPr>
          <w:rFonts w:asciiTheme="majorHAnsi" w:hAnsiTheme="majorHAnsi" w:cstheme="majorHAnsi"/>
          <w:sz w:val="8"/>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w:t>
      </w:r>
      <w:proofErr w:type="gramStart"/>
      <w:r w:rsidRPr="00FE51A3">
        <w:rPr>
          <w:rFonts w:asciiTheme="majorHAnsi" w:hAnsiTheme="majorHAnsi" w:cstheme="majorHAnsi"/>
          <w:sz w:val="8"/>
          <w:szCs w:val="8"/>
        </w:rPr>
        <w:t>steel</w:t>
      </w:r>
      <w:proofErr w:type="gramEnd"/>
      <w:r w:rsidRPr="00FE51A3">
        <w:rPr>
          <w:rFonts w:asciiTheme="majorHAnsi" w:hAnsiTheme="majorHAnsi" w:cstheme="majorHAnsi"/>
          <w:sz w:val="8"/>
          <w:szCs w:val="8"/>
        </w:rPr>
        <w:t xml:space="preserve">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516F90">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516F90">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516F90">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516F90">
        <w:rPr>
          <w:rStyle w:val="Emphasis"/>
          <w:rFonts w:asciiTheme="majorHAnsi" w:hAnsiTheme="majorHAnsi" w:cstheme="majorHAnsi"/>
          <w:highlight w:val="green"/>
        </w:rPr>
        <w:t>protectionist forces</w:t>
      </w:r>
      <w:r w:rsidRPr="00FE51A3">
        <w:rPr>
          <w:rFonts w:asciiTheme="majorHAnsi" w:hAnsiTheme="majorHAnsi" w:cstheme="majorHAnsi"/>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516F9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516F90">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516F90">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516F90">
        <w:rPr>
          <w:rStyle w:val="Emphasis"/>
          <w:rFonts w:asciiTheme="majorHAnsi" w:hAnsiTheme="majorHAnsi" w:cstheme="majorHAnsi"/>
          <w:highlight w:val="green"/>
        </w:rPr>
        <w:t>increasing.</w:t>
      </w:r>
      <w:r w:rsidRPr="00FE51A3">
        <w:rPr>
          <w:rStyle w:val="Emphasis"/>
          <w:rFonts w:asciiTheme="majorHAnsi" w:hAnsiTheme="majorHAnsi" w:cstheme="majorHAnsi"/>
        </w:rPr>
        <w:t xml:space="preserve"> </w:t>
      </w:r>
      <w:r w:rsidRPr="00FE51A3">
        <w:rPr>
          <w:rFonts w:asciiTheme="majorHAnsi" w:hAnsiTheme="majorHAnsi" w:cstheme="majorHAnsi"/>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w:t>
      </w:r>
      <w:proofErr w:type="gramStart"/>
      <w:r w:rsidRPr="00FE51A3">
        <w:rPr>
          <w:rFonts w:asciiTheme="majorHAnsi" w:hAnsiTheme="majorHAnsi" w:cstheme="majorHAnsi"/>
        </w:rPr>
        <w:t>particular cases</w:t>
      </w:r>
      <w:proofErr w:type="gramEnd"/>
      <w:r w:rsidRPr="00FE51A3">
        <w:rPr>
          <w:rFonts w:asciiTheme="majorHAnsi" w:hAnsiTheme="majorHAnsi" w:cstheme="majorHAnsi"/>
        </w:rPr>
        <w:t xml:space="preserve">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 xml:space="preserve">Protectionism can sour great power relations, but it is the desire for exclusive economic zones that drives great power competition </w:t>
      </w:r>
      <w:proofErr w:type="gramStart"/>
      <w:r w:rsidRPr="00FE51A3">
        <w:rPr>
          <w:rStyle w:val="StyleUnderline"/>
          <w:rFonts w:asciiTheme="majorHAnsi" w:hAnsiTheme="majorHAnsi" w:cstheme="majorHAnsi"/>
        </w:rPr>
        <w:t>and,</w:t>
      </w:r>
      <w:proofErr w:type="gramEnd"/>
      <w:r w:rsidRPr="00FE51A3">
        <w:rPr>
          <w:rStyle w:val="StyleUnderline"/>
          <w:rFonts w:asciiTheme="majorHAnsi" w:hAnsiTheme="majorHAnsi" w:cstheme="majorHAnsi"/>
        </w:rPr>
        <w:t xml:space="preserve"> given the possibility of coercion, influences grand strategy</w:t>
      </w:r>
      <w:r w:rsidRPr="00FE51A3">
        <w:rPr>
          <w:rFonts w:asciiTheme="majorHAnsi" w:hAnsiTheme="majorHAnsi" w:cstheme="majorHAnsi"/>
        </w:rPr>
        <w:t>. Thus, the theory sketched here integrates insights from international political economy (see below), the literature on domestic politics and grand strategy,</w:t>
      </w:r>
      <w:proofErr w:type="gramStart"/>
      <w:r w:rsidRPr="00FE51A3">
        <w:rPr>
          <w:rFonts w:asciiTheme="majorHAnsi" w:hAnsiTheme="majorHAnsi" w:cstheme="majorHAnsi"/>
        </w:rPr>
        <w:t>14</w:t>
      </w:r>
      <w:proofErr w:type="gramEnd"/>
      <w:r w:rsidRPr="00FE51A3">
        <w:rPr>
          <w:rFonts w:asciiTheme="majorHAnsi" w:hAnsiTheme="majorHAnsi" w:cstheme="majorHAnsi"/>
        </w:rPr>
        <w:t xml:space="preserve"> and systemic theories of international relations.15</w:t>
      </w:r>
    </w:p>
    <w:p w14:paraId="372911B5" w14:textId="77777777" w:rsidR="004D6545" w:rsidRPr="00FE51A3" w:rsidRDefault="004D6545" w:rsidP="004D6545">
      <w:pPr>
        <w:pStyle w:val="Heading4"/>
        <w:rPr>
          <w:rFonts w:asciiTheme="majorHAnsi" w:hAnsiTheme="majorHAnsi" w:cstheme="majorHAnsi"/>
        </w:rPr>
      </w:pPr>
      <w:r w:rsidRPr="00FE51A3">
        <w:rPr>
          <w:rFonts w:asciiTheme="majorHAnsi" w:hAnsiTheme="majorHAnsi" w:cstheme="majorHAnsi"/>
        </w:rPr>
        <w:lastRenderedPageBreak/>
        <w:t>Independently, WTO cred solves nuclear war – allows an off-track for nuclear weapons.</w:t>
      </w:r>
    </w:p>
    <w:p w14:paraId="3D991343" w14:textId="77777777" w:rsidR="004D6545" w:rsidRPr="00FE51A3" w:rsidRDefault="004D6545" w:rsidP="004D6545">
      <w:pPr>
        <w:rPr>
          <w:rFonts w:asciiTheme="majorHAnsi" w:hAnsiTheme="majorHAnsi" w:cstheme="majorHAnsi"/>
        </w:rPr>
      </w:pPr>
      <w:r w:rsidRPr="00FE51A3">
        <w:rPr>
          <w:rStyle w:val="Style13ptBold"/>
          <w:rFonts w:asciiTheme="majorHAnsi" w:hAnsiTheme="majorHAnsi" w:cstheme="majorHAnsi"/>
        </w:rPr>
        <w:t>Hamann 09.</w:t>
      </w:r>
      <w:r w:rsidRPr="00FE51A3">
        <w:rPr>
          <w:rFonts w:asciiTheme="majorHAnsi" w:hAnsiTheme="majorHAnsi" w:cstheme="majorHAnsi"/>
        </w:rPr>
        <w:t xml:space="preserve"> [(Georgia Hamann is a J.D. Candidate, Vanderbilt University Law School, “Replacing Slingshots with Swords: Implications of the Antigua-Gambling 22.6 Panel Report for Developing Countries and the World Trading System,” 2009.] TDI</w:t>
      </w:r>
    </w:p>
    <w:p w14:paraId="3484C842" w14:textId="77777777" w:rsidR="004D6545" w:rsidRPr="00FE51A3" w:rsidRDefault="004D6545" w:rsidP="004D6545">
      <w:pPr>
        <w:rPr>
          <w:rFonts w:asciiTheme="majorHAnsi" w:hAnsiTheme="majorHAnsi" w:cstheme="majorHAnsi"/>
          <w:sz w:val="14"/>
        </w:rPr>
      </w:pPr>
      <w:r w:rsidRPr="00FE51A3">
        <w:rPr>
          <w:rFonts w:asciiTheme="majorHAnsi" w:hAnsiTheme="majorHAnsi" w:cstheme="majorHAnsi"/>
          <w:b/>
          <w:bCs/>
          <w:u w:val="single"/>
        </w:rPr>
        <w:t xml:space="preserve">Voluntary </w:t>
      </w:r>
      <w:r w:rsidRPr="00516F90">
        <w:rPr>
          <w:rFonts w:asciiTheme="majorHAnsi" w:hAnsiTheme="majorHAnsi" w:cstheme="majorHAnsi"/>
          <w:b/>
          <w:bCs/>
          <w:highlight w:val="green"/>
          <w:u w:val="single"/>
        </w:rPr>
        <w:t>compliance with WTO</w:t>
      </w:r>
      <w:r w:rsidRPr="00FE51A3">
        <w:rPr>
          <w:rFonts w:asciiTheme="majorHAnsi" w:hAnsiTheme="majorHAnsi" w:cstheme="majorHAnsi"/>
          <w:b/>
          <w:bCs/>
          <w:sz w:val="14"/>
        </w:rPr>
        <w:t xml:space="preserve"> </w:t>
      </w:r>
      <w:r w:rsidRPr="00FE51A3">
        <w:rPr>
          <w:rFonts w:asciiTheme="majorHAnsi" w:hAnsiTheme="majorHAnsi" w:cstheme="majorHAnsi"/>
          <w:b/>
          <w:bCs/>
          <w:u w:val="single"/>
        </w:rPr>
        <w:t xml:space="preserve">rules </w:t>
      </w:r>
      <w:r w:rsidRPr="00FE51A3">
        <w:rPr>
          <w:rFonts w:asciiTheme="majorHAnsi" w:hAnsiTheme="majorHAnsi" w:cstheme="majorHAnsi"/>
          <w:u w:val="single"/>
        </w:rPr>
        <w:t xml:space="preserve">and procedures </w:t>
      </w:r>
      <w:r w:rsidRPr="00516F90">
        <w:rPr>
          <w:rFonts w:asciiTheme="majorHAnsi" w:hAnsiTheme="majorHAnsi" w:cstheme="majorHAnsi"/>
          <w:highlight w:val="green"/>
          <w:u w:val="single"/>
        </w:rPr>
        <w:t>is of</w:t>
      </w:r>
      <w:r w:rsidRPr="00FE51A3">
        <w:rPr>
          <w:rFonts w:asciiTheme="majorHAnsi" w:hAnsiTheme="majorHAnsi" w:cstheme="majorHAnsi"/>
          <w:u w:val="single"/>
        </w:rPr>
        <w:t xml:space="preserve"> the </w:t>
      </w:r>
      <w:r w:rsidRPr="00516F90">
        <w:rPr>
          <w:rFonts w:asciiTheme="majorHAnsi" w:hAnsiTheme="majorHAnsi" w:cstheme="majorHAnsi"/>
          <w:highlight w:val="green"/>
          <w:u w:val="single"/>
        </w:rPr>
        <w:t>utmost importance</w:t>
      </w:r>
      <w:r w:rsidRPr="00516F90">
        <w:rPr>
          <w:rFonts w:asciiTheme="majorHAnsi" w:hAnsiTheme="majorHAnsi" w:cstheme="majorHAnsi"/>
          <w:sz w:val="14"/>
          <w:highlight w:val="green"/>
        </w:rPr>
        <w:t xml:space="preserve"> </w:t>
      </w:r>
      <w:r w:rsidRPr="00516F90">
        <w:rPr>
          <w:rFonts w:asciiTheme="majorHAnsi" w:hAnsiTheme="majorHAnsi" w:cstheme="majorHAnsi"/>
          <w:b/>
          <w:bCs/>
          <w:highlight w:val="green"/>
          <w:u w:val="single"/>
        </w:rPr>
        <w:t>to the international trading 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FE51A3">
        <w:rPr>
          <w:rFonts w:asciiTheme="majorHAnsi" w:hAnsiTheme="majorHAnsi" w:cstheme="majorHAnsi"/>
          <w:b/>
          <w:bCs/>
          <w:u w:val="single"/>
        </w:rPr>
        <w:t>as a cohesive force and arbiter of disputes that likely will become more frequent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516F90">
        <w:rPr>
          <w:rFonts w:asciiTheme="majorHAnsi" w:hAnsiTheme="majorHAnsi" w:cstheme="majorHAnsi"/>
          <w:b/>
          <w:bCs/>
          <w:highlight w:val="green"/>
          <w:u w:val="single"/>
        </w:rPr>
        <w:t>The work of the WTO cannot be overstated</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in a</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nuclear</w:t>
      </w:r>
      <w:r w:rsidRPr="00FE51A3">
        <w:rPr>
          <w:rFonts w:asciiTheme="majorHAnsi" w:hAnsiTheme="majorHAnsi" w:cstheme="majorHAnsi"/>
          <w:b/>
          <w:bCs/>
          <w:u w:val="single"/>
        </w:rPr>
        <w:t>-</w:t>
      </w:r>
      <w:r w:rsidRPr="00516F90">
        <w:rPr>
          <w:rFonts w:asciiTheme="majorHAnsi" w:hAnsiTheme="majorHAnsi" w:cstheme="majorHAnsi"/>
          <w:b/>
          <w:bCs/>
          <w:u w:val="single"/>
        </w:rPr>
        <w:t xml:space="preserve">armed </w:t>
      </w:r>
      <w:r w:rsidRPr="00516F90">
        <w:rPr>
          <w:rFonts w:asciiTheme="majorHAnsi" w:hAnsiTheme="majorHAnsi" w:cstheme="majorHAnsi"/>
          <w:b/>
          <w:bCs/>
          <w:highlight w:val="green"/>
          <w:u w:val="single"/>
        </w:rPr>
        <w:t>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516F90">
        <w:rPr>
          <w:rFonts w:asciiTheme="majorHAnsi" w:hAnsiTheme="majorHAnsi" w:cstheme="majorHAnsi"/>
          <w:b/>
          <w:bCs/>
          <w:highlight w:val="green"/>
          <w:u w:val="single"/>
        </w:rPr>
        <w:t>trade keeps politicians' fingers off "the button</w:t>
      </w:r>
      <w:r w:rsidRPr="00FE51A3">
        <w:rPr>
          <w:rFonts w:asciiTheme="majorHAnsi" w:hAnsiTheme="majorHAnsi" w:cstheme="majorHAnsi"/>
          <w:sz w:val="14"/>
        </w:rPr>
        <w:t xml:space="preserve">. ' 10 4 </w:t>
      </w:r>
      <w:r w:rsidRPr="00FE51A3">
        <w:rPr>
          <w:rFonts w:asciiTheme="majorHAnsi" w:hAnsiTheme="majorHAnsi" w:cstheme="majorHAnsi"/>
          <w:b/>
          <w:bCs/>
          <w:u w:val="single"/>
        </w:rPr>
        <w:t xml:space="preserve">The </w:t>
      </w:r>
      <w:r w:rsidRPr="00516F90">
        <w:rPr>
          <w:rFonts w:asciiTheme="majorHAnsi" w:hAnsiTheme="majorHAnsi" w:cstheme="majorHAnsi"/>
          <w:b/>
          <w:bCs/>
          <w:highlight w:val="green"/>
          <w:u w:val="single"/>
        </w:rPr>
        <w:t>WTO offers an 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516F90">
        <w:rPr>
          <w:rFonts w:asciiTheme="majorHAnsi" w:hAnsiTheme="majorHAnsi" w:cstheme="majorHAnsi"/>
          <w:b/>
          <w:bCs/>
          <w:highlight w:val="green"/>
          <w:u w:val="single"/>
        </w:rPr>
        <w:t>to promote</w:t>
      </w:r>
      <w:r w:rsidRPr="00FE51A3">
        <w:rPr>
          <w:rFonts w:asciiTheme="majorHAnsi" w:hAnsiTheme="majorHAnsi" w:cstheme="majorHAnsi"/>
          <w:b/>
          <w:bCs/>
          <w:u w:val="single"/>
        </w:rPr>
        <w:t xml:space="preserve"> voluntary </w:t>
      </w:r>
      <w:r w:rsidRPr="00516F90">
        <w:rPr>
          <w:rFonts w:asciiTheme="majorHAnsi" w:hAnsiTheme="majorHAnsi" w:cstheme="majorHAnsi"/>
          <w:b/>
          <w:bCs/>
          <w:highlight w:val="green"/>
          <w:u w:val="single"/>
        </w:rPr>
        <w:t>compliance</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 xml:space="preserve">the WTO must maintain </w:t>
      </w:r>
      <w:r w:rsidRPr="00516F90">
        <w:rPr>
          <w:rFonts w:asciiTheme="majorHAnsi" w:hAnsiTheme="majorHAnsi" w:cstheme="majorHAnsi"/>
          <w:b/>
          <w:bCs/>
          <w:u w:val="single"/>
        </w:rPr>
        <w:t xml:space="preserve">a </w:t>
      </w:r>
      <w:r w:rsidRPr="00516F90">
        <w:rPr>
          <w:rFonts w:asciiTheme="majorHAnsi" w:hAnsiTheme="majorHAnsi" w:cstheme="majorHAnsi"/>
          <w:b/>
          <w:bCs/>
          <w:highlight w:val="green"/>
          <w:u w:val="single"/>
        </w:rPr>
        <w:t>high</w:t>
      </w:r>
      <w:r w:rsidRPr="00516F90">
        <w:rPr>
          <w:rFonts w:asciiTheme="majorHAnsi" w:hAnsiTheme="majorHAnsi" w:cstheme="majorHAnsi"/>
          <w:b/>
          <w:bCs/>
          <w:u w:val="single"/>
        </w:rPr>
        <w:t xml:space="preserve"> level of </w:t>
      </w:r>
      <w:r w:rsidRPr="00516F90">
        <w:rPr>
          <w:rFonts w:asciiTheme="majorHAnsi" w:hAnsiTheme="majorHAnsi" w:cstheme="majorHAnsi"/>
          <w:b/>
          <w:bCs/>
          <w:highlight w:val="gree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 xml:space="preserve">The </w:t>
      </w:r>
      <w:r w:rsidRPr="00516F90">
        <w:rPr>
          <w:rFonts w:asciiTheme="majorHAnsi" w:hAnsiTheme="majorHAnsi" w:cstheme="majorHAnsi"/>
          <w:u w:val="single"/>
        </w:rPr>
        <w:t>arbitrators charged with performing the</w:t>
      </w:r>
      <w:r w:rsidRPr="00FE51A3">
        <w:rPr>
          <w:rFonts w:asciiTheme="majorHAnsi" w:hAnsiTheme="majorHAnsi" w:cstheme="majorHAnsi"/>
          <w:u w:val="single"/>
        </w:rPr>
        <w:t xml:space="preserve"> substantive work of the WTO by negotiating, compromising, and issuing judgments are keenly aware of the responsibility they </w:t>
      </w:r>
      <w:proofErr w:type="gramStart"/>
      <w:r w:rsidRPr="00FE51A3">
        <w:rPr>
          <w:rFonts w:asciiTheme="majorHAnsi" w:hAnsiTheme="majorHAnsi" w:cstheme="majorHAnsi"/>
          <w:u w:val="single"/>
        </w:rPr>
        <w:t>have to</w:t>
      </w:r>
      <w:proofErr w:type="gramEnd"/>
      <w:r w:rsidRPr="00FE51A3">
        <w:rPr>
          <w:rFonts w:asciiTheme="majorHAnsi" w:hAnsiTheme="majorHAnsi" w:cstheme="majorHAnsi"/>
          <w:u w:val="single"/>
        </w:rPr>
        <w:t xml:space="preserve"> uphold the organization's credibility</w:t>
      </w:r>
      <w:r w:rsidRPr="00FE51A3">
        <w:rPr>
          <w:rFonts w:asciiTheme="majorHAnsi" w:hAnsiTheme="majorHAnsi" w:cstheme="majorHAnsi"/>
          <w:sz w:val="14"/>
        </w:rPr>
        <w:t>. 108</w:t>
      </w:r>
    </w:p>
    <w:p w14:paraId="65035A6D" w14:textId="77777777" w:rsidR="004D6545" w:rsidRPr="00FE51A3" w:rsidRDefault="004D6545" w:rsidP="004D6545">
      <w:pPr>
        <w:pStyle w:val="Heading3"/>
        <w:rPr>
          <w:rFonts w:asciiTheme="majorHAnsi" w:hAnsiTheme="majorHAnsi" w:cstheme="majorHAnsi"/>
        </w:rPr>
      </w:pPr>
      <w:r w:rsidRPr="00FE51A3">
        <w:rPr>
          <w:rFonts w:asciiTheme="majorHAnsi" w:hAnsiTheme="majorHAnsi" w:cstheme="majorHAnsi"/>
        </w:rPr>
        <w:lastRenderedPageBreak/>
        <w:t>1AC – Developing Economies</w:t>
      </w:r>
    </w:p>
    <w:p w14:paraId="4CB0E841" w14:textId="77777777" w:rsidR="004D6545" w:rsidRPr="00FE51A3" w:rsidRDefault="004D6545" w:rsidP="004D6545">
      <w:pPr>
        <w:pStyle w:val="Heading4"/>
        <w:rPr>
          <w:rFonts w:asciiTheme="majorHAnsi" w:hAnsiTheme="majorHAnsi" w:cstheme="majorHAnsi"/>
        </w:rPr>
      </w:pPr>
      <w:r w:rsidRPr="00FE51A3">
        <w:rPr>
          <w:rFonts w:asciiTheme="majorHAnsi" w:hAnsiTheme="majorHAnsi" w:cstheme="majorHAnsi"/>
        </w:rPr>
        <w:t xml:space="preserve">Contention 3 is </w:t>
      </w:r>
      <w:r w:rsidRPr="00FE51A3">
        <w:rPr>
          <w:rFonts w:asciiTheme="majorHAnsi" w:hAnsiTheme="majorHAnsi" w:cstheme="majorHAnsi"/>
          <w:u w:val="single"/>
        </w:rPr>
        <w:t>Developing Economies</w:t>
      </w:r>
      <w:r w:rsidRPr="00FE51A3">
        <w:rPr>
          <w:rFonts w:asciiTheme="majorHAnsi" w:hAnsiTheme="majorHAnsi" w:cstheme="majorHAnsi"/>
        </w:rPr>
        <w:t xml:space="preserve">. </w:t>
      </w:r>
    </w:p>
    <w:p w14:paraId="39CAEB97" w14:textId="77777777" w:rsidR="004D6545" w:rsidRPr="00FE51A3" w:rsidRDefault="004D6545" w:rsidP="004D6545">
      <w:pPr>
        <w:rPr>
          <w:rFonts w:asciiTheme="majorHAnsi" w:hAnsiTheme="majorHAnsi" w:cstheme="majorHAnsi"/>
        </w:rPr>
      </w:pPr>
    </w:p>
    <w:p w14:paraId="38BCE1DD" w14:textId="77777777" w:rsidR="004D6545" w:rsidRPr="00FE51A3" w:rsidRDefault="004D6545" w:rsidP="004D6545">
      <w:pPr>
        <w:pStyle w:val="Heading4"/>
        <w:rPr>
          <w:rFonts w:asciiTheme="majorHAnsi" w:hAnsiTheme="majorHAnsi" w:cstheme="majorHAnsi"/>
        </w:rPr>
      </w:pPr>
      <w:r w:rsidRPr="00FE51A3">
        <w:rPr>
          <w:rFonts w:asciiTheme="majorHAnsi" w:hAnsiTheme="majorHAnsi" w:cstheme="majorHAnsi"/>
        </w:rPr>
        <w:t xml:space="preserve">Scenario 1 is </w:t>
      </w:r>
      <w:r w:rsidRPr="00FE51A3">
        <w:rPr>
          <w:rFonts w:asciiTheme="majorHAnsi" w:hAnsiTheme="majorHAnsi" w:cstheme="majorHAnsi"/>
          <w:u w:val="single"/>
        </w:rPr>
        <w:t>India</w:t>
      </w:r>
      <w:r w:rsidRPr="00FE51A3">
        <w:rPr>
          <w:rFonts w:asciiTheme="majorHAnsi" w:hAnsiTheme="majorHAnsi" w:cstheme="majorHAnsi"/>
        </w:rPr>
        <w:t xml:space="preserve">. </w:t>
      </w:r>
    </w:p>
    <w:p w14:paraId="4131A53D" w14:textId="77777777" w:rsidR="004D6545" w:rsidRPr="00FE51A3" w:rsidRDefault="004D6545" w:rsidP="004D6545">
      <w:pPr>
        <w:pStyle w:val="Heading4"/>
        <w:rPr>
          <w:rFonts w:asciiTheme="majorHAnsi" w:hAnsiTheme="majorHAnsi" w:cstheme="majorHAnsi"/>
        </w:rPr>
      </w:pPr>
      <w:r w:rsidRPr="00FE51A3">
        <w:rPr>
          <w:rFonts w:asciiTheme="majorHAnsi" w:hAnsiTheme="majorHAnsi" w:cstheme="majorHAnsi"/>
        </w:rPr>
        <w:t xml:space="preserve">India is in </w:t>
      </w:r>
      <w:r w:rsidRPr="00FE51A3">
        <w:rPr>
          <w:rFonts w:asciiTheme="majorHAnsi" w:hAnsiTheme="majorHAnsi" w:cstheme="majorHAnsi"/>
          <w:u w:val="single"/>
        </w:rPr>
        <w:t>crisis</w:t>
      </w:r>
      <w:r w:rsidRPr="00FE51A3">
        <w:rPr>
          <w:rFonts w:asciiTheme="majorHAnsi" w:hAnsiTheme="majorHAnsi" w:cstheme="majorHAnsi"/>
        </w:rPr>
        <w:t xml:space="preserve"> – the </w:t>
      </w:r>
      <w:r w:rsidRPr="00FE51A3">
        <w:rPr>
          <w:rFonts w:asciiTheme="majorHAnsi" w:hAnsiTheme="majorHAnsi" w:cstheme="majorHAnsi"/>
          <w:u w:val="single"/>
        </w:rPr>
        <w:t>recent</w:t>
      </w:r>
      <w:r w:rsidRPr="00FE51A3">
        <w:rPr>
          <w:rFonts w:asciiTheme="majorHAnsi" w:hAnsiTheme="majorHAnsi" w:cstheme="majorHAnsi"/>
        </w:rPr>
        <w:t xml:space="preserve"> COVID surge is </w:t>
      </w:r>
      <w:r w:rsidRPr="00FE51A3">
        <w:rPr>
          <w:rFonts w:asciiTheme="majorHAnsi" w:hAnsiTheme="majorHAnsi" w:cstheme="majorHAnsi"/>
          <w:u w:val="single"/>
        </w:rPr>
        <w:t>fundamentally different</w:t>
      </w:r>
      <w:r w:rsidRPr="00FE51A3">
        <w:rPr>
          <w:rFonts w:asciiTheme="majorHAnsi" w:hAnsiTheme="majorHAnsi" w:cstheme="majorHAnsi"/>
        </w:rPr>
        <w:t xml:space="preserve"> from that of the past.  </w:t>
      </w:r>
    </w:p>
    <w:p w14:paraId="289CF9B7" w14:textId="77777777" w:rsidR="004D6545" w:rsidRPr="00FE51A3" w:rsidRDefault="004D6545" w:rsidP="004D6545">
      <w:pPr>
        <w:rPr>
          <w:rFonts w:asciiTheme="majorHAnsi" w:hAnsiTheme="majorHAnsi" w:cstheme="majorHAnsi"/>
        </w:rPr>
      </w:pPr>
      <w:r w:rsidRPr="00FE51A3">
        <w:rPr>
          <w:rStyle w:val="Style13ptBold"/>
          <w:rFonts w:asciiTheme="majorHAnsi" w:hAnsiTheme="majorHAnsi" w:cstheme="majorHAnsi"/>
        </w:rPr>
        <w:t>Khullar 21</w:t>
      </w:r>
      <w:r w:rsidRPr="00FE51A3">
        <w:rPr>
          <w:rFonts w:asciiTheme="majorHAnsi" w:hAnsiTheme="majorHAnsi" w:cstheme="majorHAnsi"/>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7" w:history="1">
        <w:r w:rsidRPr="00FE51A3">
          <w:rPr>
            <w:rStyle w:val="Hyperlink"/>
            <w:rFonts w:asciiTheme="majorHAnsi" w:hAnsiTheme="majorHAnsi" w:cstheme="majorHAnsi"/>
          </w:rPr>
          <w:t>https://www.newyorker.com/science/medical-dispatch/indias-crisis-marks-a-new-phase-in-the-pandemic</w:t>
        </w:r>
      </w:hyperlink>
      <w:r w:rsidRPr="00FE51A3">
        <w:rPr>
          <w:rFonts w:asciiTheme="majorHAnsi" w:hAnsiTheme="majorHAnsi" w:cstheme="majorHAnsi"/>
        </w:rPr>
        <w:t>] TDI</w:t>
      </w:r>
    </w:p>
    <w:p w14:paraId="2924B22E" w14:textId="77777777" w:rsidR="004D6545" w:rsidRPr="00FE51A3" w:rsidRDefault="004D6545" w:rsidP="004D6545">
      <w:pPr>
        <w:rPr>
          <w:rFonts w:asciiTheme="majorHAnsi" w:hAnsiTheme="majorHAnsi" w:cstheme="majorHAnsi"/>
          <w:sz w:val="14"/>
        </w:rPr>
      </w:pPr>
      <w:r w:rsidRPr="00FE51A3">
        <w:rPr>
          <w:rFonts w:asciiTheme="majorHAnsi" w:hAnsiTheme="majorHAnsi" w:cstheme="majorHAnsi"/>
          <w:sz w:val="14"/>
        </w:rPr>
        <w:t xml:space="preserve">Laxminarayan’s walks have changed in recent weeks. </w:t>
      </w:r>
      <w:r w:rsidRPr="00FE51A3">
        <w:rPr>
          <w:rFonts w:asciiTheme="majorHAnsi" w:hAnsiTheme="majorHAnsi" w:cstheme="majorHAnsi"/>
          <w:b/>
          <w:bCs/>
          <w:u w:val="single"/>
        </w:rPr>
        <w:t xml:space="preserve">Coronavirus </w:t>
      </w:r>
      <w:r w:rsidRPr="00F578FA">
        <w:rPr>
          <w:rFonts w:asciiTheme="majorHAnsi" w:hAnsiTheme="majorHAnsi" w:cstheme="majorHAnsi"/>
          <w:b/>
          <w:bCs/>
          <w:highlight w:val="green"/>
          <w:u w:val="single"/>
        </w:rPr>
        <w:t>deaths in India</w:t>
      </w:r>
      <w:r w:rsidRPr="00FE51A3">
        <w:rPr>
          <w:rFonts w:asciiTheme="majorHAnsi" w:hAnsiTheme="majorHAnsi" w:cstheme="majorHAnsi"/>
          <w:b/>
          <w:bCs/>
          <w:u w:val="single"/>
        </w:rPr>
        <w:t xml:space="preserve"> have </w:t>
      </w:r>
      <w:r w:rsidRPr="00F578FA">
        <w:rPr>
          <w:rFonts w:asciiTheme="majorHAnsi" w:hAnsiTheme="majorHAnsi" w:cstheme="majorHAnsi"/>
          <w:b/>
          <w:bCs/>
          <w:highlight w:val="green"/>
          <w:u w:val="single"/>
        </w:rPr>
        <w:t>skyrocketed</w:t>
      </w:r>
      <w:r w:rsidRPr="00FE51A3">
        <w:rPr>
          <w:rFonts w:asciiTheme="majorHAnsi" w:hAnsiTheme="majorHAnsi" w:cstheme="majorHAnsi"/>
          <w:u w:val="single"/>
        </w:rPr>
        <w:t xml:space="preserve">, and a </w:t>
      </w:r>
      <w:r w:rsidRPr="00FE51A3">
        <w:rPr>
          <w:rFonts w:asciiTheme="majorHAnsi" w:hAnsiTheme="majorHAnsi" w:cstheme="majorHAnsi"/>
          <w:b/>
          <w:bCs/>
          <w:u w:val="single"/>
        </w:rPr>
        <w:t>frightening atmosphere</w:t>
      </w:r>
      <w:r w:rsidRPr="00FE51A3">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FE51A3">
        <w:rPr>
          <w:rFonts w:asciiTheme="majorHAnsi" w:hAnsiTheme="majorHAnsi" w:cstheme="majorHAnsi"/>
          <w:b/>
          <w:bCs/>
          <w:u w:val="single"/>
        </w:rPr>
        <w:t>search of food, medication, or medical care</w:t>
      </w:r>
      <w:r w:rsidRPr="00FE51A3">
        <w:rPr>
          <w:rFonts w:asciiTheme="majorHAnsi" w:hAnsiTheme="majorHAnsi" w:cstheme="majorHAnsi"/>
          <w:u w:val="single"/>
        </w:rPr>
        <w:t>.</w:t>
      </w:r>
      <w:r w:rsidRPr="00FE51A3">
        <w:rPr>
          <w:rFonts w:asciiTheme="majorHAnsi" w:hAnsiTheme="majorHAnsi" w:cstheme="majorHAnsi"/>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636D9F">
        <w:rPr>
          <w:rFonts w:asciiTheme="majorHAnsi" w:hAnsiTheme="majorHAnsi" w:cstheme="majorHAnsi"/>
          <w:highlight w:val="green"/>
          <w:u w:val="single"/>
        </w:rPr>
        <w:t xml:space="preserve">the virus is </w:t>
      </w:r>
      <w:r w:rsidRPr="00636D9F">
        <w:rPr>
          <w:rFonts w:asciiTheme="majorHAnsi" w:hAnsiTheme="majorHAnsi" w:cstheme="majorHAnsi"/>
          <w:b/>
          <w:bCs/>
          <w:highlight w:val="green"/>
          <w:u w:val="single"/>
        </w:rPr>
        <w:t>newly</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infecting millions</w:t>
      </w:r>
      <w:r w:rsidRPr="00FE51A3">
        <w:rPr>
          <w:rFonts w:asciiTheme="majorHAnsi" w:hAnsiTheme="majorHAnsi" w:cstheme="majorHAnsi"/>
          <w:u w:val="single"/>
        </w:rPr>
        <w:t xml:space="preserve"> of Indians </w:t>
      </w:r>
      <w:r w:rsidRPr="00636D9F">
        <w:rPr>
          <w:rFonts w:asciiTheme="majorHAnsi" w:hAnsiTheme="majorHAnsi" w:cstheme="majorHAnsi"/>
          <w:highlight w:val="green"/>
          <w:u w:val="single"/>
        </w:rPr>
        <w:t>each week</w:t>
      </w:r>
      <w:r w:rsidRPr="00FE51A3">
        <w:rPr>
          <w:rFonts w:asciiTheme="majorHAnsi" w:hAnsiTheme="majorHAnsi" w:cstheme="majorHAnsi"/>
          <w:u w:val="single"/>
        </w:rPr>
        <w:t xml:space="preserve">, and that some twenty thousand or </w:t>
      </w:r>
      <w:r w:rsidRPr="00636D9F">
        <w:rPr>
          <w:rFonts w:asciiTheme="majorHAnsi" w:hAnsiTheme="majorHAnsi" w:cstheme="majorHAnsi"/>
          <w:highlight w:val="green"/>
          <w:u w:val="single"/>
        </w:rPr>
        <w:t>thirty thousand</w:t>
      </w:r>
      <w:r w:rsidRPr="00FE51A3">
        <w:rPr>
          <w:rFonts w:asciiTheme="majorHAnsi" w:hAnsiTheme="majorHAnsi" w:cstheme="majorHAnsi"/>
          <w:u w:val="single"/>
        </w:rPr>
        <w:t xml:space="preserve"> people </w:t>
      </w:r>
      <w:r w:rsidRPr="00636D9F">
        <w:rPr>
          <w:rFonts w:asciiTheme="majorHAnsi" w:hAnsiTheme="majorHAnsi" w:cstheme="majorHAnsi"/>
          <w:highlight w:val="green"/>
          <w:u w:val="single"/>
        </w:rPr>
        <w:t>are dying weekly</w:t>
      </w:r>
      <w:r w:rsidRPr="00FE51A3">
        <w:rPr>
          <w:rFonts w:asciiTheme="majorHAnsi" w:hAnsiTheme="majorHAnsi" w:cstheme="majorHAnsi"/>
          <w:u w:val="single"/>
        </w:rPr>
        <w:t xml:space="preserve">. But most </w:t>
      </w:r>
      <w:r w:rsidRPr="00636D9F">
        <w:rPr>
          <w:rFonts w:asciiTheme="majorHAnsi" w:hAnsiTheme="majorHAnsi" w:cstheme="majorHAnsi"/>
          <w:highlight w:val="green"/>
          <w:u w:val="single"/>
        </w:rPr>
        <w:t>experts</w:t>
      </w:r>
      <w:r w:rsidRPr="00FE51A3">
        <w:rPr>
          <w:rFonts w:asciiTheme="majorHAnsi" w:hAnsiTheme="majorHAnsi" w:cstheme="majorHAnsi"/>
          <w:u w:val="single"/>
        </w:rPr>
        <w:t xml:space="preserve">, including Laxminarayan, </w:t>
      </w:r>
      <w:r w:rsidRPr="00636D9F">
        <w:rPr>
          <w:rFonts w:asciiTheme="majorHAnsi" w:hAnsiTheme="majorHAnsi" w:cstheme="majorHAnsi"/>
          <w:highlight w:val="green"/>
          <w:u w:val="single"/>
        </w:rPr>
        <w:t>believe</w:t>
      </w:r>
      <w:r w:rsidRPr="00FE51A3">
        <w:rPr>
          <w:rFonts w:asciiTheme="majorHAnsi" w:hAnsiTheme="majorHAnsi" w:cstheme="majorHAnsi"/>
          <w:u w:val="single"/>
        </w:rPr>
        <w:t xml:space="preserve"> that </w:t>
      </w:r>
      <w:r w:rsidRPr="00636D9F">
        <w:rPr>
          <w:rFonts w:asciiTheme="majorHAnsi" w:hAnsiTheme="majorHAnsi" w:cstheme="majorHAnsi"/>
          <w:highlight w:val="green"/>
          <w:u w:val="single"/>
        </w:rPr>
        <w:t>those</w:t>
      </w:r>
      <w:r w:rsidRPr="00FE51A3">
        <w:rPr>
          <w:rFonts w:asciiTheme="majorHAnsi" w:hAnsiTheme="majorHAnsi" w:cstheme="majorHAnsi"/>
          <w:u w:val="single"/>
        </w:rPr>
        <w:t xml:space="preserve"> numbers </w:t>
      </w:r>
      <w:r w:rsidRPr="00636D9F">
        <w:rPr>
          <w:rFonts w:asciiTheme="majorHAnsi" w:hAnsiTheme="majorHAnsi" w:cstheme="majorHAnsi"/>
          <w:b/>
          <w:bCs/>
          <w:highlight w:val="green"/>
          <w:u w:val="single"/>
        </w:rPr>
        <w:t>capture a fraction</w:t>
      </w:r>
      <w:r w:rsidRPr="00636D9F">
        <w:rPr>
          <w:rFonts w:asciiTheme="majorHAnsi" w:hAnsiTheme="majorHAnsi" w:cstheme="majorHAnsi"/>
          <w:highlight w:val="green"/>
          <w:u w:val="single"/>
        </w:rPr>
        <w:t xml:space="preserve"> of the</w:t>
      </w:r>
      <w:r w:rsidRPr="00FE51A3">
        <w:rPr>
          <w:rFonts w:asciiTheme="majorHAnsi" w:hAnsiTheme="majorHAnsi" w:cstheme="majorHAnsi"/>
          <w:u w:val="single"/>
        </w:rPr>
        <w:t xml:space="preserve"> true covid-19 </w:t>
      </w:r>
      <w:r w:rsidRPr="00636D9F">
        <w:rPr>
          <w:rFonts w:asciiTheme="majorHAnsi" w:hAnsiTheme="majorHAnsi" w:cstheme="majorHAnsi"/>
          <w:highlight w:val="green"/>
          <w:u w:val="single"/>
        </w:rPr>
        <w:t>toll.</w:t>
      </w:r>
      <w:r w:rsidRPr="00636D9F">
        <w:rPr>
          <w:rFonts w:asciiTheme="majorHAnsi" w:hAnsiTheme="majorHAnsi" w:cstheme="majorHAnsi"/>
          <w:sz w:val="14"/>
          <w:highlight w:val="green"/>
        </w:rPr>
        <w:t xml:space="preserve"> </w:t>
      </w:r>
      <w:r w:rsidRPr="00636D9F">
        <w:rPr>
          <w:rFonts w:asciiTheme="majorHAnsi" w:hAnsiTheme="majorHAnsi" w:cstheme="majorHAnsi"/>
          <w:highlight w:val="green"/>
          <w:u w:val="single"/>
        </w:rPr>
        <w:t xml:space="preserve">“It’s a </w:t>
      </w:r>
      <w:r w:rsidRPr="00636D9F">
        <w:rPr>
          <w:rFonts w:asciiTheme="majorHAnsi" w:hAnsiTheme="majorHAnsi" w:cstheme="majorHAnsi"/>
          <w:b/>
          <w:bCs/>
          <w:highlight w:val="green"/>
          <w:u w:val="single"/>
        </w:rPr>
        <w:t>war zone</w:t>
      </w:r>
      <w:r w:rsidRPr="00FE51A3">
        <w:rPr>
          <w:rFonts w:asciiTheme="majorHAnsi" w:hAnsiTheme="majorHAnsi" w:cstheme="majorHAnsi"/>
          <w:u w:val="single"/>
        </w:rPr>
        <w:t>,”</w:t>
      </w:r>
      <w:r w:rsidRPr="00FE51A3">
        <w:rPr>
          <w:rFonts w:asciiTheme="majorHAnsi" w:hAnsiTheme="majorHAnsi" w:cstheme="majorHAnsi"/>
          <w:sz w:val="14"/>
        </w:rPr>
        <w:t xml:space="preserve"> Laxminarayan said. “It’s worse than what you’re reading in the papers or seeing on TV. Whatever the numbers are, they don’t tell the full story. </w:t>
      </w:r>
      <w:r w:rsidRPr="00FE51A3">
        <w:rPr>
          <w:rFonts w:asciiTheme="majorHAnsi" w:hAnsiTheme="majorHAnsi" w:cstheme="majorHAnsi"/>
          <w:u w:val="single"/>
        </w:rPr>
        <w:t xml:space="preserve">The human toll is </w:t>
      </w:r>
      <w:r w:rsidRPr="00FE51A3">
        <w:rPr>
          <w:rFonts w:asciiTheme="majorHAnsi" w:hAnsiTheme="majorHAnsi" w:cstheme="majorHAnsi"/>
          <w:b/>
          <w:bCs/>
          <w:u w:val="single"/>
        </w:rPr>
        <w:t>devastating</w:t>
      </w:r>
      <w:r w:rsidRPr="00FE51A3">
        <w:rPr>
          <w:rFonts w:asciiTheme="majorHAnsi" w:hAnsiTheme="majorHAnsi" w:cstheme="majorHAnsi"/>
          <w:sz w:val="14"/>
        </w:rPr>
        <w:t xml:space="preserve">.” </w:t>
      </w:r>
      <w:r w:rsidRPr="00636D9F">
        <w:rPr>
          <w:rFonts w:asciiTheme="majorHAnsi" w:hAnsiTheme="majorHAnsi" w:cstheme="majorHAnsi"/>
          <w:highlight w:val="green"/>
          <w:u w:val="single"/>
        </w:rPr>
        <w:t xml:space="preserve">The current surge </w:t>
      </w:r>
      <w:r w:rsidRPr="00636D9F">
        <w:rPr>
          <w:rFonts w:asciiTheme="majorHAnsi" w:hAnsiTheme="majorHAnsi" w:cstheme="majorHAnsi"/>
          <w:b/>
          <w:bCs/>
          <w:highlight w:val="green"/>
          <w:u w:val="single"/>
        </w:rPr>
        <w:t>differs fundamentally</w:t>
      </w:r>
      <w:r w:rsidRPr="00636D9F">
        <w:rPr>
          <w:rFonts w:asciiTheme="majorHAnsi" w:hAnsiTheme="majorHAnsi" w:cstheme="majorHAnsi"/>
          <w:highlight w:val="green"/>
          <w:u w:val="single"/>
        </w:rPr>
        <w:t xml:space="preserve"> from</w:t>
      </w:r>
      <w:r w:rsidRPr="00FE51A3">
        <w:rPr>
          <w:rFonts w:asciiTheme="majorHAnsi" w:hAnsiTheme="majorHAnsi" w:cstheme="majorHAnsi"/>
          <w:u w:val="single"/>
        </w:rPr>
        <w:t xml:space="preserve"> India’s experience </w:t>
      </w:r>
      <w:r w:rsidRPr="00636D9F">
        <w:rPr>
          <w:rFonts w:asciiTheme="majorHAnsi" w:hAnsiTheme="majorHAnsi" w:cstheme="majorHAnsi"/>
          <w:highlight w:val="green"/>
          <w:u w:val="single"/>
        </w:rPr>
        <w:t>last year</w:t>
      </w:r>
      <w:r w:rsidRPr="00FE51A3">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w:t>
      </w:r>
      <w:proofErr w:type="spellStart"/>
      <w:r w:rsidRPr="00FE51A3">
        <w:rPr>
          <w:rFonts w:asciiTheme="majorHAnsi" w:hAnsiTheme="majorHAnsi" w:cstheme="majorHAnsi"/>
          <w:sz w:val="14"/>
        </w:rPr>
        <w:t>OxygenForIndia</w:t>
      </w:r>
      <w:proofErr w:type="spellEnd"/>
      <w:r w:rsidRPr="00FE51A3">
        <w:rPr>
          <w:rFonts w:asciiTheme="majorHAnsi" w:hAnsiTheme="majorHAnsi" w:cstheme="majorHAnsi"/>
          <w:sz w:val="14"/>
        </w:rPr>
        <w:t>,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w:t>
      </w:r>
      <w:proofErr w:type="gramStart"/>
      <w:r w:rsidRPr="00FE51A3">
        <w:rPr>
          <w:rFonts w:asciiTheme="majorHAnsi" w:hAnsiTheme="majorHAnsi" w:cstheme="majorHAnsi"/>
          <w:sz w:val="14"/>
        </w:rPr>
        <w:t>—“</w:t>
      </w:r>
      <w:proofErr w:type="gramEnd"/>
      <w:r w:rsidRPr="00FE51A3">
        <w:rPr>
          <w:rFonts w:asciiTheme="majorHAnsi" w:hAnsiTheme="majorHAnsi" w:cstheme="majorHAnsi"/>
          <w:sz w:val="14"/>
        </w:rPr>
        <w:t xml:space="preserve">You can’t make doctors and nurses overnight”—and that India is better served today by making more efficient use of its existing infrastructure. </w:t>
      </w:r>
      <w:proofErr w:type="spellStart"/>
      <w:r w:rsidRPr="00FE51A3">
        <w:rPr>
          <w:rFonts w:asciiTheme="majorHAnsi" w:hAnsiTheme="majorHAnsi" w:cstheme="majorHAnsi"/>
          <w:sz w:val="14"/>
        </w:rPr>
        <w:t>OxygenForIndia</w:t>
      </w:r>
      <w:proofErr w:type="spellEnd"/>
      <w:r w:rsidRPr="00FE51A3">
        <w:rPr>
          <w:rFonts w:asciiTheme="majorHAnsi" w:hAnsiTheme="majorHAnsi" w:cstheme="majorHAnsi"/>
          <w:sz w:val="14"/>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w:t>
      </w:r>
      <w:proofErr w:type="gramStart"/>
      <w:r w:rsidRPr="00FE51A3">
        <w:rPr>
          <w:rFonts w:asciiTheme="majorHAnsi" w:hAnsiTheme="majorHAnsi" w:cstheme="majorHAnsi"/>
          <w:sz w:val="14"/>
        </w:rPr>
        <w:t>as long as</w:t>
      </w:r>
      <w:proofErr w:type="gramEnd"/>
      <w:r w:rsidRPr="00FE51A3">
        <w:rPr>
          <w:rFonts w:asciiTheme="majorHAnsi" w:hAnsiTheme="majorHAnsi" w:cstheme="majorHAnsi"/>
          <w:sz w:val="14"/>
        </w:rPr>
        <w:t xml:space="preserve">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w:t>
      </w:r>
      <w:proofErr w:type="gramStart"/>
      <w:r w:rsidRPr="00FE51A3">
        <w:rPr>
          <w:rFonts w:asciiTheme="majorHAnsi" w:hAnsiTheme="majorHAnsi" w:cstheme="majorHAnsi"/>
          <w:sz w:val="14"/>
        </w:rPr>
        <w:t>concentrated</w:t>
      </w:r>
      <w:proofErr w:type="gramEnd"/>
      <w:r w:rsidRPr="00FE51A3">
        <w:rPr>
          <w:rFonts w:asciiTheme="majorHAnsi" w:hAnsiTheme="majorHAnsi" w:cstheme="majorHAnsi"/>
          <w:sz w:val="14"/>
        </w:rPr>
        <w:t xml:space="preserve">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w:t>
      </w:r>
      <w:proofErr w:type="gramStart"/>
      <w:r w:rsidRPr="00FE51A3">
        <w:rPr>
          <w:rFonts w:asciiTheme="majorHAnsi" w:hAnsiTheme="majorHAnsi" w:cstheme="majorHAnsi"/>
          <w:sz w:val="14"/>
        </w:rPr>
        <w:t>spread:</w:t>
      </w:r>
      <w:proofErr w:type="gramEnd"/>
      <w:r w:rsidRPr="00FE51A3">
        <w:rPr>
          <w:rFonts w:asciiTheme="majorHAnsi" w:hAnsiTheme="majorHAnsi" w:cstheme="majorHAnsi"/>
          <w:sz w:val="14"/>
        </w:rPr>
        <w:t xml:space="preserve">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w:t>
      </w:r>
      <w:r w:rsidRPr="00FE51A3">
        <w:rPr>
          <w:rFonts w:asciiTheme="majorHAnsi" w:hAnsiTheme="majorHAnsi" w:cstheme="majorHAnsi"/>
          <w:sz w:val="14"/>
        </w:rPr>
        <w:lastRenderedPageBreak/>
        <w:t xml:space="preserve">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w:t>
      </w:r>
      <w:proofErr w:type="gramStart"/>
      <w:r w:rsidRPr="00FE51A3">
        <w:rPr>
          <w:rFonts w:asciiTheme="majorHAnsi" w:hAnsiTheme="majorHAnsi" w:cstheme="majorHAnsi"/>
          <w:sz w:val="14"/>
        </w:rPr>
        <w:t>All India</w:t>
      </w:r>
      <w:proofErr w:type="gramEnd"/>
      <w:r w:rsidRPr="00FE51A3">
        <w:rPr>
          <w:rFonts w:asciiTheme="majorHAnsi" w:hAnsiTheme="majorHAnsi" w:cstheme="majorHAnsi"/>
          <w:sz w:val="14"/>
        </w:rPr>
        <w:t xml:space="preserve">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w:t>
      </w:r>
      <w:proofErr w:type="gramStart"/>
      <w:r w:rsidRPr="00FE51A3">
        <w:rPr>
          <w:rFonts w:asciiTheme="majorHAnsi" w:hAnsiTheme="majorHAnsi" w:cstheme="majorHAnsi"/>
          <w:sz w:val="14"/>
        </w:rPr>
        <w:t>time line</w:t>
      </w:r>
      <w:proofErr w:type="gramEnd"/>
      <w:r w:rsidRPr="00FE51A3">
        <w:rPr>
          <w:rFonts w:asciiTheme="majorHAnsi" w:hAnsiTheme="majorHAnsi" w:cstheme="majorHAnsi"/>
          <w:sz w:val="14"/>
        </w:rPr>
        <w:t xml:space="preserv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FE51A3">
        <w:rPr>
          <w:rFonts w:asciiTheme="majorHAnsi" w:hAnsiTheme="majorHAnsi" w:cstheme="majorHAnsi"/>
          <w:u w:val="single"/>
        </w:rPr>
        <w:t xml:space="preserve">The global </w:t>
      </w:r>
      <w:r w:rsidRPr="00636D9F">
        <w:rPr>
          <w:rFonts w:asciiTheme="majorHAnsi" w:hAnsiTheme="majorHAnsi" w:cstheme="majorHAnsi"/>
          <w:highlight w:val="green"/>
          <w:u w:val="single"/>
        </w:rPr>
        <w:t>vaccination effort has faltered</w:t>
      </w:r>
      <w:r w:rsidRPr="00FE51A3">
        <w:rPr>
          <w:rFonts w:asciiTheme="majorHAnsi" w:hAnsiTheme="majorHAnsi" w:cstheme="majorHAnsi"/>
          <w:u w:val="single"/>
        </w:rPr>
        <w:t xml:space="preserve">, with poor countries receiving a fraction of the vaccines they had expected. </w:t>
      </w:r>
      <w:proofErr w:type="spellStart"/>
      <w:r w:rsidRPr="00FE51A3">
        <w:rPr>
          <w:rFonts w:asciiTheme="majorHAnsi" w:hAnsiTheme="majorHAnsi" w:cstheme="majorHAnsi"/>
          <w:u w:val="single"/>
        </w:rPr>
        <w:t>covax</w:t>
      </w:r>
      <w:proofErr w:type="spellEnd"/>
      <w:r w:rsidRPr="00FE51A3">
        <w:rPr>
          <w:rFonts w:asciiTheme="majorHAnsi" w:hAnsiTheme="majorHAnsi" w:cstheme="majorHAnsi"/>
          <w:u w:val="single"/>
        </w:rPr>
        <w:t xml:space="preserve">, the world’s primary initiative to promote vaccine equity, had planned to deliver two billion doses in 2021; so far, it’s sent out about fifty million. </w:t>
      </w:r>
      <w:r w:rsidRPr="00636D9F">
        <w:rPr>
          <w:rFonts w:asciiTheme="majorHAnsi" w:hAnsiTheme="majorHAnsi" w:cstheme="majorHAnsi"/>
          <w:highlight w:val="green"/>
          <w:u w:val="single"/>
        </w:rPr>
        <w:t>Less than</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half of one per cent of all</w:t>
      </w:r>
      <w:r w:rsidRPr="00FE51A3">
        <w:rPr>
          <w:rFonts w:asciiTheme="majorHAnsi" w:hAnsiTheme="majorHAnsi" w:cstheme="majorHAnsi"/>
          <w:u w:val="single"/>
        </w:rPr>
        <w:t xml:space="preserve"> covid-19 </w:t>
      </w:r>
      <w:r w:rsidRPr="00636D9F">
        <w:rPr>
          <w:rFonts w:asciiTheme="majorHAnsi" w:hAnsiTheme="majorHAnsi" w:cstheme="majorHAnsi"/>
          <w:highlight w:val="green"/>
          <w:u w:val="single"/>
        </w:rPr>
        <w:t>vaccines have been administered in poor nations</w:t>
      </w:r>
      <w:r w:rsidRPr="00FE51A3">
        <w:rPr>
          <w:rFonts w:asciiTheme="majorHAnsi" w:hAnsiTheme="majorHAnsi" w:cstheme="majorHAnsi"/>
          <w:u w:val="single"/>
        </w:rPr>
        <w:t>.</w:t>
      </w:r>
      <w:r w:rsidRPr="00FE51A3">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FE51A3">
        <w:rPr>
          <w:rFonts w:asciiTheme="majorHAnsi" w:hAnsiTheme="majorHAnsi" w:cstheme="majorHAnsi"/>
          <w:u w:val="single"/>
        </w:rPr>
        <w:t xml:space="preserve">It’s a moral issue, but it’s also an epidemiological one. </w:t>
      </w:r>
      <w:r w:rsidRPr="00636D9F">
        <w:rPr>
          <w:rFonts w:asciiTheme="majorHAnsi" w:hAnsiTheme="majorHAnsi" w:cstheme="majorHAnsi"/>
          <w:highlight w:val="green"/>
          <w:u w:val="single"/>
        </w:rPr>
        <w:t xml:space="preserve">We’re </w:t>
      </w:r>
      <w:r w:rsidRPr="00636D9F">
        <w:rPr>
          <w:rFonts w:asciiTheme="majorHAnsi" w:hAnsiTheme="majorHAnsi" w:cstheme="majorHAnsi"/>
          <w:b/>
          <w:bCs/>
          <w:highlight w:val="green"/>
          <w:u w:val="single"/>
        </w:rPr>
        <w:t>placing everyone at risk</w:t>
      </w:r>
      <w:r w:rsidRPr="00FE51A3">
        <w:rPr>
          <w:rFonts w:asciiTheme="majorHAnsi" w:hAnsiTheme="majorHAnsi" w:cstheme="majorHAnsi"/>
          <w:b/>
          <w:bCs/>
          <w:u w:val="single"/>
        </w:rPr>
        <w:t xml:space="preserve"> when we let the virus run rampant.</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It creates a</w:t>
      </w:r>
      <w:r w:rsidRPr="00FE51A3">
        <w:rPr>
          <w:rFonts w:asciiTheme="majorHAnsi" w:hAnsiTheme="majorHAnsi" w:cstheme="majorHAnsi"/>
          <w:u w:val="single"/>
        </w:rPr>
        <w:t xml:space="preserve"> huge </w:t>
      </w:r>
      <w:r w:rsidRPr="00636D9F">
        <w:rPr>
          <w:rFonts w:asciiTheme="majorHAnsi" w:hAnsiTheme="majorHAnsi" w:cstheme="majorHAnsi"/>
          <w:highlight w:val="green"/>
          <w:u w:val="single"/>
        </w:rPr>
        <w:t xml:space="preserve">substrate for new variants. We need to </w:t>
      </w:r>
      <w:r w:rsidRPr="00636D9F">
        <w:rPr>
          <w:rFonts w:asciiTheme="majorHAnsi" w:hAnsiTheme="majorHAnsi" w:cstheme="majorHAnsi"/>
          <w:b/>
          <w:bCs/>
          <w:highlight w:val="green"/>
          <w:u w:val="single"/>
        </w:rPr>
        <w:t>quadruple</w:t>
      </w:r>
      <w:r w:rsidRPr="00FE51A3">
        <w:rPr>
          <w:rFonts w:asciiTheme="majorHAnsi" w:hAnsiTheme="majorHAnsi" w:cstheme="majorHAnsi"/>
          <w:b/>
          <w:bCs/>
          <w:u w:val="single"/>
        </w:rPr>
        <w:t xml:space="preserve"> our </w:t>
      </w:r>
      <w:r w:rsidRPr="00636D9F">
        <w:rPr>
          <w:rFonts w:asciiTheme="majorHAnsi" w:hAnsiTheme="majorHAnsi" w:cstheme="majorHAnsi"/>
          <w:b/>
          <w:bCs/>
          <w:highlight w:val="green"/>
          <w:u w:val="single"/>
        </w:rPr>
        <w:t>efforts</w:t>
      </w:r>
      <w:r w:rsidRPr="00FE51A3">
        <w:rPr>
          <w:rFonts w:asciiTheme="majorHAnsi" w:hAnsiTheme="majorHAnsi" w:cstheme="majorHAnsi"/>
          <w:b/>
          <w:bCs/>
          <w:u w:val="single"/>
        </w:rPr>
        <w:t xml:space="preserve"> to get the world vaccinated.</w:t>
      </w:r>
      <w:r w:rsidRPr="00FE51A3">
        <w:rPr>
          <w:rFonts w:asciiTheme="majorHAnsi" w:hAnsiTheme="majorHAnsi" w:cstheme="majorHAnsi"/>
          <w:sz w:val="14"/>
        </w:rPr>
        <w:t xml:space="preserve"> That has to be the No. 1 priority for the Biden Administration going forward.” The U.S. has committed four billion dollars to </w:t>
      </w:r>
      <w:proofErr w:type="spellStart"/>
      <w:r w:rsidRPr="00FE51A3">
        <w:rPr>
          <w:rFonts w:asciiTheme="majorHAnsi" w:hAnsiTheme="majorHAnsi" w:cstheme="majorHAnsi"/>
          <w:sz w:val="14"/>
        </w:rPr>
        <w:t>covax</w:t>
      </w:r>
      <w:proofErr w:type="spellEnd"/>
      <w:r w:rsidRPr="00FE51A3">
        <w:rPr>
          <w:rFonts w:asciiTheme="majorHAnsi" w:hAnsiTheme="majorHAnsi" w:cstheme="majorHAnsi"/>
          <w:sz w:val="14"/>
        </w:rPr>
        <w:t xml:space="preserve">, which still faces a funding shortfall of tens of billions of dollars. Last week, the Biden Administration also announced its support for waiving intellectual-property protections for covid-19 vaccines. </w:t>
      </w:r>
      <w:r w:rsidRPr="00636D9F">
        <w:rPr>
          <w:rFonts w:asciiTheme="majorHAnsi" w:hAnsiTheme="majorHAnsi" w:cstheme="majorHAnsi"/>
          <w:highlight w:val="green"/>
          <w:u w:val="single"/>
        </w:rPr>
        <w:t>The</w:t>
      </w:r>
      <w:r w:rsidRPr="00FE51A3">
        <w:rPr>
          <w:rFonts w:asciiTheme="majorHAnsi" w:hAnsiTheme="majorHAnsi" w:cstheme="majorHAnsi"/>
          <w:u w:val="single"/>
        </w:rPr>
        <w:t xml:space="preserve"> proposed </w:t>
      </w:r>
      <w:r w:rsidRPr="00636D9F">
        <w:rPr>
          <w:rFonts w:asciiTheme="majorHAnsi" w:hAnsiTheme="majorHAnsi" w:cstheme="majorHAnsi"/>
          <w:highlight w:val="green"/>
          <w:u w:val="single"/>
        </w:rPr>
        <w:t>waiver</w:t>
      </w:r>
      <w:r w:rsidRPr="00FE51A3">
        <w:rPr>
          <w:rFonts w:asciiTheme="majorHAnsi" w:hAnsiTheme="majorHAnsi" w:cstheme="majorHAnsi"/>
          <w:u w:val="single"/>
        </w:rPr>
        <w:t xml:space="preserve">—it </w:t>
      </w:r>
      <w:r w:rsidRPr="00636D9F">
        <w:rPr>
          <w:rFonts w:asciiTheme="majorHAnsi" w:hAnsiTheme="majorHAnsi" w:cstheme="majorHAnsi"/>
          <w:highlight w:val="green"/>
          <w:u w:val="single"/>
        </w:rPr>
        <w:t>must be approved by the W</w:t>
      </w:r>
      <w:r w:rsidRPr="00FE51A3">
        <w:rPr>
          <w:rFonts w:asciiTheme="majorHAnsi" w:hAnsiTheme="majorHAnsi" w:cstheme="majorHAnsi"/>
          <w:u w:val="single"/>
        </w:rPr>
        <w:t xml:space="preserve">orld </w:t>
      </w:r>
      <w:r w:rsidRPr="00636D9F">
        <w:rPr>
          <w:rFonts w:asciiTheme="majorHAnsi" w:hAnsiTheme="majorHAnsi" w:cstheme="majorHAnsi"/>
          <w:highlight w:val="green"/>
          <w:u w:val="single"/>
        </w:rPr>
        <w:t>T</w:t>
      </w:r>
      <w:r w:rsidRPr="00FE51A3">
        <w:rPr>
          <w:rFonts w:asciiTheme="majorHAnsi" w:hAnsiTheme="majorHAnsi" w:cstheme="majorHAnsi"/>
          <w:u w:val="single"/>
        </w:rPr>
        <w:t xml:space="preserve">rade </w:t>
      </w:r>
      <w:r w:rsidRPr="00636D9F">
        <w:rPr>
          <w:rFonts w:asciiTheme="majorHAnsi" w:hAnsiTheme="majorHAnsi" w:cstheme="majorHAnsi"/>
          <w:highlight w:val="green"/>
          <w:u w:val="single"/>
        </w:rPr>
        <w:t>O</w:t>
      </w:r>
      <w:r w:rsidRPr="00FE51A3">
        <w:rPr>
          <w:rFonts w:asciiTheme="majorHAnsi" w:hAnsiTheme="majorHAnsi" w:cstheme="majorHAnsi"/>
          <w:u w:val="single"/>
        </w:rPr>
        <w:t xml:space="preserve">rganization—has been </w:t>
      </w:r>
      <w:r w:rsidRPr="00FE51A3">
        <w:rPr>
          <w:rFonts w:asciiTheme="majorHAnsi" w:hAnsiTheme="majorHAnsi" w:cstheme="majorHAnsi"/>
          <w:b/>
          <w:bCs/>
          <w:u w:val="single"/>
        </w:rPr>
        <w:t>hailed by many public-health practitioners</w:t>
      </w:r>
      <w:r w:rsidRPr="00FE51A3">
        <w:rPr>
          <w:rFonts w:asciiTheme="majorHAnsi" w:hAnsiTheme="majorHAnsi" w:cstheme="majorHAnsi"/>
          <w:sz w:val="14"/>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sidRPr="00FE51A3">
        <w:rPr>
          <w:rFonts w:asciiTheme="majorHAnsi" w:hAnsiTheme="majorHAnsi" w:cstheme="majorHAnsi"/>
          <w:sz w:val="14"/>
        </w:rPr>
        <w:t>spectre</w:t>
      </w:r>
      <w:proofErr w:type="spellEnd"/>
      <w:r w:rsidRPr="00FE51A3">
        <w:rPr>
          <w:rFonts w:asciiTheme="majorHAnsi" w:hAnsiTheme="majorHAnsi" w:cstheme="majorHAnsi"/>
          <w:sz w:val="14"/>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7FD45A3C" w14:textId="77777777" w:rsidR="004D6545" w:rsidRPr="00FE51A3" w:rsidRDefault="004D6545" w:rsidP="004D6545">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1096B399" w14:textId="77777777" w:rsidR="004D6545" w:rsidRPr="00FE51A3" w:rsidRDefault="004D6545" w:rsidP="004D6545">
      <w:pPr>
        <w:rPr>
          <w:rFonts w:asciiTheme="majorHAnsi" w:hAnsiTheme="majorHAnsi" w:cstheme="majorHAnsi"/>
        </w:rPr>
      </w:pP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[Christy </w:t>
      </w:r>
      <w:proofErr w:type="spellStart"/>
      <w:r w:rsidRPr="00FE51A3">
        <w:rPr>
          <w:rFonts w:asciiTheme="majorHAnsi" w:hAnsiTheme="majorHAnsi" w:cstheme="majorHAnsi"/>
        </w:rPr>
        <w:t>Somos</w:t>
      </w:r>
      <w:proofErr w:type="spellEnd"/>
      <w:r w:rsidRPr="00FE51A3">
        <w:rPr>
          <w:rFonts w:asciiTheme="majorHAnsi" w:hAnsiTheme="majorHAnsi" w:cstheme="majorHAnsi"/>
        </w:rPr>
        <w:t xml:space="preserve"> is a CTVNews.ca Writer) “COVID-19 has escalated armed conflict in India, Pakistan, Iraq, Libya and the Philippines, study finds,” CTV News, December 17, 2020. </w:t>
      </w:r>
      <w:hyperlink r:id="rId18" w:history="1">
        <w:r w:rsidRPr="00FE51A3">
          <w:rPr>
            <w:rStyle w:val="Hyperlink"/>
            <w:rFonts w:asciiTheme="majorHAnsi" w:hAnsiTheme="majorHAnsi" w:cstheme="majorHAnsi"/>
          </w:rPr>
          <w:t>https://www.ctvnews.ca/world/covid-19-has-escalated-armed-conflict-in-india-pakistan-iraq-libya-and-the-philippines-study-finds-1.5236738</w:t>
        </w:r>
      </w:hyperlink>
      <w:r w:rsidRPr="00FE51A3">
        <w:rPr>
          <w:rFonts w:asciiTheme="majorHAnsi" w:hAnsiTheme="majorHAnsi" w:cstheme="majorHAnsi"/>
        </w:rPr>
        <w:t>] TDI</w:t>
      </w:r>
    </w:p>
    <w:p w14:paraId="0074BB8B" w14:textId="77777777" w:rsidR="004D6545" w:rsidRPr="00FE51A3" w:rsidRDefault="004D6545" w:rsidP="004D6545">
      <w:pPr>
        <w:rPr>
          <w:rFonts w:asciiTheme="majorHAnsi" w:hAnsiTheme="majorHAnsi" w:cstheme="majorHAnsi"/>
          <w:sz w:val="14"/>
        </w:rPr>
      </w:pPr>
      <w:r w:rsidRPr="00FE51A3">
        <w:rPr>
          <w:rFonts w:asciiTheme="majorHAnsi" w:hAnsiTheme="majorHAnsi" w:cstheme="majorHAnsi"/>
          <w:sz w:val="14"/>
        </w:rPr>
        <w:t xml:space="preserve">INDIA </w:t>
      </w:r>
      <w:proofErr w:type="spellStart"/>
      <w:r w:rsidRPr="00636D9F">
        <w:rPr>
          <w:rFonts w:asciiTheme="majorHAnsi" w:hAnsiTheme="majorHAnsi" w:cstheme="majorHAnsi"/>
          <w:highlight w:val="green"/>
          <w:u w:val="single"/>
        </w:rPr>
        <w:t>India</w:t>
      </w:r>
      <w:proofErr w:type="spellEnd"/>
      <w:r w:rsidRPr="00636D9F">
        <w:rPr>
          <w:rFonts w:asciiTheme="majorHAnsi" w:hAnsiTheme="majorHAnsi" w:cstheme="majorHAnsi"/>
          <w:highlight w:val="green"/>
          <w:u w:val="single"/>
        </w:rPr>
        <w:t xml:space="preserve"> saw a rise in armed conflict</w:t>
      </w:r>
      <w:r w:rsidRPr="00FE51A3">
        <w:rPr>
          <w:rFonts w:asciiTheme="majorHAnsi" w:hAnsiTheme="majorHAnsi" w:cstheme="majorHAnsi"/>
          <w:u w:val="single"/>
        </w:rPr>
        <w:t xml:space="preserve"> during the study period, with violent clashes </w:t>
      </w:r>
      <w:r w:rsidRPr="00636D9F">
        <w:rPr>
          <w:rFonts w:asciiTheme="majorHAnsi" w:hAnsiTheme="majorHAnsi" w:cstheme="majorHAnsi"/>
          <w:highlight w:val="green"/>
          <w:u w:val="single"/>
        </w:rPr>
        <w:t>in</w:t>
      </w:r>
      <w:r w:rsidRPr="00FE51A3">
        <w:rPr>
          <w:rFonts w:asciiTheme="majorHAnsi" w:hAnsiTheme="majorHAnsi" w:cstheme="majorHAnsi"/>
          <w:u w:val="single"/>
        </w:rPr>
        <w:t xml:space="preserve"> the </w:t>
      </w:r>
      <w:r w:rsidRPr="00636D9F">
        <w:rPr>
          <w:rFonts w:asciiTheme="majorHAnsi" w:hAnsiTheme="majorHAnsi" w:cstheme="majorHAnsi"/>
          <w:highlight w:val="green"/>
          <w:u w:val="single"/>
        </w:rPr>
        <w:t>Kashmir</w:t>
      </w:r>
      <w:r w:rsidRPr="00FE51A3">
        <w:rPr>
          <w:rFonts w:asciiTheme="majorHAnsi" w:hAnsiTheme="majorHAnsi" w:cstheme="majorHAnsi"/>
          <w:u w:val="single"/>
        </w:rPr>
        <w:t xml:space="preserve"> region between Kashmiri separatists facing off against the Indian military, as well as </w:t>
      </w:r>
      <w:r w:rsidRPr="00FE51A3">
        <w:rPr>
          <w:rFonts w:asciiTheme="majorHAnsi" w:hAnsiTheme="majorHAnsi" w:cstheme="majorHAnsi"/>
          <w:b/>
          <w:bCs/>
          <w:u w:val="single"/>
        </w:rPr>
        <w:t xml:space="preserve">conflicts </w:t>
      </w:r>
      <w:r w:rsidRPr="00636D9F">
        <w:rPr>
          <w:rFonts w:asciiTheme="majorHAnsi" w:hAnsiTheme="majorHAnsi" w:cstheme="majorHAnsi"/>
          <w:b/>
          <w:bCs/>
          <w:highlight w:val="green"/>
          <w:u w:val="single"/>
        </w:rPr>
        <w:t>between Pakistan and India</w:t>
      </w:r>
      <w:r w:rsidRPr="00FE51A3">
        <w:rPr>
          <w:rFonts w:asciiTheme="majorHAnsi" w:hAnsiTheme="majorHAnsi" w:cstheme="majorHAnsi"/>
          <w:b/>
          <w:bCs/>
          <w:u w:val="single"/>
        </w:rPr>
        <w:t xml:space="preserve">. </w:t>
      </w:r>
      <w:r w:rsidRPr="00FE51A3">
        <w:rPr>
          <w:rFonts w:asciiTheme="majorHAnsi" w:hAnsiTheme="majorHAnsi" w:cstheme="majorHAnsi"/>
          <w:sz w:val="14"/>
        </w:rPr>
        <w:t>“</w:t>
      </w:r>
      <w:proofErr w:type="gramStart"/>
      <w:r w:rsidRPr="00FE51A3">
        <w:rPr>
          <w:rFonts w:asciiTheme="majorHAnsi" w:hAnsiTheme="majorHAnsi" w:cstheme="majorHAnsi"/>
          <w:sz w:val="14"/>
        </w:rPr>
        <w:t>So</w:t>
      </w:r>
      <w:proofErr w:type="gramEnd"/>
      <w:r w:rsidRPr="00FE51A3">
        <w:rPr>
          <w:rFonts w:asciiTheme="majorHAnsi" w:hAnsiTheme="majorHAnsi" w:cstheme="majorHAnsi"/>
          <w:sz w:val="14"/>
        </w:rPr>
        <w:t xml:space="preserve"> what mostly drove the increase in conflict intensity…were basically due to two factors,” Ide said. “The first being that </w:t>
      </w:r>
      <w:r w:rsidRPr="00FE51A3">
        <w:rPr>
          <w:rFonts w:asciiTheme="majorHAnsi" w:hAnsiTheme="majorHAnsi" w:cstheme="majorHAnsi"/>
          <w:u w:val="single"/>
        </w:rPr>
        <w:t xml:space="preserve">there is some evidence that </w:t>
      </w:r>
      <w:r w:rsidRPr="00636D9F">
        <w:rPr>
          <w:rFonts w:asciiTheme="majorHAnsi" w:hAnsiTheme="majorHAnsi" w:cstheme="majorHAnsi"/>
          <w:highlight w:val="green"/>
          <w:u w:val="single"/>
        </w:rPr>
        <w:t>Pakistan</w:t>
      </w:r>
      <w:r w:rsidRPr="00FE51A3">
        <w:rPr>
          <w:rFonts w:asciiTheme="majorHAnsi" w:hAnsiTheme="majorHAnsi" w:cstheme="majorHAnsi"/>
          <w:u w:val="single"/>
        </w:rPr>
        <w:t xml:space="preserve"> sponsors or </w:t>
      </w:r>
      <w:r w:rsidRPr="00636D9F">
        <w:rPr>
          <w:rFonts w:asciiTheme="majorHAnsi" w:hAnsiTheme="majorHAnsi" w:cstheme="majorHAnsi"/>
          <w:highlight w:val="green"/>
          <w:u w:val="single"/>
        </w:rPr>
        <w:t>supports</w:t>
      </w:r>
      <w:r w:rsidRPr="00FE51A3">
        <w:rPr>
          <w:rFonts w:asciiTheme="majorHAnsi" w:hAnsiTheme="majorHAnsi" w:cstheme="majorHAnsi"/>
          <w:u w:val="single"/>
        </w:rPr>
        <w:t xml:space="preserve"> these </w:t>
      </w:r>
      <w:r w:rsidRPr="00636D9F">
        <w:rPr>
          <w:rFonts w:asciiTheme="majorHAnsi" w:hAnsiTheme="majorHAnsi" w:cstheme="majorHAnsi"/>
          <w:highlight w:val="green"/>
          <w:u w:val="single"/>
        </w:rPr>
        <w:t>insurgents</w:t>
      </w:r>
      <w:r w:rsidRPr="00FE51A3">
        <w:rPr>
          <w:rFonts w:asciiTheme="majorHAnsi" w:hAnsiTheme="majorHAnsi" w:cstheme="majorHAnsi"/>
          <w:u w:val="single"/>
        </w:rPr>
        <w:t xml:space="preserve"> in Kashmir, to encourage them to increase their attacks [on Indian forces] </w:t>
      </w:r>
      <w:r w:rsidRPr="00636D9F">
        <w:rPr>
          <w:rFonts w:asciiTheme="majorHAnsi" w:hAnsiTheme="majorHAnsi" w:cstheme="majorHAnsi"/>
          <w:highlight w:val="green"/>
          <w:u w:val="single"/>
        </w:rPr>
        <w:t xml:space="preserve">because they </w:t>
      </w:r>
      <w:r w:rsidRPr="00636D9F">
        <w:rPr>
          <w:rFonts w:asciiTheme="majorHAnsi" w:hAnsiTheme="majorHAnsi" w:cstheme="majorHAnsi"/>
          <w:b/>
          <w:bCs/>
          <w:highlight w:val="green"/>
          <w:u w:val="single"/>
        </w:rPr>
        <w:t>perceived them to be</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weak</w:t>
      </w:r>
      <w:r w:rsidRPr="00FE51A3">
        <w:rPr>
          <w:rFonts w:asciiTheme="majorHAnsi" w:hAnsiTheme="majorHAnsi" w:cstheme="majorHAnsi"/>
          <w:b/>
          <w:bCs/>
          <w:u w:val="single"/>
        </w:rPr>
        <w:t xml:space="preserve"> and struggling </w:t>
      </w:r>
      <w:r w:rsidRPr="00636D9F">
        <w:rPr>
          <w:rFonts w:asciiTheme="majorHAnsi" w:hAnsiTheme="majorHAnsi" w:cstheme="majorHAnsi"/>
          <w:b/>
          <w:bCs/>
          <w:highlight w:val="green"/>
          <w:u w:val="single"/>
        </w:rPr>
        <w:t>with the pandemic</w:t>
      </w:r>
      <w:r w:rsidRPr="00FE51A3">
        <w:rPr>
          <w:rFonts w:asciiTheme="majorHAnsi" w:hAnsiTheme="majorHAnsi" w:cstheme="majorHAnsi"/>
          <w:sz w:val="14"/>
        </w:rPr>
        <w:t xml:space="preserve">.” The second factor, Ide explained, was that </w:t>
      </w:r>
      <w:r w:rsidRPr="00636D9F">
        <w:rPr>
          <w:rFonts w:asciiTheme="majorHAnsi" w:hAnsiTheme="majorHAnsi" w:cstheme="majorHAnsi"/>
          <w:highlight w:val="green"/>
          <w:u w:val="single"/>
        </w:rPr>
        <w:t>while Indian government enacted a</w:t>
      </w:r>
      <w:r w:rsidRPr="00FE51A3">
        <w:rPr>
          <w:rFonts w:asciiTheme="majorHAnsi" w:hAnsiTheme="majorHAnsi" w:cstheme="majorHAnsi"/>
          <w:u w:val="single"/>
        </w:rPr>
        <w:t xml:space="preserve"> “pretty </w:t>
      </w:r>
      <w:r w:rsidRPr="00636D9F">
        <w:rPr>
          <w:rFonts w:asciiTheme="majorHAnsi" w:hAnsiTheme="majorHAnsi" w:cstheme="majorHAnsi"/>
          <w:highlight w:val="green"/>
          <w:u w:val="single"/>
        </w:rPr>
        <w:t xml:space="preserve">comprehensive lockdown in </w:t>
      </w:r>
      <w:proofErr w:type="gramStart"/>
      <w:r w:rsidRPr="00636D9F">
        <w:rPr>
          <w:rFonts w:asciiTheme="majorHAnsi" w:hAnsiTheme="majorHAnsi" w:cstheme="majorHAnsi"/>
          <w:highlight w:val="green"/>
          <w:u w:val="single"/>
        </w:rPr>
        <w:t>Kashmir</w:t>
      </w:r>
      <w:r w:rsidRPr="00FE51A3">
        <w:rPr>
          <w:rFonts w:asciiTheme="majorHAnsi" w:hAnsiTheme="majorHAnsi" w:cstheme="majorHAnsi"/>
          <w:u w:val="single"/>
        </w:rPr>
        <w:t>, and</w:t>
      </w:r>
      <w:proofErr w:type="gramEnd"/>
      <w:r w:rsidRPr="00FE51A3">
        <w:rPr>
          <w:rFonts w:asciiTheme="majorHAnsi" w:hAnsiTheme="majorHAnsi" w:cstheme="majorHAnsi"/>
          <w:u w:val="single"/>
        </w:rPr>
        <w:t xml:space="preserve"> sealing </w:t>
      </w:r>
      <w:r w:rsidRPr="00636D9F">
        <w:rPr>
          <w:rFonts w:asciiTheme="majorHAnsi" w:hAnsiTheme="majorHAnsi" w:cstheme="majorHAnsi"/>
          <w:highlight w:val="green"/>
          <w:u w:val="single"/>
        </w:rPr>
        <w:t>it</w:t>
      </w:r>
      <w:r w:rsidRPr="00FE51A3">
        <w:rPr>
          <w:rFonts w:asciiTheme="majorHAnsi" w:hAnsiTheme="majorHAnsi" w:cstheme="majorHAnsi"/>
          <w:u w:val="single"/>
        </w:rPr>
        <w:t xml:space="preserve"> way from international media attention…</w:t>
      </w:r>
      <w:r w:rsidRPr="00636D9F">
        <w:rPr>
          <w:rFonts w:asciiTheme="majorHAnsi" w:hAnsiTheme="majorHAnsi" w:cstheme="majorHAnsi"/>
          <w:b/>
          <w:bCs/>
          <w:highlight w:val="green"/>
          <w:u w:val="single"/>
        </w:rPr>
        <w:t>launched more intense counter-insurgency efforts</w:t>
      </w:r>
      <w:r w:rsidRPr="00FE51A3">
        <w:rPr>
          <w:rFonts w:asciiTheme="majorHAnsi" w:hAnsiTheme="majorHAnsi" w:cstheme="majorHAnsi"/>
          <w:u w:val="single"/>
        </w:rPr>
        <w:t xml:space="preserve"> and…crack[ed] down on any pro-Pakistani sympathy expressions.”</w:t>
      </w:r>
      <w:r w:rsidRPr="00FE51A3">
        <w:rPr>
          <w:rFonts w:asciiTheme="majorHAnsi" w:hAnsiTheme="majorHAnsi" w:cstheme="majorHAnsi"/>
          <w:sz w:val="14"/>
        </w:rPr>
        <w:t xml:space="preserve"> IRAQ </w:t>
      </w:r>
      <w:proofErr w:type="spellStart"/>
      <w:r w:rsidRPr="00FE51A3">
        <w:rPr>
          <w:rFonts w:asciiTheme="majorHAnsi" w:hAnsiTheme="majorHAnsi" w:cstheme="majorHAnsi"/>
          <w:sz w:val="14"/>
        </w:rPr>
        <w:t>Iraq</w:t>
      </w:r>
      <w:proofErr w:type="spellEnd"/>
      <w:r w:rsidRPr="00FE51A3">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636D9F">
        <w:rPr>
          <w:rFonts w:asciiTheme="majorHAnsi" w:hAnsiTheme="majorHAnsi" w:cstheme="majorHAnsi"/>
          <w:b/>
          <w:bCs/>
          <w:highlight w:val="green"/>
          <w:u w:val="single"/>
        </w:rPr>
        <w:t>India saw a rise in armed 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w:t>
      </w:r>
      <w:r w:rsidRPr="00636D9F">
        <w:rPr>
          <w:rFonts w:asciiTheme="majorHAnsi" w:hAnsiTheme="majorHAnsi" w:cstheme="majorHAnsi"/>
          <w:highlight w:val="green"/>
          <w:u w:val="single"/>
        </w:rPr>
        <w:t xml:space="preserve">negative </w:t>
      </w:r>
      <w:r w:rsidRPr="00636D9F">
        <w:rPr>
          <w:rFonts w:asciiTheme="majorHAnsi" w:hAnsiTheme="majorHAnsi" w:cstheme="majorHAnsi"/>
          <w:b/>
          <w:bCs/>
          <w:highlight w:val="green"/>
          <w:u w:val="single"/>
        </w:rPr>
        <w:t>economic impacts</w:t>
      </w:r>
      <w:r w:rsidRPr="00FE51A3">
        <w:rPr>
          <w:rFonts w:asciiTheme="majorHAnsi" w:hAnsiTheme="majorHAnsi" w:cstheme="majorHAnsi"/>
          <w:b/>
          <w:bCs/>
          <w:u w:val="single"/>
        </w:rPr>
        <w:t xml:space="preserve"> which </w:t>
      </w:r>
      <w:r w:rsidRPr="00636D9F">
        <w:rPr>
          <w:rFonts w:asciiTheme="majorHAnsi" w:hAnsiTheme="majorHAnsi" w:cstheme="majorHAnsi"/>
          <w:b/>
          <w:bCs/>
          <w:highlight w:val="green"/>
          <w:u w:val="single"/>
        </w:rPr>
        <w:t>affected</w:t>
      </w:r>
      <w:r w:rsidRPr="00FE51A3">
        <w:rPr>
          <w:rFonts w:asciiTheme="majorHAnsi" w:hAnsiTheme="majorHAnsi" w:cstheme="majorHAnsi"/>
          <w:b/>
          <w:bCs/>
          <w:u w:val="single"/>
        </w:rPr>
        <w:t xml:space="preserve"> the </w:t>
      </w:r>
      <w:r w:rsidRPr="00636D9F">
        <w:rPr>
          <w:rFonts w:asciiTheme="majorHAnsi" w:hAnsiTheme="majorHAnsi" w:cstheme="majorHAnsi"/>
          <w:b/>
          <w:bCs/>
          <w:highlight w:val="green"/>
          <w:u w:val="single"/>
        </w:rPr>
        <w:t>local people</w:t>
      </w:r>
      <w:r w:rsidRPr="00FE51A3">
        <w:rPr>
          <w:rFonts w:asciiTheme="majorHAnsi" w:hAnsiTheme="majorHAnsi" w:cstheme="majorHAnsi"/>
          <w:sz w:val="14"/>
        </w:rPr>
        <w:t xml:space="preserve">.” Ide said those two factors could have been </w:t>
      </w:r>
      <w:r w:rsidRPr="00FE51A3">
        <w:rPr>
          <w:rFonts w:asciiTheme="majorHAnsi" w:hAnsiTheme="majorHAnsi" w:cstheme="majorHAnsi"/>
          <w:sz w:val="14"/>
        </w:rPr>
        <w:lastRenderedPageBreak/>
        <w:t xml:space="preserve">exploited by the Taliban in a quest to recruit more followers. Later in the study period, </w:t>
      </w:r>
      <w:proofErr w:type="gramStart"/>
      <w:r w:rsidRPr="00FE51A3">
        <w:rPr>
          <w:rFonts w:asciiTheme="majorHAnsi" w:hAnsiTheme="majorHAnsi" w:cstheme="majorHAnsi"/>
          <w:u w:val="single"/>
        </w:rPr>
        <w:t xml:space="preserve">a swath </w:t>
      </w:r>
      <w:r w:rsidRPr="00636D9F">
        <w:rPr>
          <w:rFonts w:asciiTheme="majorHAnsi" w:hAnsiTheme="majorHAnsi" w:cstheme="majorHAnsi"/>
          <w:highlight w:val="green"/>
          <w:u w:val="single"/>
        </w:rPr>
        <w:t>Pakistani government officials</w:t>
      </w:r>
      <w:proofErr w:type="gramEnd"/>
      <w:r w:rsidRPr="00636D9F">
        <w:rPr>
          <w:rFonts w:asciiTheme="majorHAnsi" w:hAnsiTheme="majorHAnsi" w:cstheme="majorHAnsi"/>
          <w:highlight w:val="green"/>
          <w:u w:val="single"/>
        </w:rPr>
        <w:t xml:space="preserve"> were</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struck with COVID</w:t>
      </w:r>
      <w:r w:rsidRPr="00FE51A3">
        <w:rPr>
          <w:rFonts w:asciiTheme="majorHAnsi" w:hAnsiTheme="majorHAnsi" w:cstheme="majorHAnsi"/>
          <w:u w:val="single"/>
        </w:rPr>
        <w:t xml:space="preserve">-19, </w:t>
      </w:r>
      <w:r w:rsidRPr="00636D9F">
        <w:rPr>
          <w:rFonts w:asciiTheme="majorHAnsi" w:hAnsiTheme="majorHAnsi" w:cstheme="majorHAnsi"/>
          <w:b/>
          <w:bCs/>
          <w:highlight w:val="green"/>
          <w:u w:val="single"/>
        </w:rPr>
        <w:t>leaving the country with a</w:t>
      </w:r>
      <w:r w:rsidRPr="00FE51A3">
        <w:rPr>
          <w:rFonts w:asciiTheme="majorHAnsi" w:hAnsiTheme="majorHAnsi" w:cstheme="majorHAnsi"/>
          <w:b/>
          <w:bCs/>
          <w:u w:val="single"/>
        </w:rPr>
        <w:t xml:space="preserve"> </w:t>
      </w:r>
      <w:r w:rsidRPr="00636D9F">
        <w:rPr>
          <w:rFonts w:asciiTheme="majorHAnsi" w:hAnsiTheme="majorHAnsi" w:cstheme="majorHAnsi"/>
          <w:b/>
          <w:bCs/>
          <w:u w:val="single"/>
        </w:rPr>
        <w:t>leadership</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crisis</w:t>
      </w:r>
      <w:r w:rsidRPr="00636D9F">
        <w:rPr>
          <w:rFonts w:asciiTheme="majorHAnsi" w:hAnsiTheme="majorHAnsi" w:cstheme="majorHAnsi"/>
          <w:highlight w:val="green"/>
          <w:u w:val="single"/>
        </w:rPr>
        <w:t>, which saw an increase of attacks</w:t>
      </w:r>
      <w:r w:rsidRPr="00FE51A3">
        <w:rPr>
          <w:rFonts w:asciiTheme="majorHAnsi" w:hAnsiTheme="majorHAnsi" w:cstheme="majorHAnsi"/>
          <w:u w:val="single"/>
        </w:rPr>
        <w:t xml:space="preserve"> by Taliban groups</w:t>
      </w:r>
      <w:r w:rsidRPr="00FE51A3">
        <w:rPr>
          <w:rFonts w:asciiTheme="majorHAnsi" w:hAnsiTheme="majorHAnsi" w:cstheme="majorHAnsi"/>
          <w:sz w:val="14"/>
        </w:rPr>
        <w:t xml:space="preserve"> in May.</w:t>
      </w:r>
    </w:p>
    <w:p w14:paraId="194B7780" w14:textId="77777777" w:rsidR="004D6545" w:rsidRPr="00FE51A3" w:rsidRDefault="004D6545" w:rsidP="004D6545">
      <w:pPr>
        <w:pStyle w:val="Heading4"/>
        <w:rPr>
          <w:rFonts w:asciiTheme="majorHAnsi" w:hAnsiTheme="majorHAnsi" w:cstheme="majorHAnsi"/>
        </w:rPr>
      </w:pPr>
      <w:r w:rsidRPr="00FE51A3">
        <w:rPr>
          <w:rFonts w:asciiTheme="majorHAnsi" w:hAnsiTheme="majorHAnsi" w:cstheme="majorHAnsi"/>
          <w:u w:val="single"/>
        </w:rPr>
        <w:t>Extinction</w:t>
      </w:r>
      <w:r w:rsidRPr="00FE51A3">
        <w:rPr>
          <w:rFonts w:asciiTheme="majorHAnsi" w:hAnsiTheme="majorHAnsi" w:cstheme="majorHAnsi"/>
        </w:rPr>
        <w:t xml:space="preserve">. </w:t>
      </w:r>
    </w:p>
    <w:p w14:paraId="7F341F39" w14:textId="77777777" w:rsidR="004D6545" w:rsidRPr="00FE51A3" w:rsidRDefault="004D6545" w:rsidP="004D6545">
      <w:pPr>
        <w:rPr>
          <w:rFonts w:asciiTheme="majorHAnsi" w:hAnsiTheme="majorHAnsi" w:cstheme="majorHAnsi"/>
        </w:rPr>
      </w:pPr>
      <w:r w:rsidRPr="00FE51A3">
        <w:rPr>
          <w:rStyle w:val="Style13ptBold"/>
          <w:rFonts w:asciiTheme="majorHAnsi" w:hAnsiTheme="majorHAnsi" w:cstheme="majorHAnsi"/>
        </w:rPr>
        <w:t xml:space="preserve">Roblin 21. </w:t>
      </w:r>
      <w:r w:rsidRPr="00FE51A3">
        <w:rPr>
          <w:rFonts w:asciiTheme="majorHAnsi" w:hAnsiTheme="majorHAnsi" w:cstheme="maj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19" w:history="1">
        <w:r w:rsidRPr="00FE51A3">
          <w:rPr>
            <w:rStyle w:val="Hyperlink"/>
            <w:rFonts w:asciiTheme="majorHAnsi" w:hAnsiTheme="majorHAnsi" w:cstheme="majorHAnsi"/>
          </w:rPr>
          <w:t>https://nationalinterest.org/blog/reboot/if-next-india-pakistan-war-goes-nuclear-it-will-destroy-world-181134</w:t>
        </w:r>
      </w:hyperlink>
      <w:r w:rsidRPr="00FE51A3">
        <w:rPr>
          <w:rStyle w:val="Hyperlink"/>
          <w:rFonts w:asciiTheme="majorHAnsi" w:hAnsiTheme="majorHAnsi" w:cstheme="majorHAnsi"/>
        </w:rPr>
        <w:t>] TDI</w:t>
      </w:r>
    </w:p>
    <w:p w14:paraId="0D9EBC1E" w14:textId="77777777" w:rsidR="004D6545" w:rsidRPr="00FE51A3" w:rsidRDefault="004D6545" w:rsidP="004D6545">
      <w:pPr>
        <w:rPr>
          <w:rFonts w:asciiTheme="majorHAnsi" w:hAnsiTheme="majorHAnsi" w:cstheme="majorHAnsi"/>
        </w:rPr>
      </w:pPr>
      <w:r w:rsidRPr="00FE51A3">
        <w:rPr>
          <w:rFonts w:asciiTheme="majorHAnsi" w:hAnsiTheme="majorHAnsi" w:cstheme="majorHAnsi"/>
        </w:rPr>
        <w:t xml:space="preserve">Here's What You Need to Remember: </w:t>
      </w:r>
      <w:r w:rsidRPr="00636D9F">
        <w:rPr>
          <w:rStyle w:val="StyleUnderline"/>
          <w:rFonts w:asciiTheme="majorHAnsi" w:hAnsiTheme="majorHAnsi" w:cstheme="majorHAnsi"/>
          <w:highlight w:val="green"/>
        </w:rPr>
        <w:t>India and Pakistan account for</w:t>
      </w:r>
      <w:r w:rsidRPr="00FE51A3">
        <w:rPr>
          <w:rFonts w:asciiTheme="majorHAnsi" w:hAnsiTheme="majorHAnsi" w:cstheme="majorHAnsi"/>
        </w:rPr>
        <w:t xml:space="preserve"> over </w:t>
      </w:r>
      <w:r w:rsidRPr="00636D9F">
        <w:rPr>
          <w:rStyle w:val="StyleUnderline"/>
          <w:rFonts w:asciiTheme="majorHAnsi" w:hAnsiTheme="majorHAnsi" w:cstheme="majorHAnsi"/>
          <w:highlight w:val="green"/>
        </w:rPr>
        <w:t xml:space="preserve">one-fifth </w:t>
      </w:r>
      <w:r w:rsidRPr="00636D9F">
        <w:rPr>
          <w:rStyle w:val="Emphasis"/>
          <w:rFonts w:asciiTheme="majorHAnsi" w:hAnsiTheme="majorHAnsi" w:cstheme="majorHAnsi"/>
          <w:highlight w:val="green"/>
        </w:rPr>
        <w:t>world’s population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and</w:t>
      </w:r>
      <w:r w:rsidRPr="00FE51A3">
        <w:rPr>
          <w:rFonts w:asciiTheme="majorHAnsi" w:hAnsiTheme="majorHAnsi" w:cstheme="majorHAnsi"/>
        </w:rPr>
        <w:t xml:space="preserve"> therefore a </w:t>
      </w:r>
      <w:r w:rsidRPr="00636D9F">
        <w:rPr>
          <w:rStyle w:val="StyleUnderline"/>
          <w:rFonts w:asciiTheme="majorHAnsi" w:hAnsiTheme="majorHAnsi" w:cstheme="majorHAnsi"/>
          <w:highlight w:val="green"/>
        </w:rPr>
        <w:t>significant</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share of </w:t>
      </w:r>
      <w:r w:rsidRPr="00636D9F">
        <w:rPr>
          <w:rStyle w:val="Emphasis"/>
          <w:rFonts w:asciiTheme="majorHAnsi" w:hAnsiTheme="majorHAnsi" w:cstheme="majorHAnsi"/>
          <w:highlight w:val="green"/>
        </w:rPr>
        <w:t>economic</w:t>
      </w:r>
      <w:r w:rsidRPr="00636D9F">
        <w:rPr>
          <w:rStyle w:val="StyleUnderline"/>
          <w:rFonts w:asciiTheme="majorHAnsi" w:hAnsiTheme="majorHAnsi" w:cstheme="majorHAnsi"/>
          <w:highlight w:val="green"/>
        </w:rPr>
        <w:t xml:space="preserve"> activity</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Should</w:t>
      </w:r>
      <w:r w:rsidRPr="00FE51A3">
        <w:rPr>
          <w:rStyle w:val="StyleUnderline"/>
          <w:rFonts w:asciiTheme="majorHAnsi" w:hAnsiTheme="majorHAnsi" w:cstheme="majorHAnsi"/>
        </w:rPr>
        <w:t xml:space="preserve"> their </w:t>
      </w:r>
      <w:r w:rsidRPr="00636D9F">
        <w:rPr>
          <w:rStyle w:val="Emphasis"/>
          <w:rFonts w:asciiTheme="majorHAnsi" w:hAnsiTheme="majorHAnsi" w:cstheme="majorHAnsi"/>
          <w:highlight w:val="green"/>
        </w:rPr>
        <w:t>major cities</w:t>
      </w:r>
      <w:r w:rsidRPr="00636D9F">
        <w:rPr>
          <w:rStyle w:val="StyleUnderline"/>
          <w:rFonts w:asciiTheme="majorHAnsi" w:hAnsiTheme="majorHAnsi" w:cstheme="majorHAnsi"/>
          <w:highlight w:val="green"/>
        </w:rPr>
        <w:t xml:space="preserve"> become </w:t>
      </w:r>
      <w:r w:rsidRPr="00636D9F">
        <w:rPr>
          <w:rStyle w:val="Emphasis"/>
          <w:rFonts w:asciiTheme="majorHAnsi" w:hAnsiTheme="majorHAnsi" w:cstheme="majorHAnsi"/>
          <w:highlight w:val="green"/>
        </w:rPr>
        <w:t>irradiated</w:t>
      </w:r>
      <w:r w:rsidRPr="00FE51A3">
        <w:rPr>
          <w:rStyle w:val="StyleUnderline"/>
          <w:rFonts w:asciiTheme="majorHAnsi" w:hAnsiTheme="majorHAnsi" w:cstheme="majorHAnsi"/>
        </w:rPr>
        <w:t xml:space="preserve"> ruins with their populations </w:t>
      </w:r>
      <w:proofErr w:type="gramStart"/>
      <w:r w:rsidRPr="00FE51A3">
        <w:rPr>
          <w:rStyle w:val="StyleUnderline"/>
          <w:rFonts w:asciiTheme="majorHAnsi" w:hAnsiTheme="majorHAnsi" w:cstheme="majorHAnsi"/>
        </w:rPr>
        <w:t>decimated</w:t>
      </w:r>
      <w:r w:rsidRPr="00FE51A3">
        <w:rPr>
          <w:rFonts w:asciiTheme="majorHAnsi" w:hAnsiTheme="majorHAnsi" w:cstheme="majorHAnsi"/>
        </w:rPr>
        <w:t>,</w:t>
      </w:r>
      <w:proofErr w:type="gramEnd"/>
      <w:r w:rsidRPr="00FE51A3">
        <w:rPr>
          <w:rFonts w:asciiTheme="majorHAnsi" w:hAnsiTheme="majorHAnsi" w:cstheme="majorHAnsi"/>
        </w:rPr>
        <w:t xml:space="preserve"> a </w:t>
      </w:r>
      <w:r w:rsidRPr="00636D9F">
        <w:rPr>
          <w:rStyle w:val="Emphasis"/>
          <w:rFonts w:asciiTheme="majorHAnsi" w:hAnsiTheme="majorHAnsi" w:cstheme="majorHAnsi"/>
          <w:highlight w:val="green"/>
        </w:rPr>
        <w:t>tremendous</w:t>
      </w:r>
      <w:r w:rsidRPr="00FE51A3">
        <w:rPr>
          <w:rStyle w:val="Emphasis"/>
          <w:rFonts w:asciiTheme="majorHAnsi" w:hAnsiTheme="majorHAnsi" w:cstheme="majorHAnsi"/>
        </w:rPr>
        <w:t xml:space="preserve"> </w:t>
      </w:r>
      <w:r w:rsidRPr="00636D9F">
        <w:rPr>
          <w:rStyle w:val="Emphasis"/>
          <w:rFonts w:asciiTheme="majorHAnsi" w:hAnsiTheme="majorHAnsi" w:cstheme="majorHAnsi"/>
          <w:highlight w:val="green"/>
        </w:rPr>
        <w:t>disruption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would</w:t>
      </w:r>
      <w:r w:rsidRPr="00FE51A3">
        <w:rPr>
          <w:rFonts w:asciiTheme="majorHAnsi" w:hAnsiTheme="majorHAnsi" w:cstheme="majorHAnsi"/>
        </w:rPr>
        <w:t xml:space="preserve"> surely </w:t>
      </w:r>
      <w:r w:rsidRPr="00636D9F">
        <w:rPr>
          <w:rStyle w:val="StyleUnderline"/>
          <w:rFonts w:asciiTheme="majorHAnsi" w:hAnsiTheme="majorHAnsi" w:cstheme="majorHAnsi"/>
          <w:highlight w:val="green"/>
        </w:rPr>
        <w:t>result</w:t>
      </w:r>
      <w:r w:rsidRPr="00FE51A3">
        <w:rPr>
          <w:rFonts w:asciiTheme="majorHAnsi" w:hAnsiTheme="majorHAnsi" w:cstheme="majorHAnsi"/>
        </w:rPr>
        <w:t xml:space="preserve">. </w:t>
      </w:r>
    </w:p>
    <w:p w14:paraId="1DA38412" w14:textId="77777777" w:rsidR="004D6545" w:rsidRPr="00FE51A3" w:rsidRDefault="004D6545" w:rsidP="004D6545">
      <w:pPr>
        <w:rPr>
          <w:rFonts w:asciiTheme="majorHAnsi" w:hAnsiTheme="majorHAnsi" w:cstheme="majorHAnsi"/>
        </w:rPr>
      </w:pPr>
      <w:r w:rsidRPr="00FE51A3">
        <w:rPr>
          <w:rFonts w:asciiTheme="majorHAnsi" w:hAnsiTheme="majorHAnsi" w:cstheme="majorHAnsi"/>
        </w:rPr>
        <w:t xml:space="preserve">Between February 26 and 27 </w:t>
      </w:r>
      <w:r w:rsidRPr="00FE51A3">
        <w:rPr>
          <w:rStyle w:val="StyleUnderline"/>
          <w:rFonts w:asciiTheme="majorHAnsi" w:hAnsiTheme="majorHAnsi" w:cstheme="majorHAnsi"/>
        </w:rPr>
        <w:t>in 2019</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Indian and Pakistani warplanes </w:t>
      </w:r>
      <w:r w:rsidRPr="00FE51A3">
        <w:rPr>
          <w:rStyle w:val="Emphasis"/>
          <w:rFonts w:asciiTheme="majorHAnsi" w:hAnsiTheme="majorHAnsi" w:cstheme="majorHAnsi"/>
        </w:rPr>
        <w:t>launched strikes</w:t>
      </w:r>
      <w:r w:rsidRPr="00FE51A3">
        <w:rPr>
          <w:rStyle w:val="StyleUnderline"/>
          <w:rFonts w:asciiTheme="majorHAnsi" w:hAnsiTheme="majorHAnsi" w:cstheme="majorHAnsi"/>
        </w:rPr>
        <w:t xml:space="preserve"> on each other’s territory</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engaged in </w:t>
      </w:r>
      <w:r w:rsidRPr="00FE51A3">
        <w:rPr>
          <w:rStyle w:val="Emphasis"/>
          <w:rFonts w:asciiTheme="majorHAnsi" w:hAnsiTheme="majorHAnsi" w:cstheme="majorHAnsi"/>
        </w:rPr>
        <w:t>aerial combat</w:t>
      </w:r>
      <w:r w:rsidRPr="00FE51A3">
        <w:rPr>
          <w:rFonts w:asciiTheme="majorHAnsi" w:hAnsiTheme="majorHAnsi" w:cstheme="majorHAnsi"/>
        </w:rPr>
        <w:t xml:space="preserve"> for the first time since 1971. </w:t>
      </w:r>
      <w:r w:rsidRPr="00FE51A3">
        <w:rPr>
          <w:rStyle w:val="StyleUnderline"/>
          <w:rFonts w:asciiTheme="majorHAnsi" w:hAnsiTheme="majorHAnsi" w:cstheme="majorHAnsi"/>
        </w:rPr>
        <w:t>Pakistan</w:t>
      </w:r>
      <w:r w:rsidRPr="00FE51A3">
        <w:rPr>
          <w:rFonts w:asciiTheme="majorHAnsi" w:hAnsiTheme="majorHAnsi" w:cstheme="majorHAnsi"/>
        </w:rPr>
        <w:t xml:space="preserve"> ominously </w:t>
      </w:r>
      <w:r w:rsidRPr="00FE51A3">
        <w:rPr>
          <w:rStyle w:val="StyleUnderline"/>
          <w:rFonts w:asciiTheme="majorHAnsi" w:hAnsiTheme="majorHAnsi" w:cstheme="majorHAnsi"/>
        </w:rPr>
        <w:t>hinted</w:t>
      </w:r>
      <w:r w:rsidRPr="00FE51A3">
        <w:rPr>
          <w:rFonts w:asciiTheme="majorHAnsi" w:hAnsiTheme="majorHAnsi" w:cstheme="majorHAnsi"/>
        </w:rPr>
        <w:t xml:space="preserve"> it was convening its National Command Authority, the institution which can authorize </w:t>
      </w:r>
      <w:r w:rsidRPr="00FE51A3">
        <w:rPr>
          <w:rStyle w:val="Emphasis"/>
          <w:rFonts w:asciiTheme="majorHAnsi" w:hAnsiTheme="majorHAnsi" w:cstheme="majorHAnsi"/>
        </w:rPr>
        <w:t>a nuclear strike</w:t>
      </w:r>
      <w:r w:rsidRPr="00FE51A3">
        <w:rPr>
          <w:rFonts w:asciiTheme="majorHAnsi" w:hAnsiTheme="majorHAnsi" w:cstheme="majorHAnsi"/>
        </w:rPr>
        <w:t xml:space="preserve">. </w:t>
      </w:r>
    </w:p>
    <w:p w14:paraId="250E70B8" w14:textId="77777777" w:rsidR="004D6545" w:rsidRPr="00FE51A3" w:rsidRDefault="004D6545" w:rsidP="004D6545">
      <w:pPr>
        <w:rPr>
          <w:rFonts w:asciiTheme="majorHAnsi" w:hAnsiTheme="majorHAnsi" w:cstheme="majorHAnsi"/>
        </w:rPr>
      </w:pPr>
      <w:r w:rsidRPr="00636D9F">
        <w:rPr>
          <w:rStyle w:val="StyleUnderline"/>
          <w:rFonts w:asciiTheme="majorHAnsi" w:hAnsiTheme="majorHAnsi" w:cstheme="majorHAnsi"/>
          <w:highlight w:val="green"/>
        </w:rPr>
        <w:t>The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two </w:t>
      </w:r>
      <w:r w:rsidRPr="00636D9F">
        <w:rPr>
          <w:rStyle w:val="StyleUnderline"/>
          <w:rFonts w:asciiTheme="majorHAnsi" w:hAnsiTheme="majorHAnsi" w:cstheme="majorHAnsi"/>
          <w:highlight w:val="green"/>
        </w:rPr>
        <w:t>states</w:t>
      </w:r>
      <w:r w:rsidRPr="00FE51A3">
        <w:rPr>
          <w:rFonts w:asciiTheme="majorHAnsi" w:hAnsiTheme="majorHAnsi" w:cstheme="majorHAnsi"/>
        </w:rPr>
        <w:t xml:space="preserve">, which </w:t>
      </w:r>
      <w:r w:rsidRPr="00636D9F">
        <w:rPr>
          <w:rStyle w:val="StyleUnderline"/>
          <w:rFonts w:asciiTheme="majorHAnsi" w:hAnsiTheme="majorHAnsi" w:cstheme="majorHAnsi"/>
          <w:highlight w:val="green"/>
        </w:rPr>
        <w:t xml:space="preserve">have retained an </w:t>
      </w:r>
      <w:r w:rsidRPr="00636D9F">
        <w:rPr>
          <w:rStyle w:val="Emphasis"/>
          <w:rFonts w:asciiTheme="majorHAnsi" w:hAnsiTheme="majorHAnsi" w:cstheme="majorHAnsi"/>
          <w:highlight w:val="green"/>
        </w:rPr>
        <w:t>adversarial relationship</w:t>
      </w:r>
      <w:r w:rsidRPr="00FE51A3">
        <w:rPr>
          <w:rFonts w:asciiTheme="majorHAnsi" w:hAnsiTheme="majorHAnsi" w:cstheme="majorHAnsi"/>
        </w:rPr>
        <w:t xml:space="preserve"> since their founding in 1947, </w:t>
      </w:r>
      <w:r w:rsidRPr="00C1143E">
        <w:rPr>
          <w:rStyle w:val="StyleUnderline"/>
          <w:rFonts w:asciiTheme="majorHAnsi" w:hAnsiTheme="majorHAnsi" w:cstheme="majorHAnsi"/>
          <w:highlight w:val="green"/>
        </w:rPr>
        <w:t xml:space="preserve">between them deploy </w:t>
      </w:r>
      <w:r w:rsidRPr="00C1143E">
        <w:rPr>
          <w:rStyle w:val="Emphasis"/>
          <w:rFonts w:asciiTheme="majorHAnsi" w:hAnsiTheme="majorHAnsi" w:cstheme="majorHAnsi"/>
          <w:highlight w:val="green"/>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warheads</w:t>
      </w:r>
      <w:r w:rsidRPr="00FE51A3">
        <w:rPr>
          <w:rFonts w:asciiTheme="majorHAnsi" w:hAnsiTheme="majorHAnsi" w:cstheme="majorHAnsi"/>
        </w:rPr>
        <w:t xml:space="preserve"> that can be delivered by land, </w:t>
      </w:r>
      <w:proofErr w:type="gramStart"/>
      <w:r w:rsidRPr="00FE51A3">
        <w:rPr>
          <w:rFonts w:asciiTheme="majorHAnsi" w:hAnsiTheme="majorHAnsi" w:cstheme="majorHAnsi"/>
        </w:rPr>
        <w:t>air</w:t>
      </w:r>
      <w:proofErr w:type="gramEnd"/>
      <w:r w:rsidRPr="00FE51A3">
        <w:rPr>
          <w:rFonts w:asciiTheme="majorHAnsi" w:hAnsiTheme="majorHAnsi" w:cstheme="majorHAnsi"/>
        </w:rPr>
        <w:t xml:space="preserve"> and sea. </w:t>
      </w:r>
    </w:p>
    <w:p w14:paraId="360715F1" w14:textId="77777777" w:rsidR="004D6545" w:rsidRPr="00FE51A3" w:rsidRDefault="004D6545" w:rsidP="004D6545">
      <w:pPr>
        <w:rPr>
          <w:rFonts w:asciiTheme="majorHAnsi" w:hAnsiTheme="majorHAnsi" w:cstheme="majorHAnsi"/>
        </w:rPr>
      </w:pPr>
      <w:r w:rsidRPr="00FE51A3">
        <w:rPr>
          <w:rFonts w:asciiTheme="majorHAnsi" w:hAnsiTheme="majorHAnsi" w:cstheme="majorHAnsi"/>
        </w:rPr>
        <w:t xml:space="preserve">However, those weapons are inferior in number and yield to the thousands of nuclear weapons possessed by Russia and the United States, which include megaton-class weapons that can wipe out a metropolis in a single blast. </w:t>
      </w:r>
    </w:p>
    <w:p w14:paraId="48E182E3" w14:textId="77777777" w:rsidR="004D6545" w:rsidRPr="00FE51A3" w:rsidRDefault="004D6545" w:rsidP="004D6545">
      <w:pPr>
        <w:rPr>
          <w:rFonts w:asciiTheme="majorHAnsi" w:hAnsiTheme="majorHAnsi" w:cstheme="majorHAnsi"/>
        </w:rPr>
      </w:pPr>
      <w:r w:rsidRPr="00FE51A3">
        <w:rPr>
          <w:rFonts w:asciiTheme="majorHAnsi" w:hAnsiTheme="majorHAnsi" w:cstheme="majorHAnsi"/>
        </w:rPr>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0E670B1F" w14:textId="77777777" w:rsidR="004D6545" w:rsidRPr="00FE51A3" w:rsidRDefault="004D6545" w:rsidP="004D6545">
      <w:pPr>
        <w:rPr>
          <w:rFonts w:asciiTheme="majorHAnsi" w:hAnsiTheme="majorHAnsi" w:cstheme="majorHAnsi"/>
        </w:rPr>
      </w:pPr>
      <w:r w:rsidRPr="00FE51A3">
        <w:rPr>
          <w:rFonts w:asciiTheme="majorHAnsi" w:hAnsiTheme="majorHAnsi" w:cstheme="majorHAnsi"/>
        </w:rPr>
        <w:t xml:space="preserve">Such assessments are not only shockingly callous but shortsighted. In fact, </w:t>
      </w:r>
      <w:r w:rsidRPr="00FE51A3">
        <w:rPr>
          <w:rStyle w:val="Emphasis"/>
          <w:rFonts w:asciiTheme="majorHAnsi" w:hAnsiTheme="majorHAnsi" w:cstheme="majorHAnsi"/>
        </w:rPr>
        <w:t xml:space="preserve">several </w:t>
      </w:r>
      <w:r w:rsidRPr="00C1143E">
        <w:rPr>
          <w:rStyle w:val="Emphasis"/>
          <w:rFonts w:asciiTheme="majorHAnsi" w:hAnsiTheme="majorHAnsi" w:cstheme="majorHAnsi"/>
          <w:highlight w:val="green"/>
        </w:rPr>
        <w:t>studies</w:t>
      </w:r>
      <w:r w:rsidRPr="00FE51A3">
        <w:rPr>
          <w:rStyle w:val="StyleUnderline"/>
          <w:rFonts w:asciiTheme="majorHAnsi" w:hAnsiTheme="majorHAnsi" w:cstheme="majorHAnsi"/>
        </w:rPr>
        <w:t xml:space="preserve"> have </w:t>
      </w:r>
      <w:r w:rsidRPr="00C1143E">
        <w:rPr>
          <w:rStyle w:val="StyleUnderline"/>
          <w:rFonts w:asciiTheme="majorHAnsi" w:hAnsiTheme="majorHAnsi" w:cstheme="majorHAnsi"/>
          <w:highlight w:val="green"/>
        </w:rPr>
        <w:t>modeled the</w:t>
      </w:r>
      <w:r w:rsidRPr="00FE51A3">
        <w:rPr>
          <w:rStyle w:val="StyleUnderline"/>
          <w:rFonts w:asciiTheme="majorHAnsi" w:hAnsiTheme="majorHAnsi" w:cstheme="majorHAnsi"/>
        </w:rPr>
        <w:t xml:space="preserve"> global </w:t>
      </w:r>
      <w:r w:rsidRPr="00C1143E">
        <w:rPr>
          <w:rStyle w:val="StyleUnderline"/>
          <w:rFonts w:asciiTheme="majorHAnsi" w:hAnsiTheme="majorHAnsi" w:cstheme="majorHAnsi"/>
          <w:highlight w:val="green"/>
        </w:rPr>
        <w:t>impact</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of a “limited”</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ten-day nuclear </w:t>
      </w:r>
      <w:r w:rsidRPr="00C1143E">
        <w:rPr>
          <w:rStyle w:val="Emphasis"/>
          <w:rFonts w:asciiTheme="majorHAnsi" w:hAnsiTheme="majorHAnsi" w:cstheme="majorHAnsi"/>
          <w:highlight w:val="green"/>
        </w:rPr>
        <w:t>war</w:t>
      </w:r>
      <w:r w:rsidRPr="00FE51A3">
        <w:rPr>
          <w:rFonts w:asciiTheme="majorHAnsi" w:hAnsiTheme="majorHAnsi" w:cstheme="majorHAnsi"/>
        </w:rPr>
        <w:t xml:space="preserve"> in</w:t>
      </w:r>
      <w:r w:rsidRPr="00FE51A3">
        <w:rPr>
          <w:rStyle w:val="StyleUnderline"/>
          <w:rFonts w:asciiTheme="majorHAnsi" w:hAnsiTheme="majorHAnsi" w:cstheme="majorHAnsi"/>
        </w:rPr>
        <w:t xml:space="preserve"> which India and Pakistan each exchange</w:t>
      </w:r>
      <w:r w:rsidRPr="00FE51A3">
        <w:rPr>
          <w:rFonts w:asciiTheme="majorHAnsi" w:hAnsiTheme="majorHAnsi" w:cstheme="majorHAnsi"/>
        </w:rPr>
        <w:t xml:space="preserve"> fifty 15-kiloton nuclear bombs equivalent in yield to the Little Boy uranium bomb dropped on Hiroshima. </w:t>
      </w:r>
    </w:p>
    <w:p w14:paraId="222250C5" w14:textId="77777777" w:rsidR="004D6545" w:rsidRPr="00FE51A3" w:rsidRDefault="004D6545" w:rsidP="004D6545">
      <w:pPr>
        <w:rPr>
          <w:rFonts w:asciiTheme="majorHAnsi" w:hAnsiTheme="majorHAnsi" w:cstheme="majorHAnsi"/>
        </w:rPr>
      </w:pPr>
      <w:r w:rsidRPr="00FE51A3">
        <w:rPr>
          <w:rFonts w:asciiTheme="majorHAnsi" w:hAnsiTheme="majorHAnsi" w:cstheme="majorHAnsi"/>
        </w:rPr>
        <w:t xml:space="preserve">Their </w:t>
      </w:r>
      <w:r w:rsidRPr="00FE51A3">
        <w:rPr>
          <w:rStyle w:val="StyleUnderline"/>
          <w:rFonts w:asciiTheme="majorHAnsi" w:hAnsiTheme="majorHAnsi" w:cstheme="majorHAnsi"/>
        </w:rPr>
        <w:t>findings</w:t>
      </w:r>
      <w:r w:rsidRPr="00FE51A3">
        <w:rPr>
          <w:rFonts w:asciiTheme="majorHAnsi" w:hAnsiTheme="majorHAnsi" w:cstheme="majorHAnsi"/>
        </w:rPr>
        <w:t xml:space="preserve"> </w:t>
      </w:r>
      <w:r w:rsidRPr="00FE51A3">
        <w:rPr>
          <w:rStyle w:val="StyleUnderline"/>
          <w:rFonts w:asciiTheme="majorHAnsi" w:hAnsiTheme="majorHAnsi" w:cstheme="majorHAnsi"/>
        </w:rPr>
        <w:t>concluded</w:t>
      </w:r>
      <w:r w:rsidRPr="00FE51A3">
        <w:rPr>
          <w:rFonts w:asciiTheme="majorHAnsi" w:hAnsiTheme="majorHAnsi" w:cstheme="majorHAnsi"/>
        </w:rPr>
        <w:t xml:space="preserve"> that </w:t>
      </w:r>
      <w:r w:rsidRPr="00C1143E">
        <w:rPr>
          <w:rStyle w:val="Emphasis"/>
          <w:rFonts w:asciiTheme="majorHAnsi" w:hAnsiTheme="majorHAnsi" w:cstheme="majorHAnsi"/>
          <w:highlight w:val="green"/>
        </w:rPr>
        <w:t>spillover</w:t>
      </w:r>
      <w:r w:rsidRPr="00C1143E">
        <w:rPr>
          <w:rStyle w:val="StyleUnderline"/>
          <w:rFonts w:asciiTheme="majorHAnsi" w:hAnsiTheme="majorHAnsi" w:cstheme="majorHAnsi"/>
          <w:highlight w:val="green"/>
        </w:rPr>
        <w:t xml:space="preserve"> would in no way 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limited</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directly impacting</w:t>
      </w:r>
      <w:r w:rsidRPr="00FE51A3">
        <w:rPr>
          <w:rStyle w:val="StyleUnderline"/>
          <w:rFonts w:asciiTheme="majorHAnsi" w:hAnsiTheme="majorHAnsi" w:cstheme="majorHAnsi"/>
        </w:rPr>
        <w:t xml:space="preserve"> people </w:t>
      </w:r>
      <w:r w:rsidRPr="00FE51A3">
        <w:rPr>
          <w:rStyle w:val="Emphasis"/>
          <w:rFonts w:asciiTheme="majorHAnsi" w:hAnsiTheme="majorHAnsi" w:cstheme="majorHAnsi"/>
        </w:rPr>
        <w:t xml:space="preserve">across </w:t>
      </w:r>
      <w:r w:rsidRPr="00C1143E">
        <w:rPr>
          <w:rStyle w:val="Emphasis"/>
          <w:rFonts w:asciiTheme="majorHAnsi" w:hAnsiTheme="majorHAnsi" w:cstheme="majorHAnsi"/>
          <w:highlight w:val="green"/>
        </w:rPr>
        <w:t>the globe</w:t>
      </w:r>
      <w:r w:rsidRPr="00FE51A3">
        <w:rPr>
          <w:rFonts w:asciiTheme="majorHAnsi" w:hAnsiTheme="majorHAnsi" w:cstheme="majorHAnsi"/>
        </w:rPr>
        <w:t xml:space="preserve"> that would struggle to locate Kashmir on a map. </w:t>
      </w:r>
    </w:p>
    <w:p w14:paraId="19816B5D" w14:textId="77777777" w:rsidR="004D6545" w:rsidRPr="00FE51A3" w:rsidRDefault="004D6545" w:rsidP="004D6545">
      <w:pPr>
        <w:rPr>
          <w:rFonts w:asciiTheme="majorHAnsi" w:hAnsiTheme="majorHAnsi" w:cstheme="majorHAnsi"/>
        </w:rPr>
      </w:pPr>
      <w:r w:rsidRPr="00FE51A3">
        <w:rPr>
          <w:rFonts w:asciiTheme="majorHAnsi" w:hAnsiTheme="majorHAnsi" w:cstheme="majorHAnsi"/>
        </w:rPr>
        <w:t xml:space="preserve">And those results are merely a conservative baseline, as </w:t>
      </w:r>
      <w:r w:rsidRPr="00FE51A3">
        <w:rPr>
          <w:rStyle w:val="StyleUnderline"/>
          <w:rFonts w:asciiTheme="majorHAnsi" w:hAnsiTheme="majorHAnsi" w:cstheme="majorHAnsi"/>
        </w:rPr>
        <w:t xml:space="preserve">India and Pakistan are estimated to possess over </w:t>
      </w:r>
      <w:r w:rsidRPr="00FE51A3">
        <w:rPr>
          <w:rStyle w:val="Emphasis"/>
          <w:rFonts w:asciiTheme="majorHAnsi" w:hAnsiTheme="majorHAnsi" w:cstheme="majorHAnsi"/>
        </w:rPr>
        <w:t>260 warheads</w:t>
      </w:r>
      <w:r w:rsidRPr="00FE51A3">
        <w:rPr>
          <w:rFonts w:asciiTheme="majorHAnsi" w:hAnsiTheme="majorHAnsi" w:cstheme="majorHAnsi"/>
        </w:rPr>
        <w:t xml:space="preserve">. </w:t>
      </w:r>
      <w:r w:rsidRPr="00FE51A3">
        <w:rPr>
          <w:rStyle w:val="StyleUnderline"/>
          <w:rFonts w:asciiTheme="majorHAnsi" w:hAnsiTheme="majorHAnsi" w:cstheme="majorHAnsi"/>
        </w:rPr>
        <w:t>Some</w:t>
      </w:r>
      <w:r w:rsidRPr="00FE51A3">
        <w:rPr>
          <w:rFonts w:asciiTheme="majorHAnsi" w:hAnsiTheme="majorHAnsi" w:cstheme="majorHAnsi"/>
        </w:rPr>
        <w:t xml:space="preserve"> likely </w:t>
      </w:r>
      <w:r w:rsidRPr="00FE51A3">
        <w:rPr>
          <w:rStyle w:val="StyleUnderline"/>
          <w:rFonts w:asciiTheme="majorHAnsi" w:hAnsiTheme="majorHAnsi" w:cstheme="majorHAnsi"/>
        </w:rPr>
        <w:t>have yields exceeding 15-kilotons</w:t>
      </w:r>
      <w:r w:rsidRPr="00FE51A3">
        <w:rPr>
          <w:rFonts w:asciiTheme="majorHAnsi" w:hAnsiTheme="majorHAnsi" w:cstheme="majorHAnsi"/>
        </w:rPr>
        <w:t xml:space="preserve">, which is relatively small compared to modern strategic warheads. </w:t>
      </w:r>
    </w:p>
    <w:p w14:paraId="15008171" w14:textId="77777777" w:rsidR="004D6545" w:rsidRPr="00FE51A3" w:rsidRDefault="004D6545" w:rsidP="004D6545">
      <w:pPr>
        <w:rPr>
          <w:rFonts w:asciiTheme="majorHAnsi" w:hAnsiTheme="majorHAnsi" w:cstheme="majorHAnsi"/>
        </w:rPr>
      </w:pPr>
      <w:r w:rsidRPr="00FE51A3">
        <w:rPr>
          <w:rStyle w:val="Emphasis"/>
          <w:rFonts w:asciiTheme="majorHAnsi" w:hAnsiTheme="majorHAnsi" w:cstheme="majorHAnsi"/>
        </w:rPr>
        <w:t>Casualties</w:t>
      </w:r>
      <w:r w:rsidRPr="00FE51A3">
        <w:rPr>
          <w:rFonts w:asciiTheme="majorHAnsi" w:hAnsiTheme="majorHAnsi" w:cstheme="majorHAnsi"/>
        </w:rPr>
        <w:t xml:space="preserve"> </w:t>
      </w:r>
    </w:p>
    <w:p w14:paraId="4F72776F" w14:textId="77777777" w:rsidR="004D6545" w:rsidRPr="00FE51A3" w:rsidRDefault="004D6545" w:rsidP="004D6545">
      <w:pPr>
        <w:rPr>
          <w:rFonts w:asciiTheme="majorHAnsi" w:hAnsiTheme="majorHAnsi" w:cstheme="majorHAnsi"/>
        </w:rPr>
      </w:pPr>
      <w:r w:rsidRPr="00FE51A3">
        <w:rPr>
          <w:rStyle w:val="StyleUnderline"/>
          <w:rFonts w:asciiTheme="majorHAnsi" w:hAnsiTheme="majorHAnsi" w:cstheme="majorHAnsi"/>
        </w:rPr>
        <w:t xml:space="preserve">Recurring </w:t>
      </w:r>
      <w:r w:rsidRPr="00C1143E">
        <w:rPr>
          <w:rStyle w:val="Emphasis"/>
          <w:rFonts w:asciiTheme="majorHAnsi" w:hAnsiTheme="majorHAnsi" w:cstheme="majorHAnsi"/>
          <w:highlight w:val="green"/>
        </w:rPr>
        <w:t>terrorist attacks</w:t>
      </w:r>
      <w:r w:rsidRPr="00FE51A3">
        <w:rPr>
          <w:rStyle w:val="StyleUnderline"/>
          <w:rFonts w:asciiTheme="majorHAnsi" w:hAnsiTheme="majorHAnsi" w:cstheme="majorHAnsi"/>
        </w:rPr>
        <w:t xml:space="preserve"> by Pakistan-sponsored militant groups over</w:t>
      </w:r>
      <w:r w:rsidRPr="00FE51A3">
        <w:rPr>
          <w:rFonts w:asciiTheme="majorHAnsi" w:hAnsiTheme="majorHAnsi" w:cstheme="majorHAnsi"/>
        </w:rPr>
        <w:t xml:space="preserve"> the status of India’s Muslim-majority Jammu and </w:t>
      </w:r>
      <w:r w:rsidRPr="00FE51A3">
        <w:rPr>
          <w:rStyle w:val="StyleUnderline"/>
          <w:rFonts w:asciiTheme="majorHAnsi" w:hAnsiTheme="majorHAnsi" w:cstheme="majorHAnsi"/>
        </w:rPr>
        <w:t>Kashmir</w:t>
      </w:r>
      <w:r w:rsidRPr="00FE51A3">
        <w:rPr>
          <w:rFonts w:asciiTheme="majorHAnsi" w:hAnsiTheme="majorHAnsi" w:cstheme="majorHAnsi"/>
        </w:rPr>
        <w:t xml:space="preserve"> state </w:t>
      </w:r>
      <w:r w:rsidRPr="00FE51A3">
        <w:rPr>
          <w:rStyle w:val="StyleUnderline"/>
          <w:rFonts w:asciiTheme="majorHAnsi" w:hAnsiTheme="majorHAnsi" w:cstheme="majorHAnsi"/>
        </w:rPr>
        <w:t>have</w:t>
      </w:r>
      <w:r w:rsidRPr="00FE51A3">
        <w:rPr>
          <w:rFonts w:asciiTheme="majorHAnsi" w:hAnsiTheme="majorHAnsi" w:cstheme="majorHAnsi"/>
        </w:rPr>
        <w:t xml:space="preserve"> repeatedly </w:t>
      </w:r>
      <w:r w:rsidRPr="00C1143E">
        <w:rPr>
          <w:rStyle w:val="StyleUnderline"/>
          <w:rFonts w:asciiTheme="majorHAnsi" w:hAnsiTheme="majorHAnsi" w:cstheme="majorHAnsi"/>
          <w:highlight w:val="green"/>
        </w:rPr>
        <w:t xml:space="preserve">led to threats of </w:t>
      </w:r>
      <w:r w:rsidRPr="00C1143E">
        <w:rPr>
          <w:rStyle w:val="StyleUnderline"/>
          <w:rFonts w:asciiTheme="majorHAnsi" w:hAnsiTheme="majorHAnsi" w:cstheme="majorHAnsi"/>
        </w:rPr>
        <w:t>a</w:t>
      </w:r>
      <w:r w:rsidRPr="00C1143E">
        <w:rPr>
          <w:rFonts w:asciiTheme="majorHAnsi" w:hAnsiTheme="majorHAnsi" w:cstheme="majorHAnsi"/>
          <w:highlight w:val="green"/>
        </w:rPr>
        <w:t xml:space="preserve"> </w:t>
      </w:r>
      <w:r w:rsidRPr="00C1143E">
        <w:rPr>
          <w:rStyle w:val="Emphasis"/>
          <w:rFonts w:asciiTheme="majorHAnsi" w:hAnsiTheme="majorHAnsi" w:cstheme="majorHAnsi"/>
          <w:highlight w:val="green"/>
        </w:rPr>
        <w:t>conventional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military </w:t>
      </w:r>
      <w:r w:rsidRPr="00C1143E">
        <w:rPr>
          <w:rStyle w:val="Emphasis"/>
          <w:rFonts w:asciiTheme="majorHAnsi" w:hAnsiTheme="majorHAnsi" w:cstheme="majorHAnsi"/>
          <w:highlight w:val="green"/>
        </w:rPr>
        <w:t>retaliation</w:t>
      </w:r>
      <w:r w:rsidRPr="00FE51A3">
        <w:rPr>
          <w:rFonts w:asciiTheme="majorHAnsi" w:hAnsiTheme="majorHAnsi" w:cstheme="majorHAnsi"/>
        </w:rPr>
        <w:t xml:space="preserve"> </w:t>
      </w:r>
      <w:r w:rsidRPr="00FE51A3">
        <w:rPr>
          <w:rStyle w:val="StyleUnderline"/>
          <w:rFonts w:asciiTheme="majorHAnsi" w:hAnsiTheme="majorHAnsi" w:cstheme="majorHAnsi"/>
        </w:rPr>
        <w:t>by</w:t>
      </w:r>
      <w:r w:rsidRPr="00FE51A3">
        <w:rPr>
          <w:rFonts w:asciiTheme="majorHAnsi" w:hAnsiTheme="majorHAnsi" w:cstheme="majorHAnsi"/>
        </w:rPr>
        <w:t xml:space="preserve"> </w:t>
      </w:r>
      <w:r w:rsidRPr="00FE51A3">
        <w:rPr>
          <w:rStyle w:val="StyleUnderline"/>
          <w:rFonts w:asciiTheme="majorHAnsi" w:hAnsiTheme="majorHAnsi" w:cstheme="majorHAnsi"/>
        </w:rPr>
        <w:t>New</w:t>
      </w:r>
      <w:r w:rsidRPr="00FE51A3">
        <w:rPr>
          <w:rFonts w:asciiTheme="majorHAnsi" w:hAnsiTheme="majorHAnsi" w:cstheme="majorHAnsi"/>
        </w:rPr>
        <w:t xml:space="preserve"> </w:t>
      </w:r>
      <w:r w:rsidRPr="00FE51A3">
        <w:rPr>
          <w:rStyle w:val="StyleUnderline"/>
          <w:rFonts w:asciiTheme="majorHAnsi" w:hAnsiTheme="majorHAnsi" w:cstheme="majorHAnsi"/>
        </w:rPr>
        <w:t>Delhi</w:t>
      </w:r>
      <w:r w:rsidRPr="00FE51A3">
        <w:rPr>
          <w:rFonts w:asciiTheme="majorHAnsi" w:hAnsiTheme="majorHAnsi" w:cstheme="majorHAnsi"/>
        </w:rPr>
        <w:t xml:space="preserve">. </w:t>
      </w:r>
    </w:p>
    <w:p w14:paraId="755CBDAE" w14:textId="77777777" w:rsidR="004D6545" w:rsidRPr="00FE51A3" w:rsidRDefault="004D6545" w:rsidP="004D6545">
      <w:pPr>
        <w:rPr>
          <w:rFonts w:asciiTheme="majorHAnsi" w:hAnsiTheme="majorHAnsi" w:cstheme="majorHAnsi"/>
        </w:rPr>
      </w:pPr>
      <w:r w:rsidRPr="00C1143E">
        <w:rPr>
          <w:rStyle w:val="StyleUnderline"/>
          <w:rFonts w:asciiTheme="majorHAnsi" w:hAnsiTheme="majorHAnsi" w:cstheme="majorHAnsi"/>
          <w:highlight w:val="green"/>
        </w:rPr>
        <w:t>Pakistan</w:t>
      </w:r>
      <w:r w:rsidRPr="00FE51A3">
        <w:rPr>
          <w:rFonts w:asciiTheme="majorHAnsi" w:hAnsiTheme="majorHAnsi" w:cstheme="majorHAnsi"/>
        </w:rPr>
        <w:t xml:space="preserve">, in turn, </w:t>
      </w:r>
      <w:r w:rsidRPr="00FE51A3">
        <w:rPr>
          <w:rStyle w:val="StyleUnderline"/>
          <w:rFonts w:asciiTheme="majorHAnsi" w:hAnsiTheme="majorHAnsi" w:cstheme="majorHAnsi"/>
        </w:rPr>
        <w:t>maintains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may use </w:t>
      </w:r>
      <w:r w:rsidRPr="00C1143E">
        <w:rPr>
          <w:rStyle w:val="Emphasis"/>
          <w:rFonts w:asciiTheme="majorHAnsi" w:hAnsiTheme="majorHAnsi" w:cstheme="majorHAnsi"/>
          <w:highlight w:val="green"/>
        </w:rPr>
        <w:t>nuclear weapons</w:t>
      </w:r>
      <w:r w:rsidRPr="00C1143E">
        <w:rPr>
          <w:rStyle w:val="StyleUnderline"/>
          <w:rFonts w:asciiTheme="majorHAnsi" w:hAnsiTheme="majorHAnsi" w:cstheme="majorHAnsi"/>
          <w:highlight w:val="green"/>
        </w:rPr>
        <w:t xml:space="preserve"> as a </w:t>
      </w:r>
      <w:r w:rsidRPr="00C1143E">
        <w:rPr>
          <w:rStyle w:val="Emphasis"/>
          <w:rFonts w:asciiTheme="majorHAnsi" w:hAnsiTheme="majorHAnsi" w:cstheme="majorHAnsi"/>
          <w:highlight w:val="green"/>
        </w:rPr>
        <w:t>first-strike weapon</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to </w:t>
      </w:r>
      <w:r w:rsidRPr="00FE51A3">
        <w:rPr>
          <w:rStyle w:val="Emphasis"/>
          <w:rFonts w:asciiTheme="majorHAnsi" w:hAnsiTheme="majorHAnsi" w:cstheme="majorHAnsi"/>
        </w:rPr>
        <w:t>counter-balance</w:t>
      </w:r>
      <w:r w:rsidRPr="00FE51A3">
        <w:rPr>
          <w:rStyle w:val="StyleUnderline"/>
          <w:rFonts w:asciiTheme="majorHAnsi" w:hAnsiTheme="majorHAnsi" w:cstheme="majorHAnsi"/>
        </w:rPr>
        <w:t xml:space="preserve"> India’s superior</w:t>
      </w:r>
      <w:r w:rsidRPr="00FE51A3">
        <w:rPr>
          <w:rFonts w:asciiTheme="majorHAnsi" w:hAnsiTheme="majorHAnsi" w:cstheme="majorHAnsi"/>
        </w:rPr>
        <w:t xml:space="preserve"> </w:t>
      </w:r>
      <w:r w:rsidRPr="00FE51A3">
        <w:rPr>
          <w:rStyle w:val="StyleUnderline"/>
          <w:rFonts w:asciiTheme="majorHAnsi" w:hAnsiTheme="majorHAnsi" w:cstheme="majorHAnsi"/>
        </w:rPr>
        <w:t>conventional forces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Triggers could involve the </w:t>
      </w:r>
      <w:r w:rsidRPr="00FE51A3">
        <w:rPr>
          <w:rStyle w:val="Emphasis"/>
          <w:rFonts w:asciiTheme="majorHAnsi" w:hAnsiTheme="majorHAnsi" w:cstheme="majorHAnsi"/>
        </w:rPr>
        <w:t>destruction</w:t>
      </w:r>
      <w:r w:rsidRPr="00FE51A3">
        <w:rPr>
          <w:rStyle w:val="StyleUnderline"/>
          <w:rFonts w:asciiTheme="majorHAnsi" w:hAnsiTheme="majorHAnsi" w:cstheme="majorHAnsi"/>
        </w:rPr>
        <w:t xml:space="preserve"> of</w:t>
      </w:r>
      <w:r w:rsidRPr="00FE51A3">
        <w:rPr>
          <w:rFonts w:asciiTheme="majorHAnsi" w:hAnsiTheme="majorHAnsi" w:cstheme="majorHAnsi"/>
        </w:rPr>
        <w:t xml:space="preserve"> a large part of </w:t>
      </w:r>
      <w:r w:rsidRPr="00FE51A3">
        <w:rPr>
          <w:rStyle w:val="StyleUnderline"/>
          <w:rFonts w:asciiTheme="majorHAnsi" w:hAnsiTheme="majorHAnsi" w:cstheme="majorHAnsi"/>
        </w:rPr>
        <w:t>Pakistan’s military</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w:t>
      </w:r>
      <w:r w:rsidRPr="00FE51A3">
        <w:rPr>
          <w:rStyle w:val="Emphasis"/>
          <w:rFonts w:asciiTheme="majorHAnsi" w:hAnsiTheme="majorHAnsi" w:cstheme="majorHAnsi"/>
        </w:rPr>
        <w:t>penetration</w:t>
      </w:r>
      <w:r w:rsidRPr="00FE51A3">
        <w:rPr>
          <w:rFonts w:asciiTheme="majorHAnsi" w:hAnsiTheme="majorHAnsi" w:cstheme="majorHAnsi"/>
        </w:rPr>
        <w:t xml:space="preserve"> by Indian forces deep </w:t>
      </w:r>
      <w:r w:rsidRPr="00FE51A3">
        <w:rPr>
          <w:rStyle w:val="StyleUnderline"/>
          <w:rFonts w:asciiTheme="majorHAnsi" w:hAnsiTheme="majorHAnsi" w:cstheme="majorHAnsi"/>
        </w:rPr>
        <w:t xml:space="preserve">into Pakistani </w:t>
      </w:r>
      <w:r w:rsidRPr="00FE51A3">
        <w:rPr>
          <w:rStyle w:val="Emphasis"/>
          <w:rFonts w:asciiTheme="majorHAnsi" w:hAnsiTheme="majorHAnsi" w:cstheme="majorHAnsi"/>
        </w:rPr>
        <w:t>territory</w:t>
      </w:r>
      <w:r w:rsidRPr="00FE51A3">
        <w:rPr>
          <w:rFonts w:asciiTheme="majorHAnsi" w:hAnsiTheme="majorHAnsi" w:cstheme="majorHAnsi"/>
        </w:rPr>
        <w:t xml:space="preserve">. </w:t>
      </w:r>
      <w:r w:rsidRPr="00FE51A3">
        <w:rPr>
          <w:rStyle w:val="StyleUnderline"/>
          <w:rFonts w:asciiTheme="majorHAnsi" w:hAnsiTheme="majorHAnsi" w:cstheme="majorHAnsi"/>
        </w:rPr>
        <w:t>Islamabad</w:t>
      </w:r>
      <w:r w:rsidRPr="00FE51A3">
        <w:rPr>
          <w:rFonts w:asciiTheme="majorHAnsi" w:hAnsiTheme="majorHAnsi" w:cstheme="majorHAnsi"/>
        </w:rPr>
        <w:t xml:space="preserve"> also claims it </w:t>
      </w:r>
      <w:r w:rsidRPr="00FE51A3">
        <w:rPr>
          <w:rStyle w:val="StyleUnderline"/>
          <w:rFonts w:asciiTheme="majorHAnsi" w:hAnsiTheme="majorHAnsi" w:cstheme="majorHAnsi"/>
        </w:rPr>
        <w:t>might authorize a strike in event of a damaging Indian</w:t>
      </w:r>
      <w:r w:rsidRPr="00FE51A3">
        <w:rPr>
          <w:rFonts w:asciiTheme="majorHAnsi" w:hAnsiTheme="majorHAnsi" w:cstheme="majorHAnsi"/>
        </w:rPr>
        <w:t xml:space="preserve"> </w:t>
      </w:r>
      <w:r w:rsidRPr="00FE51A3">
        <w:rPr>
          <w:rStyle w:val="Emphasis"/>
          <w:rFonts w:asciiTheme="majorHAnsi" w:hAnsiTheme="majorHAnsi" w:cstheme="majorHAnsi"/>
        </w:rPr>
        <w:t>blockade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political </w:t>
      </w:r>
      <w:r w:rsidRPr="00FE51A3">
        <w:rPr>
          <w:rStyle w:val="Emphasis"/>
          <w:rFonts w:asciiTheme="majorHAnsi" w:hAnsiTheme="majorHAnsi" w:cstheme="majorHAnsi"/>
        </w:rPr>
        <w:t>destabilization</w:t>
      </w:r>
      <w:r w:rsidRPr="00FE51A3">
        <w:rPr>
          <w:rFonts w:asciiTheme="majorHAnsi" w:hAnsiTheme="majorHAnsi" w:cstheme="majorHAnsi"/>
        </w:rPr>
        <w:t xml:space="preserve"> instigated by India. </w:t>
      </w:r>
    </w:p>
    <w:p w14:paraId="01E5ACAF" w14:textId="77777777" w:rsidR="004D6545" w:rsidRPr="00FE51A3" w:rsidRDefault="004D6545" w:rsidP="004D6545">
      <w:pPr>
        <w:rPr>
          <w:rFonts w:asciiTheme="majorHAnsi" w:hAnsiTheme="majorHAnsi" w:cstheme="majorHAnsi"/>
        </w:rPr>
      </w:pPr>
      <w:r w:rsidRPr="00FE51A3">
        <w:rPr>
          <w:rFonts w:asciiTheme="majorHAnsi" w:hAnsiTheme="majorHAnsi" w:cstheme="majorHAnsi"/>
        </w:rPr>
        <w:lastRenderedPageBreak/>
        <w:t xml:space="preserve">India’s official policy is that it will never be first to strike with nuclear weapons—but that </w:t>
      </w:r>
      <w:r w:rsidRPr="00FE51A3">
        <w:rPr>
          <w:rStyle w:val="StyleUnderline"/>
          <w:rFonts w:asciiTheme="majorHAnsi" w:hAnsiTheme="majorHAnsi" w:cstheme="majorHAnsi"/>
        </w:rPr>
        <w:t xml:space="preserve">once any </w:t>
      </w:r>
      <w:r w:rsidRPr="00FE51A3">
        <w:rPr>
          <w:rStyle w:val="Emphasis"/>
          <w:rFonts w:asciiTheme="majorHAnsi" w:hAnsiTheme="majorHAnsi" w:cstheme="majorHAnsi"/>
        </w:rPr>
        <w:t>nukes</w:t>
      </w:r>
      <w:r w:rsidRPr="00FE51A3">
        <w:rPr>
          <w:rStyle w:val="StyleUnderline"/>
          <w:rFonts w:asciiTheme="majorHAnsi" w:hAnsiTheme="majorHAnsi" w:cstheme="majorHAnsi"/>
        </w:rPr>
        <w:t xml:space="preserve"> are used against it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New </w:t>
      </w:r>
      <w:proofErr w:type="spellStart"/>
      <w:r w:rsidRPr="00FE51A3">
        <w:rPr>
          <w:rStyle w:val="StyleUnderline"/>
          <w:rFonts w:asciiTheme="majorHAnsi" w:hAnsiTheme="majorHAnsi" w:cstheme="majorHAnsi"/>
        </w:rPr>
        <w:t>Dehli</w:t>
      </w:r>
      <w:proofErr w:type="spellEnd"/>
      <w:r w:rsidRPr="00FE51A3">
        <w:rPr>
          <w:rStyle w:val="StyleUnderline"/>
          <w:rFonts w:asciiTheme="majorHAnsi" w:hAnsiTheme="majorHAnsi" w:cstheme="majorHAnsi"/>
        </w:rPr>
        <w:t xml:space="preserve"> will unleash an </w:t>
      </w:r>
      <w:r w:rsidRPr="00FE51A3">
        <w:rPr>
          <w:rStyle w:val="Emphasis"/>
          <w:rFonts w:asciiTheme="majorHAnsi" w:hAnsiTheme="majorHAnsi" w:cstheme="majorHAnsi"/>
        </w:rPr>
        <w:t>all-out retaliation</w:t>
      </w:r>
      <w:r w:rsidRPr="00FE51A3">
        <w:rPr>
          <w:rFonts w:asciiTheme="majorHAnsi" w:hAnsiTheme="majorHAnsi" w:cstheme="majorHAnsi"/>
        </w:rPr>
        <w:t xml:space="preserve">. </w:t>
      </w:r>
    </w:p>
    <w:p w14:paraId="631E5B69" w14:textId="77777777" w:rsidR="004D6545" w:rsidRPr="00FE51A3" w:rsidRDefault="004D6545" w:rsidP="004D6545">
      <w:pPr>
        <w:rPr>
          <w:rFonts w:asciiTheme="majorHAnsi" w:hAnsiTheme="majorHAnsi" w:cstheme="majorHAnsi"/>
        </w:rPr>
      </w:pPr>
      <w:r w:rsidRPr="00FE51A3">
        <w:rPr>
          <w:rFonts w:asciiTheme="majorHAnsi" w:hAnsiTheme="majorHAnsi" w:cstheme="majorHAnsi"/>
        </w:rPr>
        <w:t xml:space="preserve">The Little Boy bomb alone killed around 100,000 Japanese—between 30 to 40 percent of Hiroshima’s population—and destroyed 69 percent of the buildings in the city. But </w:t>
      </w:r>
      <w:r w:rsidRPr="00FE51A3">
        <w:rPr>
          <w:rStyle w:val="StyleUnderline"/>
          <w:rFonts w:asciiTheme="majorHAnsi" w:hAnsiTheme="majorHAnsi" w:cstheme="majorHAnsi"/>
        </w:rPr>
        <w:t>Pakistan and India host</w:t>
      </w:r>
      <w:r w:rsidRPr="00FE51A3">
        <w:rPr>
          <w:rFonts w:asciiTheme="majorHAnsi" w:hAnsiTheme="majorHAnsi" w:cstheme="majorHAnsi"/>
        </w:rPr>
        <w:t xml:space="preserve"> some of the </w:t>
      </w:r>
      <w:r w:rsidRPr="00FE51A3">
        <w:rPr>
          <w:rStyle w:val="StyleUnderline"/>
          <w:rFonts w:asciiTheme="majorHAnsi" w:hAnsiTheme="majorHAnsi" w:cstheme="majorHAnsi"/>
        </w:rPr>
        <w:t>most</w:t>
      </w:r>
      <w:r w:rsidRPr="00FE51A3">
        <w:rPr>
          <w:rFonts w:asciiTheme="majorHAnsi" w:hAnsiTheme="majorHAnsi" w:cstheme="majorHAnsi"/>
        </w:rPr>
        <w:t xml:space="preserve"> populous and </w:t>
      </w:r>
      <w:r w:rsidRPr="00FE51A3">
        <w:rPr>
          <w:rStyle w:val="Emphasis"/>
          <w:rFonts w:asciiTheme="majorHAnsi" w:hAnsiTheme="majorHAnsi" w:cstheme="majorHAnsi"/>
        </w:rPr>
        <w:t>densely populated</w:t>
      </w:r>
      <w:r w:rsidRPr="00FE51A3">
        <w:rPr>
          <w:rStyle w:val="StyleUnderline"/>
          <w:rFonts w:asciiTheme="majorHAnsi" w:hAnsiTheme="majorHAnsi" w:cstheme="majorHAnsi"/>
        </w:rPr>
        <w:t xml:space="preserve"> cities</w:t>
      </w:r>
      <w:r w:rsidRPr="00FE51A3">
        <w:rPr>
          <w:rFonts w:asciiTheme="majorHAnsi" w:hAnsiTheme="majorHAnsi" w:cstheme="majorHAnsi"/>
        </w:rPr>
        <w:t xml:space="preserve"> on the planet, with population densities of Calcutta, </w:t>
      </w:r>
      <w:proofErr w:type="gramStart"/>
      <w:r w:rsidRPr="00FE51A3">
        <w:rPr>
          <w:rFonts w:asciiTheme="majorHAnsi" w:hAnsiTheme="majorHAnsi" w:cstheme="majorHAnsi"/>
        </w:rPr>
        <w:t>Karachi</w:t>
      </w:r>
      <w:proofErr w:type="gramEnd"/>
      <w:r w:rsidRPr="00FE51A3">
        <w:rPr>
          <w:rFonts w:asciiTheme="majorHAnsi" w:hAnsiTheme="majorHAnsi" w:cstheme="majorHAnsi"/>
        </w:rPr>
        <w:t xml:space="preserve"> and Mumbai at or exceeding 65,000 people per square mile. Thus, </w:t>
      </w:r>
      <w:r w:rsidRPr="00C1143E">
        <w:rPr>
          <w:rStyle w:val="StyleUnderline"/>
          <w:rFonts w:asciiTheme="majorHAnsi" w:hAnsiTheme="majorHAnsi" w:cstheme="majorHAnsi"/>
          <w:highlight w:val="green"/>
        </w:rPr>
        <w:t xml:space="preserve">even low-yield bombs could cause </w:t>
      </w:r>
      <w:r w:rsidRPr="00C1143E">
        <w:rPr>
          <w:rStyle w:val="Emphasis"/>
          <w:rFonts w:asciiTheme="majorHAnsi" w:hAnsiTheme="majorHAnsi" w:cstheme="majorHAnsi"/>
          <w:highlight w:val="green"/>
        </w:rPr>
        <w:t>tremendous casualties</w:t>
      </w:r>
      <w:r w:rsidRPr="00C1143E">
        <w:rPr>
          <w:rFonts w:asciiTheme="majorHAnsi" w:hAnsiTheme="majorHAnsi" w:cstheme="majorHAnsi"/>
          <w:highlight w:val="green"/>
        </w:rPr>
        <w:t>.</w:t>
      </w:r>
      <w:r w:rsidRPr="00FE51A3">
        <w:rPr>
          <w:rFonts w:asciiTheme="majorHAnsi" w:hAnsiTheme="majorHAnsi" w:cstheme="majorHAnsi"/>
        </w:rPr>
        <w:t xml:space="preserve"> </w:t>
      </w:r>
    </w:p>
    <w:p w14:paraId="1EA5C0F0" w14:textId="77777777" w:rsidR="004D6545" w:rsidRPr="00FE51A3" w:rsidRDefault="004D6545" w:rsidP="004D6545">
      <w:pPr>
        <w:rPr>
          <w:rFonts w:asciiTheme="majorHAnsi" w:hAnsiTheme="majorHAnsi" w:cstheme="majorHAnsi"/>
        </w:rPr>
      </w:pPr>
      <w:r w:rsidRPr="00FE51A3">
        <w:rPr>
          <w:rFonts w:asciiTheme="majorHAnsi" w:hAnsiTheme="majorHAnsi" w:cstheme="majorHAnsi"/>
        </w:rPr>
        <w:t xml:space="preserve">A 2014 study estimates that the </w:t>
      </w:r>
      <w:r w:rsidRPr="00C1143E">
        <w:rPr>
          <w:rStyle w:val="Emphasis"/>
          <w:rFonts w:asciiTheme="majorHAnsi" w:hAnsiTheme="majorHAnsi" w:cstheme="majorHAnsi"/>
          <w:highlight w:val="green"/>
        </w:rPr>
        <w:t>immediate effects</w:t>
      </w:r>
      <w:r w:rsidRPr="00FE51A3">
        <w:rPr>
          <w:rFonts w:asciiTheme="majorHAnsi" w:hAnsiTheme="majorHAnsi" w:cstheme="majorHAnsi"/>
        </w:rPr>
        <w:t xml:space="preserve"> of the bombs—</w:t>
      </w:r>
      <w:r w:rsidRPr="00FE51A3">
        <w:rPr>
          <w:rStyle w:val="StyleUnderline"/>
          <w:rFonts w:asciiTheme="majorHAnsi" w:hAnsiTheme="majorHAnsi" w:cstheme="majorHAnsi"/>
        </w:rPr>
        <w:t>the fireball</w:t>
      </w:r>
      <w:r w:rsidRPr="00FE51A3">
        <w:rPr>
          <w:rFonts w:asciiTheme="majorHAnsi" w:hAnsiTheme="majorHAnsi" w:cstheme="majorHAnsi"/>
        </w:rPr>
        <w:t xml:space="preserve">, </w:t>
      </w:r>
      <w:r w:rsidRPr="00FE51A3">
        <w:rPr>
          <w:rStyle w:val="StyleUnderline"/>
          <w:rFonts w:asciiTheme="majorHAnsi" w:hAnsiTheme="majorHAnsi" w:cstheme="majorHAnsi"/>
        </w:rPr>
        <w:t>over-pressure wave</w:t>
      </w:r>
      <w:r w:rsidRPr="00FE51A3">
        <w:rPr>
          <w:rFonts w:asciiTheme="majorHAnsi" w:hAnsiTheme="majorHAnsi" w:cstheme="majorHAnsi"/>
        </w:rPr>
        <w:t xml:space="preserve">, </w:t>
      </w:r>
      <w:r w:rsidRPr="00FE51A3">
        <w:rPr>
          <w:rStyle w:val="StyleUnderline"/>
          <w:rFonts w:asciiTheme="majorHAnsi" w:hAnsiTheme="majorHAnsi" w:cstheme="majorHAnsi"/>
        </w:rPr>
        <w:t>radiation burns</w:t>
      </w:r>
      <w:r w:rsidRPr="00FE51A3">
        <w:rPr>
          <w:rFonts w:asciiTheme="majorHAnsi" w:hAnsiTheme="majorHAnsi" w:cstheme="majorHAnsi"/>
        </w:rPr>
        <w:t xml:space="preserve"> etc.—</w:t>
      </w:r>
      <w:r w:rsidRPr="00C1143E">
        <w:rPr>
          <w:rStyle w:val="StyleUnderline"/>
          <w:rFonts w:asciiTheme="majorHAnsi" w:hAnsiTheme="majorHAnsi" w:cstheme="majorHAnsi"/>
          <w:highlight w:val="green"/>
        </w:rPr>
        <w:t>would kill</w:t>
      </w:r>
      <w:r w:rsidRPr="00FE51A3">
        <w:rPr>
          <w:rStyle w:val="StyleUnderline"/>
          <w:rFonts w:asciiTheme="majorHAnsi" w:hAnsiTheme="majorHAnsi" w:cstheme="majorHAnsi"/>
        </w:rPr>
        <w:t xml:space="preserve"> </w:t>
      </w:r>
      <w:r w:rsidRPr="00C1143E">
        <w:rPr>
          <w:rStyle w:val="Emphasis"/>
          <w:rFonts w:asciiTheme="majorHAnsi" w:hAnsiTheme="majorHAnsi" w:cstheme="majorHAnsi"/>
          <w:highlight w:val="green"/>
        </w:rPr>
        <w:t>twenty million</w:t>
      </w:r>
      <w:r w:rsidRPr="00FE51A3">
        <w:rPr>
          <w:rStyle w:val="Emphasis"/>
          <w:rFonts w:asciiTheme="majorHAnsi" w:hAnsiTheme="majorHAnsi" w:cstheme="majorHAnsi"/>
        </w:rPr>
        <w:t xml:space="preserve"> people</w:t>
      </w:r>
      <w:r w:rsidRPr="00FE51A3">
        <w:rPr>
          <w:rFonts w:asciiTheme="majorHAnsi" w:hAnsiTheme="majorHAnsi" w:cstheme="majorHAnsi"/>
        </w:rPr>
        <w:t xml:space="preserve">. An earlier study estimated a hundred 15-kiloton nuclear detonations could kill twenty-six million in India and eighteen million in Pakistan—and concluded that escalating to using </w:t>
      </w:r>
      <w:r w:rsidRPr="00FE51A3">
        <w:rPr>
          <w:rStyle w:val="StyleUnderline"/>
          <w:rFonts w:asciiTheme="majorHAnsi" w:hAnsiTheme="majorHAnsi" w:cstheme="majorHAnsi"/>
        </w:rPr>
        <w:t>100-kiloton warheads</w:t>
      </w:r>
      <w:r w:rsidRPr="00FE51A3">
        <w:rPr>
          <w:rFonts w:asciiTheme="majorHAnsi" w:hAnsiTheme="majorHAnsi" w:cstheme="majorHAnsi"/>
        </w:rPr>
        <w:t xml:space="preserve">, which have greater blast radius and overpressure waves that can shatter hardened structures, </w:t>
      </w:r>
      <w:r w:rsidRPr="00FE51A3">
        <w:rPr>
          <w:rStyle w:val="StyleUnderline"/>
          <w:rFonts w:asciiTheme="majorHAnsi" w:hAnsiTheme="majorHAnsi" w:cstheme="majorHAnsi"/>
        </w:rPr>
        <w:t xml:space="preserve">would multiply </w:t>
      </w:r>
      <w:r w:rsidRPr="00FE51A3">
        <w:rPr>
          <w:rStyle w:val="Emphasis"/>
          <w:rFonts w:asciiTheme="majorHAnsi" w:hAnsiTheme="majorHAnsi" w:cstheme="majorHAnsi"/>
        </w:rPr>
        <w:t>death tolls four-fold</w:t>
      </w:r>
      <w:r w:rsidRPr="00FE51A3">
        <w:rPr>
          <w:rFonts w:asciiTheme="majorHAnsi" w:hAnsiTheme="majorHAnsi" w:cstheme="majorHAnsi"/>
        </w:rPr>
        <w:t xml:space="preserve">. </w:t>
      </w:r>
    </w:p>
    <w:p w14:paraId="57E76FFB" w14:textId="77777777" w:rsidR="004D6545" w:rsidRPr="00FE51A3" w:rsidRDefault="004D6545" w:rsidP="004D6545">
      <w:pPr>
        <w:rPr>
          <w:rFonts w:asciiTheme="majorHAnsi" w:hAnsiTheme="majorHAnsi" w:cstheme="majorHAnsi"/>
        </w:rPr>
      </w:pPr>
      <w:r w:rsidRPr="00FE51A3">
        <w:rPr>
          <w:rFonts w:asciiTheme="majorHAnsi" w:hAnsiTheme="majorHAnsi" w:cstheme="majorHAnsi"/>
        </w:rPr>
        <w:t xml:space="preserve">Moreover, these projected body counts omit </w:t>
      </w:r>
      <w:r w:rsidRPr="00FE51A3">
        <w:rPr>
          <w:rStyle w:val="StyleUnderline"/>
          <w:rFonts w:asciiTheme="majorHAnsi" w:hAnsiTheme="majorHAnsi" w:cstheme="majorHAnsi"/>
        </w:rPr>
        <w:t xml:space="preserve">the </w:t>
      </w:r>
      <w:r w:rsidRPr="00C1143E">
        <w:rPr>
          <w:rStyle w:val="Emphasis"/>
          <w:rFonts w:asciiTheme="majorHAnsi" w:hAnsiTheme="majorHAnsi" w:cstheme="majorHAnsi"/>
          <w:highlight w:val="green"/>
        </w:rPr>
        <w:t>secondary effects</w:t>
      </w:r>
      <w:r w:rsidRPr="00FE51A3">
        <w:rPr>
          <w:rStyle w:val="StyleUnderline"/>
          <w:rFonts w:asciiTheme="majorHAnsi" w:hAnsiTheme="majorHAnsi" w:cstheme="majorHAnsi"/>
        </w:rPr>
        <w:t xml:space="preserve"> of nuclear blasts</w:t>
      </w:r>
      <w:r w:rsidRPr="00FE51A3">
        <w:rPr>
          <w:rFonts w:asciiTheme="majorHAnsi" w:hAnsiTheme="majorHAnsi" w:cstheme="majorHAnsi"/>
        </w:rPr>
        <w:t xml:space="preserve">. Many </w:t>
      </w:r>
      <w:r w:rsidRPr="00FE51A3">
        <w:rPr>
          <w:rStyle w:val="StyleUnderline"/>
          <w:rFonts w:asciiTheme="majorHAnsi" w:hAnsiTheme="majorHAnsi" w:cstheme="majorHAnsi"/>
        </w:rPr>
        <w:t>survivors</w:t>
      </w:r>
      <w:r w:rsidRPr="00FE51A3">
        <w:rPr>
          <w:rFonts w:asciiTheme="majorHAnsi" w:hAnsiTheme="majorHAnsi" w:cstheme="majorHAnsi"/>
        </w:rPr>
        <w:t xml:space="preserve"> of the initial explosion </w:t>
      </w:r>
      <w:r w:rsidRPr="00FE51A3">
        <w:rPr>
          <w:rStyle w:val="StyleUnderline"/>
          <w:rFonts w:asciiTheme="majorHAnsi" w:hAnsiTheme="majorHAnsi" w:cstheme="majorHAnsi"/>
        </w:rPr>
        <w:t xml:space="preserve">would </w:t>
      </w:r>
      <w:r w:rsidRPr="00C1143E">
        <w:rPr>
          <w:rStyle w:val="StyleUnderline"/>
          <w:rFonts w:asciiTheme="majorHAnsi" w:hAnsiTheme="majorHAnsi" w:cstheme="majorHAnsi"/>
          <w:highlight w:val="green"/>
        </w:rPr>
        <w:t xml:space="preserve">suffer </w:t>
      </w:r>
      <w:r w:rsidRPr="00C1143E">
        <w:rPr>
          <w:rStyle w:val="Emphasis"/>
          <w:rFonts w:asciiTheme="majorHAnsi" w:hAnsiTheme="majorHAnsi" w:cstheme="majorHAnsi"/>
          <w:highlight w:val="green"/>
        </w:rPr>
        <w:t>slow</w:t>
      </w:r>
      <w:r w:rsidRPr="00C1143E">
        <w:rPr>
          <w:rFonts w:asciiTheme="majorHAnsi" w:hAnsiTheme="majorHAnsi" w:cstheme="majorHAnsi"/>
          <w:highlight w:val="green"/>
        </w:rPr>
        <w:t>,</w:t>
      </w:r>
      <w:r w:rsidRPr="00FE51A3">
        <w:rPr>
          <w:rFonts w:asciiTheme="majorHAnsi" w:hAnsiTheme="majorHAnsi" w:cstheme="majorHAnsi"/>
        </w:rPr>
        <w:t xml:space="preserve"> </w:t>
      </w:r>
      <w:r w:rsidRPr="00FE51A3">
        <w:rPr>
          <w:rStyle w:val="Emphasis"/>
          <w:rFonts w:asciiTheme="majorHAnsi" w:hAnsiTheme="majorHAnsi" w:cstheme="majorHAnsi"/>
        </w:rPr>
        <w:t xml:space="preserve">lingering </w:t>
      </w:r>
      <w:r w:rsidRPr="00C1143E">
        <w:rPr>
          <w:rStyle w:val="Emphasis"/>
          <w:rFonts w:asciiTheme="majorHAnsi" w:hAnsiTheme="majorHAnsi" w:cstheme="majorHAnsi"/>
          <w:highlight w:val="green"/>
        </w:rPr>
        <w:t>deaths</w:t>
      </w:r>
      <w:r w:rsidRPr="00FE51A3">
        <w:rPr>
          <w:rStyle w:val="StyleUnderline"/>
          <w:rFonts w:asciiTheme="majorHAnsi" w:hAnsiTheme="majorHAnsi" w:cstheme="majorHAnsi"/>
        </w:rPr>
        <w:t xml:space="preserve"> due to </w:t>
      </w:r>
      <w:r w:rsidRPr="00C1143E">
        <w:rPr>
          <w:rStyle w:val="Emphasis"/>
          <w:rFonts w:asciiTheme="majorHAnsi" w:hAnsiTheme="majorHAnsi" w:cstheme="majorHAnsi"/>
          <w:highlight w:val="green"/>
        </w:rPr>
        <w:t>radiation</w:t>
      </w:r>
      <w:r w:rsidRPr="00FE51A3">
        <w:rPr>
          <w:rStyle w:val="Emphasis"/>
          <w:rFonts w:asciiTheme="majorHAnsi" w:hAnsiTheme="majorHAnsi" w:cstheme="majorHAnsi"/>
        </w:rPr>
        <w:t xml:space="preserve"> exposure</w:t>
      </w:r>
      <w:r w:rsidRPr="00FE51A3">
        <w:rPr>
          <w:rFonts w:asciiTheme="majorHAnsi" w:hAnsiTheme="majorHAnsi" w:cstheme="majorHAnsi"/>
        </w:rPr>
        <w:t xml:space="preserve">. The </w:t>
      </w:r>
      <w:r w:rsidRPr="00C1143E">
        <w:rPr>
          <w:rStyle w:val="Emphasis"/>
          <w:rFonts w:asciiTheme="majorHAnsi" w:hAnsiTheme="majorHAnsi" w:cstheme="majorHAnsi"/>
          <w:highlight w:val="green"/>
        </w:rPr>
        <w:t>collapse of healthcare</w:t>
      </w:r>
      <w:r w:rsidRPr="00FE51A3">
        <w:rPr>
          <w:rFonts w:asciiTheme="majorHAnsi" w:hAnsiTheme="majorHAnsi" w:cstheme="majorHAnsi"/>
        </w:rPr>
        <w:t xml:space="preserve">, </w:t>
      </w:r>
      <w:r w:rsidRPr="00FE51A3">
        <w:rPr>
          <w:rStyle w:val="StyleUnderline"/>
          <w:rFonts w:asciiTheme="majorHAnsi" w:hAnsiTheme="majorHAnsi" w:cstheme="majorHAnsi"/>
        </w:rPr>
        <w:t>transport</w:t>
      </w:r>
      <w:r w:rsidRPr="00FE51A3">
        <w:rPr>
          <w:rFonts w:asciiTheme="majorHAnsi" w:hAnsiTheme="majorHAnsi" w:cstheme="majorHAnsi"/>
        </w:rPr>
        <w:t xml:space="preserve">, </w:t>
      </w:r>
      <w:r w:rsidRPr="00FE51A3">
        <w:rPr>
          <w:rStyle w:val="StyleUnderline"/>
          <w:rFonts w:asciiTheme="majorHAnsi" w:hAnsiTheme="majorHAnsi" w:cstheme="majorHAnsi"/>
        </w:rPr>
        <w:t>sanitation</w:t>
      </w:r>
      <w:r w:rsidRPr="00FE51A3">
        <w:rPr>
          <w:rFonts w:asciiTheme="majorHAnsi" w:hAnsiTheme="majorHAnsi" w:cstheme="majorHAnsi"/>
        </w:rPr>
        <w:t xml:space="preserve">, </w:t>
      </w:r>
      <w:proofErr w:type="gramStart"/>
      <w:r w:rsidRPr="00FE51A3">
        <w:rPr>
          <w:rStyle w:val="StyleUnderline"/>
          <w:rFonts w:asciiTheme="majorHAnsi" w:hAnsiTheme="majorHAnsi" w:cstheme="majorHAnsi"/>
        </w:rPr>
        <w:t>water</w:t>
      </w:r>
      <w:proofErr w:type="gramEnd"/>
      <w:r w:rsidRPr="00FE51A3">
        <w:rPr>
          <w:rFonts w:asciiTheme="majorHAnsi" w:hAnsiTheme="majorHAnsi" w:cstheme="majorHAnsi"/>
        </w:rPr>
        <w:t xml:space="preserve"> </w:t>
      </w:r>
      <w:r w:rsidRPr="00C1143E">
        <w:rPr>
          <w:rStyle w:val="Emphasis"/>
          <w:rFonts w:asciiTheme="majorHAnsi" w:hAnsiTheme="majorHAnsi" w:cstheme="majorHAnsi"/>
          <w:highlight w:val="green"/>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economic </w:t>
      </w:r>
      <w:r w:rsidRPr="00C1143E">
        <w:rPr>
          <w:rStyle w:val="Emphasis"/>
          <w:rFonts w:asciiTheme="majorHAnsi" w:hAnsiTheme="majorHAnsi" w:cstheme="majorHAnsi"/>
          <w:highlight w:val="green"/>
        </w:rPr>
        <w:t>infrastructure</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also </w:t>
      </w:r>
      <w:r w:rsidRPr="00FE51A3">
        <w:rPr>
          <w:rStyle w:val="StyleUnderline"/>
          <w:rFonts w:asciiTheme="majorHAnsi" w:hAnsiTheme="majorHAnsi" w:cstheme="majorHAnsi"/>
        </w:rPr>
        <w:t>claim</w:t>
      </w:r>
      <w:r w:rsidRPr="00FE51A3">
        <w:rPr>
          <w:rFonts w:asciiTheme="majorHAnsi" w:hAnsiTheme="majorHAnsi" w:cstheme="majorHAnsi"/>
        </w:rPr>
        <w:t xml:space="preserve"> </w:t>
      </w:r>
      <w:r w:rsidRPr="00FE51A3">
        <w:rPr>
          <w:rStyle w:val="StyleUnderline"/>
          <w:rFonts w:asciiTheme="majorHAnsi" w:hAnsiTheme="majorHAnsi" w:cstheme="majorHAnsi"/>
        </w:rPr>
        <w:t>many more</w:t>
      </w:r>
      <w:r w:rsidRPr="00FE51A3">
        <w:rPr>
          <w:rFonts w:asciiTheme="majorHAnsi" w:hAnsiTheme="majorHAnsi" w:cstheme="majorHAnsi"/>
        </w:rPr>
        <w:t xml:space="preserve"> lives. </w:t>
      </w:r>
      <w:r w:rsidRPr="00C1143E">
        <w:rPr>
          <w:rStyle w:val="StyleUnderline"/>
          <w:rFonts w:asciiTheme="majorHAnsi" w:hAnsiTheme="majorHAnsi" w:cstheme="majorHAnsi"/>
          <w:highlight w:val="green"/>
        </w:rPr>
        <w:t>A nuclear blast could</w:t>
      </w:r>
      <w:r w:rsidRPr="00FE51A3">
        <w:rPr>
          <w:rFonts w:asciiTheme="majorHAnsi" w:hAnsiTheme="majorHAnsi" w:cstheme="majorHAnsi"/>
        </w:rPr>
        <w:t xml:space="preserve"> also </w:t>
      </w:r>
      <w:r w:rsidRPr="00C1143E">
        <w:rPr>
          <w:rStyle w:val="StyleUnderline"/>
          <w:rFonts w:asciiTheme="majorHAnsi" w:hAnsiTheme="majorHAnsi" w:cstheme="majorHAnsi"/>
          <w:highlight w:val="green"/>
        </w:rPr>
        <w:t>trigger</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deadly firestorm</w:t>
      </w:r>
      <w:r w:rsidRPr="00FE51A3">
        <w:rPr>
          <w:rFonts w:asciiTheme="majorHAnsi" w:hAnsiTheme="majorHAnsi" w:cstheme="majorHAnsi"/>
        </w:rPr>
        <w:t xml:space="preserve">. For instance, a firestorm caused by the U.S. napalm bombing of Tokyo in March 1945 killed more people than the Fat Man bomb killed in Nagasaki. </w:t>
      </w:r>
    </w:p>
    <w:p w14:paraId="64BFE43F" w14:textId="77777777" w:rsidR="004D6545" w:rsidRPr="00FE51A3" w:rsidRDefault="004D6545" w:rsidP="004D6545">
      <w:pPr>
        <w:rPr>
          <w:rStyle w:val="Emphasis"/>
          <w:rFonts w:asciiTheme="majorHAnsi" w:hAnsiTheme="majorHAnsi" w:cstheme="majorHAnsi"/>
        </w:rPr>
      </w:pPr>
      <w:r w:rsidRPr="00FE51A3">
        <w:rPr>
          <w:rStyle w:val="Emphasis"/>
          <w:rFonts w:asciiTheme="majorHAnsi" w:hAnsiTheme="majorHAnsi" w:cstheme="majorHAnsi"/>
        </w:rPr>
        <w:t xml:space="preserve">Refugee Outflows </w:t>
      </w:r>
    </w:p>
    <w:p w14:paraId="30A42C97" w14:textId="77777777" w:rsidR="004D6545" w:rsidRPr="00FE51A3" w:rsidRDefault="004D6545" w:rsidP="004D6545">
      <w:pPr>
        <w:rPr>
          <w:rFonts w:asciiTheme="majorHAnsi" w:hAnsiTheme="majorHAnsi" w:cstheme="majorHAnsi"/>
        </w:rPr>
      </w:pPr>
      <w:r w:rsidRPr="00FE51A3">
        <w:rPr>
          <w:rFonts w:asciiTheme="majorHAnsi" w:hAnsiTheme="majorHAnsi" w:cstheme="majorHAnsi"/>
        </w:rPr>
        <w:t xml:space="preserve">The </w:t>
      </w:r>
      <w:r w:rsidRPr="00FE51A3">
        <w:rPr>
          <w:rStyle w:val="StyleUnderline"/>
          <w:rFonts w:asciiTheme="majorHAnsi" w:hAnsiTheme="majorHAnsi" w:cstheme="majorHAnsi"/>
        </w:rPr>
        <w:t>civil war in Syria</w:t>
      </w:r>
      <w:r w:rsidRPr="00FE51A3">
        <w:rPr>
          <w:rFonts w:asciiTheme="majorHAnsi" w:hAnsiTheme="majorHAnsi" w:cstheme="majorHAnsi"/>
        </w:rPr>
        <w:t xml:space="preserve"> </w:t>
      </w:r>
      <w:r w:rsidRPr="00FE51A3">
        <w:rPr>
          <w:rStyle w:val="StyleUnderline"/>
          <w:rFonts w:asciiTheme="majorHAnsi" w:hAnsiTheme="majorHAnsi" w:cstheme="majorHAnsi"/>
        </w:rPr>
        <w:t>caused</w:t>
      </w:r>
      <w:r w:rsidRPr="00FE51A3">
        <w:rPr>
          <w:rFonts w:asciiTheme="majorHAnsi" w:hAnsiTheme="majorHAnsi" w:cstheme="majorHAnsi"/>
        </w:rPr>
        <w:t xml:space="preserve"> over </w:t>
      </w:r>
      <w:r w:rsidRPr="00FE51A3">
        <w:rPr>
          <w:rStyle w:val="StyleUnderline"/>
          <w:rFonts w:asciiTheme="majorHAnsi" w:hAnsiTheme="majorHAnsi" w:cstheme="majorHAnsi"/>
        </w:rPr>
        <w:t>5.6 million refugees</w:t>
      </w:r>
      <w:r w:rsidRPr="00FE51A3">
        <w:rPr>
          <w:rFonts w:asciiTheme="majorHAnsi" w:hAnsiTheme="majorHAnsi" w:cstheme="majorHAnsi"/>
        </w:rPr>
        <w:t xml:space="preserve"> to flee abroad out of a population of 22 million prior to the conflict. Despite relative stability and prosperity of the European nations to which refugees fled, this </w:t>
      </w:r>
      <w:r w:rsidRPr="00FE51A3">
        <w:rPr>
          <w:rStyle w:val="StyleUnderline"/>
          <w:rFonts w:asciiTheme="majorHAnsi" w:hAnsiTheme="majorHAnsi" w:cstheme="majorHAnsi"/>
        </w:rPr>
        <w:t>outflow triggered political</w:t>
      </w:r>
      <w:r w:rsidRPr="00FE51A3">
        <w:rPr>
          <w:rFonts w:asciiTheme="majorHAnsi" w:hAnsiTheme="majorHAnsi" w:cstheme="majorHAnsi"/>
        </w:rPr>
        <w:t xml:space="preserve"> </w:t>
      </w:r>
      <w:r w:rsidRPr="00FE51A3">
        <w:rPr>
          <w:rStyle w:val="StyleUnderline"/>
          <w:rFonts w:asciiTheme="majorHAnsi" w:hAnsiTheme="majorHAnsi" w:cstheme="majorHAnsi"/>
        </w:rPr>
        <w:t>backlashes</w:t>
      </w:r>
      <w:r w:rsidRPr="00FE51A3">
        <w:rPr>
          <w:rFonts w:asciiTheme="majorHAnsi" w:hAnsiTheme="majorHAnsi" w:cstheme="majorHAnsi"/>
        </w:rPr>
        <w:t xml:space="preserve"> </w:t>
      </w:r>
      <w:r w:rsidRPr="00FE51A3">
        <w:rPr>
          <w:rStyle w:val="StyleUnderline"/>
          <w:rFonts w:asciiTheme="majorHAnsi" w:hAnsiTheme="majorHAnsi" w:cstheme="majorHAnsi"/>
        </w:rPr>
        <w:t>that have rocked</w:t>
      </w:r>
      <w:r w:rsidRPr="00FE51A3">
        <w:rPr>
          <w:rFonts w:asciiTheme="majorHAnsi" w:hAnsiTheme="majorHAnsi" w:cstheme="majorHAnsi"/>
        </w:rPr>
        <w:t xml:space="preserve"> virtually every major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government</w:t>
      </w:r>
      <w:r w:rsidRPr="00FE51A3">
        <w:rPr>
          <w:rFonts w:asciiTheme="majorHAnsi" w:hAnsiTheme="majorHAnsi" w:cstheme="majorHAnsi"/>
        </w:rPr>
        <w:t xml:space="preserve">. </w:t>
      </w:r>
    </w:p>
    <w:p w14:paraId="254F5F52" w14:textId="77777777" w:rsidR="004D6545" w:rsidRPr="00FE51A3" w:rsidRDefault="004D6545" w:rsidP="004D6545">
      <w:pPr>
        <w:rPr>
          <w:rFonts w:asciiTheme="majorHAnsi" w:hAnsiTheme="majorHAnsi" w:cstheme="majorHAnsi"/>
        </w:rPr>
      </w:pPr>
      <w:r w:rsidRPr="00FE51A3">
        <w:rPr>
          <w:rFonts w:asciiTheme="majorHAnsi" w:hAnsiTheme="majorHAnsi" w:cstheme="majorHAnsi"/>
        </w:rPr>
        <w:t xml:space="preserve">Now </w:t>
      </w:r>
      <w:r w:rsidRPr="00FE51A3">
        <w:rPr>
          <w:rStyle w:val="StyleUnderline"/>
          <w:rFonts w:asciiTheme="majorHAnsi" w:hAnsiTheme="majorHAnsi" w:cstheme="majorHAnsi"/>
        </w:rPr>
        <w:t>consider</w:t>
      </w:r>
      <w:r w:rsidRPr="00FE51A3">
        <w:rPr>
          <w:rFonts w:asciiTheme="majorHAnsi" w:hAnsiTheme="majorHAnsi" w:cstheme="majorHAnsi"/>
        </w:rPr>
        <w:t xml:space="preserve"> likely </w:t>
      </w:r>
      <w:r w:rsidRPr="00FE51A3">
        <w:rPr>
          <w:rStyle w:val="Emphasis"/>
          <w:rFonts w:asciiTheme="majorHAnsi" w:hAnsiTheme="majorHAnsi" w:cstheme="majorHAnsi"/>
        </w:rPr>
        <w:t>population movements</w:t>
      </w:r>
      <w:r w:rsidRPr="00FE51A3">
        <w:rPr>
          <w:rFonts w:asciiTheme="majorHAnsi" w:hAnsiTheme="majorHAnsi" w:cstheme="majorHAnsi"/>
        </w:rPr>
        <w:t xml:space="preserve"> </w:t>
      </w:r>
      <w:r w:rsidRPr="00FE51A3">
        <w:rPr>
          <w:rStyle w:val="StyleUnderline"/>
          <w:rFonts w:asciiTheme="majorHAnsi" w:hAnsiTheme="majorHAnsi" w:cstheme="majorHAnsi"/>
        </w:rPr>
        <w:t>in event of a nuclear war between India-Pakistan</w:t>
      </w:r>
      <w:r w:rsidRPr="00FE51A3">
        <w:rPr>
          <w:rFonts w:asciiTheme="majorHAnsi" w:hAnsiTheme="majorHAnsi" w:cstheme="majorHAnsi"/>
        </w:rPr>
        <w:t xml:space="preserve">, which together total over </w:t>
      </w:r>
      <w:r w:rsidRPr="00FE51A3">
        <w:rPr>
          <w:rStyle w:val="Emphasis"/>
          <w:rFonts w:asciiTheme="majorHAnsi" w:hAnsiTheme="majorHAnsi" w:cstheme="majorHAnsi"/>
        </w:rPr>
        <w:t>1.5 billion people</w:t>
      </w:r>
      <w:r w:rsidRPr="00FE51A3">
        <w:rPr>
          <w:rFonts w:asciiTheme="majorHAnsi" w:hAnsiTheme="majorHAnsi" w:cstheme="majorHAnsi"/>
        </w:rPr>
        <w:t xml:space="preserve">. </w:t>
      </w:r>
      <w:r w:rsidRPr="00FE51A3">
        <w:rPr>
          <w:rStyle w:val="StyleUnderline"/>
          <w:rFonts w:asciiTheme="majorHAnsi" w:hAnsiTheme="majorHAnsi" w:cstheme="majorHAnsi"/>
        </w:rPr>
        <w:t>Nuclear bombings</w:t>
      </w:r>
      <w:r w:rsidRPr="00FE51A3">
        <w:rPr>
          <w:rFonts w:asciiTheme="majorHAnsi" w:hAnsiTheme="majorHAnsi" w:cstheme="majorHAnsi"/>
        </w:rPr>
        <w:t>—or their even their mere potential—</w:t>
      </w:r>
      <w:r w:rsidRPr="00FE51A3">
        <w:rPr>
          <w:rStyle w:val="StyleUnderline"/>
          <w:rFonts w:asciiTheme="majorHAnsi" w:hAnsiTheme="majorHAnsi" w:cstheme="majorHAnsi"/>
        </w:rPr>
        <w:t>would</w:t>
      </w:r>
      <w:r w:rsidRPr="00FE51A3">
        <w:rPr>
          <w:rFonts w:asciiTheme="majorHAnsi" w:hAnsiTheme="majorHAnsi" w:cstheme="majorHAnsi"/>
        </w:rPr>
        <w:t xml:space="preserve"> likely </w:t>
      </w:r>
      <w:r w:rsidRPr="00FE51A3">
        <w:rPr>
          <w:rStyle w:val="StyleUnderline"/>
          <w:rFonts w:asciiTheme="majorHAnsi" w:hAnsiTheme="majorHAnsi" w:cstheme="majorHAnsi"/>
        </w:rPr>
        <w:t>cause</w:t>
      </w:r>
      <w:r w:rsidRPr="00FE51A3">
        <w:rPr>
          <w:rFonts w:asciiTheme="majorHAnsi" w:hAnsiTheme="majorHAnsi" w:cstheme="majorHAnsi"/>
        </w:rPr>
        <w:t xml:space="preserve"> many </w:t>
      </w:r>
      <w:r w:rsidRPr="00FE51A3">
        <w:rPr>
          <w:rStyle w:val="StyleUnderline"/>
          <w:rFonts w:asciiTheme="majorHAnsi" w:hAnsiTheme="majorHAnsi" w:cstheme="majorHAnsi"/>
        </w:rPr>
        <w:t xml:space="preserve">city-dwellers to </w:t>
      </w:r>
      <w:r w:rsidRPr="00FE51A3">
        <w:rPr>
          <w:rStyle w:val="Emphasis"/>
          <w:rFonts w:asciiTheme="majorHAnsi" w:hAnsiTheme="majorHAnsi" w:cstheme="majorHAnsi"/>
        </w:rPr>
        <w:t>flee</w:t>
      </w:r>
      <w:r w:rsidRPr="00FE51A3">
        <w:rPr>
          <w:rFonts w:asciiTheme="majorHAnsi" w:hAnsiTheme="majorHAnsi" w:cstheme="majorHAnsi"/>
        </w:rPr>
        <w:t xml:space="preserve"> to the countryside to lower their odds of being caught in a nuclear strike. Wealthier citizens, numbering in tens of millions, would use their resources to flee abroad. </w:t>
      </w:r>
    </w:p>
    <w:p w14:paraId="710884AF" w14:textId="77777777" w:rsidR="004D6545" w:rsidRPr="00FE51A3" w:rsidRDefault="004D6545" w:rsidP="004D6545">
      <w:pPr>
        <w:rPr>
          <w:rFonts w:asciiTheme="majorHAnsi" w:hAnsiTheme="majorHAnsi" w:cstheme="majorHAnsi"/>
        </w:rPr>
      </w:pPr>
      <w:r w:rsidRPr="00FE51A3">
        <w:rPr>
          <w:rFonts w:asciiTheme="majorHAnsi" w:hAnsiTheme="majorHAnsi" w:cstheme="majorHAnsi"/>
        </w:rPr>
        <w:t xml:space="preserve">Should bombs beginning dropping, poorer citizens many begin pouring over land borders such as those with Afghanistan and Iran for Pakistan, and Nepal and Bangladesh for India. These poor </w:t>
      </w:r>
      <w:r w:rsidRPr="00FE51A3">
        <w:rPr>
          <w:rStyle w:val="Emphasis"/>
          <w:rFonts w:asciiTheme="majorHAnsi" w:hAnsiTheme="majorHAnsi" w:cstheme="majorHAnsi"/>
        </w:rPr>
        <w:t>states would struggle</w:t>
      </w:r>
      <w:r w:rsidRPr="00FE51A3">
        <w:rPr>
          <w:rStyle w:val="StyleUnderline"/>
          <w:rFonts w:asciiTheme="majorHAnsi" w:hAnsiTheme="majorHAnsi" w:cstheme="majorHAnsi"/>
        </w:rPr>
        <w:t xml:space="preserve"> to supports tens of millions of</w:t>
      </w:r>
      <w:r w:rsidRPr="00FE51A3">
        <w:rPr>
          <w:rFonts w:asciiTheme="majorHAnsi" w:hAnsiTheme="majorHAnsi" w:cstheme="majorHAnsi"/>
        </w:rPr>
        <w:t xml:space="preserve"> </w:t>
      </w:r>
      <w:r w:rsidRPr="00FE51A3">
        <w:rPr>
          <w:rStyle w:val="StyleUnderline"/>
          <w:rFonts w:asciiTheme="majorHAnsi" w:hAnsiTheme="majorHAnsi" w:cstheme="majorHAnsi"/>
        </w:rPr>
        <w:t>refugees</w:t>
      </w:r>
      <w:r w:rsidRPr="00FE51A3">
        <w:rPr>
          <w:rFonts w:asciiTheme="majorHAnsi" w:hAnsiTheme="majorHAnsi" w:cstheme="majorHAnsi"/>
        </w:rPr>
        <w:t xml:space="preserve">. China also borders India and Pakistan—but historically Beijing has not welcomed refugees. </w:t>
      </w:r>
    </w:p>
    <w:p w14:paraId="6ED71ABE" w14:textId="77777777" w:rsidR="004D6545" w:rsidRPr="00FE51A3" w:rsidRDefault="004D6545" w:rsidP="004D6545">
      <w:pPr>
        <w:rPr>
          <w:rFonts w:asciiTheme="majorHAnsi" w:hAnsiTheme="majorHAnsi" w:cstheme="majorHAnsi"/>
        </w:rPr>
      </w:pPr>
      <w:r w:rsidRPr="00FE51A3">
        <w:rPr>
          <w:rFonts w:asciiTheme="majorHAnsi" w:hAnsiTheme="majorHAnsi" w:cstheme="majorHAnsi"/>
        </w:rPr>
        <w:t xml:space="preserve">Some citizens may undertake risky voyages at sea on overloaded boats, setting their sights on </w:t>
      </w:r>
      <w:proofErr w:type="gramStart"/>
      <w:r w:rsidRPr="00FE51A3">
        <w:rPr>
          <w:rFonts w:asciiTheme="majorHAnsi" w:hAnsiTheme="majorHAnsi" w:cstheme="majorHAnsi"/>
        </w:rPr>
        <w:t>South East</w:t>
      </w:r>
      <w:proofErr w:type="gramEnd"/>
      <w:r w:rsidRPr="00FE51A3">
        <w:rPr>
          <w:rFonts w:asciiTheme="majorHAnsi" w:hAnsiTheme="majorHAnsi" w:cstheme="majorHAnsi"/>
        </w:rPr>
        <w:t xml:space="preserve"> Asia and the Arabian Peninsula. Thousands would surely drown. Many regional governments would turn them back, as they have refugees of conflicts in Vietnam, </w:t>
      </w:r>
      <w:proofErr w:type="gramStart"/>
      <w:r w:rsidRPr="00FE51A3">
        <w:rPr>
          <w:rFonts w:asciiTheme="majorHAnsi" w:hAnsiTheme="majorHAnsi" w:cstheme="majorHAnsi"/>
        </w:rPr>
        <w:t>Cambodia</w:t>
      </w:r>
      <w:proofErr w:type="gramEnd"/>
      <w:r w:rsidRPr="00FE51A3">
        <w:rPr>
          <w:rFonts w:asciiTheme="majorHAnsi" w:hAnsiTheme="majorHAnsi" w:cstheme="majorHAnsi"/>
        </w:rPr>
        <w:t xml:space="preserve"> and Myanmar in the past. </w:t>
      </w:r>
    </w:p>
    <w:p w14:paraId="4D29DDE3" w14:textId="77777777" w:rsidR="004D6545" w:rsidRPr="00FE51A3" w:rsidRDefault="004D6545" w:rsidP="004D6545">
      <w:pPr>
        <w:rPr>
          <w:rFonts w:asciiTheme="majorHAnsi" w:hAnsiTheme="majorHAnsi" w:cstheme="majorHAnsi"/>
        </w:rPr>
      </w:pPr>
      <w:r w:rsidRPr="00FE51A3">
        <w:rPr>
          <w:rStyle w:val="Emphasis"/>
          <w:rFonts w:asciiTheme="majorHAnsi" w:hAnsiTheme="majorHAnsi" w:cstheme="majorHAnsi"/>
        </w:rPr>
        <w:t>Fallout</w:t>
      </w:r>
      <w:r w:rsidRPr="00FE51A3">
        <w:rPr>
          <w:rFonts w:asciiTheme="majorHAnsi" w:hAnsiTheme="majorHAnsi" w:cstheme="majorHAnsi"/>
        </w:rPr>
        <w:t xml:space="preserve"> </w:t>
      </w:r>
    </w:p>
    <w:p w14:paraId="5A3238D6" w14:textId="77777777" w:rsidR="004D6545" w:rsidRPr="00FE51A3" w:rsidRDefault="004D6545" w:rsidP="004D6545">
      <w:pPr>
        <w:rPr>
          <w:rFonts w:asciiTheme="majorHAnsi" w:hAnsiTheme="majorHAnsi" w:cstheme="majorHAnsi"/>
        </w:rPr>
      </w:pPr>
      <w:r w:rsidRPr="00FE51A3">
        <w:rPr>
          <w:rStyle w:val="StyleUnderline"/>
          <w:rFonts w:asciiTheme="majorHAnsi" w:hAnsiTheme="majorHAnsi" w:cstheme="majorHAnsi"/>
        </w:rPr>
        <w:t>Radioactive fallout would</w:t>
      </w:r>
      <w:r w:rsidRPr="00FE51A3">
        <w:rPr>
          <w:rFonts w:asciiTheme="majorHAnsi" w:hAnsiTheme="majorHAnsi" w:cstheme="majorHAnsi"/>
        </w:rPr>
        <w:t xml:space="preserve"> also </w:t>
      </w:r>
      <w:r w:rsidRPr="00FE51A3">
        <w:rPr>
          <w:rStyle w:val="StyleUnderline"/>
          <w:rFonts w:asciiTheme="majorHAnsi" w:hAnsiTheme="majorHAnsi" w:cstheme="majorHAnsi"/>
        </w:rPr>
        <w:t xml:space="preserve">be </w:t>
      </w:r>
      <w:r w:rsidRPr="00FE51A3">
        <w:rPr>
          <w:rStyle w:val="Emphasis"/>
          <w:rFonts w:asciiTheme="majorHAnsi" w:hAnsiTheme="majorHAnsi" w:cstheme="majorHAnsi"/>
        </w:rPr>
        <w:t>disseminated across the globe</w:t>
      </w:r>
      <w:r w:rsidRPr="00FE51A3">
        <w:rPr>
          <w:rFonts w:asciiTheme="majorHAnsi" w:hAnsiTheme="majorHAnsi" w:cstheme="majorHAnsi"/>
        </w:rPr>
        <w:t xml:space="preserve">. The </w:t>
      </w:r>
      <w:r w:rsidRPr="00FE51A3">
        <w:rPr>
          <w:rStyle w:val="StyleUnderline"/>
          <w:rFonts w:asciiTheme="majorHAnsi" w:hAnsiTheme="majorHAnsi" w:cstheme="majorHAnsi"/>
        </w:rPr>
        <w:t>fallout from</w:t>
      </w:r>
      <w:r w:rsidRPr="00FE51A3">
        <w:rPr>
          <w:rFonts w:asciiTheme="majorHAnsi" w:hAnsiTheme="majorHAnsi" w:cstheme="majorHAnsi"/>
        </w:rPr>
        <w:t xml:space="preserve"> the </w:t>
      </w:r>
      <w:r w:rsidRPr="00FE51A3">
        <w:rPr>
          <w:rStyle w:val="StyleUnderline"/>
          <w:rFonts w:asciiTheme="majorHAnsi" w:hAnsiTheme="majorHAnsi" w:cstheme="majorHAnsi"/>
        </w:rPr>
        <w:t>Chernobyl</w:t>
      </w:r>
      <w:r w:rsidRPr="00FE51A3">
        <w:rPr>
          <w:rFonts w:asciiTheme="majorHAnsi" w:hAnsiTheme="majorHAnsi" w:cstheme="majorHAnsi"/>
        </w:rPr>
        <w:t xml:space="preserve"> explosion, for example, </w:t>
      </w:r>
      <w:r w:rsidRPr="00FE51A3">
        <w:rPr>
          <w:rStyle w:val="StyleUnderline"/>
          <w:rFonts w:asciiTheme="majorHAnsi" w:hAnsiTheme="majorHAnsi" w:cstheme="majorHAnsi"/>
        </w:rPr>
        <w:t>wound</w:t>
      </w:r>
      <w:r w:rsidRPr="00FE51A3">
        <w:rPr>
          <w:rFonts w:asciiTheme="majorHAnsi" w:hAnsiTheme="majorHAnsi" w:cstheme="majorHAnsi"/>
        </w:rPr>
        <w:t xml:space="preserve">s its </w:t>
      </w:r>
      <w:r w:rsidRPr="00FE51A3">
        <w:rPr>
          <w:rStyle w:val="StyleUnderline"/>
          <w:rFonts w:asciiTheme="majorHAnsi" w:hAnsiTheme="majorHAnsi" w:cstheme="majorHAnsi"/>
        </w:rPr>
        <w:t>way</w:t>
      </w:r>
      <w:r w:rsidRPr="00FE51A3">
        <w:rPr>
          <w:rFonts w:asciiTheme="majorHAnsi" w:hAnsiTheme="majorHAnsi" w:cstheme="majorHAnsi"/>
        </w:rPr>
        <w:t xml:space="preserve"> westward </w:t>
      </w:r>
      <w:r w:rsidRPr="00FE51A3">
        <w:rPr>
          <w:rStyle w:val="StyleUnderline"/>
          <w:rFonts w:asciiTheme="majorHAnsi" w:hAnsiTheme="majorHAnsi" w:cstheme="majorHAnsi"/>
        </w:rPr>
        <w:t>from</w:t>
      </w:r>
      <w:r w:rsidRPr="00FE51A3">
        <w:rPr>
          <w:rFonts w:asciiTheme="majorHAnsi" w:hAnsiTheme="majorHAnsi" w:cstheme="majorHAnsi"/>
        </w:rPr>
        <w:t xml:space="preserve"> </w:t>
      </w:r>
      <w:r w:rsidRPr="00FE51A3">
        <w:rPr>
          <w:rStyle w:val="StyleUnderline"/>
          <w:rFonts w:asciiTheme="majorHAnsi" w:hAnsiTheme="majorHAnsi" w:cstheme="majorHAnsi"/>
        </w:rPr>
        <w:t>Ukraine</w:t>
      </w:r>
      <w:r w:rsidRPr="00FE51A3">
        <w:rPr>
          <w:rFonts w:asciiTheme="majorHAnsi" w:hAnsiTheme="majorHAnsi" w:cstheme="majorHAnsi"/>
        </w:rPr>
        <w:t xml:space="preserve"> </w:t>
      </w:r>
      <w:r w:rsidRPr="00FE51A3">
        <w:rPr>
          <w:rStyle w:val="StyleUnderline"/>
          <w:rFonts w:asciiTheme="majorHAnsi" w:hAnsiTheme="majorHAnsi" w:cstheme="majorHAnsi"/>
        </w:rPr>
        <w:t>into</w:t>
      </w:r>
      <w:r w:rsidRPr="00FE51A3">
        <w:rPr>
          <w:rFonts w:asciiTheme="majorHAnsi" w:hAnsiTheme="majorHAnsi" w:cstheme="majorHAnsi"/>
        </w:rPr>
        <w:t xml:space="preserve">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Europe</w:t>
      </w:r>
      <w:r w:rsidRPr="00FE51A3">
        <w:rPr>
          <w:rFonts w:asciiTheme="majorHAnsi" w:hAnsiTheme="majorHAnsi" w:cstheme="majorHAnsi"/>
        </w:rPr>
        <w:t xml:space="preserve">, exposing 650,000 persons and contaminating 77,000 square miles. The </w:t>
      </w:r>
      <w:r w:rsidRPr="00FE51A3">
        <w:rPr>
          <w:rStyle w:val="StyleUnderline"/>
          <w:rFonts w:asciiTheme="majorHAnsi" w:hAnsiTheme="majorHAnsi" w:cstheme="majorHAnsi"/>
        </w:rPr>
        <w:t>long-term health effects</w:t>
      </w:r>
      <w:r w:rsidRPr="00FE51A3">
        <w:rPr>
          <w:rFonts w:asciiTheme="majorHAnsi" w:hAnsiTheme="majorHAnsi" w:cstheme="majorHAnsi"/>
        </w:rPr>
        <w:t xml:space="preserve"> of the exposure </w:t>
      </w:r>
      <w:r w:rsidRPr="00FE51A3">
        <w:rPr>
          <w:rStyle w:val="StyleUnderline"/>
          <w:rFonts w:asciiTheme="majorHAnsi" w:hAnsiTheme="majorHAnsi" w:cstheme="majorHAnsi"/>
        </w:rPr>
        <w:t>could last decades</w:t>
      </w:r>
      <w:r w:rsidRPr="00FE51A3">
        <w:rPr>
          <w:rFonts w:asciiTheme="majorHAnsi" w:hAnsiTheme="majorHAnsi" w:cstheme="majorHAnsi"/>
        </w:rPr>
        <w:t xml:space="preserve">. India and Pakistan’s </w:t>
      </w:r>
      <w:r w:rsidRPr="00FE51A3">
        <w:rPr>
          <w:rStyle w:val="Emphasis"/>
          <w:rFonts w:asciiTheme="majorHAnsi" w:hAnsiTheme="majorHAnsi" w:cstheme="majorHAnsi"/>
        </w:rPr>
        <w:t>neighbors</w:t>
      </w:r>
      <w:r w:rsidRPr="00FE51A3">
        <w:rPr>
          <w:rStyle w:val="StyleUnderline"/>
          <w:rFonts w:asciiTheme="majorHAnsi" w:hAnsiTheme="majorHAnsi" w:cstheme="majorHAnsi"/>
        </w:rPr>
        <w:t xml:space="preserve"> would</w:t>
      </w:r>
      <w:r w:rsidRPr="00FE51A3">
        <w:rPr>
          <w:rFonts w:asciiTheme="majorHAnsi" w:hAnsiTheme="majorHAnsi" w:cstheme="majorHAnsi"/>
        </w:rPr>
        <w:t xml:space="preserve"> </w:t>
      </w:r>
      <w:r w:rsidRPr="00FE51A3">
        <w:rPr>
          <w:rStyle w:val="StyleUnderline"/>
          <w:rFonts w:asciiTheme="majorHAnsi" w:hAnsiTheme="majorHAnsi" w:cstheme="majorHAnsi"/>
        </w:rPr>
        <w:t>be</w:t>
      </w:r>
      <w:r w:rsidRPr="00FE51A3">
        <w:rPr>
          <w:rFonts w:asciiTheme="majorHAnsi" w:hAnsiTheme="majorHAnsi" w:cstheme="majorHAnsi"/>
        </w:rPr>
        <w:t xml:space="preserve"> especially </w:t>
      </w:r>
      <w:r w:rsidRPr="00FE51A3">
        <w:rPr>
          <w:rStyle w:val="Emphasis"/>
          <w:rFonts w:asciiTheme="majorHAnsi" w:hAnsiTheme="majorHAnsi" w:cstheme="majorHAnsi"/>
        </w:rPr>
        <w:t>exposed</w:t>
      </w:r>
      <w:r w:rsidRPr="00FE51A3">
        <w:rPr>
          <w:rFonts w:asciiTheme="majorHAnsi" w:hAnsiTheme="majorHAnsi" w:cstheme="majorHAnsi"/>
        </w:rPr>
        <w:t xml:space="preserve">, and </w:t>
      </w:r>
      <w:r w:rsidRPr="00FE51A3">
        <w:rPr>
          <w:rStyle w:val="StyleUnderline"/>
          <w:rFonts w:asciiTheme="majorHAnsi" w:hAnsiTheme="majorHAnsi" w:cstheme="majorHAnsi"/>
        </w:rPr>
        <w:t>most lack healthcare and infrastructure to deal with</w:t>
      </w:r>
      <w:r w:rsidRPr="00FE51A3">
        <w:rPr>
          <w:rFonts w:asciiTheme="majorHAnsi" w:hAnsiTheme="majorHAnsi" w:cstheme="majorHAnsi"/>
        </w:rPr>
        <w:t xml:space="preserve"> such a </w:t>
      </w:r>
      <w:r w:rsidRPr="00FE51A3">
        <w:rPr>
          <w:rStyle w:val="StyleUnderline"/>
          <w:rFonts w:asciiTheme="majorHAnsi" w:hAnsiTheme="majorHAnsi" w:cstheme="majorHAnsi"/>
        </w:rPr>
        <w:t>crisis</w:t>
      </w:r>
      <w:r w:rsidRPr="00FE51A3">
        <w:rPr>
          <w:rFonts w:asciiTheme="majorHAnsi" w:hAnsiTheme="majorHAnsi" w:cstheme="majorHAnsi"/>
        </w:rPr>
        <w:t xml:space="preserve">. </w:t>
      </w:r>
    </w:p>
    <w:p w14:paraId="53BB4EBF" w14:textId="77777777" w:rsidR="004D6545" w:rsidRPr="00FE51A3" w:rsidRDefault="004D6545" w:rsidP="004D6545">
      <w:pPr>
        <w:rPr>
          <w:rStyle w:val="Emphasis"/>
          <w:rFonts w:asciiTheme="majorHAnsi" w:hAnsiTheme="majorHAnsi" w:cstheme="majorHAnsi"/>
        </w:rPr>
      </w:pPr>
      <w:r w:rsidRPr="00C1143E">
        <w:rPr>
          <w:rStyle w:val="Emphasis"/>
          <w:rFonts w:asciiTheme="majorHAnsi" w:hAnsiTheme="majorHAnsi" w:cstheme="majorHAnsi"/>
          <w:highlight w:val="green"/>
        </w:rPr>
        <w:t>Nuclear Winter</w:t>
      </w:r>
      <w:r w:rsidRPr="00FE51A3">
        <w:rPr>
          <w:rStyle w:val="Emphasis"/>
          <w:rFonts w:asciiTheme="majorHAnsi" w:hAnsiTheme="majorHAnsi" w:cstheme="majorHAnsi"/>
        </w:rPr>
        <w:t xml:space="preserve"> </w:t>
      </w:r>
    </w:p>
    <w:p w14:paraId="53C8C988" w14:textId="77777777" w:rsidR="004D6545" w:rsidRPr="00FE51A3" w:rsidRDefault="004D6545" w:rsidP="004D6545">
      <w:pPr>
        <w:rPr>
          <w:rFonts w:asciiTheme="majorHAnsi" w:hAnsiTheme="majorHAnsi" w:cstheme="majorHAnsi"/>
        </w:rPr>
      </w:pPr>
      <w:r w:rsidRPr="00FE51A3">
        <w:rPr>
          <w:rFonts w:asciiTheme="majorHAnsi" w:hAnsiTheme="majorHAnsi" w:cstheme="majorHAnsi"/>
        </w:rPr>
        <w:lastRenderedPageBreak/>
        <w:t xml:space="preserve">Studies in 2008 and 2014 found that of one hundred bombs that were fifteen-kilotons were used,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would blast </w:t>
      </w:r>
      <w:r w:rsidRPr="00C1143E">
        <w:rPr>
          <w:rStyle w:val="Emphasis"/>
          <w:rFonts w:asciiTheme="majorHAnsi" w:hAnsiTheme="majorHAnsi" w:cstheme="majorHAnsi"/>
          <w:highlight w:val="green"/>
        </w:rPr>
        <w:t>five million tons of</w:t>
      </w:r>
      <w:r w:rsidRPr="00FE51A3">
        <w:rPr>
          <w:rStyle w:val="StyleUnderline"/>
          <w:rFonts w:asciiTheme="majorHAnsi" w:hAnsiTheme="majorHAnsi" w:cstheme="majorHAnsi"/>
        </w:rPr>
        <w:t xml:space="preserve"> fine</w:t>
      </w:r>
      <w:r w:rsidRPr="00FE51A3">
        <w:rPr>
          <w:rFonts w:asciiTheme="majorHAnsi" w:hAnsiTheme="majorHAnsi" w:cstheme="majorHAnsi"/>
        </w:rPr>
        <w:t xml:space="preserve">, </w:t>
      </w:r>
      <w:r w:rsidRPr="00C1143E">
        <w:rPr>
          <w:rStyle w:val="Emphasis"/>
          <w:rFonts w:asciiTheme="majorHAnsi" w:hAnsiTheme="majorHAnsi" w:cstheme="majorHAnsi"/>
          <w:highlight w:val="green"/>
        </w:rPr>
        <w:t>sooty</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particles</w:t>
      </w:r>
      <w:r w:rsidRPr="00FE51A3">
        <w:rPr>
          <w:rStyle w:val="StyleUnderline"/>
          <w:rFonts w:asciiTheme="majorHAnsi" w:hAnsiTheme="majorHAnsi" w:cstheme="majorHAnsi"/>
        </w:rPr>
        <w:t xml:space="preserve"> into the stratosphere</w:t>
      </w:r>
      <w:r w:rsidRPr="00FE51A3">
        <w:rPr>
          <w:rFonts w:asciiTheme="majorHAnsi" w:hAnsiTheme="majorHAnsi" w:cstheme="majorHAnsi"/>
        </w:rPr>
        <w:t xml:space="preserve">, </w:t>
      </w:r>
      <w:r w:rsidRPr="00FE51A3">
        <w:rPr>
          <w:rStyle w:val="StyleUnderline"/>
          <w:rFonts w:asciiTheme="majorHAnsi" w:hAnsiTheme="majorHAnsi" w:cstheme="majorHAnsi"/>
        </w:rPr>
        <w:t>where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they would </w:t>
      </w:r>
      <w:r w:rsidRPr="00FE51A3">
        <w:rPr>
          <w:rStyle w:val="Emphasis"/>
          <w:rFonts w:asciiTheme="majorHAnsi" w:hAnsiTheme="majorHAnsi" w:cstheme="majorHAnsi"/>
        </w:rPr>
        <w:t xml:space="preserve">spread </w:t>
      </w:r>
      <w:r w:rsidRPr="00C1143E">
        <w:rPr>
          <w:rStyle w:val="Emphasis"/>
          <w:rFonts w:asciiTheme="majorHAnsi" w:hAnsiTheme="majorHAnsi" w:cstheme="majorHAnsi"/>
          <w:highlight w:val="green"/>
        </w:rPr>
        <w:t>across the globe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warping</w:t>
      </w:r>
      <w:r w:rsidRPr="00FE51A3">
        <w:rPr>
          <w:rStyle w:val="StyleUnderline"/>
          <w:rFonts w:asciiTheme="majorHAnsi" w:hAnsiTheme="majorHAnsi" w:cstheme="majorHAnsi"/>
        </w:rPr>
        <w:t xml:space="preserve"> global </w:t>
      </w:r>
      <w:r w:rsidRPr="00C1143E">
        <w:rPr>
          <w:rStyle w:val="Emphasis"/>
          <w:rFonts w:asciiTheme="majorHAnsi" w:hAnsiTheme="majorHAnsi" w:cstheme="majorHAnsi"/>
          <w:highlight w:val="green"/>
        </w:rPr>
        <w:t>weather patterns</w:t>
      </w:r>
      <w:r w:rsidRPr="00FE51A3">
        <w:rPr>
          <w:rFonts w:asciiTheme="majorHAnsi" w:hAnsiTheme="majorHAnsi" w:cstheme="majorHAnsi"/>
        </w:rPr>
        <w:t xml:space="preserve"> for the next twenty-five years. </w:t>
      </w:r>
    </w:p>
    <w:p w14:paraId="58E83F92" w14:textId="77777777" w:rsidR="004D6545" w:rsidRPr="00FE51A3" w:rsidRDefault="004D6545" w:rsidP="004D6545">
      <w:pPr>
        <w:rPr>
          <w:rFonts w:asciiTheme="majorHAnsi" w:hAnsiTheme="majorHAnsi" w:cstheme="majorHAnsi"/>
        </w:rPr>
      </w:pPr>
      <w:r w:rsidRPr="00FE51A3">
        <w:rPr>
          <w:rStyle w:val="StyleUnderline"/>
          <w:rFonts w:asciiTheme="majorHAnsi" w:hAnsiTheme="majorHAnsi" w:cstheme="majorHAnsi"/>
        </w:rPr>
        <w:t xml:space="preserve">The particles would </w:t>
      </w:r>
      <w:r w:rsidRPr="00FE51A3">
        <w:rPr>
          <w:rStyle w:val="Emphasis"/>
          <w:rFonts w:asciiTheme="majorHAnsi" w:hAnsiTheme="majorHAnsi" w:cstheme="majorHAnsi"/>
        </w:rPr>
        <w:t>block out</w:t>
      </w:r>
      <w:r w:rsidRPr="00FE51A3">
        <w:rPr>
          <w:rStyle w:val="StyleUnderline"/>
          <w:rFonts w:asciiTheme="majorHAnsi" w:hAnsiTheme="majorHAnsi" w:cstheme="majorHAnsi"/>
        </w:rPr>
        <w:t xml:space="preserve"> light from the </w:t>
      </w:r>
      <w:r w:rsidRPr="00FE51A3">
        <w:rPr>
          <w:rStyle w:val="Emphasis"/>
          <w:rFonts w:asciiTheme="majorHAnsi" w:hAnsiTheme="majorHAnsi" w:cstheme="majorHAnsi"/>
        </w:rPr>
        <w:t>sun</w:t>
      </w:r>
      <w:r w:rsidRPr="00FE51A3">
        <w:rPr>
          <w:rFonts w:asciiTheme="majorHAnsi" w:hAnsiTheme="majorHAnsi" w:cstheme="majorHAnsi"/>
        </w:rPr>
        <w:t xml:space="preserve">, </w:t>
      </w:r>
      <w:r w:rsidRPr="00FE51A3">
        <w:rPr>
          <w:rStyle w:val="StyleUnderline"/>
          <w:rFonts w:asciiTheme="majorHAnsi" w:hAnsiTheme="majorHAnsi" w:cstheme="majorHAnsi"/>
        </w:rPr>
        <w:t>causing surface temperatures to decrease</w:t>
      </w:r>
      <w:r w:rsidRPr="00FE51A3">
        <w:rPr>
          <w:rFonts w:asciiTheme="majorHAnsi" w:hAnsiTheme="majorHAnsi" w:cstheme="majorHAnsi"/>
        </w:rPr>
        <w:t xml:space="preserve"> an average of 2.7 degrees Fahrenheit across the globe, or 4.5 degrees in North American and Europe. </w:t>
      </w:r>
      <w:r w:rsidRPr="00C1143E">
        <w:rPr>
          <w:rStyle w:val="Emphasis"/>
          <w:rFonts w:asciiTheme="majorHAnsi" w:hAnsiTheme="majorHAnsi" w:cstheme="majorHAnsi"/>
          <w:highlight w:val="green"/>
        </w:rPr>
        <w:t>Growing seasons</w:t>
      </w:r>
      <w:r w:rsidRPr="00FE51A3">
        <w:rPr>
          <w:rStyle w:val="StyleUnderline"/>
          <w:rFonts w:asciiTheme="majorHAnsi" w:hAnsiTheme="majorHAnsi" w:cstheme="majorHAnsi"/>
        </w:rPr>
        <w:t xml:space="preserve"> </w:t>
      </w:r>
      <w:r w:rsidRPr="00C1143E">
        <w:rPr>
          <w:rStyle w:val="StyleUnderline"/>
          <w:rFonts w:asciiTheme="majorHAnsi" w:hAnsiTheme="majorHAnsi" w:cstheme="majorHAnsi"/>
          <w:highlight w:val="green"/>
        </w:rPr>
        <w:t xml:space="preserve">would be </w:t>
      </w:r>
      <w:r w:rsidRPr="00C1143E">
        <w:rPr>
          <w:rStyle w:val="Emphasis"/>
          <w:rFonts w:asciiTheme="majorHAnsi" w:hAnsiTheme="majorHAnsi" w:cstheme="majorHAnsi"/>
          <w:highlight w:val="green"/>
        </w:rPr>
        <w:t>shortened</w:t>
      </w:r>
      <w:r w:rsidRPr="00FE51A3">
        <w:rPr>
          <w:rFonts w:asciiTheme="majorHAnsi" w:hAnsiTheme="majorHAnsi" w:cstheme="majorHAnsi"/>
        </w:rPr>
        <w:t xml:space="preserve"> by ten to forty days, and certain </w:t>
      </w:r>
      <w:r w:rsidRPr="00C1143E">
        <w:rPr>
          <w:rStyle w:val="Emphasis"/>
          <w:rFonts w:asciiTheme="majorHAnsi" w:hAnsiTheme="majorHAnsi" w:cstheme="majorHAnsi"/>
          <w:highlight w:val="green"/>
        </w:rPr>
        <w:t>crops</w:t>
      </w:r>
      <w:r w:rsidRPr="00FE51A3">
        <w:rPr>
          <w:rFonts w:asciiTheme="majorHAnsi" w:hAnsiTheme="majorHAnsi" w:cstheme="majorHAnsi"/>
        </w:rPr>
        <w:t xml:space="preserve"> such as Canadian wheat </w:t>
      </w:r>
      <w:r w:rsidRPr="00FE51A3">
        <w:rPr>
          <w:rStyle w:val="StyleUnderline"/>
          <w:rFonts w:asciiTheme="majorHAnsi" w:hAnsiTheme="majorHAnsi" w:cstheme="majorHAnsi"/>
        </w:rPr>
        <w:t>would</w:t>
      </w:r>
      <w:r w:rsidRPr="00FE51A3">
        <w:rPr>
          <w:rFonts w:asciiTheme="majorHAnsi" w:hAnsiTheme="majorHAnsi" w:cstheme="majorHAnsi"/>
        </w:rPr>
        <w:t xml:space="preserve"> simply </w:t>
      </w:r>
      <w:r w:rsidRPr="00C1143E">
        <w:rPr>
          <w:rStyle w:val="StyleUnderline"/>
          <w:rFonts w:asciiTheme="majorHAnsi" w:hAnsiTheme="majorHAnsi" w:cstheme="majorHAnsi"/>
          <w:highlight w:val="green"/>
        </w:rPr>
        <w:t xml:space="preserve">become </w:t>
      </w:r>
      <w:r w:rsidRPr="00C1143E">
        <w:rPr>
          <w:rStyle w:val="Emphasis"/>
          <w:rFonts w:asciiTheme="majorHAnsi" w:hAnsiTheme="majorHAnsi" w:cstheme="majorHAnsi"/>
          <w:highlight w:val="green"/>
        </w:rPr>
        <w:t>unviable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Global agricultural </w:t>
      </w:r>
      <w:r w:rsidRPr="00C1143E">
        <w:rPr>
          <w:rStyle w:val="Emphasis"/>
          <w:rFonts w:asciiTheme="majorHAnsi" w:hAnsiTheme="majorHAnsi" w:cstheme="majorHAnsi"/>
          <w:highlight w:val="green"/>
        </w:rPr>
        <w:t>yields</w:t>
      </w:r>
      <w:r w:rsidRPr="00FE51A3">
        <w:rPr>
          <w:rStyle w:val="StyleUnderline"/>
          <w:rFonts w:asciiTheme="majorHAnsi" w:hAnsiTheme="majorHAnsi" w:cstheme="majorHAnsi"/>
        </w:rPr>
        <w:t xml:space="preserve"> would </w:t>
      </w:r>
      <w:r w:rsidRPr="00C1143E">
        <w:rPr>
          <w:rStyle w:val="Emphasis"/>
          <w:rFonts w:asciiTheme="majorHAnsi" w:hAnsiTheme="majorHAnsi" w:cstheme="majorHAnsi"/>
          <w:highlight w:val="green"/>
        </w:rPr>
        <w:t>fall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leading to rising prices and </w:t>
      </w:r>
      <w:r w:rsidRPr="00FE51A3">
        <w:rPr>
          <w:rStyle w:val="Emphasis"/>
          <w:rFonts w:asciiTheme="majorHAnsi" w:hAnsiTheme="majorHAnsi" w:cstheme="majorHAnsi"/>
        </w:rPr>
        <w:t>famine</w:t>
      </w:r>
      <w:r w:rsidRPr="00FE51A3">
        <w:rPr>
          <w:rFonts w:asciiTheme="majorHAnsi" w:hAnsiTheme="majorHAnsi" w:cstheme="majorHAnsi"/>
        </w:rPr>
        <w:t xml:space="preserve">. </w:t>
      </w:r>
    </w:p>
    <w:p w14:paraId="60DBA3B9" w14:textId="77777777" w:rsidR="004D6545" w:rsidRPr="00FE51A3" w:rsidRDefault="004D6545" w:rsidP="004D6545">
      <w:pPr>
        <w:rPr>
          <w:rFonts w:asciiTheme="majorHAnsi" w:hAnsiTheme="majorHAnsi" w:cstheme="majorHAnsi"/>
        </w:rPr>
      </w:pPr>
      <w:r w:rsidRPr="00FE51A3">
        <w:rPr>
          <w:rStyle w:val="StyleUnderline"/>
          <w:rFonts w:asciiTheme="majorHAnsi" w:hAnsiTheme="majorHAnsi" w:cstheme="majorHAnsi"/>
        </w:rPr>
        <w:t>The particles</w:t>
      </w:r>
      <w:r w:rsidRPr="00FE51A3">
        <w:rPr>
          <w:rFonts w:asciiTheme="majorHAnsi" w:hAnsiTheme="majorHAnsi" w:cstheme="majorHAnsi"/>
        </w:rPr>
        <w:t xml:space="preserve"> may also </w:t>
      </w:r>
      <w:r w:rsidRPr="00FE51A3">
        <w:rPr>
          <w:rStyle w:val="Emphasis"/>
          <w:rFonts w:asciiTheme="majorHAnsi" w:hAnsiTheme="majorHAnsi" w:cstheme="majorHAnsi"/>
        </w:rPr>
        <w:t>deplete</w:t>
      </w:r>
      <w:r w:rsidRPr="00FE51A3">
        <w:rPr>
          <w:rFonts w:asciiTheme="majorHAnsi" w:hAnsiTheme="majorHAnsi" w:cstheme="majorHAnsi"/>
        </w:rPr>
        <w:t xml:space="preserve"> between 30 to 50 percent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ozone</w:t>
      </w:r>
      <w:r w:rsidRPr="00FE51A3">
        <w:rPr>
          <w:rStyle w:val="StyleUnderline"/>
          <w:rFonts w:asciiTheme="majorHAnsi" w:hAnsiTheme="majorHAnsi" w:cstheme="majorHAnsi"/>
        </w:rPr>
        <w:t xml:space="preserve"> layer</w:t>
      </w:r>
      <w:r w:rsidRPr="00FE51A3">
        <w:rPr>
          <w:rFonts w:asciiTheme="majorHAnsi" w:hAnsiTheme="majorHAnsi" w:cstheme="majorHAnsi"/>
        </w:rPr>
        <w:t xml:space="preserve">, </w:t>
      </w:r>
      <w:r w:rsidRPr="00FE51A3">
        <w:rPr>
          <w:rStyle w:val="StyleUnderline"/>
          <w:rFonts w:asciiTheme="majorHAnsi" w:hAnsiTheme="majorHAnsi" w:cstheme="majorHAnsi"/>
        </w:rPr>
        <w:t>allowing</w:t>
      </w:r>
      <w:r w:rsidRPr="00FE51A3">
        <w:rPr>
          <w:rFonts w:asciiTheme="majorHAnsi" w:hAnsiTheme="majorHAnsi" w:cstheme="majorHAnsi"/>
        </w:rPr>
        <w:t xml:space="preserve"> more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sun’s radiation</w:t>
      </w:r>
      <w:r w:rsidRPr="00FE51A3">
        <w:rPr>
          <w:rStyle w:val="StyleUnderline"/>
          <w:rFonts w:asciiTheme="majorHAnsi" w:hAnsiTheme="majorHAnsi" w:cstheme="majorHAnsi"/>
        </w:rPr>
        <w:t xml:space="preserve"> to</w:t>
      </w:r>
      <w:r w:rsidRPr="00FE51A3">
        <w:rPr>
          <w:rFonts w:asciiTheme="majorHAnsi" w:hAnsiTheme="majorHAnsi" w:cstheme="majorHAnsi"/>
        </w:rPr>
        <w:t xml:space="preserve"> </w:t>
      </w:r>
      <w:r w:rsidRPr="00FE51A3">
        <w:rPr>
          <w:rStyle w:val="StyleUnderline"/>
          <w:rFonts w:asciiTheme="majorHAnsi" w:hAnsiTheme="majorHAnsi" w:cstheme="majorHAnsi"/>
        </w:rPr>
        <w:t>penetrate the atmosphere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causing increased </w:t>
      </w:r>
      <w:r w:rsidRPr="00FE51A3">
        <w:rPr>
          <w:rStyle w:val="Emphasis"/>
          <w:rFonts w:asciiTheme="majorHAnsi" w:hAnsiTheme="majorHAnsi" w:cstheme="majorHAnsi"/>
        </w:rPr>
        <w:t>sunburns</w:t>
      </w:r>
      <w:r w:rsidRPr="00FE51A3">
        <w:rPr>
          <w:rStyle w:val="StyleUnderline"/>
          <w:rFonts w:asciiTheme="majorHAnsi" w:hAnsiTheme="majorHAnsi" w:cstheme="majorHAnsi"/>
        </w:rPr>
        <w:t xml:space="preserve"> and</w:t>
      </w:r>
      <w:r w:rsidRPr="00FE51A3">
        <w:rPr>
          <w:rFonts w:asciiTheme="majorHAnsi" w:hAnsiTheme="majorHAnsi" w:cstheme="majorHAnsi"/>
        </w:rPr>
        <w:t xml:space="preserve"> rates of </w:t>
      </w:r>
      <w:proofErr w:type="gramStart"/>
      <w:r w:rsidRPr="00FE51A3">
        <w:rPr>
          <w:rStyle w:val="Emphasis"/>
          <w:rFonts w:asciiTheme="majorHAnsi" w:hAnsiTheme="majorHAnsi" w:cstheme="majorHAnsi"/>
        </w:rPr>
        <w:t>cancer</w:t>
      </w:r>
      <w:proofErr w:type="gramEnd"/>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killing</w:t>
      </w:r>
      <w:r w:rsidRPr="00FE51A3">
        <w:rPr>
          <w:rFonts w:asciiTheme="majorHAnsi" w:hAnsiTheme="majorHAnsi" w:cstheme="majorHAnsi"/>
        </w:rPr>
        <w:t xml:space="preserve"> </w:t>
      </w:r>
      <w:r w:rsidRPr="00FE51A3">
        <w:rPr>
          <w:rStyle w:val="StyleUnderline"/>
          <w:rFonts w:asciiTheme="majorHAnsi" w:hAnsiTheme="majorHAnsi" w:cstheme="majorHAnsi"/>
        </w:rPr>
        <w:t>off sensitive plant-life and marine</w:t>
      </w:r>
      <w:r w:rsidRPr="00FE51A3">
        <w:rPr>
          <w:rFonts w:asciiTheme="majorHAnsi" w:hAnsiTheme="majorHAnsi" w:cstheme="majorHAnsi"/>
        </w:rPr>
        <w:t xml:space="preserve"> </w:t>
      </w:r>
      <w:r w:rsidRPr="00FE51A3">
        <w:rPr>
          <w:rStyle w:val="StyleUnderline"/>
          <w:rFonts w:asciiTheme="majorHAnsi" w:hAnsiTheme="majorHAnsi" w:cstheme="majorHAnsi"/>
        </w:rPr>
        <w:t>plankton</w:t>
      </w:r>
      <w:r w:rsidRPr="00FE51A3">
        <w:rPr>
          <w:rFonts w:asciiTheme="majorHAnsi" w:hAnsiTheme="majorHAnsi" w:cstheme="majorHAnsi"/>
        </w:rPr>
        <w:t xml:space="preserve">, with the spillover effect of </w:t>
      </w:r>
      <w:r w:rsidRPr="00FE51A3">
        <w:rPr>
          <w:rStyle w:val="Emphasis"/>
          <w:rFonts w:asciiTheme="majorHAnsi" w:hAnsiTheme="majorHAnsi" w:cstheme="majorHAnsi"/>
        </w:rPr>
        <w:t>decimating fishing yields</w:t>
      </w:r>
      <w:r w:rsidRPr="00FE51A3">
        <w:rPr>
          <w:rFonts w:asciiTheme="majorHAnsi" w:hAnsiTheme="majorHAnsi" w:cstheme="majorHAnsi"/>
        </w:rPr>
        <w:t xml:space="preserve">. </w:t>
      </w:r>
    </w:p>
    <w:p w14:paraId="6524C852" w14:textId="77777777" w:rsidR="004D6545" w:rsidRPr="00FE51A3" w:rsidRDefault="004D6545" w:rsidP="004D6545">
      <w:pPr>
        <w:rPr>
          <w:rFonts w:asciiTheme="majorHAnsi" w:hAnsiTheme="majorHAnsi" w:cstheme="majorHAnsi"/>
        </w:rPr>
      </w:pPr>
      <w:r w:rsidRPr="00FE51A3">
        <w:rPr>
          <w:rFonts w:asciiTheme="majorHAnsi" w:hAnsiTheme="majorHAnsi" w:cstheme="majorHAnsi"/>
        </w:rPr>
        <w:t xml:space="preserve">To be clear, </w:t>
      </w:r>
      <w:r w:rsidRPr="00FE51A3">
        <w:rPr>
          <w:rStyle w:val="StyleUnderline"/>
          <w:rFonts w:asciiTheme="majorHAnsi" w:hAnsiTheme="majorHAnsi" w:cstheme="majorHAnsi"/>
        </w:rPr>
        <w:t xml:space="preserve">these are outcomes for a </w:t>
      </w:r>
      <w:r w:rsidRPr="00FE51A3">
        <w:rPr>
          <w:rStyle w:val="Emphasis"/>
          <w:rFonts w:asciiTheme="majorHAnsi" w:hAnsiTheme="majorHAnsi" w:cstheme="majorHAnsi"/>
        </w:rPr>
        <w:t>“light” nuclear winter</w:t>
      </w:r>
      <w:r w:rsidRPr="00FE51A3">
        <w:rPr>
          <w:rStyle w:val="StyleUnderline"/>
          <w:rFonts w:asciiTheme="majorHAnsi" w:hAnsiTheme="majorHAnsi" w:cstheme="majorHAnsi"/>
        </w:rPr>
        <w:t xml:space="preserve"> scenario</w:t>
      </w:r>
      <w:r w:rsidRPr="00FE51A3">
        <w:rPr>
          <w:rFonts w:asciiTheme="majorHAnsi" w:hAnsiTheme="majorHAnsi" w:cstheme="majorHAnsi"/>
        </w:rPr>
        <w:t xml:space="preserve">, not a full slugging match between the Russian and U.S. arsenals. </w:t>
      </w:r>
    </w:p>
    <w:p w14:paraId="4F25E301" w14:textId="77777777" w:rsidR="004D6545" w:rsidRPr="00FE51A3" w:rsidRDefault="004D6545" w:rsidP="004D6545">
      <w:pPr>
        <w:rPr>
          <w:rStyle w:val="Emphasis"/>
          <w:rFonts w:asciiTheme="majorHAnsi" w:hAnsiTheme="majorHAnsi" w:cstheme="majorHAnsi"/>
        </w:rPr>
      </w:pPr>
      <w:r w:rsidRPr="00FE51A3">
        <w:rPr>
          <w:rStyle w:val="Emphasis"/>
          <w:rFonts w:asciiTheme="majorHAnsi" w:hAnsiTheme="majorHAnsi" w:cstheme="majorHAnsi"/>
        </w:rPr>
        <w:t xml:space="preserve">Global Recession </w:t>
      </w:r>
    </w:p>
    <w:p w14:paraId="7B8288CF" w14:textId="77777777" w:rsidR="004D6545" w:rsidRPr="00FE51A3" w:rsidRDefault="004D6545" w:rsidP="004D6545">
      <w:pPr>
        <w:rPr>
          <w:rFonts w:asciiTheme="majorHAnsi" w:hAnsiTheme="majorHAnsi" w:cstheme="majorHAnsi"/>
          <w:sz w:val="14"/>
        </w:rPr>
      </w:pPr>
      <w:r w:rsidRPr="00FE51A3">
        <w:rPr>
          <w:rStyle w:val="StyleUnderline"/>
          <w:rFonts w:asciiTheme="majorHAnsi" w:hAnsiTheme="majorHAnsi" w:cstheme="majorHAnsi"/>
        </w:rPr>
        <w:t>Any</w:t>
      </w:r>
      <w:r w:rsidRPr="00FE51A3">
        <w:rPr>
          <w:rFonts w:asciiTheme="majorHAnsi" w:hAnsiTheme="majorHAnsi" w:cstheme="majorHAnsi"/>
          <w:sz w:val="14"/>
        </w:rPr>
        <w:t xml:space="preserve"> one of the </w:t>
      </w:r>
      <w:r w:rsidRPr="00FE51A3">
        <w:rPr>
          <w:rStyle w:val="StyleUnderline"/>
          <w:rFonts w:asciiTheme="majorHAnsi" w:hAnsiTheme="majorHAnsi" w:cstheme="majorHAnsi"/>
        </w:rPr>
        <w:t>factors</w:t>
      </w:r>
      <w:r w:rsidRPr="00FE51A3">
        <w:rPr>
          <w:rFonts w:asciiTheme="majorHAnsi" w:hAnsiTheme="majorHAnsi" w:cstheme="majorHAnsi"/>
          <w:sz w:val="14"/>
        </w:rPr>
        <w:t xml:space="preserve"> </w:t>
      </w:r>
      <w:r w:rsidRPr="00FE51A3">
        <w:rPr>
          <w:rStyle w:val="StyleUnderline"/>
          <w:rFonts w:asciiTheme="majorHAnsi" w:hAnsiTheme="majorHAnsi" w:cstheme="majorHAnsi"/>
        </w:rPr>
        <w:t>above</w:t>
      </w:r>
      <w:r w:rsidRPr="00FE51A3">
        <w:rPr>
          <w:rFonts w:asciiTheme="majorHAnsi" w:hAnsiTheme="majorHAnsi" w:cstheme="majorHAnsi"/>
          <w:sz w:val="14"/>
        </w:rPr>
        <w:t xml:space="preserve"> </w:t>
      </w:r>
      <w:r w:rsidRPr="00FE51A3">
        <w:rPr>
          <w:rStyle w:val="StyleUnderline"/>
          <w:rFonts w:asciiTheme="majorHAnsi" w:hAnsiTheme="majorHAnsi" w:cstheme="majorHAnsi"/>
        </w:rPr>
        <w:t>would</w:t>
      </w:r>
      <w:r w:rsidRPr="00FE51A3">
        <w:rPr>
          <w:rFonts w:asciiTheme="majorHAnsi" w:hAnsiTheme="majorHAnsi" w:cstheme="majorHAnsi"/>
          <w:sz w:val="14"/>
        </w:rPr>
        <w:t xml:space="preserve"> likely suffice to </w:t>
      </w:r>
      <w:r w:rsidRPr="00FE51A3">
        <w:rPr>
          <w:rStyle w:val="StyleUnderline"/>
          <w:rFonts w:asciiTheme="majorHAnsi" w:hAnsiTheme="majorHAnsi" w:cstheme="majorHAnsi"/>
        </w:rPr>
        <w:t>cause</w:t>
      </w:r>
      <w:r w:rsidRPr="00FE51A3">
        <w:rPr>
          <w:rFonts w:asciiTheme="majorHAnsi" w:hAnsiTheme="majorHAnsi" w:cstheme="majorHAnsi"/>
          <w:sz w:val="14"/>
        </w:rPr>
        <w:t xml:space="preserve"> a </w:t>
      </w:r>
      <w:r w:rsidRPr="00FE51A3">
        <w:rPr>
          <w:rStyle w:val="StyleUnderline"/>
          <w:rFonts w:asciiTheme="majorHAnsi" w:hAnsiTheme="majorHAnsi" w:cstheme="majorHAnsi"/>
        </w:rPr>
        <w:t xml:space="preserve">global </w:t>
      </w:r>
      <w:r w:rsidRPr="00FE51A3">
        <w:rPr>
          <w:rStyle w:val="Emphasis"/>
          <w:rFonts w:asciiTheme="majorHAnsi" w:hAnsiTheme="majorHAnsi" w:cstheme="majorHAnsi"/>
        </w:rPr>
        <w:t>economic</w:t>
      </w:r>
      <w:r w:rsidRPr="00FE51A3">
        <w:rPr>
          <w:rStyle w:val="StyleUnderline"/>
          <w:rFonts w:asciiTheme="majorHAnsi" w:hAnsiTheme="majorHAnsi" w:cstheme="majorHAnsi"/>
        </w:rPr>
        <w:t xml:space="preserve"> recession</w:t>
      </w:r>
      <w:r w:rsidRPr="00FE51A3">
        <w:rPr>
          <w:rFonts w:asciiTheme="majorHAnsi" w:hAnsiTheme="majorHAnsi" w:cstheme="majorHAnsi"/>
          <w:sz w:val="14"/>
        </w:rPr>
        <w:t xml:space="preserve">. All of them combined would guarantee one. </w:t>
      </w:r>
    </w:p>
    <w:p w14:paraId="59C7592B" w14:textId="77777777" w:rsidR="004D6545" w:rsidRPr="00FE51A3" w:rsidRDefault="004D6545" w:rsidP="004D6545">
      <w:pPr>
        <w:rPr>
          <w:rFonts w:asciiTheme="majorHAnsi" w:hAnsiTheme="majorHAnsi" w:cstheme="majorHAnsi"/>
        </w:rPr>
      </w:pPr>
      <w:r w:rsidRPr="00FE51A3">
        <w:rPr>
          <w:rStyle w:val="StyleUnderline"/>
          <w:rFonts w:asciiTheme="majorHAnsi" w:hAnsiTheme="majorHAnsi" w:cstheme="majorHAnsi"/>
        </w:rPr>
        <w:t>India and Pakistan account for</w:t>
      </w:r>
      <w:r w:rsidRPr="00FE51A3">
        <w:rPr>
          <w:rFonts w:asciiTheme="majorHAnsi" w:hAnsiTheme="majorHAnsi" w:cstheme="majorHAnsi"/>
        </w:rPr>
        <w:t xml:space="preserve"> over </w:t>
      </w:r>
      <w:r w:rsidRPr="00FE51A3">
        <w:rPr>
          <w:rStyle w:val="StyleUnderline"/>
          <w:rFonts w:asciiTheme="majorHAnsi" w:hAnsiTheme="majorHAnsi" w:cstheme="majorHAnsi"/>
        </w:rPr>
        <w:t xml:space="preserve">one-fifth </w:t>
      </w:r>
      <w:r w:rsidRPr="00FE51A3">
        <w:rPr>
          <w:rStyle w:val="Emphasis"/>
          <w:rFonts w:asciiTheme="majorHAnsi" w:hAnsiTheme="majorHAnsi" w:cstheme="majorHAnsi"/>
        </w:rPr>
        <w:t>world’s population</w:t>
      </w:r>
      <w:r w:rsidRPr="00FE51A3">
        <w:rPr>
          <w:rFonts w:asciiTheme="majorHAnsi" w:hAnsiTheme="majorHAnsi" w:cstheme="majorHAnsi"/>
        </w:rPr>
        <w:t xml:space="preserve">, and therefore a significant </w:t>
      </w:r>
      <w:r w:rsidRPr="00FE51A3">
        <w:rPr>
          <w:rStyle w:val="StyleUnderline"/>
          <w:rFonts w:asciiTheme="majorHAnsi" w:hAnsiTheme="majorHAnsi" w:cstheme="majorHAnsi"/>
        </w:rPr>
        <w:t>share</w:t>
      </w:r>
      <w:r w:rsidRPr="00FE51A3">
        <w:rPr>
          <w:rFonts w:asciiTheme="majorHAnsi" w:hAnsiTheme="majorHAnsi" w:cstheme="majorHAnsi"/>
        </w:rPr>
        <w:t xml:space="preserve"> of </w:t>
      </w:r>
      <w:r w:rsidRPr="00FE51A3">
        <w:rPr>
          <w:rStyle w:val="StyleUnderline"/>
          <w:rFonts w:asciiTheme="majorHAnsi" w:hAnsiTheme="majorHAnsi" w:cstheme="majorHAnsi"/>
        </w:rPr>
        <w:t>economic activity</w:t>
      </w:r>
      <w:r w:rsidRPr="00FE51A3">
        <w:rPr>
          <w:rFonts w:asciiTheme="majorHAnsi" w:hAnsiTheme="majorHAnsi" w:cstheme="majorHAnsi"/>
        </w:rPr>
        <w:t xml:space="preserve">. </w:t>
      </w:r>
      <w:r w:rsidRPr="00FE51A3">
        <w:rPr>
          <w:rStyle w:val="StyleUnderline"/>
          <w:rFonts w:asciiTheme="majorHAnsi" w:hAnsiTheme="majorHAnsi" w:cstheme="majorHAnsi"/>
        </w:rPr>
        <w:t>Should</w:t>
      </w:r>
      <w:r w:rsidRPr="00FE51A3">
        <w:rPr>
          <w:rFonts w:asciiTheme="majorHAnsi" w:hAnsiTheme="majorHAnsi" w:cstheme="majorHAnsi"/>
        </w:rPr>
        <w:t xml:space="preserve"> </w:t>
      </w:r>
      <w:r w:rsidRPr="00FE51A3">
        <w:rPr>
          <w:rStyle w:val="StyleUnderline"/>
          <w:rFonts w:asciiTheme="majorHAnsi" w:hAnsiTheme="majorHAnsi" w:cstheme="majorHAnsi"/>
        </w:rPr>
        <w:t>their</w:t>
      </w:r>
      <w:r w:rsidRPr="00FE51A3">
        <w:rPr>
          <w:rFonts w:asciiTheme="majorHAnsi" w:hAnsiTheme="majorHAnsi" w:cstheme="majorHAnsi"/>
        </w:rPr>
        <w:t xml:space="preserve"> major </w:t>
      </w:r>
      <w:r w:rsidRPr="00FE51A3">
        <w:rPr>
          <w:rStyle w:val="StyleUnderline"/>
          <w:rFonts w:asciiTheme="majorHAnsi" w:hAnsiTheme="majorHAnsi" w:cstheme="majorHAnsi"/>
        </w:rPr>
        <w:t>cities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become </w:t>
      </w:r>
      <w:r w:rsidRPr="00FE51A3">
        <w:rPr>
          <w:rStyle w:val="Emphasis"/>
          <w:rFonts w:asciiTheme="majorHAnsi" w:hAnsiTheme="majorHAnsi" w:cstheme="majorHAnsi"/>
        </w:rPr>
        <w:t>irradiated ruins</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their </w:t>
      </w:r>
      <w:r w:rsidRPr="00FE51A3">
        <w:rPr>
          <w:rStyle w:val="Emphasis"/>
          <w:rFonts w:asciiTheme="majorHAnsi" w:hAnsiTheme="majorHAnsi" w:cstheme="majorHAnsi"/>
        </w:rPr>
        <w:t xml:space="preserve">populations </w:t>
      </w:r>
      <w:proofErr w:type="gramStart"/>
      <w:r w:rsidRPr="00FE51A3">
        <w:rPr>
          <w:rStyle w:val="Emphasis"/>
          <w:rFonts w:asciiTheme="majorHAnsi" w:hAnsiTheme="majorHAnsi" w:cstheme="majorHAnsi"/>
        </w:rPr>
        <w:t>decimated</w:t>
      </w:r>
      <w:r w:rsidRPr="00FE51A3">
        <w:rPr>
          <w:rFonts w:asciiTheme="majorHAnsi" w:hAnsiTheme="majorHAnsi" w:cstheme="majorHAnsi"/>
        </w:rPr>
        <w:t>,</w:t>
      </w:r>
      <w:proofErr w:type="gramEnd"/>
      <w:r w:rsidRPr="00FE51A3">
        <w:rPr>
          <w:rFonts w:asciiTheme="majorHAnsi" w:hAnsiTheme="majorHAnsi" w:cstheme="majorHAnsi"/>
        </w:rPr>
        <w:t xml:space="preserve"> </w:t>
      </w:r>
      <w:r w:rsidRPr="00FE51A3">
        <w:rPr>
          <w:rStyle w:val="StyleUnderline"/>
          <w:rFonts w:asciiTheme="majorHAnsi" w:hAnsiTheme="majorHAnsi" w:cstheme="majorHAnsi"/>
        </w:rPr>
        <w:t>a tremendous disruption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surely </w:t>
      </w:r>
      <w:r w:rsidRPr="00FE51A3">
        <w:rPr>
          <w:rStyle w:val="StyleUnderline"/>
          <w:rFonts w:asciiTheme="majorHAnsi" w:hAnsiTheme="majorHAnsi" w:cstheme="majorHAnsi"/>
        </w:rPr>
        <w:t>result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massive decrease in consumption and production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obviously </w:t>
      </w:r>
      <w:r w:rsidRPr="00FE51A3">
        <w:rPr>
          <w:rStyle w:val="StyleUnderline"/>
          <w:rFonts w:asciiTheme="majorHAnsi" w:hAnsiTheme="majorHAnsi" w:cstheme="majorHAnsi"/>
        </w:rPr>
        <w:t>instigate</w:t>
      </w:r>
      <w:r w:rsidRPr="00FE51A3">
        <w:rPr>
          <w:rFonts w:asciiTheme="majorHAnsi" w:hAnsiTheme="majorHAnsi" w:cstheme="majorHAnsi"/>
        </w:rPr>
        <w:t xml:space="preserve"> </w:t>
      </w:r>
      <w:r w:rsidRPr="00FE51A3">
        <w:rPr>
          <w:rStyle w:val="StyleUnderline"/>
          <w:rFonts w:asciiTheme="majorHAnsi" w:hAnsiTheme="majorHAnsi" w:cstheme="majorHAnsi"/>
        </w:rPr>
        <w:t>a long-lasting recessionary cycle</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w:t>
      </w:r>
      <w:r w:rsidRPr="00FE51A3">
        <w:rPr>
          <w:rStyle w:val="StyleUnderline"/>
          <w:rFonts w:asciiTheme="majorHAnsi" w:hAnsiTheme="majorHAnsi" w:cstheme="majorHAnsi"/>
        </w:rPr>
        <w:t>attendant</w:t>
      </w:r>
      <w:r w:rsidRPr="00FE51A3">
        <w:rPr>
          <w:rFonts w:asciiTheme="majorHAnsi" w:hAnsiTheme="majorHAnsi" w:cstheme="majorHAnsi"/>
        </w:rPr>
        <w:t xml:space="preserve"> </w:t>
      </w:r>
      <w:r w:rsidRPr="00FE51A3">
        <w:rPr>
          <w:rStyle w:val="StyleUnderline"/>
          <w:rFonts w:asciiTheme="majorHAnsi" w:hAnsiTheme="majorHAnsi" w:cstheme="majorHAnsi"/>
        </w:rPr>
        <w:t>deprivations</w:t>
      </w:r>
      <w:r w:rsidRPr="00FE51A3">
        <w:rPr>
          <w:rFonts w:asciiTheme="majorHAnsi" w:hAnsiTheme="majorHAnsi" w:cstheme="majorHAnsi"/>
        </w:rPr>
        <w:t xml:space="preserve"> </w:t>
      </w:r>
      <w:r w:rsidRPr="00FE51A3">
        <w:rPr>
          <w:rStyle w:val="StyleUnderline"/>
          <w:rFonts w:asciiTheme="majorHAnsi" w:hAnsiTheme="majorHAnsi" w:cstheme="majorHAnsi"/>
        </w:rPr>
        <w:t>and political destabilization</w:t>
      </w:r>
      <w:r w:rsidRPr="00FE51A3">
        <w:rPr>
          <w:rFonts w:asciiTheme="majorHAnsi" w:hAnsiTheme="majorHAnsi" w:cstheme="majorHAnsi"/>
        </w:rPr>
        <w:t xml:space="preserve"> slamming developed and less-developed countries alike. </w:t>
      </w:r>
    </w:p>
    <w:p w14:paraId="4FB4BD15" w14:textId="77777777" w:rsidR="004D6545" w:rsidRPr="00FE51A3" w:rsidRDefault="004D6545" w:rsidP="004D6545">
      <w:pPr>
        <w:rPr>
          <w:rFonts w:asciiTheme="majorHAnsi" w:hAnsiTheme="majorHAnsi" w:cstheme="majorHAnsi"/>
        </w:rPr>
      </w:pPr>
      <w:r w:rsidRPr="00FE51A3">
        <w:rPr>
          <w:rFonts w:asciiTheme="majorHAnsi" w:hAnsiTheme="majorHAnsi" w:cstheme="majorHAnsi"/>
        </w:rPr>
        <w:t xml:space="preserve">Taken together, these outcomes </w:t>
      </w:r>
      <w:r w:rsidRPr="00FE51A3">
        <w:rPr>
          <w:rStyle w:val="StyleUnderline"/>
          <w:rFonts w:asciiTheme="majorHAnsi" w:hAnsiTheme="majorHAnsi" w:cstheme="majorHAnsi"/>
        </w:rPr>
        <w:t>mean</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even</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“limited”</w:t>
      </w:r>
      <w:r w:rsidRPr="00FE51A3">
        <w:rPr>
          <w:rStyle w:val="Emphasis"/>
          <w:rFonts w:asciiTheme="majorHAnsi" w:hAnsiTheme="majorHAnsi" w:cstheme="majorHAnsi"/>
        </w:rPr>
        <w:t xml:space="preserve"> India-Pakistan </w:t>
      </w:r>
      <w:r w:rsidRPr="00C1143E">
        <w:rPr>
          <w:rStyle w:val="Emphasis"/>
          <w:rFonts w:asciiTheme="majorHAnsi" w:hAnsiTheme="majorHAnsi" w:cstheme="majorHAnsi"/>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w:t>
      </w:r>
      <w:r w:rsidRPr="00C1143E">
        <w:rPr>
          <w:rStyle w:val="StyleUnderline"/>
          <w:rFonts w:asciiTheme="majorHAnsi" w:hAnsiTheme="majorHAnsi" w:cstheme="majorHAnsi"/>
          <w:highlight w:val="green"/>
        </w:rPr>
        <w:t xml:space="preserve"> would</w:t>
      </w:r>
      <w:r w:rsidRPr="00FE51A3">
        <w:rPr>
          <w:rFonts w:asciiTheme="majorHAnsi" w:hAnsiTheme="majorHAnsi" w:cstheme="majorHAnsi"/>
        </w:rPr>
        <w:t xml:space="preserve"> significantly </w:t>
      </w:r>
      <w:r w:rsidRPr="00C1143E">
        <w:rPr>
          <w:rStyle w:val="StyleUnderline"/>
          <w:rFonts w:asciiTheme="majorHAnsi" w:hAnsiTheme="majorHAnsi" w:cstheme="majorHAnsi"/>
          <w:highlight w:val="green"/>
        </w:rPr>
        <w:t>affect</w:t>
      </w:r>
      <w:r w:rsidRPr="00FE51A3">
        <w:rPr>
          <w:rFonts w:asciiTheme="majorHAnsi" w:hAnsiTheme="majorHAnsi" w:cstheme="majorHAnsi"/>
        </w:rPr>
        <w:t xml:space="preserve"> every person on the </w:t>
      </w:r>
      <w:r w:rsidRPr="00C1143E">
        <w:rPr>
          <w:rStyle w:val="StyleUnderline"/>
          <w:rFonts w:asciiTheme="majorHAnsi" w:hAnsiTheme="majorHAnsi" w:cstheme="majorHAnsi"/>
          <w:highlight w:val="green"/>
        </w:rPr>
        <w:t>globe</w:t>
      </w:r>
      <w:r w:rsidRPr="00FE51A3">
        <w:rPr>
          <w:rFonts w:asciiTheme="majorHAnsi" w:hAnsiTheme="majorHAnsi" w:cstheme="majorHAnsi"/>
        </w:rPr>
        <w:t xml:space="preserve">, be they a </w:t>
      </w:r>
      <w:proofErr w:type="gramStart"/>
      <w:r w:rsidRPr="00FE51A3">
        <w:rPr>
          <w:rFonts w:asciiTheme="majorHAnsi" w:hAnsiTheme="majorHAnsi" w:cstheme="majorHAnsi"/>
        </w:rPr>
        <w:t>school teacher</w:t>
      </w:r>
      <w:proofErr w:type="gramEnd"/>
      <w:r w:rsidRPr="00FE51A3">
        <w:rPr>
          <w:rFonts w:asciiTheme="majorHAnsi" w:hAnsiTheme="majorHAnsi" w:cstheme="majorHAnsi"/>
        </w:rPr>
        <w:t xml:space="preserve"> in Nebraska, a factory-worker in Shaanxi province or a fisherman in Mombasa. </w:t>
      </w:r>
    </w:p>
    <w:p w14:paraId="63C6AF22" w14:textId="77777777" w:rsidR="004D6545" w:rsidRPr="00FE51A3" w:rsidRDefault="004D6545" w:rsidP="004D6545">
      <w:pPr>
        <w:rPr>
          <w:rFonts w:asciiTheme="majorHAnsi" w:hAnsiTheme="majorHAnsi" w:cstheme="majorHAnsi"/>
        </w:rPr>
      </w:pPr>
      <w:r w:rsidRPr="00FE51A3">
        <w:rPr>
          <w:rFonts w:asciiTheme="majorHAnsi" w:hAnsiTheme="majorHAnsi" w:cstheme="majorHAnsi"/>
        </w:rPr>
        <w:t xml:space="preserve">Unfortunately, the </w:t>
      </w:r>
      <w:r w:rsidRPr="00C1143E">
        <w:rPr>
          <w:rStyle w:val="Emphasis"/>
          <w:rFonts w:asciiTheme="majorHAnsi" w:hAnsiTheme="majorHAnsi" w:cstheme="majorHAnsi"/>
          <w:highlight w:val="green"/>
        </w:rPr>
        <w:t>recent escalation</w:t>
      </w:r>
      <w:r w:rsidRPr="00FE51A3">
        <w:rPr>
          <w:rFonts w:asciiTheme="majorHAnsi" w:hAnsiTheme="majorHAnsi" w:cstheme="majorHAnsi"/>
        </w:rPr>
        <w:t xml:space="preserve"> between India and Pakistan </w:t>
      </w:r>
      <w:r w:rsidRPr="00C1143E">
        <w:rPr>
          <w:rStyle w:val="StyleUnderline"/>
          <w:rFonts w:asciiTheme="majorHAnsi" w:hAnsiTheme="majorHAnsi" w:cstheme="majorHAnsi"/>
          <w:highlight w:val="green"/>
        </w:rPr>
        <w:t>is</w:t>
      </w:r>
      <w:r w:rsidRPr="00FE51A3">
        <w:rPr>
          <w:rStyle w:val="StyleUnderline"/>
          <w:rFonts w:asciiTheme="majorHAnsi" w:hAnsiTheme="majorHAnsi" w:cstheme="majorHAnsi"/>
        </w:rPr>
        <w:t xml:space="preserve"> no fluke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but </w:t>
      </w:r>
      <w:r w:rsidRPr="00C1143E">
        <w:rPr>
          <w:rStyle w:val="StyleUnderline"/>
          <w:rFonts w:asciiTheme="majorHAnsi" w:hAnsiTheme="majorHAnsi" w:cstheme="majorHAnsi"/>
          <w:highlight w:val="green"/>
        </w:rPr>
        <w:t xml:space="preserve">part of a </w:t>
      </w:r>
      <w:r w:rsidRPr="00C1143E">
        <w:rPr>
          <w:rStyle w:val="Emphasis"/>
          <w:rFonts w:asciiTheme="majorHAnsi" w:hAnsiTheme="majorHAnsi" w:cstheme="majorHAnsi"/>
          <w:highlight w:val="green"/>
        </w:rPr>
        <w:t>long-simmering pattern</w:t>
      </w:r>
      <w:r w:rsidRPr="00FE51A3">
        <w:rPr>
          <w:rFonts w:asciiTheme="majorHAnsi" w:hAnsiTheme="majorHAnsi" w:cstheme="majorHAnsi"/>
        </w:rPr>
        <w:t xml:space="preserve"> </w:t>
      </w:r>
      <w:r w:rsidRPr="00FE51A3">
        <w:rPr>
          <w:rStyle w:val="StyleUnderline"/>
          <w:rFonts w:asciiTheme="majorHAnsi" w:hAnsiTheme="majorHAnsi" w:cstheme="majorHAnsi"/>
        </w:rPr>
        <w:t>likely to</w:t>
      </w:r>
      <w:r w:rsidRPr="00FE51A3">
        <w:rPr>
          <w:rFonts w:asciiTheme="majorHAnsi" w:hAnsiTheme="majorHAnsi" w:cstheme="majorHAnsi"/>
        </w:rPr>
        <w:t xml:space="preserve"> </w:t>
      </w:r>
      <w:r w:rsidRPr="00FE51A3">
        <w:rPr>
          <w:rStyle w:val="StyleUnderline"/>
          <w:rFonts w:asciiTheme="majorHAnsi" w:hAnsiTheme="majorHAnsi" w:cstheme="majorHAnsi"/>
        </w:rPr>
        <w:t>continue escalating</w:t>
      </w:r>
      <w:r w:rsidRPr="00FE51A3">
        <w:rPr>
          <w:rFonts w:asciiTheme="majorHAnsi" w:hAnsiTheme="majorHAnsi" w:cstheme="majorHAnsi"/>
        </w:rPr>
        <w:t xml:space="preserve"> unless New Delhi and Islamabad work together to change the nature of their relationship. </w:t>
      </w:r>
    </w:p>
    <w:p w14:paraId="5839A9C1" w14:textId="77777777" w:rsidR="004D6545" w:rsidRPr="00FE51A3" w:rsidRDefault="004D6545" w:rsidP="004D6545">
      <w:pPr>
        <w:pStyle w:val="Heading4"/>
        <w:rPr>
          <w:rFonts w:asciiTheme="majorHAnsi" w:hAnsiTheme="majorHAnsi" w:cstheme="majorHAnsi"/>
        </w:rPr>
      </w:pPr>
      <w:r w:rsidRPr="00FE51A3">
        <w:rPr>
          <w:rFonts w:asciiTheme="majorHAnsi" w:hAnsiTheme="majorHAnsi" w:cstheme="majorHAnsi"/>
        </w:rPr>
        <w:t xml:space="preserve">Scenario 2 is </w:t>
      </w:r>
      <w:r w:rsidRPr="00FE51A3">
        <w:rPr>
          <w:rFonts w:asciiTheme="majorHAnsi" w:hAnsiTheme="majorHAnsi" w:cstheme="majorHAnsi"/>
          <w:u w:val="single"/>
        </w:rPr>
        <w:t>South Africa</w:t>
      </w:r>
      <w:r w:rsidRPr="00FE51A3">
        <w:rPr>
          <w:rFonts w:asciiTheme="majorHAnsi" w:hAnsiTheme="majorHAnsi" w:cstheme="majorHAnsi"/>
        </w:rPr>
        <w:t xml:space="preserve">. </w:t>
      </w:r>
    </w:p>
    <w:p w14:paraId="37323B5D" w14:textId="77777777" w:rsidR="004D6545" w:rsidRPr="00FE51A3" w:rsidRDefault="004D6545" w:rsidP="004D6545">
      <w:pPr>
        <w:pStyle w:val="Heading4"/>
        <w:rPr>
          <w:rFonts w:asciiTheme="majorHAnsi" w:hAnsiTheme="majorHAnsi" w:cstheme="majorHAnsi"/>
        </w:rPr>
      </w:pPr>
      <w:r w:rsidRPr="00FE51A3">
        <w:rPr>
          <w:rFonts w:asciiTheme="majorHAnsi" w:hAnsiTheme="majorHAnsi" w:cstheme="majorHAnsi"/>
        </w:rPr>
        <w:t xml:space="preserve">The third wave of the pandemic is </w:t>
      </w:r>
      <w:r w:rsidRPr="00FE51A3">
        <w:rPr>
          <w:rFonts w:asciiTheme="majorHAnsi" w:hAnsiTheme="majorHAnsi" w:cstheme="majorHAnsi"/>
          <w:u w:val="single"/>
        </w:rPr>
        <w:t>fueling instability</w:t>
      </w:r>
      <w:r w:rsidRPr="00FE51A3">
        <w:rPr>
          <w:rFonts w:asciiTheme="majorHAnsi" w:hAnsiTheme="majorHAnsi" w:cstheme="majorHAnsi"/>
        </w:rPr>
        <w:t xml:space="preserve"> in South Africa.</w:t>
      </w:r>
    </w:p>
    <w:p w14:paraId="1D1C27FE" w14:textId="77777777" w:rsidR="004D6545" w:rsidRPr="00FE51A3" w:rsidRDefault="004D6545" w:rsidP="004D6545">
      <w:pPr>
        <w:rPr>
          <w:rFonts w:asciiTheme="majorHAnsi" w:hAnsiTheme="majorHAnsi" w:cstheme="majorHAnsi"/>
        </w:rPr>
      </w:pPr>
      <w:proofErr w:type="spellStart"/>
      <w:r w:rsidRPr="00FE51A3">
        <w:rPr>
          <w:rStyle w:val="Style13ptBold"/>
          <w:rFonts w:asciiTheme="majorHAnsi" w:hAnsiTheme="majorHAnsi" w:cstheme="majorHAnsi"/>
        </w:rPr>
        <w:t>Egwu</w:t>
      </w:r>
      <w:proofErr w:type="spellEnd"/>
      <w:r w:rsidRPr="00FE51A3">
        <w:rPr>
          <w:rStyle w:val="Style13ptBold"/>
          <w:rFonts w:asciiTheme="majorHAnsi" w:hAnsiTheme="majorHAnsi" w:cstheme="majorHAnsi"/>
        </w:rPr>
        <w:t xml:space="preserve"> 21</w:t>
      </w:r>
      <w:r w:rsidRPr="00FE51A3">
        <w:rPr>
          <w:rFonts w:asciiTheme="majorHAnsi" w:hAnsiTheme="majorHAnsi" w:cstheme="majorHAnsi"/>
        </w:rPr>
        <w:t xml:space="preserve">. [(Patrick </w:t>
      </w:r>
      <w:proofErr w:type="spellStart"/>
      <w:r w:rsidRPr="00FE51A3">
        <w:rPr>
          <w:rFonts w:asciiTheme="majorHAnsi" w:hAnsiTheme="majorHAnsi" w:cstheme="majorHAnsi"/>
        </w:rPr>
        <w:t>Egwu</w:t>
      </w:r>
      <w:proofErr w:type="spellEnd"/>
      <w:r w:rsidRPr="00FE51A3">
        <w:rPr>
          <w:rFonts w:asciiTheme="majorHAnsi" w:hAnsiTheme="majorHAnsi" w:cstheme="majorHAnsi"/>
        </w:rPr>
        <w:t xml:space="preserve"> is a Nigerian freelance journalist currently based in Johannesburg, where he is an Open Society Foundations fellow at the University of the Witwatersrand) “South Africa’s Twin Crises Are Feeding Each Other,” Foreign Policy, July 20, 2021. </w:t>
      </w:r>
      <w:hyperlink r:id="rId20" w:history="1">
        <w:r w:rsidRPr="00FE51A3">
          <w:rPr>
            <w:rStyle w:val="Hyperlink"/>
            <w:rFonts w:asciiTheme="majorHAnsi" w:hAnsiTheme="majorHAnsi" w:cstheme="majorHAnsi"/>
          </w:rPr>
          <w:t>https://foreignpolicy.com/2021/07/20/south-africa-covid-19-struggles-deadly-third-wave-zuma-violence/</w:t>
        </w:r>
      </w:hyperlink>
      <w:r w:rsidRPr="00FE51A3">
        <w:rPr>
          <w:rFonts w:asciiTheme="majorHAnsi" w:hAnsiTheme="majorHAnsi" w:cstheme="majorHAnsi"/>
        </w:rPr>
        <w:t>] TDI</w:t>
      </w:r>
    </w:p>
    <w:p w14:paraId="5C370081" w14:textId="77777777" w:rsidR="004D6545" w:rsidRPr="00FE51A3" w:rsidRDefault="004D6545" w:rsidP="004D6545">
      <w:pPr>
        <w:rPr>
          <w:rFonts w:asciiTheme="majorHAnsi" w:hAnsiTheme="majorHAnsi" w:cstheme="majorHAnsi"/>
          <w:sz w:val="14"/>
        </w:rPr>
      </w:pPr>
      <w:r w:rsidRPr="00C1143E">
        <w:rPr>
          <w:rFonts w:asciiTheme="majorHAnsi" w:hAnsiTheme="majorHAnsi" w:cstheme="majorHAnsi"/>
          <w:highlight w:val="green"/>
          <w:u w:val="single"/>
        </w:rPr>
        <w:t>South Africa is coping with</w:t>
      </w:r>
      <w:r w:rsidRPr="00FE51A3">
        <w:rPr>
          <w:rFonts w:asciiTheme="majorHAnsi" w:hAnsiTheme="majorHAnsi" w:cstheme="majorHAnsi"/>
          <w:sz w:val="14"/>
        </w:rPr>
        <w:t xml:space="preserve"> two </w:t>
      </w:r>
      <w:r w:rsidRPr="00C1143E">
        <w:rPr>
          <w:rFonts w:asciiTheme="majorHAnsi" w:hAnsiTheme="majorHAnsi" w:cstheme="majorHAnsi"/>
          <w:highlight w:val="green"/>
          <w:u w:val="single"/>
        </w:rPr>
        <w:t>crises</w:t>
      </w:r>
      <w:r w:rsidRPr="00FE51A3">
        <w:rPr>
          <w:rFonts w:asciiTheme="majorHAnsi" w:hAnsiTheme="majorHAnsi" w:cstheme="majorHAnsi"/>
          <w:sz w:val="14"/>
        </w:rPr>
        <w:t xml:space="preserve"> at once—a political storm caused by the imprisonment of former President Jacob Zuma, whose followers have caused chaos on the streets, and a deadly new wave of COVID-19 that’s hospitalizing thousands of people a day. On July 3,</w:t>
      </w:r>
      <w:r w:rsidRPr="00FE51A3">
        <w:rPr>
          <w:rFonts w:asciiTheme="majorHAnsi" w:hAnsiTheme="majorHAnsi" w:cstheme="majorHAnsi"/>
          <w:u w:val="single"/>
        </w:rPr>
        <w:t xml:space="preserve"> </w:t>
      </w:r>
      <w:r w:rsidRPr="00C1143E">
        <w:rPr>
          <w:rFonts w:asciiTheme="majorHAnsi" w:hAnsiTheme="majorHAnsi" w:cstheme="majorHAnsi"/>
          <w:highlight w:val="green"/>
          <w:u w:val="single"/>
        </w:rPr>
        <w:t>South Africa hit</w:t>
      </w:r>
      <w:r w:rsidRPr="00FE51A3">
        <w:rPr>
          <w:rFonts w:asciiTheme="majorHAnsi" w:hAnsiTheme="majorHAnsi" w:cstheme="majorHAnsi"/>
          <w:u w:val="single"/>
        </w:rPr>
        <w:t xml:space="preserve"> a record 26,000 cases of COVID-19, one of </w:t>
      </w:r>
      <w:r w:rsidRPr="00C1143E">
        <w:rPr>
          <w:rFonts w:asciiTheme="majorHAnsi" w:hAnsiTheme="majorHAnsi" w:cstheme="majorHAnsi"/>
          <w:highlight w:val="green"/>
          <w:u w:val="single"/>
        </w:rPr>
        <w:t xml:space="preserve">the </w:t>
      </w:r>
      <w:r w:rsidRPr="00C1143E">
        <w:rPr>
          <w:rFonts w:asciiTheme="majorHAnsi" w:hAnsiTheme="majorHAnsi" w:cstheme="majorHAnsi"/>
          <w:b/>
          <w:bCs/>
          <w:highlight w:val="green"/>
          <w:u w:val="single"/>
        </w:rPr>
        <w:t>highest new daily totals</w:t>
      </w:r>
      <w:r w:rsidRPr="00FE51A3">
        <w:rPr>
          <w:rFonts w:asciiTheme="majorHAnsi" w:hAnsiTheme="majorHAnsi" w:cstheme="majorHAnsi"/>
          <w:u w:val="single"/>
        </w:rPr>
        <w:t xml:space="preserve"> reported since the pandemic started over a year ago.</w:t>
      </w:r>
      <w:r w:rsidRPr="00FE51A3">
        <w:rPr>
          <w:rFonts w:asciiTheme="majorHAnsi" w:hAnsiTheme="majorHAnsi" w:cstheme="majorHAnsi"/>
          <w:sz w:val="14"/>
        </w:rPr>
        <w:t xml:space="preserve"> </w:t>
      </w:r>
      <w:r w:rsidRPr="00C1143E">
        <w:rPr>
          <w:rFonts w:asciiTheme="majorHAnsi" w:hAnsiTheme="majorHAnsi" w:cstheme="majorHAnsi"/>
          <w:highlight w:val="green"/>
          <w:u w:val="single"/>
        </w:rPr>
        <w:t>The country has been battling a</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deadly </w:t>
      </w:r>
      <w:r w:rsidRPr="00C1143E">
        <w:rPr>
          <w:rFonts w:asciiTheme="majorHAnsi" w:hAnsiTheme="majorHAnsi" w:cstheme="majorHAnsi"/>
          <w:b/>
          <w:bCs/>
          <w:highlight w:val="green"/>
          <w:u w:val="single"/>
        </w:rPr>
        <w:t>third wave</w:t>
      </w:r>
      <w:r w:rsidRPr="00FE51A3">
        <w:rPr>
          <w:rFonts w:asciiTheme="majorHAnsi" w:hAnsiTheme="majorHAnsi" w:cstheme="majorHAnsi"/>
          <w:u w:val="single"/>
        </w:rPr>
        <w:t xml:space="preserve"> of the pandemic</w:t>
      </w:r>
      <w:r w:rsidRPr="00FE51A3">
        <w:rPr>
          <w:rFonts w:asciiTheme="majorHAnsi" w:hAnsiTheme="majorHAnsi" w:cstheme="majorHAnsi"/>
          <w:sz w:val="14"/>
        </w:rPr>
        <w:t xml:space="preserve">, following previous peaks during the first and second waves between April and December 2020. As of July 19, </w:t>
      </w:r>
      <w:r w:rsidRPr="00C1143E">
        <w:rPr>
          <w:rFonts w:asciiTheme="majorHAnsi" w:hAnsiTheme="majorHAnsi" w:cstheme="majorHAnsi"/>
          <w:highlight w:val="green"/>
          <w:u w:val="single"/>
        </w:rPr>
        <w:t>South Africa</w:t>
      </w:r>
      <w:r w:rsidRPr="00FE51A3">
        <w:rPr>
          <w:rFonts w:asciiTheme="majorHAnsi" w:hAnsiTheme="majorHAnsi" w:cstheme="majorHAnsi"/>
          <w:u w:val="single"/>
        </w:rPr>
        <w:t xml:space="preserve"> has </w:t>
      </w:r>
      <w:r w:rsidRPr="00C1143E">
        <w:rPr>
          <w:rFonts w:asciiTheme="majorHAnsi" w:hAnsiTheme="majorHAnsi" w:cstheme="majorHAnsi"/>
          <w:highlight w:val="green"/>
          <w:u w:val="single"/>
        </w:rPr>
        <w:t>recorded 2.3 million cases</w:t>
      </w:r>
      <w:r w:rsidRPr="00FE51A3">
        <w:rPr>
          <w:rFonts w:asciiTheme="majorHAnsi" w:hAnsiTheme="majorHAnsi" w:cstheme="majorHAnsi"/>
          <w:u w:val="single"/>
        </w:rPr>
        <w:t xml:space="preserve"> and </w:t>
      </w:r>
      <w:r w:rsidRPr="00C1143E">
        <w:rPr>
          <w:rFonts w:asciiTheme="majorHAnsi" w:hAnsiTheme="majorHAnsi" w:cstheme="majorHAnsi"/>
          <w:highlight w:val="green"/>
          <w:u w:val="single"/>
        </w:rPr>
        <w:t>67,000 deaths</w:t>
      </w:r>
      <w:r w:rsidRPr="00FE51A3">
        <w:rPr>
          <w:rFonts w:asciiTheme="majorHAnsi" w:hAnsiTheme="majorHAnsi" w:cstheme="majorHAnsi"/>
          <w:u w:val="single"/>
        </w:rPr>
        <w:t xml:space="preserve"> since the pandemic started, according to the country’s Department of Health. </w:t>
      </w:r>
      <w:r w:rsidRPr="00FE51A3">
        <w:rPr>
          <w:rFonts w:asciiTheme="majorHAnsi" w:hAnsiTheme="majorHAnsi" w:cstheme="majorHAnsi"/>
          <w:sz w:val="14"/>
        </w:rPr>
        <w:t xml:space="preserve">On June 27, President Cyril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announced that the country would move to adjusted alert level 4 of lockdown for 14 days as the country faced a rising number of COVID-19 infections. After the end of the two-week lockdown and with a continuous </w:t>
      </w:r>
      <w:r w:rsidRPr="00FE51A3">
        <w:rPr>
          <w:rFonts w:asciiTheme="majorHAnsi" w:hAnsiTheme="majorHAnsi" w:cstheme="majorHAnsi"/>
          <w:sz w:val="14"/>
        </w:rPr>
        <w:lastRenderedPageBreak/>
        <w:t xml:space="preserve">spike in cases,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addressed the nation again on July 11 and announced an additional 14 days of restrictions.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was facing both the COVID-19 situation and the violence across the country by pro-Zuma </w:t>
      </w:r>
      <w:proofErr w:type="gramStart"/>
      <w:r w:rsidRPr="00FE51A3">
        <w:rPr>
          <w:rFonts w:asciiTheme="majorHAnsi" w:hAnsiTheme="majorHAnsi" w:cstheme="majorHAnsi"/>
          <w:sz w:val="14"/>
        </w:rPr>
        <w:t>supporters..</w:t>
      </w:r>
      <w:proofErr w:type="gramEnd"/>
      <w:r w:rsidRPr="00FE51A3">
        <w:rPr>
          <w:rFonts w:asciiTheme="majorHAnsi" w:hAnsiTheme="majorHAnsi" w:cstheme="majorHAnsi"/>
          <w:sz w:val="14"/>
        </w:rPr>
        <w:t xml:space="preserve"> Banks and government buildings temporarily closed to avoid attacks. On July 12,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addressed the nation over persistent public violence and announced the deployment of soldiers to two provinces—Gauteng and KwaZulu-Natal, the hometown of Zuma, where the violence started. As of July 13, more than 70 people had been killed and about 1,200 arrested. “This violence may indeed have its roots in the pronouncements and activities of individuals with a political purpose and in expressions of frustration and anger,”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said, but added that no grievance or political cause could justify the violence and destruction. The violence has affected access to health services, with front-line workers unable to reach vaccination stations and pharmacies often shuttered to avoid vandalism and looting. The unemployment and visible inequalities in the country exacerbated the violence. </w:t>
      </w:r>
      <w:r w:rsidRPr="00FE51A3">
        <w:rPr>
          <w:rFonts w:asciiTheme="majorHAnsi" w:hAnsiTheme="majorHAnsi" w:cstheme="majorHAnsi"/>
          <w:u w:val="single"/>
        </w:rPr>
        <w:t xml:space="preserve">Thousands of South Africans have </w:t>
      </w:r>
      <w:r w:rsidRPr="00FE51A3">
        <w:rPr>
          <w:rFonts w:asciiTheme="majorHAnsi" w:hAnsiTheme="majorHAnsi" w:cstheme="majorHAnsi"/>
          <w:b/>
          <w:bCs/>
          <w:u w:val="single"/>
        </w:rPr>
        <w:t>lost their jobs</w:t>
      </w:r>
      <w:r w:rsidRPr="00FE51A3">
        <w:rPr>
          <w:rFonts w:asciiTheme="majorHAnsi" w:hAnsiTheme="majorHAnsi" w:cstheme="majorHAnsi"/>
          <w:u w:val="single"/>
        </w:rPr>
        <w:t xml:space="preserve"> following lockdown restrictions, and </w:t>
      </w:r>
      <w:r w:rsidRPr="00C1143E">
        <w:rPr>
          <w:rFonts w:asciiTheme="majorHAnsi" w:hAnsiTheme="majorHAnsi" w:cstheme="majorHAnsi"/>
          <w:b/>
          <w:bCs/>
          <w:highlight w:val="green"/>
          <w:u w:val="single"/>
        </w:rPr>
        <w:t>there has been little government support</w:t>
      </w:r>
      <w:r w:rsidRPr="00FE51A3">
        <w:rPr>
          <w:rFonts w:asciiTheme="majorHAnsi" w:hAnsiTheme="majorHAnsi" w:cstheme="majorHAnsi"/>
          <w:b/>
          <w:bCs/>
          <w:u w:val="single"/>
        </w:rPr>
        <w:t xml:space="preserve"> for the economy. </w:t>
      </w:r>
      <w:r w:rsidRPr="00FE51A3">
        <w:rPr>
          <w:rFonts w:asciiTheme="majorHAnsi" w:hAnsiTheme="majorHAnsi" w:cstheme="majorHAnsi"/>
          <w:u w:val="single"/>
        </w:rPr>
        <w:t xml:space="preserve">The </w:t>
      </w:r>
      <w:r w:rsidRPr="00C1143E">
        <w:rPr>
          <w:rFonts w:asciiTheme="majorHAnsi" w:hAnsiTheme="majorHAnsi" w:cstheme="majorHAnsi"/>
          <w:b/>
          <w:bCs/>
          <w:highlight w:val="green"/>
          <w:u w:val="single"/>
        </w:rPr>
        <w:t>violence created an opportunity</w:t>
      </w:r>
      <w:r w:rsidRPr="00FE51A3">
        <w:rPr>
          <w:rFonts w:asciiTheme="majorHAnsi" w:hAnsiTheme="majorHAnsi" w:cstheme="majorHAnsi"/>
          <w:u w:val="single"/>
        </w:rPr>
        <w:t xml:space="preserve"> to explore illegal options of survival. On top of this, the brutal police enforcement of the lockdown last year has aggravated existing tensions around police brutality, </w:t>
      </w:r>
      <w:r w:rsidRPr="00C1143E">
        <w:rPr>
          <w:rFonts w:asciiTheme="majorHAnsi" w:hAnsiTheme="majorHAnsi" w:cstheme="majorHAnsi"/>
          <w:b/>
          <w:bCs/>
          <w:highlight w:val="green"/>
          <w:u w:val="single"/>
        </w:rPr>
        <w:t xml:space="preserve">contributing to </w:t>
      </w:r>
      <w:r w:rsidRPr="00C1143E">
        <w:rPr>
          <w:rFonts w:asciiTheme="majorHAnsi" w:hAnsiTheme="majorHAnsi" w:cstheme="majorHAnsi"/>
          <w:b/>
          <w:bCs/>
          <w:u w:val="single"/>
        </w:rPr>
        <w:t xml:space="preserve">the </w:t>
      </w:r>
      <w:r w:rsidRPr="00C1143E">
        <w:rPr>
          <w:rFonts w:asciiTheme="majorHAnsi" w:hAnsiTheme="majorHAnsi" w:cstheme="majorHAnsi"/>
          <w:b/>
          <w:bCs/>
          <w:highlight w:val="green"/>
          <w:u w:val="single"/>
        </w:rPr>
        <w:t>unrest</w:t>
      </w:r>
      <w:r w:rsidRPr="00FE51A3">
        <w:rPr>
          <w:rFonts w:asciiTheme="majorHAnsi" w:hAnsiTheme="majorHAnsi" w:cstheme="majorHAnsi"/>
          <w:u w:val="single"/>
        </w:rPr>
        <w:t xml:space="preserve">.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acknowledged this in his address: “This moment has thrown into stark relief what we already knew: that </w:t>
      </w:r>
      <w:r w:rsidRPr="00FE51A3">
        <w:rPr>
          <w:rFonts w:asciiTheme="majorHAnsi" w:hAnsiTheme="majorHAnsi" w:cstheme="majorHAnsi"/>
          <w:u w:val="single"/>
        </w:rPr>
        <w:t xml:space="preserve">the level of unemployment, poverty, and inequality in our society is </w:t>
      </w:r>
      <w:r w:rsidRPr="00FE51A3">
        <w:rPr>
          <w:rFonts w:asciiTheme="majorHAnsi" w:hAnsiTheme="majorHAnsi" w:cstheme="majorHAnsi"/>
          <w:b/>
          <w:bCs/>
          <w:u w:val="single"/>
        </w:rPr>
        <w:t>unsustainable</w:t>
      </w:r>
      <w:r w:rsidRPr="00FE51A3">
        <w:rPr>
          <w:rFonts w:asciiTheme="majorHAnsi" w:hAnsiTheme="majorHAnsi" w:cstheme="majorHAnsi"/>
          <w:u w:val="single"/>
        </w:rPr>
        <w:t>.</w:t>
      </w:r>
      <w:r w:rsidRPr="00FE51A3">
        <w:rPr>
          <w:rFonts w:asciiTheme="majorHAnsi" w:hAnsiTheme="majorHAnsi" w:cstheme="majorHAnsi"/>
          <w:sz w:val="14"/>
        </w:rPr>
        <w:t xml:space="preserve">” As in so many other countries, </w:t>
      </w:r>
      <w:r w:rsidRPr="00FE51A3">
        <w:rPr>
          <w:rFonts w:asciiTheme="majorHAnsi" w:hAnsiTheme="majorHAnsi" w:cstheme="majorHAnsi"/>
          <w:u w:val="single"/>
        </w:rPr>
        <w:t>the delta variant of COVID-19 now appears to be dominant</w:t>
      </w:r>
      <w:r w:rsidRPr="00FE51A3">
        <w:rPr>
          <w:rFonts w:asciiTheme="majorHAnsi" w:hAnsiTheme="majorHAnsi" w:cstheme="majorHAnsi"/>
          <w:sz w:val="14"/>
        </w:rPr>
        <w:t xml:space="preserve">, although the government has not published separate statistics for the different variants yet. </w:t>
      </w:r>
      <w:r w:rsidRPr="00C1143E">
        <w:rPr>
          <w:rFonts w:asciiTheme="majorHAnsi" w:hAnsiTheme="majorHAnsi" w:cstheme="majorHAnsi"/>
          <w:highlight w:val="green"/>
          <w:u w:val="single"/>
        </w:rPr>
        <w:t>Hospitals</w:t>
      </w:r>
      <w:r w:rsidRPr="00FE51A3">
        <w:rPr>
          <w:rFonts w:asciiTheme="majorHAnsi" w:hAnsiTheme="majorHAnsi" w:cstheme="majorHAnsi"/>
          <w:u w:val="single"/>
        </w:rPr>
        <w:t xml:space="preserve"> and front-line workers in the country </w:t>
      </w:r>
      <w:r w:rsidRPr="00C1143E">
        <w:rPr>
          <w:rFonts w:asciiTheme="majorHAnsi" w:hAnsiTheme="majorHAnsi" w:cstheme="majorHAnsi"/>
          <w:highlight w:val="green"/>
          <w:u w:val="single"/>
        </w:rPr>
        <w:t xml:space="preserve">are </w:t>
      </w:r>
      <w:r w:rsidRPr="00C1143E">
        <w:rPr>
          <w:rFonts w:asciiTheme="majorHAnsi" w:hAnsiTheme="majorHAnsi" w:cstheme="majorHAnsi"/>
          <w:b/>
          <w:bCs/>
          <w:highlight w:val="green"/>
          <w:u w:val="single"/>
        </w:rPr>
        <w:t>overwhelmed</w:t>
      </w:r>
      <w:r w:rsidRPr="00FE51A3">
        <w:rPr>
          <w:rFonts w:asciiTheme="majorHAnsi" w:hAnsiTheme="majorHAnsi" w:cstheme="majorHAnsi"/>
          <w:u w:val="single"/>
        </w:rPr>
        <w:t xml:space="preserve"> with the number of patients they are receiving each day</w:t>
      </w:r>
      <w:r w:rsidRPr="00FE51A3">
        <w:rPr>
          <w:rFonts w:asciiTheme="majorHAnsi" w:hAnsiTheme="majorHAnsi" w:cstheme="majorHAnsi"/>
          <w:sz w:val="14"/>
        </w:rPr>
        <w:t xml:space="preserve">. In some provinces, such as Gauteng and KwaZulu-Natal, many hospitals are operating above capacity, with shortage of spaces and oxygen for patients. Front-line health care workers have been hit hard. As of December 2020, over 38,000 health care workers in South Africa had tested positive for the virus, with more than 390 dead, according to data cited by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Dozens Killed in South Africa Protests COLM QUINN The government is responding by calling for massive recruitment of health volunteers to beef up the staff strength at public hospitals. Earlier on in the pandemic, African countries made some gains against the virus through precautionary measures such as border closures. For instance, in March 2020, </w:t>
      </w:r>
      <w:r w:rsidRPr="00FE51A3">
        <w:rPr>
          <w:rFonts w:asciiTheme="majorHAnsi" w:hAnsiTheme="majorHAnsi" w:cstheme="majorHAnsi"/>
          <w:u w:val="single"/>
        </w:rPr>
        <w:t xml:space="preserve">South Africa was the first country on the continent to declare a state of </w:t>
      </w:r>
      <w:r w:rsidRPr="00FE51A3">
        <w:rPr>
          <w:rFonts w:asciiTheme="majorHAnsi" w:hAnsiTheme="majorHAnsi" w:cstheme="majorHAnsi"/>
          <w:b/>
          <w:bCs/>
          <w:u w:val="single"/>
        </w:rPr>
        <w:t>national disaster on the pandemic</w:t>
      </w:r>
      <w:r w:rsidRPr="00FE51A3">
        <w:rPr>
          <w:rFonts w:asciiTheme="majorHAnsi" w:hAnsiTheme="majorHAnsi" w:cstheme="majorHAnsi"/>
          <w:u w:val="single"/>
        </w:rPr>
        <w:t xml:space="preserve">, and stiffer restrictions were announced. But these initial </w:t>
      </w:r>
      <w:r w:rsidRPr="00C1143E">
        <w:rPr>
          <w:rFonts w:asciiTheme="majorHAnsi" w:hAnsiTheme="majorHAnsi" w:cstheme="majorHAnsi"/>
          <w:b/>
          <w:bCs/>
          <w:highlight w:val="green"/>
          <w:u w:val="single"/>
        </w:rPr>
        <w:t>successes are gradually</w:t>
      </w:r>
      <w:r w:rsidRPr="00FE51A3">
        <w:rPr>
          <w:rFonts w:asciiTheme="majorHAnsi" w:hAnsiTheme="majorHAnsi" w:cstheme="majorHAnsi"/>
          <w:b/>
          <w:bCs/>
          <w:u w:val="single"/>
        </w:rPr>
        <w:t xml:space="preserve"> being lost with the new wave of infections and growing death rate.</w:t>
      </w:r>
      <w:r w:rsidRPr="00FE51A3">
        <w:rPr>
          <w:rFonts w:asciiTheme="majorHAnsi" w:hAnsiTheme="majorHAnsi" w:cstheme="majorHAnsi"/>
          <w:u w:val="single"/>
        </w:rPr>
        <w:t xml:space="preserve"> The gradual relaxation of restrictions to save South Africa’s ailing economy</w:t>
      </w:r>
      <w:r w:rsidRPr="00FE51A3">
        <w:rPr>
          <w:rFonts w:asciiTheme="majorHAnsi" w:hAnsiTheme="majorHAnsi" w:cstheme="majorHAnsi"/>
          <w:sz w:val="14"/>
        </w:rPr>
        <w:t xml:space="preserve">, which started last June, </w:t>
      </w:r>
      <w:r w:rsidRPr="00FE51A3">
        <w:rPr>
          <w:rFonts w:asciiTheme="majorHAnsi" w:hAnsiTheme="majorHAnsi" w:cstheme="majorHAnsi"/>
          <w:b/>
          <w:bCs/>
          <w:u w:val="single"/>
        </w:rPr>
        <w:t xml:space="preserve">has worsened the situation. </w:t>
      </w:r>
      <w:r w:rsidRPr="00FE51A3">
        <w:rPr>
          <w:rFonts w:asciiTheme="majorHAnsi" w:hAnsiTheme="majorHAnsi" w:cstheme="majorHAnsi"/>
          <w:sz w:val="14"/>
        </w:rPr>
        <w:t xml:space="preserve">The World Bank says </w:t>
      </w:r>
      <w:r w:rsidRPr="00FE51A3">
        <w:rPr>
          <w:rFonts w:asciiTheme="majorHAnsi" w:hAnsiTheme="majorHAnsi" w:cstheme="majorHAnsi"/>
          <w:u w:val="single"/>
        </w:rPr>
        <w:t xml:space="preserve">South Africa is among the most unequal countries in the world—something the pandemic has only </w:t>
      </w:r>
      <w:r w:rsidRPr="00FE51A3">
        <w:rPr>
          <w:rFonts w:asciiTheme="majorHAnsi" w:hAnsiTheme="majorHAnsi" w:cstheme="majorHAnsi"/>
          <w:b/>
          <w:bCs/>
          <w:u w:val="single"/>
        </w:rPr>
        <w:t>inflamed</w:t>
      </w:r>
      <w:r w:rsidRPr="00FE51A3">
        <w:rPr>
          <w:rFonts w:asciiTheme="majorHAnsi" w:hAnsiTheme="majorHAnsi" w:cstheme="majorHAnsi"/>
          <w:u w:val="single"/>
        </w:rPr>
        <w:t xml:space="preserve">. The unemployment rate in the country stood at </w:t>
      </w:r>
      <w:r w:rsidRPr="00FE51A3">
        <w:rPr>
          <w:rFonts w:asciiTheme="majorHAnsi" w:hAnsiTheme="majorHAnsi" w:cstheme="majorHAnsi"/>
          <w:b/>
          <w:bCs/>
          <w:u w:val="single"/>
        </w:rPr>
        <w:t>33 percent</w:t>
      </w:r>
      <w:r w:rsidRPr="00FE51A3">
        <w:rPr>
          <w:rFonts w:asciiTheme="majorHAnsi" w:hAnsiTheme="majorHAnsi" w:cstheme="majorHAnsi"/>
          <w:u w:val="single"/>
        </w:rPr>
        <w:t xml:space="preserve"> at the end of March and is highest among youth aged 15 to 24.</w:t>
      </w:r>
      <w:r w:rsidRPr="00FE51A3">
        <w:rPr>
          <w:rFonts w:asciiTheme="majorHAnsi" w:hAnsiTheme="majorHAnsi" w:cstheme="majorHAnsi"/>
          <w:sz w:val="14"/>
        </w:rPr>
        <w:t xml:space="preserve"> As the third wave continues to ravage the country, </w:t>
      </w:r>
      <w:r w:rsidRPr="00FE51A3">
        <w:rPr>
          <w:rFonts w:asciiTheme="majorHAnsi" w:hAnsiTheme="majorHAnsi" w:cstheme="majorHAnsi"/>
          <w:u w:val="single"/>
        </w:rPr>
        <w:t xml:space="preserve">just 4 million people—about </w:t>
      </w:r>
      <w:r w:rsidRPr="00FE51A3">
        <w:rPr>
          <w:rFonts w:asciiTheme="majorHAnsi" w:hAnsiTheme="majorHAnsi" w:cstheme="majorHAnsi"/>
          <w:b/>
          <w:bCs/>
          <w:u w:val="single"/>
        </w:rPr>
        <w:t>7 percent</w:t>
      </w:r>
      <w:r w:rsidRPr="00FE51A3">
        <w:rPr>
          <w:rFonts w:asciiTheme="majorHAnsi" w:hAnsiTheme="majorHAnsi" w:cstheme="majorHAnsi"/>
          <w:u w:val="single"/>
        </w:rPr>
        <w:t xml:space="preserve"> of South Africa’s population of 60 million—have </w:t>
      </w:r>
      <w:r w:rsidRPr="00FE51A3">
        <w:rPr>
          <w:rFonts w:asciiTheme="majorHAnsi" w:hAnsiTheme="majorHAnsi" w:cstheme="majorHAnsi"/>
          <w:b/>
          <w:bCs/>
          <w:u w:val="single"/>
        </w:rPr>
        <w:t>received at least one dose of the vaccine</w:t>
      </w:r>
      <w:r w:rsidRPr="00FE51A3">
        <w:rPr>
          <w:rFonts w:asciiTheme="majorHAnsi" w:hAnsiTheme="majorHAnsi" w:cstheme="majorHAnsi"/>
          <w:u w:val="single"/>
        </w:rPr>
        <w:t>, according to the Department of Health.</w:t>
      </w:r>
    </w:p>
    <w:p w14:paraId="451B4EC6" w14:textId="77777777" w:rsidR="004D6545" w:rsidRPr="00FE51A3" w:rsidRDefault="004D6545" w:rsidP="004D6545">
      <w:pPr>
        <w:pStyle w:val="Heading4"/>
        <w:rPr>
          <w:rFonts w:asciiTheme="majorHAnsi" w:hAnsiTheme="majorHAnsi" w:cstheme="majorHAnsi"/>
        </w:rPr>
      </w:pPr>
      <w:r w:rsidRPr="00FE51A3">
        <w:rPr>
          <w:rFonts w:asciiTheme="majorHAnsi" w:hAnsiTheme="majorHAnsi" w:cstheme="majorHAnsi"/>
        </w:rPr>
        <w:t xml:space="preserve">COVID is </w:t>
      </w:r>
      <w:r w:rsidRPr="00FE51A3">
        <w:rPr>
          <w:rFonts w:asciiTheme="majorHAnsi" w:hAnsiTheme="majorHAnsi" w:cstheme="majorHAnsi"/>
          <w:u w:val="single"/>
        </w:rPr>
        <w:t>pummeling</w:t>
      </w:r>
      <w:r w:rsidRPr="00FE51A3">
        <w:rPr>
          <w:rFonts w:asciiTheme="majorHAnsi" w:hAnsiTheme="majorHAnsi" w:cstheme="majorHAnsi"/>
        </w:rPr>
        <w:t xml:space="preserve"> South Africa’s fragile economy and </w:t>
      </w:r>
      <w:r w:rsidRPr="00FE51A3">
        <w:rPr>
          <w:rFonts w:asciiTheme="majorHAnsi" w:hAnsiTheme="majorHAnsi" w:cstheme="majorHAnsi"/>
          <w:u w:val="single"/>
        </w:rPr>
        <w:t>fueling</w:t>
      </w:r>
      <w:r w:rsidRPr="00FE51A3">
        <w:rPr>
          <w:rFonts w:asciiTheme="majorHAnsi" w:hAnsiTheme="majorHAnsi" w:cstheme="majorHAnsi"/>
        </w:rPr>
        <w:t xml:space="preserve"> the </w:t>
      </w:r>
      <w:r w:rsidRPr="00FE51A3">
        <w:rPr>
          <w:rFonts w:asciiTheme="majorHAnsi" w:hAnsiTheme="majorHAnsi" w:cstheme="majorHAnsi"/>
          <w:u w:val="single"/>
        </w:rPr>
        <w:t>worst rioting</w:t>
      </w:r>
      <w:r w:rsidRPr="00FE51A3">
        <w:rPr>
          <w:rFonts w:asciiTheme="majorHAnsi" w:hAnsiTheme="majorHAnsi" w:cstheme="majorHAnsi"/>
        </w:rPr>
        <w:t xml:space="preserve"> since 1994. </w:t>
      </w:r>
    </w:p>
    <w:p w14:paraId="43A9C9B6" w14:textId="77777777" w:rsidR="004D6545" w:rsidRPr="00FE51A3" w:rsidRDefault="004D6545" w:rsidP="004D6545">
      <w:pPr>
        <w:rPr>
          <w:rFonts w:asciiTheme="majorHAnsi" w:hAnsiTheme="majorHAnsi" w:cstheme="majorHAnsi"/>
        </w:rPr>
      </w:pPr>
      <w:proofErr w:type="spellStart"/>
      <w:r w:rsidRPr="00FE51A3">
        <w:rPr>
          <w:rStyle w:val="Style13ptBold"/>
          <w:rFonts w:asciiTheme="majorHAnsi" w:hAnsiTheme="majorHAnsi" w:cstheme="majorHAnsi"/>
        </w:rPr>
        <w:t>Steinhauser</w:t>
      </w:r>
      <w:proofErr w:type="spellEnd"/>
      <w:r w:rsidRPr="00FE51A3">
        <w:rPr>
          <w:rStyle w:val="Style13ptBold"/>
          <w:rFonts w:asciiTheme="majorHAnsi" w:hAnsiTheme="majorHAnsi" w:cstheme="majorHAnsi"/>
        </w:rPr>
        <w:t xml:space="preserve"> and Parkinson 21</w:t>
      </w:r>
      <w:r w:rsidRPr="00FE51A3">
        <w:rPr>
          <w:rFonts w:asciiTheme="majorHAnsi" w:hAnsiTheme="majorHAnsi" w:cstheme="majorHAnsi"/>
        </w:rPr>
        <w:t xml:space="preserve">. [(Gabriele </w:t>
      </w:r>
      <w:proofErr w:type="spellStart"/>
      <w:r w:rsidRPr="00FE51A3">
        <w:rPr>
          <w:rFonts w:asciiTheme="majorHAnsi" w:hAnsiTheme="majorHAnsi" w:cstheme="majorHAnsi"/>
        </w:rPr>
        <w:t>Steinhauser</w:t>
      </w:r>
      <w:proofErr w:type="spellEnd"/>
      <w:r w:rsidRPr="00FE51A3">
        <w:rPr>
          <w:rFonts w:asciiTheme="majorHAnsi" w:hAnsiTheme="majorHAnsi" w:cstheme="majorHAnsi"/>
        </w:rPr>
        <w:t xml:space="preserve"> writes about politics and economics in southern Africa and beyond and helps manage The Wall Street Journal's reporters on the continent. Joe Parkinson is the Wall Street Journal’s Africa Bureau Chief, leading a team of correspondents chronicling business, </w:t>
      </w:r>
      <w:proofErr w:type="gramStart"/>
      <w:r w:rsidRPr="00FE51A3">
        <w:rPr>
          <w:rFonts w:asciiTheme="majorHAnsi" w:hAnsiTheme="majorHAnsi" w:cstheme="majorHAnsi"/>
        </w:rPr>
        <w:t>policy</w:t>
      </w:r>
      <w:proofErr w:type="gramEnd"/>
      <w:r w:rsidRPr="00FE51A3">
        <w:rPr>
          <w:rFonts w:asciiTheme="majorHAnsi" w:hAnsiTheme="majorHAnsi" w:cstheme="majorHAnsi"/>
        </w:rPr>
        <w:t xml:space="preserve"> and geopolitical trends across the continent. “Third Covid Wave Upends Fragile South Africa, a Warning for Developing World,” The Wall Street Journal, July 19, 2021. </w:t>
      </w:r>
      <w:hyperlink r:id="rId21" w:history="1">
        <w:r w:rsidRPr="00FE51A3">
          <w:rPr>
            <w:rStyle w:val="Hyperlink"/>
            <w:rFonts w:asciiTheme="majorHAnsi" w:hAnsiTheme="majorHAnsi" w:cstheme="majorHAnsi"/>
          </w:rPr>
          <w:t>https://www.wsj.com/articles/covid-pandemic-south-africa-riots-a-warning-for-developing-world-11626711622</w:t>
        </w:r>
      </w:hyperlink>
      <w:r w:rsidRPr="00FE51A3">
        <w:rPr>
          <w:rFonts w:asciiTheme="majorHAnsi" w:hAnsiTheme="majorHAnsi" w:cstheme="majorHAnsi"/>
        </w:rPr>
        <w:t xml:space="preserve">] TDI </w:t>
      </w:r>
    </w:p>
    <w:p w14:paraId="63AC2567" w14:textId="77777777" w:rsidR="004D6545" w:rsidRPr="00FE51A3" w:rsidRDefault="004D6545" w:rsidP="004D6545">
      <w:pPr>
        <w:rPr>
          <w:rFonts w:asciiTheme="majorHAnsi" w:hAnsiTheme="majorHAnsi" w:cstheme="majorHAnsi"/>
          <w:sz w:val="14"/>
        </w:rPr>
      </w:pPr>
      <w:r w:rsidRPr="000C7DED">
        <w:rPr>
          <w:rFonts w:asciiTheme="majorHAnsi" w:hAnsiTheme="majorHAnsi" w:cstheme="majorHAnsi"/>
          <w:highlight w:val="green"/>
          <w:u w:val="single"/>
        </w:rPr>
        <w:t>Wave after wave</w:t>
      </w:r>
      <w:r w:rsidRPr="00FE51A3">
        <w:rPr>
          <w:rFonts w:asciiTheme="majorHAnsi" w:hAnsiTheme="majorHAnsi" w:cstheme="majorHAnsi"/>
          <w:u w:val="single"/>
        </w:rPr>
        <w:t xml:space="preserve"> of coronavirus </w:t>
      </w:r>
      <w:r w:rsidRPr="000C7DED">
        <w:rPr>
          <w:rFonts w:asciiTheme="majorHAnsi" w:hAnsiTheme="majorHAnsi" w:cstheme="majorHAnsi"/>
          <w:highlight w:val="green"/>
          <w:u w:val="single"/>
        </w:rPr>
        <w:t xml:space="preserve">is </w:t>
      </w:r>
      <w:r w:rsidRPr="000C7DED">
        <w:rPr>
          <w:rFonts w:asciiTheme="majorHAnsi" w:hAnsiTheme="majorHAnsi" w:cstheme="majorHAnsi"/>
          <w:b/>
          <w:bCs/>
          <w:highlight w:val="green"/>
          <w:u w:val="single"/>
        </w:rPr>
        <w:t>pummeling South Africa’s</w:t>
      </w:r>
      <w:r w:rsidRPr="00FE51A3">
        <w:rPr>
          <w:rFonts w:asciiTheme="majorHAnsi" w:hAnsiTheme="majorHAnsi" w:cstheme="majorHAnsi"/>
          <w:b/>
          <w:bCs/>
          <w:u w:val="single"/>
        </w:rPr>
        <w:t xml:space="preserve"> fragile </w:t>
      </w:r>
      <w:r w:rsidRPr="000C7DED">
        <w:rPr>
          <w:rFonts w:asciiTheme="majorHAnsi" w:hAnsiTheme="majorHAnsi" w:cstheme="majorHAnsi"/>
          <w:b/>
          <w:bCs/>
          <w:highlight w:val="green"/>
          <w:u w:val="single"/>
        </w:rPr>
        <w:t>economy</w:t>
      </w:r>
      <w:r w:rsidRPr="000C7DED">
        <w:rPr>
          <w:rFonts w:asciiTheme="majorHAnsi" w:hAnsiTheme="majorHAnsi" w:cstheme="majorHAnsi"/>
          <w:highlight w:val="green"/>
          <w:u w:val="single"/>
        </w:rPr>
        <w:t xml:space="preserve"> and its</w:t>
      </w:r>
      <w:r w:rsidRPr="00FE51A3">
        <w:rPr>
          <w:rFonts w:asciiTheme="majorHAnsi" w:hAnsiTheme="majorHAnsi" w:cstheme="majorHAnsi"/>
          <w:u w:val="single"/>
        </w:rPr>
        <w:t xml:space="preserve"> largely </w:t>
      </w:r>
      <w:r w:rsidRPr="000C7DED">
        <w:rPr>
          <w:rFonts w:asciiTheme="majorHAnsi" w:hAnsiTheme="majorHAnsi" w:cstheme="majorHAnsi"/>
          <w:highlight w:val="green"/>
          <w:u w:val="single"/>
        </w:rPr>
        <w:t>unvaccinated population, creating a</w:t>
      </w:r>
      <w:r w:rsidRPr="00FE51A3">
        <w:rPr>
          <w:rFonts w:asciiTheme="majorHAnsi" w:hAnsiTheme="majorHAnsi" w:cstheme="majorHAnsi"/>
          <w:u w:val="single"/>
        </w:rPr>
        <w:t xml:space="preserve"> spiral of death, lockdowns and anger </w:t>
      </w:r>
      <w:r w:rsidRPr="000C7DED">
        <w:rPr>
          <w:rFonts w:asciiTheme="majorHAnsi" w:hAnsiTheme="majorHAnsi" w:cstheme="majorHAnsi"/>
          <w:highlight w:val="green"/>
          <w:u w:val="single"/>
        </w:rPr>
        <w:t xml:space="preserve">that has </w:t>
      </w:r>
      <w:r w:rsidRPr="000C7DED">
        <w:rPr>
          <w:rFonts w:asciiTheme="majorHAnsi" w:hAnsiTheme="majorHAnsi" w:cstheme="majorHAnsi"/>
          <w:b/>
          <w:bCs/>
          <w:highlight w:val="green"/>
          <w:u w:val="single"/>
        </w:rPr>
        <w:t xml:space="preserve">fueled the country’s worst rioting </w:t>
      </w:r>
      <w:r w:rsidRPr="000C7DED">
        <w:rPr>
          <w:rFonts w:asciiTheme="majorHAnsi" w:hAnsiTheme="majorHAnsi" w:cstheme="majorHAnsi"/>
          <w:highlight w:val="green"/>
          <w:u w:val="single"/>
        </w:rPr>
        <w:t>since</w:t>
      </w:r>
      <w:r w:rsidRPr="00FE51A3">
        <w:rPr>
          <w:rFonts w:asciiTheme="majorHAnsi" w:hAnsiTheme="majorHAnsi" w:cstheme="majorHAnsi"/>
          <w:u w:val="single"/>
        </w:rPr>
        <w:t xml:space="preserve"> the collapse of white minority rule in </w:t>
      </w:r>
      <w:r w:rsidRPr="000C7DED">
        <w:rPr>
          <w:rFonts w:asciiTheme="majorHAnsi" w:hAnsiTheme="majorHAnsi" w:cstheme="majorHAnsi"/>
          <w:highlight w:val="green"/>
          <w:u w:val="single"/>
        </w:rPr>
        <w:t>1994</w:t>
      </w:r>
      <w:r w:rsidRPr="00FE51A3">
        <w:rPr>
          <w:rFonts w:asciiTheme="majorHAnsi" w:hAnsiTheme="majorHAnsi" w:cstheme="majorHAnsi"/>
          <w:u w:val="single"/>
        </w:rPr>
        <w:t>.</w:t>
      </w:r>
      <w:r w:rsidRPr="00FE51A3">
        <w:rPr>
          <w:rFonts w:asciiTheme="majorHAnsi" w:hAnsiTheme="majorHAnsi" w:cstheme="majorHAnsi"/>
          <w:sz w:val="14"/>
        </w:rPr>
        <w:t xml:space="preserve"> At least 215 people died in the violence across South Africa’s two most populous provinces, and more than 3,400 have been arrested. While the looting had quieted by Monday, t</w:t>
      </w:r>
      <w:r w:rsidRPr="00FE51A3">
        <w:rPr>
          <w:rFonts w:asciiTheme="majorHAnsi" w:hAnsiTheme="majorHAnsi" w:cstheme="majorHAnsi"/>
          <w:u w:val="single"/>
        </w:rPr>
        <w:t>he situation remains tense in parts of the country.</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Saaberie</w:t>
      </w:r>
      <w:proofErr w:type="spellEnd"/>
      <w:r w:rsidRPr="00FE51A3">
        <w:rPr>
          <w:rFonts w:asciiTheme="majorHAnsi" w:hAnsiTheme="majorHAnsi" w:cstheme="majorHAnsi"/>
          <w:sz w:val="14"/>
        </w:rPr>
        <w:t xml:space="preserve"> </w:t>
      </w:r>
      <w:proofErr w:type="spellStart"/>
      <w:r w:rsidRPr="00FE51A3">
        <w:rPr>
          <w:rFonts w:asciiTheme="majorHAnsi" w:hAnsiTheme="majorHAnsi" w:cstheme="majorHAnsi"/>
          <w:sz w:val="14"/>
        </w:rPr>
        <w:t>Chishty</w:t>
      </w:r>
      <w:proofErr w:type="spellEnd"/>
      <w:r w:rsidRPr="00FE51A3">
        <w:rPr>
          <w:rFonts w:asciiTheme="majorHAnsi" w:hAnsiTheme="majorHAnsi" w:cstheme="majorHAnsi"/>
          <w:sz w:val="14"/>
        </w:rPr>
        <w:t xml:space="preserve"> paramedic Farah Williams said that after weeks of back-to-back calls from patients, the phones went quiet last week during the riots. The violence was initially sparked by the arrest of former President Jacob Zuma earlier this </w:t>
      </w:r>
      <w:proofErr w:type="gramStart"/>
      <w:r w:rsidRPr="00FE51A3">
        <w:rPr>
          <w:rFonts w:asciiTheme="majorHAnsi" w:hAnsiTheme="majorHAnsi" w:cstheme="majorHAnsi"/>
          <w:sz w:val="14"/>
        </w:rPr>
        <w:t>month, and</w:t>
      </w:r>
      <w:proofErr w:type="gramEnd"/>
      <w:r w:rsidRPr="00FE51A3">
        <w:rPr>
          <w:rFonts w:asciiTheme="majorHAnsi" w:hAnsiTheme="majorHAnsi" w:cstheme="majorHAnsi"/>
          <w:sz w:val="14"/>
        </w:rPr>
        <w:t xml:space="preserve"> has exacerbated a power struggle within the African National Congress, South Africa’s ruling party since Nelson Mandela’s election as the country’s first Black president 27 years ago. </w:t>
      </w:r>
      <w:r w:rsidRPr="00FE51A3">
        <w:rPr>
          <w:rFonts w:asciiTheme="majorHAnsi" w:hAnsiTheme="majorHAnsi" w:cstheme="majorHAnsi"/>
          <w:u w:val="single"/>
        </w:rPr>
        <w:t xml:space="preserve">President Cyril </w:t>
      </w:r>
      <w:proofErr w:type="spellStart"/>
      <w:r w:rsidRPr="00FE51A3">
        <w:rPr>
          <w:rFonts w:asciiTheme="majorHAnsi" w:hAnsiTheme="majorHAnsi" w:cstheme="majorHAnsi"/>
          <w:u w:val="single"/>
        </w:rPr>
        <w:t>Ramaphosa</w:t>
      </w:r>
      <w:proofErr w:type="spellEnd"/>
      <w:r w:rsidRPr="00FE51A3">
        <w:rPr>
          <w:rFonts w:asciiTheme="majorHAnsi" w:hAnsiTheme="majorHAnsi" w:cstheme="majorHAnsi"/>
          <w:u w:val="single"/>
        </w:rPr>
        <w:t xml:space="preserve"> has said the </w:t>
      </w:r>
      <w:r w:rsidRPr="00CB5A5A">
        <w:rPr>
          <w:rFonts w:asciiTheme="majorHAnsi" w:hAnsiTheme="majorHAnsi" w:cstheme="majorHAnsi"/>
          <w:highlight w:val="green"/>
          <w:u w:val="single"/>
        </w:rPr>
        <w:t xml:space="preserve">unrest was an attempted </w:t>
      </w:r>
      <w:r w:rsidRPr="00CB5A5A">
        <w:rPr>
          <w:rFonts w:asciiTheme="majorHAnsi" w:hAnsiTheme="majorHAnsi" w:cstheme="majorHAnsi"/>
          <w:b/>
          <w:bCs/>
          <w:highlight w:val="green"/>
          <w:u w:val="single"/>
        </w:rPr>
        <w:t>insurrection against</w:t>
      </w:r>
      <w:r w:rsidRPr="00FE51A3">
        <w:rPr>
          <w:rFonts w:asciiTheme="majorHAnsi" w:hAnsiTheme="majorHAnsi" w:cstheme="majorHAnsi"/>
          <w:b/>
          <w:bCs/>
          <w:u w:val="single"/>
        </w:rPr>
        <w:t xml:space="preserve"> South Africa’s </w:t>
      </w:r>
      <w:r w:rsidRPr="00CB5A5A">
        <w:rPr>
          <w:rFonts w:asciiTheme="majorHAnsi" w:hAnsiTheme="majorHAnsi" w:cstheme="majorHAnsi"/>
          <w:b/>
          <w:bCs/>
          <w:highlight w:val="green"/>
          <w:u w:val="single"/>
        </w:rPr>
        <w:t>democracy</w:t>
      </w:r>
      <w:r w:rsidRPr="00FE51A3">
        <w:rPr>
          <w:rFonts w:asciiTheme="majorHAnsi" w:hAnsiTheme="majorHAnsi" w:cstheme="majorHAnsi"/>
          <w:u w:val="single"/>
        </w:rPr>
        <w:t xml:space="preserve"> and intended to sabotage its economy.</w:t>
      </w:r>
      <w:r w:rsidRPr="00FE51A3">
        <w:rPr>
          <w:rFonts w:asciiTheme="majorHAnsi" w:hAnsiTheme="majorHAnsi" w:cstheme="majorHAnsi"/>
          <w:sz w:val="14"/>
        </w:rPr>
        <w:t xml:space="preserve"> </w:t>
      </w:r>
      <w:r w:rsidRPr="00CB5A5A">
        <w:rPr>
          <w:rFonts w:asciiTheme="majorHAnsi" w:hAnsiTheme="majorHAnsi" w:cstheme="majorHAnsi"/>
          <w:highlight w:val="green"/>
          <w:u w:val="single"/>
        </w:rPr>
        <w:t>The</w:t>
      </w:r>
      <w:r w:rsidRPr="00FE51A3">
        <w:rPr>
          <w:rFonts w:asciiTheme="majorHAnsi" w:hAnsiTheme="majorHAnsi" w:cstheme="majorHAnsi"/>
          <w:u w:val="single"/>
        </w:rPr>
        <w:t xml:space="preserve"> political </w:t>
      </w:r>
      <w:r w:rsidRPr="00CB5A5A">
        <w:rPr>
          <w:rFonts w:asciiTheme="majorHAnsi" w:hAnsiTheme="majorHAnsi" w:cstheme="majorHAnsi"/>
          <w:highlight w:val="green"/>
          <w:u w:val="single"/>
        </w:rPr>
        <w:t>protest</w:t>
      </w:r>
      <w:r w:rsidRPr="00FE51A3">
        <w:rPr>
          <w:rFonts w:asciiTheme="majorHAnsi" w:hAnsiTheme="majorHAnsi" w:cstheme="majorHAnsi"/>
          <w:u w:val="single"/>
        </w:rPr>
        <w:t xml:space="preserve"> quickly </w:t>
      </w:r>
      <w:r w:rsidRPr="00CB5A5A">
        <w:rPr>
          <w:rFonts w:asciiTheme="majorHAnsi" w:hAnsiTheme="majorHAnsi" w:cstheme="majorHAnsi"/>
          <w:highlight w:val="green"/>
          <w:u w:val="single"/>
        </w:rPr>
        <w:t>devolved, becoming an outlet for</w:t>
      </w:r>
      <w:r w:rsidRPr="00FE51A3">
        <w:rPr>
          <w:rFonts w:asciiTheme="majorHAnsi" w:hAnsiTheme="majorHAnsi" w:cstheme="majorHAnsi"/>
          <w:u w:val="single"/>
        </w:rPr>
        <w:t xml:space="preserve"> the frustrations of an </w:t>
      </w:r>
      <w:r w:rsidRPr="00CB5A5A">
        <w:rPr>
          <w:rFonts w:asciiTheme="majorHAnsi" w:hAnsiTheme="majorHAnsi" w:cstheme="majorHAnsi"/>
          <w:highlight w:val="green"/>
          <w:u w:val="single"/>
        </w:rPr>
        <w:t>impoverished majority</w:t>
      </w:r>
      <w:r w:rsidRPr="00FE51A3">
        <w:rPr>
          <w:rFonts w:asciiTheme="majorHAnsi" w:hAnsiTheme="majorHAnsi" w:cstheme="majorHAnsi"/>
          <w:u w:val="single"/>
        </w:rPr>
        <w:t xml:space="preserve"> long </w:t>
      </w:r>
      <w:r w:rsidRPr="00CB5A5A">
        <w:rPr>
          <w:rFonts w:asciiTheme="majorHAnsi" w:hAnsiTheme="majorHAnsi" w:cstheme="majorHAnsi"/>
          <w:b/>
          <w:bCs/>
          <w:highlight w:val="green"/>
          <w:u w:val="single"/>
        </w:rPr>
        <w:t>shut out of the</w:t>
      </w:r>
      <w:r w:rsidRPr="00FE51A3">
        <w:rPr>
          <w:rFonts w:asciiTheme="majorHAnsi" w:hAnsiTheme="majorHAnsi" w:cstheme="majorHAnsi"/>
          <w:b/>
          <w:bCs/>
          <w:u w:val="single"/>
        </w:rPr>
        <w:t xml:space="preserve"> country’s </w:t>
      </w:r>
      <w:r w:rsidRPr="00CB5A5A">
        <w:rPr>
          <w:rFonts w:asciiTheme="majorHAnsi" w:hAnsiTheme="majorHAnsi" w:cstheme="majorHAnsi"/>
          <w:b/>
          <w:bCs/>
          <w:highlight w:val="green"/>
          <w:u w:val="single"/>
        </w:rPr>
        <w:t>economy</w:t>
      </w:r>
      <w:r w:rsidRPr="00FE51A3">
        <w:rPr>
          <w:rFonts w:asciiTheme="majorHAnsi" w:hAnsiTheme="majorHAnsi" w:cstheme="majorHAnsi"/>
          <w:u w:val="single"/>
        </w:rPr>
        <w:t xml:space="preserve">. South Africa is struggling to emerge from a </w:t>
      </w:r>
      <w:r w:rsidRPr="00FE51A3">
        <w:rPr>
          <w:rFonts w:asciiTheme="majorHAnsi" w:hAnsiTheme="majorHAnsi" w:cstheme="majorHAnsi"/>
          <w:b/>
          <w:bCs/>
          <w:u w:val="single"/>
        </w:rPr>
        <w:t>record contraction of 7%</w:t>
      </w:r>
      <w:r w:rsidRPr="00FE51A3">
        <w:rPr>
          <w:rFonts w:asciiTheme="majorHAnsi" w:hAnsiTheme="majorHAnsi" w:cstheme="majorHAnsi"/>
          <w:u w:val="single"/>
        </w:rPr>
        <w:t xml:space="preserve"> last year. Each surge of Covid-19 and the subsequent lockdowns are </w:t>
      </w:r>
      <w:r w:rsidRPr="00FE51A3">
        <w:rPr>
          <w:rFonts w:asciiTheme="majorHAnsi" w:hAnsiTheme="majorHAnsi" w:cstheme="majorHAnsi"/>
          <w:b/>
          <w:bCs/>
          <w:u w:val="single"/>
        </w:rPr>
        <w:t>putting more pressure on the divided nation</w:t>
      </w:r>
      <w:r w:rsidRPr="00FE51A3">
        <w:rPr>
          <w:rFonts w:asciiTheme="majorHAnsi" w:hAnsiTheme="majorHAnsi" w:cstheme="majorHAnsi"/>
          <w:u w:val="single"/>
        </w:rPr>
        <w:t xml:space="preserve">, where </w:t>
      </w:r>
      <w:r w:rsidRPr="00FE51A3">
        <w:rPr>
          <w:rFonts w:asciiTheme="majorHAnsi" w:hAnsiTheme="majorHAnsi" w:cstheme="majorHAnsi"/>
          <w:b/>
          <w:bCs/>
          <w:u w:val="single"/>
        </w:rPr>
        <w:t>43% of workers were without a job</w:t>
      </w:r>
      <w:r w:rsidRPr="00FE51A3">
        <w:rPr>
          <w:rFonts w:asciiTheme="majorHAnsi" w:hAnsiTheme="majorHAnsi" w:cstheme="majorHAnsi"/>
          <w:u w:val="single"/>
        </w:rPr>
        <w:t xml:space="preserve"> at the end of March. </w:t>
      </w:r>
      <w:r w:rsidRPr="00FE51A3">
        <w:rPr>
          <w:rFonts w:asciiTheme="majorHAnsi" w:hAnsiTheme="majorHAnsi" w:cstheme="majorHAnsi"/>
          <w:sz w:val="14"/>
        </w:rPr>
        <w:t>“</w:t>
      </w:r>
      <w:r w:rsidRPr="00FE51A3">
        <w:rPr>
          <w:rFonts w:asciiTheme="majorHAnsi" w:hAnsiTheme="majorHAnsi" w:cstheme="majorHAnsi"/>
          <w:u w:val="single"/>
        </w:rPr>
        <w:t xml:space="preserve">We were sitting on a dormant volcano here, where </w:t>
      </w:r>
      <w:r w:rsidRPr="00FE51A3">
        <w:rPr>
          <w:rFonts w:asciiTheme="majorHAnsi" w:hAnsiTheme="majorHAnsi" w:cstheme="majorHAnsi"/>
          <w:b/>
          <w:bCs/>
          <w:u w:val="single"/>
        </w:rPr>
        <w:t>all of us might perish</w:t>
      </w:r>
      <w:r w:rsidRPr="00FE51A3">
        <w:rPr>
          <w:rFonts w:asciiTheme="majorHAnsi" w:hAnsiTheme="majorHAnsi" w:cstheme="majorHAnsi"/>
          <w:u w:val="single"/>
        </w:rPr>
        <w:t xml:space="preserve"> if it erupts</w:t>
      </w:r>
      <w:r w:rsidRPr="00FE51A3">
        <w:rPr>
          <w:rFonts w:asciiTheme="majorHAnsi" w:hAnsiTheme="majorHAnsi" w:cstheme="majorHAnsi"/>
          <w:sz w:val="14"/>
        </w:rPr>
        <w:t xml:space="preserve">,” said Xolani Dube, a political analyst with the </w:t>
      </w:r>
      <w:proofErr w:type="spellStart"/>
      <w:r w:rsidRPr="00FE51A3">
        <w:rPr>
          <w:rFonts w:asciiTheme="majorHAnsi" w:hAnsiTheme="majorHAnsi" w:cstheme="majorHAnsi"/>
          <w:sz w:val="14"/>
        </w:rPr>
        <w:t>Xubera</w:t>
      </w:r>
      <w:proofErr w:type="spellEnd"/>
      <w:r w:rsidRPr="00FE51A3">
        <w:rPr>
          <w:rFonts w:asciiTheme="majorHAnsi" w:hAnsiTheme="majorHAnsi" w:cstheme="majorHAnsi"/>
          <w:sz w:val="14"/>
        </w:rPr>
        <w:t xml:space="preserve"> Institute for Research and Development, a nonpartisan think tank in the southeastern city of Durban. “</w:t>
      </w:r>
      <w:r w:rsidRPr="00FE51A3">
        <w:rPr>
          <w:rFonts w:asciiTheme="majorHAnsi" w:hAnsiTheme="majorHAnsi" w:cstheme="majorHAnsi"/>
          <w:b/>
          <w:bCs/>
          <w:u w:val="single"/>
        </w:rPr>
        <w:t xml:space="preserve">Now </w:t>
      </w:r>
      <w:r w:rsidRPr="00CB5A5A">
        <w:rPr>
          <w:rFonts w:asciiTheme="majorHAnsi" w:hAnsiTheme="majorHAnsi" w:cstheme="majorHAnsi"/>
          <w:b/>
          <w:bCs/>
          <w:highlight w:val="green"/>
          <w:u w:val="single"/>
        </w:rPr>
        <w:t>the volcano has erupted</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human and economic dislocation in South Africa, </w:t>
      </w:r>
      <w:r w:rsidRPr="00CB5A5A">
        <w:rPr>
          <w:rFonts w:asciiTheme="majorHAnsi" w:hAnsiTheme="majorHAnsi" w:cstheme="majorHAnsi"/>
          <w:highlight w:val="green"/>
          <w:u w:val="single"/>
        </w:rPr>
        <w:t>where</w:t>
      </w:r>
      <w:r w:rsidRPr="00FE51A3">
        <w:rPr>
          <w:rFonts w:asciiTheme="majorHAnsi" w:hAnsiTheme="majorHAnsi" w:cstheme="majorHAnsi"/>
          <w:u w:val="single"/>
        </w:rPr>
        <w:t xml:space="preserve"> just </w:t>
      </w:r>
      <w:r w:rsidRPr="00CB5A5A">
        <w:rPr>
          <w:rFonts w:asciiTheme="majorHAnsi" w:hAnsiTheme="majorHAnsi" w:cstheme="majorHAnsi"/>
          <w:highlight w:val="green"/>
          <w:u w:val="single"/>
        </w:rPr>
        <w:t>2.8% of people have</w:t>
      </w:r>
      <w:r w:rsidRPr="00FE51A3">
        <w:rPr>
          <w:rFonts w:asciiTheme="majorHAnsi" w:hAnsiTheme="majorHAnsi" w:cstheme="majorHAnsi"/>
          <w:u w:val="single"/>
        </w:rPr>
        <w:t xml:space="preserve"> been fully </w:t>
      </w:r>
      <w:r w:rsidRPr="00CB5A5A">
        <w:rPr>
          <w:rFonts w:asciiTheme="majorHAnsi" w:hAnsiTheme="majorHAnsi" w:cstheme="majorHAnsi"/>
          <w:highlight w:val="green"/>
          <w:u w:val="single"/>
        </w:rPr>
        <w:t>vaccinated</w:t>
      </w:r>
      <w:r w:rsidRPr="00FE51A3">
        <w:rPr>
          <w:rFonts w:asciiTheme="majorHAnsi" w:hAnsiTheme="majorHAnsi" w:cstheme="majorHAnsi"/>
          <w:u w:val="single"/>
        </w:rPr>
        <w:t xml:space="preserve"> against Covid-19, </w:t>
      </w:r>
      <w:r w:rsidRPr="00CB5A5A">
        <w:rPr>
          <w:rFonts w:asciiTheme="majorHAnsi" w:hAnsiTheme="majorHAnsi" w:cstheme="majorHAnsi"/>
          <w:highlight w:val="green"/>
          <w:u w:val="single"/>
        </w:rPr>
        <w:t>shows how difficult it will be for</w:t>
      </w:r>
      <w:r w:rsidRPr="00FE51A3">
        <w:rPr>
          <w:rFonts w:asciiTheme="majorHAnsi" w:hAnsiTheme="majorHAnsi" w:cstheme="majorHAnsi"/>
          <w:u w:val="single"/>
        </w:rPr>
        <w:t xml:space="preserve"> many </w:t>
      </w:r>
      <w:r w:rsidRPr="00CB5A5A">
        <w:rPr>
          <w:rFonts w:asciiTheme="majorHAnsi" w:hAnsiTheme="majorHAnsi" w:cstheme="majorHAnsi"/>
          <w:b/>
          <w:bCs/>
          <w:highlight w:val="green"/>
          <w:u w:val="single"/>
        </w:rPr>
        <w:t>emerging economies to recover</w:t>
      </w:r>
      <w:r w:rsidRPr="00FE51A3">
        <w:rPr>
          <w:rFonts w:asciiTheme="majorHAnsi" w:hAnsiTheme="majorHAnsi" w:cstheme="majorHAnsi"/>
          <w:b/>
          <w:bCs/>
          <w:u w:val="single"/>
        </w:rPr>
        <w:t xml:space="preserve"> from the pandemic.</w:t>
      </w:r>
      <w:r w:rsidRPr="00FE51A3">
        <w:rPr>
          <w:rFonts w:asciiTheme="majorHAnsi" w:hAnsiTheme="majorHAnsi" w:cstheme="majorHAnsi"/>
          <w:u w:val="single"/>
        </w:rPr>
        <w:t xml:space="preserve"> The violence in South Africa</w:t>
      </w:r>
      <w:r w:rsidRPr="00FE51A3">
        <w:rPr>
          <w:rFonts w:asciiTheme="majorHAnsi" w:hAnsiTheme="majorHAnsi" w:cstheme="majorHAnsi"/>
          <w:sz w:val="14"/>
        </w:rPr>
        <w:t>—as well as in countries including Colombia and Sudan—</w:t>
      </w:r>
      <w:r w:rsidRPr="00FE51A3">
        <w:rPr>
          <w:rFonts w:asciiTheme="majorHAnsi" w:hAnsiTheme="majorHAnsi" w:cstheme="majorHAnsi"/>
          <w:u w:val="single"/>
        </w:rPr>
        <w:t xml:space="preserve">offers a stark example of how diminishing incomes and the rising cost of food are adding to more than a year of </w:t>
      </w:r>
      <w:r w:rsidRPr="00CB5A5A">
        <w:rPr>
          <w:rFonts w:asciiTheme="majorHAnsi" w:hAnsiTheme="majorHAnsi" w:cstheme="majorHAnsi"/>
          <w:highlight w:val="green"/>
          <w:u w:val="single"/>
        </w:rPr>
        <w:t>pandemic suffering</w:t>
      </w:r>
      <w:r w:rsidRPr="00FE51A3">
        <w:rPr>
          <w:rFonts w:asciiTheme="majorHAnsi" w:hAnsiTheme="majorHAnsi" w:cstheme="majorHAnsi"/>
          <w:u w:val="single"/>
        </w:rPr>
        <w:t xml:space="preserve">, </w:t>
      </w:r>
      <w:r w:rsidRPr="00CB5A5A">
        <w:rPr>
          <w:rFonts w:asciiTheme="majorHAnsi" w:hAnsiTheme="majorHAnsi" w:cstheme="majorHAnsi"/>
          <w:b/>
          <w:bCs/>
          <w:highlight w:val="green"/>
          <w:u w:val="single"/>
        </w:rPr>
        <w:t>exacerbating political instability</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sz w:val="14"/>
        </w:rPr>
        <w:t xml:space="preserve">The World Bank estimates that more than 160 million people will have been pushed into poverty </w:t>
      </w:r>
      <w:proofErr w:type="gramStart"/>
      <w:r w:rsidRPr="00FE51A3">
        <w:rPr>
          <w:rFonts w:asciiTheme="majorHAnsi" w:hAnsiTheme="majorHAnsi" w:cstheme="majorHAnsi"/>
          <w:sz w:val="14"/>
        </w:rPr>
        <w:t>as a result of</w:t>
      </w:r>
      <w:proofErr w:type="gramEnd"/>
      <w:r w:rsidRPr="00FE51A3">
        <w:rPr>
          <w:rFonts w:asciiTheme="majorHAnsi" w:hAnsiTheme="majorHAnsi" w:cstheme="majorHAnsi"/>
          <w:sz w:val="14"/>
        </w:rPr>
        <w:t xml:space="preserve"> Covid by the end of 2021, widening the gap between the world’s richest and poorest nations. </w:t>
      </w:r>
      <w:r w:rsidRPr="00CB5A5A">
        <w:rPr>
          <w:rFonts w:asciiTheme="majorHAnsi" w:hAnsiTheme="majorHAnsi" w:cstheme="majorHAnsi"/>
          <w:highlight w:val="green"/>
          <w:u w:val="single"/>
        </w:rPr>
        <w:t xml:space="preserve">The pandemic has </w:t>
      </w:r>
      <w:r w:rsidRPr="00CB5A5A">
        <w:rPr>
          <w:rFonts w:asciiTheme="majorHAnsi" w:hAnsiTheme="majorHAnsi" w:cstheme="majorHAnsi"/>
          <w:b/>
          <w:bCs/>
          <w:highlight w:val="green"/>
          <w:u w:val="single"/>
        </w:rPr>
        <w:t>led 41 million people to the brink of famine</w:t>
      </w:r>
      <w:r w:rsidRPr="00FE51A3">
        <w:rPr>
          <w:rFonts w:asciiTheme="majorHAnsi" w:hAnsiTheme="majorHAnsi" w:cstheme="majorHAnsi"/>
          <w:u w:val="single"/>
        </w:rPr>
        <w:t>, according to the World Food Program.</w:t>
      </w:r>
    </w:p>
    <w:p w14:paraId="5E23DBE6" w14:textId="77777777" w:rsidR="004D6545" w:rsidRPr="00FE51A3" w:rsidRDefault="004D6545" w:rsidP="004D6545">
      <w:pPr>
        <w:pStyle w:val="Heading4"/>
        <w:rPr>
          <w:rFonts w:asciiTheme="majorHAnsi" w:hAnsiTheme="majorHAnsi" w:cstheme="majorHAnsi"/>
        </w:rPr>
      </w:pPr>
      <w:bookmarkStart w:id="0" w:name="_Hlk535249827"/>
      <w:r w:rsidRPr="00FE51A3">
        <w:rPr>
          <w:rFonts w:asciiTheme="majorHAnsi" w:hAnsiTheme="majorHAnsi" w:cstheme="majorHAnsi"/>
        </w:rPr>
        <w:t xml:space="preserve">Africa instability </w:t>
      </w:r>
      <w:r w:rsidRPr="00FE51A3">
        <w:rPr>
          <w:rFonts w:asciiTheme="majorHAnsi" w:hAnsiTheme="majorHAnsi" w:cstheme="majorHAnsi"/>
          <w:u w:val="single"/>
        </w:rPr>
        <w:t>goes nuclear</w:t>
      </w:r>
      <w:r w:rsidRPr="00FE51A3">
        <w:rPr>
          <w:rFonts w:asciiTheme="majorHAnsi" w:hAnsiTheme="majorHAnsi" w:cstheme="majorHAnsi"/>
        </w:rPr>
        <w:t>.</w:t>
      </w:r>
    </w:p>
    <w:p w14:paraId="20B7ED95" w14:textId="77777777" w:rsidR="004D6545" w:rsidRPr="00FE51A3" w:rsidRDefault="004D6545" w:rsidP="004D6545">
      <w:pPr>
        <w:rPr>
          <w:rStyle w:val="Hyperlink"/>
          <w:rFonts w:asciiTheme="majorHAnsi" w:hAnsiTheme="majorHAnsi" w:cstheme="majorHAnsi"/>
        </w:rPr>
      </w:pPr>
      <w:r w:rsidRPr="00FE51A3">
        <w:rPr>
          <w:rStyle w:val="Style13ptBold"/>
          <w:rFonts w:asciiTheme="majorHAnsi" w:hAnsiTheme="majorHAnsi" w:cstheme="majorHAnsi"/>
        </w:rPr>
        <w:t>Mead</w:t>
      </w:r>
      <w:r w:rsidRPr="00FE51A3">
        <w:rPr>
          <w:rFonts w:asciiTheme="majorHAnsi" w:hAnsiTheme="majorHAnsi" w:cstheme="majorHAnsi"/>
        </w:rPr>
        <w:t xml:space="preserve"> </w:t>
      </w:r>
      <w:r w:rsidRPr="00FE51A3">
        <w:rPr>
          <w:rStyle w:val="Style13ptBold"/>
          <w:rFonts w:asciiTheme="majorHAnsi" w:hAnsiTheme="majorHAnsi" w:cstheme="majorHAnsi"/>
        </w:rPr>
        <w:t>13</w:t>
      </w:r>
      <w:r w:rsidRPr="00FE51A3">
        <w:rPr>
          <w:rFonts w:asciiTheme="majorHAnsi" w:hAnsiTheme="majorHAnsi" w:cstheme="majorHAnsi"/>
        </w:rPr>
        <w:t xml:space="preserve">. [(Walter Mead is a James Clarke Chace Professor of Foreign Affairs and Humanities, Bard College) “Peace in The Congo? Why the World Should Care,” The American Interest, December 15, 2013. </w:t>
      </w:r>
      <w:hyperlink r:id="rId22" w:history="1">
        <w:r w:rsidRPr="00FE51A3">
          <w:rPr>
            <w:rStyle w:val="Hyperlink"/>
            <w:rFonts w:asciiTheme="majorHAnsi" w:hAnsiTheme="majorHAnsi" w:cstheme="majorHAnsi"/>
          </w:rPr>
          <w:t>https://www.the-american-interest.com/2013/12/15/peace-in-the-congo-why-the-world-should-care/</w:t>
        </w:r>
      </w:hyperlink>
    </w:p>
    <w:p w14:paraId="4B223D9A" w14:textId="77777777" w:rsidR="004D6545" w:rsidRPr="00FE51A3" w:rsidRDefault="004D6545" w:rsidP="004D6545">
      <w:pPr>
        <w:rPr>
          <w:rFonts w:asciiTheme="majorHAnsi" w:hAnsiTheme="majorHAnsi" w:cstheme="majorHAnsi"/>
        </w:rPr>
      </w:pPr>
      <w:r w:rsidRPr="00FE51A3">
        <w:rPr>
          <w:rStyle w:val="StyleUnderline"/>
          <w:rFonts w:asciiTheme="majorHAnsi" w:hAnsiTheme="majorHAnsi" w:cstheme="majorHAnsi"/>
        </w:rPr>
        <w:lastRenderedPageBreak/>
        <w:t xml:space="preserve">One of the </w:t>
      </w:r>
      <w:r w:rsidRPr="00FE51A3">
        <w:rPr>
          <w:rStyle w:val="Emphasis"/>
          <w:rFonts w:asciiTheme="majorHAnsi" w:hAnsiTheme="majorHAnsi" w:cstheme="majorHAnsi"/>
        </w:rPr>
        <w:t>biggest questions of the 21st century</w:t>
      </w:r>
      <w:r w:rsidRPr="00FE51A3">
        <w:rPr>
          <w:rStyle w:val="StyleUnderline"/>
          <w:rFonts w:asciiTheme="majorHAnsi" w:hAnsiTheme="majorHAnsi" w:cstheme="majorHAnsi"/>
        </w:rPr>
        <w:t xml:space="preserve"> is whether this </w:t>
      </w:r>
      <w:r w:rsidRPr="00CB5A5A">
        <w:rPr>
          <w:rStyle w:val="Emphasis"/>
          <w:rFonts w:asciiTheme="majorHAnsi" w:hAnsiTheme="majorHAnsi" w:cstheme="majorHAnsi"/>
        </w:rPr>
        <w:t>destructive dynamic</w:t>
      </w:r>
      <w:r w:rsidRPr="00CB5A5A">
        <w:rPr>
          <w:rStyle w:val="StyleUnderline"/>
          <w:rFonts w:asciiTheme="majorHAnsi" w:hAnsiTheme="majorHAnsi" w:cstheme="majorHAnsi"/>
        </w:rPr>
        <w:t xml:space="preserve"> can be contained, or whether the demand for ethnic, cultural and/or religious homogeneity will continue to </w:t>
      </w:r>
      <w:r w:rsidRPr="00CB5A5A">
        <w:rPr>
          <w:rStyle w:val="Emphasis"/>
          <w:rFonts w:asciiTheme="majorHAnsi" w:hAnsiTheme="majorHAnsi" w:cstheme="majorHAnsi"/>
        </w:rPr>
        <w:t>convulse world politics</w:t>
      </w:r>
      <w:r w:rsidRPr="00CB5A5A">
        <w:rPr>
          <w:rStyle w:val="StyleUnderline"/>
          <w:rFonts w:asciiTheme="majorHAnsi" w:hAnsiTheme="majorHAnsi" w:cstheme="majorHAnsi"/>
        </w:rPr>
        <w:t xml:space="preserve">, </w:t>
      </w:r>
      <w:r w:rsidRPr="00CB5A5A">
        <w:rPr>
          <w:rStyle w:val="Emphasis"/>
          <w:rFonts w:asciiTheme="majorHAnsi" w:hAnsiTheme="majorHAnsi" w:cstheme="majorHAnsi"/>
        </w:rPr>
        <w:t>drive new generations of conflict</w:t>
      </w:r>
      <w:r w:rsidRPr="00CB5A5A">
        <w:rPr>
          <w:rStyle w:val="StyleUnderline"/>
          <w:rFonts w:asciiTheme="majorHAnsi" w:hAnsiTheme="majorHAnsi" w:cstheme="majorHAnsi"/>
        </w:rPr>
        <w:t xml:space="preserve">, and </w:t>
      </w:r>
      <w:r w:rsidRPr="00CB5A5A">
        <w:rPr>
          <w:rStyle w:val="Emphasis"/>
          <w:rFonts w:asciiTheme="majorHAnsi" w:hAnsiTheme="majorHAnsi" w:cstheme="majorHAnsi"/>
        </w:rPr>
        <w:t>create millions more victims</w:t>
      </w:r>
      <w:r w:rsidRPr="00CB5A5A">
        <w:rPr>
          <w:rFonts w:asciiTheme="majorHAnsi" w:hAnsiTheme="majorHAnsi" w:cstheme="majorHAnsi"/>
          <w:highlight w:val="green"/>
        </w:rPr>
        <w:t xml:space="preserve">. </w:t>
      </w:r>
      <w:r w:rsidRPr="00CB5A5A">
        <w:rPr>
          <w:rStyle w:val="StyleUnderline"/>
          <w:rFonts w:asciiTheme="majorHAnsi" w:hAnsiTheme="majorHAnsi" w:cstheme="majorHAnsi"/>
          <w:highlight w:val="green"/>
        </w:rPr>
        <w:t xml:space="preserve">The </w:t>
      </w:r>
      <w:r w:rsidRPr="00CB5A5A">
        <w:rPr>
          <w:rStyle w:val="Emphasis"/>
          <w:rFonts w:asciiTheme="majorHAnsi" w:hAnsiTheme="majorHAnsi" w:cstheme="majorHAnsi"/>
          <w:highlight w:val="green"/>
        </w:rPr>
        <w:t>Congo</w:t>
      </w:r>
      <w:r w:rsidRPr="00FE51A3">
        <w:rPr>
          <w:rStyle w:val="Emphasis"/>
          <w:rFonts w:asciiTheme="majorHAnsi" w:hAnsiTheme="majorHAnsi" w:cstheme="majorHAnsi"/>
        </w:rPr>
        <w:t xml:space="preserve"> conflict</w:t>
      </w:r>
      <w:r w:rsidRPr="00FE51A3">
        <w:rPr>
          <w:rFonts w:asciiTheme="majorHAnsi" w:hAnsiTheme="majorHAnsi" w:cstheme="majorHAnsi"/>
        </w:rPr>
        <w:t xml:space="preserve"> is a disturbing piece of evidence </w:t>
      </w:r>
      <w:r w:rsidRPr="00CB5A5A">
        <w:rPr>
          <w:rStyle w:val="Emphasis"/>
          <w:rFonts w:asciiTheme="majorHAnsi" w:hAnsiTheme="majorHAnsi" w:cstheme="majorHAnsi"/>
          <w:highlight w:val="green"/>
        </w:rPr>
        <w:t>suggest</w:t>
      </w:r>
      <w:r w:rsidRPr="00CB5A5A">
        <w:rPr>
          <w:rFonts w:asciiTheme="majorHAnsi" w:hAnsiTheme="majorHAnsi" w:cstheme="majorHAnsi"/>
          <w:highlight w:val="green"/>
        </w:rPr>
        <w:t>ing</w:t>
      </w:r>
      <w:r w:rsidRPr="00FE51A3">
        <w:rPr>
          <w:rFonts w:asciiTheme="majorHAnsi" w:hAnsiTheme="majorHAnsi" w:cstheme="majorHAnsi"/>
        </w:rPr>
        <w:t xml:space="preserve"> that, in Africa at least, </w:t>
      </w:r>
      <w:r w:rsidRPr="00CB5A5A">
        <w:rPr>
          <w:rStyle w:val="StyleUnderline"/>
          <w:rFonts w:asciiTheme="majorHAnsi" w:hAnsiTheme="majorHAnsi" w:cstheme="majorHAnsi"/>
          <w:highlight w:val="green"/>
        </w:rPr>
        <w:t>there is potential for</w:t>
      </w:r>
      <w:r w:rsidRPr="00FE51A3">
        <w:rPr>
          <w:rStyle w:val="StyleUnderline"/>
          <w:rFonts w:asciiTheme="majorHAnsi" w:hAnsiTheme="majorHAnsi" w:cstheme="majorHAnsi"/>
        </w:rPr>
        <w:t xml:space="preserve"> this kind of conflict</w:t>
      </w:r>
      <w:r w:rsidRPr="00FE51A3">
        <w:rPr>
          <w:rFonts w:asciiTheme="majorHAnsi" w:hAnsiTheme="majorHAnsi" w:cstheme="majorHAnsi"/>
        </w:rPr>
        <w:t xml:space="preserve">. The Congo war (and the long </w:t>
      </w:r>
      <w:proofErr w:type="gramStart"/>
      <w:r w:rsidRPr="00FE51A3">
        <w:rPr>
          <w:rFonts w:asciiTheme="majorHAnsi" w:hAnsiTheme="majorHAnsi" w:cstheme="majorHAnsi"/>
        </w:rPr>
        <w:t>Hutu-Tutsi</w:t>
      </w:r>
      <w:proofErr w:type="gramEnd"/>
      <w:r w:rsidRPr="00FE51A3">
        <w:rPr>
          <w:rFonts w:asciiTheme="majorHAnsi" w:hAnsiTheme="majorHAnsi" w:cstheme="majorHAnsi"/>
        </w:rPr>
        <w:t xml:space="preserve">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potential for </w:t>
      </w:r>
      <w:r w:rsidRPr="00CB5A5A">
        <w:rPr>
          <w:rStyle w:val="Emphasis"/>
          <w:rFonts w:asciiTheme="majorHAnsi" w:hAnsiTheme="majorHAnsi" w:cstheme="majorHAnsi"/>
          <w:highlight w:val="green"/>
        </w:rPr>
        <w:t>huge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and destructive conflict</w:t>
      </w:r>
      <w:r w:rsidRPr="00CB5A5A">
        <w:rPr>
          <w:rStyle w:val="StyleUnderline"/>
          <w:rFonts w:asciiTheme="majorHAnsi" w:hAnsiTheme="majorHAnsi" w:cstheme="majorHAnsi"/>
          <w:highlight w:val="green"/>
        </w:rPr>
        <w:t xml:space="preserve"> across Africa</w:t>
      </w:r>
      <w:r w:rsidRPr="00FE51A3">
        <w:rPr>
          <w:rFonts w:asciiTheme="majorHAnsi" w:hAnsiTheme="majorHAnsi" w:cstheme="majorHAnsi"/>
        </w:rPr>
        <w:t xml:space="preserve"> is very real. But one must look beyond Africa. The Middle East of course is aflame in religious and ethnic conflict. The old British Raj including India, Pakistan, Bangladesh, </w:t>
      </w:r>
      <w:proofErr w:type="gramStart"/>
      <w:r w:rsidRPr="00FE51A3">
        <w:rPr>
          <w:rFonts w:asciiTheme="majorHAnsi" w:hAnsiTheme="majorHAnsi" w:cstheme="majorHAnsi"/>
        </w:rPr>
        <w:t>Burma</w:t>
      </w:r>
      <w:proofErr w:type="gramEnd"/>
      <w:r w:rsidRPr="00FE51A3">
        <w:rPr>
          <w:rFonts w:asciiTheme="majorHAnsi" w:hAnsiTheme="majorHAnsi" w:cstheme="majorHAnsi"/>
        </w:rPr>
        <w:t xml:space="preserve"> and Sri Lanka offers countless examples of ethnic and religious conflict that sometimes is contained, and sometimes boils to the surface in horrendous acts of violence. Beyond that, rival nationalisms in East and Southeast Asia are keeping the world awake at night. </w:t>
      </w:r>
      <w:r w:rsidRPr="00FE51A3">
        <w:rPr>
          <w:rStyle w:val="StyleUnderline"/>
          <w:rFonts w:asciiTheme="majorHAnsi" w:hAnsiTheme="majorHAnsi" w:cstheme="majorHAnsi"/>
        </w:rPr>
        <w:t xml:space="preserve">The Congo war should be a reminder to us all that the </w:t>
      </w:r>
      <w:r w:rsidRPr="00CB5A5A">
        <w:rPr>
          <w:rStyle w:val="Emphasis"/>
          <w:rFonts w:asciiTheme="majorHAnsi" w:hAnsiTheme="majorHAnsi" w:cstheme="majorHAnsi"/>
          <w:highlight w:val="green"/>
        </w:rPr>
        <w:t>foundations</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of our world are dynamite</w:t>
      </w:r>
      <w:r w:rsidRPr="00CB5A5A">
        <w:rPr>
          <w:rStyle w:val="StyleUnderline"/>
          <w:rFonts w:asciiTheme="majorHAnsi" w:hAnsiTheme="majorHAnsi" w:cstheme="majorHAnsi"/>
          <w:highlight w:val="green"/>
        </w:rPr>
        <w:t>, and</w:t>
      </w:r>
      <w:r w:rsidRPr="00FE51A3">
        <w:rPr>
          <w:rStyle w:val="StyleUnderline"/>
          <w:rFonts w:asciiTheme="majorHAnsi" w:hAnsiTheme="majorHAnsi" w:cstheme="majorHAnsi"/>
        </w:rPr>
        <w:t xml:space="preserve"> that </w:t>
      </w:r>
      <w:r w:rsidRPr="00CB5A5A">
        <w:rPr>
          <w:rStyle w:val="StyleUnderline"/>
          <w:rFonts w:asciiTheme="majorHAnsi" w:hAnsiTheme="majorHAnsi" w:cstheme="majorHAnsi"/>
          <w:highlight w:val="green"/>
        </w:rPr>
        <w:t xml:space="preserve">the potential for new conflicts on the </w:t>
      </w:r>
      <w:r w:rsidRPr="00CB5A5A">
        <w:rPr>
          <w:rStyle w:val="Emphasis"/>
          <w:rFonts w:asciiTheme="majorHAnsi" w:hAnsiTheme="majorHAnsi" w:cstheme="majorHAnsi"/>
          <w:highlight w:val="green"/>
        </w:rPr>
        <w:t>scale of</w:t>
      </w:r>
      <w:r w:rsidRPr="00FE51A3">
        <w:rPr>
          <w:rStyle w:val="Emphasis"/>
          <w:rFonts w:asciiTheme="majorHAnsi" w:hAnsiTheme="majorHAnsi" w:cstheme="majorHAnsi"/>
        </w:rPr>
        <w:t xml:space="preserve"> the horrific </w:t>
      </w:r>
      <w:r w:rsidRPr="00CB5A5A">
        <w:rPr>
          <w:rStyle w:val="Emphasis"/>
          <w:rFonts w:asciiTheme="majorHAnsi" w:hAnsiTheme="majorHAnsi" w:cstheme="majorHAnsi"/>
          <w:highlight w:val="green"/>
        </w:rPr>
        <w:t>wars of the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20th century</w:t>
      </w:r>
      <w:r w:rsidRPr="00CB5A5A">
        <w:rPr>
          <w:rStyle w:val="StyleUnderline"/>
          <w:rFonts w:asciiTheme="majorHAnsi" w:hAnsiTheme="majorHAnsi" w:cstheme="majorHAnsi"/>
          <w:highlight w:val="green"/>
        </w:rPr>
        <w:t xml:space="preserve"> is</w:t>
      </w:r>
      <w:r w:rsidRPr="00FE51A3">
        <w:rPr>
          <w:rStyle w:val="StyleUnderline"/>
          <w:rFonts w:asciiTheme="majorHAnsi" w:hAnsiTheme="majorHAnsi" w:cstheme="majorHAnsi"/>
        </w:rPr>
        <w:t xml:space="preserve"> very much </w:t>
      </w:r>
      <w:r w:rsidRPr="00CB5A5A">
        <w:rPr>
          <w:rStyle w:val="StyleUnderline"/>
          <w:rFonts w:asciiTheme="majorHAnsi" w:hAnsiTheme="majorHAnsi" w:cstheme="majorHAnsi"/>
          <w:highlight w:val="green"/>
        </w:rPr>
        <w:t xml:space="preserve">with us </w:t>
      </w:r>
      <w:r w:rsidRPr="00CB5A5A">
        <w:rPr>
          <w:rStyle w:val="StyleUnderline"/>
          <w:rFonts w:asciiTheme="majorHAnsi" w:hAnsiTheme="majorHAnsi" w:cstheme="majorHAnsi"/>
        </w:rPr>
        <w:t>today</w:t>
      </w:r>
      <w:r w:rsidRPr="00FE51A3">
        <w:rPr>
          <w:rFonts w:asciiTheme="majorHAnsi" w:hAnsiTheme="majorHAnsi" w:cstheme="majorHAnsi"/>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w:t>
      </w:r>
      <w:proofErr w:type="gramStart"/>
      <w:r w:rsidRPr="00FE51A3">
        <w:rPr>
          <w:rFonts w:asciiTheme="majorHAnsi" w:hAnsiTheme="majorHAnsi" w:cstheme="majorHAnsi"/>
        </w:rPr>
        <w:t>often thankless</w:t>
      </w:r>
      <w:proofErr w:type="gramEnd"/>
      <w:r w:rsidRPr="00FE51A3">
        <w:rPr>
          <w:rFonts w:asciiTheme="majorHAnsi" w:hAnsiTheme="majorHAnsi" w:cstheme="majorHAnsi"/>
        </w:rPr>
        <w:t xml:space="preserve"> task of solving these conflicts. That might be an ugly but defensible position if we didn’t live in such a tinderbox world. Someone could rationally say, yes, it’s terrible that a million plus people are being killed overseas in a horrific conflict, but the war is really very far </w:t>
      </w:r>
      <w:proofErr w:type="gramStart"/>
      <w:r w:rsidRPr="00FE51A3">
        <w:rPr>
          <w:rFonts w:asciiTheme="majorHAnsi" w:hAnsiTheme="majorHAnsi" w:cstheme="majorHAnsi"/>
        </w:rPr>
        <w:t>away</w:t>
      </w:r>
      <w:proofErr w:type="gramEnd"/>
      <w:r w:rsidRPr="00FE51A3">
        <w:rPr>
          <w:rFonts w:asciiTheme="majorHAnsi" w:hAnsiTheme="majorHAnsi" w:cstheme="majorHAnsi"/>
        </w:rPr>
        <w:t xml:space="preserve"> and America has urgent needs at home and we should husband the resources we have available for foreign policy on things that have more power to affect us directly. </w:t>
      </w:r>
      <w:r w:rsidRPr="00FE51A3">
        <w:rPr>
          <w:rStyle w:val="StyleUnderline"/>
          <w:rFonts w:asciiTheme="majorHAnsi" w:hAnsiTheme="majorHAnsi" w:cstheme="majorHAnsi"/>
        </w:rPr>
        <w:t xml:space="preserve">The problem is that these </w:t>
      </w:r>
      <w:r w:rsidRPr="00CB5A5A">
        <w:rPr>
          <w:rStyle w:val="StyleUnderline"/>
          <w:rFonts w:asciiTheme="majorHAnsi" w:hAnsiTheme="majorHAnsi" w:cstheme="majorHAnsi"/>
          <w:highlight w:val="green"/>
        </w:rPr>
        <w:t xml:space="preserve">wars </w:t>
      </w:r>
      <w:r w:rsidRPr="00CB5A5A">
        <w:rPr>
          <w:rStyle w:val="Emphasis"/>
          <w:rFonts w:asciiTheme="majorHAnsi" w:hAnsiTheme="majorHAnsi" w:cstheme="majorHAnsi"/>
          <w:highlight w:val="green"/>
        </w:rPr>
        <w:t>spread</w:t>
      </w:r>
      <w:r w:rsidRPr="00FE51A3">
        <w:rPr>
          <w:rFonts w:asciiTheme="majorHAnsi" w:hAnsiTheme="majorHAnsi" w:cstheme="majorHAnsi"/>
        </w:rPr>
        <w:t xml:space="preserve">. </w:t>
      </w:r>
      <w:r w:rsidRPr="00FE51A3">
        <w:rPr>
          <w:rStyle w:val="StyleUnderline"/>
          <w:rFonts w:asciiTheme="majorHAnsi" w:hAnsiTheme="majorHAnsi" w:cstheme="majorHAnsi"/>
        </w:rPr>
        <w:t>They may start in places that we don’t care much about</w:t>
      </w:r>
      <w:r w:rsidRPr="00FE51A3">
        <w:rPr>
          <w:rFonts w:asciiTheme="majorHAnsi" w:hAnsiTheme="majorHAnsi" w:cstheme="majorHAnsi"/>
        </w:rPr>
        <w:t xml:space="preserve"> (most Americans didn’t give a rat’s patootie about whether Germany controlled the Sudetenland in 1938 or Danzig in 1939) </w:t>
      </w:r>
      <w:r w:rsidRPr="00FE51A3">
        <w:rPr>
          <w:rStyle w:val="StyleUnderline"/>
          <w:rFonts w:asciiTheme="majorHAnsi" w:hAnsiTheme="majorHAnsi" w:cstheme="majorHAnsi"/>
        </w:rPr>
        <w:t>but they tend to spread to places that we do care very much about</w:t>
      </w:r>
      <w:r w:rsidRPr="00FE51A3">
        <w:rPr>
          <w:rFonts w:asciiTheme="majorHAnsi" w:hAnsiTheme="majorHAnsi" w:cstheme="majorHAnsi"/>
        </w:rPr>
        <w:t xml:space="preserve">. This can be because a revisionist great power like Germany in 1938-39 needs to overturn the balance of power in Europe to achieve its goals, or it can be because </w:t>
      </w:r>
      <w:r w:rsidRPr="00CB5A5A">
        <w:rPr>
          <w:rStyle w:val="StyleUnderline"/>
          <w:rFonts w:asciiTheme="majorHAnsi" w:hAnsiTheme="majorHAnsi" w:cstheme="majorHAnsi"/>
          <w:highlight w:val="green"/>
        </w:rPr>
        <w:t>instability in a</w:t>
      </w:r>
      <w:r w:rsidRPr="00FE51A3">
        <w:rPr>
          <w:rStyle w:val="StyleUnderline"/>
          <w:rFonts w:asciiTheme="majorHAnsi" w:hAnsiTheme="majorHAnsi" w:cstheme="majorHAnsi"/>
        </w:rPr>
        <w:t xml:space="preserve"> very </w:t>
      </w:r>
      <w:r w:rsidRPr="00CB5A5A">
        <w:rPr>
          <w:rStyle w:val="StyleUnderline"/>
          <w:rFonts w:asciiTheme="majorHAnsi" w:hAnsiTheme="majorHAnsi" w:cstheme="majorHAnsi"/>
          <w:highlight w:val="green"/>
        </w:rPr>
        <w:t>remote place</w:t>
      </w:r>
      <w:r w:rsidRPr="00FE51A3">
        <w:rPr>
          <w:rStyle w:val="StyleUnderline"/>
          <w:rFonts w:asciiTheme="majorHAnsi" w:hAnsiTheme="majorHAnsi" w:cstheme="majorHAnsi"/>
        </w:rPr>
        <w:t xml:space="preserve"> </w:t>
      </w:r>
      <w:r w:rsidRPr="00CB5A5A">
        <w:rPr>
          <w:rStyle w:val="StyleUnderline"/>
          <w:rFonts w:asciiTheme="majorHAnsi" w:hAnsiTheme="majorHAnsi" w:cstheme="majorHAnsi"/>
          <w:highlight w:val="green"/>
        </w:rPr>
        <w:t>triggers problems in places</w:t>
      </w:r>
      <w:r w:rsidRPr="00FE51A3">
        <w:rPr>
          <w:rStyle w:val="StyleUnderline"/>
          <w:rFonts w:asciiTheme="majorHAnsi" w:hAnsiTheme="majorHAnsi" w:cstheme="majorHAnsi"/>
        </w:rPr>
        <w:t xml:space="preserve"> that </w:t>
      </w:r>
      <w:r w:rsidRPr="00CB5A5A">
        <w:rPr>
          <w:rStyle w:val="StyleUnderline"/>
          <w:rFonts w:asciiTheme="majorHAnsi" w:hAnsiTheme="majorHAnsi" w:cstheme="majorHAnsi"/>
          <w:highlight w:val="green"/>
        </w:rPr>
        <w:t>we care about</w:t>
      </w:r>
      <w:r w:rsidRPr="00FE51A3">
        <w:rPr>
          <w:rStyle w:val="StyleUnderline"/>
          <w:rFonts w:asciiTheme="majorHAnsi" w:hAnsiTheme="majorHAnsi" w:cstheme="majorHAnsi"/>
        </w:rPr>
        <w:t xml:space="preserve"> very much</w:t>
      </w:r>
      <w:r w:rsidRPr="00FE51A3">
        <w:rPr>
          <w:rFonts w:asciiTheme="majorHAnsi" w:hAnsiTheme="majorHAnsi" w:cstheme="majorHAnsi"/>
        </w:rPr>
        <w:t xml:space="preserve">. Out of Afghanistan in 2001 came both 9/11 and the </w:t>
      </w:r>
      <w:r w:rsidRPr="00FE51A3">
        <w:rPr>
          <w:rStyle w:val="StyleUnderline"/>
          <w:rFonts w:asciiTheme="majorHAnsi" w:hAnsiTheme="majorHAnsi" w:cstheme="majorHAnsi"/>
        </w:rPr>
        <w:t xml:space="preserve">waves of insurgency </w:t>
      </w:r>
      <w:r w:rsidRPr="00CB5A5A">
        <w:rPr>
          <w:rStyle w:val="StyleUnderline"/>
          <w:rFonts w:asciiTheme="majorHAnsi" w:hAnsiTheme="majorHAnsi" w:cstheme="majorHAnsi"/>
        </w:rPr>
        <w:t xml:space="preserve">and instability that threaten to </w:t>
      </w:r>
      <w:r w:rsidRPr="00CB5A5A">
        <w:rPr>
          <w:rStyle w:val="Emphasis"/>
          <w:rFonts w:asciiTheme="majorHAnsi" w:hAnsiTheme="majorHAnsi" w:cstheme="majorHAnsi"/>
        </w:rPr>
        <w:t>rip nuclear-armed Pakistan apart</w:t>
      </w:r>
      <w:r w:rsidRPr="00CB5A5A">
        <w:rPr>
          <w:rStyle w:val="StyleUnderline"/>
          <w:rFonts w:asciiTheme="majorHAnsi" w:hAnsiTheme="majorHAnsi" w:cstheme="majorHAnsi"/>
        </w:rPr>
        <w:t xml:space="preserve"> or </w:t>
      </w:r>
      <w:r w:rsidRPr="00CB5A5A">
        <w:rPr>
          <w:rStyle w:val="Emphasis"/>
          <w:rFonts w:asciiTheme="majorHAnsi" w:hAnsiTheme="majorHAnsi" w:cstheme="majorHAnsi"/>
        </w:rPr>
        <w:t>with trigger wider conflict</w:t>
      </w:r>
      <w:r w:rsidRPr="00FE51A3">
        <w:rPr>
          <w:rStyle w:val="Emphasis"/>
          <w:rFonts w:asciiTheme="majorHAnsi" w:hAnsiTheme="majorHAnsi" w:cstheme="majorHAnsi"/>
        </w:rPr>
        <w:t xml:space="preserve"> India</w:t>
      </w:r>
      <w:r w:rsidRPr="00FE51A3">
        <w:rPr>
          <w:rFonts w:asciiTheme="majorHAnsi" w:hAnsiTheme="majorHAnsi" w:cstheme="majorHAnsi"/>
        </w:rPr>
        <w:t xml:space="preserve">. </w:t>
      </w:r>
      <w:r w:rsidRPr="00FE51A3">
        <w:rPr>
          <w:rStyle w:val="StyleUnderline"/>
          <w:rFonts w:asciiTheme="majorHAnsi" w:hAnsiTheme="majorHAnsi" w:cstheme="majorHAnsi"/>
        </w:rPr>
        <w:t>Out of the mess in Syria a witches’ brew of terrorism and religious conflict looks set to complicate the security of our allies in Europe and the Middle East and even the security of the oil supply on which the world economy so profoundly depends</w:t>
      </w:r>
      <w:r w:rsidRPr="00FE51A3">
        <w:rPr>
          <w:rFonts w:asciiTheme="majorHAnsi" w:hAnsiTheme="majorHAnsi" w:cstheme="majorHAnsi"/>
        </w:rPr>
        <w:t xml:space="preserve">. </w:t>
      </w:r>
      <w:r w:rsidRPr="00CB5A5A">
        <w:rPr>
          <w:rStyle w:val="Emphasis"/>
          <w:rFonts w:asciiTheme="majorHAnsi" w:hAnsiTheme="majorHAnsi" w:cstheme="majorHAnsi"/>
          <w:highlight w:val="green"/>
        </w:rPr>
        <w:t>Africa</w:t>
      </w:r>
      <w:r w:rsidRPr="00FE51A3">
        <w:rPr>
          <w:rStyle w:val="StyleUnderline"/>
          <w:rFonts w:asciiTheme="majorHAnsi" w:hAnsiTheme="majorHAnsi" w:cstheme="majorHAnsi"/>
        </w:rPr>
        <w:t xml:space="preserve">, and the potential for upheaval there, </w:t>
      </w:r>
      <w:r w:rsidRPr="00CB5A5A">
        <w:rPr>
          <w:rStyle w:val="StyleUnderline"/>
          <w:rFonts w:asciiTheme="majorHAnsi" w:hAnsiTheme="majorHAnsi" w:cstheme="majorHAnsi"/>
          <w:highlight w:val="green"/>
        </w:rPr>
        <w:t xml:space="preserve">is of </w:t>
      </w:r>
      <w:r w:rsidRPr="00CB5A5A">
        <w:rPr>
          <w:rStyle w:val="Emphasis"/>
          <w:rFonts w:asciiTheme="majorHAnsi" w:hAnsiTheme="majorHAnsi" w:cstheme="majorHAnsi"/>
          <w:highlight w:val="green"/>
        </w:rPr>
        <w:t>more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importance to American security</w:t>
      </w:r>
      <w:r w:rsidRPr="00CB5A5A">
        <w:rPr>
          <w:rStyle w:val="StyleUnderline"/>
          <w:rFonts w:asciiTheme="majorHAnsi" w:hAnsiTheme="majorHAnsi" w:cstheme="majorHAnsi"/>
          <w:highlight w:val="green"/>
        </w:rPr>
        <w:t xml:space="preserve"> than many</w:t>
      </w:r>
      <w:r w:rsidRPr="00FE51A3">
        <w:rPr>
          <w:rStyle w:val="StyleUnderline"/>
          <w:rFonts w:asciiTheme="majorHAnsi" w:hAnsiTheme="majorHAnsi" w:cstheme="majorHAnsi"/>
        </w:rPr>
        <w:t xml:space="preserve"> people may </w:t>
      </w:r>
      <w:r w:rsidRPr="00CB5A5A">
        <w:rPr>
          <w:rStyle w:val="StyleUnderline"/>
          <w:rFonts w:asciiTheme="majorHAnsi" w:hAnsiTheme="majorHAnsi" w:cstheme="majorHAnsi"/>
          <w:highlight w:val="green"/>
        </w:rPr>
        <w:t>understand</w:t>
      </w:r>
      <w:r w:rsidRPr="00CB5A5A">
        <w:rPr>
          <w:rFonts w:asciiTheme="majorHAnsi" w:hAnsiTheme="majorHAnsi" w:cstheme="majorHAnsi"/>
          <w:highlight w:val="green"/>
        </w:rPr>
        <w:t xml:space="preserve">. </w:t>
      </w:r>
      <w:r w:rsidRPr="00CB5A5A">
        <w:rPr>
          <w:rStyle w:val="StyleUnderline"/>
          <w:rFonts w:asciiTheme="majorHAnsi" w:hAnsiTheme="majorHAnsi" w:cstheme="majorHAnsi"/>
          <w:highlight w:val="green"/>
        </w:rPr>
        <w:t xml:space="preserve">The line </w:t>
      </w:r>
      <w:r w:rsidRPr="00CB5A5A">
        <w:rPr>
          <w:rStyle w:val="Emphasis"/>
          <w:rFonts w:asciiTheme="majorHAnsi" w:hAnsiTheme="majorHAnsi" w:cstheme="majorHAnsi"/>
          <w:highlight w:val="green"/>
        </w:rPr>
        <w:t>between Africa and the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Mid</w:t>
      </w:r>
      <w:r w:rsidRPr="00FE51A3">
        <w:rPr>
          <w:rStyle w:val="Emphasis"/>
          <w:rFonts w:asciiTheme="majorHAnsi" w:hAnsiTheme="majorHAnsi" w:cstheme="majorHAnsi"/>
        </w:rPr>
        <w:t xml:space="preserve">dle </w:t>
      </w:r>
      <w:r w:rsidRPr="00CB5A5A">
        <w:rPr>
          <w:rStyle w:val="Emphasis"/>
          <w:rFonts w:asciiTheme="majorHAnsi" w:hAnsiTheme="majorHAnsi" w:cstheme="majorHAnsi"/>
          <w:highlight w:val="green"/>
        </w:rPr>
        <w:t>East</w:t>
      </w:r>
      <w:r w:rsidRPr="00CB5A5A">
        <w:rPr>
          <w:rStyle w:val="StyleUnderline"/>
          <w:rFonts w:asciiTheme="majorHAnsi" w:hAnsiTheme="majorHAnsi" w:cstheme="majorHAnsi"/>
          <w:highlight w:val="green"/>
        </w:rPr>
        <w:t xml:space="preserve"> is</w:t>
      </w:r>
      <w:r w:rsidRPr="00FE51A3">
        <w:rPr>
          <w:rStyle w:val="StyleUnderline"/>
          <w:rFonts w:asciiTheme="majorHAnsi" w:hAnsiTheme="majorHAnsi" w:cstheme="majorHAnsi"/>
        </w:rPr>
        <w:t xml:space="preserve"> a </w:t>
      </w:r>
      <w:r w:rsidRPr="00CB5A5A">
        <w:rPr>
          <w:rStyle w:val="StyleUnderline"/>
          <w:rFonts w:asciiTheme="majorHAnsi" w:hAnsiTheme="majorHAnsi" w:cstheme="majorHAnsi"/>
          <w:highlight w:val="green"/>
        </w:rPr>
        <w:t>soft</w:t>
      </w:r>
      <w:r w:rsidRPr="00FE51A3">
        <w:rPr>
          <w:rStyle w:val="StyleUnderline"/>
          <w:rFonts w:asciiTheme="majorHAnsi" w:hAnsiTheme="majorHAnsi" w:cstheme="majorHAnsi"/>
        </w:rPr>
        <w:t xml:space="preserve"> one</w:t>
      </w:r>
      <w:r w:rsidRPr="00FE51A3">
        <w:rPr>
          <w:rFonts w:asciiTheme="majorHAnsi" w:hAnsiTheme="majorHAnsi" w:cstheme="majorHAnsi"/>
        </w:rPr>
        <w:t xml:space="preserve">. The </w:t>
      </w:r>
      <w:r w:rsidRPr="00FE51A3">
        <w:rPr>
          <w:rStyle w:val="Emphasis"/>
          <w:rFonts w:asciiTheme="majorHAnsi" w:hAnsiTheme="majorHAnsi" w:cstheme="majorHAnsi"/>
        </w:rPr>
        <w:t>weak states</w:t>
      </w:r>
      <w:r w:rsidRPr="00FE51A3">
        <w:rPr>
          <w:rFonts w:asciiTheme="majorHAnsi" w:hAnsiTheme="majorHAnsi" w:cstheme="majorHAnsi"/>
        </w:rPr>
        <w:t xml:space="preserve"> that straddle the southern approaches of the Sahara </w:t>
      </w:r>
      <w:r w:rsidRPr="00FE51A3">
        <w:rPr>
          <w:rStyle w:val="StyleUnderline"/>
          <w:rFonts w:asciiTheme="majorHAnsi" w:hAnsiTheme="majorHAnsi" w:cstheme="majorHAnsi"/>
        </w:rPr>
        <w:t xml:space="preserve">are </w:t>
      </w:r>
      <w:r w:rsidRPr="00FE51A3">
        <w:rPr>
          <w:rStyle w:val="Emphasis"/>
          <w:rFonts w:asciiTheme="majorHAnsi" w:hAnsiTheme="majorHAnsi" w:cstheme="majorHAnsi"/>
        </w:rPr>
        <w:t>ideal petri dishes</w:t>
      </w:r>
      <w:r w:rsidRPr="00FE51A3">
        <w:rPr>
          <w:rStyle w:val="StyleUnderline"/>
          <w:rFonts w:asciiTheme="majorHAnsi" w:hAnsiTheme="majorHAnsi" w:cstheme="majorHAnsi"/>
        </w:rPr>
        <w:t xml:space="preserve"> for </w:t>
      </w:r>
      <w:r w:rsidRPr="00FE51A3">
        <w:rPr>
          <w:rStyle w:val="Emphasis"/>
          <w:rFonts w:asciiTheme="majorHAnsi" w:hAnsiTheme="majorHAnsi" w:cstheme="majorHAnsi"/>
        </w:rPr>
        <w:t>Al Qaeda type groups</w:t>
      </w:r>
      <w:r w:rsidRPr="00FE51A3">
        <w:rPr>
          <w:rFonts w:asciiTheme="majorHAnsi" w:hAnsiTheme="majorHAnsi" w:cstheme="majorHAnsi"/>
        </w:rPr>
        <w:t xml:space="preserve"> </w:t>
      </w:r>
      <w:r w:rsidRPr="00FE51A3">
        <w:rPr>
          <w:rStyle w:val="StyleUnderline"/>
          <w:rFonts w:asciiTheme="majorHAnsi" w:hAnsiTheme="majorHAnsi" w:cstheme="majorHAnsi"/>
        </w:rPr>
        <w:t>to form and attract local support</w:t>
      </w:r>
      <w:r w:rsidRPr="00FE51A3">
        <w:rPr>
          <w:rFonts w:asciiTheme="majorHAnsi" w:hAnsiTheme="majorHAnsi" w:cstheme="majorHAnsi"/>
        </w:rPr>
        <w:t xml:space="preserve">. </w:t>
      </w:r>
      <w:r w:rsidRPr="00CB5A5A">
        <w:rPr>
          <w:rStyle w:val="StyleUnderline"/>
          <w:rFonts w:asciiTheme="majorHAnsi" w:hAnsiTheme="majorHAnsi" w:cstheme="majorHAnsi"/>
          <w:highlight w:val="green"/>
        </w:rPr>
        <w:t xml:space="preserve">There are </w:t>
      </w:r>
      <w:r w:rsidRPr="00CB5A5A">
        <w:rPr>
          <w:rStyle w:val="Emphasis"/>
          <w:rFonts w:asciiTheme="majorHAnsi" w:hAnsiTheme="majorHAnsi" w:cstheme="majorHAnsi"/>
          <w:highlight w:val="green"/>
        </w:rPr>
        <w:t>networks</w:t>
      </w:r>
      <w:r w:rsidRPr="00FE51A3">
        <w:rPr>
          <w:rStyle w:val="StyleUnderline"/>
          <w:rFonts w:asciiTheme="majorHAnsi" w:hAnsiTheme="majorHAnsi" w:cstheme="majorHAnsi"/>
        </w:rPr>
        <w:t xml:space="preserve"> of </w:t>
      </w:r>
      <w:r w:rsidRPr="00CB5A5A">
        <w:rPr>
          <w:rStyle w:val="StyleUnderline"/>
          <w:rFonts w:asciiTheme="majorHAnsi" w:hAnsiTheme="majorHAnsi" w:cstheme="majorHAnsi"/>
        </w:rPr>
        <w:t>funding</w:t>
      </w:r>
      <w:r w:rsidRPr="00FE51A3">
        <w:rPr>
          <w:rStyle w:val="StyleUnderline"/>
          <w:rFonts w:asciiTheme="majorHAnsi" w:hAnsiTheme="majorHAnsi" w:cstheme="majorHAnsi"/>
        </w:rPr>
        <w:t xml:space="preserve"> and religious contact </w:t>
      </w:r>
      <w:r w:rsidRPr="00CB5A5A">
        <w:rPr>
          <w:rStyle w:val="StyleUnderline"/>
          <w:rFonts w:asciiTheme="majorHAnsi" w:hAnsiTheme="majorHAnsi" w:cstheme="majorHAnsi"/>
          <w:highlight w:val="green"/>
        </w:rPr>
        <w:t>that give groups</w:t>
      </w:r>
      <w:r w:rsidRPr="00FE51A3">
        <w:rPr>
          <w:rStyle w:val="StyleUnderline"/>
          <w:rFonts w:asciiTheme="majorHAnsi" w:hAnsiTheme="majorHAnsi" w:cstheme="majorHAnsi"/>
        </w:rPr>
        <w:t xml:space="preserve"> in these countries potential access to </w:t>
      </w:r>
      <w:r w:rsidRPr="00CB5A5A">
        <w:rPr>
          <w:rStyle w:val="Emphasis"/>
          <w:rFonts w:asciiTheme="majorHAnsi" w:hAnsiTheme="majorHAnsi" w:cstheme="majorHAnsi"/>
          <w:highlight w:val="green"/>
        </w:rPr>
        <w:t>funds</w:t>
      </w:r>
      <w:r w:rsidRPr="00FE51A3">
        <w:rPr>
          <w:rStyle w:val="StyleUnderline"/>
          <w:rFonts w:asciiTheme="majorHAnsi" w:hAnsiTheme="majorHAnsi" w:cstheme="majorHAnsi"/>
        </w:rPr>
        <w:t xml:space="preserve">, </w:t>
      </w:r>
      <w:r w:rsidRPr="00CB5A5A">
        <w:rPr>
          <w:rStyle w:val="Emphasis"/>
          <w:rFonts w:asciiTheme="majorHAnsi" w:hAnsiTheme="majorHAnsi" w:cstheme="majorHAnsi"/>
          <w:highlight w:val="green"/>
        </w:rPr>
        <w:t>fighters</w:t>
      </w:r>
      <w:r w:rsidRPr="00FE51A3">
        <w:rPr>
          <w:rStyle w:val="StyleUnderline"/>
          <w:rFonts w:asciiTheme="majorHAnsi" w:hAnsiTheme="majorHAnsi" w:cstheme="majorHAnsi"/>
        </w:rPr>
        <w:t xml:space="preserve">, </w:t>
      </w:r>
      <w:proofErr w:type="gramStart"/>
      <w:r w:rsidRPr="00CB5A5A">
        <w:rPr>
          <w:rStyle w:val="Emphasis"/>
          <w:rFonts w:asciiTheme="majorHAnsi" w:hAnsiTheme="majorHAnsi" w:cstheme="majorHAnsi"/>
          <w:highlight w:val="green"/>
        </w:rPr>
        <w:t>training</w:t>
      </w:r>
      <w:proofErr w:type="gramEnd"/>
      <w:r w:rsidRPr="00FE51A3">
        <w:rPr>
          <w:rStyle w:val="StyleUnderline"/>
          <w:rFonts w:asciiTheme="majorHAnsi" w:hAnsiTheme="majorHAnsi" w:cstheme="majorHAnsi"/>
        </w:rPr>
        <w:t xml:space="preserve"> </w:t>
      </w:r>
      <w:r w:rsidRPr="00CB5A5A">
        <w:rPr>
          <w:rStyle w:val="StyleUnderline"/>
          <w:rFonts w:asciiTheme="majorHAnsi" w:hAnsiTheme="majorHAnsi" w:cstheme="majorHAnsi"/>
          <w:highlight w:val="green"/>
        </w:rPr>
        <w:t xml:space="preserve">and </w:t>
      </w:r>
      <w:r w:rsidRPr="00CB5A5A">
        <w:rPr>
          <w:rStyle w:val="Emphasis"/>
          <w:rFonts w:asciiTheme="majorHAnsi" w:hAnsiTheme="majorHAnsi" w:cstheme="majorHAnsi"/>
          <w:highlight w:val="green"/>
        </w:rPr>
        <w:t>weapons</w:t>
      </w:r>
      <w:r w:rsidRPr="00FE51A3">
        <w:rPr>
          <w:rStyle w:val="StyleUnderline"/>
          <w:rFonts w:asciiTheme="majorHAnsi" w:hAnsiTheme="majorHAnsi" w:cstheme="majorHAnsi"/>
        </w:rPr>
        <w:t xml:space="preserve"> from the Middle East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war in the eastern Congo</w:t>
      </w:r>
      <w:r w:rsidRPr="00FE51A3">
        <w:rPr>
          <w:rFonts w:asciiTheme="majorHAnsi" w:hAnsiTheme="majorHAnsi" w:cstheme="majorHAnsi"/>
        </w:rPr>
        <w:t xml:space="preserve"> might not directly trigger these other conflicts, but it </w:t>
      </w:r>
      <w:r w:rsidRPr="00FE51A3">
        <w:rPr>
          <w:rStyle w:val="StyleUnderline"/>
          <w:rFonts w:asciiTheme="majorHAnsi" w:hAnsiTheme="majorHAnsi" w:cstheme="majorHAnsi"/>
        </w:rPr>
        <w:t xml:space="preserve">helps to create the </w:t>
      </w:r>
      <w:r w:rsidRPr="00FE51A3">
        <w:rPr>
          <w:rStyle w:val="Emphasis"/>
          <w:rFonts w:asciiTheme="majorHAnsi" w:hAnsiTheme="majorHAnsi" w:cstheme="majorHAnsi"/>
        </w:rPr>
        <w:t>swirling underworld</w:t>
      </w:r>
      <w:r w:rsidRPr="00FE51A3">
        <w:rPr>
          <w:rStyle w:val="StyleUnderline"/>
          <w:rFonts w:asciiTheme="majorHAnsi" w:hAnsiTheme="majorHAnsi" w:cstheme="majorHAnsi"/>
        </w:rPr>
        <w:t xml:space="preserve"> of arms trading, money transfers, illegal </w:t>
      </w:r>
      <w:proofErr w:type="gramStart"/>
      <w:r w:rsidRPr="00FE51A3">
        <w:rPr>
          <w:rStyle w:val="StyleUnderline"/>
          <w:rFonts w:asciiTheme="majorHAnsi" w:hAnsiTheme="majorHAnsi" w:cstheme="majorHAnsi"/>
        </w:rPr>
        <w:t>commerce</w:t>
      </w:r>
      <w:proofErr w:type="gramEnd"/>
      <w:r w:rsidRPr="00FE51A3">
        <w:rPr>
          <w:rStyle w:val="StyleUnderline"/>
          <w:rFonts w:asciiTheme="majorHAnsi" w:hAnsiTheme="majorHAnsi" w:cstheme="majorHAnsi"/>
        </w:rPr>
        <w:t xml:space="preserve"> and the rise of a generation of young men who become </w:t>
      </w:r>
      <w:r w:rsidRPr="00FE51A3">
        <w:rPr>
          <w:rStyle w:val="Emphasis"/>
          <w:rFonts w:asciiTheme="majorHAnsi" w:hAnsiTheme="majorHAnsi" w:cstheme="majorHAnsi"/>
        </w:rPr>
        <w:t>experienced fighters</w:t>
      </w:r>
      <w:r w:rsidRPr="00FE51A3">
        <w:rPr>
          <w:rStyle w:val="StyleUnderline"/>
          <w:rFonts w:asciiTheme="majorHAnsi" w:hAnsiTheme="majorHAnsi" w:cstheme="majorHAnsi"/>
        </w:rPr>
        <w:t>—and know no other way to make a living</w:t>
      </w:r>
      <w:r w:rsidRPr="00FE51A3">
        <w:rPr>
          <w:rFonts w:asciiTheme="majorHAnsi" w:hAnsiTheme="majorHAnsi" w:cstheme="majorHAnsi"/>
        </w:rPr>
        <w:t xml:space="preserve">. </w:t>
      </w:r>
      <w:r w:rsidRPr="00CB5A5A">
        <w:rPr>
          <w:rStyle w:val="StyleUnderline"/>
          <w:rFonts w:asciiTheme="majorHAnsi" w:hAnsiTheme="majorHAnsi" w:cstheme="majorHAnsi"/>
          <w:highlight w:val="green"/>
        </w:rPr>
        <w:t xml:space="preserve">It </w:t>
      </w:r>
      <w:r w:rsidRPr="00CB5A5A">
        <w:rPr>
          <w:rStyle w:val="Emphasis"/>
          <w:rFonts w:asciiTheme="majorHAnsi" w:hAnsiTheme="majorHAnsi" w:cstheme="majorHAnsi"/>
          <w:highlight w:val="green"/>
        </w:rPr>
        <w:t>destabilizes</w:t>
      </w:r>
      <w:r w:rsidRPr="00FE51A3">
        <w:rPr>
          <w:rStyle w:val="StyleUnderline"/>
          <w:rFonts w:asciiTheme="majorHAnsi" w:hAnsiTheme="majorHAnsi" w:cstheme="majorHAnsi"/>
        </w:rPr>
        <w:t xml:space="preserve"> the environment for </w:t>
      </w:r>
      <w:r w:rsidRPr="00CB5A5A">
        <w:rPr>
          <w:rStyle w:val="StyleUnderline"/>
          <w:rFonts w:asciiTheme="majorHAnsi" w:hAnsiTheme="majorHAnsi" w:cstheme="majorHAnsi"/>
          <w:highlight w:val="green"/>
        </w:rPr>
        <w:t>neighboring states</w:t>
      </w:r>
      <w:r w:rsidRPr="00FE51A3">
        <w:rPr>
          <w:rStyle w:val="StyleUnderline"/>
          <w:rFonts w:asciiTheme="majorHAnsi" w:hAnsiTheme="majorHAnsi" w:cstheme="majorHAnsi"/>
        </w:rPr>
        <w:t xml:space="preserve"> (like Uganda and Kenya) </w:t>
      </w:r>
      <w:r w:rsidRPr="00CB5A5A">
        <w:rPr>
          <w:rStyle w:val="StyleUnderline"/>
          <w:rFonts w:asciiTheme="majorHAnsi" w:hAnsiTheme="majorHAnsi" w:cstheme="majorHAnsi"/>
          <w:highlight w:val="green"/>
        </w:rPr>
        <w:t>that play much more direct</w:t>
      </w:r>
      <w:r w:rsidRPr="00FE51A3">
        <w:rPr>
          <w:rStyle w:val="StyleUnderline"/>
          <w:rFonts w:asciiTheme="majorHAnsi" w:hAnsiTheme="majorHAnsi" w:cstheme="majorHAnsi"/>
        </w:rPr>
        <w:t xml:space="preserve"> role in potential </w:t>
      </w:r>
      <w:r w:rsidRPr="00CB5A5A">
        <w:rPr>
          <w:rStyle w:val="StyleUnderline"/>
          <w:rFonts w:asciiTheme="majorHAnsi" w:hAnsiTheme="majorHAnsi" w:cstheme="majorHAnsi"/>
          <w:highlight w:val="green"/>
        </w:rPr>
        <w:t>crises</w:t>
      </w:r>
      <w:r w:rsidRPr="00FE51A3">
        <w:rPr>
          <w:rStyle w:val="StyleUnderline"/>
          <w:rFonts w:asciiTheme="majorHAnsi" w:hAnsiTheme="majorHAnsi" w:cstheme="majorHAnsi"/>
        </w:rPr>
        <w:t xml:space="preserve"> of greater concern to us</w:t>
      </w:r>
      <w:r w:rsidRPr="00FE51A3">
        <w:rPr>
          <w:rFonts w:asciiTheme="majorHAnsi" w:hAnsiTheme="majorHAnsi" w:cstheme="majorHAnsi"/>
        </w:rPr>
        <w:t>.</w:t>
      </w:r>
      <w:bookmarkEnd w:id="0"/>
    </w:p>
    <w:p w14:paraId="7BA219EE" w14:textId="77777777" w:rsidR="004D6545" w:rsidRPr="00FE51A3" w:rsidRDefault="004D6545" w:rsidP="004D6545">
      <w:pPr>
        <w:pStyle w:val="Heading4"/>
        <w:rPr>
          <w:rFonts w:asciiTheme="majorHAnsi" w:hAnsiTheme="majorHAnsi" w:cstheme="majorHAnsi"/>
        </w:rPr>
      </w:pPr>
      <w:r w:rsidRPr="00FE51A3">
        <w:rPr>
          <w:rFonts w:asciiTheme="majorHAnsi" w:hAnsiTheme="majorHAnsi" w:cstheme="majorHAnsi"/>
        </w:rPr>
        <w:lastRenderedPageBreak/>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14C9A943" w14:textId="77777777" w:rsidR="004D6545" w:rsidRPr="00FE51A3" w:rsidRDefault="004D6545" w:rsidP="004D6545">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[(Ashutosh Pandey) “Rich countries block India, South Africa's bid to ban COVID vaccine patents,” DW, April 2, 2021. </w:t>
      </w:r>
      <w:hyperlink r:id="rId23" w:history="1">
        <w:r w:rsidRPr="00FE51A3">
          <w:rPr>
            <w:rStyle w:val="Hyperlink"/>
            <w:rFonts w:asciiTheme="majorHAnsi" w:hAnsiTheme="majorHAnsi" w:cstheme="majorHAnsi"/>
          </w:rPr>
          <w:t>https://www.dw.com/en/rich-countries-block-india-south-africas-bid-to-ban-covid-vaccine-patents/a-56460175</w:t>
        </w:r>
      </w:hyperlink>
      <w:r w:rsidRPr="00FE51A3">
        <w:rPr>
          <w:rFonts w:asciiTheme="majorHAnsi" w:hAnsiTheme="majorHAnsi" w:cstheme="majorHAnsi"/>
        </w:rPr>
        <w:t xml:space="preserve"> </w:t>
      </w:r>
    </w:p>
    <w:p w14:paraId="176F351A" w14:textId="77777777" w:rsidR="004D6545" w:rsidRPr="00FE51A3" w:rsidRDefault="004D6545" w:rsidP="004D6545">
      <w:pPr>
        <w:rPr>
          <w:rFonts w:asciiTheme="majorHAnsi" w:hAnsiTheme="majorHAnsi" w:cstheme="majorHAnsi"/>
          <w:sz w:val="14"/>
        </w:rPr>
      </w:pPr>
      <w:r w:rsidRPr="00FE51A3">
        <w:rPr>
          <w:rFonts w:asciiTheme="majorHAnsi" w:hAnsiTheme="majorHAnsi" w:cstheme="majorHAnsi"/>
          <w:u w:val="single"/>
        </w:rPr>
        <w:t>The World Trade Organization (</w:t>
      </w:r>
      <w:r w:rsidRPr="00CB5A5A">
        <w:rPr>
          <w:rFonts w:asciiTheme="majorHAnsi" w:hAnsiTheme="majorHAnsi" w:cstheme="majorHAnsi"/>
          <w:highlight w:val="green"/>
          <w:u w:val="single"/>
        </w:rPr>
        <w:t>WTO</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talks on a proposal by India and South Africa to</w:t>
      </w:r>
      <w:r w:rsidRPr="00FE51A3">
        <w:rPr>
          <w:rFonts w:asciiTheme="majorHAnsi" w:hAnsiTheme="majorHAnsi" w:cstheme="majorHAnsi"/>
          <w:u w:val="single"/>
        </w:rPr>
        <w:t xml:space="preserve"> temporarily </w:t>
      </w:r>
      <w:r w:rsidRPr="00CB5A5A">
        <w:rPr>
          <w:rFonts w:asciiTheme="majorHAnsi" w:hAnsiTheme="majorHAnsi" w:cstheme="majorHAnsi"/>
          <w:highlight w:val="green"/>
          <w:u w:val="single"/>
        </w:rPr>
        <w:t>suspend</w:t>
      </w:r>
      <w:r w:rsidRPr="00FE51A3">
        <w:rPr>
          <w:rFonts w:asciiTheme="majorHAnsi" w:hAnsiTheme="majorHAnsi" w:cstheme="majorHAnsi"/>
          <w:u w:val="single"/>
        </w:rPr>
        <w:t xml:space="preserve"> intellectual property (</w:t>
      </w:r>
      <w:r w:rsidRPr="00CB5A5A">
        <w:rPr>
          <w:rFonts w:asciiTheme="majorHAnsi" w:hAnsiTheme="majorHAnsi" w:cstheme="majorHAnsi"/>
          <w:highlight w:val="green"/>
          <w:u w:val="single"/>
        </w:rPr>
        <w:t>IP</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rules related to</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COVID-19 vaccines</w:t>
      </w:r>
      <w:r w:rsidRPr="00FE51A3">
        <w:rPr>
          <w:rFonts w:asciiTheme="majorHAnsi" w:hAnsiTheme="majorHAnsi" w:cstheme="majorHAnsi"/>
          <w:u w:val="single"/>
        </w:rPr>
        <w:t xml:space="preserve"> and treatments hit a roadblock</w:t>
      </w:r>
      <w:r w:rsidRPr="00FE51A3">
        <w:rPr>
          <w:rFonts w:asciiTheme="majorHAnsi" w:hAnsiTheme="majorHAnsi" w:cstheme="majorHAnsi"/>
          <w:sz w:val="14"/>
        </w:rPr>
        <w:t xml:space="preserve"> on Thursday after wealthy countries balked at the idea, Germany's </w:t>
      </w:r>
      <w:proofErr w:type="spellStart"/>
      <w:r w:rsidRPr="00FE51A3">
        <w:rPr>
          <w:rFonts w:asciiTheme="majorHAnsi" w:hAnsiTheme="majorHAnsi" w:cstheme="majorHAnsi"/>
          <w:sz w:val="14"/>
        </w:rPr>
        <w:t>dpa</w:t>
      </w:r>
      <w:proofErr w:type="spellEnd"/>
      <w:r w:rsidRPr="00FE51A3">
        <w:rPr>
          <w:rFonts w:asciiTheme="majorHAnsi" w:hAnsiTheme="majorHAnsi" w:cstheme="majorHAnsi"/>
          <w:sz w:val="14"/>
        </w:rPr>
        <w:t xml:space="preserve"> news agency reported. The two developing countries say the IP waiver will allow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The </w:t>
      </w:r>
      <w:r w:rsidRPr="00CB5A5A">
        <w:rPr>
          <w:rFonts w:asciiTheme="majorHAnsi" w:hAnsiTheme="majorHAnsi" w:cstheme="majorHAnsi"/>
          <w:highlight w:val="green"/>
          <w:u w:val="single"/>
        </w:rPr>
        <w:t>suspension</w:t>
      </w:r>
      <w:r w:rsidRPr="00FE51A3">
        <w:rPr>
          <w:rFonts w:asciiTheme="majorHAnsi" w:hAnsiTheme="majorHAnsi" w:cstheme="majorHAnsi"/>
          <w:u w:val="single"/>
        </w:rPr>
        <w:t xml:space="preserve"> of rights</w:t>
      </w:r>
      <w:r w:rsidRPr="00FE51A3">
        <w:rPr>
          <w:rFonts w:asciiTheme="majorHAnsi" w:hAnsiTheme="majorHAnsi" w:cstheme="majorHAnsi"/>
          <w:sz w:val="14"/>
        </w:rPr>
        <w:t xml:space="preserve"> such as patents, industrial designs, </w:t>
      </w:r>
      <w:proofErr w:type="gramStart"/>
      <w:r w:rsidRPr="00FE51A3">
        <w:rPr>
          <w:rFonts w:asciiTheme="majorHAnsi" w:hAnsiTheme="majorHAnsi" w:cstheme="majorHAnsi"/>
          <w:sz w:val="14"/>
        </w:rPr>
        <w:t>copyright</w:t>
      </w:r>
      <w:proofErr w:type="gramEnd"/>
      <w:r w:rsidRPr="00FE51A3">
        <w:rPr>
          <w:rFonts w:asciiTheme="majorHAnsi" w:hAnsiTheme="majorHAnsi" w:cstheme="majorHAnsi"/>
          <w:sz w:val="14"/>
        </w:rPr>
        <w:t xml:space="preserve"> and protection of undisclosed information </w:t>
      </w:r>
      <w:r w:rsidRPr="00CB5A5A">
        <w:rPr>
          <w:rFonts w:asciiTheme="majorHAnsi" w:hAnsiTheme="majorHAnsi" w:cstheme="majorHAnsi"/>
          <w:highlight w:val="green"/>
          <w:u w:val="single"/>
        </w:rPr>
        <w:t>would ensure "</w:t>
      </w:r>
      <w:r w:rsidRPr="00CB5A5A">
        <w:rPr>
          <w:rFonts w:asciiTheme="majorHAnsi" w:hAnsiTheme="majorHAnsi" w:cstheme="majorHAnsi"/>
          <w:b/>
          <w:bCs/>
          <w:highlight w:val="green"/>
          <w:u w:val="single"/>
        </w:rPr>
        <w:t>timely</w:t>
      </w:r>
      <w:r w:rsidRPr="00FE51A3">
        <w:rPr>
          <w:rFonts w:asciiTheme="majorHAnsi" w:hAnsiTheme="majorHAnsi" w:cstheme="majorHAnsi"/>
          <w:b/>
          <w:bCs/>
          <w:u w:val="single"/>
        </w:rPr>
        <w:t xml:space="preserve"> </w:t>
      </w:r>
      <w:r w:rsidRPr="00CB5A5A">
        <w:rPr>
          <w:rFonts w:asciiTheme="majorHAnsi" w:hAnsiTheme="majorHAnsi" w:cstheme="majorHAnsi"/>
          <w:b/>
          <w:bCs/>
          <w:highlight w:val="green"/>
          <w:u w:val="single"/>
        </w:rPr>
        <w:t>access to</w:t>
      </w:r>
      <w:r w:rsidRPr="00FE51A3">
        <w:rPr>
          <w:rFonts w:asciiTheme="majorHAnsi" w:hAnsiTheme="majorHAnsi" w:cstheme="majorHAnsi"/>
          <w:b/>
          <w:bCs/>
          <w:u w:val="single"/>
        </w:rPr>
        <w:t xml:space="preserve"> affordable </w:t>
      </w:r>
      <w:r w:rsidRPr="00CB5A5A">
        <w:rPr>
          <w:rFonts w:asciiTheme="majorHAnsi" w:hAnsiTheme="majorHAnsi" w:cstheme="majorHAnsi"/>
          <w:b/>
          <w:bCs/>
          <w:highlight w:val="green"/>
          <w:u w:val="single"/>
        </w:rPr>
        <w:t>medical products</w:t>
      </w:r>
      <w:r w:rsidRPr="00FE51A3">
        <w:rPr>
          <w:rFonts w:asciiTheme="majorHAnsi" w:hAnsiTheme="majorHAnsi" w:cstheme="majorHAnsi"/>
          <w:b/>
          <w:bCs/>
          <w:u w:val="single"/>
        </w:rPr>
        <w:t xml:space="preserve"> including vaccines and medicines or to </w:t>
      </w:r>
      <w:r w:rsidRPr="00CB5A5A">
        <w:rPr>
          <w:rFonts w:asciiTheme="majorHAnsi" w:hAnsiTheme="majorHAnsi" w:cstheme="majorHAnsi"/>
          <w:b/>
          <w:bCs/>
          <w:highlight w:val="green"/>
          <w:u w:val="single"/>
        </w:rPr>
        <w:t>scaling-up of research, development, manufacturing and supply</w:t>
      </w:r>
      <w:r w:rsidRPr="00FE51A3">
        <w:rPr>
          <w:rFonts w:asciiTheme="majorHAnsi" w:hAnsiTheme="majorHAnsi" w:cstheme="majorHAnsi"/>
          <w:b/>
          <w:bCs/>
          <w:u w:val="single"/>
        </w:rPr>
        <w:t xml:space="preserve"> of medical products </w:t>
      </w:r>
      <w:r w:rsidRPr="00CB5A5A">
        <w:rPr>
          <w:rFonts w:asciiTheme="majorHAnsi" w:hAnsiTheme="majorHAnsi" w:cstheme="majorHAnsi"/>
          <w:b/>
          <w:bCs/>
          <w:highlight w:val="green"/>
          <w:u w:val="single"/>
        </w:rPr>
        <w:t>essential to combat COVID</w:t>
      </w:r>
      <w:r w:rsidRPr="00FE51A3">
        <w:rPr>
          <w:rFonts w:asciiTheme="majorHAnsi" w:hAnsiTheme="majorHAnsi" w:cstheme="majorHAnsi"/>
          <w:u w:val="single"/>
        </w:rPr>
        <w:t>-19," they said. The proposal was vehemently 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to remain on their toes to deal with a mutating virus, they argue. </w:t>
      </w:r>
      <w:r w:rsidRPr="00FE51A3">
        <w:rPr>
          <w:rFonts w:asciiTheme="majorHAnsi" w:hAnsiTheme="majorHAnsi" w:cstheme="majorHAnsi"/>
          <w:u w:val="single"/>
        </w:rPr>
        <w:t xml:space="preserve">The WTO talks are taking place as some wealthy </w:t>
      </w:r>
      <w:r w:rsidRPr="00CB5A5A">
        <w:rPr>
          <w:rFonts w:asciiTheme="majorHAnsi" w:hAnsiTheme="majorHAnsi" w:cstheme="majorHAnsi"/>
          <w:highlight w:val="green"/>
          <w:u w:val="single"/>
        </w:rPr>
        <w:t>countries</w:t>
      </w:r>
      <w:r w:rsidRPr="00FE51A3">
        <w:rPr>
          <w:rFonts w:asciiTheme="majorHAnsi" w:hAnsiTheme="majorHAnsi" w:cstheme="majorHAnsi"/>
          <w:u w:val="single"/>
        </w:rPr>
        <w:t xml:space="preserve"> face criticism for </w:t>
      </w:r>
      <w:r w:rsidRPr="00CB5A5A">
        <w:rPr>
          <w:rFonts w:asciiTheme="majorHAnsi" w:hAnsiTheme="majorHAnsi" w:cstheme="majorHAnsi"/>
          <w:b/>
          <w:bCs/>
          <w:highlight w:val="green"/>
          <w:u w:val="single"/>
        </w:rPr>
        <w:t>cornering billions</w:t>
      </w:r>
      <w:r w:rsidRPr="00CB5A5A">
        <w:rPr>
          <w:rFonts w:asciiTheme="majorHAnsi" w:hAnsiTheme="majorHAnsi" w:cstheme="majorHAnsi"/>
          <w:highlight w:val="green"/>
          <w:u w:val="single"/>
        </w:rPr>
        <w:t xml:space="preserve"> of</w:t>
      </w:r>
      <w:r w:rsidRPr="00FE51A3">
        <w:rPr>
          <w:rFonts w:asciiTheme="majorHAnsi" w:hAnsiTheme="majorHAnsi" w:cstheme="majorHAnsi"/>
          <w:u w:val="single"/>
        </w:rPr>
        <w:t xml:space="preserve"> COVID </w:t>
      </w:r>
      <w:r w:rsidRPr="00CB5A5A">
        <w:rPr>
          <w:rFonts w:asciiTheme="majorHAnsi" w:hAnsiTheme="majorHAnsi" w:cstheme="majorHAnsi"/>
          <w:highlight w:val="green"/>
          <w:u w:val="single"/>
        </w:rPr>
        <w:t>shots</w:t>
      </w:r>
      <w:r w:rsidRPr="00FE51A3">
        <w:rPr>
          <w:rFonts w:asciiTheme="majorHAnsi" w:hAnsiTheme="majorHAnsi" w:cstheme="majorHAnsi"/>
          <w:u w:val="single"/>
        </w:rPr>
        <w:t xml:space="preserve"> — many times the size of their populations — </w:t>
      </w:r>
      <w:r w:rsidRPr="00CB5A5A">
        <w:rPr>
          <w:rFonts w:asciiTheme="majorHAnsi" w:hAnsiTheme="majorHAnsi" w:cstheme="majorHAnsi"/>
          <w:highlight w:val="green"/>
          <w:u w:val="single"/>
        </w:rPr>
        <w:t xml:space="preserve">while </w:t>
      </w:r>
      <w:r w:rsidRPr="00CB5A5A">
        <w:rPr>
          <w:rFonts w:asciiTheme="majorHAnsi" w:hAnsiTheme="majorHAnsi" w:cstheme="majorHAnsi"/>
          <w:b/>
          <w:bCs/>
          <w:highlight w:val="green"/>
          <w:u w:val="single"/>
        </w:rPr>
        <w:t>leaving poor countries</w:t>
      </w:r>
      <w:r w:rsidRPr="00CB5A5A">
        <w:rPr>
          <w:rFonts w:asciiTheme="majorHAnsi" w:hAnsiTheme="majorHAnsi" w:cstheme="majorHAnsi"/>
          <w:highlight w:val="green"/>
          <w:u w:val="single"/>
        </w:rPr>
        <w:t xml:space="preserve"> struggling</w:t>
      </w:r>
      <w:r w:rsidRPr="00FE51A3">
        <w:rPr>
          <w:rFonts w:asciiTheme="majorHAnsi" w:hAnsiTheme="majorHAnsi" w:cstheme="majorHAnsi"/>
          <w:u w:val="single"/>
        </w:rPr>
        <w:t xml:space="preserve"> for supplies. </w:t>
      </w:r>
      <w:r w:rsidRPr="00FE51A3">
        <w:rPr>
          <w:rFonts w:asciiTheme="majorHAnsi" w:hAnsiTheme="majorHAnsi" w:cstheme="majorHAnsi"/>
          <w:b/>
          <w:bCs/>
          <w:u w:val="single"/>
        </w:rPr>
        <w:t xml:space="preserve">Experts say </w:t>
      </w:r>
      <w:r w:rsidRPr="00CB5A5A">
        <w:rPr>
          <w:rFonts w:asciiTheme="majorHAnsi" w:hAnsiTheme="majorHAnsi" w:cstheme="majorHAnsi"/>
          <w:b/>
          <w:bCs/>
          <w:highlight w:val="green"/>
          <w:u w:val="single"/>
        </w:rPr>
        <w:t>the global scramble for vaccines</w:t>
      </w:r>
      <w:r w:rsidRPr="00FE51A3">
        <w:rPr>
          <w:rFonts w:asciiTheme="majorHAnsi" w:hAnsiTheme="majorHAnsi" w:cstheme="majorHAnsi"/>
          <w:b/>
          <w:bCs/>
          <w:u w:val="single"/>
        </w:rPr>
        <w:t xml:space="preserve">, or vaccine nationalism, </w:t>
      </w:r>
      <w:r w:rsidRPr="00CB5A5A">
        <w:rPr>
          <w:rFonts w:asciiTheme="majorHAnsi" w:hAnsiTheme="majorHAnsi" w:cstheme="majorHAnsi"/>
          <w:b/>
          <w:bCs/>
          <w:highlight w:val="green"/>
          <w:u w:val="single"/>
        </w:rPr>
        <w:t>risks</w:t>
      </w:r>
      <w:r w:rsidRPr="00FE51A3">
        <w:rPr>
          <w:rFonts w:asciiTheme="majorHAnsi" w:hAnsiTheme="majorHAnsi" w:cstheme="majorHAnsi"/>
          <w:b/>
          <w:bCs/>
          <w:u w:val="single"/>
        </w:rPr>
        <w:t xml:space="preserve"> </w:t>
      </w:r>
      <w:r w:rsidRPr="00CB5A5A">
        <w:rPr>
          <w:rFonts w:asciiTheme="majorHAnsi" w:hAnsiTheme="majorHAnsi" w:cstheme="majorHAnsi"/>
          <w:b/>
          <w:bCs/>
          <w:highlight w:val="green"/>
          <w:u w:val="single"/>
        </w:rPr>
        <w:t>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All the </w:t>
      </w:r>
      <w:r w:rsidRPr="00CB5A5A">
        <w:rPr>
          <w:rFonts w:asciiTheme="majorHAnsi" w:hAnsiTheme="majorHAnsi" w:cstheme="majorHAnsi"/>
          <w:highlight w:val="gree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CB5A5A">
        <w:rPr>
          <w:rFonts w:asciiTheme="majorHAnsi" w:hAnsiTheme="majorHAnsi" w:cstheme="majorHAnsi"/>
          <w:b/>
          <w:bCs/>
          <w:highlight w:val="gree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CB5A5A">
        <w:rPr>
          <w:rFonts w:asciiTheme="majorHAnsi" w:hAnsiTheme="majorHAnsi" w:cstheme="majorHAnsi"/>
          <w:highlight w:val="green"/>
          <w:u w:val="single"/>
        </w:rPr>
        <w:t>WTO's IP rules were</w:t>
      </w:r>
      <w:r w:rsidRPr="00FE51A3">
        <w:rPr>
          <w:rFonts w:asciiTheme="majorHAnsi" w:hAnsiTheme="majorHAnsi" w:cstheme="majorHAnsi"/>
          <w:u w:val="single"/>
        </w:rPr>
        <w:t xml:space="preserve"> acting as </w:t>
      </w:r>
      <w:r w:rsidRPr="00CB5A5A">
        <w:rPr>
          <w:rFonts w:asciiTheme="majorHAnsi" w:hAnsiTheme="majorHAnsi" w:cstheme="majorHAnsi"/>
          <w:highlight w:val="green"/>
          <w:u w:val="single"/>
        </w:rPr>
        <w:t xml:space="preserve">a </w:t>
      </w:r>
      <w:r w:rsidRPr="00CB5A5A">
        <w:rPr>
          <w:rFonts w:asciiTheme="majorHAnsi" w:hAnsiTheme="majorHAnsi" w:cstheme="majorHAnsi"/>
          <w:b/>
          <w:bCs/>
          <w:highlight w:val="green"/>
          <w:u w:val="single"/>
        </w:rPr>
        <w:t>barrier to urgent scale-up of production</w:t>
      </w:r>
      <w:r w:rsidRPr="00FE51A3">
        <w:rPr>
          <w:rFonts w:asciiTheme="majorHAnsi" w:hAnsiTheme="majorHAnsi" w:cstheme="majorHAnsi"/>
          <w:b/>
          <w:bCs/>
          <w:u w:val="single"/>
        </w:rPr>
        <w:t xml:space="preserve"> of vaccines</w:t>
      </w:r>
      <w:r w:rsidRPr="00FE51A3">
        <w:rPr>
          <w:rFonts w:asciiTheme="majorHAnsi" w:hAnsiTheme="majorHAnsi" w:cstheme="majorHAnsi"/>
          <w:u w:val="single"/>
        </w:rPr>
        <w:t xml:space="preserve"> and other much needed medical equipment in poor countries. </w:t>
      </w:r>
    </w:p>
    <w:p w14:paraId="2054DE0B" w14:textId="77777777" w:rsidR="004D6545" w:rsidRPr="00F601E6" w:rsidRDefault="004D6545" w:rsidP="004D6545"/>
    <w:p w14:paraId="5B8AA0D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09E2D10"/>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7C5847"/>
    <w:multiLevelType w:val="hybridMultilevel"/>
    <w:tmpl w:val="95E05B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A50511"/>
    <w:multiLevelType w:val="hybridMultilevel"/>
    <w:tmpl w:val="7D349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B80065"/>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20390E"/>
    <w:multiLevelType w:val="hybridMultilevel"/>
    <w:tmpl w:val="DEEC9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9"/>
  </w:num>
  <w:num w:numId="14">
    <w:abstractNumId w:val="16"/>
  </w:num>
  <w:num w:numId="15">
    <w:abstractNumId w:val="15"/>
  </w:num>
  <w:num w:numId="16">
    <w:abstractNumId w:val="12"/>
  </w:num>
  <w:num w:numId="17">
    <w:abstractNumId w:val="17"/>
  </w:num>
  <w:num w:numId="18">
    <w:abstractNumId w:val="18"/>
  </w:num>
  <w:num w:numId="19">
    <w:abstractNumId w:val="14"/>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44F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6545"/>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13A"/>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0C4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094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779E"/>
    <w:rsid w:val="00A431C6"/>
    <w:rsid w:val="00A44F1D"/>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8F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3ABB5E"/>
  <w14:defaultImageDpi w14:val="300"/>
  <w15:docId w15:val="{B6C38CCB-57F5-4441-A960-0AE19E198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3779E"/>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A377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3779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3779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A3779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377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779E"/>
  </w:style>
  <w:style w:type="character" w:customStyle="1" w:styleId="Heading1Char">
    <w:name w:val="Heading 1 Char"/>
    <w:aliases w:val="Pocket Char"/>
    <w:basedOn w:val="DefaultParagraphFont"/>
    <w:link w:val="Heading1"/>
    <w:uiPriority w:val="9"/>
    <w:rsid w:val="00A3779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3779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3779E"/>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A3779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A3779E"/>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A3779E"/>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A3779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3779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A3779E"/>
    <w:rPr>
      <w:color w:val="auto"/>
      <w:u w:val="none"/>
    </w:rPr>
  </w:style>
  <w:style w:type="paragraph" w:styleId="DocumentMap">
    <w:name w:val="Document Map"/>
    <w:basedOn w:val="Normal"/>
    <w:link w:val="DocumentMapChar"/>
    <w:uiPriority w:val="99"/>
    <w:semiHidden/>
    <w:unhideWhenUsed/>
    <w:rsid w:val="00A3779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779E"/>
    <w:rPr>
      <w:rFonts w:ascii="Lucida Grande" w:hAnsi="Lucida Grande" w:cs="Lucida Grande"/>
    </w:rPr>
  </w:style>
  <w:style w:type="paragraph" w:customStyle="1" w:styleId="Analytic">
    <w:name w:val="Analytic"/>
    <w:basedOn w:val="Normal"/>
    <w:autoRedefine/>
    <w:qFormat/>
    <w:rsid w:val="004D6545"/>
    <w:rPr>
      <w:b/>
      <w:bCs/>
      <w:color w:val="404040" w:themeColor="text1" w:themeTint="BF"/>
      <w:sz w:val="26"/>
      <w:szCs w:val="26"/>
    </w:rPr>
  </w:style>
  <w:style w:type="paragraph" w:customStyle="1" w:styleId="Emphasis1">
    <w:name w:val="Emphasis1"/>
    <w:basedOn w:val="Normal"/>
    <w:link w:val="Emphasis"/>
    <w:autoRedefine/>
    <w:uiPriority w:val="20"/>
    <w:qFormat/>
    <w:rsid w:val="004D6545"/>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4D654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4D6545"/>
    <w:rPr>
      <w:color w:val="605E5C"/>
      <w:shd w:val="clear" w:color="auto" w:fill="E1DFDD"/>
    </w:rPr>
  </w:style>
  <w:style w:type="paragraph" w:customStyle="1" w:styleId="textbold">
    <w:name w:val="text bold"/>
    <w:basedOn w:val="Normal"/>
    <w:uiPriority w:val="20"/>
    <w:qFormat/>
    <w:rsid w:val="004D6545"/>
    <w:pPr>
      <w:widowControl w:val="0"/>
      <w:ind w:left="720"/>
      <w:jc w:val="both"/>
    </w:pPr>
    <w:rPr>
      <w:rFonts w:eastAsiaTheme="minorHAnsi"/>
      <w:b/>
      <w:iCs/>
      <w:szCs w:val="22"/>
      <w:u w:val="single"/>
    </w:rPr>
  </w:style>
  <w:style w:type="paragraph" w:styleId="ListParagraph">
    <w:name w:val="List Paragraph"/>
    <w:aliases w:val="6 font"/>
    <w:basedOn w:val="Normal"/>
    <w:uiPriority w:val="34"/>
    <w:unhideWhenUsed/>
    <w:qFormat/>
    <w:rsid w:val="004D6545"/>
    <w:pPr>
      <w:ind w:left="720"/>
      <w:contextualSpacing/>
    </w:pPr>
  </w:style>
  <w:style w:type="paragraph" w:customStyle="1" w:styleId="evidencetext">
    <w:name w:val="evidence text"/>
    <w:basedOn w:val="Normal"/>
    <w:link w:val="evidencetextChar1"/>
    <w:qFormat/>
    <w:rsid w:val="004D6545"/>
    <w:pPr>
      <w:ind w:left="432" w:right="432"/>
    </w:pPr>
    <w:rPr>
      <w:color w:val="000000"/>
    </w:rPr>
  </w:style>
  <w:style w:type="character" w:customStyle="1" w:styleId="evidencetextChar1">
    <w:name w:val="evidence text Char1"/>
    <w:link w:val="evidencetext"/>
    <w:rsid w:val="004D6545"/>
    <w:rPr>
      <w:rFonts w:ascii="Calibri" w:hAnsi="Calibri" w:cs="Calibri"/>
      <w:color w:val="000000"/>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4D6545"/>
    <w:rPr>
      <w:rFonts w:eastAsiaTheme="minorHAnsi" w:cs="Times New Roman"/>
      <w:sz w:val="22"/>
      <w:szCs w:val="22"/>
      <w:u w:val="single"/>
    </w:rPr>
  </w:style>
  <w:style w:type="character" w:styleId="IntenseEmphasis">
    <w:name w:val="Intense Emphasis"/>
    <w:basedOn w:val="DefaultParagraphFont"/>
    <w:link w:val="CardsFont12pt"/>
    <w:uiPriority w:val="1"/>
    <w:qFormat/>
    <w:rsid w:val="004D6545"/>
    <w:rPr>
      <w:rFonts w:eastAsiaTheme="minorHAnsi" w:cs="Times New Roman"/>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ctvnews.ca/world/covid-19-has-escalated-armed-conflict-in-india-pakistan-iraq-libya-and-the-philippines-study-finds-1.5236738" TargetMode="External"/><Relationship Id="rId3" Type="http://schemas.openxmlformats.org/officeDocument/2006/relationships/customXml" Target="../customXml/item3.xml"/><Relationship Id="rId21" Type="http://schemas.openxmlformats.org/officeDocument/2006/relationships/hyperlink" Target="https://www.wsj.com/articles/covid-pandemic-south-africa-riots-a-warning-for-developing-world-11626711622" TargetMode="External"/><Relationship Id="rId7" Type="http://schemas.openxmlformats.org/officeDocument/2006/relationships/settings" Target="settings.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ewyorker.com/science/medical-dispatch/indias-crisis-marks-a-new-phase-in-the-pandemic"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0" Type="http://schemas.openxmlformats.org/officeDocument/2006/relationships/hyperlink" Target="https://foreignpolicy.com/2021/07/20/south-africa-covid-19-struggles-deadly-third-wave-zuma-viol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brookings.edu/blog/order-from-chaos/2020/07/10/the-post-covid-19-world-economic-nationalism-triumphant/" TargetMode="External"/><Relationship Id="rId23" Type="http://schemas.openxmlformats.org/officeDocument/2006/relationships/hyperlink" Target="https://www.dw.com/en/rich-countries-block-india-south-africas-bid-to-ban-covid-vaccine-patents/a-56460175" TargetMode="Externa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nationalinterest.org/blog/reboot/if-next-india-pakistan-war-goes-nuclear-it-will-destroy-world-181134"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s://www.the-american-interest.com/2013/12/15/peace-in-the-congo-why-the-world-should-ca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fleming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13434</Words>
  <Characters>76580</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89835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Mia Fleming</cp:lastModifiedBy>
  <cp:revision>2</cp:revision>
  <dcterms:created xsi:type="dcterms:W3CDTF">2021-10-30T22:52:00Z</dcterms:created>
  <dcterms:modified xsi:type="dcterms:W3CDTF">2021-10-30T22:52:00Z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