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B74CD" w14:textId="77777777" w:rsidR="006A5083" w:rsidRDefault="006A5083" w:rsidP="006A5083">
      <w:pPr>
        <w:pStyle w:val="Heading1"/>
      </w:pPr>
      <w:r>
        <w:t>China AC</w:t>
      </w:r>
    </w:p>
    <w:p w14:paraId="2B6CCBF8" w14:textId="77777777" w:rsidR="006A5083" w:rsidRPr="00B4163D" w:rsidRDefault="006A5083" w:rsidP="006A5083">
      <w:pPr>
        <w:pStyle w:val="Heading2"/>
      </w:pPr>
      <w:r>
        <w:lastRenderedPageBreak/>
        <w:t>AC</w:t>
      </w:r>
    </w:p>
    <w:p w14:paraId="07D9A75D" w14:textId="77777777" w:rsidR="006A5083" w:rsidRDefault="006A5083" w:rsidP="006A5083">
      <w:pPr>
        <w:pStyle w:val="Heading3"/>
      </w:pPr>
      <w:r>
        <w:lastRenderedPageBreak/>
        <w:t>1AC – Plan</w:t>
      </w:r>
    </w:p>
    <w:p w14:paraId="43F64C17" w14:textId="77777777" w:rsidR="006A5083" w:rsidRPr="00B4163D" w:rsidRDefault="006A5083" w:rsidP="006A5083">
      <w:pPr>
        <w:pStyle w:val="Heading4"/>
      </w:pPr>
      <w:r>
        <w:t xml:space="preserve">Plan: The appropriation of outer space by private entities in the People’s Republic of China is unjust.  </w:t>
      </w:r>
    </w:p>
    <w:p w14:paraId="5AD1D5C3" w14:textId="77777777" w:rsidR="006A5083" w:rsidRPr="004F708A" w:rsidRDefault="006A5083" w:rsidP="006A5083">
      <w:pPr>
        <w:pStyle w:val="Heading4"/>
      </w:pPr>
      <w:r>
        <w:t xml:space="preserve">Chinese space industrial base is set to </w:t>
      </w:r>
      <w:r>
        <w:rPr>
          <w:u w:val="single"/>
        </w:rPr>
        <w:t>surpass</w:t>
      </w:r>
      <w:r>
        <w:t xml:space="preserve"> the US </w:t>
      </w:r>
    </w:p>
    <w:p w14:paraId="3F0277A7" w14:textId="77777777" w:rsidR="006A5083" w:rsidRPr="00E60D8F" w:rsidRDefault="006A5083" w:rsidP="006A508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CB50507" w14:textId="77777777" w:rsidR="006A5083" w:rsidRPr="00EE6EBB" w:rsidRDefault="006A5083" w:rsidP="006A5083">
      <w:pPr>
        <w:rPr>
          <w:rStyle w:val="StyleUnderline"/>
        </w:rPr>
      </w:pPr>
      <w:r w:rsidRPr="00EE6EBB">
        <w:rPr>
          <w:rStyle w:val="StyleUnderline"/>
        </w:rPr>
        <w:t>How did China get here—and why?</w:t>
      </w:r>
    </w:p>
    <w:p w14:paraId="278EC2B3" w14:textId="77777777" w:rsidR="006A5083" w:rsidRPr="00C0159B" w:rsidRDefault="006A5083" w:rsidP="006A5083">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2AD008BF" w14:textId="77777777" w:rsidR="006A5083" w:rsidRPr="00B427D5" w:rsidRDefault="006A5083" w:rsidP="006A5083">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9EC5850" w14:textId="77777777" w:rsidR="006A5083" w:rsidRPr="00C0159B" w:rsidRDefault="006A5083" w:rsidP="006A5083">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4B04AF22" w14:textId="77777777" w:rsidR="006A5083" w:rsidRPr="00A77938" w:rsidRDefault="006A5083" w:rsidP="006A5083">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DBF7C6D" w14:textId="77777777" w:rsidR="006A5083" w:rsidRPr="00A77938" w:rsidRDefault="006A5083" w:rsidP="006A5083">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615299C" w14:textId="77777777" w:rsidR="006A5083" w:rsidRPr="00A77938" w:rsidRDefault="006A5083" w:rsidP="006A5083">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4E9E823" w14:textId="77777777" w:rsidR="006A5083" w:rsidRPr="00A77938" w:rsidRDefault="006A5083" w:rsidP="006A5083">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C7B75D5" w14:textId="77777777" w:rsidR="006A5083" w:rsidRPr="00A77938" w:rsidRDefault="006A5083" w:rsidP="006A508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3764549B" w14:textId="77777777" w:rsidR="006A5083" w:rsidRPr="00A77938" w:rsidRDefault="006A5083" w:rsidP="006A508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F0E8B30" w14:textId="77777777" w:rsidR="006A5083" w:rsidRPr="00680538" w:rsidRDefault="006A5083" w:rsidP="006A5083">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0BFE71DA" w14:textId="77777777" w:rsidR="006A5083" w:rsidRPr="006436FC" w:rsidRDefault="006A5083" w:rsidP="006A5083">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B6281A0" w14:textId="77777777" w:rsidR="006A5083" w:rsidRPr="00230A00" w:rsidRDefault="006A5083" w:rsidP="006A5083">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D13B143" w14:textId="77777777" w:rsidR="006A5083" w:rsidRPr="00EE6EBB" w:rsidRDefault="006A5083" w:rsidP="006A5083">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078444E4" w14:textId="77777777" w:rsidR="006A5083" w:rsidRPr="00EE6EBB" w:rsidRDefault="006A5083" w:rsidP="006A5083">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853815E" w14:textId="77777777" w:rsidR="006A5083" w:rsidRPr="00EE6EBB" w:rsidRDefault="006A5083" w:rsidP="006A5083">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696E93C" w14:textId="77777777" w:rsidR="006A5083" w:rsidRPr="00C0159B" w:rsidRDefault="006A5083" w:rsidP="006A5083">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567E86D3" w14:textId="77777777" w:rsidR="006A5083" w:rsidRPr="00EE6EBB" w:rsidRDefault="006A5083" w:rsidP="006A5083">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F07394C" w14:textId="77777777" w:rsidR="006A5083" w:rsidRPr="00EE6EBB" w:rsidRDefault="006A5083" w:rsidP="006A5083">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32E00FC" w14:textId="77777777" w:rsidR="006A5083" w:rsidRPr="00C0159B" w:rsidRDefault="006A5083" w:rsidP="006A5083">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6E89E5B" w14:textId="77777777" w:rsidR="006A5083" w:rsidRDefault="006A5083" w:rsidP="006A5083">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55100EF4" w14:textId="77777777" w:rsidR="006A5083" w:rsidRPr="00E9083B" w:rsidRDefault="006A5083" w:rsidP="006A5083">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41A9742" w14:textId="77777777" w:rsidR="006A5083" w:rsidRPr="008000DC" w:rsidRDefault="006A5083" w:rsidP="006A508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B29990A" w14:textId="77777777" w:rsidR="006A5083" w:rsidRPr="00680538" w:rsidRDefault="006A5083" w:rsidP="006A5083">
      <w:pPr>
        <w:rPr>
          <w:rStyle w:val="StyleUnderline"/>
        </w:rPr>
      </w:pPr>
      <w:r w:rsidRPr="00DE06BC">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5E0FB36" w14:textId="77777777" w:rsidR="006A5083" w:rsidRPr="00680538" w:rsidRDefault="006A5083" w:rsidP="006A5083">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131213B9" w14:textId="77777777" w:rsidR="006A5083" w:rsidRPr="00C0159B" w:rsidRDefault="006A5083" w:rsidP="006A5083">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78B5029" w14:textId="77777777" w:rsidR="006A5083" w:rsidRPr="00680538" w:rsidRDefault="006A5083" w:rsidP="006A5083">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768F1852" w14:textId="77777777" w:rsidR="006A5083" w:rsidRPr="00680538" w:rsidRDefault="006A5083" w:rsidP="006A5083">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6AA5036A" w14:textId="77777777" w:rsidR="006A5083" w:rsidRDefault="006A5083" w:rsidP="006A5083">
      <w:r>
        <w:t>What is the relationship between China’s space industry development and its Military-Civil Fusion strategy, and how is this affecting the commercial space sector?</w:t>
      </w:r>
    </w:p>
    <w:p w14:paraId="5780DCA3" w14:textId="77777777" w:rsidR="006A5083" w:rsidRPr="00680538" w:rsidRDefault="006A5083" w:rsidP="006A5083">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59D3EF9" w14:textId="77777777" w:rsidR="006A5083" w:rsidRPr="00680538" w:rsidRDefault="006A5083" w:rsidP="006A5083">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7C857D31" w14:textId="77777777" w:rsidR="006A5083" w:rsidRDefault="006A5083" w:rsidP="006A5083">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820BD7C" w14:textId="77777777" w:rsidR="006A5083" w:rsidRPr="0034418B" w:rsidRDefault="006A5083" w:rsidP="006A5083">
      <w:pPr>
        <w:pStyle w:val="Heading4"/>
      </w:pPr>
      <w:r>
        <w:t>Scenario one is space militarization:</w:t>
      </w:r>
    </w:p>
    <w:p w14:paraId="0B11FB1E" w14:textId="6FD2AFC9" w:rsidR="006A5083" w:rsidRDefault="006A5083" w:rsidP="006A5083">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 xml:space="preserve">greenlights space </w:t>
      </w:r>
      <w:proofErr w:type="spellStart"/>
      <w:r w:rsidRPr="00A1051B">
        <w:rPr>
          <w:u w:val="single"/>
        </w:rPr>
        <w:t>militarizati</w:t>
      </w:r>
      <w:proofErr w:type="spellEnd"/>
    </w:p>
    <w:p w14:paraId="4BDB62CC" w14:textId="77777777" w:rsidR="006A5083" w:rsidRPr="00C64542" w:rsidRDefault="006A5083" w:rsidP="006A5083">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A6A0F17" w14:textId="77777777" w:rsidR="006A5083" w:rsidRPr="00C64542" w:rsidRDefault="006A5083" w:rsidP="006A5083">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11D1BD2D" w14:textId="77777777" w:rsidR="006A5083" w:rsidRPr="00C64542" w:rsidRDefault="006A5083" w:rsidP="006A5083">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6531654" w14:textId="77777777" w:rsidR="006A5083" w:rsidRPr="00C0159B" w:rsidRDefault="006A5083" w:rsidP="006A508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C8C6A16" w14:textId="77777777" w:rsidR="006A5083" w:rsidRPr="00C64542" w:rsidRDefault="006A5083" w:rsidP="006A5083">
      <w:pPr>
        <w:rPr>
          <w:rStyle w:val="Emphasis"/>
        </w:rPr>
      </w:pPr>
      <w:r w:rsidRPr="00C64542">
        <w:rPr>
          <w:rStyle w:val="Emphasis"/>
        </w:rPr>
        <w:t>On the surface, that sounds innocuous. Who, after all, wants an arms race in space?</w:t>
      </w:r>
    </w:p>
    <w:p w14:paraId="21CE921B" w14:textId="77777777" w:rsidR="006A5083" w:rsidRPr="00C64542" w:rsidRDefault="006A5083" w:rsidP="006A5083">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0CC7CD8F" w14:textId="77777777" w:rsidR="006A5083" w:rsidRPr="00C0159B" w:rsidRDefault="006A5083" w:rsidP="006A5083">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8259FD1" w14:textId="77777777" w:rsidR="006A5083" w:rsidRPr="00C64542" w:rsidRDefault="006A5083" w:rsidP="006A5083">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06710FF6" w14:textId="77777777" w:rsidR="006A5083" w:rsidRPr="00C0159B" w:rsidRDefault="006A5083" w:rsidP="006A5083">
      <w:pPr>
        <w:rPr>
          <w:sz w:val="12"/>
          <w:szCs w:val="12"/>
        </w:rPr>
      </w:pPr>
      <w:r w:rsidRPr="00C0159B">
        <w:rPr>
          <w:sz w:val="12"/>
          <w:szCs w:val="12"/>
        </w:rPr>
        <w:t>To make matters worse, both countries are also working to deploy space-based—or so-called “on-orbit”—capabilities to attack satellites.</w:t>
      </w:r>
    </w:p>
    <w:p w14:paraId="3A7E0D96" w14:textId="77777777" w:rsidR="006A5083" w:rsidRPr="006F58F5" w:rsidRDefault="006A5083" w:rsidP="006A5083">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10DBF655" w14:textId="77777777" w:rsidR="006A5083" w:rsidRPr="00C0159B" w:rsidRDefault="006A5083" w:rsidP="006A5083">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185CF41" w14:textId="77777777" w:rsidR="006A5083" w:rsidRPr="006F58F5" w:rsidRDefault="006A5083" w:rsidP="006A5083">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656CC92D" w14:textId="77777777" w:rsidR="006A5083" w:rsidRPr="00C0159B" w:rsidRDefault="006A5083" w:rsidP="006A5083">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196EB804" w14:textId="77777777" w:rsidR="006A5083" w:rsidRPr="006F58F5" w:rsidRDefault="006A5083" w:rsidP="006A5083">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7961DCF" w14:textId="77777777" w:rsidR="006A5083" w:rsidRPr="006F58F5" w:rsidRDefault="006A5083" w:rsidP="006A5083">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5027C6B" w14:textId="77777777" w:rsidR="006A5083" w:rsidRPr="006F58F5" w:rsidRDefault="006A5083" w:rsidP="006A5083">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2B6BF621" w14:textId="77777777" w:rsidR="006A5083" w:rsidRPr="00AC0304" w:rsidRDefault="006A5083" w:rsidP="006A5083">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7CE20FC" w14:textId="77777777" w:rsidR="006A5083" w:rsidRPr="006F58F5" w:rsidRDefault="006A5083" w:rsidP="006A5083">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9D44AF2" w14:textId="77777777" w:rsidR="006A5083" w:rsidRPr="00711B24" w:rsidRDefault="006A5083" w:rsidP="006A5083">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104C193B" w14:textId="77777777" w:rsidR="006A5083" w:rsidRPr="006F58F5" w:rsidRDefault="006A5083" w:rsidP="006A5083">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5270B4D0" w14:textId="77777777" w:rsidR="006A5083" w:rsidRPr="00711B24" w:rsidRDefault="006A5083" w:rsidP="006A5083">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48D57B3C" w14:textId="77777777" w:rsidR="006A5083" w:rsidRPr="006F58F5" w:rsidRDefault="006A5083" w:rsidP="006A5083">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0E5874F" w14:textId="77777777" w:rsidR="006A5083" w:rsidRPr="00711B24" w:rsidRDefault="006A5083" w:rsidP="006A5083">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4084CBB9" w14:textId="77777777" w:rsidR="006A5083" w:rsidRPr="006F58F5" w:rsidRDefault="006A5083" w:rsidP="006A5083">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418852DF" w14:textId="77777777" w:rsidR="006A5083" w:rsidRPr="00711B24" w:rsidRDefault="006A5083" w:rsidP="006A5083">
      <w:pPr>
        <w:rPr>
          <w:sz w:val="12"/>
          <w:szCs w:val="12"/>
        </w:rPr>
      </w:pPr>
      <w:r w:rsidRPr="00711B24">
        <w:rPr>
          <w:sz w:val="12"/>
          <w:szCs w:val="12"/>
        </w:rPr>
        <w:t>The vote was 164 in favor, including the United States—and a mere 12 opposed.</w:t>
      </w:r>
    </w:p>
    <w:p w14:paraId="25E0069C" w14:textId="77777777" w:rsidR="006A5083" w:rsidRPr="00711B24" w:rsidRDefault="006A5083" w:rsidP="006A5083">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E6A6118" w14:textId="77777777" w:rsidR="006A5083" w:rsidRDefault="006A5083" w:rsidP="006A5083">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21BA810" w14:textId="77777777" w:rsidR="006A5083" w:rsidRDefault="006A5083" w:rsidP="006A5083">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2A0B5F8E" w14:textId="77777777" w:rsidR="006A5083" w:rsidRPr="00B80A34" w:rsidRDefault="006A5083" w:rsidP="006A5083">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115D9A3D" w14:textId="77777777" w:rsidR="006A5083" w:rsidRPr="00B80A34" w:rsidRDefault="006A5083" w:rsidP="006A5083">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4EF2CCDB" w14:textId="77777777" w:rsidR="006A5083" w:rsidRPr="00B80A34" w:rsidRDefault="006A5083" w:rsidP="006A5083">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3A9DE53" w14:textId="77777777" w:rsidR="006A5083" w:rsidRPr="00B80A34" w:rsidRDefault="006A5083" w:rsidP="006A5083">
      <w:pPr>
        <w:rPr>
          <w:rStyle w:val="Emphasis"/>
        </w:rPr>
      </w:pPr>
      <w:r w:rsidRPr="00DE06BC">
        <w:rPr>
          <w:rStyle w:val="Emphasis"/>
          <w:highlight w:val="green"/>
        </w:rPr>
        <w:t>The destruction of satellites</w:t>
      </w:r>
    </w:p>
    <w:p w14:paraId="36C2FE27" w14:textId="77777777" w:rsidR="006A5083" w:rsidRPr="00B80A34" w:rsidRDefault="006A5083" w:rsidP="006A5083">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719CFC80" w14:textId="77777777" w:rsidR="006A5083" w:rsidRPr="00B80A34" w:rsidRDefault="006A5083" w:rsidP="006A5083">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2E8FAEA4" w14:textId="77777777" w:rsidR="006A5083" w:rsidRPr="00B80A34" w:rsidRDefault="006A5083" w:rsidP="006A5083">
      <w:pPr>
        <w:rPr>
          <w:rStyle w:val="Emphasis"/>
        </w:rPr>
      </w:pPr>
      <w:r w:rsidRPr="00DE06BC">
        <w:rPr>
          <w:rStyle w:val="Emphasis"/>
          <w:highlight w:val="green"/>
        </w:rPr>
        <w:t>Diminished future use of near space</w:t>
      </w:r>
    </w:p>
    <w:p w14:paraId="592B9208" w14:textId="77777777" w:rsidR="006A5083" w:rsidRPr="00B80A34" w:rsidRDefault="006A5083" w:rsidP="006A5083">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778E2F8B" w14:textId="77777777" w:rsidR="006A5083" w:rsidRPr="00B80A34" w:rsidRDefault="006A5083" w:rsidP="006A5083">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24C2E441" w14:textId="77777777" w:rsidR="006A5083" w:rsidRPr="00B80A34" w:rsidRDefault="006A5083" w:rsidP="006A5083">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63BB55B9" w14:textId="77777777" w:rsidR="006A5083" w:rsidRPr="00B80A34" w:rsidRDefault="006A5083" w:rsidP="006A5083">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4D47852" w14:textId="77777777" w:rsidR="006A5083" w:rsidRPr="00B80A34" w:rsidRDefault="006A5083" w:rsidP="006A5083">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06189AAA" w14:textId="77777777" w:rsidR="006A5083" w:rsidRPr="00E268B7" w:rsidRDefault="006A5083" w:rsidP="006A508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8F21A0F" w14:textId="77777777" w:rsidR="006A5083" w:rsidRPr="00711B24" w:rsidRDefault="006A5083" w:rsidP="006A5083">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7ADEBB64" w14:textId="77777777" w:rsidR="006A5083" w:rsidRPr="00711B24" w:rsidRDefault="006A5083" w:rsidP="006A5083">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DC7D49A" w14:textId="77777777" w:rsidR="006A5083" w:rsidRPr="006232C5" w:rsidRDefault="006A5083" w:rsidP="006A5083">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0633F9BB" w14:textId="77777777" w:rsidR="006A5083" w:rsidRPr="00711B24" w:rsidRDefault="006A5083" w:rsidP="006A508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13002FFC" w14:textId="77777777" w:rsidR="006A5083" w:rsidRPr="00711B24" w:rsidRDefault="006A5083" w:rsidP="006A5083">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93DA11B" w14:textId="77777777" w:rsidR="006A5083" w:rsidRPr="00711B24" w:rsidRDefault="006A5083" w:rsidP="006A5083">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C5A3206" w14:textId="77777777" w:rsidR="006A5083" w:rsidRPr="00711B24" w:rsidRDefault="006A5083" w:rsidP="006A508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B3DBFE9" w14:textId="77777777" w:rsidR="006A5083" w:rsidRDefault="006A5083" w:rsidP="006A5083">
      <w:pPr>
        <w:pStyle w:val="Heading4"/>
      </w:pPr>
      <w:r>
        <w:t xml:space="preserve">Scenario two is hegemony: </w:t>
      </w:r>
    </w:p>
    <w:p w14:paraId="1AF81C2C" w14:textId="77777777" w:rsidR="006A5083" w:rsidRDefault="006A5083" w:rsidP="006A5083">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B5D853F" w14:textId="77777777" w:rsidR="006A5083" w:rsidRPr="00E9083B" w:rsidRDefault="006A5083" w:rsidP="006A5083">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DCDA3BF" w14:textId="77777777" w:rsidR="006A5083" w:rsidRPr="00E9083B" w:rsidRDefault="006A5083" w:rsidP="006A5083">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 xml:space="preserve">returning rocks </w:t>
      </w:r>
      <w:r w:rsidRPr="00E14504">
        <w:rPr>
          <w:rStyle w:val="Emphasis"/>
        </w:rPr>
        <w:lastRenderedPageBreak/>
        <w:t>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50F9268" w14:textId="77777777" w:rsidR="006A5083" w:rsidRPr="00711B24" w:rsidRDefault="006A5083" w:rsidP="006A5083">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61706636" w14:textId="77777777" w:rsidR="006A5083" w:rsidRPr="00711B24" w:rsidRDefault="006A5083" w:rsidP="006A5083">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00E1BEE" w14:textId="77777777" w:rsidR="006A5083" w:rsidRPr="00E9083B" w:rsidRDefault="006A5083" w:rsidP="006A5083">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CCD2BAB" w14:textId="730A3502" w:rsidR="006A5083" w:rsidRDefault="006A5083" w:rsidP="006F1F33">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p>
    <w:p w14:paraId="7C664C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60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0D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083"/>
    <w:rsid w:val="006A52A0"/>
    <w:rsid w:val="006A7E1D"/>
    <w:rsid w:val="006C3A56"/>
    <w:rsid w:val="006D13F4"/>
    <w:rsid w:val="006D6AED"/>
    <w:rsid w:val="006E6D0B"/>
    <w:rsid w:val="006F126E"/>
    <w:rsid w:val="006F1F33"/>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4D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8D5F06"/>
  <w14:defaultImageDpi w14:val="300"/>
  <w15:docId w15:val="{A44146DF-825E-4E40-8B1A-D2A47118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64D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A64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A64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A64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A64D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A508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A64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4DF"/>
  </w:style>
  <w:style w:type="character" w:customStyle="1" w:styleId="Heading1Char">
    <w:name w:val="Heading 1 Char"/>
    <w:aliases w:val="Pocket Char"/>
    <w:basedOn w:val="DefaultParagraphFont"/>
    <w:link w:val="Heading1"/>
    <w:uiPriority w:val="9"/>
    <w:rsid w:val="00AA64D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A64D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A64D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A64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A64D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A64DF"/>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A64D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A64D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A64DF"/>
    <w:rPr>
      <w:color w:val="auto"/>
      <w:u w:val="none"/>
    </w:rPr>
  </w:style>
  <w:style w:type="paragraph" w:styleId="DocumentMap">
    <w:name w:val="Document Map"/>
    <w:basedOn w:val="Normal"/>
    <w:link w:val="DocumentMapChar"/>
    <w:uiPriority w:val="99"/>
    <w:semiHidden/>
    <w:unhideWhenUsed/>
    <w:rsid w:val="00AA64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64DF"/>
    <w:rPr>
      <w:rFonts w:ascii="Lucida Grande" w:hAnsi="Lucida Grande" w:cs="Lucida Grande"/>
    </w:rPr>
  </w:style>
  <w:style w:type="character" w:customStyle="1" w:styleId="Heading5Char">
    <w:name w:val="Heading 5 Char"/>
    <w:basedOn w:val="DefaultParagraphFont"/>
    <w:link w:val="Heading5"/>
    <w:uiPriority w:val="9"/>
    <w:semiHidden/>
    <w:rsid w:val="006A508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6A5083"/>
    <w:rPr>
      <w:b/>
      <w:bCs/>
      <w:color w:val="404040" w:themeColor="text1" w:themeTint="BF"/>
      <w:sz w:val="26"/>
      <w:szCs w:val="26"/>
    </w:rPr>
  </w:style>
  <w:style w:type="character" w:styleId="UnresolvedMention">
    <w:name w:val="Unresolved Mention"/>
    <w:basedOn w:val="DefaultParagraphFont"/>
    <w:uiPriority w:val="99"/>
    <w:semiHidden/>
    <w:unhideWhenUsed/>
    <w:rsid w:val="006A5083"/>
    <w:rPr>
      <w:color w:val="605E5C"/>
      <w:shd w:val="clear" w:color="auto" w:fill="E1DFDD"/>
    </w:rPr>
  </w:style>
  <w:style w:type="paragraph" w:customStyle="1" w:styleId="Emphasis1">
    <w:name w:val="Emphasis1"/>
    <w:basedOn w:val="Normal"/>
    <w:link w:val="Emphasis"/>
    <w:autoRedefine/>
    <w:uiPriority w:val="20"/>
    <w:qFormat/>
    <w:rsid w:val="006A508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6A508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6A5083"/>
    <w:rPr>
      <w:b/>
      <w:bCs/>
    </w:rPr>
  </w:style>
  <w:style w:type="character" w:customStyle="1" w:styleId="hbold">
    <w:name w:val="hbold"/>
    <w:basedOn w:val="DefaultParagraphFont"/>
    <w:rsid w:val="006A5083"/>
  </w:style>
  <w:style w:type="paragraph" w:styleId="ListParagraph">
    <w:name w:val="List Paragraph"/>
    <w:aliases w:val="6 font"/>
    <w:basedOn w:val="Normal"/>
    <w:uiPriority w:val="34"/>
    <w:qFormat/>
    <w:rsid w:val="006A508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A50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A508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6A5083"/>
    <w:rPr>
      <w:b/>
      <w:bCs/>
      <w:strike w:val="0"/>
      <w:dstrike w:val="0"/>
      <w:sz w:val="24"/>
      <w:u w:val="none"/>
      <w:effect w:val="none"/>
    </w:rPr>
  </w:style>
  <w:style w:type="character" w:customStyle="1" w:styleId="m489902567989944824gmail-style13ptbold">
    <w:name w:val="m_489902567989944824gmail-style13ptbold"/>
    <w:basedOn w:val="DefaultParagraphFont"/>
    <w:rsid w:val="006A5083"/>
  </w:style>
  <w:style w:type="character" w:customStyle="1" w:styleId="m489902567989944824gmail-styleunderline">
    <w:name w:val="m_489902567989944824gmail-styleunderline"/>
    <w:basedOn w:val="DefaultParagraphFont"/>
    <w:rsid w:val="006A5083"/>
  </w:style>
  <w:style w:type="character" w:customStyle="1" w:styleId="TitleChar">
    <w:name w:val="Title Char"/>
    <w:aliases w:val="Cites and Cards Char,UNDERLINE Char,Bold Underlined Char,Block Heading Char,title Char,Read This Char"/>
    <w:link w:val="Title"/>
    <w:uiPriority w:val="1"/>
    <w:qFormat/>
    <w:rsid w:val="006A5083"/>
    <w:rPr>
      <w:bCs/>
      <w:sz w:val="20"/>
      <w:u w:val="single"/>
    </w:rPr>
  </w:style>
  <w:style w:type="paragraph" w:styleId="Title">
    <w:name w:val="Title"/>
    <w:aliases w:val="Cites and Cards,UNDERLINE,Bold Underlined,Block Heading,title,Read This"/>
    <w:basedOn w:val="Normal"/>
    <w:next w:val="Normal"/>
    <w:link w:val="TitleChar"/>
    <w:uiPriority w:val="1"/>
    <w:qFormat/>
    <w:rsid w:val="006A508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6A508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6A508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12</Pages>
  <Words>5320</Words>
  <Characters>30330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2022-01-15T18:40:00Z</dcterms:created>
  <dcterms:modified xsi:type="dcterms:W3CDTF">2022-01-15T20:14:00Z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