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2D2D3" w14:textId="77777777" w:rsidR="00BB4F5E" w:rsidRDefault="00BB4F5E" w:rsidP="00BB4F5E">
      <w:pPr>
        <w:pStyle w:val="Heading1"/>
      </w:pPr>
      <w:r>
        <w:t>China AC</w:t>
      </w:r>
    </w:p>
    <w:p w14:paraId="48DEADE3" w14:textId="77777777" w:rsidR="00BB4F5E" w:rsidRPr="00B4163D" w:rsidRDefault="00BB4F5E" w:rsidP="00BB4F5E">
      <w:pPr>
        <w:pStyle w:val="Heading2"/>
      </w:pPr>
      <w:r>
        <w:lastRenderedPageBreak/>
        <w:t>AC</w:t>
      </w:r>
    </w:p>
    <w:p w14:paraId="21C1B103" w14:textId="77777777" w:rsidR="00BB4F5E" w:rsidRDefault="00BB4F5E" w:rsidP="00BB4F5E">
      <w:pPr>
        <w:pStyle w:val="Heading3"/>
      </w:pPr>
      <w:r>
        <w:lastRenderedPageBreak/>
        <w:t>1AC – Plan</w:t>
      </w:r>
    </w:p>
    <w:p w14:paraId="1EB087E0" w14:textId="77777777" w:rsidR="00BB4F5E" w:rsidRPr="00B4163D" w:rsidRDefault="00BB4F5E" w:rsidP="00BB4F5E">
      <w:pPr>
        <w:pStyle w:val="Heading4"/>
      </w:pPr>
      <w:r>
        <w:t xml:space="preserve">Plan: The appropriation of outer space by private entities in the People’s Republic of China is unjust.  </w:t>
      </w:r>
    </w:p>
    <w:p w14:paraId="7559504C" w14:textId="77777777" w:rsidR="00BB4F5E" w:rsidRPr="004F708A" w:rsidRDefault="00BB4F5E" w:rsidP="00BB4F5E">
      <w:pPr>
        <w:pStyle w:val="Heading4"/>
      </w:pPr>
      <w:r>
        <w:t xml:space="preserve">Chinese space industrial base is set to </w:t>
      </w:r>
      <w:r>
        <w:rPr>
          <w:u w:val="single"/>
        </w:rPr>
        <w:t>surpass</w:t>
      </w:r>
      <w:r>
        <w:t xml:space="preserve"> the US </w:t>
      </w:r>
    </w:p>
    <w:p w14:paraId="7E6A6F16" w14:textId="77777777" w:rsidR="00BB4F5E" w:rsidRPr="00E60D8F" w:rsidRDefault="00BB4F5E" w:rsidP="00BB4F5E">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434AC62" w14:textId="77777777" w:rsidR="00BB4F5E" w:rsidRPr="00EE6EBB" w:rsidRDefault="00BB4F5E" w:rsidP="00BB4F5E">
      <w:pPr>
        <w:rPr>
          <w:rStyle w:val="StyleUnderline"/>
        </w:rPr>
      </w:pPr>
      <w:r w:rsidRPr="00EE6EBB">
        <w:rPr>
          <w:rStyle w:val="StyleUnderline"/>
        </w:rPr>
        <w:t>How did China get here—and why?</w:t>
      </w:r>
    </w:p>
    <w:p w14:paraId="03C5FC27" w14:textId="77777777" w:rsidR="00BB4F5E" w:rsidRPr="00C0159B" w:rsidRDefault="00BB4F5E" w:rsidP="00BB4F5E">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D6721C2" w14:textId="77777777" w:rsidR="00BB4F5E" w:rsidRPr="00B427D5" w:rsidRDefault="00BB4F5E" w:rsidP="00BB4F5E">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886F527" w14:textId="77777777" w:rsidR="00BB4F5E" w:rsidRPr="00C0159B" w:rsidRDefault="00BB4F5E" w:rsidP="00BB4F5E">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C77C5AA" w14:textId="77777777" w:rsidR="00BB4F5E" w:rsidRPr="00A77938" w:rsidRDefault="00BB4F5E" w:rsidP="00BB4F5E">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9E6E533" w14:textId="77777777" w:rsidR="00BB4F5E" w:rsidRPr="00A77938" w:rsidRDefault="00BB4F5E" w:rsidP="00BB4F5E">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19F39239" w14:textId="77777777" w:rsidR="00BB4F5E" w:rsidRPr="00A77938" w:rsidRDefault="00BB4F5E" w:rsidP="00BB4F5E">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303D4D21" w14:textId="77777777" w:rsidR="00BB4F5E" w:rsidRPr="00A77938" w:rsidRDefault="00BB4F5E" w:rsidP="00BB4F5E">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AC4BC36" w14:textId="77777777" w:rsidR="00BB4F5E" w:rsidRPr="00A77938" w:rsidRDefault="00BB4F5E" w:rsidP="00BB4F5E">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28753990" w14:textId="77777777" w:rsidR="00BB4F5E" w:rsidRPr="00A77938" w:rsidRDefault="00BB4F5E" w:rsidP="00BB4F5E">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42E09E7" w14:textId="77777777" w:rsidR="00BB4F5E" w:rsidRPr="00680538" w:rsidRDefault="00BB4F5E" w:rsidP="00BB4F5E">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53EAC6C" w14:textId="77777777" w:rsidR="00BB4F5E" w:rsidRPr="006436FC" w:rsidRDefault="00BB4F5E" w:rsidP="00BB4F5E">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0698C58" w14:textId="77777777" w:rsidR="00BB4F5E" w:rsidRPr="00230A00" w:rsidRDefault="00BB4F5E" w:rsidP="00BB4F5E">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C39CF07" w14:textId="77777777" w:rsidR="00BB4F5E" w:rsidRPr="00EE6EBB" w:rsidRDefault="00BB4F5E" w:rsidP="00BB4F5E">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30C82F30" w14:textId="77777777" w:rsidR="00BB4F5E" w:rsidRPr="00EE6EBB" w:rsidRDefault="00BB4F5E" w:rsidP="00BB4F5E">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AC710A5" w14:textId="77777777" w:rsidR="00BB4F5E" w:rsidRPr="00EE6EBB" w:rsidRDefault="00BB4F5E" w:rsidP="00BB4F5E">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11D63301" w14:textId="77777777" w:rsidR="00BB4F5E" w:rsidRPr="00C0159B" w:rsidRDefault="00BB4F5E" w:rsidP="00BB4F5E">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16F7584" w14:textId="77777777" w:rsidR="00BB4F5E" w:rsidRPr="00EE6EBB" w:rsidRDefault="00BB4F5E" w:rsidP="00BB4F5E">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BFC4616" w14:textId="77777777" w:rsidR="00BB4F5E" w:rsidRPr="00EE6EBB" w:rsidRDefault="00BB4F5E" w:rsidP="00BB4F5E">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8197A81" w14:textId="77777777" w:rsidR="00BB4F5E" w:rsidRPr="00C0159B" w:rsidRDefault="00BB4F5E" w:rsidP="00BB4F5E">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347D8FC4" w14:textId="77777777" w:rsidR="00BB4F5E" w:rsidRDefault="00BB4F5E" w:rsidP="00BB4F5E">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50011111" w14:textId="77777777" w:rsidR="00BB4F5E" w:rsidRPr="00E9083B" w:rsidRDefault="00BB4F5E" w:rsidP="00BB4F5E">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3F8A239" w14:textId="77777777" w:rsidR="00BB4F5E" w:rsidRPr="008000DC" w:rsidRDefault="00BB4F5E" w:rsidP="00BB4F5E">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47457E0" w14:textId="77777777" w:rsidR="00BB4F5E" w:rsidRPr="00680538" w:rsidRDefault="00BB4F5E" w:rsidP="00BB4F5E">
      <w:pPr>
        <w:rPr>
          <w:rStyle w:val="StyleUnderline"/>
        </w:rPr>
      </w:pPr>
      <w:r w:rsidRPr="00DE06BC">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7E5BE6D1" w14:textId="77777777" w:rsidR="00BB4F5E" w:rsidRPr="00680538" w:rsidRDefault="00BB4F5E" w:rsidP="00BB4F5E">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26B2D3D7" w14:textId="77777777" w:rsidR="00BB4F5E" w:rsidRPr="00C0159B" w:rsidRDefault="00BB4F5E" w:rsidP="00BB4F5E">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575B8F2" w14:textId="77777777" w:rsidR="00BB4F5E" w:rsidRPr="00680538" w:rsidRDefault="00BB4F5E" w:rsidP="00BB4F5E">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0044ED97" w14:textId="77777777" w:rsidR="00BB4F5E" w:rsidRPr="00680538" w:rsidRDefault="00BB4F5E" w:rsidP="00BB4F5E">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6F5B6CE1" w14:textId="77777777" w:rsidR="00BB4F5E" w:rsidRDefault="00BB4F5E" w:rsidP="00BB4F5E">
      <w:r>
        <w:t>What is the relationship between China’s space industry development and its Military-Civil Fusion strategy, and how is this affecting the commercial space sector?</w:t>
      </w:r>
    </w:p>
    <w:p w14:paraId="216CE855" w14:textId="77777777" w:rsidR="00BB4F5E" w:rsidRPr="00680538" w:rsidRDefault="00BB4F5E" w:rsidP="00BB4F5E">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A19B8A7" w14:textId="77777777" w:rsidR="00BB4F5E" w:rsidRPr="00680538" w:rsidRDefault="00BB4F5E" w:rsidP="00BB4F5E">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77CDCC36" w14:textId="77777777" w:rsidR="00BB4F5E" w:rsidRDefault="00BB4F5E" w:rsidP="00BB4F5E">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D2022E3" w14:textId="77777777" w:rsidR="00BB4F5E" w:rsidRPr="0034418B" w:rsidRDefault="00BB4F5E" w:rsidP="00BB4F5E">
      <w:pPr>
        <w:pStyle w:val="Heading4"/>
      </w:pPr>
      <w:r>
        <w:t>Scenario one is space militarization:</w:t>
      </w:r>
    </w:p>
    <w:p w14:paraId="44E72E43" w14:textId="77777777" w:rsidR="00BB4F5E" w:rsidRDefault="00BB4F5E" w:rsidP="00BB4F5E">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3E6AB56" w14:textId="77777777" w:rsidR="00BB4F5E" w:rsidRPr="00C64542" w:rsidRDefault="00BB4F5E" w:rsidP="00BB4F5E">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347EAC4" w14:textId="77777777" w:rsidR="00BB4F5E" w:rsidRPr="00C64542" w:rsidRDefault="00BB4F5E" w:rsidP="00BB4F5E">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29064A08" w14:textId="77777777" w:rsidR="00BB4F5E" w:rsidRPr="00C64542" w:rsidRDefault="00BB4F5E" w:rsidP="00BB4F5E">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7152CCE0" w14:textId="77777777" w:rsidR="00BB4F5E" w:rsidRPr="00C0159B" w:rsidRDefault="00BB4F5E" w:rsidP="00BB4F5E">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08AA184" w14:textId="77777777" w:rsidR="00BB4F5E" w:rsidRPr="00C64542" w:rsidRDefault="00BB4F5E" w:rsidP="00BB4F5E">
      <w:pPr>
        <w:rPr>
          <w:rStyle w:val="Emphasis"/>
        </w:rPr>
      </w:pPr>
      <w:r w:rsidRPr="00C64542">
        <w:rPr>
          <w:rStyle w:val="Emphasis"/>
        </w:rPr>
        <w:t>On the surface, that sounds innocuous. Who, after all, wants an arms race in space?</w:t>
      </w:r>
    </w:p>
    <w:p w14:paraId="31630D69" w14:textId="77777777" w:rsidR="00BB4F5E" w:rsidRPr="00C64542" w:rsidRDefault="00BB4F5E" w:rsidP="00BB4F5E">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4006416C" w14:textId="77777777" w:rsidR="00BB4F5E" w:rsidRPr="00C0159B" w:rsidRDefault="00BB4F5E" w:rsidP="00BB4F5E">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B08A2A0" w14:textId="77777777" w:rsidR="00BB4F5E" w:rsidRPr="00C64542" w:rsidRDefault="00BB4F5E" w:rsidP="00BB4F5E">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2553BE86" w14:textId="77777777" w:rsidR="00BB4F5E" w:rsidRPr="00C0159B" w:rsidRDefault="00BB4F5E" w:rsidP="00BB4F5E">
      <w:pPr>
        <w:rPr>
          <w:sz w:val="12"/>
          <w:szCs w:val="12"/>
        </w:rPr>
      </w:pPr>
      <w:r w:rsidRPr="00C0159B">
        <w:rPr>
          <w:sz w:val="12"/>
          <w:szCs w:val="12"/>
        </w:rPr>
        <w:t>To make matters worse, both countries are also working to deploy space-based—or so-called “on-orbit”—capabilities to attack satellites.</w:t>
      </w:r>
    </w:p>
    <w:p w14:paraId="18C0F1D3" w14:textId="77777777" w:rsidR="00BB4F5E" w:rsidRPr="006F58F5" w:rsidRDefault="00BB4F5E" w:rsidP="00BB4F5E">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D09E8A5" w14:textId="77777777" w:rsidR="00BB4F5E" w:rsidRPr="00C0159B" w:rsidRDefault="00BB4F5E" w:rsidP="00BB4F5E">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02ED63C" w14:textId="77777777" w:rsidR="00BB4F5E" w:rsidRPr="006F58F5" w:rsidRDefault="00BB4F5E" w:rsidP="00BB4F5E">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5FDDA2E6" w14:textId="77777777" w:rsidR="00BB4F5E" w:rsidRPr="00C0159B" w:rsidRDefault="00BB4F5E" w:rsidP="00BB4F5E">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4BF28FF" w14:textId="77777777" w:rsidR="00BB4F5E" w:rsidRPr="006F58F5" w:rsidRDefault="00BB4F5E" w:rsidP="00BB4F5E">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4949780" w14:textId="77777777" w:rsidR="00BB4F5E" w:rsidRPr="006F58F5" w:rsidRDefault="00BB4F5E" w:rsidP="00BB4F5E">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1384F3AD" w14:textId="77777777" w:rsidR="00BB4F5E" w:rsidRPr="006F58F5" w:rsidRDefault="00BB4F5E" w:rsidP="00BB4F5E">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6E84F615" w14:textId="77777777" w:rsidR="00BB4F5E" w:rsidRPr="00AC0304" w:rsidRDefault="00BB4F5E" w:rsidP="00BB4F5E">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DE17358" w14:textId="77777777" w:rsidR="00BB4F5E" w:rsidRPr="006F58F5" w:rsidRDefault="00BB4F5E" w:rsidP="00BB4F5E">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D12F094" w14:textId="77777777" w:rsidR="00BB4F5E" w:rsidRPr="00711B24" w:rsidRDefault="00BB4F5E" w:rsidP="00BB4F5E">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AA4301C" w14:textId="77777777" w:rsidR="00BB4F5E" w:rsidRPr="006F58F5" w:rsidRDefault="00BB4F5E" w:rsidP="00BB4F5E">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7D693EA" w14:textId="77777777" w:rsidR="00BB4F5E" w:rsidRPr="00711B24" w:rsidRDefault="00BB4F5E" w:rsidP="00BB4F5E">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DF54782" w14:textId="77777777" w:rsidR="00BB4F5E" w:rsidRPr="006F58F5" w:rsidRDefault="00BB4F5E" w:rsidP="00BB4F5E">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05C5155B" w14:textId="77777777" w:rsidR="00BB4F5E" w:rsidRPr="00711B24" w:rsidRDefault="00BB4F5E" w:rsidP="00BB4F5E">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4D0F057" w14:textId="77777777" w:rsidR="00BB4F5E" w:rsidRPr="006F58F5" w:rsidRDefault="00BB4F5E" w:rsidP="00BB4F5E">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0EA120DC" w14:textId="77777777" w:rsidR="00BB4F5E" w:rsidRPr="00711B24" w:rsidRDefault="00BB4F5E" w:rsidP="00BB4F5E">
      <w:pPr>
        <w:rPr>
          <w:sz w:val="12"/>
          <w:szCs w:val="12"/>
        </w:rPr>
      </w:pPr>
      <w:r w:rsidRPr="00711B24">
        <w:rPr>
          <w:sz w:val="12"/>
          <w:szCs w:val="12"/>
        </w:rPr>
        <w:t>The vote was 164 in favor, including the United States—and a mere 12 opposed.</w:t>
      </w:r>
    </w:p>
    <w:p w14:paraId="56765716" w14:textId="77777777" w:rsidR="00BB4F5E" w:rsidRPr="00711B24" w:rsidRDefault="00BB4F5E" w:rsidP="00BB4F5E">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4F7C58E" w14:textId="77777777" w:rsidR="00BB4F5E" w:rsidRDefault="00BB4F5E" w:rsidP="00BB4F5E">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06294E8" w14:textId="77777777" w:rsidR="00BB4F5E" w:rsidRDefault="00BB4F5E" w:rsidP="00BB4F5E">
      <w:pPr>
        <w:pStyle w:val="Heading4"/>
      </w:pPr>
      <w:r>
        <w:t xml:space="preserve">Sino-Russian space militarization causes space war – </w:t>
      </w:r>
    </w:p>
    <w:p w14:paraId="60F74439" w14:textId="77777777" w:rsidR="00BB4F5E" w:rsidRPr="00A53569" w:rsidRDefault="00BB4F5E" w:rsidP="00BB4F5E">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0901248A" w14:textId="77777777" w:rsidR="00BB4F5E" w:rsidRPr="00A53569" w:rsidRDefault="00BB4F5E" w:rsidP="00BB4F5E">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BE37E3B" w14:textId="77777777" w:rsidR="00BB4F5E" w:rsidRPr="00A53569" w:rsidRDefault="00BB4F5E" w:rsidP="00BB4F5E">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316E4479" w14:textId="77777777" w:rsidR="00BB4F5E" w:rsidRDefault="00BB4F5E" w:rsidP="00BB4F5E">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6E45A1C8" w14:textId="77777777" w:rsidR="00BB4F5E" w:rsidRPr="00A53569" w:rsidRDefault="00BB4F5E" w:rsidP="00BB4F5E">
      <w:pPr>
        <w:rPr>
          <w:rStyle w:val="StyleUnderline"/>
        </w:rPr>
      </w:pPr>
      <w:r w:rsidRPr="00A53569">
        <w:lastRenderedPageBreak/>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005C6EF8" w14:textId="77777777" w:rsidR="00BB4F5E" w:rsidRPr="00A53569" w:rsidRDefault="00BB4F5E" w:rsidP="00BB4F5E">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7519D690" w14:textId="77777777" w:rsidR="00BB4F5E" w:rsidRPr="00A53569" w:rsidRDefault="00BB4F5E" w:rsidP="00BB4F5E">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7B495489" w14:textId="77777777" w:rsidR="00BB4F5E" w:rsidRPr="00A53569" w:rsidRDefault="00BB4F5E" w:rsidP="00BB4F5E">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73D0E85" w14:textId="77777777" w:rsidR="00BB4F5E" w:rsidRPr="00A53569" w:rsidRDefault="00BB4F5E" w:rsidP="00BB4F5E">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0C62DCCF" w14:textId="77777777" w:rsidR="00BB4F5E" w:rsidRPr="00A53569" w:rsidRDefault="00BB4F5E" w:rsidP="00BB4F5E">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47BDB888" w14:textId="77777777" w:rsidR="00BB4F5E" w:rsidRPr="00A53569" w:rsidRDefault="00BB4F5E" w:rsidP="00BB4F5E">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545D103F" w14:textId="77777777" w:rsidR="00BB4F5E" w:rsidRDefault="00BB4F5E" w:rsidP="00BB4F5E">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11452EBC" w14:textId="77777777" w:rsidR="00BB4F5E" w:rsidRPr="00A53569" w:rsidRDefault="00BB4F5E" w:rsidP="00BB4F5E">
      <w:pPr>
        <w:rPr>
          <w:rStyle w:val="StyleUnderline"/>
        </w:rPr>
      </w:pPr>
      <w:r>
        <w:t xml:space="preserve">While China is quickly weaponizing space, its government points </w:t>
      </w:r>
      <w:proofErr w:type="gramStart"/>
      <w:r>
        <w:t>fingers</w:t>
      </w:r>
      <w:proofErr w:type="gramEnd"/>
      <w:r>
        <w:t xml:space="preserve">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261EA0B7" w14:textId="77777777" w:rsidR="00BB4F5E" w:rsidRPr="00A53569" w:rsidRDefault="00BB4F5E" w:rsidP="00BB4F5E">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 xml:space="preserve">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00084BB9" w14:textId="77777777" w:rsidR="00BB4F5E" w:rsidRPr="00A53569" w:rsidRDefault="00BB4F5E" w:rsidP="00BB4F5E">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594DB75F" w14:textId="77777777" w:rsidR="00BB4F5E" w:rsidRPr="00E268B7" w:rsidRDefault="00BB4F5E" w:rsidP="00BB4F5E">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5809613" w14:textId="77777777" w:rsidR="00BB4F5E" w:rsidRPr="00711B24" w:rsidRDefault="00BB4F5E" w:rsidP="00BB4F5E">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010A20DC" w14:textId="77777777" w:rsidR="00BB4F5E" w:rsidRPr="00711B24" w:rsidRDefault="00BB4F5E" w:rsidP="00BB4F5E">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C9B561C" w14:textId="77777777" w:rsidR="00BB4F5E" w:rsidRPr="006232C5" w:rsidRDefault="00BB4F5E" w:rsidP="00BB4F5E">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6E43673B" w14:textId="77777777" w:rsidR="00BB4F5E" w:rsidRPr="00711B24" w:rsidRDefault="00BB4F5E" w:rsidP="00BB4F5E">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2ADC3FF1" w14:textId="77777777" w:rsidR="00BB4F5E" w:rsidRPr="00711B24" w:rsidRDefault="00BB4F5E" w:rsidP="00BB4F5E">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5E8DBD9E" w14:textId="77777777" w:rsidR="00BB4F5E" w:rsidRPr="00711B24" w:rsidRDefault="00BB4F5E" w:rsidP="00BB4F5E">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7EB031A8" w14:textId="6F3FDD53" w:rsidR="00BB4F5E" w:rsidRDefault="00BB4F5E" w:rsidP="00BB4F5E">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1CD56357" w14:textId="77777777" w:rsidR="00390FD4" w:rsidRDefault="00390FD4" w:rsidP="00390FD4">
      <w:pPr>
        <w:pStyle w:val="Heading4"/>
      </w:pPr>
      <w:r>
        <w:lastRenderedPageBreak/>
        <w:t xml:space="preserve">Chinese space leadership encourages </w:t>
      </w:r>
      <w:r w:rsidRPr="00E9083B">
        <w:rPr>
          <w:u w:val="single"/>
        </w:rPr>
        <w:t xml:space="preserve">ASAT proliferation </w:t>
      </w:r>
      <w:r>
        <w:t xml:space="preserve">– only the plan solves - China will not honor international commitments     </w:t>
      </w:r>
    </w:p>
    <w:p w14:paraId="4150D2BB" w14:textId="77777777" w:rsidR="00390FD4" w:rsidRPr="00E9083B" w:rsidRDefault="00390FD4" w:rsidP="00390FD4">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54B114CB" w14:textId="77777777" w:rsidR="00390FD4" w:rsidRPr="00E9083B" w:rsidRDefault="00390FD4" w:rsidP="00390FD4">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87786D1" w14:textId="77777777" w:rsidR="00390FD4" w:rsidRPr="00711B24" w:rsidRDefault="00390FD4" w:rsidP="00390FD4">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0C7BB5F4" w14:textId="77777777" w:rsidR="00390FD4" w:rsidRPr="00711B24" w:rsidRDefault="00390FD4" w:rsidP="00390FD4">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lastRenderedPageBreak/>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10003B2" w14:textId="77777777" w:rsidR="00390FD4" w:rsidRPr="00E9083B" w:rsidRDefault="00390FD4" w:rsidP="00390FD4">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89A8406" w14:textId="77777777" w:rsidR="00390FD4" w:rsidRPr="00711B24" w:rsidRDefault="00390FD4" w:rsidP="00390FD4">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5AC7DB81" w14:textId="77777777" w:rsidR="00390FD4" w:rsidRPr="00E9083B" w:rsidRDefault="00390FD4" w:rsidP="00390FD4">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03CDCDF" w14:textId="77777777" w:rsidR="00390FD4" w:rsidRPr="00E9083B" w:rsidRDefault="00390FD4" w:rsidP="00390FD4">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9F23E42" w14:textId="77777777" w:rsidR="00390FD4" w:rsidRPr="00711B24" w:rsidRDefault="00390FD4" w:rsidP="00390FD4">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01ABD1B" w14:textId="77777777" w:rsidR="00390FD4" w:rsidRPr="00711B24" w:rsidRDefault="00390FD4" w:rsidP="00BB4F5E">
      <w:pPr>
        <w:shd w:val="clear" w:color="auto" w:fill="FFFFFF"/>
        <w:spacing w:after="150" w:line="240" w:lineRule="auto"/>
        <w:rPr>
          <w:rFonts w:eastAsia="Times New Roman"/>
          <w:sz w:val="12"/>
          <w:szCs w:val="22"/>
        </w:rPr>
      </w:pPr>
    </w:p>
    <w:p w14:paraId="3BEAA167" w14:textId="77777777" w:rsidR="00BB4F5E" w:rsidRDefault="00BB4F5E" w:rsidP="00BB4F5E">
      <w:pPr>
        <w:pStyle w:val="Heading3"/>
      </w:pPr>
      <w:r>
        <w:lastRenderedPageBreak/>
        <w:t>1AC – Framing</w:t>
      </w:r>
    </w:p>
    <w:p w14:paraId="333EB0E7" w14:textId="77777777" w:rsidR="00BB4F5E" w:rsidRPr="00A355C6" w:rsidRDefault="00BB4F5E" w:rsidP="00BB4F5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5BB611A" w14:textId="77777777" w:rsidR="00BB4F5E" w:rsidRPr="00A355C6" w:rsidRDefault="00BB4F5E" w:rsidP="00BB4F5E">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352FA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C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9B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FD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CE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F5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5B985"/>
  <w14:defaultImageDpi w14:val="300"/>
  <w15:docId w15:val="{4A8D0DFC-B96C-114F-83F1-66E1C079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5CE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F5C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F5C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F5C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F5C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5C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CE3"/>
  </w:style>
  <w:style w:type="character" w:customStyle="1" w:styleId="Heading1Char">
    <w:name w:val="Heading 1 Char"/>
    <w:aliases w:val="Pocket Char"/>
    <w:basedOn w:val="DefaultParagraphFont"/>
    <w:link w:val="Heading1"/>
    <w:uiPriority w:val="9"/>
    <w:rsid w:val="006F5CE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F5CE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F5CE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F5C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F5CE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F5CE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F5CE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F5CE3"/>
    <w:rPr>
      <w:color w:val="auto"/>
      <w:u w:val="none"/>
    </w:rPr>
  </w:style>
  <w:style w:type="character" w:styleId="Hyperlink">
    <w:name w:val="Hyperlink"/>
    <w:basedOn w:val="DefaultParagraphFont"/>
    <w:uiPriority w:val="99"/>
    <w:semiHidden/>
    <w:unhideWhenUsed/>
    <w:rsid w:val="006F5CE3"/>
    <w:rPr>
      <w:color w:val="auto"/>
      <w:u w:val="none"/>
    </w:rPr>
  </w:style>
  <w:style w:type="paragraph" w:styleId="DocumentMap">
    <w:name w:val="Document Map"/>
    <w:basedOn w:val="Normal"/>
    <w:link w:val="DocumentMapChar"/>
    <w:uiPriority w:val="99"/>
    <w:semiHidden/>
    <w:unhideWhenUsed/>
    <w:rsid w:val="006F5C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CE3"/>
    <w:rPr>
      <w:rFonts w:ascii="Lucida Grande" w:hAnsi="Lucida Grande" w:cs="Lucida Grande"/>
    </w:rPr>
  </w:style>
  <w:style w:type="paragraph" w:customStyle="1" w:styleId="Emphasis1">
    <w:name w:val="Emphasis1"/>
    <w:basedOn w:val="Normal"/>
    <w:link w:val="Emphasis"/>
    <w:autoRedefine/>
    <w:uiPriority w:val="20"/>
    <w:qFormat/>
    <w:rsid w:val="00BB4F5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6250</Words>
  <Characters>35625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2022-02-04T21:35:00Z</dcterms:created>
  <dcterms:modified xsi:type="dcterms:W3CDTF">2022-02-04T21:53:00Z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