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CB693" w14:textId="77777777" w:rsidR="00591657" w:rsidRDefault="00591657" w:rsidP="00591657">
      <w:pPr>
        <w:pStyle w:val="Heading1"/>
      </w:pPr>
      <w:r>
        <w:t>China AC</w:t>
      </w:r>
    </w:p>
    <w:p w14:paraId="75C4CC36" w14:textId="77777777" w:rsidR="00591657" w:rsidRPr="00B4163D" w:rsidRDefault="00591657" w:rsidP="00591657">
      <w:pPr>
        <w:pStyle w:val="Heading2"/>
      </w:pPr>
      <w:r>
        <w:t>AC</w:t>
      </w:r>
    </w:p>
    <w:p w14:paraId="19DB3745" w14:textId="77777777" w:rsidR="00591657" w:rsidRDefault="00591657" w:rsidP="00591657">
      <w:pPr>
        <w:pStyle w:val="Heading3"/>
      </w:pPr>
      <w:r>
        <w:t>1AC – Plan</w:t>
      </w:r>
    </w:p>
    <w:p w14:paraId="09E40B17" w14:textId="77777777" w:rsidR="00591657" w:rsidRPr="00B4163D" w:rsidRDefault="00591657" w:rsidP="00591657">
      <w:pPr>
        <w:pStyle w:val="Heading4"/>
      </w:pPr>
      <w:r>
        <w:t xml:space="preserve">Plan: The People’s Republic of China should ban the appropriation of outer space by private entities.  </w:t>
      </w:r>
    </w:p>
    <w:p w14:paraId="0C8A2D9A" w14:textId="77777777" w:rsidR="00591657" w:rsidRPr="004F708A" w:rsidRDefault="00591657" w:rsidP="00591657">
      <w:pPr>
        <w:pStyle w:val="Heading4"/>
      </w:pPr>
      <w:r>
        <w:t xml:space="preserve">Chinese space industrial base is set to </w:t>
      </w:r>
      <w:r>
        <w:rPr>
          <w:u w:val="single"/>
        </w:rPr>
        <w:t>surpass</w:t>
      </w:r>
      <w:r>
        <w:t xml:space="preserve"> the US </w:t>
      </w:r>
    </w:p>
    <w:p w14:paraId="2C0421EC" w14:textId="77777777" w:rsidR="00591657" w:rsidRPr="00E60D8F" w:rsidRDefault="00591657" w:rsidP="00591657">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DE06BC">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35961E52" w14:textId="77777777" w:rsidR="00591657" w:rsidRPr="00EE6EBB" w:rsidRDefault="00591657" w:rsidP="00591657">
      <w:pPr>
        <w:rPr>
          <w:rStyle w:val="StyleUnderline"/>
        </w:rPr>
      </w:pPr>
      <w:r w:rsidRPr="00EE6EBB">
        <w:rPr>
          <w:rStyle w:val="StyleUnderline"/>
        </w:rPr>
        <w:t>How did China get here—and why?</w:t>
      </w:r>
    </w:p>
    <w:p w14:paraId="5B16037C" w14:textId="77777777" w:rsidR="00591657" w:rsidRPr="00C0159B" w:rsidRDefault="00591657" w:rsidP="00591657">
      <w:pPr>
        <w:rPr>
          <w:sz w:val="12"/>
        </w:rPr>
      </w:pPr>
      <w:r w:rsidRPr="00C0159B">
        <w:rPr>
          <w:sz w:val="12"/>
        </w:rPr>
        <w:t xml:space="preserve">Until recently, </w:t>
      </w:r>
      <w:r w:rsidRPr="00DE06BC">
        <w:rPr>
          <w:rStyle w:val="StyleUnderline"/>
          <w:highlight w:val="green"/>
        </w:rPr>
        <w:t>China’s space activity has</w:t>
      </w:r>
      <w:r w:rsidRPr="00EE6EBB">
        <w:rPr>
          <w:rStyle w:val="StyleUnderline"/>
        </w:rPr>
        <w:t xml:space="preserve"> been overwhelmingly </w:t>
      </w:r>
      <w:r w:rsidRPr="00DE06BC">
        <w:rPr>
          <w:rStyle w:val="StyleUnderline"/>
          <w:highlight w:val="green"/>
        </w:rPr>
        <w:t>dominated by</w:t>
      </w:r>
      <w:r w:rsidRPr="00EE6EBB">
        <w:rPr>
          <w:rStyle w:val="StyleUnderline"/>
        </w:rPr>
        <w:t xml:space="preserve"> two state-</w:t>
      </w:r>
      <w:r w:rsidRPr="00DE06BC">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w:t>
      </w:r>
      <w:proofErr w:type="gramStart"/>
      <w:r w:rsidRPr="00C0159B">
        <w:rPr>
          <w:sz w:val="12"/>
        </w:rPr>
        <w:t>in reality a</w:t>
      </w:r>
      <w:proofErr w:type="gramEnd"/>
      <w:r w:rsidRPr="00C0159B">
        <w:rPr>
          <w:sz w:val="12"/>
        </w:rPr>
        <w:t xml:space="preserve">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xml:space="preserve">. Satellites were expensive to build and launch, and they were too heavy and large for anything but the biggest rockets to </w:t>
      </w:r>
      <w:proofErr w:type="gramStart"/>
      <w:r w:rsidRPr="00C0159B">
        <w:rPr>
          <w:sz w:val="12"/>
        </w:rPr>
        <w:t>actually deliver</w:t>
      </w:r>
      <w:proofErr w:type="gramEnd"/>
      <w:r w:rsidRPr="00C0159B">
        <w:rPr>
          <w:sz w:val="12"/>
        </w:rPr>
        <w:t xml:space="preserve"> to orbit. The costs involved were too much for anything but national budgets to handle.</w:t>
      </w:r>
    </w:p>
    <w:p w14:paraId="769081C3" w14:textId="77777777" w:rsidR="00591657" w:rsidRPr="00B427D5" w:rsidRDefault="00591657" w:rsidP="00591657">
      <w:pPr>
        <w:rPr>
          <w:rStyle w:val="StyleUnderline"/>
        </w:rPr>
      </w:pPr>
      <w:r w:rsidRPr="00DE06BC">
        <w:rPr>
          <w:rStyle w:val="Emphasis"/>
          <w:highlight w:val="green"/>
        </w:rPr>
        <w:t>That</w:t>
      </w:r>
      <w:r w:rsidRPr="00FA4184">
        <w:rPr>
          <w:rStyle w:val="Emphasis"/>
        </w:rPr>
        <w:t xml:space="preserve"> all </w:t>
      </w:r>
      <w:r w:rsidRPr="00DE06BC">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DE06BC">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DE06BC">
        <w:rPr>
          <w:rStyle w:val="Emphasis"/>
          <w:highlight w:val="green"/>
        </w:rPr>
        <w:t>decided to</w:t>
      </w:r>
      <w:r w:rsidRPr="00B427D5">
        <w:rPr>
          <w:rStyle w:val="Emphasis"/>
        </w:rPr>
        <w:t xml:space="preserve"> </w:t>
      </w:r>
      <w:r w:rsidRPr="00DE06BC">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20CF0E40" w14:textId="77777777" w:rsidR="00591657" w:rsidRPr="00C0159B" w:rsidRDefault="00591657" w:rsidP="00591657">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DE06BC">
        <w:rPr>
          <w:rStyle w:val="Emphasis"/>
          <w:highlight w:val="green"/>
        </w:rPr>
        <w:t>it was critical to develop</w:t>
      </w:r>
      <w:r w:rsidRPr="00A77938">
        <w:rPr>
          <w:rStyle w:val="Emphasis"/>
        </w:rPr>
        <w:t xml:space="preserve"> a space ecosystem that includes </w:t>
      </w:r>
      <w:r w:rsidRPr="00DE06BC">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DE06BC">
        <w:rPr>
          <w:rStyle w:val="Emphasis"/>
          <w:highlight w:val="green"/>
        </w:rPr>
        <w:t>a</w:t>
      </w:r>
      <w:r w:rsidRPr="00A77938">
        <w:rPr>
          <w:rStyle w:val="Emphasis"/>
        </w:rPr>
        <w:t xml:space="preserve"> </w:t>
      </w:r>
      <w:r w:rsidRPr="00DE06BC">
        <w:rPr>
          <w:rStyle w:val="Emphasis"/>
          <w:highlight w:val="green"/>
        </w:rPr>
        <w:t>cue from</w:t>
      </w:r>
      <w:r w:rsidRPr="00A77938">
        <w:rPr>
          <w:rStyle w:val="Emphasis"/>
        </w:rPr>
        <w:t xml:space="preserve"> the </w:t>
      </w:r>
      <w:r w:rsidRPr="00DE06BC">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42628331" w14:textId="77777777" w:rsidR="00591657" w:rsidRPr="00A77938" w:rsidRDefault="00591657" w:rsidP="00591657">
      <w:pPr>
        <w:rPr>
          <w:rStyle w:val="StyleUnderline"/>
        </w:rPr>
      </w:pPr>
      <w:r w:rsidRPr="00C0159B">
        <w:rPr>
          <w:sz w:val="12"/>
        </w:rPr>
        <w:t xml:space="preserve">As a result, </w:t>
      </w:r>
      <w:r w:rsidRPr="00DE06BC">
        <w:rPr>
          <w:rStyle w:val="StyleUnderline"/>
          <w:highlight w:val="green"/>
        </w:rPr>
        <w:t xml:space="preserve">there are now </w:t>
      </w:r>
      <w:r w:rsidRPr="00DE06BC">
        <w:rPr>
          <w:rStyle w:val="Emphasis"/>
          <w:highlight w:val="green"/>
        </w:rPr>
        <w:t>78</w:t>
      </w:r>
      <w:r w:rsidRPr="00DE06BC">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584FD5C0" w14:textId="77777777" w:rsidR="00591657" w:rsidRPr="00A77938" w:rsidRDefault="00591657" w:rsidP="00591657">
      <w:pPr>
        <w:rPr>
          <w:rStyle w:val="Emphasis"/>
        </w:rPr>
      </w:pPr>
      <w:r w:rsidRPr="00C0159B">
        <w:rPr>
          <w:sz w:val="12"/>
        </w:rP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t>although it also hopes to use rockets to deliver packages from one terrestrial location to another.</w:t>
      </w:r>
    </w:p>
    <w:p w14:paraId="09C8169F" w14:textId="77777777" w:rsidR="00591657" w:rsidRPr="00A77938" w:rsidRDefault="00591657" w:rsidP="00591657">
      <w:pPr>
        <w:rPr>
          <w:rStyle w:val="StyleUnderline"/>
        </w:rPr>
      </w:pPr>
      <w:proofErr w:type="spellStart"/>
      <w:r w:rsidRPr="00A77938">
        <w:rPr>
          <w:rStyle w:val="StyleUnderline"/>
        </w:rPr>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5C188C81" w14:textId="77777777" w:rsidR="00591657" w:rsidRPr="00A77938" w:rsidRDefault="00591657" w:rsidP="00591657">
      <w:pPr>
        <w:rPr>
          <w:rStyle w:val="StyleUnderline"/>
        </w:rPr>
      </w:pPr>
      <w:r w:rsidRPr="00C0159B">
        <w:rPr>
          <w:sz w:val="12"/>
        </w:rPr>
        <w:t xml:space="preserve">To a large extent, </w:t>
      </w:r>
      <w:r w:rsidRPr="00DE06BC">
        <w:rPr>
          <w:rStyle w:val="Emphasis"/>
          <w:highlight w:val="green"/>
        </w:rPr>
        <w:t>China is following the</w:t>
      </w:r>
      <w:r w:rsidRPr="00A77938">
        <w:rPr>
          <w:rStyle w:val="Emphasis"/>
        </w:rPr>
        <w:t xml:space="preserve"> same </w:t>
      </w:r>
      <w:r w:rsidRPr="00DE06BC">
        <w:rPr>
          <w:rStyle w:val="Emphasis"/>
          <w:highlight w:val="green"/>
        </w:rPr>
        <w:t>blueprint drawn up by the US</w:t>
      </w:r>
      <w:r w:rsidRPr="00DE06BC">
        <w:rPr>
          <w:sz w:val="12"/>
          <w:highlight w:val="green"/>
        </w:rPr>
        <w:t xml:space="preserve">: </w:t>
      </w:r>
      <w:r w:rsidRPr="00DE06BC">
        <w:rPr>
          <w:rStyle w:val="StyleUnderline"/>
          <w:highlight w:val="green"/>
        </w:rPr>
        <w:t>using government contracts and</w:t>
      </w:r>
      <w:r w:rsidRPr="00A77938">
        <w:rPr>
          <w:rStyle w:val="StyleUnderline"/>
        </w:rPr>
        <w:t xml:space="preserve"> </w:t>
      </w:r>
      <w:r w:rsidRPr="00DE06BC">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34D31A4A" w14:textId="77777777" w:rsidR="00591657" w:rsidRPr="00A77938" w:rsidRDefault="00591657" w:rsidP="00591657">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DE06BC">
        <w:rPr>
          <w:rStyle w:val="StyleUnderline"/>
          <w:highlight w:val="green"/>
        </w:rPr>
        <w:t>Chinese space companies</w:t>
      </w:r>
      <w:r w:rsidRPr="00A77938">
        <w:rPr>
          <w:rStyle w:val="StyleUnderline"/>
        </w:rPr>
        <w:t xml:space="preserve"> </w:t>
      </w:r>
      <w:r w:rsidRPr="00DE06BC">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DE06BC">
        <w:rPr>
          <w:rStyle w:val="Emphasis"/>
          <w:highlight w:val="green"/>
        </w:rPr>
        <w:t>nothing to</w:t>
      </w:r>
      <w:r w:rsidRPr="00A77938">
        <w:rPr>
          <w:rStyle w:val="Emphasis"/>
        </w:rPr>
        <w:t xml:space="preserve"> </w:t>
      </w:r>
      <w:r w:rsidRPr="00DE06BC">
        <w:rPr>
          <w:rStyle w:val="Emphasis"/>
          <w:highlight w:val="green"/>
        </w:rPr>
        <w:t>scoff at for an industry that</w:t>
      </w:r>
      <w:r w:rsidRPr="00A77938">
        <w:rPr>
          <w:rStyle w:val="Emphasis"/>
        </w:rPr>
        <w:t xml:space="preserve"> </w:t>
      </w:r>
      <w:proofErr w:type="gramStart"/>
      <w:r w:rsidRPr="00A77938">
        <w:rPr>
          <w:rStyle w:val="Emphasis"/>
        </w:rPr>
        <w:t>really only</w:t>
      </w:r>
      <w:proofErr w:type="gramEnd"/>
      <w:r w:rsidRPr="00A77938">
        <w:rPr>
          <w:rStyle w:val="Emphasis"/>
        </w:rPr>
        <w:t xml:space="preserve"> </w:t>
      </w:r>
      <w:r w:rsidRPr="00DE06BC">
        <w:rPr>
          <w:rStyle w:val="Emphasis"/>
          <w:highlight w:val="green"/>
        </w:rPr>
        <w:t>began seven years ago</w:t>
      </w:r>
      <w:r w:rsidRPr="00A77938">
        <w:rPr>
          <w:rStyle w:val="StyleUnderline"/>
        </w:rPr>
        <w:t xml:space="preserve">. At least 42 companies had no known government funding. </w:t>
      </w:r>
    </w:p>
    <w:p w14:paraId="21A4522A" w14:textId="77777777" w:rsidR="00591657" w:rsidRPr="00A77938" w:rsidRDefault="00591657" w:rsidP="00591657">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37F0E176" w14:textId="77777777" w:rsidR="00591657" w:rsidRPr="00680538" w:rsidRDefault="00591657" w:rsidP="00591657">
      <w:pPr>
        <w:rPr>
          <w:b/>
          <w:u w:val="single"/>
        </w:rPr>
      </w:pPr>
      <w:r w:rsidRPr="00DE06BC">
        <w:rPr>
          <w:rStyle w:val="StyleUnderline"/>
          <w:highlight w:val="green"/>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DE06BC">
        <w:rPr>
          <w:rStyle w:val="Emphasis"/>
          <w:highlight w:val="green"/>
        </w:rPr>
        <w:t>It’s the manufacturing center of the world</w:t>
      </w:r>
      <w:r w:rsidRPr="00A77938">
        <w:rPr>
          <w:rStyle w:val="StyleUnderline"/>
        </w:rPr>
        <w:t xml:space="preserve">.” Zheng believes </w:t>
      </w:r>
      <w:r w:rsidRPr="00DE06BC">
        <w:rPr>
          <w:rStyle w:val="StyleUnderline"/>
          <w:highlight w:val="green"/>
        </w:rPr>
        <w:t>the country is in a better position than any</w:t>
      </w:r>
      <w:r w:rsidRPr="00A77938">
        <w:rPr>
          <w:rStyle w:val="StyleUnderline"/>
        </w:rPr>
        <w:t xml:space="preserve"> </w:t>
      </w:r>
      <w:r w:rsidRPr="00DE06BC">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2F063B4B" w14:textId="77777777" w:rsidR="00591657" w:rsidRPr="006436FC" w:rsidRDefault="00591657" w:rsidP="00591657">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1D1D7468" w14:textId="77777777" w:rsidR="00591657" w:rsidRPr="00230A00" w:rsidRDefault="00591657" w:rsidP="00591657">
      <w:pPr>
        <w:rPr>
          <w:rStyle w:val="StyleUnderline"/>
        </w:rPr>
      </w:pPr>
      <w:r w:rsidRPr="00DE06BC">
        <w:rPr>
          <w:rStyle w:val="Emphasis"/>
          <w:highlight w:val="green"/>
        </w:rPr>
        <w:t>China’s</w:t>
      </w:r>
      <w:r w:rsidRPr="00230A00">
        <w:rPr>
          <w:rStyle w:val="Emphasis"/>
        </w:rPr>
        <w:t xml:space="preserve"> space </w:t>
      </w:r>
      <w:r w:rsidRPr="00DE06BC">
        <w:rPr>
          <w:rStyle w:val="Emphasis"/>
          <w:highlight w:val="green"/>
        </w:rPr>
        <w:t>program</w:t>
      </w:r>
      <w:r w:rsidRPr="00230A00">
        <w:rPr>
          <w:rStyle w:val="Emphasis"/>
        </w:rPr>
        <w:t xml:space="preserve"> might have been slowed by the pandemic in 2020, but it certainly </w:t>
      </w:r>
      <w:r w:rsidRPr="00DE06BC">
        <w:rPr>
          <w:rStyle w:val="Emphasis"/>
          <w:highlight w:val="green"/>
        </w:rPr>
        <w:t>didn’t stop.</w:t>
      </w:r>
      <w:r>
        <w:t xml:space="preserve"> </w:t>
      </w:r>
      <w:r w:rsidRPr="00230A00">
        <w:rPr>
          <w:rStyle w:val="StyleUnderline"/>
        </w:rPr>
        <w:t xml:space="preserve">The year’s </w:t>
      </w:r>
      <w:r w:rsidRPr="00DE06BC">
        <w:rPr>
          <w:rStyle w:val="StyleUnderline"/>
          <w:highlight w:val="green"/>
        </w:rPr>
        <w:t>highlights include</w:t>
      </w:r>
      <w:r w:rsidRPr="00230A00">
        <w:rPr>
          <w:rStyle w:val="StyleUnderline"/>
        </w:rPr>
        <w:t xml:space="preserve">d </w:t>
      </w:r>
      <w:r w:rsidRPr="00230A00">
        <w:rPr>
          <w:rStyle w:val="Emphasis"/>
        </w:rPr>
        <w:t xml:space="preserve">sending a </w:t>
      </w:r>
      <w:r w:rsidRPr="00DE06BC">
        <w:rPr>
          <w:rStyle w:val="Emphasis"/>
          <w:highlight w:val="green"/>
        </w:rPr>
        <w:t>rover to Mars</w:t>
      </w:r>
      <w:r w:rsidRPr="00230A00">
        <w:rPr>
          <w:rStyle w:val="StyleUnderline"/>
        </w:rPr>
        <w:t xml:space="preserve">, </w:t>
      </w:r>
      <w:r w:rsidRPr="00230A00">
        <w:rPr>
          <w:rStyle w:val="Emphasis"/>
        </w:rPr>
        <w:t xml:space="preserve">bringing </w:t>
      </w:r>
      <w:r w:rsidRPr="00DE06BC">
        <w:rPr>
          <w:rStyle w:val="Emphasis"/>
          <w:highlight w:val="green"/>
        </w:rPr>
        <w:t>moon rocks back to Earth</w:t>
      </w:r>
      <w:r w:rsidRPr="00230A00">
        <w:rPr>
          <w:rStyle w:val="StyleUnderline"/>
        </w:rPr>
        <w:t xml:space="preserve">, and </w:t>
      </w:r>
      <w:r w:rsidRPr="00DE06BC">
        <w:rPr>
          <w:rStyle w:val="StyleUnderline"/>
          <w:highlight w:val="green"/>
        </w:rPr>
        <w:t>testing</w:t>
      </w:r>
      <w:r w:rsidRPr="00230A00">
        <w:rPr>
          <w:rStyle w:val="StyleUnderline"/>
        </w:rPr>
        <w:t xml:space="preserve"> out the next-generation </w:t>
      </w:r>
      <w:r w:rsidRPr="00DE06BC">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0E076A30" w14:textId="77777777" w:rsidR="00591657" w:rsidRPr="00EE6EBB" w:rsidRDefault="00591657" w:rsidP="00591657">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 xml:space="preserve">launch of Ceres-1, a new type of rocket that, at just 62 feet in height, </w:t>
      </w:r>
      <w:proofErr w:type="gramStart"/>
      <w:r w:rsidRPr="00EE6EBB">
        <w:rPr>
          <w:rStyle w:val="StyleUnderline"/>
        </w:rPr>
        <w:t>is capable of taking</w:t>
      </w:r>
      <w:proofErr w:type="gramEnd"/>
      <w:r w:rsidRPr="00EE6EBB">
        <w:rPr>
          <w:rStyle w:val="StyleUnderline"/>
        </w:rPr>
        <w:t xml:space="preserve"> 770 pounds of payload into low Earth orbit. The launch sent the Tianqi 11 communications satellite into space.</w:t>
      </w:r>
    </w:p>
    <w:p w14:paraId="4D8173F3" w14:textId="77777777" w:rsidR="00591657" w:rsidRPr="00EE6EBB" w:rsidRDefault="00591657" w:rsidP="00591657">
      <w:pPr>
        <w:rPr>
          <w:rStyle w:val="Emphasis"/>
        </w:rPr>
      </w:pPr>
      <w:r w:rsidRPr="00C0159B">
        <w:rPr>
          <w:sz w:val="12"/>
        </w:rPr>
        <w:t xml:space="preserve">At first glance, </w:t>
      </w:r>
      <w:r w:rsidRPr="00DE06BC">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 a 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critical part of the</w:t>
      </w:r>
      <w:r w:rsidRPr="00EE6EBB">
        <w:rPr>
          <w:rStyle w:val="Emphasis"/>
        </w:rPr>
        <w:t xml:space="preserve"> </w:t>
      </w:r>
      <w:r w:rsidRPr="00DE06BC">
        <w:rPr>
          <w:rStyle w:val="Emphasis"/>
          <w:highlight w:val="green"/>
        </w:rPr>
        <w:t>country’s quest to dethrone the US</w:t>
      </w:r>
      <w:r w:rsidRPr="00EE6EBB">
        <w:rPr>
          <w:rStyle w:val="Emphasis"/>
        </w:rPr>
        <w:t xml:space="preserve"> as the world’s preeminent space power.</w:t>
      </w:r>
    </w:p>
    <w:p w14:paraId="7A4A1A2C" w14:textId="77777777" w:rsidR="00591657" w:rsidRPr="00EE6EBB" w:rsidRDefault="00591657" w:rsidP="00591657">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now 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E06BC">
        <w:rPr>
          <w:rStyle w:val="StyleUnderline"/>
          <w:highlight w:val="green"/>
        </w:rPr>
        <w:t>private space</w:t>
      </w:r>
      <w:r w:rsidRPr="00EE6EBB">
        <w:rPr>
          <w:rStyle w:val="StyleUnderline"/>
        </w:rPr>
        <w:t xml:space="preserve"> business </w:t>
      </w:r>
      <w:r w:rsidRPr="00DE06BC">
        <w:rPr>
          <w:rStyle w:val="StyleUnderline"/>
          <w:highlight w:val="green"/>
        </w:rPr>
        <w:t>is</w:t>
      </w:r>
      <w:r w:rsidRPr="00EE6EBB">
        <w:rPr>
          <w:rStyle w:val="StyleUnderline"/>
        </w:rPr>
        <w:t xml:space="preserve"> less </w:t>
      </w:r>
      <w:r w:rsidRPr="00DE06BC">
        <w:rPr>
          <w:rStyle w:val="StyleUnderline"/>
          <w:highlight w:val="green"/>
        </w:rPr>
        <w:t>focused on</w:t>
      </w:r>
      <w:r w:rsidRPr="00EE6EBB">
        <w:rPr>
          <w:rStyle w:val="StyleUnderline"/>
        </w:rPr>
        <w:t xml:space="preserve"> bringing prestige and glory to the nation and more concerned with </w:t>
      </w:r>
      <w:r w:rsidRPr="00DE06BC">
        <w:rPr>
          <w:rStyle w:val="Emphasis"/>
          <w:highlight w:val="green"/>
        </w:rPr>
        <w:t>reducing the cost of spaceflight</w:t>
      </w:r>
      <w:r w:rsidRPr="00DE06BC">
        <w:rPr>
          <w:rStyle w:val="StyleUnderline"/>
          <w:highlight w:val="green"/>
        </w:rPr>
        <w:t xml:space="preserve">, </w:t>
      </w:r>
      <w:r w:rsidRPr="00DE06BC">
        <w:rPr>
          <w:rStyle w:val="Emphasis"/>
          <w:highlight w:val="green"/>
        </w:rPr>
        <w:t>increasing its international influence</w:t>
      </w:r>
      <w:r w:rsidRPr="00EE6EBB">
        <w:rPr>
          <w:rStyle w:val="StyleUnderline"/>
        </w:rPr>
        <w:t>—and making money.</w:t>
      </w:r>
    </w:p>
    <w:p w14:paraId="07DB1594" w14:textId="77777777" w:rsidR="00591657" w:rsidRPr="00C0159B" w:rsidRDefault="00591657" w:rsidP="00591657">
      <w:pPr>
        <w:rPr>
          <w:sz w:val="12"/>
        </w:rPr>
      </w:pPr>
      <w:r w:rsidRPr="00C0159B">
        <w:rPr>
          <w:sz w:val="12"/>
        </w:rPr>
        <w:t>“</w:t>
      </w:r>
      <w:r w:rsidRPr="00DE06BC">
        <w:rPr>
          <w:rStyle w:val="StyleUnderline"/>
          <w:highlight w:val="green"/>
        </w:rPr>
        <w:t>The state is really great at large</w:t>
      </w:r>
      <w:r w:rsidRPr="00EE6EBB">
        <w:rPr>
          <w:rStyle w:val="StyleUnderline"/>
        </w:rPr>
        <w:t xml:space="preserve">, ambitious </w:t>
      </w:r>
      <w:r w:rsidRPr="00DE06BC">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DE06BC">
        <w:rPr>
          <w:rStyle w:val="StyleUnderline"/>
          <w:highlight w:val="green"/>
        </w:rPr>
        <w:t>But it’s 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DE06BC">
        <w:rPr>
          <w:rStyle w:val="StyleUnderline"/>
          <w:highlight w:val="green"/>
        </w:rPr>
        <w:t>its commercial</w:t>
      </w:r>
      <w:r w:rsidRPr="00EE6EBB">
        <w:rPr>
          <w:rStyle w:val="StyleUnderline"/>
        </w:rPr>
        <w:t xml:space="preserve"> space </w:t>
      </w:r>
      <w:r w:rsidRPr="00DE06BC">
        <w:rPr>
          <w:rStyle w:val="StyleUnderline"/>
          <w:highlight w:val="green"/>
        </w:rPr>
        <w:t xml:space="preserve">sector can be </w:t>
      </w:r>
      <w:r w:rsidRPr="00DE06BC">
        <w:rPr>
          <w:rStyle w:val="Emphasis"/>
          <w:highlight w:val="green"/>
        </w:rPr>
        <w:t>complementary to the state</w:t>
      </w:r>
      <w:r w:rsidRPr="00C0159B">
        <w:rPr>
          <w:sz w:val="12"/>
        </w:rPr>
        <w:t>,” he says.</w:t>
      </w:r>
    </w:p>
    <w:p w14:paraId="7AD79186" w14:textId="77777777" w:rsidR="00591657" w:rsidRPr="00EE6EBB" w:rsidRDefault="00591657" w:rsidP="00591657">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3AF6BBD0" w14:textId="77777777" w:rsidR="00591657" w:rsidRPr="00EE6EBB" w:rsidRDefault="00591657" w:rsidP="00591657">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DE06BC">
        <w:rPr>
          <w:rStyle w:val="Emphasis"/>
          <w:highlight w:val="green"/>
        </w:rPr>
        <w:t>important to the country’s future.</w:t>
      </w:r>
      <w:r w:rsidRPr="00EE6EBB">
        <w:rPr>
          <w:rStyle w:val="Emphasis"/>
        </w:rPr>
        <w:t xml:space="preserve"> </w:t>
      </w:r>
    </w:p>
    <w:p w14:paraId="268FF767" w14:textId="77777777" w:rsidR="00591657" w:rsidRPr="00C0159B" w:rsidRDefault="00591657" w:rsidP="00591657">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7C12DFEA" w14:textId="77777777" w:rsidR="00591657" w:rsidRDefault="00591657" w:rsidP="00591657">
      <w:pPr>
        <w:rPr>
          <w:rStyle w:val="StyleUnderline"/>
        </w:rPr>
      </w:pPr>
      <w:r w:rsidRPr="00C0159B">
        <w:rPr>
          <w:sz w:val="12"/>
        </w:rPr>
        <w:t xml:space="preserve">The problem is, </w:t>
      </w:r>
      <w:r w:rsidRPr="00EE6EBB">
        <w:rPr>
          <w:rStyle w:val="StyleUnderline"/>
        </w:rPr>
        <w:t xml:space="preserve">China </w:t>
      </w:r>
      <w:proofErr w:type="gramStart"/>
      <w:r w:rsidRPr="00EE6EBB">
        <w:rPr>
          <w:rStyle w:val="StyleUnderline"/>
        </w:rPr>
        <w:t>has to</w:t>
      </w:r>
      <w:proofErr w:type="gramEnd"/>
      <w:r w:rsidRPr="00EE6EBB">
        <w:rPr>
          <w:rStyle w:val="StyleUnderline"/>
        </w:rPr>
        <w:t xml:space="preserve"> make up decades’ worth of ground lost to the West.</w:t>
      </w:r>
    </w:p>
    <w:p w14:paraId="7B25085E" w14:textId="77777777" w:rsidR="00591657" w:rsidRPr="00E9083B" w:rsidRDefault="00591657" w:rsidP="00591657">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56BF01CC" w14:textId="77777777" w:rsidR="00591657" w:rsidRPr="008000DC" w:rsidRDefault="00591657" w:rsidP="00591657">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78B4CE7D" w14:textId="77777777" w:rsidR="00591657" w:rsidRPr="00680538" w:rsidRDefault="00591657" w:rsidP="00591657">
      <w:pPr>
        <w:rPr>
          <w:rStyle w:val="StyleUnderline"/>
        </w:rPr>
      </w:pPr>
      <w:r w:rsidRPr="00DE06BC">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4B629A61" w14:textId="77777777" w:rsidR="00591657" w:rsidRPr="00680538" w:rsidRDefault="00591657" w:rsidP="00591657">
      <w:pPr>
        <w:rPr>
          <w:rStyle w:val="Emphasis"/>
        </w:rPr>
      </w:pPr>
      <w:r w:rsidRPr="00DE06BC">
        <w:rPr>
          <w:rStyle w:val="Emphasis"/>
          <w:highlight w:val="green"/>
        </w:rPr>
        <w:t>The Russian and U.S.</w:t>
      </w:r>
      <w:r w:rsidRPr="00680538">
        <w:rPr>
          <w:rStyle w:val="Emphasis"/>
        </w:rPr>
        <w:t xml:space="preserve"> space </w:t>
      </w:r>
      <w:r w:rsidRPr="00DE06BC">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DE06BC">
        <w:rPr>
          <w:rStyle w:val="Emphasis"/>
          <w:highlight w:val="green"/>
        </w:rPr>
        <w:t>but the absence of any kind of</w:t>
      </w:r>
      <w:r w:rsidRPr="00680538">
        <w:rPr>
          <w:rStyle w:val="Emphasis"/>
        </w:rPr>
        <w:t xml:space="preserve"> </w:t>
      </w:r>
      <w:r w:rsidRPr="00DE06BC">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DE06BC">
        <w:rPr>
          <w:rStyle w:val="Emphasis"/>
          <w:highlight w:val="green"/>
        </w:rPr>
        <w:t xml:space="preserve">has forced </w:t>
      </w:r>
      <w:r w:rsidRPr="00C40E9F">
        <w:rPr>
          <w:rStyle w:val="Emphasis"/>
        </w:rPr>
        <w:t>the</w:t>
      </w:r>
      <w:r w:rsidRPr="00680538">
        <w:rPr>
          <w:rStyle w:val="Emphasis"/>
        </w:rPr>
        <w:t xml:space="preserve"> </w:t>
      </w:r>
      <w:r w:rsidRPr="00DE06BC">
        <w:rPr>
          <w:rStyle w:val="Emphasis"/>
          <w:highlight w:val="green"/>
        </w:rPr>
        <w:t>Chinese space</w:t>
      </w:r>
      <w:r w:rsidRPr="00680538">
        <w:rPr>
          <w:rStyle w:val="Emphasis"/>
        </w:rPr>
        <w:t xml:space="preserve"> ecosystem </w:t>
      </w:r>
      <w:r w:rsidRPr="00DE06BC">
        <w:rPr>
          <w:rStyle w:val="Emphasis"/>
          <w:highlight w:val="green"/>
        </w:rPr>
        <w:t>to develop</w:t>
      </w:r>
      <w:r w:rsidRPr="00680538">
        <w:rPr>
          <w:rStyle w:val="Emphasis"/>
        </w:rPr>
        <w:t xml:space="preserve"> pretty much </w:t>
      </w:r>
      <w:r w:rsidRPr="00DE06BC">
        <w:rPr>
          <w:rStyle w:val="Emphasis"/>
          <w:highlight w:val="green"/>
        </w:rPr>
        <w:t>independently</w:t>
      </w:r>
      <w:r w:rsidRPr="00C0159B">
        <w:rPr>
          <w:sz w:val="12"/>
        </w:rPr>
        <w:t xml:space="preserve">. </w:t>
      </w:r>
      <w:r w:rsidRPr="00DE06BC">
        <w:rPr>
          <w:rStyle w:val="Emphasis"/>
          <w:highlight w:val="green"/>
        </w:rPr>
        <w:t xml:space="preserve">Russia, </w:t>
      </w:r>
      <w:r w:rsidRPr="00C40E9F">
        <w:rPr>
          <w:rStyle w:val="Emphasis"/>
        </w:rPr>
        <w:t xml:space="preserve">though </w:t>
      </w:r>
      <w:r w:rsidRPr="00DE06BC">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DE06BC">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DE06BC">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DE06BC">
        <w:rPr>
          <w:rStyle w:val="Emphasis"/>
          <w:highlight w:val="green"/>
        </w:rPr>
        <w:t>toward China</w:t>
      </w:r>
      <w:r w:rsidRPr="00680538">
        <w:rPr>
          <w:rStyle w:val="Emphasis"/>
        </w:rPr>
        <w:t xml:space="preserve"> in terms of both the government and the industrial base.</w:t>
      </w:r>
    </w:p>
    <w:p w14:paraId="20C95694" w14:textId="77777777" w:rsidR="00591657" w:rsidRPr="00C0159B" w:rsidRDefault="00591657" w:rsidP="00591657">
      <w:pPr>
        <w:rPr>
          <w:sz w:val="12"/>
        </w:rPr>
      </w:pPr>
      <w:r w:rsidRPr="00680538">
        <w:rPr>
          <w:rStyle w:val="StyleUnderline"/>
        </w:rPr>
        <w:t xml:space="preserve">More </w:t>
      </w:r>
      <w:r w:rsidRPr="00DE06BC">
        <w:rPr>
          <w:rStyle w:val="StyleUnderline"/>
          <w:highlight w:val="green"/>
        </w:rPr>
        <w:t xml:space="preserve">Russian </w:t>
      </w:r>
      <w:r w:rsidRPr="00DE06BC">
        <w:rPr>
          <w:rStyle w:val="Emphasis"/>
          <w:highlight w:val="green"/>
        </w:rPr>
        <w:t>companies</w:t>
      </w:r>
      <w:r w:rsidRPr="00DE06BC">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DE06BC">
        <w:rPr>
          <w:rStyle w:val="Emphasis"/>
          <w:highlight w:val="green"/>
        </w:rPr>
        <w:t>Chinese companies are looking to Russia as an</w:t>
      </w:r>
      <w:r w:rsidRPr="00680538">
        <w:rPr>
          <w:rStyle w:val="Emphasis"/>
        </w:rPr>
        <w:t xml:space="preserve"> </w:t>
      </w:r>
      <w:r w:rsidRPr="00DE06BC">
        <w:rPr>
          <w:rStyle w:val="Emphasis"/>
          <w:highlight w:val="green"/>
        </w:rPr>
        <w:t>export market</w:t>
      </w:r>
      <w:r w:rsidRPr="00680538">
        <w:rPr>
          <w:rStyle w:val="Emphasis"/>
        </w:rPr>
        <w:t xml:space="preserve"> as well as to Russia </w:t>
      </w:r>
      <w:r w:rsidRPr="00DE06BC">
        <w:rPr>
          <w:rStyle w:val="Emphasis"/>
          <w:highlight w:val="green"/>
        </w:rPr>
        <w:t>and</w:t>
      </w:r>
      <w:r w:rsidRPr="00680538">
        <w:rPr>
          <w:rStyle w:val="Emphasis"/>
        </w:rPr>
        <w:t xml:space="preserve"> former Soviet states as </w:t>
      </w:r>
      <w:r w:rsidRPr="00DE06BC">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670B2F59" w14:textId="77777777" w:rsidR="00591657" w:rsidRPr="00680538" w:rsidRDefault="00591657" w:rsidP="00591657">
      <w:pPr>
        <w:rPr>
          <w:rStyle w:val="StyleUnderline"/>
        </w:rPr>
      </w:pPr>
      <w:r w:rsidRPr="00DE06BC">
        <w:rPr>
          <w:rStyle w:val="StyleUnderline"/>
          <w:highlight w:val="green"/>
        </w:rPr>
        <w:t>The i</w:t>
      </w:r>
      <w:r w:rsidRPr="00C40E9F">
        <w:rPr>
          <w:rStyle w:val="StyleUnderline"/>
        </w:rPr>
        <w:t xml:space="preserve">nternational </w:t>
      </w:r>
      <w:r w:rsidRPr="00DE06BC">
        <w:rPr>
          <w:rStyle w:val="StyleUnderline"/>
          <w:highlight w:val="green"/>
        </w:rPr>
        <w:t>l</w:t>
      </w:r>
      <w:r w:rsidRPr="00C40E9F">
        <w:rPr>
          <w:rStyle w:val="StyleUnderline"/>
        </w:rPr>
        <w:t>unar</w:t>
      </w:r>
      <w:r w:rsidRPr="00DE06BC">
        <w:rPr>
          <w:rStyle w:val="StyleUnderline"/>
          <w:highlight w:val="green"/>
        </w:rPr>
        <w:t xml:space="preserve"> r</w:t>
      </w:r>
      <w:r w:rsidRPr="00C40E9F">
        <w:rPr>
          <w:rStyle w:val="StyleUnderline"/>
        </w:rPr>
        <w:t>esearch</w:t>
      </w:r>
      <w:r w:rsidRPr="00DE06BC">
        <w:rPr>
          <w:rStyle w:val="StyleUnderline"/>
          <w:highlight w:val="green"/>
        </w:rPr>
        <w:t xml:space="preserve"> s</w:t>
      </w:r>
      <w:r w:rsidRPr="00C40E9F">
        <w:rPr>
          <w:rStyle w:val="StyleUnderline"/>
        </w:rPr>
        <w:t>tation</w:t>
      </w:r>
      <w:r w:rsidRPr="00680538">
        <w:rPr>
          <w:rStyle w:val="StyleUnderline"/>
        </w:rPr>
        <w:t xml:space="preserve"> is </w:t>
      </w:r>
      <w:r w:rsidRPr="00DE06BC">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DE06BC">
        <w:rPr>
          <w:rStyle w:val="StyleUnderline"/>
          <w:highlight w:val="green"/>
        </w:rPr>
        <w:t>this may help free up</w:t>
      </w:r>
      <w:r w:rsidRPr="00680538">
        <w:rPr>
          <w:rStyle w:val="StyleUnderline"/>
        </w:rPr>
        <w:t xml:space="preserve"> the kind of lower-end work </w:t>
      </w:r>
      <w:r w:rsidRPr="00DE06BC">
        <w:rPr>
          <w:rStyle w:val="StyleUnderline"/>
          <w:highlight w:val="green"/>
        </w:rPr>
        <w:t>companies</w:t>
      </w:r>
      <w:r w:rsidRPr="00680538">
        <w:rPr>
          <w:rStyle w:val="StyleUnderline"/>
        </w:rPr>
        <w:t xml:space="preserve"> were doing before </w:t>
      </w:r>
      <w:r w:rsidRPr="00DE06BC">
        <w:rPr>
          <w:rStyle w:val="StyleUnderline"/>
          <w:highlight w:val="green"/>
        </w:rPr>
        <w:t>and</w:t>
      </w:r>
      <w:r w:rsidRPr="00680538">
        <w:rPr>
          <w:rStyle w:val="StyleUnderline"/>
        </w:rPr>
        <w:t xml:space="preserve"> </w:t>
      </w:r>
      <w:r w:rsidRPr="00DE06BC">
        <w:rPr>
          <w:rStyle w:val="StyleUnderline"/>
          <w:highlight w:val="green"/>
        </w:rPr>
        <w:t>create</w:t>
      </w:r>
      <w:r w:rsidRPr="00680538">
        <w:rPr>
          <w:rStyle w:val="StyleUnderline"/>
        </w:rPr>
        <w:t xml:space="preserve"> more </w:t>
      </w:r>
      <w:r w:rsidRPr="00DE06BC">
        <w:rPr>
          <w:rStyle w:val="StyleUnderline"/>
          <w:highlight w:val="green"/>
        </w:rPr>
        <w:t xml:space="preserve">room for </w:t>
      </w:r>
      <w:r w:rsidRPr="00DE06BC">
        <w:rPr>
          <w:rStyle w:val="Emphasis"/>
          <w:highlight w:val="green"/>
        </w:rPr>
        <w:t>commercial competition.</w:t>
      </w:r>
    </w:p>
    <w:p w14:paraId="33246364" w14:textId="77777777" w:rsidR="00591657" w:rsidRPr="00680538" w:rsidRDefault="00591657" w:rsidP="00591657">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DE06BC">
        <w:rPr>
          <w:rStyle w:val="Emphasis"/>
          <w:highlight w:val="green"/>
        </w:rPr>
        <w:t>There will be a need for a bigger commercial</w:t>
      </w:r>
      <w:r w:rsidRPr="00680538">
        <w:rPr>
          <w:rStyle w:val="Emphasis"/>
        </w:rPr>
        <w:t xml:space="preserve"> </w:t>
      </w:r>
      <w:r w:rsidRPr="00DE06BC">
        <w:rPr>
          <w:rStyle w:val="Emphasis"/>
          <w:highlight w:val="green"/>
        </w:rPr>
        <w:t>sector to contribute to emerging projects</w:t>
      </w:r>
      <w:r w:rsidRPr="00680538">
        <w:rPr>
          <w:rStyle w:val="Emphasis"/>
        </w:rPr>
        <w:t xml:space="preserve"> and complete the technological development of the more commercial, </w:t>
      </w:r>
      <w:r w:rsidRPr="00DE06BC">
        <w:rPr>
          <w:rStyle w:val="Emphasis"/>
          <w:highlight w:val="green"/>
        </w:rPr>
        <w:t>as opposed to</w:t>
      </w:r>
      <w:r w:rsidRPr="00680538">
        <w:rPr>
          <w:rStyle w:val="Emphasis"/>
        </w:rPr>
        <w:t xml:space="preserve"> institutional or </w:t>
      </w:r>
      <w:r w:rsidRPr="00DE06BC">
        <w:rPr>
          <w:rStyle w:val="Emphasis"/>
          <w:highlight w:val="green"/>
        </w:rPr>
        <w:t xml:space="preserve">national-level, projects </w:t>
      </w:r>
      <w:r w:rsidRPr="00C40E9F">
        <w:rPr>
          <w:rStyle w:val="Emphasis"/>
        </w:rPr>
        <w:t>in the space sector.</w:t>
      </w:r>
    </w:p>
    <w:p w14:paraId="1605C90D" w14:textId="77777777" w:rsidR="00591657" w:rsidRDefault="00591657" w:rsidP="00591657">
      <w:r>
        <w:t>What is the relationship between China’s space industry development and its Military-Civil Fusion strategy, and how is this affecting the commercial space sector?</w:t>
      </w:r>
    </w:p>
    <w:p w14:paraId="76FEA367" w14:textId="77777777" w:rsidR="00591657" w:rsidRPr="00680538" w:rsidRDefault="00591657" w:rsidP="00591657">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DE06BC">
        <w:rPr>
          <w:rStyle w:val="StyleUnderline"/>
          <w:highlight w:val="green"/>
        </w:rPr>
        <w:t xml:space="preserve">As part of the Military-Civil Fusion strategy, the Chinese government wants to develop </w:t>
      </w:r>
      <w:r w:rsidRPr="00DE06BC">
        <w:rPr>
          <w:rStyle w:val="Emphasis"/>
          <w:highlight w:val="green"/>
        </w:rPr>
        <w:t xml:space="preserve">specific capabilities </w:t>
      </w:r>
      <w:r w:rsidRPr="00DE06BC">
        <w:rPr>
          <w:rStyle w:val="StyleUnderline"/>
          <w:highlight w:val="green"/>
        </w:rPr>
        <w:t xml:space="preserve">and emphasize </w:t>
      </w:r>
      <w:r w:rsidRPr="00DE06BC">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DE06BC">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21CFA2A7" w14:textId="77777777" w:rsidR="00591657" w:rsidRPr="00680538" w:rsidRDefault="00591657" w:rsidP="00591657">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DE06BC">
        <w:rPr>
          <w:rStyle w:val="StyleUnderline"/>
          <w:highlight w:val="green"/>
        </w:rPr>
        <w:t>More money</w:t>
      </w:r>
      <w:r w:rsidRPr="00680538">
        <w:rPr>
          <w:rStyle w:val="StyleUnderline"/>
        </w:rPr>
        <w:t xml:space="preserve"> and resources </w:t>
      </w:r>
      <w:r w:rsidRPr="00DE06BC">
        <w:rPr>
          <w:rStyle w:val="StyleUnderline"/>
          <w:highlight w:val="green"/>
        </w:rPr>
        <w:t xml:space="preserve">will be available for </w:t>
      </w:r>
      <w:r w:rsidRPr="00C40E9F">
        <w:rPr>
          <w:rStyle w:val="StyleUnderline"/>
        </w:rPr>
        <w:t xml:space="preserve">a </w:t>
      </w:r>
      <w:r w:rsidRPr="00DE06BC">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DE06BC">
        <w:rPr>
          <w:rStyle w:val="Emphasis"/>
          <w:highlight w:val="green"/>
        </w:rPr>
        <w:t>the development of the space industry will</w:t>
      </w:r>
      <w:r w:rsidRPr="00680538">
        <w:rPr>
          <w:rStyle w:val="Emphasis"/>
        </w:rPr>
        <w:t xml:space="preserve"> change as companies adapt their activities </w:t>
      </w:r>
      <w:r w:rsidRPr="00DE06BC">
        <w:rPr>
          <w:rStyle w:val="Emphasis"/>
          <w:highlight w:val="green"/>
        </w:rPr>
        <w:t>to what the government is emphasizing</w:t>
      </w:r>
      <w:r w:rsidRPr="00680538">
        <w:rPr>
          <w:rStyle w:val="Emphasis"/>
        </w:rPr>
        <w:t xml:space="preserve"> and to what kind of </w:t>
      </w:r>
      <w:proofErr w:type="gramStart"/>
      <w:r w:rsidRPr="00680538">
        <w:rPr>
          <w:rStyle w:val="Emphasis"/>
        </w:rPr>
        <w:t>support</w:t>
      </w:r>
      <w:proofErr w:type="gramEnd"/>
      <w:r w:rsidRPr="00680538">
        <w:rPr>
          <w:rStyle w:val="Emphasis"/>
        </w:rPr>
        <w:t xml:space="preserve"> they can get from different stakeholders in order to survive.</w:t>
      </w:r>
    </w:p>
    <w:p w14:paraId="359F9A70" w14:textId="77777777" w:rsidR="00591657" w:rsidRDefault="00591657" w:rsidP="00591657">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46F49640" w14:textId="77777777" w:rsidR="00591657" w:rsidRPr="0034418B" w:rsidRDefault="00591657" w:rsidP="00591657">
      <w:pPr>
        <w:pStyle w:val="Heading4"/>
      </w:pPr>
      <w:r>
        <w:t>Scenario one is space militarization:</w:t>
      </w:r>
    </w:p>
    <w:p w14:paraId="3034EDBE" w14:textId="77777777" w:rsidR="00591657" w:rsidRDefault="00591657" w:rsidP="00591657">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7991595A" w14:textId="77777777" w:rsidR="00591657" w:rsidRPr="00C64542" w:rsidRDefault="00591657" w:rsidP="00591657">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581DCEE6" w14:textId="77777777" w:rsidR="00591657" w:rsidRPr="00C64542" w:rsidRDefault="00591657" w:rsidP="00591657">
      <w:pPr>
        <w:rPr>
          <w:rStyle w:val="StyleUnderline"/>
        </w:rPr>
      </w:pPr>
      <w:r w:rsidRPr="00DE06BC">
        <w:rPr>
          <w:rStyle w:val="Emphasis"/>
          <w:highlight w:val="green"/>
        </w:rPr>
        <w:t>Consider</w:t>
      </w:r>
      <w:r w:rsidRPr="00C64542">
        <w:rPr>
          <w:rStyle w:val="Emphasis"/>
        </w:rPr>
        <w:t xml:space="preserve"> the actions of the United States’ two </w:t>
      </w:r>
      <w:r w:rsidRPr="00DE06BC">
        <w:rPr>
          <w:rStyle w:val="Emphasis"/>
          <w:highlight w:val="green"/>
        </w:rPr>
        <w:t>great-power adversaries when it comes to</w:t>
      </w:r>
      <w:r w:rsidRPr="00C64542">
        <w:rPr>
          <w:rStyle w:val="Emphasis"/>
        </w:rPr>
        <w:t xml:space="preserve"> anti-satellite </w:t>
      </w:r>
      <w:r w:rsidRPr="00DE06BC">
        <w:rPr>
          <w:rStyle w:val="Emphasis"/>
          <w:highlight w:val="green"/>
        </w:rPr>
        <w:t>weapons</w:t>
      </w:r>
      <w:r w:rsidRPr="00DE06BC">
        <w:rPr>
          <w:highlight w:val="green"/>
        </w:rPr>
        <w:t xml:space="preserve">. </w:t>
      </w:r>
      <w:r w:rsidRPr="00DE06BC">
        <w:rPr>
          <w:rStyle w:val="StyleUnderline"/>
          <w:highlight w:val="green"/>
        </w:rPr>
        <w:t>China and Russia</w:t>
      </w:r>
      <w:r w:rsidRPr="00C64542">
        <w:rPr>
          <w:rStyle w:val="StyleUnderline"/>
        </w:rPr>
        <w:t xml:space="preserve"> have </w:t>
      </w:r>
      <w:r w:rsidRPr="00DE06BC">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DE06BC">
        <w:rPr>
          <w:rStyle w:val="StyleUnderline"/>
          <w:highlight w:val="green"/>
        </w:rPr>
        <w:t>space-based</w:t>
      </w:r>
      <w:r w:rsidRPr="00C64542">
        <w:rPr>
          <w:rStyle w:val="StyleUnderline"/>
        </w:rPr>
        <w:t xml:space="preserve"> </w:t>
      </w:r>
      <w:r w:rsidRPr="00DE06BC">
        <w:rPr>
          <w:rStyle w:val="StyleUnderline"/>
          <w:highlight w:val="green"/>
        </w:rPr>
        <w:t>weapons</w:t>
      </w:r>
      <w:r w:rsidRPr="00C64542">
        <w:rPr>
          <w:rStyle w:val="StyleUnderline"/>
        </w:rPr>
        <w:t xml:space="preserve"> targeting satellites </w:t>
      </w:r>
      <w:r w:rsidRPr="00DE06BC">
        <w:rPr>
          <w:rStyle w:val="StyleUnderline"/>
          <w:highlight w:val="green"/>
        </w:rPr>
        <w:t>while</w:t>
      </w:r>
      <w:r w:rsidRPr="00C64542">
        <w:rPr>
          <w:rStyle w:val="StyleUnderline"/>
        </w:rPr>
        <w:t xml:space="preserve"> simultaneously </w:t>
      </w:r>
      <w:r w:rsidRPr="00DE06BC">
        <w:rPr>
          <w:rStyle w:val="StyleUnderline"/>
          <w:highlight w:val="green"/>
        </w:rPr>
        <w:t>pushing the U</w:t>
      </w:r>
      <w:r w:rsidRPr="00C64542">
        <w:rPr>
          <w:rStyle w:val="StyleUnderline"/>
        </w:rPr>
        <w:t xml:space="preserve">nited </w:t>
      </w:r>
      <w:r w:rsidRPr="00DE06BC">
        <w:rPr>
          <w:rStyle w:val="StyleUnderline"/>
          <w:highlight w:val="green"/>
        </w:rPr>
        <w:t>S</w:t>
      </w:r>
      <w:r w:rsidRPr="00C64542">
        <w:rPr>
          <w:rStyle w:val="StyleUnderline"/>
        </w:rPr>
        <w:t xml:space="preserve">tates </w:t>
      </w:r>
      <w:r w:rsidRPr="00DE06BC">
        <w:rPr>
          <w:rStyle w:val="StyleUnderline"/>
          <w:highlight w:val="green"/>
        </w:rPr>
        <w:t>to</w:t>
      </w:r>
      <w:r w:rsidRPr="00C64542">
        <w:rPr>
          <w:rStyle w:val="StyleUnderline"/>
        </w:rPr>
        <w:t xml:space="preserve"> sign a treaty </w:t>
      </w:r>
      <w:r w:rsidRPr="00DE06BC">
        <w:rPr>
          <w:rStyle w:val="StyleUnderline"/>
          <w:highlight w:val="green"/>
        </w:rPr>
        <w:t>ban</w:t>
      </w:r>
      <w:r w:rsidRPr="00C64542">
        <w:rPr>
          <w:rStyle w:val="StyleUnderline"/>
        </w:rPr>
        <w:t>ning such weapons.</w:t>
      </w:r>
    </w:p>
    <w:p w14:paraId="0A973B7A" w14:textId="77777777" w:rsidR="00591657" w:rsidRPr="00C64542" w:rsidRDefault="00591657" w:rsidP="00591657">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66D17CB4" w14:textId="77777777" w:rsidR="00591657" w:rsidRPr="00C0159B" w:rsidRDefault="00591657" w:rsidP="00591657">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0DA9E6E0" w14:textId="77777777" w:rsidR="00591657" w:rsidRPr="00C64542" w:rsidRDefault="00591657" w:rsidP="00591657">
      <w:pPr>
        <w:rPr>
          <w:rStyle w:val="Emphasis"/>
        </w:rPr>
      </w:pPr>
      <w:r w:rsidRPr="00C64542">
        <w:rPr>
          <w:rStyle w:val="Emphasis"/>
        </w:rPr>
        <w:t>On the surface, that sounds innocuous. Who, after all, wants an arms race in space?</w:t>
      </w:r>
    </w:p>
    <w:p w14:paraId="4A0ADEEA" w14:textId="77777777" w:rsidR="00591657" w:rsidRPr="00C64542" w:rsidRDefault="00591657" w:rsidP="00591657">
      <w:pPr>
        <w:rPr>
          <w:rStyle w:val="StyleUnderline"/>
        </w:rPr>
      </w:pPr>
      <w:r w:rsidRPr="00C0159B">
        <w:rPr>
          <w:sz w:val="12"/>
        </w:rPr>
        <w:t xml:space="preserve">The reality, however, is that </w:t>
      </w:r>
      <w:r w:rsidRPr="00DE06BC">
        <w:rPr>
          <w:rStyle w:val="Emphasis"/>
          <w:highlight w:val="green"/>
        </w:rPr>
        <w:t>China and Russia are already racing to field</w:t>
      </w:r>
      <w:r w:rsidRPr="00C64542">
        <w:rPr>
          <w:rStyle w:val="Emphasis"/>
        </w:rPr>
        <w:t xml:space="preserve"> anti-satellite </w:t>
      </w:r>
      <w:r w:rsidRPr="00DE06BC">
        <w:rPr>
          <w:rStyle w:val="Emphasis"/>
          <w:highlight w:val="green"/>
        </w:rPr>
        <w:t>weapons</w:t>
      </w:r>
      <w:r w:rsidRPr="00C64542">
        <w:rPr>
          <w:rStyle w:val="Emphasis"/>
        </w:rPr>
        <w:t xml:space="preserve"> and have been </w:t>
      </w:r>
      <w:r w:rsidRPr="00DE06BC">
        <w:rPr>
          <w:rStyle w:val="Emphasis"/>
          <w:highlight w:val="green"/>
        </w:rPr>
        <w:t>for</w:t>
      </w:r>
      <w:r w:rsidRPr="00C64542">
        <w:rPr>
          <w:rStyle w:val="Emphasis"/>
        </w:rPr>
        <w:t xml:space="preserve"> </w:t>
      </w:r>
      <w:r w:rsidRPr="00DE06BC">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DE06BC">
        <w:rPr>
          <w:rStyle w:val="Emphasis"/>
          <w:highlight w:val="green"/>
        </w:rPr>
        <w:t>China and Russia</w:t>
      </w:r>
      <w:r w:rsidRPr="00C64542">
        <w:rPr>
          <w:rStyle w:val="Emphasis"/>
        </w:rPr>
        <w:t xml:space="preserve">, have </w:t>
      </w:r>
      <w:r w:rsidRPr="00DE06BC">
        <w:rPr>
          <w:rStyle w:val="Emphasis"/>
          <w:highlight w:val="green"/>
        </w:rPr>
        <w:t>militarized this domain.</w:t>
      </w:r>
      <w:r w:rsidRPr="00DE06BC">
        <w:rPr>
          <w:rStyle w:val="StyleUnderline"/>
          <w:highlight w:val="green"/>
        </w:rPr>
        <w:t>”</w:t>
      </w:r>
    </w:p>
    <w:p w14:paraId="1E16920C" w14:textId="77777777" w:rsidR="00591657" w:rsidRPr="00C0159B" w:rsidRDefault="00591657" w:rsidP="00591657">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DE06BC">
        <w:rPr>
          <w:rStyle w:val="StyleUnderline"/>
          <w:highlight w:val="green"/>
        </w:rPr>
        <w:t>Beijing</w:t>
      </w:r>
      <w:r w:rsidRPr="00C64542">
        <w:rPr>
          <w:rStyle w:val="StyleUnderline"/>
        </w:rPr>
        <w:t xml:space="preserve"> “probably </w:t>
      </w:r>
      <w:r w:rsidRPr="00DE06BC">
        <w:rPr>
          <w:rStyle w:val="StyleUnderline"/>
          <w:highlight w:val="green"/>
        </w:rPr>
        <w:t>intends to pursue additional</w:t>
      </w:r>
      <w:r w:rsidRPr="00C64542">
        <w:rPr>
          <w:rStyle w:val="StyleUnderline"/>
        </w:rPr>
        <w:t xml:space="preserve"> [anti-satellite] </w:t>
      </w:r>
      <w:r w:rsidRPr="00DE06BC">
        <w:rPr>
          <w:rStyle w:val="StyleUnderline"/>
          <w:highlight w:val="green"/>
        </w:rPr>
        <w:t>weapons</w:t>
      </w:r>
      <w:r w:rsidRPr="00C64542">
        <w:rPr>
          <w:rStyle w:val="StyleUnderline"/>
        </w:rPr>
        <w:t xml:space="preserve"> </w:t>
      </w:r>
      <w:r w:rsidRPr="00DE06BC">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62EDA46F" w14:textId="77777777" w:rsidR="00591657" w:rsidRPr="00C64542" w:rsidRDefault="00591657" w:rsidP="00591657">
      <w:pPr>
        <w:rPr>
          <w:rStyle w:val="StyleUnderline"/>
        </w:rPr>
      </w:pPr>
      <w:r w:rsidRPr="00C0159B">
        <w:rPr>
          <w:sz w:val="12"/>
        </w:rPr>
        <w:t xml:space="preserve">Similarly, </w:t>
      </w:r>
      <w:r w:rsidRPr="00DE06BC">
        <w:rPr>
          <w:rStyle w:val="StyleUnderline"/>
          <w:highlight w:val="green"/>
        </w:rPr>
        <w:t>Moscow tested</w:t>
      </w:r>
      <w:r w:rsidRPr="00C64542">
        <w:rPr>
          <w:rStyle w:val="StyleUnderline"/>
        </w:rPr>
        <w:t xml:space="preserve"> a ground-based </w:t>
      </w:r>
      <w:r w:rsidRPr="00DE06BC">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51CA1A81" w14:textId="77777777" w:rsidR="00591657" w:rsidRPr="00C0159B" w:rsidRDefault="00591657" w:rsidP="00591657">
      <w:pPr>
        <w:rPr>
          <w:sz w:val="12"/>
          <w:szCs w:val="12"/>
        </w:rPr>
      </w:pPr>
      <w:r w:rsidRPr="00C0159B">
        <w:rPr>
          <w:sz w:val="12"/>
          <w:szCs w:val="12"/>
        </w:rPr>
        <w:t>To make matters worse, both countries are also working to deploy space-based—or so-called “on-orbit”—capabilities to attack satellites.</w:t>
      </w:r>
    </w:p>
    <w:p w14:paraId="51679B15" w14:textId="77777777" w:rsidR="00591657" w:rsidRPr="006F58F5" w:rsidRDefault="00591657" w:rsidP="00591657">
      <w:pPr>
        <w:rPr>
          <w:rStyle w:val="StyleUnderline"/>
        </w:rPr>
      </w:pPr>
      <w:r w:rsidRPr="00C0159B">
        <w:rPr>
          <w:sz w:val="12"/>
        </w:rPr>
        <w:t xml:space="preserve">Meanwhile, at the United Nations and other international forums, </w:t>
      </w:r>
      <w:r w:rsidRPr="00DE06BC">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0EB554C4" w14:textId="77777777" w:rsidR="00591657" w:rsidRPr="00C0159B" w:rsidRDefault="00591657" w:rsidP="00591657">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5D819867" w14:textId="77777777" w:rsidR="00591657" w:rsidRPr="006F58F5" w:rsidRDefault="00591657" w:rsidP="00591657">
      <w:pPr>
        <w:rPr>
          <w:rStyle w:val="Emphasis"/>
        </w:rPr>
      </w:pPr>
      <w:r w:rsidRPr="00DE06BC">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DE06BC">
        <w:rPr>
          <w:rStyle w:val="Emphasis"/>
          <w:highlight w:val="green"/>
        </w:rPr>
        <w:t>dual-use” disguise permits Beijing and Moscow to put into orbit</w:t>
      </w:r>
      <w:r w:rsidRPr="006F58F5">
        <w:rPr>
          <w:rStyle w:val="Emphasis"/>
        </w:rPr>
        <w:t xml:space="preserve"> ostensibly peaceful or </w:t>
      </w:r>
      <w:r w:rsidRPr="00DE06BC">
        <w:rPr>
          <w:rStyle w:val="Emphasis"/>
          <w:highlight w:val="green"/>
        </w:rPr>
        <w:t>commercial</w:t>
      </w:r>
      <w:r w:rsidRPr="006F58F5">
        <w:rPr>
          <w:rStyle w:val="Emphasis"/>
        </w:rPr>
        <w:t xml:space="preserve"> </w:t>
      </w:r>
      <w:r w:rsidRPr="00DE06BC">
        <w:rPr>
          <w:rStyle w:val="Emphasis"/>
          <w:highlight w:val="green"/>
        </w:rPr>
        <w:t>capabilities that those countries can</w:t>
      </w:r>
      <w:r w:rsidRPr="006F58F5">
        <w:rPr>
          <w:rStyle w:val="Emphasis"/>
        </w:rPr>
        <w:t xml:space="preserve"> </w:t>
      </w:r>
      <w:proofErr w:type="gramStart"/>
      <w:r w:rsidRPr="006F58F5">
        <w:rPr>
          <w:rStyle w:val="Emphasis"/>
        </w:rPr>
        <w:t xml:space="preserve">actually </w:t>
      </w:r>
      <w:r w:rsidRPr="00DE06BC">
        <w:rPr>
          <w:rStyle w:val="Emphasis"/>
          <w:highlight w:val="green"/>
        </w:rPr>
        <w:t>use</w:t>
      </w:r>
      <w:proofErr w:type="gramEnd"/>
      <w:r w:rsidRPr="00DE06BC">
        <w:rPr>
          <w:rStyle w:val="Emphasis"/>
          <w:highlight w:val="green"/>
        </w:rPr>
        <w:t xml:space="preserve"> to</w:t>
      </w:r>
      <w:r w:rsidRPr="006F58F5">
        <w:rPr>
          <w:rStyle w:val="Emphasis"/>
        </w:rPr>
        <w:t xml:space="preserve"> disable or </w:t>
      </w:r>
      <w:r w:rsidRPr="00DE06BC">
        <w:rPr>
          <w:rStyle w:val="Emphasis"/>
          <w:highlight w:val="green"/>
        </w:rPr>
        <w:t>destroy U.S. military</w:t>
      </w:r>
      <w:r w:rsidRPr="006F58F5">
        <w:rPr>
          <w:rStyle w:val="Emphasis"/>
        </w:rPr>
        <w:t xml:space="preserve"> and intelligence </w:t>
      </w:r>
      <w:r w:rsidRPr="00DE06BC">
        <w:rPr>
          <w:rStyle w:val="Emphasis"/>
          <w:highlight w:val="green"/>
        </w:rPr>
        <w:t>satellites</w:t>
      </w:r>
      <w:r w:rsidRPr="006F58F5">
        <w:rPr>
          <w:rStyle w:val="Emphasis"/>
        </w:rPr>
        <w:t>.</w:t>
      </w:r>
    </w:p>
    <w:p w14:paraId="4FC07FE8" w14:textId="77777777" w:rsidR="00591657" w:rsidRPr="00C0159B" w:rsidRDefault="00591657" w:rsidP="00591657">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26F7D4FA" w14:textId="77777777" w:rsidR="00591657" w:rsidRPr="006F58F5" w:rsidRDefault="00591657" w:rsidP="00591657">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0CB251AA" w14:textId="77777777" w:rsidR="00591657" w:rsidRPr="006F58F5" w:rsidRDefault="00591657" w:rsidP="00591657">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2FF3AE3E" w14:textId="77777777" w:rsidR="00591657" w:rsidRPr="006F58F5" w:rsidRDefault="00591657" w:rsidP="00591657">
      <w:pPr>
        <w:rPr>
          <w:rStyle w:val="Emphasis"/>
        </w:rPr>
      </w:pPr>
      <w:r w:rsidRPr="00DE06BC">
        <w:rPr>
          <w:rStyle w:val="Emphasis"/>
          <w:highlight w:val="green"/>
        </w:rPr>
        <w:t>Instead of falling prey to China and Russia’s treaty trap, Washington must</w:t>
      </w:r>
      <w:r w:rsidRPr="006F58F5">
        <w:rPr>
          <w:rStyle w:val="Emphasis"/>
        </w:rPr>
        <w:t xml:space="preserve"> urgently work with allies to </w:t>
      </w:r>
      <w:r w:rsidRPr="00DE06BC">
        <w:rPr>
          <w:rStyle w:val="Emphasis"/>
          <w:highlight w:val="green"/>
        </w:rPr>
        <w:t>improve</w:t>
      </w:r>
      <w:r w:rsidRPr="006F58F5">
        <w:rPr>
          <w:rStyle w:val="Emphasis"/>
        </w:rPr>
        <w:t xml:space="preserve"> spaced-based military and intelligence </w:t>
      </w:r>
      <w:r w:rsidRPr="00DE06BC">
        <w:rPr>
          <w:rStyle w:val="Emphasis"/>
          <w:highlight w:val="green"/>
        </w:rPr>
        <w:t>capabilities</w:t>
      </w:r>
      <w:r w:rsidRPr="006F58F5">
        <w:rPr>
          <w:rStyle w:val="Emphasis"/>
        </w:rPr>
        <w:t>.</w:t>
      </w:r>
    </w:p>
    <w:p w14:paraId="32703EF1" w14:textId="77777777" w:rsidR="00591657" w:rsidRPr="00AC0304" w:rsidRDefault="00591657" w:rsidP="00591657">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172B62CB" w14:textId="77777777" w:rsidR="00591657" w:rsidRPr="006F58F5" w:rsidRDefault="00591657" w:rsidP="00591657">
      <w:pPr>
        <w:rPr>
          <w:rStyle w:val="Emphasis"/>
        </w:rPr>
      </w:pPr>
      <w:r w:rsidRPr="00AC0304">
        <w:rPr>
          <w:sz w:val="12"/>
        </w:rP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7679C4E8" w14:textId="77777777" w:rsidR="00591657" w:rsidRPr="00711B24" w:rsidRDefault="00591657" w:rsidP="00591657">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3883FD34" w14:textId="77777777" w:rsidR="00591657" w:rsidRPr="006F58F5" w:rsidRDefault="00591657" w:rsidP="00591657">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DE06BC">
        <w:rPr>
          <w:rStyle w:val="Emphasis"/>
          <w:highlight w:val="green"/>
        </w:rPr>
        <w:t>Moscow habitually seeks to use</w:t>
      </w:r>
      <w:r w:rsidRPr="006F58F5">
        <w:rPr>
          <w:rStyle w:val="Emphasis"/>
        </w:rPr>
        <w:t xml:space="preserve"> </w:t>
      </w:r>
      <w:r w:rsidRPr="00DE06BC">
        <w:rPr>
          <w:rStyle w:val="Emphasis"/>
          <w:highlight w:val="green"/>
        </w:rPr>
        <w:t>international</w:t>
      </w:r>
      <w:r w:rsidRPr="006F58F5">
        <w:rPr>
          <w:rStyle w:val="Emphasis"/>
        </w:rPr>
        <w:t xml:space="preserve"> arms control </w:t>
      </w:r>
      <w:r w:rsidRPr="00DE06BC">
        <w:rPr>
          <w:rStyle w:val="Emphasis"/>
          <w:highlight w:val="green"/>
        </w:rPr>
        <w:t>treaties to constrain the U</w:t>
      </w:r>
      <w:r w:rsidRPr="006F58F5">
        <w:rPr>
          <w:rStyle w:val="Emphasis"/>
        </w:rPr>
        <w:t xml:space="preserve">nited </w:t>
      </w:r>
      <w:r w:rsidRPr="00DE06BC">
        <w:rPr>
          <w:rStyle w:val="Emphasis"/>
          <w:highlight w:val="green"/>
        </w:rPr>
        <w:t>S</w:t>
      </w:r>
      <w:r w:rsidRPr="006F58F5">
        <w:rPr>
          <w:rStyle w:val="Emphasis"/>
        </w:rPr>
        <w:t xml:space="preserve">tates </w:t>
      </w:r>
      <w:r w:rsidRPr="00DE06BC">
        <w:rPr>
          <w:rStyle w:val="Emphasis"/>
          <w:highlight w:val="green"/>
        </w:rPr>
        <w:t>while viewing</w:t>
      </w:r>
      <w:r w:rsidRPr="006F58F5">
        <w:rPr>
          <w:rStyle w:val="Emphasis"/>
        </w:rPr>
        <w:t xml:space="preserve"> treaty </w:t>
      </w:r>
      <w:r w:rsidRPr="00DE06BC">
        <w:rPr>
          <w:rStyle w:val="Emphasis"/>
          <w:highlight w:val="green"/>
        </w:rPr>
        <w:t>strictures as</w:t>
      </w:r>
      <w:r w:rsidRPr="006F58F5">
        <w:rPr>
          <w:rStyle w:val="Emphasis"/>
        </w:rPr>
        <w:t xml:space="preserve"> </w:t>
      </w:r>
      <w:r w:rsidRPr="00DE06BC">
        <w:rPr>
          <w:rStyle w:val="Emphasis"/>
          <w:highlight w:val="green"/>
        </w:rPr>
        <w:t>optional</w:t>
      </w:r>
      <w:r w:rsidRPr="006F58F5">
        <w:rPr>
          <w:rStyle w:val="Emphasis"/>
        </w:rPr>
        <w:t xml:space="preserve"> when they become inconvenient or when the Kremlin sees an opportunity to seize a military advantage.</w:t>
      </w:r>
    </w:p>
    <w:p w14:paraId="3A9596B9" w14:textId="77777777" w:rsidR="00591657" w:rsidRPr="00711B24" w:rsidRDefault="00591657" w:rsidP="00591657">
      <w:pPr>
        <w:rPr>
          <w:sz w:val="12"/>
        </w:rPr>
      </w:pPr>
      <w:r w:rsidRPr="00711B24">
        <w:rPr>
          <w:sz w:val="12"/>
        </w:rP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17C40117" w14:textId="77777777" w:rsidR="00591657" w:rsidRPr="006F58F5" w:rsidRDefault="00591657" w:rsidP="00591657">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556A8694" w14:textId="77777777" w:rsidR="00591657" w:rsidRPr="00711B24" w:rsidRDefault="00591657" w:rsidP="00591657">
      <w:pPr>
        <w:rPr>
          <w:sz w:val="12"/>
        </w:rPr>
      </w:pPr>
      <w:r w:rsidRPr="00711B24">
        <w:rPr>
          <w:sz w:val="12"/>
        </w:rPr>
        <w:t>Washington should also advance nascent efforts to establish rules of the road in space. “</w:t>
      </w:r>
      <w:r w:rsidRPr="00DE06BC">
        <w:rPr>
          <w:rStyle w:val="Emphasis"/>
          <w:highlight w:val="green"/>
        </w:rPr>
        <w:t>There are really no norms</w:t>
      </w:r>
      <w:r w:rsidRPr="006F58F5">
        <w:rPr>
          <w:rStyle w:val="Emphasis"/>
        </w:rPr>
        <w:t xml:space="preserve"> of behavior </w:t>
      </w:r>
      <w:r w:rsidRPr="00DE06BC">
        <w:rPr>
          <w:rStyle w:val="Emphasis"/>
          <w:highlight w:val="green"/>
        </w:rPr>
        <w:t>in</w:t>
      </w:r>
      <w:r w:rsidRPr="006F58F5">
        <w:rPr>
          <w:rStyle w:val="Emphasis"/>
        </w:rPr>
        <w:t xml:space="preserve"> </w:t>
      </w:r>
      <w:r w:rsidRPr="00DE06BC">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72B9B095" w14:textId="77777777" w:rsidR="00591657" w:rsidRPr="006F58F5" w:rsidRDefault="00591657" w:rsidP="00591657">
      <w:pPr>
        <w:rPr>
          <w:rStyle w:val="StyleUnderline"/>
        </w:rPr>
      </w:pPr>
      <w:r w:rsidRPr="006F58F5">
        <w:rPr>
          <w:rStyle w:val="StyleUnderline"/>
        </w:rPr>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58B835A5" w14:textId="77777777" w:rsidR="00591657" w:rsidRPr="00711B24" w:rsidRDefault="00591657" w:rsidP="00591657">
      <w:pPr>
        <w:rPr>
          <w:sz w:val="12"/>
          <w:szCs w:val="12"/>
        </w:rPr>
      </w:pPr>
      <w:r w:rsidRPr="00711B24">
        <w:rPr>
          <w:sz w:val="12"/>
          <w:szCs w:val="12"/>
        </w:rPr>
        <w:t>The vote was 164 in favor, including the United States—and a mere 12 opposed.</w:t>
      </w:r>
    </w:p>
    <w:p w14:paraId="2DEEDBFA" w14:textId="77777777" w:rsidR="00591657" w:rsidRPr="00711B24" w:rsidRDefault="00591657" w:rsidP="00591657">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3F79C1EA" w14:textId="77777777" w:rsidR="00591657" w:rsidRDefault="00591657" w:rsidP="00591657">
      <w:pPr>
        <w:rPr>
          <w:rStyle w:val="Emphasis"/>
        </w:rPr>
      </w:pPr>
      <w:r w:rsidRPr="006F58F5">
        <w:rPr>
          <w:rStyle w:val="Emphasis"/>
        </w:rPr>
        <w:t xml:space="preserve">So much for a Chinese and Russian desire to pursue constructive and peaceful policies in space. </w:t>
      </w:r>
      <w:r w:rsidRPr="00DE06BC">
        <w:rPr>
          <w:rStyle w:val="Emphasis"/>
          <w:highlight w:val="green"/>
        </w:rPr>
        <w:t>Their duplicity continues.</w:t>
      </w:r>
    </w:p>
    <w:p w14:paraId="3D10FB69" w14:textId="77777777" w:rsidR="00591657" w:rsidRDefault="00591657" w:rsidP="00591657">
      <w:pPr>
        <w:pStyle w:val="Heading4"/>
      </w:pPr>
      <w:r>
        <w:t xml:space="preserve">Sino-Russian space militarization causes space war – </w:t>
      </w:r>
    </w:p>
    <w:p w14:paraId="4F89B6F9" w14:textId="77777777" w:rsidR="00591657" w:rsidRPr="00A53569" w:rsidRDefault="00591657" w:rsidP="00591657">
      <w:proofErr w:type="spellStart"/>
      <w:r>
        <w:rPr>
          <w:rStyle w:val="Style13ptBold"/>
        </w:rPr>
        <w:t>Rogin</w:t>
      </w:r>
      <w:proofErr w:type="spellEnd"/>
      <w:r>
        <w:rPr>
          <w:rStyle w:val="Style13ptBold"/>
        </w:rPr>
        <w:t xml:space="preserve"> 11/30 </w:t>
      </w:r>
      <w:r w:rsidRPr="00A53569">
        <w:t xml:space="preserve">[(Josh, a columnist for the Global Opinions section of The Washington Post. He writes about foreign policy and national security. </w:t>
      </w:r>
      <w:proofErr w:type="spellStart"/>
      <w:r w:rsidRPr="00A53569">
        <w:t>Rogin</w:t>
      </w:r>
      <w:proofErr w:type="spellEnd"/>
      <w:r w:rsidRPr="00A53569">
        <w:t xml:space="preserve"> is also a political analyst for CNN. He previously worked for Bloomberg View, the Daily Beast, Foreign Policy, Congressional Quarterly, Federal Computer Week and Japan's Asahi Shimbun newspaper.) “Opinion: A shadow war in space is heating up fast” Washington Post, 11/30/2021. https://www.washingtonpost.com/opinions/2021/11/30/space-race-china-david-thompson/] BC</w:t>
      </w:r>
    </w:p>
    <w:p w14:paraId="713D4166" w14:textId="77777777" w:rsidR="00591657" w:rsidRPr="00A53569" w:rsidRDefault="00591657" w:rsidP="00591657">
      <w:pPr>
        <w:rPr>
          <w:rStyle w:val="Emphasis"/>
        </w:rPr>
      </w:pPr>
      <w:r w:rsidRPr="00A53569">
        <w:rPr>
          <w:rStyle w:val="StyleUnderline"/>
        </w:rPr>
        <w:t xml:space="preserve">When </w:t>
      </w:r>
      <w:r w:rsidRPr="00A53569">
        <w:rPr>
          <w:rStyle w:val="StyleUnderline"/>
          <w:highlight w:val="green"/>
        </w:rPr>
        <w:t>Russia blows up a satellite</w:t>
      </w:r>
      <w:r w:rsidRPr="00A53569">
        <w:rPr>
          <w:rStyle w:val="StyleUnderline"/>
        </w:rPr>
        <w:t xml:space="preserve"> in space with a missile (as it did this month), or when </w:t>
      </w:r>
      <w:r w:rsidRPr="00A53569">
        <w:rPr>
          <w:rStyle w:val="StyleUnderline"/>
          <w:highlight w:val="green"/>
        </w:rPr>
        <w:t>China tests a new</w:t>
      </w:r>
      <w:r w:rsidRPr="00A53569">
        <w:rPr>
          <w:rStyle w:val="StyleUnderline"/>
        </w:rPr>
        <w:t xml:space="preserve"> </w:t>
      </w:r>
      <w:r w:rsidRPr="00A53569">
        <w:rPr>
          <w:rStyle w:val="StyleUnderline"/>
          <w:highlight w:val="green"/>
        </w:rPr>
        <w:t>hypersonic missile</w:t>
      </w:r>
      <w:r w:rsidRPr="00A53569">
        <w:rPr>
          <w:rStyle w:val="StyleUnderline"/>
        </w:rPr>
        <w:t xml:space="preserve"> (as it did last month), </w:t>
      </w:r>
      <w:r w:rsidRPr="00A53569">
        <w:rPr>
          <w:rStyle w:val="StyleUnderline"/>
          <w:highlight w:val="green"/>
        </w:rPr>
        <w:t>the ongoing arms race in space leaps</w:t>
      </w:r>
      <w:r w:rsidRPr="00A53569">
        <w:rPr>
          <w:rStyle w:val="StyleUnderline"/>
        </w:rPr>
        <w:t xml:space="preserve"> into the news</w:t>
      </w:r>
      <w:r w:rsidRPr="00A53569">
        <w:t xml:space="preserve">. </w:t>
      </w:r>
      <w:r w:rsidRPr="00A53569">
        <w:rPr>
          <w:rStyle w:val="Emphasis"/>
        </w:rPr>
        <w:t xml:space="preserve">But in between these “Sputnik”-like moments, outside the public’s view, </w:t>
      </w:r>
      <w:r w:rsidRPr="00A53569">
        <w:rPr>
          <w:rStyle w:val="Emphasis"/>
          <w:highlight w:val="green"/>
        </w:rPr>
        <w:t>the U</w:t>
      </w:r>
      <w:r w:rsidRPr="00A53569">
        <w:rPr>
          <w:rStyle w:val="Emphasis"/>
        </w:rPr>
        <w:t>nited</w:t>
      </w:r>
      <w:r w:rsidRPr="00A53569">
        <w:rPr>
          <w:rStyle w:val="Emphasis"/>
          <w:highlight w:val="green"/>
        </w:rPr>
        <w:t xml:space="preserve"> S</w:t>
      </w:r>
      <w:r w:rsidRPr="00A53569">
        <w:rPr>
          <w:rStyle w:val="Emphasis"/>
        </w:rPr>
        <w:t xml:space="preserve">tates </w:t>
      </w:r>
      <w:r w:rsidRPr="00A53569">
        <w:rPr>
          <w:rStyle w:val="Emphasis"/>
          <w:highlight w:val="green"/>
        </w:rPr>
        <w:t>and its adversaries are battling in space every day.</w:t>
      </w:r>
    </w:p>
    <w:p w14:paraId="5602E92E" w14:textId="77777777" w:rsidR="00591657" w:rsidRPr="00A53569" w:rsidRDefault="00591657" w:rsidP="00591657">
      <w:pPr>
        <w:rPr>
          <w:rStyle w:val="Emphasis"/>
        </w:rPr>
      </w:pPr>
      <w:r w:rsidRPr="00A53569">
        <w:rPr>
          <w:rStyle w:val="StyleUnderline"/>
        </w:rPr>
        <w:t xml:space="preserve">While Washington </w:t>
      </w:r>
      <w:r w:rsidRPr="00A53569">
        <w:rPr>
          <w:rStyle w:val="StyleUnderline"/>
          <w:highlight w:val="green"/>
        </w:rPr>
        <w:t>officials</w:t>
      </w:r>
      <w:r w:rsidRPr="00A53569">
        <w:rPr>
          <w:rStyle w:val="StyleUnderline"/>
        </w:rPr>
        <w:t xml:space="preserve"> and experts </w:t>
      </w:r>
      <w:r w:rsidRPr="00A53569">
        <w:rPr>
          <w:rStyle w:val="StyleUnderline"/>
          <w:highlight w:val="green"/>
        </w:rPr>
        <w:t>warn of the risks of an arms race in space</w:t>
      </w:r>
      <w:r w:rsidRPr="00A53569">
        <w:rPr>
          <w:rStyle w:val="StyleUnderline"/>
        </w:rPr>
        <w:t xml:space="preserve">, the United States’ adversaries are constantly conducting operations against U.S. satellites that </w:t>
      </w:r>
      <w:r w:rsidRPr="00A53569">
        <w:rPr>
          <w:rStyle w:val="Emphasis"/>
        </w:rPr>
        <w:t xml:space="preserve">skirt </w:t>
      </w:r>
      <w:r w:rsidRPr="00A53569">
        <w:rPr>
          <w:rStyle w:val="Emphasis"/>
          <w:highlight w:val="green"/>
        </w:rPr>
        <w:t>the line between</w:t>
      </w:r>
      <w:r w:rsidRPr="00A53569">
        <w:rPr>
          <w:rStyle w:val="Emphasis"/>
        </w:rPr>
        <w:t xml:space="preserve"> </w:t>
      </w:r>
      <w:r w:rsidRPr="00A53569">
        <w:rPr>
          <w:rStyle w:val="Emphasis"/>
          <w:highlight w:val="green"/>
        </w:rPr>
        <w:t>intelligence operations and acts of war</w:t>
      </w:r>
      <w:r w:rsidRPr="00A53569">
        <w:rPr>
          <w:highlight w:val="green"/>
        </w:rPr>
        <w:t xml:space="preserve">. </w:t>
      </w:r>
      <w:r w:rsidRPr="00A53569">
        <w:rPr>
          <w:rStyle w:val="StyleUnderline"/>
          <w:highlight w:val="green"/>
        </w:rPr>
        <w:t xml:space="preserve">The pace of conflict is </w:t>
      </w:r>
      <w:r w:rsidRPr="00A53569">
        <w:rPr>
          <w:rStyle w:val="Emphasis"/>
          <w:highlight w:val="green"/>
        </w:rPr>
        <w:t>intensifying</w:t>
      </w:r>
      <w:r w:rsidRPr="00A53569">
        <w:rPr>
          <w:rStyle w:val="StyleUnderline"/>
        </w:rPr>
        <w:t xml:space="preserve">, according to a top Space Force general, who told me that </w:t>
      </w:r>
      <w:r w:rsidRPr="00A53569">
        <w:rPr>
          <w:rStyle w:val="Emphasis"/>
          <w:highlight w:val="green"/>
        </w:rPr>
        <w:t>China could overtake the U</w:t>
      </w:r>
      <w:r w:rsidRPr="00A53569">
        <w:rPr>
          <w:rStyle w:val="Emphasis"/>
        </w:rPr>
        <w:t xml:space="preserve">nited </w:t>
      </w:r>
      <w:r w:rsidRPr="00A53569">
        <w:rPr>
          <w:rStyle w:val="Emphasis"/>
          <w:highlight w:val="green"/>
        </w:rPr>
        <w:t>S</w:t>
      </w:r>
      <w:r w:rsidRPr="00A53569">
        <w:rPr>
          <w:rStyle w:val="Emphasis"/>
        </w:rPr>
        <w:t xml:space="preserve">tates to become the number one power in space </w:t>
      </w:r>
      <w:r w:rsidRPr="00A53569">
        <w:rPr>
          <w:rStyle w:val="Emphasis"/>
          <w:highlight w:val="green"/>
        </w:rPr>
        <w:t>by the end of the decade.</w:t>
      </w:r>
    </w:p>
    <w:p w14:paraId="48B85EC1" w14:textId="77777777" w:rsidR="00591657" w:rsidRDefault="00591657" w:rsidP="00591657">
      <w:r>
        <w:t>“</w:t>
      </w:r>
      <w:r w:rsidRPr="00A53569">
        <w:rPr>
          <w:rStyle w:val="Emphasis"/>
          <w:highlight w:val="green"/>
        </w:rPr>
        <w:t>The threats are</w:t>
      </w:r>
      <w:r w:rsidRPr="00A53569">
        <w:rPr>
          <w:rStyle w:val="Emphasis"/>
        </w:rPr>
        <w:t xml:space="preserve"> really </w:t>
      </w:r>
      <w:r w:rsidRPr="00A53569">
        <w:rPr>
          <w:rStyle w:val="Emphasis"/>
          <w:highlight w:val="green"/>
        </w:rPr>
        <w:t>growing and expanding every single day</w:t>
      </w:r>
      <w:r w:rsidRPr="00A53569">
        <w:rPr>
          <w:rStyle w:val="Emphasis"/>
        </w:rPr>
        <w:t>. And it’s really an evolution of activity that’s been happening for a long time</w:t>
      </w:r>
      <w:r>
        <w:t>,” Gen. David Thompson, the Space Force’s first vice chief of space operations, told me in an interview on the sidelines of the recent Halifax International Security Forum. “</w:t>
      </w:r>
      <w:r w:rsidRPr="00A53569">
        <w:rPr>
          <w:rStyle w:val="Emphasis"/>
          <w:highlight w:val="green"/>
        </w:rPr>
        <w:t>We’re</w:t>
      </w:r>
      <w:r w:rsidRPr="00A53569">
        <w:rPr>
          <w:rStyle w:val="Emphasis"/>
        </w:rPr>
        <w:t xml:space="preserve"> really </w:t>
      </w:r>
      <w:r w:rsidRPr="00A53569">
        <w:rPr>
          <w:rStyle w:val="Emphasis"/>
          <w:highlight w:val="green"/>
        </w:rPr>
        <w:t>at a point now where there’s a whole host of ways that our space systems can be threatened.</w:t>
      </w:r>
      <w:r w:rsidRPr="00A53569">
        <w:rPr>
          <w:highlight w:val="green"/>
        </w:rPr>
        <w:t>”</w:t>
      </w:r>
    </w:p>
    <w:p w14:paraId="6417F22B" w14:textId="77777777" w:rsidR="00591657" w:rsidRPr="00A53569" w:rsidRDefault="00591657" w:rsidP="00591657">
      <w:pPr>
        <w:rPr>
          <w:rStyle w:val="StyleUnderline"/>
        </w:rPr>
      </w:pPr>
      <w:r w:rsidRPr="00A53569">
        <w:t xml:space="preserve">Right now, </w:t>
      </w:r>
      <w:r w:rsidRPr="00A53569">
        <w:rPr>
          <w:rStyle w:val="StyleUnderline"/>
          <w:highlight w:val="green"/>
        </w:rPr>
        <w:t>Space Force is dealing with</w:t>
      </w:r>
      <w:r w:rsidRPr="00A53569">
        <w:rPr>
          <w:rStyle w:val="StyleUnderline"/>
        </w:rPr>
        <w:t xml:space="preserve"> what Thompson calls “</w:t>
      </w:r>
      <w:r w:rsidRPr="00A53569">
        <w:rPr>
          <w:rStyle w:val="StyleUnderline"/>
          <w:highlight w:val="green"/>
        </w:rPr>
        <w:t>reversible attacks</w:t>
      </w:r>
      <w:r w:rsidRPr="00A53569">
        <w:rPr>
          <w:rStyle w:val="StyleUnderline"/>
        </w:rPr>
        <w:t>” on U.S. government satellites</w:t>
      </w:r>
      <w:r w:rsidRPr="00A53569">
        <w:t xml:space="preserve"> (meaning attacks that don’t permanently damage the satellites) </w:t>
      </w:r>
      <w:r w:rsidRPr="00A53569">
        <w:rPr>
          <w:rStyle w:val="StyleUnderline"/>
        </w:rPr>
        <w:t>“</w:t>
      </w:r>
      <w:r w:rsidRPr="00A53569">
        <w:rPr>
          <w:rStyle w:val="StyleUnderline"/>
          <w:highlight w:val="green"/>
        </w:rPr>
        <w:t>every single day</w:t>
      </w:r>
      <w:r w:rsidRPr="00A53569">
        <w:rPr>
          <w:rStyle w:val="StyleUnderline"/>
        </w:rPr>
        <w:t xml:space="preserve">.” Both China and Russia are regularly attacking U.S. satellites with non-kinetic means, including </w:t>
      </w:r>
      <w:r w:rsidRPr="00A53569">
        <w:rPr>
          <w:rStyle w:val="Emphasis"/>
          <w:highlight w:val="green"/>
        </w:rPr>
        <w:t>lasers</w:t>
      </w:r>
      <w:r w:rsidRPr="00A53569">
        <w:rPr>
          <w:rStyle w:val="StyleUnderline"/>
        </w:rPr>
        <w:t xml:space="preserve">, </w:t>
      </w:r>
      <w:r w:rsidRPr="00A53569">
        <w:rPr>
          <w:rStyle w:val="Emphasis"/>
        </w:rPr>
        <w:t xml:space="preserve">radio frequency </w:t>
      </w:r>
      <w:r w:rsidRPr="00A53569">
        <w:rPr>
          <w:rStyle w:val="Emphasis"/>
          <w:highlight w:val="green"/>
        </w:rPr>
        <w:t>jammers</w:t>
      </w:r>
      <w:r w:rsidRPr="00A53569">
        <w:rPr>
          <w:rStyle w:val="StyleUnderline"/>
        </w:rPr>
        <w:t xml:space="preserve"> and </w:t>
      </w:r>
      <w:proofErr w:type="spellStart"/>
      <w:r w:rsidRPr="00A53569">
        <w:rPr>
          <w:rStyle w:val="Emphasis"/>
          <w:highlight w:val="green"/>
        </w:rPr>
        <w:t>cyber attacks</w:t>
      </w:r>
      <w:proofErr w:type="spellEnd"/>
      <w:r w:rsidRPr="00A53569">
        <w:rPr>
          <w:rStyle w:val="StyleUnderline"/>
        </w:rPr>
        <w:t>, he said.</w:t>
      </w:r>
    </w:p>
    <w:p w14:paraId="05B25695" w14:textId="77777777" w:rsidR="00591657" w:rsidRPr="00A53569" w:rsidRDefault="00591657" w:rsidP="00591657">
      <w:pPr>
        <w:rPr>
          <w:rStyle w:val="StyleUnderline"/>
        </w:rPr>
      </w:pPr>
      <w:r>
        <w:t xml:space="preserve">Thompson repeatedly declined to comment on whether China or Russia has attacked a U.S. military satellite in a way that did permanent or significant damage, telling me that would be classified if it had happened. </w:t>
      </w:r>
      <w:r w:rsidRPr="00A53569">
        <w:rPr>
          <w:rStyle w:val="StyleUnderline"/>
        </w:rPr>
        <w:t xml:space="preserve">The Chinese military is quickly deploying ground-based systems for doing </w:t>
      </w:r>
      <w:r w:rsidRPr="00A53569">
        <w:rPr>
          <w:rStyle w:val="StyleUnderline"/>
          <w:highlight w:val="green"/>
        </w:rPr>
        <w:t>battle in space</w:t>
      </w:r>
      <w:r w:rsidRPr="00A53569">
        <w:rPr>
          <w:rStyle w:val="StyleUnderline"/>
        </w:rPr>
        <w:t xml:space="preserve">, such as lasers that can damage nosy U.S. intelligence community satellites, which </w:t>
      </w:r>
      <w:r w:rsidRPr="00A53569">
        <w:rPr>
          <w:rStyle w:val="StyleUnderline"/>
          <w:highlight w:val="green"/>
        </w:rPr>
        <w:t xml:space="preserve">could be </w:t>
      </w:r>
      <w:r w:rsidRPr="00A53569">
        <w:rPr>
          <w:rStyle w:val="Emphasis"/>
          <w:highlight w:val="green"/>
        </w:rPr>
        <w:t>considered an act of war.</w:t>
      </w:r>
    </w:p>
    <w:p w14:paraId="25B04861" w14:textId="77777777" w:rsidR="00591657" w:rsidRPr="00A53569" w:rsidRDefault="00591657" w:rsidP="00591657">
      <w:pPr>
        <w:rPr>
          <w:rStyle w:val="StyleUnderline"/>
        </w:rPr>
      </w:pPr>
      <w:r w:rsidRPr="00A53569">
        <w:rPr>
          <w:rStyle w:val="StyleUnderline"/>
        </w:rPr>
        <w:t>“</w:t>
      </w:r>
      <w:r w:rsidRPr="00A53569">
        <w:rPr>
          <w:rStyle w:val="StyleUnderline"/>
          <w:highlight w:val="green"/>
        </w:rPr>
        <w:t>The Chinese</w:t>
      </w:r>
      <w:r w:rsidRPr="00A53569">
        <w:rPr>
          <w:rStyle w:val="StyleUnderline"/>
        </w:rPr>
        <w:t xml:space="preserve"> are actually well ahead [of Russia],” Thompson said. “</w:t>
      </w:r>
      <w:r w:rsidRPr="00A53569">
        <w:rPr>
          <w:rStyle w:val="Emphasis"/>
        </w:rPr>
        <w:t xml:space="preserve">They're </w:t>
      </w:r>
      <w:r w:rsidRPr="00A53569">
        <w:rPr>
          <w:rStyle w:val="Emphasis"/>
          <w:highlight w:val="green"/>
        </w:rPr>
        <w:t>fielding operational systems at an incredible rate</w:t>
      </w:r>
      <w:r w:rsidRPr="00A53569">
        <w:rPr>
          <w:rStyle w:val="StyleUnderline"/>
        </w:rPr>
        <w:t>.”</w:t>
      </w:r>
    </w:p>
    <w:p w14:paraId="76D57831" w14:textId="77777777" w:rsidR="00591657" w:rsidRPr="00A53569" w:rsidRDefault="00591657" w:rsidP="00591657">
      <w:pPr>
        <w:rPr>
          <w:rStyle w:val="StyleUnderline"/>
        </w:rPr>
      </w:pPr>
      <w:r w:rsidRPr="00A53569">
        <w:rPr>
          <w:rStyle w:val="Emphasis"/>
          <w:highlight w:val="green"/>
        </w:rPr>
        <w:t>Both</w:t>
      </w:r>
      <w:r w:rsidRPr="00A53569">
        <w:rPr>
          <w:rStyle w:val="Emphasis"/>
        </w:rPr>
        <w:t xml:space="preserve"> the Russians and the Chinese </w:t>
      </w:r>
      <w:r w:rsidRPr="00A53569">
        <w:rPr>
          <w:rStyle w:val="Emphasis"/>
          <w:highlight w:val="green"/>
        </w:rPr>
        <w:t>are working on satellites that can attack other satellites</w:t>
      </w:r>
      <w:r>
        <w:t xml:space="preserve">, he said. For some </w:t>
      </w:r>
      <w:proofErr w:type="gramStart"/>
      <w:r>
        <w:t>time</w:t>
      </w:r>
      <w:proofErr w:type="gramEnd"/>
      <w:r>
        <w:t xml:space="preserve"> now </w:t>
      </w:r>
      <w:r w:rsidRPr="00A53569">
        <w:rPr>
          <w:rStyle w:val="StyleUnderline"/>
        </w:rPr>
        <w:t xml:space="preserve">there have been reports that China was developing a satellite that could claw another satellite or grab one with a robotic arm or a grappling hook. The Chinese government has several reasons to want to disable U.S. satellites, </w:t>
      </w:r>
      <w:r w:rsidRPr="00A53569">
        <w:rPr>
          <w:rStyle w:val="Emphasis"/>
        </w:rPr>
        <w:t>which have been useful in revealing concentration camps built to intern Uyghur Muslims and new Chinese nuclear missile silo fields.</w:t>
      </w:r>
    </w:p>
    <w:p w14:paraId="7670F086" w14:textId="77777777" w:rsidR="00591657" w:rsidRPr="00A53569" w:rsidRDefault="00591657" w:rsidP="00591657">
      <w:pPr>
        <w:rPr>
          <w:rStyle w:val="Emphasis"/>
        </w:rPr>
      </w:pPr>
      <w:r w:rsidRPr="00A53569">
        <w:rPr>
          <w:rStyle w:val="StyleUnderline"/>
          <w:highlight w:val="green"/>
        </w:rPr>
        <w:t>In 2019, Russia deployed a small satellite</w:t>
      </w:r>
      <w:r w:rsidRPr="00A53569">
        <w:rPr>
          <w:rStyle w:val="StyleUnderline"/>
        </w:rPr>
        <w:t xml:space="preserve"> into an orbit so close to a U.S. “national security satellite” that the U.S. government didn’t know whether it was attacking or not, Thompson said. </w:t>
      </w:r>
      <w:r w:rsidRPr="00A53569">
        <w:rPr>
          <w:rStyle w:val="Emphasis"/>
        </w:rPr>
        <w:t xml:space="preserve">Then, the Russian satellite backed away </w:t>
      </w:r>
      <w:r w:rsidRPr="00A53569">
        <w:rPr>
          <w:rStyle w:val="Emphasis"/>
          <w:highlight w:val="green"/>
        </w:rPr>
        <w:t>and conducted a weapons test</w:t>
      </w:r>
      <w:r w:rsidRPr="00A53569">
        <w:rPr>
          <w:rStyle w:val="Emphasis"/>
        </w:rPr>
        <w:t>. It released a small target and then shot it with a projectile.</w:t>
      </w:r>
    </w:p>
    <w:p w14:paraId="65C84747" w14:textId="77777777" w:rsidR="00591657" w:rsidRPr="00A53569" w:rsidRDefault="00591657" w:rsidP="00591657">
      <w:pPr>
        <w:rPr>
          <w:rStyle w:val="Emphasis"/>
        </w:rPr>
      </w:pPr>
      <w:r>
        <w:t>“</w:t>
      </w:r>
      <w:r w:rsidRPr="00A53569">
        <w:rPr>
          <w:rStyle w:val="Emphasis"/>
        </w:rPr>
        <w:t xml:space="preserve">It maneuvered close, it maneuvered dangerously, it maneuvered threateningly so that they were coming close enough that there was a concern of collision,” he said. “So clearly, </w:t>
      </w:r>
      <w:r w:rsidRPr="00A53569">
        <w:rPr>
          <w:rStyle w:val="Emphasis"/>
          <w:highlight w:val="green"/>
        </w:rPr>
        <w:t>the Russians were sending us a message.”</w:t>
      </w:r>
    </w:p>
    <w:p w14:paraId="4F635FB6" w14:textId="77777777" w:rsidR="00591657" w:rsidRPr="00A53569" w:rsidRDefault="00591657" w:rsidP="00591657">
      <w:pPr>
        <w:rPr>
          <w:rStyle w:val="StyleUnderline"/>
        </w:rPr>
      </w:pPr>
      <w:r w:rsidRPr="00A53569">
        <w:rPr>
          <w:rStyle w:val="StyleUnderline"/>
          <w:highlight w:val="green"/>
        </w:rPr>
        <w:t xml:space="preserve">China is building its own version </w:t>
      </w:r>
      <w:r w:rsidRPr="00A53569">
        <w:rPr>
          <w:rStyle w:val="StyleUnderline"/>
        </w:rPr>
        <w:t xml:space="preserve">of satellite-based global positioning systems, said Thompson. That’s in addition to the “couple of hundred” intelligence, surveillance and reconnaissance satellites China has now deployed to watch over any part of the globe. </w:t>
      </w:r>
      <w:r w:rsidRPr="00A53569">
        <w:rPr>
          <w:rStyle w:val="Emphasis"/>
        </w:rPr>
        <w:t>China is also putting satellites into space at twice the rate of the United States,</w:t>
      </w:r>
      <w:r w:rsidRPr="00A53569">
        <w:rPr>
          <w:rStyle w:val="StyleUnderline"/>
        </w:rPr>
        <w:t xml:space="preserve"> meaning that if nothing changes on our end, China will surpass the United States in capability in space in a few years, he estimated.</w:t>
      </w:r>
    </w:p>
    <w:p w14:paraId="325B98B1" w14:textId="77777777" w:rsidR="00591657" w:rsidRDefault="00591657" w:rsidP="00591657">
      <w:r>
        <w:t xml:space="preserve">“We are still the best in the world, clearly in terms of capability. </w:t>
      </w:r>
      <w:r w:rsidRPr="00A53569">
        <w:rPr>
          <w:rStyle w:val="StyleUnderline"/>
          <w:highlight w:val="green"/>
        </w:rPr>
        <w:t>They're catching up quickly</w:t>
      </w:r>
      <w:r w:rsidRPr="00A53569">
        <w:rPr>
          <w:rStyle w:val="StyleUnderline"/>
        </w:rPr>
        <w:t>,” he said. “</w:t>
      </w:r>
      <w:r w:rsidRPr="00A53569">
        <w:rPr>
          <w:rStyle w:val="StyleUnderline"/>
          <w:highlight w:val="green"/>
        </w:rPr>
        <w:t>We should be concerned</w:t>
      </w:r>
      <w:r w:rsidRPr="00A53569">
        <w:rPr>
          <w:rStyle w:val="StyleUnderline"/>
        </w:rPr>
        <w:t xml:space="preserve"> by the end of this decade if we don't adapt.”</w:t>
      </w:r>
    </w:p>
    <w:p w14:paraId="7EFD9464" w14:textId="77777777" w:rsidR="00591657" w:rsidRPr="00A53569" w:rsidRDefault="00591657" w:rsidP="00591657">
      <w:pPr>
        <w:rPr>
          <w:rStyle w:val="StyleUnderline"/>
        </w:rPr>
      </w:pPr>
      <w:r>
        <w:t xml:space="preserve">While China is quickly weaponizing space, its government points </w:t>
      </w:r>
      <w:proofErr w:type="gramStart"/>
      <w:r>
        <w:t>fingers</w:t>
      </w:r>
      <w:proofErr w:type="gramEnd"/>
      <w:r>
        <w:t xml:space="preserve"> at United States, claiming that Washington is the diplomatic stumbling black. </w:t>
      </w:r>
      <w:r w:rsidRPr="00A53569">
        <w:rPr>
          <w:rStyle w:val="StyleUnderline"/>
        </w:rPr>
        <w:t>There are reports that the Biden administration is reaching out to Beijing to establish new negotiations for a nuclear arms control, as well as international norms for cyberspace and space, but U.S. officials say that China won’t meaningfully engage.</w:t>
      </w:r>
    </w:p>
    <w:p w14:paraId="6132B537" w14:textId="77777777" w:rsidR="00591657" w:rsidRPr="00A53569" w:rsidRDefault="00591657" w:rsidP="00591657">
      <w:pPr>
        <w:rPr>
          <w:rStyle w:val="StyleUnderline"/>
        </w:rPr>
      </w:pPr>
      <w:r w:rsidRPr="00A53569">
        <w:rPr>
          <w:rStyle w:val="StyleUnderline"/>
        </w:rPr>
        <w:t xml:space="preserve">The U.S. military is trying to speed up the procurement and deployment of space assets by creating structures like the Space Rapid Capabilities Office and the Space Development Agency, he said. Thompson’s idea is to deploy </w:t>
      </w:r>
      <w:proofErr w:type="gramStart"/>
      <w:r w:rsidRPr="00A53569">
        <w:rPr>
          <w:rStyle w:val="StyleUnderline"/>
        </w:rPr>
        <w:t>a large number of</w:t>
      </w:r>
      <w:proofErr w:type="gramEnd"/>
      <w:r w:rsidRPr="00A53569">
        <w:rPr>
          <w:rStyle w:val="StyleUnderline"/>
        </w:rPr>
        <w:t xml:space="preserve"> relatively low-cost satellites in constellations that increase the resiliency of U.S. space assets if they come under attack.</w:t>
      </w:r>
    </w:p>
    <w:p w14:paraId="715EE69B" w14:textId="77777777" w:rsidR="00591657" w:rsidRPr="00A53569" w:rsidRDefault="00591657" w:rsidP="00591657">
      <w:r w:rsidRPr="00A53569">
        <w:rPr>
          <w:rStyle w:val="Emphasis"/>
          <w:highlight w:val="green"/>
        </w:rPr>
        <w:t>Conventional thinking about how to deter an enemy</w:t>
      </w:r>
      <w:r w:rsidRPr="00A53569">
        <w:rPr>
          <w:rStyle w:val="Emphasis"/>
        </w:rPr>
        <w:t xml:space="preserve"> from attacking </w:t>
      </w:r>
      <w:r w:rsidRPr="00A53569">
        <w:rPr>
          <w:rStyle w:val="Emphasis"/>
          <w:highlight w:val="green"/>
        </w:rPr>
        <w:t>on the ground</w:t>
      </w:r>
      <w:r w:rsidRPr="00A53569">
        <w:rPr>
          <w:rStyle w:val="Emphasis"/>
        </w:rPr>
        <w:t xml:space="preserve">, by sea or in the air </w:t>
      </w:r>
      <w:r w:rsidRPr="00A53569">
        <w:rPr>
          <w:rStyle w:val="Emphasis"/>
          <w:highlight w:val="green"/>
        </w:rPr>
        <w:t>doesn’t really apply to space</w:t>
      </w:r>
      <w:r>
        <w:t xml:space="preserve">. </w:t>
      </w:r>
      <w:r w:rsidRPr="00A53569">
        <w:rPr>
          <w:rStyle w:val="StyleUnderline"/>
        </w:rPr>
        <w:t xml:space="preserve">New doctrines and norms for space need to be established, mostly by diplomats. That work will take years. </w:t>
      </w:r>
      <w:r w:rsidRPr="00A53569">
        <w:rPr>
          <w:rStyle w:val="StyleUnderline"/>
          <w:highlight w:val="green"/>
        </w:rPr>
        <w:t>Meanwhile, the arms race in space is heating up, and the U</w:t>
      </w:r>
      <w:r w:rsidRPr="00A53569">
        <w:rPr>
          <w:rStyle w:val="StyleUnderline"/>
        </w:rPr>
        <w:t xml:space="preserve">nited </w:t>
      </w:r>
      <w:r w:rsidRPr="00A53569">
        <w:rPr>
          <w:rStyle w:val="StyleUnderline"/>
          <w:highlight w:val="green"/>
        </w:rPr>
        <w:t>S</w:t>
      </w:r>
      <w:r w:rsidRPr="00A53569">
        <w:rPr>
          <w:rStyle w:val="StyleUnderline"/>
        </w:rPr>
        <w:t xml:space="preserve">tates </w:t>
      </w:r>
      <w:r w:rsidRPr="00A53569">
        <w:rPr>
          <w:rStyle w:val="StyleUnderline"/>
          <w:highlight w:val="green"/>
        </w:rPr>
        <w:t>risks losing</w:t>
      </w:r>
      <w:r w:rsidRPr="00A53569">
        <w:rPr>
          <w:rStyle w:val="StyleUnderline"/>
        </w:rPr>
        <w:t xml:space="preserve"> it if it doesn’t recognize this reality.</w:t>
      </w:r>
    </w:p>
    <w:p w14:paraId="60C1AA2A" w14:textId="77777777" w:rsidR="00591657" w:rsidRPr="00E268B7" w:rsidRDefault="00591657" w:rsidP="00591657">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00A9EFCB" w14:textId="77777777" w:rsidR="00591657" w:rsidRPr="00711B24" w:rsidRDefault="00591657" w:rsidP="00591657">
      <w:pPr>
        <w:shd w:val="clear" w:color="auto" w:fill="FFFFFF"/>
        <w:spacing w:after="150" w:line="240" w:lineRule="auto"/>
        <w:rPr>
          <w:rFonts w:eastAsia="Times New Roman"/>
          <w:sz w:val="12"/>
          <w:szCs w:val="12"/>
        </w:rPr>
      </w:pPr>
      <w:r w:rsidRPr="00B616F5">
        <w:rPr>
          <w:rStyle w:val="Style13ptBold"/>
        </w:rPr>
        <w:t>Starr 15</w:t>
      </w:r>
      <w:r w:rsidRPr="00711B24">
        <w:rPr>
          <w:rStyle w:val="Style13ptBold"/>
          <w:sz w:val="16"/>
        </w:rPr>
        <w:t xml:space="preserve"> </w:t>
      </w:r>
      <w:r w:rsidRPr="00711B24">
        <w:rPr>
          <w:rStyle w:val="Style13ptBold"/>
          <w:b w:val="0"/>
          <w:bCs/>
          <w:sz w:val="16"/>
          <w:szCs w:val="16"/>
        </w:rPr>
        <w:t xml:space="preserve">[(Steven, Director of the University of Missouri’s Clinical Laboratory Science </w:t>
      </w:r>
      <w:proofErr w:type="gramStart"/>
      <w:r w:rsidRPr="00711B24">
        <w:rPr>
          <w:rStyle w:val="Style13ptBold"/>
          <w:b w:val="0"/>
          <w:bCs/>
          <w:sz w:val="16"/>
          <w:szCs w:val="16"/>
        </w:rPr>
        <w:t>Program</w:t>
      </w:r>
      <w:proofErr w:type="gramEnd"/>
      <w:r w:rsidRPr="00711B24">
        <w:rPr>
          <w:rStyle w:val="Style13ptBold"/>
          <w:b w:val="0"/>
          <w:bCs/>
          <w:sz w:val="16"/>
          <w:szCs w:val="16"/>
        </w:rPr>
        <w:t xml:space="preserve">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DE06BC">
        <w:rPr>
          <w:rStyle w:val="StyleUnderline"/>
          <w:szCs w:val="22"/>
          <w:highlight w:val="green"/>
        </w:rPr>
        <w:t xml:space="preserve">nuclear winter would cause </w:t>
      </w:r>
      <w:r w:rsidRPr="001F60F7">
        <w:rPr>
          <w:rStyle w:val="Emphasis"/>
        </w:rPr>
        <w:t xml:space="preserve">most </w:t>
      </w:r>
      <w:r w:rsidRPr="00DE06BC">
        <w:rPr>
          <w:rStyle w:val="Emphasis"/>
          <w:highlight w:val="green"/>
        </w:rPr>
        <w:t>humans</w:t>
      </w:r>
      <w:r w:rsidRPr="006232C5">
        <w:rPr>
          <w:rStyle w:val="StyleUnderline"/>
          <w:szCs w:val="22"/>
        </w:rPr>
        <w:t xml:space="preserve"> and large animals </w:t>
      </w:r>
      <w:r w:rsidRPr="00DE06BC">
        <w:rPr>
          <w:rStyle w:val="Emphasis"/>
          <w:highlight w:val="green"/>
        </w:rPr>
        <w:t>to die</w:t>
      </w:r>
      <w:r w:rsidRPr="006232C5">
        <w:rPr>
          <w:rStyle w:val="StyleUnderline"/>
          <w:szCs w:val="22"/>
        </w:rPr>
        <w:t xml:space="preserve"> from nuclear famine </w:t>
      </w:r>
      <w:r w:rsidRPr="00DE06BC">
        <w:rPr>
          <w:rStyle w:val="StyleUnderline"/>
          <w:szCs w:val="22"/>
          <w:highlight w:val="green"/>
        </w:rPr>
        <w:t xml:space="preserve">in a </w:t>
      </w:r>
      <w:r w:rsidRPr="00DE06BC">
        <w:rPr>
          <w:rStyle w:val="Emphasis"/>
          <w:szCs w:val="22"/>
          <w:highlight w:val="green"/>
        </w:rPr>
        <w:t>mass extinction</w:t>
      </w:r>
      <w:r w:rsidRPr="006232C5">
        <w:rPr>
          <w:rStyle w:val="StyleUnderline"/>
        </w:rPr>
        <w:t xml:space="preserve"> event</w:t>
      </w:r>
      <w:r w:rsidRPr="00711B24">
        <w:t xml:space="preserve"> </w:t>
      </w:r>
      <w:proofErr w:type="gramStart"/>
      <w:r w:rsidRPr="00711B24">
        <w:rPr>
          <w:rFonts w:eastAsia="Times New Roman"/>
          <w:sz w:val="12"/>
          <w:szCs w:val="12"/>
        </w:rPr>
        <w:t>similar to</w:t>
      </w:r>
      <w:proofErr w:type="gramEnd"/>
      <w:r w:rsidRPr="00711B24">
        <w:rPr>
          <w:rFonts w:eastAsia="Times New Roman"/>
          <w:sz w:val="12"/>
          <w:szCs w:val="12"/>
        </w:rPr>
        <w:t xml:space="preserve"> the one that wiped out the dinosaurs.</w:t>
      </w:r>
    </w:p>
    <w:p w14:paraId="1260ECC1" w14:textId="77777777" w:rsidR="00591657" w:rsidRPr="00711B24" w:rsidRDefault="00591657" w:rsidP="00591657">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DE06BC">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DE06BC">
        <w:rPr>
          <w:rStyle w:val="StyleUnderline"/>
          <w:szCs w:val="22"/>
          <w:highlight w:val="green"/>
        </w:rPr>
        <w:t>tens of thousands of</w:t>
      </w:r>
      <w:r w:rsidRPr="006232C5">
        <w:rPr>
          <w:rStyle w:val="StyleUnderline"/>
          <w:szCs w:val="22"/>
        </w:rPr>
        <w:t xml:space="preserve"> square </w:t>
      </w:r>
      <w:r w:rsidRPr="00DE06BC">
        <w:rPr>
          <w:rStyle w:val="StyleUnderline"/>
          <w:szCs w:val="22"/>
          <w:highlight w:val="green"/>
        </w:rPr>
        <w:t>miles. These</w:t>
      </w:r>
      <w:r w:rsidRPr="006232C5">
        <w:rPr>
          <w:rStyle w:val="StyleUnderline"/>
          <w:szCs w:val="22"/>
        </w:rPr>
        <w:t xml:space="preserve"> mass </w:t>
      </w:r>
      <w:r w:rsidRPr="00DE06BC">
        <w:rPr>
          <w:rStyle w:val="StyleUnderline"/>
          <w:szCs w:val="22"/>
          <w:highlight w:val="green"/>
        </w:rPr>
        <w:t>fires</w:t>
      </w:r>
      <w:r w:rsidRPr="006232C5">
        <w:rPr>
          <w:rStyle w:val="StyleUnderline"/>
          <w:szCs w:val="22"/>
        </w:rPr>
        <w:t xml:space="preserve">, many of which </w:t>
      </w:r>
      <w:r w:rsidRPr="00DE06BC">
        <w:rPr>
          <w:rStyle w:val="StyleUnderline"/>
          <w:szCs w:val="22"/>
          <w:highlight w:val="green"/>
        </w:rPr>
        <w:t>would rage over</w:t>
      </w:r>
      <w:r w:rsidRPr="006232C5">
        <w:rPr>
          <w:rStyle w:val="StyleUnderline"/>
          <w:szCs w:val="22"/>
        </w:rPr>
        <w:t xml:space="preserve"> large </w:t>
      </w:r>
      <w:r w:rsidRPr="00DE06BC">
        <w:rPr>
          <w:rStyle w:val="Emphasis"/>
          <w:highlight w:val="green"/>
        </w:rPr>
        <w:t>cities and industrial areas</w:t>
      </w:r>
      <w:r w:rsidRPr="006232C5">
        <w:rPr>
          <w:rStyle w:val="StyleUnderline"/>
          <w:szCs w:val="22"/>
        </w:rPr>
        <w:t xml:space="preserve">, would release many tens of </w:t>
      </w:r>
      <w:r w:rsidRPr="00DE06BC">
        <w:rPr>
          <w:rStyle w:val="StyleUnderline"/>
          <w:szCs w:val="22"/>
          <w:highlight w:val="green"/>
        </w:rPr>
        <w:t>millions of tons of</w:t>
      </w:r>
      <w:r w:rsidRPr="006232C5">
        <w:rPr>
          <w:rStyle w:val="StyleUnderline"/>
          <w:szCs w:val="22"/>
        </w:rPr>
        <w:t xml:space="preserve"> black </w:t>
      </w:r>
      <w:r w:rsidRPr="00DE06BC">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DE06BC">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DE06BC">
        <w:rPr>
          <w:rStyle w:val="StyleUnderline"/>
          <w:szCs w:val="22"/>
          <w:highlight w:val="green"/>
        </w:rPr>
        <w:t xml:space="preserve">into the </w:t>
      </w:r>
      <w:r w:rsidRPr="00DE06BC">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2B676FD3" w14:textId="77777777" w:rsidR="00591657" w:rsidRPr="006232C5" w:rsidRDefault="00591657" w:rsidP="00591657">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DE06BC">
        <w:rPr>
          <w:rStyle w:val="StyleUnderline"/>
          <w:szCs w:val="22"/>
          <w:highlight w:val="green"/>
        </w:rPr>
        <w:t xml:space="preserve">the </w:t>
      </w:r>
      <w:r w:rsidRPr="00DE06BC">
        <w:rPr>
          <w:rStyle w:val="Emphasis"/>
          <w:highlight w:val="green"/>
        </w:rPr>
        <w:t>most recent</w:t>
      </w:r>
      <w:r w:rsidRPr="006232C5">
        <w:rPr>
          <w:rStyle w:val="Emphasis"/>
        </w:rPr>
        <w:t xml:space="preserve"> peer-reviewed </w:t>
      </w:r>
      <w:r w:rsidRPr="00DE06BC">
        <w:rPr>
          <w:rStyle w:val="Emphasis"/>
          <w:highlight w:val="green"/>
        </w:rPr>
        <w:t>studies</w:t>
      </w:r>
      <w:r w:rsidRPr="006232C5">
        <w:rPr>
          <w:rStyle w:val="StyleUnderline"/>
          <w:szCs w:val="22"/>
        </w:rPr>
        <w:t xml:space="preserve"> on nuclear winter </w:t>
      </w:r>
      <w:r w:rsidRPr="00DE06BC">
        <w:rPr>
          <w:rStyle w:val="StyleUnderline"/>
          <w:szCs w:val="22"/>
          <w:highlight w:val="green"/>
        </w:rPr>
        <w:t>discovered that</w:t>
      </w:r>
      <w:r w:rsidRPr="006232C5">
        <w:rPr>
          <w:rStyle w:val="StyleUnderline"/>
          <w:szCs w:val="22"/>
        </w:rPr>
        <w:t xml:space="preserve"> the </w:t>
      </w:r>
      <w:r w:rsidRPr="00DE06BC">
        <w:rPr>
          <w:rStyle w:val="StyleUnderline"/>
          <w:szCs w:val="22"/>
          <w:highlight w:val="green"/>
        </w:rPr>
        <w:t>sunlight would</w:t>
      </w:r>
      <w:r w:rsidRPr="006232C5">
        <w:rPr>
          <w:rStyle w:val="StyleUnderline"/>
          <w:szCs w:val="22"/>
        </w:rPr>
        <w:t xml:space="preserve"> heat the smoke, </w:t>
      </w:r>
      <w:r w:rsidRPr="00DE06BC">
        <w:rPr>
          <w:rStyle w:val="StyleUnderline"/>
          <w:szCs w:val="22"/>
          <w:highlight w:val="green"/>
        </w:rPr>
        <w:t xml:space="preserve">producing a </w:t>
      </w:r>
      <w:r w:rsidRPr="004D7AAB">
        <w:rPr>
          <w:rStyle w:val="StyleUnderline"/>
          <w:szCs w:val="22"/>
        </w:rPr>
        <w:t>self-</w:t>
      </w:r>
      <w:r w:rsidRPr="00DE06BC">
        <w:rPr>
          <w:rStyle w:val="StyleUnderline"/>
          <w:szCs w:val="22"/>
          <w:highlight w:val="green"/>
        </w:rPr>
        <w:t>lofting effect that would</w:t>
      </w:r>
      <w:r w:rsidRPr="006232C5">
        <w:rPr>
          <w:rStyle w:val="StyleUnderline"/>
          <w:szCs w:val="22"/>
        </w:rPr>
        <w:t xml:space="preserve"> not only </w:t>
      </w:r>
      <w:r w:rsidRPr="00DE06BC">
        <w:rPr>
          <w:rStyle w:val="StyleUnderline"/>
          <w:szCs w:val="22"/>
          <w:highlight w:val="green"/>
        </w:rPr>
        <w:t>aid the rise of the smoke</w:t>
      </w:r>
      <w:r w:rsidRPr="006232C5">
        <w:rPr>
          <w:rStyle w:val="StyleUnderline"/>
          <w:szCs w:val="22"/>
        </w:rPr>
        <w:t xml:space="preserve"> into the stratosphere </w:t>
      </w:r>
      <w:r w:rsidRPr="00DE06BC">
        <w:rPr>
          <w:rStyle w:val="StyleUnderline"/>
          <w:szCs w:val="22"/>
          <w:highlight w:val="green"/>
        </w:rPr>
        <w:t xml:space="preserve">(above cloud level, where it </w:t>
      </w:r>
      <w:r w:rsidRPr="00DE06BC">
        <w:rPr>
          <w:rStyle w:val="Emphasis"/>
          <w:szCs w:val="22"/>
          <w:highlight w:val="green"/>
        </w:rPr>
        <w:t>could not be rained out</w:t>
      </w:r>
      <w:r w:rsidRPr="006232C5">
        <w:rPr>
          <w:rStyle w:val="StyleUnderline"/>
          <w:szCs w:val="22"/>
        </w:rPr>
        <w:t xml:space="preserve">), but act to keep the smoke in the stratosphere for 10 years or more. </w:t>
      </w:r>
      <w:r w:rsidRPr="00DE06BC">
        <w:rPr>
          <w:rStyle w:val="StyleUnderline"/>
          <w:szCs w:val="22"/>
          <w:highlight w:val="green"/>
        </w:rPr>
        <w:t>The longevity of the smoke layer would</w:t>
      </w:r>
      <w:r w:rsidRPr="006232C5">
        <w:rPr>
          <w:rStyle w:val="StyleUnderline"/>
          <w:szCs w:val="22"/>
        </w:rPr>
        <w:t xml:space="preserve"> act to greatly </w:t>
      </w:r>
      <w:r w:rsidRPr="00DE06BC">
        <w:rPr>
          <w:rStyle w:val="StyleUnderline"/>
          <w:szCs w:val="22"/>
          <w:highlight w:val="green"/>
        </w:rPr>
        <w:t>increase the severity of its effects upon the biosphere.</w:t>
      </w:r>
    </w:p>
    <w:p w14:paraId="3A39AA1D" w14:textId="77777777" w:rsidR="00591657" w:rsidRPr="00711B24" w:rsidRDefault="00591657" w:rsidP="00591657">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DE06BC">
        <w:rPr>
          <w:rStyle w:val="StyleUnderline"/>
          <w:szCs w:val="22"/>
          <w:highlight w:val="green"/>
        </w:rPr>
        <w:t>Such an enormous loss of</w:t>
      </w:r>
      <w:r w:rsidRPr="006232C5">
        <w:rPr>
          <w:rStyle w:val="StyleUnderline"/>
          <w:szCs w:val="22"/>
        </w:rPr>
        <w:t xml:space="preserve"> warming </w:t>
      </w:r>
      <w:r w:rsidRPr="00DE06BC">
        <w:rPr>
          <w:rStyle w:val="StyleUnderline"/>
          <w:szCs w:val="22"/>
          <w:highlight w:val="green"/>
        </w:rPr>
        <w:t xml:space="preserve">sunlight would produce </w:t>
      </w:r>
      <w:r w:rsidRPr="00DE06BC">
        <w:rPr>
          <w:rStyle w:val="Emphasis"/>
          <w:highlight w:val="green"/>
        </w:rPr>
        <w:t>Ice Age</w:t>
      </w:r>
      <w:r w:rsidRPr="006232C5">
        <w:rPr>
          <w:rStyle w:val="Emphasis"/>
        </w:rPr>
        <w:t xml:space="preserve"> weather </w:t>
      </w:r>
      <w:r w:rsidRPr="00DE06BC">
        <w:rPr>
          <w:rStyle w:val="Emphasis"/>
          <w:highlight w:val="green"/>
        </w:rPr>
        <w:t>conditions</w:t>
      </w:r>
      <w:r w:rsidRPr="006232C5">
        <w:rPr>
          <w:rStyle w:val="StyleUnderline"/>
          <w:szCs w:val="22"/>
        </w:rPr>
        <w:t xml:space="preserve"> on Earth in a matter of weeks. For a period of 1-3 years following the war, </w:t>
      </w:r>
      <w:r w:rsidRPr="00DE06BC">
        <w:rPr>
          <w:rStyle w:val="StyleUnderline"/>
          <w:szCs w:val="22"/>
          <w:highlight w:val="green"/>
        </w:rPr>
        <w:t xml:space="preserve">temperatures would fall </w:t>
      </w:r>
      <w:r w:rsidRPr="00DE06BC">
        <w:rPr>
          <w:rStyle w:val="Emphasis"/>
          <w:highlight w:val="green"/>
        </w:rPr>
        <w:t>below freezing</w:t>
      </w:r>
      <w:r w:rsidRPr="006232C5">
        <w:rPr>
          <w:rStyle w:val="StyleUnderline"/>
          <w:szCs w:val="22"/>
        </w:rPr>
        <w:t> every day </w:t>
      </w:r>
      <w:r w:rsidRPr="00DE06BC">
        <w:rPr>
          <w:rStyle w:val="StyleUnderline"/>
          <w:szCs w:val="22"/>
          <w:highlight w:val="green"/>
        </w:rPr>
        <w:t>in</w:t>
      </w:r>
      <w:r w:rsidRPr="006232C5">
        <w:rPr>
          <w:rStyle w:val="StyleUnderline"/>
          <w:szCs w:val="22"/>
        </w:rPr>
        <w:t xml:space="preserve"> the </w:t>
      </w:r>
      <w:r w:rsidRPr="00DE06BC">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proofErr w:type="gramStart"/>
      <w:r w:rsidRPr="00711B24">
        <w:rPr>
          <w:sz w:val="12"/>
          <w:szCs w:val="22"/>
        </w:rPr>
        <w:t>Nuclear</w:t>
      </w:r>
      <w:proofErr w:type="gramEnd"/>
      <w:r w:rsidRPr="00711B24">
        <w:rPr>
          <w:sz w:val="12"/>
          <w:szCs w:val="22"/>
        </w:rPr>
        <w:t xml:space="preserve"> winter revisited with a modern climate model and current nuclear arsenals: Still catastrophic consequences.]</w:t>
      </w:r>
    </w:p>
    <w:p w14:paraId="513FDC0F" w14:textId="77777777" w:rsidR="00591657" w:rsidRPr="00711B24" w:rsidRDefault="00591657" w:rsidP="00591657">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DE06BC">
        <w:rPr>
          <w:rStyle w:val="Emphasis"/>
          <w:highlight w:val="green"/>
        </w:rPr>
        <w:t>eliminate growing seasons</w:t>
      </w:r>
      <w:r w:rsidRPr="006232C5">
        <w:rPr>
          <w:rStyle w:val="StyleUnderline"/>
          <w:szCs w:val="22"/>
        </w:rPr>
        <w:t xml:space="preserve"> for many years, probably </w:t>
      </w:r>
      <w:r w:rsidRPr="00DE06BC">
        <w:rPr>
          <w:rStyle w:val="StyleUnderline"/>
          <w:szCs w:val="22"/>
          <w:highlight w:val="green"/>
        </w:rPr>
        <w:t xml:space="preserve">for </w:t>
      </w:r>
      <w:r w:rsidRPr="00DE06BC">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19EA128E" w14:textId="77777777" w:rsidR="00591657" w:rsidRPr="00711B24" w:rsidRDefault="00591657" w:rsidP="00591657">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43D682AA" w14:textId="77777777" w:rsidR="00591657" w:rsidRDefault="00591657" w:rsidP="00591657">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DE06BC">
        <w:rPr>
          <w:rStyle w:val="StyleUnderline"/>
          <w:szCs w:val="22"/>
          <w:highlight w:val="green"/>
        </w:rPr>
        <w:t xml:space="preserve">famine would ensue in a setting in which the </w:t>
      </w:r>
      <w:r w:rsidRPr="00DE06BC">
        <w:rPr>
          <w:rStyle w:val="Emphasis"/>
          <w:highlight w:val="green"/>
        </w:rPr>
        <w:t>infrastructure</w:t>
      </w:r>
      <w:r w:rsidRPr="00DE06BC">
        <w:rPr>
          <w:rStyle w:val="StyleUnderline"/>
          <w:szCs w:val="22"/>
          <w:highlight w:val="green"/>
        </w:rPr>
        <w:t xml:space="preserve"> of</w:t>
      </w:r>
      <w:r w:rsidRPr="00E911F4">
        <w:rPr>
          <w:rStyle w:val="StyleUnderline"/>
          <w:szCs w:val="22"/>
        </w:rPr>
        <w:t xml:space="preserve"> the combatant </w:t>
      </w:r>
      <w:r w:rsidRPr="00DE06BC">
        <w:rPr>
          <w:rStyle w:val="StyleUnderline"/>
          <w:szCs w:val="22"/>
          <w:highlight w:val="green"/>
        </w:rPr>
        <w:t>nations has been</w:t>
      </w:r>
      <w:r w:rsidRPr="006232C5">
        <w:rPr>
          <w:rStyle w:val="StyleUnderline"/>
          <w:szCs w:val="22"/>
        </w:rPr>
        <w:t xml:space="preserve"> </w:t>
      </w:r>
      <w:proofErr w:type="gramStart"/>
      <w:r w:rsidRPr="006232C5">
        <w:rPr>
          <w:rStyle w:val="StyleUnderline"/>
          <w:szCs w:val="22"/>
        </w:rPr>
        <w:t xml:space="preserve">totally </w:t>
      </w:r>
      <w:r w:rsidRPr="00DE06BC">
        <w:rPr>
          <w:rStyle w:val="Emphasis"/>
          <w:highlight w:val="green"/>
        </w:rPr>
        <w:t>destroyed</w:t>
      </w:r>
      <w:proofErr w:type="gramEnd"/>
      <w:r w:rsidRPr="00DE06BC">
        <w:rPr>
          <w:rStyle w:val="StyleUnderline"/>
          <w:szCs w:val="22"/>
          <w:highlight w:val="green"/>
        </w:rPr>
        <w:t xml:space="preserve">, resulting in massive amounts of </w:t>
      </w:r>
      <w:r w:rsidRPr="00DE06BC">
        <w:rPr>
          <w:rStyle w:val="Emphasis"/>
          <w:highlight w:val="green"/>
        </w:rPr>
        <w:t>chemical and radioactive toxins</w:t>
      </w:r>
      <w:r w:rsidRPr="00DE06BC">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DE06BC">
        <w:rPr>
          <w:rStyle w:val="StyleUnderline"/>
          <w:szCs w:val="22"/>
          <w:highlight w:val="green"/>
        </w:rPr>
        <w:t>that</w:t>
      </w:r>
      <w:r w:rsidRPr="006232C5">
        <w:rPr>
          <w:rStyle w:val="StyleUnderline"/>
          <w:szCs w:val="22"/>
        </w:rPr>
        <w:t xml:space="preserve"> no food and Ice Age temperatures for a decade </w:t>
      </w:r>
      <w:r w:rsidRPr="00DE06BC">
        <w:rPr>
          <w:rStyle w:val="Emphasis"/>
          <w:highlight w:val="green"/>
        </w:rPr>
        <w:t>would kill most people</w:t>
      </w:r>
      <w:r w:rsidRPr="006232C5">
        <w:rPr>
          <w:rStyle w:val="Emphasis"/>
        </w:rPr>
        <w:t xml:space="preserve"> and animals </w:t>
      </w:r>
      <w:r w:rsidRPr="00DE06BC">
        <w:rPr>
          <w:rStyle w:val="Emphasis"/>
          <w:highlight w:val="green"/>
        </w:rPr>
        <w:t>on the planet.</w:t>
      </w:r>
      <w:r w:rsidRPr="00711B24">
        <w:rPr>
          <w:rFonts w:eastAsia="Times New Roman"/>
          <w:sz w:val="12"/>
          <w:szCs w:val="22"/>
        </w:rPr>
        <w:t>  Would the few remaining survivors be able to survive in a radioactive, toxic environment?</w:t>
      </w:r>
    </w:p>
    <w:p w14:paraId="175F8CA0" w14:textId="77777777" w:rsidR="00591657" w:rsidRDefault="00591657" w:rsidP="00591657">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47A299EF" w14:textId="77777777" w:rsidR="00591657" w:rsidRPr="00E9083B" w:rsidRDefault="00591657" w:rsidP="00591657">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w:t>
      </w:r>
      <w:proofErr w:type="spellStart"/>
      <w:r w:rsidRPr="00E9083B">
        <w:t>defence</w:t>
      </w:r>
      <w:proofErr w:type="spellEnd"/>
      <w:r w:rsidRPr="00E9083B">
        <w:t xml:space="preserv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w:t>
      </w:r>
      <w:proofErr w:type="spellStart"/>
      <w:r w:rsidRPr="00E9083B">
        <w:t>Defence</w:t>
      </w:r>
      <w:proofErr w:type="spellEnd"/>
      <w:r w:rsidRPr="00E9083B">
        <w:t xml:space="preserv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14:paraId="43F84E6D" w14:textId="77777777" w:rsidR="00591657" w:rsidRPr="00E9083B" w:rsidRDefault="00591657" w:rsidP="00591657">
      <w:pPr>
        <w:rPr>
          <w:rStyle w:val="Emphasis"/>
        </w:rPr>
      </w:pPr>
      <w:r w:rsidRPr="00DE06BC">
        <w:rPr>
          <w:rStyle w:val="StyleUnderline"/>
          <w:highlight w:val="green"/>
        </w:rPr>
        <w:t xml:space="preserve">With China planning an ambitious space </w:t>
      </w:r>
      <w:proofErr w:type="spellStart"/>
      <w:r w:rsidRPr="00DE06BC">
        <w:rPr>
          <w:rStyle w:val="StyleUnderline"/>
          <w:highlight w:val="green"/>
        </w:rPr>
        <w:t>programme</w:t>
      </w:r>
      <w:proofErr w:type="spellEnd"/>
      <w:r w:rsidRPr="00E9083B">
        <w:rPr>
          <w:rStyle w:val="StyleUnderline"/>
        </w:rPr>
        <w:t xml:space="preserve"> that includes its own space station, it is likely that </w:t>
      </w:r>
      <w:r w:rsidRPr="002C5E41">
        <w:rPr>
          <w:rStyle w:val="StyleUnderline"/>
          <w:highlight w:val="green"/>
        </w:rPr>
        <w:t xml:space="preserve">there will be </w:t>
      </w:r>
      <w:r w:rsidRPr="00E14504">
        <w:rPr>
          <w:rStyle w:val="StyleUnderline"/>
        </w:rPr>
        <w:t>more</w:t>
      </w:r>
      <w:r w:rsidRPr="00E9083B">
        <w:rPr>
          <w:rStyle w:val="StyleUnderline"/>
        </w:rPr>
        <w:t xml:space="preserve"> such </w:t>
      </w:r>
      <w:r w:rsidRPr="00DE06BC">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DE06BC">
        <w:rPr>
          <w:rStyle w:val="Emphasis"/>
          <w:highlight w:val="green"/>
        </w:rPr>
        <w:t>Mars</w:t>
      </w:r>
      <w:r w:rsidRPr="00E9083B">
        <w:rPr>
          <w:rStyle w:val="StyleUnderline"/>
        </w:rPr>
        <w:t xml:space="preserve">, which clearly demonstrates </w:t>
      </w:r>
      <w:r w:rsidRPr="00DE06BC">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DE06BC">
        <w:rPr>
          <w:rStyle w:val="Emphasis"/>
          <w:highlight w:val="green"/>
        </w:rPr>
        <w:t>launch</w:t>
      </w:r>
      <w:r w:rsidRPr="00E9083B">
        <w:rPr>
          <w:rStyle w:val="Emphasis"/>
        </w:rPr>
        <w:t xml:space="preserve"> rockets whose spent stages can land </w:t>
      </w:r>
      <w:r w:rsidRPr="00DE06BC">
        <w:rPr>
          <w:rStyle w:val="Emphasis"/>
          <w:highlight w:val="green"/>
        </w:rPr>
        <w:t>without</w:t>
      </w:r>
      <w:r w:rsidRPr="00E9083B">
        <w:rPr>
          <w:rStyle w:val="Emphasis"/>
        </w:rPr>
        <w:t xml:space="preserve"> putting others at </w:t>
      </w:r>
      <w:r w:rsidRPr="00DE06BC">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DE06BC">
        <w:rPr>
          <w:rStyle w:val="Emphasis"/>
          <w:highlight w:val="green"/>
        </w:rPr>
        <w:t>it has not done</w:t>
      </w:r>
      <w:r w:rsidRPr="00E9083B">
        <w:rPr>
          <w:rStyle w:val="Emphasis"/>
        </w:rPr>
        <w:t xml:space="preserve"> so is odd</w:t>
      </w:r>
      <w:r w:rsidRPr="00711B24">
        <w:rPr>
          <w:sz w:val="12"/>
        </w:rPr>
        <w:t xml:space="preserve">. </w:t>
      </w:r>
      <w:r w:rsidRPr="00DE06BC">
        <w:rPr>
          <w:rStyle w:val="StyleUnderline"/>
          <w:highlight w:val="green"/>
        </w:rPr>
        <w:t xml:space="preserve">It is </w:t>
      </w:r>
      <w:r w:rsidRPr="00DE06BC">
        <w:rPr>
          <w:rStyle w:val="Emphasis"/>
          <w:highlight w:val="green"/>
        </w:rPr>
        <w:t>not</w:t>
      </w:r>
      <w:r w:rsidRPr="00E9083B">
        <w:rPr>
          <w:rStyle w:val="StyleUnderline"/>
        </w:rPr>
        <w:t xml:space="preserve"> exactly what can be </w:t>
      </w:r>
      <w:proofErr w:type="spellStart"/>
      <w:r w:rsidRPr="00E9083B">
        <w:rPr>
          <w:rStyle w:val="StyleUnderline"/>
        </w:rPr>
        <w:t>characterised</w:t>
      </w:r>
      <w:proofErr w:type="spellEnd"/>
      <w:r w:rsidRPr="00E9083B">
        <w:rPr>
          <w:rStyle w:val="StyleUnderline"/>
        </w:rPr>
        <w:t xml:space="preserve"> as </w:t>
      </w:r>
      <w:r w:rsidRPr="00DE06BC">
        <w:rPr>
          <w:rStyle w:val="Emphasis"/>
          <w:highlight w:val="green"/>
        </w:rPr>
        <w:t xml:space="preserve">responsible </w:t>
      </w:r>
      <w:proofErr w:type="spellStart"/>
      <w:r w:rsidRPr="00DE06BC">
        <w:rPr>
          <w:rStyle w:val="Emphasis"/>
          <w:highlight w:val="green"/>
        </w:rPr>
        <w:t>behaviour</w:t>
      </w:r>
      <w:proofErr w:type="spellEnd"/>
      <w:r w:rsidRPr="00DE06BC">
        <w:rPr>
          <w:rStyle w:val="Emphasis"/>
          <w:highlight w:val="green"/>
        </w:rPr>
        <w:t xml:space="preserve"> in space.</w:t>
      </w:r>
    </w:p>
    <w:p w14:paraId="27E574F4" w14:textId="77777777" w:rsidR="00591657" w:rsidRPr="00711B24" w:rsidRDefault="00591657" w:rsidP="00591657">
      <w:pPr>
        <w:rPr>
          <w:sz w:val="12"/>
        </w:rPr>
      </w:pPr>
      <w:r w:rsidRPr="00DE06BC">
        <w:rPr>
          <w:rStyle w:val="StyleUnderline"/>
          <w:highlight w:val="green"/>
        </w:rPr>
        <w:t>An</w:t>
      </w:r>
      <w:r w:rsidRPr="00E9083B">
        <w:rPr>
          <w:rStyle w:val="StyleUnderline"/>
        </w:rPr>
        <w:t xml:space="preserve">other </w:t>
      </w:r>
      <w:r w:rsidRPr="00DE06BC">
        <w:rPr>
          <w:rStyle w:val="StyleUnderline"/>
          <w:highlight w:val="green"/>
        </w:rPr>
        <w:t>example of 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DE06BC">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 xml:space="preserve">test in January 2007, at an altitude of 850 </w:t>
      </w:r>
      <w:proofErr w:type="spellStart"/>
      <w:r w:rsidRPr="00E9083B">
        <w:rPr>
          <w:rStyle w:val="StyleUnderline"/>
        </w:rPr>
        <w:t>kilometres</w:t>
      </w:r>
      <w:proofErr w:type="spellEnd"/>
      <w:r w:rsidRPr="00E9083B">
        <w:rPr>
          <w:rStyle w:val="StyleUnderline"/>
        </w:rPr>
        <w:t>, resulted in creating around 3,000 pieces of space debris.</w:t>
      </w:r>
      <w:r w:rsidRPr="00711B24">
        <w:rPr>
          <w:sz w:val="12"/>
        </w:rPr>
        <w:t xml:space="preserve"> </w:t>
      </w:r>
      <w:r w:rsidRPr="00E9083B">
        <w:rPr>
          <w:rStyle w:val="Emphasis"/>
        </w:rPr>
        <w:t xml:space="preserve">More significantly, it </w:t>
      </w:r>
      <w:r w:rsidRPr="00DE06BC">
        <w:rPr>
          <w:rStyle w:val="Emphasis"/>
          <w:highlight w:val="green"/>
        </w:rPr>
        <w:t>broke the unwritten</w:t>
      </w:r>
      <w:r w:rsidRPr="00E9083B">
        <w:rPr>
          <w:rStyle w:val="Emphasis"/>
        </w:rPr>
        <w:t xml:space="preserve"> </w:t>
      </w:r>
      <w:r w:rsidRPr="00DE06BC">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DE06BC">
        <w:rPr>
          <w:rStyle w:val="Emphasis"/>
          <w:highlight w:val="green"/>
        </w:rPr>
        <w:t>actions</w:t>
      </w:r>
      <w:r w:rsidRPr="00E9083B">
        <w:rPr>
          <w:rStyle w:val="Emphasis"/>
        </w:rPr>
        <w:t xml:space="preserve"> have </w:t>
      </w:r>
      <w:r w:rsidRPr="00DE06BC">
        <w:rPr>
          <w:rStyle w:val="Emphasis"/>
          <w:highlight w:val="green"/>
        </w:rPr>
        <w:t>led to a spiral</w:t>
      </w:r>
      <w:r w:rsidRPr="00E9083B">
        <w:rPr>
          <w:rStyle w:val="Emphasis"/>
        </w:rPr>
        <w:t xml:space="preserve"> </w:t>
      </w:r>
      <w:r w:rsidRPr="00DE06BC">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DE06BC">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DE06BC">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rsidRPr="00711B24">
        <w:rPr>
          <w:sz w:val="12"/>
        </w:rPr>
        <w:t xml:space="preserve">. Even so, </w:t>
      </w:r>
      <w:r w:rsidRPr="00E9083B">
        <w:rPr>
          <w:rStyle w:val="Emphasis"/>
        </w:rPr>
        <w:t xml:space="preserve">India did not react to it for more than a decade, but the final decision was a carefully calibrated and a direct response to China’s growing military space capabilities and its less-than responsible </w:t>
      </w:r>
      <w:proofErr w:type="spellStart"/>
      <w:r w:rsidRPr="00E9083B">
        <w:rPr>
          <w:rStyle w:val="Emphasis"/>
        </w:rPr>
        <w:t>behaviour</w:t>
      </w:r>
      <w:proofErr w:type="spellEnd"/>
      <w:r w:rsidRPr="00711B24">
        <w:rPr>
          <w:sz w:val="12"/>
        </w:rPr>
        <w:t xml:space="preserve">. </w:t>
      </w:r>
      <w:r w:rsidRPr="00E9083B">
        <w:rPr>
          <w:rStyle w:val="StyleUnderline"/>
        </w:rPr>
        <w:t xml:space="preserve">Other countries like </w:t>
      </w:r>
      <w:r w:rsidRPr="00DE06BC">
        <w:rPr>
          <w:rStyle w:val="Emphasis"/>
          <w:highlight w:val="green"/>
        </w:rPr>
        <w:t>Japan</w:t>
      </w:r>
      <w:r w:rsidRPr="00E9083B">
        <w:rPr>
          <w:rStyle w:val="StyleUnderline"/>
        </w:rPr>
        <w:t xml:space="preserve"> and </w:t>
      </w:r>
      <w:r w:rsidRPr="00DE06BC">
        <w:rPr>
          <w:rStyle w:val="Emphasis"/>
          <w:highlight w:val="green"/>
        </w:rPr>
        <w:t>France</w:t>
      </w:r>
      <w:r w:rsidRPr="00E9083B">
        <w:rPr>
          <w:rStyle w:val="StyleUnderline"/>
        </w:rPr>
        <w:t xml:space="preserve"> are also contemplating moves in this direction. </w:t>
      </w:r>
      <w:r w:rsidRPr="00DE06BC">
        <w:rPr>
          <w:rStyle w:val="Emphasis"/>
          <w:highlight w:val="green"/>
        </w:rPr>
        <w:t>Australia</w:t>
      </w:r>
      <w:r w:rsidRPr="00E9083B">
        <w:rPr>
          <w:rStyle w:val="StyleUnderline"/>
        </w:rPr>
        <w:t xml:space="preserve"> may not be far behind either.</w:t>
      </w:r>
    </w:p>
    <w:p w14:paraId="28C487D0" w14:textId="77777777" w:rsidR="00591657" w:rsidRPr="00711B24" w:rsidRDefault="00591657" w:rsidP="00591657">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169B01DE" w14:textId="77777777" w:rsidR="00591657" w:rsidRPr="00E9083B" w:rsidRDefault="00591657" w:rsidP="00591657">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53A36A2E" w14:textId="77777777" w:rsidR="00591657" w:rsidRPr="00711B24" w:rsidRDefault="00591657" w:rsidP="00591657">
      <w:pPr>
        <w:rPr>
          <w:sz w:val="12"/>
        </w:rPr>
      </w:pPr>
      <w:r w:rsidRPr="00711B24">
        <w:rPr>
          <w:sz w:val="12"/>
        </w:rPr>
        <w:t xml:space="preserve">Moriba Jah, an Associate Professor at The University of Texas at Austin argues in a media interview that </w:t>
      </w:r>
      <w:r w:rsidRPr="00D5746C">
        <w:rPr>
          <w:rStyle w:val="Emphasis"/>
        </w:rPr>
        <w:t>s</w:t>
      </w:r>
      <w:r w:rsidRPr="00E9083B">
        <w:rPr>
          <w:rStyle w:val="Emphasis"/>
        </w:rPr>
        <w:t xml:space="preserve">uch </w:t>
      </w:r>
      <w:r w:rsidRPr="00DE06BC">
        <w:rPr>
          <w:rStyle w:val="Emphasis"/>
          <w:highlight w:val="green"/>
        </w:rPr>
        <w:t>events are going to</w:t>
      </w:r>
      <w:r w:rsidRPr="00E9083B">
        <w:rPr>
          <w:rStyle w:val="Emphasis"/>
        </w:rPr>
        <w:t xml:space="preserve"> </w:t>
      </w:r>
      <w:r w:rsidRPr="00DE06BC">
        <w:rPr>
          <w:rStyle w:val="Emphasis"/>
          <w:highlight w:val="green"/>
        </w:rPr>
        <w:t>become more common</w:t>
      </w:r>
      <w:r w:rsidRPr="00E9083B">
        <w:rPr>
          <w:rStyle w:val="Emphasis"/>
        </w:rPr>
        <w:t xml:space="preserve">, and will happen more frequently and, therefore, humanity should come together to “jointly manage near earth space as a </w:t>
      </w:r>
      <w:proofErr w:type="gramStart"/>
      <w:r w:rsidRPr="00E9083B">
        <w:rPr>
          <w:rStyle w:val="Emphasis"/>
        </w:rPr>
        <w:t>commons</w:t>
      </w:r>
      <w:proofErr w:type="gramEnd"/>
      <w:r w:rsidRPr="00E9083B">
        <w:rPr>
          <w:rStyle w:val="Emphasis"/>
        </w:rPr>
        <w:t xml:space="preserve"> in need of coordination, protocols, and practices to </w:t>
      </w:r>
      <w:proofErr w:type="spellStart"/>
      <w:r w:rsidRPr="00E9083B">
        <w:rPr>
          <w:rStyle w:val="Emphasis"/>
        </w:rPr>
        <w:t>maximise</w:t>
      </w:r>
      <w:proofErr w:type="spellEnd"/>
      <w:r w:rsidRPr="00E9083B">
        <w:rPr>
          <w:rStyle w:val="Emphasis"/>
        </w:rPr>
        <w:t xml:space="preserv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DE06BC">
        <w:rPr>
          <w:rStyle w:val="Emphasis"/>
          <w:highlight w:val="green"/>
        </w:rPr>
        <w:t>China’s actions cannot be condoned</w:t>
      </w:r>
      <w:r w:rsidRPr="00E9083B">
        <w:rPr>
          <w:rStyle w:val="Emphasis"/>
        </w:rPr>
        <w:t xml:space="preserve"> either.</w:t>
      </w:r>
    </w:p>
    <w:p w14:paraId="3F2D39F5" w14:textId="77777777" w:rsidR="00591657" w:rsidRPr="00E9083B" w:rsidRDefault="00591657" w:rsidP="00591657">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 xml:space="preserve">space players to ensure that their actions do not contribute to further pollution of space and make it unusable in the near term. States </w:t>
      </w:r>
      <w:proofErr w:type="gramStart"/>
      <w:r w:rsidRPr="00E9083B">
        <w:rPr>
          <w:rStyle w:val="StyleUnderline"/>
        </w:rPr>
        <w:t>have to</w:t>
      </w:r>
      <w:proofErr w:type="gramEnd"/>
      <w:r w:rsidRPr="00E9083B">
        <w:rPr>
          <w:rStyle w:val="StyleUnderline"/>
        </w:rPr>
        <w:t xml:space="preserve"> invest in technologies that would aid in cleaning up and getting rid of some of the debris. States also need to come together in developing norms, rules of the road, and legally binding and political instruments on large rocket body re-entries.</w:t>
      </w:r>
    </w:p>
    <w:p w14:paraId="45153E46" w14:textId="77777777" w:rsidR="00591657" w:rsidRPr="00E9083B" w:rsidRDefault="00591657" w:rsidP="00591657">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5B02EE34" w14:textId="77777777" w:rsidR="00591657" w:rsidRPr="00711B24" w:rsidRDefault="00591657" w:rsidP="00591657">
      <w:pPr>
        <w:rPr>
          <w:sz w:val="12"/>
        </w:rPr>
      </w:pPr>
      <w:r w:rsidRPr="00711B24">
        <w:rPr>
          <w:sz w:val="12"/>
        </w:rPr>
        <w:t>While he is correct to note that the issue is complicated</w:t>
      </w:r>
      <w:r w:rsidRPr="00E9083B">
        <w:rPr>
          <w:rStyle w:val="Emphasis"/>
        </w:rPr>
        <w:t xml:space="preserve">, it is also true that </w:t>
      </w:r>
      <w:r w:rsidRPr="00DE06BC">
        <w:rPr>
          <w:rStyle w:val="Emphasis"/>
          <w:highlight w:val="green"/>
        </w:rPr>
        <w:t>countries like China have a terrible track</w:t>
      </w:r>
      <w:r w:rsidRPr="00E9083B">
        <w:rPr>
          <w:rStyle w:val="Emphasis"/>
        </w:rPr>
        <w:t xml:space="preserve"> </w:t>
      </w:r>
      <w:r w:rsidRPr="00DE06BC">
        <w:rPr>
          <w:rStyle w:val="Emphasis"/>
          <w:highlight w:val="green"/>
        </w:rPr>
        <w:t>record when it comes to</w:t>
      </w:r>
      <w:r w:rsidRPr="00E9083B">
        <w:rPr>
          <w:rStyle w:val="Emphasis"/>
        </w:rPr>
        <w:t xml:space="preserve"> meeting their </w:t>
      </w:r>
      <w:r w:rsidRPr="00DE06BC">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w:t>
      </w:r>
      <w:proofErr w:type="spellStart"/>
      <w:r w:rsidRPr="00E9083B">
        <w:rPr>
          <w:rStyle w:val="Emphasis"/>
        </w:rPr>
        <w:t>programme</w:t>
      </w:r>
      <w:proofErr w:type="spellEnd"/>
      <w:r w:rsidRPr="00E9083B">
        <w:rPr>
          <w:rStyle w:val="Emphasis"/>
        </w:rPr>
        <w:t xml:space="preserve">, </w:t>
      </w:r>
      <w:r w:rsidRPr="00DE06BC">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DE06BC">
        <w:rPr>
          <w:rStyle w:val="Emphasis"/>
          <w:highlight w:val="green"/>
        </w:rPr>
        <w:t>This puts the whole international community</w:t>
      </w:r>
      <w:r w:rsidRPr="00E9083B">
        <w:rPr>
          <w:rStyle w:val="Emphasis"/>
        </w:rPr>
        <w:t xml:space="preserve"> </w:t>
      </w:r>
      <w:r w:rsidRPr="00DE06BC">
        <w:rPr>
          <w:rStyle w:val="Emphasis"/>
          <w:highlight w:val="green"/>
        </w:rPr>
        <w:t>in a bind</w:t>
      </w:r>
      <w:r w:rsidRPr="00711B24">
        <w:rPr>
          <w:sz w:val="12"/>
        </w:rPr>
        <w:t xml:space="preserve">. </w:t>
      </w:r>
      <w:r w:rsidRPr="00E9083B">
        <w:rPr>
          <w:rStyle w:val="StyleUnderline"/>
        </w:rPr>
        <w:t xml:space="preserve">If we </w:t>
      </w:r>
      <w:proofErr w:type="gramStart"/>
      <w:r w:rsidRPr="00E9083B">
        <w:rPr>
          <w:rStyle w:val="StyleUnderline"/>
        </w:rPr>
        <w:t>have to</w:t>
      </w:r>
      <w:proofErr w:type="gramEnd"/>
      <w:r w:rsidRPr="00E9083B">
        <w:rPr>
          <w:rStyle w:val="StyleUnderline"/>
        </w:rPr>
        <w:t xml:space="preserve">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1A791483" w14:textId="77777777" w:rsidR="00591657" w:rsidRPr="00711B24" w:rsidRDefault="00591657" w:rsidP="00591657">
      <w:pPr>
        <w:shd w:val="clear" w:color="auto" w:fill="FFFFFF"/>
        <w:spacing w:after="150" w:line="240" w:lineRule="auto"/>
        <w:rPr>
          <w:rFonts w:eastAsia="Times New Roman"/>
          <w:sz w:val="12"/>
          <w:szCs w:val="22"/>
        </w:rPr>
      </w:pPr>
    </w:p>
    <w:p w14:paraId="3214B457" w14:textId="77777777" w:rsidR="00591657" w:rsidRDefault="00591657" w:rsidP="00591657">
      <w:pPr>
        <w:pStyle w:val="Heading3"/>
      </w:pPr>
      <w:r>
        <w:t>1AC – Framing</w:t>
      </w:r>
    </w:p>
    <w:p w14:paraId="5F5743C5" w14:textId="77777777" w:rsidR="00591657" w:rsidRPr="00A355C6" w:rsidRDefault="00591657" w:rsidP="00591657">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31CFD86D" w14:textId="77777777" w:rsidR="00591657" w:rsidRPr="00A355C6" w:rsidRDefault="00591657" w:rsidP="00591657">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0DAE8ABE" w14:textId="77777777" w:rsidR="00591657" w:rsidRPr="00F601E6" w:rsidRDefault="00591657" w:rsidP="00591657"/>
    <w:p w14:paraId="7C0D56E3" w14:textId="77777777" w:rsidR="00591657" w:rsidRPr="00F601E6" w:rsidRDefault="00591657" w:rsidP="00591657"/>
    <w:p w14:paraId="26CB47B0" w14:textId="77777777" w:rsidR="00591657" w:rsidRPr="00F601E6" w:rsidRDefault="00591657" w:rsidP="00591657"/>
    <w:p w14:paraId="5F8A0347" w14:textId="77777777" w:rsidR="00591657" w:rsidRPr="00F601E6" w:rsidRDefault="00591657" w:rsidP="00591657"/>
    <w:p w14:paraId="31785A9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C4F5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F5B"/>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1657"/>
    <w:rsid w:val="005A4D4E"/>
    <w:rsid w:val="005A7237"/>
    <w:rsid w:val="005B21FA"/>
    <w:rsid w:val="005B3244"/>
    <w:rsid w:val="005B6EE8"/>
    <w:rsid w:val="005B7731"/>
    <w:rsid w:val="005C4515"/>
    <w:rsid w:val="005C5602"/>
    <w:rsid w:val="005C74A6"/>
    <w:rsid w:val="005D3B4D"/>
    <w:rsid w:val="005D615C"/>
    <w:rsid w:val="005E1860"/>
    <w:rsid w:val="005F013A"/>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47BC"/>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8F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2CEFF9"/>
  <w14:defaultImageDpi w14:val="300"/>
  <w15:docId w15:val="{9F70CABA-04A3-A34C-BE76-E97D518CD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C4F5B"/>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4C4F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4C4F5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4C4F5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4C4F5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C4F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4F5B"/>
  </w:style>
  <w:style w:type="character" w:customStyle="1" w:styleId="Heading1Char">
    <w:name w:val="Heading 1 Char"/>
    <w:aliases w:val="Pocket Char"/>
    <w:basedOn w:val="DefaultParagraphFont"/>
    <w:link w:val="Heading1"/>
    <w:uiPriority w:val="9"/>
    <w:rsid w:val="004C4F5B"/>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4C4F5B"/>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4C4F5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4C4F5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4C4F5B"/>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4C4F5B"/>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4C4F5B"/>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C4F5B"/>
    <w:rPr>
      <w:color w:val="auto"/>
      <w:u w:val="none"/>
    </w:rPr>
  </w:style>
  <w:style w:type="character" w:styleId="Hyperlink">
    <w:name w:val="Hyperlink"/>
    <w:basedOn w:val="DefaultParagraphFont"/>
    <w:uiPriority w:val="99"/>
    <w:semiHidden/>
    <w:unhideWhenUsed/>
    <w:rsid w:val="004C4F5B"/>
    <w:rPr>
      <w:color w:val="auto"/>
      <w:u w:val="none"/>
    </w:rPr>
  </w:style>
  <w:style w:type="paragraph" w:styleId="DocumentMap">
    <w:name w:val="Document Map"/>
    <w:basedOn w:val="Normal"/>
    <w:link w:val="DocumentMapChar"/>
    <w:uiPriority w:val="99"/>
    <w:semiHidden/>
    <w:unhideWhenUsed/>
    <w:rsid w:val="004C4F5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C4F5B"/>
    <w:rPr>
      <w:rFonts w:ascii="Lucida Grande" w:hAnsi="Lucida Grande" w:cs="Lucida Grande"/>
    </w:rPr>
  </w:style>
  <w:style w:type="paragraph" w:customStyle="1" w:styleId="Emphasis1">
    <w:name w:val="Emphasis1"/>
    <w:basedOn w:val="Normal"/>
    <w:link w:val="Emphasis"/>
    <w:autoRedefine/>
    <w:uiPriority w:val="20"/>
    <w:qFormat/>
    <w:rsid w:val="00591657"/>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fleming2025/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6250</Words>
  <Characters>35627</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41794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Mia Fleming</cp:lastModifiedBy>
  <cp:revision>2</cp:revision>
  <dcterms:created xsi:type="dcterms:W3CDTF">2022-02-19T15:37:00Z</dcterms:created>
  <dcterms:modified xsi:type="dcterms:W3CDTF">2022-02-19T15:37:00Z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