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8E649" w14:textId="57A728EE" w:rsidR="000D1ED2" w:rsidRDefault="000D1ED2" w:rsidP="000D1ED2">
      <w:pPr>
        <w:pStyle w:val="Heading1"/>
      </w:pPr>
      <w:r>
        <w:t xml:space="preserve">1nc vs. </w:t>
      </w:r>
      <w:r w:rsidRPr="000D1ED2">
        <w:t>Mission San Jose SS</w:t>
      </w:r>
    </w:p>
    <w:p w14:paraId="36F76B9E" w14:textId="77777777" w:rsidR="000D1ED2" w:rsidRDefault="000D1ED2" w:rsidP="000D1ED2">
      <w:pPr>
        <w:pStyle w:val="Heading3"/>
      </w:pPr>
      <w:r>
        <w:lastRenderedPageBreak/>
        <w:t>1NC – Off</w:t>
      </w:r>
    </w:p>
    <w:p w14:paraId="4CE851DB" w14:textId="77777777" w:rsidR="000D1ED2" w:rsidRPr="00FE51A3" w:rsidRDefault="000D1ED2" w:rsidP="000D1ED2">
      <w:pPr>
        <w:pStyle w:val="Heading4"/>
        <w:rPr>
          <w:rFonts w:asciiTheme="majorHAnsi" w:hAnsiTheme="majorHAnsi" w:cstheme="majorHAnsi"/>
        </w:rPr>
      </w:pPr>
      <w:r w:rsidRPr="00FE51A3">
        <w:rPr>
          <w:rFonts w:asciiTheme="majorHAnsi" w:hAnsiTheme="majorHAnsi" w:cstheme="majorHAnsi"/>
        </w:rPr>
        <w:t>Biotech industry strong now</w:t>
      </w:r>
    </w:p>
    <w:p w14:paraId="07992703" w14:textId="77777777" w:rsidR="000D1ED2" w:rsidRPr="00FE51A3" w:rsidRDefault="000D1ED2" w:rsidP="000D1ED2">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197A5983" w14:textId="77777777" w:rsidR="000D1ED2" w:rsidRPr="00B73CE8" w:rsidRDefault="000D1ED2" w:rsidP="000D1ED2">
      <w:pPr>
        <w:rPr>
          <w:rFonts w:asciiTheme="majorHAnsi" w:hAnsiTheme="majorHAnsi" w:cstheme="majorHAnsi"/>
          <w:sz w:val="12"/>
        </w:rPr>
      </w:pPr>
      <w:r w:rsidRPr="00B73CE8">
        <w:rPr>
          <w:rFonts w:asciiTheme="majorHAnsi" w:hAnsiTheme="majorHAnsi" w:cstheme="majorHAnsi"/>
          <w:sz w:val="12"/>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B73CE8">
        <w:rPr>
          <w:rFonts w:asciiTheme="majorHAnsi" w:hAnsiTheme="majorHAnsi" w:cstheme="majorHAnsi"/>
          <w:sz w:val="12"/>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B73CE8">
        <w:rPr>
          <w:rFonts w:asciiTheme="majorHAnsi" w:hAnsiTheme="majorHAnsi" w:cstheme="majorHAnsi"/>
          <w:sz w:val="12"/>
        </w:rPr>
        <w:t xml:space="preserve"> they had in January </w:t>
      </w:r>
      <w:r w:rsidRPr="002669A1">
        <w:rPr>
          <w:rStyle w:val="StyleUnderline"/>
          <w:rFonts w:asciiTheme="majorHAnsi" w:hAnsiTheme="majorHAnsi" w:cstheme="majorHAnsi"/>
          <w:highlight w:val="green"/>
        </w:rPr>
        <w:t>2020</w:t>
      </w:r>
      <w:r w:rsidRPr="00B73CE8">
        <w:rPr>
          <w:rFonts w:asciiTheme="majorHAnsi" w:hAnsiTheme="majorHAnsi" w:cstheme="majorHAnsi"/>
          <w:sz w:val="12"/>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B73CE8">
        <w:rPr>
          <w:rFonts w:asciiTheme="majorHAnsi" w:hAnsiTheme="majorHAnsi" w:cstheme="majorHAnsi"/>
          <w:sz w:val="12"/>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B73CE8">
        <w:rPr>
          <w:rFonts w:asciiTheme="majorHAnsi" w:hAnsiTheme="majorHAnsi" w:cstheme="majorHAnsi"/>
          <w:sz w:val="12"/>
        </w:rPr>
        <w:t xml:space="preserve"> (Exhibit 3).6</w:t>
      </w:r>
    </w:p>
    <w:p w14:paraId="05C8ABA5" w14:textId="77777777" w:rsidR="000D1ED2" w:rsidRPr="00B73CE8" w:rsidRDefault="000D1ED2" w:rsidP="000D1ED2">
      <w:pPr>
        <w:rPr>
          <w:rFonts w:asciiTheme="majorHAnsi" w:hAnsiTheme="majorHAnsi" w:cstheme="majorHAnsi"/>
          <w:sz w:val="12"/>
          <w:szCs w:val="12"/>
        </w:rPr>
      </w:pPr>
      <w:r w:rsidRPr="00B73CE8">
        <w:rPr>
          <w:rFonts w:asciiTheme="majorHAnsi" w:hAnsiTheme="majorHAnsi" w:cstheme="majorHAnsi"/>
          <w:sz w:val="12"/>
          <w:szCs w:val="12"/>
        </w:rPr>
        <w:t>What about SPACs?</w:t>
      </w:r>
    </w:p>
    <w:p w14:paraId="7E6D7D21" w14:textId="77777777" w:rsidR="000D1ED2" w:rsidRPr="00B73CE8" w:rsidRDefault="000D1ED2" w:rsidP="000D1ED2">
      <w:pPr>
        <w:rPr>
          <w:rFonts w:asciiTheme="majorHAnsi" w:hAnsiTheme="majorHAnsi" w:cstheme="majorHAnsi"/>
          <w:sz w:val="12"/>
          <w:szCs w:val="12"/>
        </w:rPr>
      </w:pPr>
      <w:r w:rsidRPr="00B73CE8">
        <w:rPr>
          <w:rFonts w:asciiTheme="majorHAnsi" w:hAnsiTheme="majorHAnsi" w:cstheme="majorHAnsi"/>
          <w:sz w:val="12"/>
          <w:szCs w:val="12"/>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B73CE8">
        <w:rPr>
          <w:rFonts w:asciiTheme="majorHAnsi" w:hAnsiTheme="majorHAnsi" w:cstheme="majorHAnsi"/>
          <w:sz w:val="12"/>
          <w:szCs w:val="12"/>
        </w:rPr>
        <w:t>biotechs</w:t>
      </w:r>
      <w:proofErr w:type="spellEnd"/>
      <w:r w:rsidRPr="00B73CE8">
        <w:rPr>
          <w:rFonts w:asciiTheme="majorHAnsi" w:hAnsiTheme="majorHAnsi" w:cstheme="majorHAnsi"/>
          <w:sz w:val="12"/>
          <w:szCs w:val="12"/>
        </w:rPr>
        <w:t xml:space="preserve"> may be part of their story.</w:t>
      </w:r>
    </w:p>
    <w:p w14:paraId="496650ED" w14:textId="77777777" w:rsidR="000D1ED2" w:rsidRPr="00B73CE8" w:rsidRDefault="000D1ED2" w:rsidP="000D1ED2">
      <w:pPr>
        <w:rPr>
          <w:rFonts w:asciiTheme="majorHAnsi" w:hAnsiTheme="majorHAnsi" w:cstheme="majorHAnsi"/>
          <w:sz w:val="12"/>
          <w:szCs w:val="12"/>
        </w:rPr>
      </w:pPr>
      <w:r w:rsidRPr="00B73CE8">
        <w:rPr>
          <w:rFonts w:asciiTheme="majorHAnsi" w:hAnsiTheme="majorHAnsi" w:cstheme="majorHAnsi"/>
          <w:sz w:val="12"/>
          <w:szCs w:val="12"/>
        </w:rPr>
        <w:t>Fundamentals continue strong</w:t>
      </w:r>
    </w:p>
    <w:p w14:paraId="753B6A56" w14:textId="77777777" w:rsidR="000D1ED2" w:rsidRPr="00FE51A3" w:rsidRDefault="000D1ED2" w:rsidP="000D1ED2">
      <w:pPr>
        <w:rPr>
          <w:rStyle w:val="StyleUnderline"/>
          <w:rFonts w:asciiTheme="majorHAnsi" w:hAnsiTheme="majorHAnsi" w:cstheme="majorHAnsi"/>
        </w:rPr>
      </w:pPr>
      <w:r w:rsidRPr="00B73CE8">
        <w:rPr>
          <w:rFonts w:asciiTheme="majorHAnsi" w:hAnsiTheme="majorHAnsi" w:cstheme="majorHAnsi"/>
          <w:sz w:val="12"/>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B73CE8">
        <w:rPr>
          <w:rFonts w:asciiTheme="majorHAnsi" w:hAnsiTheme="majorHAnsi" w:cstheme="majorHAnsi"/>
          <w:sz w:val="12"/>
        </w:rPr>
        <w:t xml:space="preserve">during the worst economic crisis in decades, they cited </w:t>
      </w:r>
      <w:r w:rsidRPr="00FE51A3">
        <w:rPr>
          <w:rStyle w:val="StyleUnderline"/>
          <w:rFonts w:asciiTheme="majorHAnsi" w:hAnsiTheme="majorHAnsi" w:cstheme="majorHAnsi"/>
        </w:rPr>
        <w:t>innovation</w:t>
      </w:r>
      <w:r w:rsidRPr="00B73CE8">
        <w:rPr>
          <w:rFonts w:asciiTheme="majorHAnsi" w:hAnsiTheme="majorHAnsi" w:cstheme="majorHAnsi"/>
          <w:sz w:val="12"/>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036B6812" w14:textId="77777777" w:rsidR="000D1ED2" w:rsidRPr="00FE51A3" w:rsidRDefault="000D1ED2" w:rsidP="000D1ED2">
      <w:pPr>
        <w:rPr>
          <w:rStyle w:val="StyleUnderline"/>
          <w:rFonts w:asciiTheme="majorHAnsi" w:hAnsiTheme="majorHAnsi" w:cstheme="majorHAnsi"/>
        </w:rPr>
      </w:pPr>
      <w:r w:rsidRPr="00B73CE8">
        <w:rPr>
          <w:rFonts w:asciiTheme="majorHAnsi" w:hAnsiTheme="majorHAnsi" w:cstheme="majorHAnsi"/>
          <w:sz w:val="12"/>
        </w:rPr>
        <w:t xml:space="preserve">In the present day, many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along with the wider pharmaceutical industry, are taking steps to address the COVID-19 pandemic. Together,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and pharma companies have more than 250 vaccine candidates in their pipelines,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4A8433B6" w14:textId="77777777" w:rsidR="000D1ED2" w:rsidRPr="00B73CE8" w:rsidRDefault="000D1ED2" w:rsidP="000D1ED2">
      <w:pPr>
        <w:rPr>
          <w:rFonts w:asciiTheme="majorHAnsi" w:hAnsiTheme="majorHAnsi" w:cstheme="majorHAnsi"/>
          <w:sz w:val="12"/>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B73CE8">
        <w:rPr>
          <w:rFonts w:asciiTheme="majorHAnsi" w:hAnsiTheme="majorHAnsi" w:cstheme="majorHAnsi"/>
          <w:sz w:val="12"/>
        </w:rPr>
        <w:t xml:space="preserve"> as a whole </w:t>
      </w:r>
      <w:r w:rsidRPr="00FE51A3">
        <w:rPr>
          <w:rStyle w:val="StyleUnderline"/>
          <w:rFonts w:asciiTheme="majorHAnsi" w:hAnsiTheme="majorHAnsi" w:cstheme="majorHAnsi"/>
        </w:rPr>
        <w:t>is less dependent on economic cycles</w:t>
      </w:r>
      <w:r w:rsidRPr="00B73CE8">
        <w:rPr>
          <w:rFonts w:asciiTheme="majorHAnsi" w:hAnsiTheme="majorHAnsi" w:cstheme="majorHAnsi"/>
          <w:sz w:val="12"/>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B73CE8">
        <w:rPr>
          <w:rFonts w:asciiTheme="majorHAnsi" w:hAnsiTheme="majorHAnsi" w:cstheme="majorHAnsi"/>
          <w:sz w:val="12"/>
        </w:rPr>
        <w:t xml:space="preserve"> than is the case in most other industries.</w:t>
      </w:r>
    </w:p>
    <w:p w14:paraId="4CC0974C" w14:textId="77777777" w:rsidR="000D1ED2" w:rsidRPr="00B73CE8" w:rsidRDefault="000D1ED2" w:rsidP="000D1ED2">
      <w:pPr>
        <w:rPr>
          <w:rFonts w:asciiTheme="majorHAnsi" w:hAnsiTheme="majorHAnsi" w:cstheme="majorHAnsi"/>
          <w:sz w:val="12"/>
        </w:rPr>
      </w:pPr>
      <w:r w:rsidRPr="00B73CE8">
        <w:rPr>
          <w:rFonts w:asciiTheme="majorHAnsi" w:hAnsiTheme="majorHAnsi" w:cstheme="majorHAnsi"/>
          <w:sz w:val="12"/>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B73CE8">
        <w:rPr>
          <w:rFonts w:asciiTheme="majorHAnsi" w:hAnsiTheme="majorHAnsi" w:cstheme="majorHAnsi"/>
          <w:sz w:val="12"/>
        </w:rPr>
        <w:t xml:space="preserve"> With </w:t>
      </w:r>
      <w:r w:rsidRPr="00FE51A3">
        <w:rPr>
          <w:rStyle w:val="StyleUnderline"/>
          <w:rFonts w:asciiTheme="majorHAnsi" w:hAnsiTheme="majorHAnsi" w:cstheme="majorHAnsi"/>
        </w:rPr>
        <w:t>the top dozen pharma companies having more than $170 billion in excess reserves</w:t>
      </w:r>
      <w:r w:rsidRPr="00B73CE8">
        <w:rPr>
          <w:rFonts w:asciiTheme="majorHAnsi" w:hAnsiTheme="majorHAnsi" w:cstheme="majorHAnsi"/>
          <w:sz w:val="12"/>
        </w:rPr>
        <w:t xml:space="preserve"> that could be available </w:t>
      </w:r>
      <w:r w:rsidRPr="00FE51A3">
        <w:rPr>
          <w:rStyle w:val="StyleUnderline"/>
          <w:rFonts w:asciiTheme="majorHAnsi" w:hAnsiTheme="majorHAnsi" w:cstheme="majorHAnsi"/>
        </w:rPr>
        <w:t>for spending on M&amp;A,</w:t>
      </w:r>
      <w:r w:rsidRPr="00B73CE8">
        <w:rPr>
          <w:rFonts w:asciiTheme="majorHAnsi" w:hAnsiTheme="majorHAnsi" w:cstheme="majorHAnsi"/>
          <w:sz w:val="12"/>
        </w:rPr>
        <w:t xml:space="preserve"> the prospects for further financing and deal making look promising.</w:t>
      </w:r>
    </w:p>
    <w:p w14:paraId="137911B5" w14:textId="77777777" w:rsidR="000D1ED2" w:rsidRPr="00B73CE8" w:rsidRDefault="000D1ED2" w:rsidP="000D1ED2">
      <w:pPr>
        <w:rPr>
          <w:rFonts w:asciiTheme="majorHAnsi" w:hAnsiTheme="majorHAnsi" w:cstheme="majorHAnsi"/>
          <w:sz w:val="12"/>
        </w:rPr>
      </w:pPr>
      <w:r w:rsidRPr="00B73CE8">
        <w:rPr>
          <w:rFonts w:asciiTheme="majorHAnsi" w:hAnsiTheme="majorHAnsi" w:cstheme="majorHAnsi"/>
          <w:sz w:val="12"/>
        </w:rPr>
        <w:t xml:space="preserve">For these and other reasons, </w:t>
      </w:r>
      <w:r w:rsidRPr="00FE51A3">
        <w:rPr>
          <w:rStyle w:val="StyleUnderline"/>
          <w:rFonts w:asciiTheme="majorHAnsi" w:hAnsiTheme="majorHAnsi" w:cstheme="majorHAnsi"/>
        </w:rPr>
        <w:t xml:space="preserve">many investors regard biotech as a safe haven. </w:t>
      </w:r>
      <w:r w:rsidRPr="00B73CE8">
        <w:rPr>
          <w:rFonts w:asciiTheme="majorHAnsi" w:hAnsiTheme="majorHAnsi" w:cstheme="majorHAnsi"/>
          <w:sz w:val="12"/>
        </w:rPr>
        <w:t>One interviewee felt it had benefited from a halo effect during the pandemic.</w:t>
      </w:r>
    </w:p>
    <w:p w14:paraId="26A91117" w14:textId="77777777" w:rsidR="000D1ED2" w:rsidRPr="00B73CE8" w:rsidRDefault="000D1ED2" w:rsidP="000D1ED2">
      <w:pPr>
        <w:rPr>
          <w:rFonts w:asciiTheme="majorHAnsi" w:hAnsiTheme="majorHAnsi" w:cstheme="majorHAnsi"/>
          <w:sz w:val="12"/>
          <w:szCs w:val="12"/>
        </w:rPr>
      </w:pPr>
      <w:r w:rsidRPr="00B73CE8">
        <w:rPr>
          <w:rFonts w:asciiTheme="majorHAnsi" w:hAnsiTheme="majorHAnsi" w:cstheme="majorHAnsi"/>
          <w:sz w:val="12"/>
          <w:szCs w:val="12"/>
        </w:rPr>
        <w:t>More innovation on the horizon</w:t>
      </w:r>
    </w:p>
    <w:p w14:paraId="3F016C02" w14:textId="77777777" w:rsidR="000D1ED2" w:rsidRPr="00B73CE8" w:rsidRDefault="000D1ED2" w:rsidP="000D1ED2">
      <w:pPr>
        <w:rPr>
          <w:rFonts w:asciiTheme="majorHAnsi" w:hAnsiTheme="majorHAnsi" w:cstheme="majorHAnsi"/>
          <w:sz w:val="12"/>
        </w:rPr>
      </w:pPr>
      <w:r w:rsidRPr="00B73CE8">
        <w:rPr>
          <w:rFonts w:asciiTheme="majorHAnsi" w:hAnsiTheme="majorHAnsi" w:cstheme="majorHAnsi"/>
          <w:sz w:val="12"/>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B73CE8">
        <w:rPr>
          <w:rFonts w:asciiTheme="majorHAnsi" w:hAnsiTheme="majorHAnsi" w:cstheme="majorHAnsi"/>
          <w:sz w:val="12"/>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B73CE8">
        <w:rPr>
          <w:rFonts w:asciiTheme="majorHAnsi" w:hAnsiTheme="majorHAnsi" w:cstheme="majorHAnsi"/>
          <w:sz w:val="12"/>
        </w:rPr>
        <w:t xml:space="preserve">than between 2013 and 2018, whereas Phase III assets have maintained much the same pace. There could be many reasons for this, but it is worth noting that </w:t>
      </w:r>
      <w:proofErr w:type="spellStart"/>
      <w:r w:rsidRPr="00B73CE8">
        <w:rPr>
          <w:rFonts w:asciiTheme="majorHAnsi" w:hAnsiTheme="majorHAnsi" w:cstheme="majorHAnsi"/>
          <w:sz w:val="12"/>
        </w:rPr>
        <w:t>biotechs</w:t>
      </w:r>
      <w:proofErr w:type="spellEnd"/>
      <w:r w:rsidRPr="00B73CE8">
        <w:rPr>
          <w:rFonts w:asciiTheme="majorHAnsi" w:hAnsiTheme="majorHAnsi" w:cstheme="majorHAnsi"/>
          <w:sz w:val="12"/>
        </w:rPr>
        <w:t xml:space="preserve"> with Phase I and Phase II assets as their lead assets have accounted for more than half of biotech IPOs. Having an early IPO gives a biotech earlier access to capital and leaves it with more scope to concentrate on science.</w:t>
      </w:r>
    </w:p>
    <w:p w14:paraId="34995B99" w14:textId="77777777" w:rsidR="000D1ED2" w:rsidRDefault="000D1ED2" w:rsidP="000D1ED2"/>
    <w:p w14:paraId="7A5BD25F" w14:textId="77777777" w:rsidR="000D1ED2" w:rsidRPr="00D1700D" w:rsidRDefault="000D1ED2" w:rsidP="000D1ED2">
      <w:pPr>
        <w:pStyle w:val="Heading4"/>
        <w:rPr>
          <w:rFonts w:cs="Calibri"/>
          <w:u w:val="single"/>
        </w:rPr>
      </w:pPr>
      <w:r w:rsidRPr="00D1700D">
        <w:rPr>
          <w:rFonts w:cs="Calibri"/>
        </w:rPr>
        <w:lastRenderedPageBreak/>
        <w:t xml:space="preserve">Lack of IP protection makes medical innovation prohibitively </w:t>
      </w:r>
      <w:r w:rsidRPr="00D1700D">
        <w:rPr>
          <w:rFonts w:cs="Calibri"/>
          <w:u w:val="single"/>
        </w:rPr>
        <w:t>risky</w:t>
      </w:r>
      <w:r w:rsidRPr="00D1700D">
        <w:rPr>
          <w:rFonts w:cs="Calibri"/>
        </w:rPr>
        <w:t xml:space="preserve"> and </w:t>
      </w:r>
      <w:r w:rsidRPr="00D1700D">
        <w:rPr>
          <w:rFonts w:cs="Calibri"/>
          <w:u w:val="single"/>
        </w:rPr>
        <w:t>expensive</w:t>
      </w:r>
    </w:p>
    <w:p w14:paraId="2FA285E4" w14:textId="77777777" w:rsidR="000D1ED2" w:rsidRPr="00D1700D" w:rsidRDefault="000D1ED2" w:rsidP="000D1ED2">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 xml:space="preserve">The Roles of Patents and Research </w:t>
      </w:r>
      <w:proofErr w:type="gramStart"/>
      <w:r w:rsidRPr="00D1700D">
        <w:rPr>
          <w:szCs w:val="16"/>
        </w:rPr>
        <w:t>And</w:t>
      </w:r>
      <w:proofErr w:type="gramEnd"/>
      <w:r w:rsidRPr="00D1700D">
        <w:rPr>
          <w:szCs w:val="16"/>
        </w:rPr>
        <w:t xml:space="preserve"> Development Incentives In Biopharmaceutical Innovation,” Health Affairs, 2/2015] JL</w:t>
      </w:r>
    </w:p>
    <w:p w14:paraId="08F74D94" w14:textId="77777777" w:rsidR="000D1ED2" w:rsidRPr="006F506E" w:rsidRDefault="000D1ED2" w:rsidP="000D1ED2">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1267E0C3" w14:textId="77777777" w:rsidR="000D1ED2" w:rsidRPr="006F506E" w:rsidRDefault="000D1ED2" w:rsidP="000D1ED2">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362662F2" w14:textId="77777777" w:rsidR="000D1ED2" w:rsidRPr="006F506E" w:rsidRDefault="000D1ED2" w:rsidP="000D1ED2">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w:t>
      </w:r>
      <w:proofErr w:type="gramStart"/>
      <w:r w:rsidRPr="006F506E">
        <w:rPr>
          <w:sz w:val="12"/>
        </w:rPr>
        <w:t>provide</w:t>
      </w:r>
      <w:proofErr w:type="gramEnd"/>
      <w:r w:rsidRPr="006F506E">
        <w:rPr>
          <w:sz w:val="12"/>
        </w:rPr>
        <w:t xml:space="preserv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79AEAA0A" w14:textId="77777777" w:rsidR="000D1ED2" w:rsidRPr="006F506E" w:rsidRDefault="000D1ED2" w:rsidP="000D1ED2">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3CBE3074" w14:textId="77777777" w:rsidR="000D1ED2" w:rsidRPr="00D1700D" w:rsidRDefault="000D1ED2" w:rsidP="000D1ED2">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67559E7E" w14:textId="77777777" w:rsidR="000D1ED2" w:rsidRDefault="000D1ED2" w:rsidP="000D1ED2">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5AAE2522" w14:textId="77777777" w:rsidR="000D1ED2" w:rsidRDefault="000D1ED2" w:rsidP="000D1ED2">
      <w:pPr>
        <w:rPr>
          <w:sz w:val="12"/>
        </w:rPr>
      </w:pPr>
    </w:p>
    <w:p w14:paraId="65D36FA0" w14:textId="77777777" w:rsidR="000D1ED2" w:rsidRDefault="000D1ED2" w:rsidP="000D1ED2">
      <w:pPr>
        <w:pStyle w:val="Heading4"/>
      </w:pPr>
      <w:r>
        <w:t>MRNA solves a litany of diseases, but continued innovation is key</w:t>
      </w:r>
    </w:p>
    <w:p w14:paraId="7B6E4B00" w14:textId="77777777" w:rsidR="000D1ED2" w:rsidRPr="00B769DF" w:rsidRDefault="000D1ED2" w:rsidP="000D1ED2">
      <w:pPr>
        <w:rPr>
          <w:rStyle w:val="Style13ptBold"/>
          <w:b w:val="0"/>
          <w:bCs/>
        </w:rPr>
      </w:pPr>
      <w:r>
        <w:rPr>
          <w:rStyle w:val="Style13ptBold"/>
        </w:rPr>
        <w:t xml:space="preserve">Gupta 5/7 </w:t>
      </w:r>
      <w:r w:rsidRPr="00B769DF">
        <w:rPr>
          <w:rStyle w:val="Style13ptBold"/>
          <w:b w:val="0"/>
          <w:bCs/>
          <w:sz w:val="16"/>
          <w:szCs w:val="16"/>
        </w:rPr>
        <w:t xml:space="preserve">[(Swati, </w:t>
      </w:r>
      <w:r w:rsidRPr="00B769DF">
        <w:rPr>
          <w:bCs/>
          <w:szCs w:val="16"/>
        </w:rPr>
        <w:t>vice president and head of emerging infectious diseases and scientific strategy at IAVI, a nonprofit scientific research organization that develops vaccines and antibodies for HIV, tuberculosis, emerging infectious diseases (including COVID-19) and neglected diseases, PhD and MPH from Yale University</w:t>
      </w:r>
      <w:r w:rsidRPr="00B769DF">
        <w:rPr>
          <w:rStyle w:val="Style13ptBold"/>
          <w:b w:val="0"/>
          <w:bCs/>
          <w:sz w:val="16"/>
          <w:szCs w:val="16"/>
        </w:rPr>
        <w:t>) “</w:t>
      </w:r>
      <w:r w:rsidRPr="00B769DF">
        <w:rPr>
          <w:szCs w:val="16"/>
        </w:rPr>
        <w:t>The Application and Future Potential of mRNA Vaccines,” Yale School of Public Health, 5/7/2021] JL</w:t>
      </w:r>
    </w:p>
    <w:p w14:paraId="51404532" w14:textId="77777777" w:rsidR="000D1ED2" w:rsidRPr="00B769DF" w:rsidRDefault="000D1ED2" w:rsidP="000D1ED2">
      <w:pPr>
        <w:rPr>
          <w:sz w:val="12"/>
        </w:rPr>
      </w:pPr>
      <w:r w:rsidRPr="00B73CE8">
        <w:rPr>
          <w:rStyle w:val="StyleUnderline"/>
          <w:highlight w:val="green"/>
        </w:rPr>
        <w:t>The implications of mRNA</w:t>
      </w:r>
      <w:r w:rsidRPr="00B769DF">
        <w:rPr>
          <w:rStyle w:val="StyleUnderline"/>
        </w:rPr>
        <w:t xml:space="preserve"> technology </w:t>
      </w:r>
      <w:r w:rsidRPr="00B73CE8">
        <w:rPr>
          <w:rStyle w:val="StyleUnderline"/>
          <w:highlight w:val="green"/>
        </w:rPr>
        <w:t xml:space="preserve">are </w:t>
      </w:r>
      <w:r w:rsidRPr="00B73CE8">
        <w:rPr>
          <w:rStyle w:val="Emphasis"/>
          <w:highlight w:val="green"/>
        </w:rPr>
        <w:t>staggering</w:t>
      </w:r>
      <w:r w:rsidRPr="00B769DF">
        <w:rPr>
          <w:sz w:val="12"/>
        </w:rPr>
        <w:t xml:space="preserve">. Several </w:t>
      </w:r>
      <w:r w:rsidRPr="00B769DF">
        <w:rPr>
          <w:rStyle w:val="StyleUnderline"/>
        </w:rPr>
        <w:t xml:space="preserve">vaccine developers are studying this technology for deployment against </w:t>
      </w:r>
      <w:r w:rsidRPr="00B73CE8">
        <w:rPr>
          <w:rStyle w:val="Emphasis"/>
          <w:highlight w:val="green"/>
        </w:rPr>
        <w:t>rabies, influenza, Zika, HIV and cancer</w:t>
      </w:r>
      <w:r w:rsidRPr="00B769DF">
        <w:rPr>
          <w:rStyle w:val="StyleUnderline"/>
        </w:rPr>
        <w:t>, as well as for veterinary purposes</w:t>
      </w:r>
      <w:r w:rsidRPr="00B769DF">
        <w:rPr>
          <w:sz w:val="12"/>
        </w:rPr>
        <w:t>. Its potential utility is based upon its being a “platform technology” that can be developed and scaled rapidly. Given that only the genetic code for a protein of interest is needed</w:t>
      </w:r>
      <w:r w:rsidRPr="00B73CE8">
        <w:rPr>
          <w:sz w:val="12"/>
          <w:szCs w:val="12"/>
        </w:rPr>
        <w:t xml:space="preserve">, </w:t>
      </w:r>
      <w:r w:rsidRPr="00B769DF">
        <w:rPr>
          <w:rStyle w:val="StyleUnderline"/>
        </w:rPr>
        <w:t xml:space="preserve">synthetically produced mRNA vaccines can be made rapidly, in days. </w:t>
      </w:r>
      <w:r w:rsidRPr="00B769DF">
        <w:rPr>
          <w:rStyle w:val="StyleUnderline"/>
        </w:rPr>
        <w:lastRenderedPageBreak/>
        <w:t>Other vaccine approaches involve growing and/or producing proteins in cells, a process that can take months</w:t>
      </w:r>
      <w:r w:rsidRPr="00B769DF">
        <w:rPr>
          <w:sz w:val="12"/>
        </w:rPr>
        <w:t xml:space="preserve">. </w:t>
      </w:r>
      <w:r w:rsidRPr="00B769DF">
        <w:rPr>
          <w:rStyle w:val="StyleUnderline"/>
        </w:rPr>
        <w:t>Messenger RNA vaccines are generally regarded as safe</w:t>
      </w:r>
      <w:r w:rsidRPr="00B769DF">
        <w:rPr>
          <w:sz w:val="12"/>
        </w:rPr>
        <w:t xml:space="preserve">, since they do not integrate into our cells’ DNA and naturally degrade in the body after injection. </w:t>
      </w:r>
      <w:r w:rsidRPr="00B769DF">
        <w:rPr>
          <w:rStyle w:val="StyleUnderline"/>
        </w:rPr>
        <w:t>They also can be safely administered repeatedly, as we are seeing with the two-dose regimen for both the Pfizer-</w:t>
      </w:r>
      <w:proofErr w:type="spellStart"/>
      <w:r w:rsidRPr="00B769DF">
        <w:rPr>
          <w:rStyle w:val="StyleUnderline"/>
        </w:rPr>
        <w:t>BioNTech</w:t>
      </w:r>
      <w:proofErr w:type="spellEnd"/>
      <w:r w:rsidRPr="00B769DF">
        <w:rPr>
          <w:rStyle w:val="StyleUnderline"/>
        </w:rPr>
        <w:t xml:space="preserve"> and </w:t>
      </w:r>
      <w:proofErr w:type="spellStart"/>
      <w:r w:rsidRPr="00B769DF">
        <w:rPr>
          <w:rStyle w:val="StyleUnderline"/>
        </w:rPr>
        <w:t>Moderna</w:t>
      </w:r>
      <w:proofErr w:type="spellEnd"/>
      <w:r w:rsidRPr="00B769DF">
        <w:rPr>
          <w:rStyle w:val="StyleUnderline"/>
        </w:rPr>
        <w:t xml:space="preserve"> vaccines</w:t>
      </w:r>
      <w:r w:rsidRPr="00B769DF">
        <w:rPr>
          <w:sz w:val="12"/>
        </w:rPr>
        <w:t>.</w:t>
      </w:r>
    </w:p>
    <w:p w14:paraId="29AB754B" w14:textId="77777777" w:rsidR="000D1ED2" w:rsidRPr="00B769DF" w:rsidRDefault="000D1ED2" w:rsidP="000D1ED2">
      <w:pPr>
        <w:rPr>
          <w:sz w:val="12"/>
        </w:rPr>
      </w:pPr>
      <w:r w:rsidRPr="00B769DF">
        <w:rPr>
          <w:sz w:val="12"/>
        </w:rPr>
        <w:t xml:space="preserve">Despite the current success of mRNA vaccines for COVID-19, </w:t>
      </w:r>
      <w:r w:rsidRPr="00B73CE8">
        <w:rPr>
          <w:rStyle w:val="StyleUnderline"/>
          <w:highlight w:val="green"/>
        </w:rPr>
        <w:t>scientists continue to</w:t>
      </w:r>
      <w:r w:rsidRPr="00B73CE8">
        <w:rPr>
          <w:rStyle w:val="StyleUnderline"/>
        </w:rPr>
        <w:t xml:space="preserve"> work on </w:t>
      </w:r>
      <w:r w:rsidRPr="00B73CE8">
        <w:rPr>
          <w:rStyle w:val="StyleUnderline"/>
          <w:highlight w:val="green"/>
        </w:rPr>
        <w:t>mak</w:t>
      </w:r>
      <w:r w:rsidRPr="00B73CE8">
        <w:rPr>
          <w:rStyle w:val="StyleUnderline"/>
        </w:rPr>
        <w:t xml:space="preserve">ing </w:t>
      </w:r>
      <w:r w:rsidRPr="00B73CE8">
        <w:rPr>
          <w:rStyle w:val="StyleUnderline"/>
          <w:highlight w:val="green"/>
        </w:rPr>
        <w:t>the technology better</w:t>
      </w:r>
      <w:r w:rsidRPr="00B769DF">
        <w:rPr>
          <w:rStyle w:val="StyleUnderline"/>
        </w:rPr>
        <w:t xml:space="preserve">. A number of </w:t>
      </w:r>
      <w:r w:rsidRPr="00B73CE8">
        <w:rPr>
          <w:rStyle w:val="StyleUnderline"/>
          <w:highlight w:val="green"/>
        </w:rPr>
        <w:t>lab</w:t>
      </w:r>
      <w:r w:rsidRPr="00B769DF">
        <w:rPr>
          <w:rStyle w:val="StyleUnderline"/>
        </w:rPr>
        <w:t>oratorie</w:t>
      </w:r>
      <w:r w:rsidRPr="00B73CE8">
        <w:rPr>
          <w:rStyle w:val="StyleUnderline"/>
          <w:highlight w:val="green"/>
        </w:rPr>
        <w:t>s are testing more</w:t>
      </w:r>
      <w:r w:rsidRPr="00B769DF">
        <w:rPr>
          <w:rStyle w:val="StyleUnderline"/>
        </w:rPr>
        <w:t xml:space="preserve"> </w:t>
      </w:r>
      <w:r w:rsidRPr="00B73CE8">
        <w:rPr>
          <w:rStyle w:val="StyleUnderline"/>
          <w:highlight w:val="green"/>
        </w:rPr>
        <w:t>thermostable formulations of mRNA vaccines</w:t>
      </w:r>
      <w:r w:rsidRPr="00B769DF">
        <w:rPr>
          <w:sz w:val="12"/>
        </w:rPr>
        <w:t xml:space="preserve">, which currently must be kept at freezing or ultra-cold temperatures. </w:t>
      </w:r>
      <w:r w:rsidRPr="00B769DF">
        <w:rPr>
          <w:rStyle w:val="StyleUnderline"/>
        </w:rPr>
        <w:t xml:space="preserve">Others are investigating second-generation vaccines that will only require a single shot, and “universal” coronavirus vaccines that could protect against future emerging coronaviruses. </w:t>
      </w:r>
      <w:r w:rsidRPr="00B769DF">
        <w:rPr>
          <w:rStyle w:val="Emphasis"/>
        </w:rPr>
        <w:t xml:space="preserve">Messenger RNA </w:t>
      </w:r>
      <w:r w:rsidRPr="003E1332">
        <w:rPr>
          <w:rStyle w:val="Emphasis"/>
          <w:highlight w:val="green"/>
        </w:rPr>
        <w:t>vaccines that target a</w:t>
      </w:r>
      <w:r w:rsidRPr="00B769DF">
        <w:rPr>
          <w:rStyle w:val="Emphasis"/>
        </w:rPr>
        <w:t xml:space="preserve"> broad </w:t>
      </w:r>
      <w:r w:rsidRPr="003E1332">
        <w:rPr>
          <w:rStyle w:val="Emphasis"/>
          <w:highlight w:val="green"/>
        </w:rPr>
        <w:t>range of</w:t>
      </w:r>
      <w:r w:rsidRPr="003E1332">
        <w:rPr>
          <w:rStyle w:val="Emphasis"/>
        </w:rPr>
        <w:t xml:space="preserve"> different </w:t>
      </w:r>
      <w:r w:rsidRPr="003E1332">
        <w:rPr>
          <w:rStyle w:val="Emphasis"/>
          <w:highlight w:val="green"/>
        </w:rPr>
        <w:t>diseases</w:t>
      </w:r>
      <w:r w:rsidRPr="00B769DF">
        <w:rPr>
          <w:rStyle w:val="Emphasis"/>
        </w:rPr>
        <w:t xml:space="preserve">, all </w:t>
      </w:r>
      <w:r w:rsidRPr="003E1332">
        <w:rPr>
          <w:rStyle w:val="Emphasis"/>
          <w:highlight w:val="green"/>
        </w:rPr>
        <w:t>in one shot</w:t>
      </w:r>
      <w:r w:rsidRPr="00B769DF">
        <w:rPr>
          <w:rStyle w:val="Emphasis"/>
        </w:rPr>
        <w:t>, are also in development</w:t>
      </w:r>
      <w:r w:rsidRPr="00B769DF">
        <w:rPr>
          <w:sz w:val="12"/>
        </w:rPr>
        <w:t>; this approach has the potential to greatly simplify current vaccination schedules.</w:t>
      </w:r>
    </w:p>
    <w:p w14:paraId="31BF87D4" w14:textId="77777777" w:rsidR="000D1ED2" w:rsidRPr="00B769DF" w:rsidRDefault="000D1ED2" w:rsidP="000D1ED2">
      <w:pPr>
        <w:rPr>
          <w:sz w:val="12"/>
        </w:rPr>
      </w:pPr>
      <w:r w:rsidRPr="00B769DF">
        <w:rPr>
          <w:sz w:val="12"/>
        </w:rPr>
        <w:t xml:space="preserve">Taken together, </w:t>
      </w:r>
      <w:r w:rsidRPr="00B769DF">
        <w:rPr>
          <w:rStyle w:val="StyleUnderline"/>
        </w:rPr>
        <w:t xml:space="preserve">these advantages and potential future developments position </w:t>
      </w:r>
      <w:r w:rsidRPr="003E1332">
        <w:rPr>
          <w:rStyle w:val="StyleUnderline"/>
          <w:highlight w:val="green"/>
        </w:rPr>
        <w:t>mRNA vaccines</w:t>
      </w:r>
      <w:r w:rsidRPr="00B769DF">
        <w:rPr>
          <w:rStyle w:val="StyleUnderline"/>
        </w:rPr>
        <w:t xml:space="preserve"> as an increasingly important technology in our arsenal of tools against infectious disease </w:t>
      </w:r>
      <w:proofErr w:type="gramStart"/>
      <w:r w:rsidRPr="00B769DF">
        <w:rPr>
          <w:rStyle w:val="StyleUnderline"/>
        </w:rPr>
        <w:t>outbreaks, and</w:t>
      </w:r>
      <w:proofErr w:type="gramEnd"/>
      <w:r w:rsidRPr="00B769DF">
        <w:rPr>
          <w:rStyle w:val="StyleUnderline"/>
        </w:rPr>
        <w:t xml:space="preserve"> </w:t>
      </w:r>
      <w:r w:rsidRPr="003E1332">
        <w:rPr>
          <w:rStyle w:val="StyleUnderline"/>
          <w:highlight w:val="green"/>
        </w:rPr>
        <w:t>are</w:t>
      </w:r>
      <w:r w:rsidRPr="00B769DF">
        <w:rPr>
          <w:rStyle w:val="StyleUnderline"/>
        </w:rPr>
        <w:t xml:space="preserve"> likely to be </w:t>
      </w:r>
      <w:r w:rsidRPr="003E1332">
        <w:rPr>
          <w:rStyle w:val="Emphasis"/>
          <w:highlight w:val="green"/>
        </w:rPr>
        <w:t>critical to fighting future epidemics and pandemic</w:t>
      </w:r>
      <w:r w:rsidRPr="003E1332">
        <w:rPr>
          <w:rStyle w:val="Emphasis"/>
        </w:rPr>
        <w:t>s</w:t>
      </w:r>
      <w:r w:rsidRPr="00B769DF">
        <w:rPr>
          <w:sz w:val="12"/>
        </w:rPr>
        <w:t xml:space="preserve">. Global partnerships like the Coalition for Epidemic Preparedness and Innovation (CEPI), tasked with facilitating the development of vaccines to stop future epidemics, have called for vaccines to be able to be tested in the clinic within months after a new pathogen is identified. With the latest discoveries in mRNA technology, we are well on our way to this goal; </w:t>
      </w:r>
      <w:r w:rsidRPr="00B769DF">
        <w:rPr>
          <w:rStyle w:val="StyleUnderline"/>
        </w:rPr>
        <w:t xml:space="preserve">the ability of this platform technology to be transformative is no longer a hope, but more likely to be a </w:t>
      </w:r>
      <w:r w:rsidRPr="003E1332">
        <w:rPr>
          <w:rStyle w:val="StyleUnderline"/>
        </w:rPr>
        <w:t>reality</w:t>
      </w:r>
      <w:r w:rsidRPr="003E1332">
        <w:rPr>
          <w:rStyle w:val="StyleUnderline"/>
          <w:highlight w:val="green"/>
        </w:rPr>
        <w:t xml:space="preserve"> in the very near future</w:t>
      </w:r>
      <w:r w:rsidRPr="00B769DF">
        <w:rPr>
          <w:sz w:val="12"/>
        </w:rPr>
        <w:t>.</w:t>
      </w:r>
    </w:p>
    <w:p w14:paraId="1BCA91BB" w14:textId="77777777" w:rsidR="000D1ED2" w:rsidRDefault="000D1ED2" w:rsidP="000D1ED2">
      <w:pPr>
        <w:rPr>
          <w:sz w:val="12"/>
        </w:rPr>
      </w:pPr>
    </w:p>
    <w:p w14:paraId="7F4CDCE5" w14:textId="3DC4B7F1" w:rsidR="000D1ED2" w:rsidRPr="003216EB" w:rsidRDefault="000D1ED2" w:rsidP="004840E6">
      <w:pPr>
        <w:pStyle w:val="Heading4"/>
        <w:rPr>
          <w:rStyle w:val="StyleUnderline"/>
          <w:b/>
          <w:sz w:val="12"/>
          <w:u w:val="none"/>
        </w:rPr>
      </w:pPr>
      <w:r>
        <w:rPr>
          <w:u w:val="single"/>
        </w:rPr>
        <w:t>Disease causes e</w:t>
      </w:r>
      <w:r w:rsidRPr="009A7E01">
        <w:rPr>
          <w:u w:val="single"/>
        </w:rPr>
        <w:t>xtinction</w:t>
      </w:r>
      <w:r>
        <w:t xml:space="preserve"> – </w:t>
      </w:r>
      <w:r w:rsidR="004840E6">
        <w:t xml:space="preserve">that was the aff impact </w:t>
      </w:r>
    </w:p>
    <w:p w14:paraId="42C33022" w14:textId="77777777" w:rsidR="000D1ED2" w:rsidRDefault="000D1ED2" w:rsidP="000D1ED2">
      <w:pPr>
        <w:pStyle w:val="Heading3"/>
      </w:pPr>
      <w:r>
        <w:lastRenderedPageBreak/>
        <w:t>1NC – Off</w:t>
      </w:r>
    </w:p>
    <w:p w14:paraId="551A5467" w14:textId="77777777" w:rsidR="000D1ED2" w:rsidRDefault="000D1ED2" w:rsidP="000D1ED2">
      <w:pPr>
        <w:pStyle w:val="Heading4"/>
      </w:pPr>
      <w:r>
        <w:t xml:space="preserve">WTO is near consensus on fisheries subsidies – success will require continued </w:t>
      </w:r>
      <w:r w:rsidRPr="00F93316">
        <w:rPr>
          <w:u w:val="single"/>
        </w:rPr>
        <w:t>focus, flexibility, and cooperation</w:t>
      </w:r>
      <w:r>
        <w:t xml:space="preserve"> among members</w:t>
      </w:r>
    </w:p>
    <w:p w14:paraId="6E24DB44" w14:textId="77777777" w:rsidR="000D1ED2" w:rsidRPr="00C14E46" w:rsidRDefault="000D1ED2" w:rsidP="000D1ED2">
      <w:pPr>
        <w:rPr>
          <w:rStyle w:val="Style13ptBold"/>
          <w:b w:val="0"/>
          <w:bCs/>
          <w:sz w:val="16"/>
          <w:szCs w:val="16"/>
        </w:rPr>
      </w:pPr>
      <w:r>
        <w:rPr>
          <w:rStyle w:val="Style13ptBold"/>
        </w:rPr>
        <w:t xml:space="preserve">WTO 7/15 </w:t>
      </w:r>
      <w:r w:rsidRPr="00C14E46">
        <w:rPr>
          <w:rStyle w:val="Style13ptBold"/>
          <w:b w:val="0"/>
          <w:bCs/>
          <w:sz w:val="16"/>
          <w:szCs w:val="16"/>
        </w:rPr>
        <w:t>[(World Trade Organization) “</w:t>
      </w:r>
      <w:r w:rsidRPr="00C14E46">
        <w:rPr>
          <w:szCs w:val="16"/>
        </w:rPr>
        <w:t>WTO members edge closer to fisheries subsidies agreement,” News and Events, 7/15/2021] JL</w:t>
      </w:r>
    </w:p>
    <w:p w14:paraId="16FCB678" w14:textId="77777777" w:rsidR="000D1ED2" w:rsidRPr="00757E1F" w:rsidRDefault="000D1ED2" w:rsidP="000D1ED2">
      <w:pPr>
        <w:rPr>
          <w:sz w:val="12"/>
        </w:rPr>
      </w:pPr>
      <w:r w:rsidRPr="00757E1F">
        <w:rPr>
          <w:sz w:val="12"/>
        </w:rPr>
        <w:t xml:space="preserve">During an all-day meeting with 104 ministers and heads of delegation, </w:t>
      </w:r>
      <w:r w:rsidRPr="00EE3F8F">
        <w:rPr>
          <w:rStyle w:val="StyleUnderline"/>
          <w:highlight w:val="green"/>
        </w:rPr>
        <w:t>WTO members</w:t>
      </w:r>
      <w:r w:rsidRPr="00757E1F">
        <w:rPr>
          <w:rStyle w:val="StyleUnderline"/>
        </w:rPr>
        <w:t xml:space="preserve"> pledged to conclude the negotiations soon and certainly before the WTO's Ministerial Conference in early December</w:t>
      </w:r>
      <w:r w:rsidRPr="00757E1F">
        <w:rPr>
          <w:sz w:val="12"/>
        </w:rPr>
        <w:t xml:space="preserve">, </w:t>
      </w:r>
      <w:r w:rsidRPr="00757E1F">
        <w:rPr>
          <w:rStyle w:val="StyleUnderline"/>
        </w:rPr>
        <w:t>and to empower their Geneva-based delegations to do so</w:t>
      </w:r>
      <w:r w:rsidRPr="00757E1F">
        <w:rPr>
          <w:sz w:val="12"/>
        </w:rPr>
        <w:t>. Members also confirmed that the negotiating text currently before them can be used as the basis for the talks to strike the final deal.</w:t>
      </w:r>
    </w:p>
    <w:p w14:paraId="77F0C952" w14:textId="77777777" w:rsidR="000D1ED2" w:rsidRPr="00757E1F" w:rsidRDefault="000D1ED2" w:rsidP="000D1ED2">
      <w:pPr>
        <w:rPr>
          <w:sz w:val="12"/>
        </w:rPr>
      </w:pPr>
      <w:r w:rsidRPr="00757E1F">
        <w:rPr>
          <w:sz w:val="12"/>
        </w:rPr>
        <w:t xml:space="preserve">“I feel new hope this evening. </w:t>
      </w:r>
      <w:r w:rsidRPr="00757E1F">
        <w:rPr>
          <w:rStyle w:val="StyleUnderline"/>
        </w:rPr>
        <w:t xml:space="preserve">Because ministers and heads of delegation today </w:t>
      </w:r>
      <w:r w:rsidRPr="00EE3F8F">
        <w:rPr>
          <w:rStyle w:val="StyleUnderline"/>
          <w:highlight w:val="green"/>
        </w:rPr>
        <w:t>demonstrated</w:t>
      </w:r>
      <w:r w:rsidRPr="00757E1F">
        <w:rPr>
          <w:rStyle w:val="StyleUnderline"/>
        </w:rPr>
        <w:t xml:space="preserve"> a </w:t>
      </w:r>
      <w:r w:rsidRPr="00EE3F8F">
        <w:rPr>
          <w:rStyle w:val="Emphasis"/>
          <w:highlight w:val="green"/>
        </w:rPr>
        <w:t>strong commitment</w:t>
      </w:r>
      <w:r w:rsidRPr="00757E1F">
        <w:rPr>
          <w:rStyle w:val="Emphasis"/>
        </w:rPr>
        <w:t xml:space="preserve"> to moving forward</w:t>
      </w:r>
      <w:r w:rsidRPr="00757E1F">
        <w:rPr>
          <w:rStyle w:val="StyleUnderline"/>
        </w:rPr>
        <w:t xml:space="preserve"> </w:t>
      </w:r>
      <w:r w:rsidRPr="00EE3F8F">
        <w:rPr>
          <w:rStyle w:val="StyleUnderline"/>
          <w:highlight w:val="green"/>
        </w:rPr>
        <w:t>and</w:t>
      </w:r>
      <w:r w:rsidRPr="00757E1F">
        <w:rPr>
          <w:rStyle w:val="StyleUnderline"/>
        </w:rPr>
        <w:t xml:space="preserve"> doing the </w:t>
      </w:r>
      <w:r w:rsidRPr="00EE3F8F">
        <w:rPr>
          <w:rStyle w:val="Emphasis"/>
          <w:highlight w:val="green"/>
        </w:rPr>
        <w:t>hard work</w:t>
      </w:r>
      <w:r w:rsidRPr="00757E1F">
        <w:rPr>
          <w:rStyle w:val="StyleUnderline"/>
        </w:rPr>
        <w:t xml:space="preserve"> needed </w:t>
      </w:r>
      <w:r w:rsidRPr="00EE3F8F">
        <w:rPr>
          <w:rStyle w:val="StyleUnderline"/>
          <w:highlight w:val="green"/>
        </w:rPr>
        <w:t>to get</w:t>
      </w:r>
      <w:r w:rsidRPr="00757E1F">
        <w:rPr>
          <w:rStyle w:val="StyleUnderline"/>
        </w:rPr>
        <w:t xml:space="preserve"> these </w:t>
      </w:r>
      <w:r w:rsidRPr="00EE3F8F">
        <w:rPr>
          <w:rStyle w:val="StyleUnderline"/>
          <w:highlight w:val="green"/>
        </w:rPr>
        <w:t>negotiations</w:t>
      </w:r>
      <w:r w:rsidRPr="00757E1F">
        <w:rPr>
          <w:rStyle w:val="StyleUnderline"/>
        </w:rPr>
        <w:t xml:space="preserve"> to </w:t>
      </w:r>
      <w:r w:rsidRPr="00EE3F8F">
        <w:rPr>
          <w:rStyle w:val="StyleUnderline"/>
          <w:highlight w:val="green"/>
        </w:rPr>
        <w:t>the finish line</w:t>
      </w:r>
      <w:r w:rsidRPr="00757E1F">
        <w:rPr>
          <w:sz w:val="12"/>
        </w:rPr>
        <w:t xml:space="preserve">. I applaud you for this. </w:t>
      </w:r>
      <w:r w:rsidRPr="00757E1F">
        <w:rPr>
          <w:rStyle w:val="StyleUnderline"/>
        </w:rPr>
        <w:t xml:space="preserve">In 20 years of negotiations, this is </w:t>
      </w:r>
      <w:r w:rsidRPr="00EE3F8F">
        <w:rPr>
          <w:rStyle w:val="StyleUnderline"/>
          <w:highlight w:val="green"/>
        </w:rPr>
        <w:t>the closest we have ever come</w:t>
      </w:r>
      <w:r w:rsidRPr="00757E1F">
        <w:rPr>
          <w:rStyle w:val="StyleUnderline"/>
        </w:rPr>
        <w:t xml:space="preserve"> </w:t>
      </w:r>
      <w:r w:rsidRPr="00EE3F8F">
        <w:rPr>
          <w:rStyle w:val="StyleUnderline"/>
          <w:highlight w:val="green"/>
        </w:rPr>
        <w:t>towards</w:t>
      </w:r>
      <w:r w:rsidRPr="00757E1F">
        <w:rPr>
          <w:rStyle w:val="StyleUnderline"/>
        </w:rPr>
        <w:t xml:space="preserve"> reaching </w:t>
      </w:r>
      <w:r w:rsidRPr="00EE3F8F">
        <w:rPr>
          <w:rStyle w:val="StyleUnderline"/>
          <w:highlight w:val="green"/>
        </w:rPr>
        <w:t>an outcome</w:t>
      </w:r>
      <w:r w:rsidRPr="00757E1F">
        <w:rPr>
          <w:rStyle w:val="StyleUnderline"/>
        </w:rPr>
        <w:t xml:space="preserve"> — a high-quality outcome that would contribute to building a sustainable blue economy</w:t>
      </w:r>
      <w:r w:rsidRPr="00757E1F">
        <w:rPr>
          <w:sz w:val="12"/>
        </w:rPr>
        <w:t xml:space="preserve">,” said Director-General Ngozi </w:t>
      </w:r>
      <w:proofErr w:type="spellStart"/>
      <w:r w:rsidRPr="00757E1F">
        <w:rPr>
          <w:sz w:val="12"/>
        </w:rPr>
        <w:t>Okonjo</w:t>
      </w:r>
      <w:proofErr w:type="spellEnd"/>
      <w:r w:rsidRPr="00757E1F">
        <w:rPr>
          <w:sz w:val="12"/>
        </w:rPr>
        <w:t>-Iweala.</w:t>
      </w:r>
    </w:p>
    <w:p w14:paraId="6B6843AD" w14:textId="77777777" w:rsidR="000D1ED2" w:rsidRPr="00757E1F" w:rsidRDefault="000D1ED2" w:rsidP="000D1ED2">
      <w:pPr>
        <w:rPr>
          <w:sz w:val="12"/>
        </w:rPr>
      </w:pPr>
      <w:r w:rsidRPr="00757E1F">
        <w:rPr>
          <w:sz w:val="12"/>
        </w:rPr>
        <w:t xml:space="preserve">“One fundamental conclusion that I draw from your interventions today is that </w:t>
      </w:r>
      <w:r w:rsidRPr="00EE3F8F">
        <w:rPr>
          <w:rStyle w:val="StyleUnderline"/>
          <w:highlight w:val="green"/>
        </w:rPr>
        <w:t>members are ready</w:t>
      </w:r>
      <w:r w:rsidRPr="00757E1F">
        <w:rPr>
          <w:rStyle w:val="StyleUnderline"/>
        </w:rPr>
        <w:t xml:space="preserve"> to use the text as the basis for future negotiations</w:t>
      </w:r>
      <w:r w:rsidRPr="00757E1F">
        <w:rPr>
          <w:sz w:val="12"/>
        </w:rPr>
        <w:t xml:space="preserve">. A second takeaway from today was that there is universal agreement about the importance of the food and livelihood security of artisanal fishers in developing and least developed countries. </w:t>
      </w:r>
      <w:r w:rsidRPr="00EE3F8F">
        <w:rPr>
          <w:rStyle w:val="Emphasis"/>
          <w:highlight w:val="green"/>
        </w:rPr>
        <w:t>The prospect for a deal</w:t>
      </w:r>
      <w:r w:rsidRPr="00757E1F">
        <w:rPr>
          <w:rStyle w:val="StyleUnderline"/>
        </w:rPr>
        <w:t xml:space="preserve"> in the autumn ahead of our Ministerial Conference </w:t>
      </w:r>
      <w:r w:rsidRPr="00EE3F8F">
        <w:rPr>
          <w:rStyle w:val="Emphasis"/>
          <w:highlight w:val="green"/>
        </w:rPr>
        <w:t>has</w:t>
      </w:r>
      <w:r w:rsidRPr="00757E1F">
        <w:rPr>
          <w:rStyle w:val="Emphasis"/>
        </w:rPr>
        <w:t xml:space="preserve"> clearly </w:t>
      </w:r>
      <w:r w:rsidRPr="00EE3F8F">
        <w:rPr>
          <w:rStyle w:val="Emphasis"/>
          <w:highlight w:val="green"/>
        </w:rPr>
        <w:t>improved</w:t>
      </w:r>
      <w:r w:rsidRPr="00757E1F">
        <w:rPr>
          <w:sz w:val="12"/>
        </w:rPr>
        <w:t>.”</w:t>
      </w:r>
    </w:p>
    <w:p w14:paraId="19F92B7A" w14:textId="77777777" w:rsidR="000D1ED2" w:rsidRPr="00757E1F" w:rsidRDefault="000D1ED2" w:rsidP="000D1ED2">
      <w:pPr>
        <w:rPr>
          <w:sz w:val="12"/>
        </w:rPr>
      </w:pPr>
      <w:r w:rsidRPr="00757E1F">
        <w:rPr>
          <w:sz w:val="12"/>
        </w:rPr>
        <w:t xml:space="preserve">The UN Food and Agriculture Organization estimates that </w:t>
      </w:r>
      <w:r w:rsidRPr="00EE3F8F">
        <w:rPr>
          <w:rStyle w:val="StyleUnderline"/>
          <w:highlight w:val="green"/>
        </w:rPr>
        <w:t>one-third of</w:t>
      </w:r>
      <w:r w:rsidRPr="00095B44">
        <w:rPr>
          <w:rStyle w:val="StyleUnderline"/>
        </w:rPr>
        <w:t xml:space="preserve"> global fish </w:t>
      </w:r>
      <w:r w:rsidRPr="00EE3F8F">
        <w:rPr>
          <w:rStyle w:val="StyleUnderline"/>
          <w:highlight w:val="green"/>
        </w:rPr>
        <w:t>stocks are overfished</w:t>
      </w:r>
      <w:r w:rsidRPr="00757E1F">
        <w:rPr>
          <w:rStyle w:val="StyleUnderline"/>
        </w:rPr>
        <w:t xml:space="preserve"> and most of the rest is fully exploited</w:t>
      </w:r>
      <w:r w:rsidRPr="00757E1F">
        <w:rPr>
          <w:sz w:val="12"/>
        </w:rPr>
        <w:t xml:space="preserve">. This is up from 10% in 1970 and 27% in 2000. </w:t>
      </w:r>
      <w:r w:rsidRPr="00757E1F">
        <w:rPr>
          <w:rStyle w:val="StyleUnderline"/>
        </w:rPr>
        <w:t>Depleted stocks threaten the food security of low-income coastal communities, and the livelihoods of poor and vulnerable fishers</w:t>
      </w:r>
      <w:r w:rsidRPr="00757E1F">
        <w:rPr>
          <w:sz w:val="12"/>
        </w:rPr>
        <w:t xml:space="preserve"> who must go further and further from shore only to bring back smaller and smaller hauls.</w:t>
      </w:r>
    </w:p>
    <w:p w14:paraId="0705A2E4" w14:textId="77777777" w:rsidR="000D1ED2" w:rsidRPr="00757E1F" w:rsidRDefault="000D1ED2" w:rsidP="000D1ED2">
      <w:pPr>
        <w:rPr>
          <w:sz w:val="12"/>
        </w:rPr>
      </w:pPr>
      <w:r w:rsidRPr="00757E1F">
        <w:rPr>
          <w:sz w:val="12"/>
        </w:rPr>
        <w:t xml:space="preserve">Each year, governments hand out around $35 billion in fisheries subsidies, two-thirds of which go to commercial fishers. These </w:t>
      </w:r>
      <w:r w:rsidRPr="00EE3F8F">
        <w:rPr>
          <w:rStyle w:val="StyleUnderline"/>
          <w:highlight w:val="green"/>
        </w:rPr>
        <w:t>subsidies keep</w:t>
      </w:r>
      <w:r w:rsidRPr="00757E1F">
        <w:rPr>
          <w:rStyle w:val="StyleUnderline"/>
        </w:rPr>
        <w:t xml:space="preserve"> at sea </w:t>
      </w:r>
      <w:r w:rsidRPr="00EE3F8F">
        <w:rPr>
          <w:rStyle w:val="StyleUnderline"/>
          <w:highlight w:val="green"/>
        </w:rPr>
        <w:t>vessels which would otherwise be economically unviable</w:t>
      </w:r>
      <w:r w:rsidRPr="00757E1F">
        <w:rPr>
          <w:sz w:val="12"/>
        </w:rPr>
        <w:t>. World leaders in 2015 made a fisheries subsidies agreement by 2020 part of the Sustainable Development Goals and trade ministers reaffirmed this pledge in 2017.</w:t>
      </w:r>
    </w:p>
    <w:p w14:paraId="7E46C7CF" w14:textId="77777777" w:rsidR="000D1ED2" w:rsidRPr="00757E1F" w:rsidRDefault="000D1ED2" w:rsidP="000D1ED2">
      <w:pPr>
        <w:rPr>
          <w:sz w:val="12"/>
        </w:rPr>
      </w:pPr>
      <w:r w:rsidRPr="00757E1F">
        <w:rPr>
          <w:rStyle w:val="StyleUnderline"/>
        </w:rPr>
        <w:t>The negotiations on fisheries subsidies disciplines have been ongoing for nearly 20 years</w:t>
      </w:r>
      <w:r w:rsidRPr="00757E1F">
        <w:rPr>
          <w:sz w:val="12"/>
        </w:rPr>
        <w:t xml:space="preserve">. Although </w:t>
      </w:r>
      <w:r w:rsidRPr="00757E1F">
        <w:rPr>
          <w:rStyle w:val="StyleUnderline"/>
        </w:rPr>
        <w:t xml:space="preserve">there has been </w:t>
      </w:r>
      <w:r w:rsidRPr="00EE3F8F">
        <w:rPr>
          <w:rStyle w:val="StyleUnderline"/>
          <w:highlight w:val="green"/>
        </w:rPr>
        <w:t>recent progress</w:t>
      </w:r>
      <w:r w:rsidRPr="00757E1F">
        <w:rPr>
          <w:rStyle w:val="StyleUnderline"/>
        </w:rPr>
        <w:t xml:space="preserve"> thanks to the </w:t>
      </w:r>
      <w:r w:rsidRPr="00757E1F">
        <w:rPr>
          <w:rStyle w:val="Emphasis"/>
        </w:rPr>
        <w:t>intensive work</w:t>
      </w:r>
      <w:r w:rsidRPr="00757E1F">
        <w:rPr>
          <w:rStyle w:val="StyleUnderline"/>
        </w:rPr>
        <w:t xml:space="preserve"> that </w:t>
      </w:r>
      <w:r w:rsidRPr="00EE3F8F">
        <w:rPr>
          <w:rStyle w:val="StyleUnderline"/>
          <w:highlight w:val="green"/>
        </w:rPr>
        <w:t>led to the development of the negotiating text</w:t>
      </w:r>
      <w:r w:rsidRPr="00757E1F">
        <w:rPr>
          <w:rStyle w:val="StyleUnderline"/>
        </w:rPr>
        <w:t xml:space="preserve"> on which members are working</w:t>
      </w:r>
      <w:r w:rsidRPr="00757E1F">
        <w:rPr>
          <w:sz w:val="12"/>
        </w:rPr>
        <w:t xml:space="preserve">, the lack of political impetus in the talks to close the remaining gaps inspired Director-General </w:t>
      </w:r>
      <w:proofErr w:type="spellStart"/>
      <w:r w:rsidRPr="00757E1F">
        <w:rPr>
          <w:sz w:val="12"/>
        </w:rPr>
        <w:t>Okonjo</w:t>
      </w:r>
      <w:proofErr w:type="spellEnd"/>
      <w:r w:rsidRPr="00757E1F">
        <w:rPr>
          <w:sz w:val="12"/>
        </w:rPr>
        <w:t>-Iweala to call this meeting of ministers.</w:t>
      </w:r>
    </w:p>
    <w:p w14:paraId="7C6C5F3C" w14:textId="77777777" w:rsidR="000D1ED2" w:rsidRPr="00757E1F" w:rsidRDefault="000D1ED2" w:rsidP="000D1ED2">
      <w:pPr>
        <w:rPr>
          <w:sz w:val="12"/>
        </w:rPr>
      </w:pPr>
      <w:r w:rsidRPr="00757E1F">
        <w:rPr>
          <w:rStyle w:val="StyleUnderline"/>
        </w:rPr>
        <w:t>Among the thorniest issues to resolve has been how to extend special and differential treatment to developing and least developed country WTO members while preserving the overall objective of enhanced sustainability of the oceans</w:t>
      </w:r>
      <w:r w:rsidRPr="00757E1F">
        <w:rPr>
          <w:sz w:val="12"/>
        </w:rPr>
        <w:t>. Ministers said that the livelihoods and food security of poor and vulnerable artisanal fishers in developing and least developed countries were of great importance, as was preserving the sustainability objective of the negotiations.</w:t>
      </w:r>
    </w:p>
    <w:p w14:paraId="648E778E" w14:textId="77777777" w:rsidR="000D1ED2" w:rsidRPr="00757E1F" w:rsidRDefault="000D1ED2" w:rsidP="000D1ED2">
      <w:pPr>
        <w:rPr>
          <w:sz w:val="12"/>
        </w:rPr>
      </w:pPr>
      <w:proofErr w:type="spellStart"/>
      <w:r w:rsidRPr="00757E1F">
        <w:rPr>
          <w:rStyle w:val="StyleUnderline"/>
        </w:rPr>
        <w:t>Amb</w:t>
      </w:r>
      <w:proofErr w:type="spellEnd"/>
      <w:r w:rsidRPr="00757E1F">
        <w:rPr>
          <w:rStyle w:val="StyleUnderline"/>
        </w:rPr>
        <w:t xml:space="preserve">. Santiago Wills of Colombia, who chairs the Rules Negotiating Group </w:t>
      </w:r>
      <w:r w:rsidRPr="00757E1F">
        <w:rPr>
          <w:sz w:val="12"/>
        </w:rPr>
        <w:t xml:space="preserve">overseeing the fisheries subsidies negotiations, said he had received some valuable inputs from the discussions. He </w:t>
      </w:r>
      <w:r w:rsidRPr="00757E1F">
        <w:rPr>
          <w:rStyle w:val="StyleUnderline"/>
        </w:rPr>
        <w:t xml:space="preserve">now has greater clarity on the path forward and the next steps that would be required to harvest an agreement. He will be consulting with the Director-General and WTO members about charting the path forward </w:t>
      </w:r>
      <w:r w:rsidRPr="00757E1F">
        <w:rPr>
          <w:sz w:val="12"/>
        </w:rPr>
        <w:t>for the next stage of the talks.</w:t>
      </w:r>
    </w:p>
    <w:p w14:paraId="488D7F0B" w14:textId="77777777" w:rsidR="000D1ED2" w:rsidRPr="00757E1F" w:rsidRDefault="000D1ED2" w:rsidP="000D1ED2">
      <w:pPr>
        <w:rPr>
          <w:sz w:val="12"/>
        </w:rPr>
      </w:pPr>
      <w:r w:rsidRPr="00757E1F">
        <w:rPr>
          <w:sz w:val="12"/>
        </w:rPr>
        <w:t xml:space="preserve">“I am very heartened by the responses and messages that we have heard today. What we sought from ministers today was political guidance to help close these negotiations soon. And we did hear that guidance. </w:t>
      </w:r>
      <w:r w:rsidRPr="00757E1F">
        <w:rPr>
          <w:rStyle w:val="StyleUnderline"/>
        </w:rPr>
        <w:t xml:space="preserve">We have been given the ingredients to reach a successful conclusion; a commitment to finish well ahead of our Ministerial Conference a text that can be the platform </w:t>
      </w:r>
      <w:r w:rsidRPr="00757E1F">
        <w:rPr>
          <w:rStyle w:val="StyleUnderline"/>
        </w:rPr>
        <w:lastRenderedPageBreak/>
        <w:t>for this final stage of the negotiations and fully empowered heads of delegations in Geneva</w:t>
      </w:r>
      <w:r w:rsidRPr="00757E1F">
        <w:rPr>
          <w:sz w:val="12"/>
        </w:rPr>
        <w:t xml:space="preserve">. This represents a real success,” said </w:t>
      </w:r>
      <w:proofErr w:type="spellStart"/>
      <w:r w:rsidRPr="00757E1F">
        <w:rPr>
          <w:sz w:val="12"/>
        </w:rPr>
        <w:t>Amb</w:t>
      </w:r>
      <w:proofErr w:type="spellEnd"/>
      <w:r w:rsidRPr="00757E1F">
        <w:rPr>
          <w:sz w:val="12"/>
        </w:rPr>
        <w:t>. Wills.</w:t>
      </w:r>
    </w:p>
    <w:p w14:paraId="774F9785" w14:textId="77777777" w:rsidR="000D1ED2" w:rsidRPr="00757E1F" w:rsidRDefault="000D1ED2" w:rsidP="000D1ED2">
      <w:pPr>
        <w:rPr>
          <w:sz w:val="12"/>
        </w:rPr>
      </w:pPr>
      <w:r w:rsidRPr="00757E1F">
        <w:rPr>
          <w:sz w:val="12"/>
        </w:rPr>
        <w:t xml:space="preserve">The Director-General said that </w:t>
      </w:r>
      <w:r w:rsidRPr="00EE3F8F">
        <w:rPr>
          <w:rStyle w:val="StyleUnderline"/>
          <w:highlight w:val="green"/>
        </w:rPr>
        <w:t>delegations needed to prepare for</w:t>
      </w:r>
      <w:r w:rsidRPr="00757E1F">
        <w:rPr>
          <w:rStyle w:val="StyleUnderline"/>
        </w:rPr>
        <w:t xml:space="preserve"> an </w:t>
      </w:r>
      <w:r w:rsidRPr="00EE3F8F">
        <w:rPr>
          <w:rStyle w:val="StyleUnderline"/>
          <w:highlight w:val="green"/>
        </w:rPr>
        <w:t>intensive</w:t>
      </w:r>
      <w:r w:rsidRPr="00757E1F">
        <w:rPr>
          <w:rStyle w:val="StyleUnderline"/>
        </w:rPr>
        <w:t xml:space="preserve"> period of line by line </w:t>
      </w:r>
      <w:r w:rsidRPr="00EE3F8F">
        <w:rPr>
          <w:rStyle w:val="StyleUnderline"/>
          <w:highlight w:val="green"/>
        </w:rPr>
        <w:t>negotiations</w:t>
      </w:r>
      <w:r w:rsidRPr="00757E1F">
        <w:rPr>
          <w:sz w:val="12"/>
        </w:rPr>
        <w:t>.</w:t>
      </w:r>
    </w:p>
    <w:p w14:paraId="4374B0F1" w14:textId="77777777" w:rsidR="000D1ED2" w:rsidRPr="00757E1F" w:rsidRDefault="000D1ED2" w:rsidP="000D1ED2">
      <w:pPr>
        <w:rPr>
          <w:sz w:val="12"/>
        </w:rPr>
      </w:pPr>
      <w:r w:rsidRPr="00757E1F">
        <w:rPr>
          <w:sz w:val="12"/>
        </w:rPr>
        <w:t xml:space="preserve">“As we enter this new phase of text-based discussions, </w:t>
      </w:r>
      <w:r w:rsidRPr="00757E1F">
        <w:rPr>
          <w:rStyle w:val="Emphasis"/>
        </w:rPr>
        <w:t xml:space="preserve">the responsibility </w:t>
      </w:r>
      <w:r w:rsidRPr="00EE3F8F">
        <w:rPr>
          <w:rStyle w:val="Emphasis"/>
          <w:highlight w:val="green"/>
        </w:rPr>
        <w:t>to conclude</w:t>
      </w:r>
      <w:r w:rsidRPr="00757E1F">
        <w:rPr>
          <w:rStyle w:val="Emphasis"/>
        </w:rPr>
        <w:t xml:space="preserve"> these </w:t>
      </w:r>
      <w:r w:rsidRPr="00EE3F8F">
        <w:rPr>
          <w:rStyle w:val="Emphasis"/>
          <w:highlight w:val="green"/>
        </w:rPr>
        <w:t>negotiations</w:t>
      </w:r>
      <w:r w:rsidRPr="00757E1F">
        <w:rPr>
          <w:rStyle w:val="Emphasis"/>
        </w:rPr>
        <w:t xml:space="preserve"> is truly in the hands of </w:t>
      </w:r>
      <w:r w:rsidRPr="00EE3F8F">
        <w:rPr>
          <w:rStyle w:val="Emphasis"/>
          <w:highlight w:val="green"/>
        </w:rPr>
        <w:t>members</w:t>
      </w:r>
      <w:r w:rsidRPr="00757E1F">
        <w:rPr>
          <w:sz w:val="12"/>
        </w:rPr>
        <w:t xml:space="preserve">. To get from here to an agreement, </w:t>
      </w:r>
      <w:r w:rsidRPr="00757E1F">
        <w:rPr>
          <w:rStyle w:val="Emphasis"/>
        </w:rPr>
        <w:t xml:space="preserve">it </w:t>
      </w:r>
      <w:r w:rsidRPr="00EE3F8F">
        <w:rPr>
          <w:rStyle w:val="Emphasis"/>
          <w:highlight w:val="green"/>
        </w:rPr>
        <w:t>will</w:t>
      </w:r>
      <w:r w:rsidRPr="00757E1F">
        <w:rPr>
          <w:rStyle w:val="Emphasis"/>
        </w:rPr>
        <w:t xml:space="preserve"> be your job to </w:t>
      </w:r>
      <w:r w:rsidRPr="00EE3F8F">
        <w:rPr>
          <w:rStyle w:val="Emphasis"/>
          <w:highlight w:val="green"/>
        </w:rPr>
        <w:t>find</w:t>
      </w:r>
      <w:r w:rsidRPr="00757E1F">
        <w:rPr>
          <w:rStyle w:val="Emphasis"/>
        </w:rPr>
        <w:t xml:space="preserve"> the </w:t>
      </w:r>
      <w:r w:rsidRPr="00EE3F8F">
        <w:rPr>
          <w:rStyle w:val="Emphasis"/>
          <w:highlight w:val="green"/>
        </w:rPr>
        <w:t>necessary trade-offs and flexibilities</w:t>
      </w:r>
      <w:r w:rsidRPr="00757E1F">
        <w:rPr>
          <w:sz w:val="12"/>
        </w:rPr>
        <w:t xml:space="preserve">. A successful outcome by MC12 is ultimately your responsibility,” she said. “The world is watching. </w:t>
      </w:r>
      <w:r w:rsidRPr="00757E1F">
        <w:rPr>
          <w:rStyle w:val="StyleUnderline"/>
        </w:rPr>
        <w:t>The fisheries subsidies negotiations are a test both of the WTO's credibility as a multilateral negotiating forum and of the trading system's ability to respond to problems of the global commons</w:t>
      </w:r>
      <w:r w:rsidRPr="00757E1F">
        <w:rPr>
          <w:sz w:val="12"/>
        </w:rPr>
        <w:t xml:space="preserve">.  If we wait another 20 years, there may be no marine fisheries left to </w:t>
      </w:r>
      <w:proofErr w:type="spellStart"/>
      <w:r w:rsidRPr="00757E1F">
        <w:rPr>
          <w:sz w:val="12"/>
        </w:rPr>
        <w:t>subsidise</w:t>
      </w:r>
      <w:proofErr w:type="spellEnd"/>
      <w:r w:rsidRPr="00757E1F">
        <w:rPr>
          <w:sz w:val="12"/>
        </w:rPr>
        <w:t xml:space="preserve"> — or artisanal fishing communities to support.”</w:t>
      </w:r>
    </w:p>
    <w:p w14:paraId="6EB4EF7B" w14:textId="77777777" w:rsidR="000D1ED2" w:rsidRDefault="000D1ED2" w:rsidP="000D1ED2"/>
    <w:p w14:paraId="2E542B09" w14:textId="77777777" w:rsidR="000D1ED2" w:rsidRDefault="000D1ED2" w:rsidP="000D1ED2">
      <w:pPr>
        <w:pStyle w:val="Heading4"/>
      </w:pPr>
      <w:r>
        <w:t xml:space="preserve">IP disputes </w:t>
      </w:r>
      <w:r w:rsidRPr="00CB2764">
        <w:rPr>
          <w:u w:val="single"/>
        </w:rPr>
        <w:t>fragment WTO unity</w:t>
      </w:r>
      <w:r>
        <w:t xml:space="preserve"> and </w:t>
      </w:r>
      <w:r w:rsidRPr="00CB2764">
        <w:rPr>
          <w:u w:val="single"/>
        </w:rPr>
        <w:t>trade off</w:t>
      </w:r>
      <w:r>
        <w:t xml:space="preserve"> with subsidies negotiation</w:t>
      </w:r>
    </w:p>
    <w:p w14:paraId="6E03BABA" w14:textId="77777777" w:rsidR="000D1ED2" w:rsidRPr="008E47F9" w:rsidRDefault="000D1ED2" w:rsidP="000D1ED2">
      <w:pPr>
        <w:rPr>
          <w:rStyle w:val="Style13ptBold"/>
          <w:b w:val="0"/>
          <w:bCs/>
        </w:rPr>
      </w:pPr>
      <w:r>
        <w:rPr>
          <w:rStyle w:val="Style13ptBold"/>
        </w:rPr>
        <w:t xml:space="preserve">Patnaik 3/12 </w:t>
      </w:r>
      <w:r w:rsidRPr="008E47F9">
        <w:rPr>
          <w:rStyle w:val="Style13ptBold"/>
          <w:b w:val="0"/>
          <w:bCs/>
          <w:sz w:val="16"/>
          <w:szCs w:val="16"/>
        </w:rPr>
        <w:t>[(</w:t>
      </w:r>
      <w:proofErr w:type="spellStart"/>
      <w:r w:rsidRPr="008E47F9">
        <w:rPr>
          <w:rStyle w:val="Style13ptBold"/>
          <w:b w:val="0"/>
          <w:bCs/>
          <w:sz w:val="16"/>
          <w:szCs w:val="16"/>
        </w:rPr>
        <w:t>Priti</w:t>
      </w:r>
      <w:proofErr w:type="spellEnd"/>
      <w:r w:rsidRPr="008E47F9">
        <w:rPr>
          <w:rStyle w:val="Style13ptBold"/>
          <w:b w:val="0"/>
          <w:bCs/>
          <w:sz w:val="16"/>
          <w:szCs w:val="16"/>
        </w:rPr>
        <w:t xml:space="preserve">, </w:t>
      </w:r>
      <w:r w:rsidRPr="00007395">
        <w:rPr>
          <w:bCs/>
          <w:szCs w:val="16"/>
        </w:rPr>
        <w:t>journalist in Geneva, Switzerland</w:t>
      </w:r>
      <w:r w:rsidRPr="008E47F9">
        <w:rPr>
          <w:bCs/>
          <w:szCs w:val="16"/>
        </w:rPr>
        <w:t xml:space="preserve">, master’s </w:t>
      </w:r>
      <w:r w:rsidRPr="00007395">
        <w:rPr>
          <w:bCs/>
          <w:szCs w:val="16"/>
        </w:rPr>
        <w:t>in Development Studies from The Graduate Institute in Geneva</w:t>
      </w:r>
      <w:r w:rsidRPr="008E47F9">
        <w:rPr>
          <w:bCs/>
          <w:szCs w:val="16"/>
        </w:rPr>
        <w:t xml:space="preserve"> and </w:t>
      </w:r>
      <w:r w:rsidRPr="00007395">
        <w:rPr>
          <w:bCs/>
          <w:szCs w:val="16"/>
        </w:rPr>
        <w:t>a master’s in Business and Economic Reporting from New York University</w:t>
      </w:r>
      <w:r w:rsidRPr="008E47F9">
        <w:rPr>
          <w:rStyle w:val="Style13ptBold"/>
          <w:b w:val="0"/>
          <w:bCs/>
          <w:sz w:val="16"/>
          <w:szCs w:val="16"/>
        </w:rPr>
        <w:t>) “</w:t>
      </w:r>
      <w:r w:rsidRPr="008E47F9">
        <w:rPr>
          <w:szCs w:val="16"/>
        </w:rPr>
        <w:t xml:space="preserve">Could Vaccine Nationalism Spur Disputes </w:t>
      </w:r>
      <w:proofErr w:type="gramStart"/>
      <w:r w:rsidRPr="008E47F9">
        <w:rPr>
          <w:szCs w:val="16"/>
        </w:rPr>
        <w:t>At</w:t>
      </w:r>
      <w:proofErr w:type="gramEnd"/>
      <w:r w:rsidRPr="008E47F9">
        <w:rPr>
          <w:szCs w:val="16"/>
        </w:rPr>
        <w:t xml:space="preserve"> The WTO?” Geneva Health Files, 3/12/2021] JL</w:t>
      </w:r>
    </w:p>
    <w:p w14:paraId="201F7632" w14:textId="77777777" w:rsidR="000D1ED2" w:rsidRPr="004F31F2" w:rsidRDefault="000D1ED2" w:rsidP="000D1ED2">
      <w:pPr>
        <w:rPr>
          <w:sz w:val="12"/>
        </w:rPr>
      </w:pPr>
      <w:r w:rsidRPr="004F31F2">
        <w:rPr>
          <w:rStyle w:val="StyleUnderline"/>
        </w:rPr>
        <w:t>To protect domestic manufacturers and constituencies, countries may resort to filing disputes</w:t>
      </w:r>
      <w:r w:rsidRPr="004F31F2">
        <w:rPr>
          <w:sz w:val="12"/>
        </w:rPr>
        <w:t xml:space="preserve">, if only to send a signal to other members, experts believe. To be sure, </w:t>
      </w:r>
      <w:r w:rsidRPr="004F31F2">
        <w:rPr>
          <w:rStyle w:val="StyleUnderline"/>
        </w:rPr>
        <w:t>this is not only about vaccines</w:t>
      </w:r>
      <w:r w:rsidRPr="004F31F2">
        <w:rPr>
          <w:sz w:val="12"/>
        </w:rPr>
        <w:t xml:space="preserve">. Going forward, </w:t>
      </w:r>
      <w:r w:rsidRPr="004F31F2">
        <w:rPr>
          <w:rStyle w:val="StyleUnderline"/>
        </w:rPr>
        <w:t xml:space="preserve">export restrictions on raw materials can have implications for therapeutics as well. </w:t>
      </w:r>
      <w:proofErr w:type="gramStart"/>
      <w:r w:rsidRPr="004F31F2">
        <w:rPr>
          <w:rStyle w:val="StyleUnderline"/>
        </w:rPr>
        <w:t>So</w:t>
      </w:r>
      <w:proofErr w:type="gramEnd"/>
      <w:r w:rsidRPr="004F31F2">
        <w:rPr>
          <w:rStyle w:val="StyleUnderline"/>
        </w:rPr>
        <w:t xml:space="preserve"> </w:t>
      </w:r>
      <w:r w:rsidRPr="00EE3F8F">
        <w:rPr>
          <w:rStyle w:val="Emphasis"/>
          <w:highlight w:val="green"/>
        </w:rPr>
        <w:t>the threat of a dispute may be a tool</w:t>
      </w:r>
      <w:r w:rsidRPr="00EE3F8F">
        <w:rPr>
          <w:rStyle w:val="StyleUnderline"/>
          <w:highlight w:val="green"/>
        </w:rPr>
        <w:t xml:space="preserve"> to deal with competition</w:t>
      </w:r>
      <w:r w:rsidRPr="004F31F2">
        <w:rPr>
          <w:rStyle w:val="StyleUnderline"/>
        </w:rPr>
        <w:t xml:space="preserve"> for scarce medi</w:t>
      </w:r>
      <w:r>
        <w:rPr>
          <w:rStyle w:val="StyleUnderline"/>
        </w:rPr>
        <w:t>c</w:t>
      </w:r>
      <w:r w:rsidRPr="004F31F2">
        <w:rPr>
          <w:rStyle w:val="StyleUnderline"/>
        </w:rPr>
        <w:t>al products during the pandemic</w:t>
      </w:r>
      <w:r w:rsidRPr="004F31F2">
        <w:rPr>
          <w:sz w:val="12"/>
        </w:rPr>
        <w:t>, experts say.</w:t>
      </w:r>
    </w:p>
    <w:p w14:paraId="7206231E" w14:textId="77777777" w:rsidR="000D1ED2" w:rsidRPr="004F31F2" w:rsidRDefault="000D1ED2" w:rsidP="000D1ED2">
      <w:pPr>
        <w:rPr>
          <w:sz w:val="12"/>
        </w:rPr>
      </w:pPr>
      <w:r w:rsidRPr="004F31F2">
        <w:rPr>
          <w:sz w:val="12"/>
        </w:rPr>
        <w:t xml:space="preserve">Although </w:t>
      </w:r>
      <w:r w:rsidRPr="004F31F2">
        <w:rPr>
          <w:rStyle w:val="Emphasis"/>
        </w:rPr>
        <w:t xml:space="preserve">trade </w:t>
      </w:r>
      <w:r w:rsidRPr="00EE3F8F">
        <w:rPr>
          <w:rStyle w:val="Emphasis"/>
          <w:highlight w:val="green"/>
        </w:rPr>
        <w:t>restrictive measures</w:t>
      </w:r>
      <w:r w:rsidRPr="004F31F2">
        <w:rPr>
          <w:rStyle w:val="StyleUnderline"/>
        </w:rPr>
        <w:t xml:space="preserve"> are</w:t>
      </w:r>
      <w:r w:rsidRPr="004F31F2">
        <w:rPr>
          <w:sz w:val="12"/>
        </w:rPr>
        <w:t xml:space="preserve"> short-sighted and not a preferred policy option, governments see them as </w:t>
      </w:r>
      <w:r w:rsidRPr="004F31F2">
        <w:rPr>
          <w:rStyle w:val="StyleUnderline"/>
        </w:rPr>
        <w:t xml:space="preserve">powerful instruments to meet political goals, to </w:t>
      </w:r>
      <w:r w:rsidRPr="00EE3F8F">
        <w:rPr>
          <w:rStyle w:val="Emphasis"/>
          <w:highlight w:val="green"/>
        </w:rPr>
        <w:t>send a message to domestic stakeholders</w:t>
      </w:r>
      <w:r w:rsidRPr="004F31F2">
        <w:rPr>
          <w:sz w:val="12"/>
        </w:rPr>
        <w:t>, sources said.</w:t>
      </w:r>
    </w:p>
    <w:p w14:paraId="707E369F" w14:textId="77777777" w:rsidR="000D1ED2" w:rsidRPr="004F31F2" w:rsidRDefault="000D1ED2" w:rsidP="000D1ED2">
      <w:pPr>
        <w:rPr>
          <w:sz w:val="12"/>
        </w:rPr>
      </w:pPr>
      <w:r w:rsidRPr="004F31F2">
        <w:rPr>
          <w:sz w:val="12"/>
        </w:rPr>
        <w:t xml:space="preserve">“My hunch is that </w:t>
      </w:r>
      <w:r w:rsidRPr="004F31F2">
        <w:rPr>
          <w:rStyle w:val="StyleUnderline"/>
        </w:rPr>
        <w:t>all countries are sort of sitting on both sides of the fence</w:t>
      </w:r>
      <w:r w:rsidRPr="004F31F2">
        <w:rPr>
          <w:sz w:val="12"/>
        </w:rPr>
        <w:t xml:space="preserve">. On the one hand, governments would like to maintain the discretion and the ability to impose export restrictions if they need to or if they think they need to. Whether that is medical products or personal protective equipment. On the other hand, everybody dislikes it when other countries impose export restrictions. </w:t>
      </w:r>
      <w:proofErr w:type="gramStart"/>
      <w:r w:rsidRPr="004F31F2">
        <w:rPr>
          <w:sz w:val="12"/>
        </w:rPr>
        <w:t>So</w:t>
      </w:r>
      <w:proofErr w:type="gramEnd"/>
      <w:r w:rsidRPr="004F31F2">
        <w:rPr>
          <w:sz w:val="12"/>
        </w:rPr>
        <w:t xml:space="preserve"> I think there is enough of an incentive for countries to sit down and negotiate,” one legal expert noted.</w:t>
      </w:r>
    </w:p>
    <w:p w14:paraId="3502745D" w14:textId="77777777" w:rsidR="000D1ED2" w:rsidRPr="004F31F2" w:rsidRDefault="000D1ED2" w:rsidP="000D1ED2">
      <w:pPr>
        <w:rPr>
          <w:sz w:val="12"/>
          <w:szCs w:val="12"/>
        </w:rPr>
      </w:pPr>
      <w:r w:rsidRPr="004F31F2">
        <w:rPr>
          <w:sz w:val="12"/>
          <w:szCs w:val="12"/>
        </w:rPr>
        <w:t>Sources also pointed to political declarations last year where WTO members came together and said that they would not impose restrictive trade measures. “In order to be constructive, countries decided that they were going to signal to members that will not introduce exports restrictive measures even though it may be expedient to do so,” one trade expert said. The way out, some feel, is to find solution to placing limits on export restrictions.</w:t>
      </w:r>
    </w:p>
    <w:p w14:paraId="3A36DE57" w14:textId="77777777" w:rsidR="000D1ED2" w:rsidRPr="004F31F2" w:rsidRDefault="000D1ED2" w:rsidP="000D1ED2">
      <w:pPr>
        <w:rPr>
          <w:sz w:val="12"/>
        </w:rPr>
      </w:pPr>
      <w:r w:rsidRPr="004F31F2">
        <w:rPr>
          <w:sz w:val="12"/>
        </w:rPr>
        <w:t xml:space="preserve">It is not just trade restrictive measures that could result in trade disputes. </w:t>
      </w:r>
      <w:r w:rsidRPr="004F31F2">
        <w:rPr>
          <w:rStyle w:val="StyleUnderline"/>
        </w:rPr>
        <w:t xml:space="preserve">The </w:t>
      </w:r>
      <w:r w:rsidRPr="00EE3F8F">
        <w:rPr>
          <w:rStyle w:val="StyleUnderline"/>
          <w:highlight w:val="green"/>
        </w:rPr>
        <w:t>heated political discussions</w:t>
      </w:r>
      <w:r w:rsidRPr="004F31F2">
        <w:rPr>
          <w:rStyle w:val="StyleUnderline"/>
        </w:rPr>
        <w:t xml:space="preserve"> on the TRIPS waiver at WTO is also aggravating the potential for disputes</w:t>
      </w:r>
      <w:r w:rsidRPr="004F31F2">
        <w:rPr>
          <w:sz w:val="12"/>
        </w:rPr>
        <w:t xml:space="preserve">, according to experts involved in litigations in international trade in Geneva. </w:t>
      </w:r>
      <w:proofErr w:type="gramStart"/>
      <w:r w:rsidRPr="004F31F2">
        <w:rPr>
          <w:sz w:val="12"/>
        </w:rPr>
        <w:t>Therefore</w:t>
      </w:r>
      <w:proofErr w:type="gramEnd"/>
      <w:r w:rsidRPr="004F31F2">
        <w:rPr>
          <w:sz w:val="12"/>
        </w:rPr>
        <w:t xml:space="preserve"> these </w:t>
      </w:r>
      <w:r w:rsidRPr="004F31F2">
        <w:rPr>
          <w:rStyle w:val="StyleUnderline"/>
        </w:rPr>
        <w:t xml:space="preserve">ostensibly independent processes, can </w:t>
      </w:r>
      <w:proofErr w:type="spellStart"/>
      <w:r w:rsidRPr="00EE3F8F">
        <w:rPr>
          <w:rStyle w:val="StyleUnderline"/>
          <w:highlight w:val="green"/>
        </w:rPr>
        <w:t>catalyse</w:t>
      </w:r>
      <w:proofErr w:type="spellEnd"/>
      <w:r w:rsidRPr="00EE3F8F">
        <w:rPr>
          <w:rStyle w:val="StyleUnderline"/>
          <w:highlight w:val="green"/>
        </w:rPr>
        <w:t xml:space="preserve"> disputes</w:t>
      </w:r>
      <w:r w:rsidRPr="004F31F2">
        <w:rPr>
          <w:sz w:val="12"/>
        </w:rPr>
        <w:t>.</w:t>
      </w:r>
    </w:p>
    <w:p w14:paraId="65FC7F2D" w14:textId="77777777" w:rsidR="000D1ED2" w:rsidRPr="004F31F2" w:rsidRDefault="000D1ED2" w:rsidP="000D1ED2">
      <w:pPr>
        <w:rPr>
          <w:sz w:val="12"/>
        </w:rPr>
      </w:pPr>
      <w:r w:rsidRPr="004F31F2">
        <w:rPr>
          <w:sz w:val="12"/>
        </w:rPr>
        <w:t>“</w:t>
      </w:r>
      <w:r w:rsidRPr="004F31F2">
        <w:rPr>
          <w:rStyle w:val="StyleUnderline"/>
        </w:rPr>
        <w:t xml:space="preserve">The waiver discussion is </w:t>
      </w:r>
      <w:r w:rsidRPr="004F31F2">
        <w:rPr>
          <w:rStyle w:val="Emphasis"/>
        </w:rPr>
        <w:t xml:space="preserve">very </w:t>
      </w:r>
      <w:proofErr w:type="gramStart"/>
      <w:r w:rsidRPr="004F31F2">
        <w:rPr>
          <w:rStyle w:val="Emphasis"/>
        </w:rPr>
        <w:t>heated</w:t>
      </w:r>
      <w:proofErr w:type="gramEnd"/>
      <w:r w:rsidRPr="004F31F2">
        <w:rPr>
          <w:rStyle w:val="StyleUnderline"/>
        </w:rPr>
        <w:t xml:space="preserve"> and it is aggravating the discussion on the EU's export restrictions</w:t>
      </w:r>
      <w:r w:rsidRPr="004F31F2">
        <w:rPr>
          <w:sz w:val="12"/>
        </w:rPr>
        <w:t xml:space="preserve">. If the waiver succeeds, then the </w:t>
      </w:r>
      <w:r w:rsidRPr="00EE3F8F">
        <w:rPr>
          <w:rStyle w:val="StyleUnderline"/>
          <w:highlight w:val="green"/>
        </w:rPr>
        <w:t>opposing members</w:t>
      </w:r>
      <w:r w:rsidRPr="004F31F2">
        <w:rPr>
          <w:rStyle w:val="StyleUnderline"/>
        </w:rPr>
        <w:t xml:space="preserve"> cannot do anything about it. </w:t>
      </w:r>
      <w:proofErr w:type="gramStart"/>
      <w:r w:rsidRPr="004F31F2">
        <w:rPr>
          <w:rStyle w:val="StyleUnderline"/>
        </w:rPr>
        <w:t>So</w:t>
      </w:r>
      <w:proofErr w:type="gramEnd"/>
      <w:r w:rsidRPr="004F31F2">
        <w:rPr>
          <w:rStyle w:val="StyleUnderline"/>
        </w:rPr>
        <w:t xml:space="preserve"> they </w:t>
      </w:r>
      <w:r w:rsidRPr="00EE3F8F">
        <w:rPr>
          <w:rStyle w:val="StyleUnderline"/>
          <w:highlight w:val="green"/>
        </w:rPr>
        <w:t>will</w:t>
      </w:r>
      <w:r w:rsidRPr="004F31F2">
        <w:rPr>
          <w:rStyle w:val="StyleUnderline"/>
        </w:rPr>
        <w:t xml:space="preserve"> be </w:t>
      </w:r>
      <w:r w:rsidRPr="00EE3F8F">
        <w:rPr>
          <w:rStyle w:val="StyleUnderline"/>
          <w:highlight w:val="green"/>
        </w:rPr>
        <w:t>look</w:t>
      </w:r>
      <w:r w:rsidRPr="004F31F2">
        <w:rPr>
          <w:rStyle w:val="StyleUnderline"/>
        </w:rPr>
        <w:t xml:space="preserve">ing </w:t>
      </w:r>
      <w:r w:rsidRPr="00EE3F8F">
        <w:rPr>
          <w:rStyle w:val="StyleUnderline"/>
          <w:highlight w:val="green"/>
        </w:rPr>
        <w:t>at other ways to beat up</w:t>
      </w:r>
      <w:r w:rsidRPr="004F31F2">
        <w:rPr>
          <w:rStyle w:val="StyleUnderline"/>
        </w:rPr>
        <w:t xml:space="preserve"> on </w:t>
      </w:r>
      <w:r w:rsidRPr="00EE3F8F">
        <w:rPr>
          <w:rStyle w:val="StyleUnderline"/>
          <w:highlight w:val="green"/>
        </w:rPr>
        <w:t>behavior they do not like</w:t>
      </w:r>
      <w:r w:rsidRPr="004F31F2">
        <w:rPr>
          <w:rStyle w:val="StyleUnderline"/>
        </w:rPr>
        <w:t xml:space="preserve"> on the COVID-19 front</w:t>
      </w:r>
      <w:r w:rsidRPr="004F31F2">
        <w:rPr>
          <w:sz w:val="12"/>
        </w:rPr>
        <w:t>,” one trade law expert said.  </w:t>
      </w:r>
      <w:r w:rsidRPr="004F31F2">
        <w:rPr>
          <w:rStyle w:val="StyleUnderline"/>
        </w:rPr>
        <w:t>Do not rule out disputes against supporters of the TRIPS waiver proposal, in case the waiver is adopted</w:t>
      </w:r>
      <w:r w:rsidRPr="004F31F2">
        <w:rPr>
          <w:sz w:val="12"/>
        </w:rPr>
        <w:t>, the source added.</w:t>
      </w:r>
    </w:p>
    <w:p w14:paraId="22A7DDCE" w14:textId="77777777" w:rsidR="000D1ED2" w:rsidRPr="004F31F2" w:rsidRDefault="000D1ED2" w:rsidP="000D1ED2">
      <w:pPr>
        <w:rPr>
          <w:sz w:val="12"/>
          <w:szCs w:val="12"/>
        </w:rPr>
      </w:pPr>
      <w:r w:rsidRPr="004F31F2">
        <w:rPr>
          <w:sz w:val="12"/>
          <w:szCs w:val="12"/>
        </w:rPr>
        <w:t>In their statement at the WTO General Council meeting last week, the EU said, “In order to ensure that vaccines and their ingredients are not directed to export destinations in unjustified volumes, the European Union had no choice but to introduce a transparency mechanism on Covid-19 vaccine export transactions.” The EU has said that the measures are WTO-consistent.</w:t>
      </w:r>
    </w:p>
    <w:p w14:paraId="1CF4F65D" w14:textId="77777777" w:rsidR="000D1ED2" w:rsidRPr="004F31F2" w:rsidRDefault="000D1ED2" w:rsidP="000D1ED2">
      <w:pPr>
        <w:rPr>
          <w:sz w:val="12"/>
          <w:szCs w:val="12"/>
        </w:rPr>
      </w:pPr>
      <w:r w:rsidRPr="004F31F2">
        <w:rPr>
          <w:sz w:val="12"/>
          <w:szCs w:val="12"/>
        </w:rPr>
        <w:t xml:space="preserve">It added “Since the entry into force of the scheme on the 1 February, we have received 150 requests for export </w:t>
      </w:r>
      <w:proofErr w:type="spellStart"/>
      <w:r w:rsidRPr="004F31F2">
        <w:rPr>
          <w:sz w:val="12"/>
          <w:szCs w:val="12"/>
        </w:rPr>
        <w:t>authorisation</w:t>
      </w:r>
      <w:proofErr w:type="spellEnd"/>
      <w:r w:rsidRPr="004F31F2">
        <w:rPr>
          <w:sz w:val="12"/>
          <w:szCs w:val="12"/>
        </w:rPr>
        <w:t xml:space="preserve">. All of them have been accepted. I repeat, all of them.” This week, the European Commission extended transparency and </w:t>
      </w:r>
      <w:proofErr w:type="spellStart"/>
      <w:r w:rsidRPr="004F31F2">
        <w:rPr>
          <w:sz w:val="12"/>
          <w:szCs w:val="12"/>
        </w:rPr>
        <w:t>authorisation</w:t>
      </w:r>
      <w:proofErr w:type="spellEnd"/>
      <w:r w:rsidRPr="004F31F2">
        <w:rPr>
          <w:sz w:val="12"/>
          <w:szCs w:val="12"/>
        </w:rPr>
        <w:t xml:space="preserve"> mechanism for exports of COVID-19 vaccines.</w:t>
      </w:r>
    </w:p>
    <w:p w14:paraId="7C9C0F0B" w14:textId="77777777" w:rsidR="000D1ED2" w:rsidRPr="004F31F2" w:rsidRDefault="000D1ED2" w:rsidP="000D1ED2">
      <w:pPr>
        <w:rPr>
          <w:sz w:val="12"/>
          <w:szCs w:val="12"/>
        </w:rPr>
      </w:pPr>
      <w:r w:rsidRPr="004F31F2">
        <w:rPr>
          <w:sz w:val="12"/>
          <w:szCs w:val="12"/>
        </w:rPr>
        <w:lastRenderedPageBreak/>
        <w:t>The EU is also a part of the Ottawa Group proposal on Trade and Health that also spells out commitments towards export restrictions. (See also </w:t>
      </w:r>
      <w:r w:rsidRPr="004F31F2">
        <w:rPr>
          <w:i/>
          <w:iCs/>
          <w:sz w:val="12"/>
          <w:szCs w:val="12"/>
        </w:rPr>
        <w:t xml:space="preserve">E.U. Exports Millions of </w:t>
      </w:r>
      <w:proofErr w:type="spellStart"/>
      <w:r w:rsidRPr="004F31F2">
        <w:rPr>
          <w:i/>
          <w:iCs/>
          <w:sz w:val="12"/>
          <w:szCs w:val="12"/>
        </w:rPr>
        <w:t>Covid</w:t>
      </w:r>
      <w:proofErr w:type="spellEnd"/>
      <w:r w:rsidRPr="004F31F2">
        <w:rPr>
          <w:i/>
          <w:iCs/>
          <w:sz w:val="12"/>
          <w:szCs w:val="12"/>
        </w:rPr>
        <w:t xml:space="preserve"> Vaccine Doses Despite Supply Crunch at Home</w:t>
      </w:r>
      <w:r w:rsidRPr="004F31F2">
        <w:rPr>
          <w:sz w:val="12"/>
          <w:szCs w:val="12"/>
        </w:rPr>
        <w:t>)</w:t>
      </w:r>
    </w:p>
    <w:p w14:paraId="09FA2138" w14:textId="77777777" w:rsidR="000D1ED2" w:rsidRPr="004F31F2" w:rsidRDefault="000D1ED2" w:rsidP="000D1ED2">
      <w:pPr>
        <w:rPr>
          <w:sz w:val="12"/>
        </w:rPr>
      </w:pPr>
      <w:r w:rsidRPr="004F31F2">
        <w:rPr>
          <w:sz w:val="12"/>
        </w:rPr>
        <w:t>“</w:t>
      </w:r>
      <w:r w:rsidRPr="004F31F2">
        <w:rPr>
          <w:rStyle w:val="StyleUnderline"/>
        </w:rPr>
        <w:t xml:space="preserve">Members bring </w:t>
      </w:r>
      <w:r w:rsidRPr="00EE3F8F">
        <w:rPr>
          <w:rStyle w:val="StyleUnderline"/>
          <w:highlight w:val="green"/>
        </w:rPr>
        <w:t>disputes</w:t>
      </w:r>
      <w:r w:rsidRPr="004F31F2">
        <w:rPr>
          <w:rStyle w:val="StyleUnderline"/>
        </w:rPr>
        <w:t xml:space="preserve"> all the time, even when they know that </w:t>
      </w:r>
      <w:r w:rsidRPr="004F31F2">
        <w:rPr>
          <w:rStyle w:val="Emphasis"/>
        </w:rPr>
        <w:t xml:space="preserve">it's going to </w:t>
      </w:r>
      <w:r w:rsidRPr="00EE3F8F">
        <w:rPr>
          <w:rStyle w:val="Emphasis"/>
          <w:highlight w:val="green"/>
        </w:rPr>
        <w:t>take a long time</w:t>
      </w:r>
      <w:r w:rsidRPr="004F31F2">
        <w:rPr>
          <w:rStyle w:val="StyleUnderline"/>
        </w:rPr>
        <w:t xml:space="preserve"> to get a result and </w:t>
      </w:r>
      <w:proofErr w:type="gramStart"/>
      <w:r w:rsidRPr="004F31F2">
        <w:rPr>
          <w:rStyle w:val="StyleUnderline"/>
        </w:rPr>
        <w:t>often</w:t>
      </w:r>
      <w:proofErr w:type="gramEnd"/>
      <w:r w:rsidRPr="004F31F2">
        <w:rPr>
          <w:rStyle w:val="StyleUnderline"/>
        </w:rPr>
        <w:t xml:space="preserve"> they bring a dispute as leverage for negotiations. Filing a dispute does not mean they are looking for a solution. It does not mean the dispute will be litigated</w:t>
      </w:r>
      <w:r w:rsidRPr="004F31F2">
        <w:rPr>
          <w:sz w:val="12"/>
        </w:rPr>
        <w:t xml:space="preserve"> all the way to the end,” a trade lawyer said.</w:t>
      </w:r>
    </w:p>
    <w:p w14:paraId="5BD91D83" w14:textId="77777777" w:rsidR="000D1ED2" w:rsidRPr="004F31F2" w:rsidRDefault="000D1ED2" w:rsidP="000D1ED2">
      <w:pPr>
        <w:rPr>
          <w:sz w:val="12"/>
        </w:rPr>
      </w:pPr>
      <w:r w:rsidRPr="004F31F2">
        <w:rPr>
          <w:rStyle w:val="StyleUnderline"/>
        </w:rPr>
        <w:t>It could also result in a negotiated arrangement</w:t>
      </w:r>
      <w:r w:rsidRPr="004F31F2">
        <w:rPr>
          <w:sz w:val="12"/>
        </w:rPr>
        <w:t>, like it was in 2001 in the U.S.-Brazil case. “Why did the U.S. bring a case against Brazil? It gave them leverage in negotiations, and to satisfy domestic stakeholders,” the lawyer added.  </w:t>
      </w:r>
    </w:p>
    <w:p w14:paraId="334DFEF6" w14:textId="77777777" w:rsidR="000D1ED2" w:rsidRPr="004F31F2" w:rsidRDefault="000D1ED2" w:rsidP="000D1ED2">
      <w:pPr>
        <w:rPr>
          <w:sz w:val="12"/>
        </w:rPr>
      </w:pPr>
      <w:r w:rsidRPr="004F31F2">
        <w:rPr>
          <w:rStyle w:val="StyleUnderline"/>
        </w:rPr>
        <w:t>The impasse at the Appellate Body may not be a deterrent for countries to dissuade countries from bringing a dispute</w:t>
      </w:r>
      <w:r w:rsidRPr="004F31F2">
        <w:rPr>
          <w:sz w:val="12"/>
        </w:rPr>
        <w:t>, some believe.</w:t>
      </w:r>
    </w:p>
    <w:p w14:paraId="523AEB13" w14:textId="77777777" w:rsidR="000D1ED2" w:rsidRPr="004F31F2" w:rsidRDefault="000D1ED2" w:rsidP="000D1ED2">
      <w:pPr>
        <w:rPr>
          <w:sz w:val="12"/>
        </w:rPr>
      </w:pPr>
      <w:r w:rsidRPr="004F31F2">
        <w:rPr>
          <w:sz w:val="12"/>
        </w:rPr>
        <w:t xml:space="preserve">“The Appellate Body not being functional is not a problem. </w:t>
      </w:r>
      <w:r w:rsidRPr="004F31F2">
        <w:rPr>
          <w:rStyle w:val="StyleUnderline"/>
        </w:rPr>
        <w:t xml:space="preserve">Countries have recourse to Article 25 under the Dispute Settlement Understanding (DSU) that provides for ‘expeditious arbitration as </w:t>
      </w:r>
      <w:proofErr w:type="spellStart"/>
      <w:proofErr w:type="gramStart"/>
      <w:r w:rsidRPr="004F31F2">
        <w:rPr>
          <w:rStyle w:val="StyleUnderline"/>
        </w:rPr>
        <w:t>a</w:t>
      </w:r>
      <w:proofErr w:type="spellEnd"/>
      <w:proofErr w:type="gramEnd"/>
      <w:r w:rsidRPr="004F31F2">
        <w:rPr>
          <w:rStyle w:val="StyleUnderline"/>
        </w:rPr>
        <w:t xml:space="preserve"> alternate means to dispute settlement</w:t>
      </w:r>
      <w:r w:rsidRPr="004F31F2">
        <w:rPr>
          <w:sz w:val="12"/>
        </w:rPr>
        <w:t>’,” a source involved in the WTO litigation process said. (The EU, for example, is a signatory to the Multi-party interim appeal arbitration arrangement, MPIA.)</w:t>
      </w:r>
    </w:p>
    <w:p w14:paraId="39590B39" w14:textId="77777777" w:rsidR="000D1ED2" w:rsidRPr="004F31F2" w:rsidRDefault="000D1ED2" w:rsidP="000D1ED2">
      <w:pPr>
        <w:rPr>
          <w:sz w:val="12"/>
        </w:rPr>
      </w:pPr>
      <w:r w:rsidRPr="004F31F2">
        <w:rPr>
          <w:rStyle w:val="StyleUnderline"/>
        </w:rPr>
        <w:t xml:space="preserve">While </w:t>
      </w:r>
      <w:r w:rsidRPr="00EE3F8F">
        <w:rPr>
          <w:rStyle w:val="Emphasis"/>
          <w:highlight w:val="green"/>
        </w:rPr>
        <w:t>disputes</w:t>
      </w:r>
      <w:r w:rsidRPr="004F31F2">
        <w:rPr>
          <w:rStyle w:val="Emphasis"/>
        </w:rPr>
        <w:t xml:space="preserve"> may </w:t>
      </w:r>
      <w:r w:rsidRPr="00EE3F8F">
        <w:rPr>
          <w:rStyle w:val="Emphasis"/>
          <w:highlight w:val="green"/>
        </w:rPr>
        <w:t>take up precious energy and resources</w:t>
      </w:r>
      <w:r w:rsidRPr="00EE3F8F">
        <w:rPr>
          <w:rStyle w:val="StyleUnderline"/>
          <w:highlight w:val="green"/>
        </w:rPr>
        <w:t xml:space="preserve"> of members already stretched</w:t>
      </w:r>
      <w:r w:rsidRPr="004F31F2">
        <w:rPr>
          <w:rStyle w:val="StyleUnderline"/>
        </w:rPr>
        <w:t xml:space="preserve"> in fighting to address the pandemic, it may likely be a strategy to address trade protectionism</w:t>
      </w:r>
      <w:r w:rsidRPr="004F31F2">
        <w:rPr>
          <w:sz w:val="12"/>
        </w:rPr>
        <w:t>. Not all agree.  </w:t>
      </w:r>
    </w:p>
    <w:p w14:paraId="281062F3" w14:textId="77777777" w:rsidR="000D1ED2" w:rsidRDefault="000D1ED2" w:rsidP="000D1ED2">
      <w:pPr>
        <w:rPr>
          <w:sz w:val="12"/>
        </w:rPr>
      </w:pPr>
      <w:r w:rsidRPr="004F31F2">
        <w:rPr>
          <w:sz w:val="12"/>
        </w:rPr>
        <w:t xml:space="preserve">“I think the law is not really an answer here, I hate to say that because I'm a lawyer. But I really don't think the law is an answer because </w:t>
      </w:r>
      <w:r w:rsidRPr="00EE3F8F">
        <w:rPr>
          <w:rStyle w:val="StyleUnderline"/>
          <w:highlight w:val="green"/>
        </w:rPr>
        <w:t>the law is</w:t>
      </w:r>
      <w:r w:rsidRPr="004F31F2">
        <w:rPr>
          <w:rStyle w:val="StyleUnderline"/>
        </w:rPr>
        <w:t xml:space="preserve"> so </w:t>
      </w:r>
      <w:r w:rsidRPr="00EE3F8F">
        <w:rPr>
          <w:rStyle w:val="Emphasis"/>
          <w:highlight w:val="green"/>
        </w:rPr>
        <w:t>generically drafted</w:t>
      </w:r>
      <w:r w:rsidRPr="004F31F2">
        <w:rPr>
          <w:rStyle w:val="StyleUnderline"/>
        </w:rPr>
        <w:t xml:space="preserve"> right that </w:t>
      </w:r>
      <w:r w:rsidRPr="00EE3F8F">
        <w:rPr>
          <w:rStyle w:val="StyleUnderline"/>
          <w:highlight w:val="green"/>
        </w:rPr>
        <w:t>and</w:t>
      </w:r>
      <w:r w:rsidRPr="004F31F2">
        <w:rPr>
          <w:rStyle w:val="StyleUnderline"/>
        </w:rPr>
        <w:t xml:space="preserve"> it's </w:t>
      </w:r>
      <w:r w:rsidRPr="00EE3F8F">
        <w:rPr>
          <w:rStyle w:val="Emphasis"/>
          <w:highlight w:val="green"/>
        </w:rPr>
        <w:t>politically</w:t>
      </w:r>
      <w:r w:rsidRPr="004F31F2">
        <w:rPr>
          <w:rStyle w:val="Emphasis"/>
        </w:rPr>
        <w:t xml:space="preserve"> so </w:t>
      </w:r>
      <w:r w:rsidRPr="00EE3F8F">
        <w:rPr>
          <w:rStyle w:val="Emphasis"/>
          <w:highlight w:val="green"/>
        </w:rPr>
        <w:t>sensitive</w:t>
      </w:r>
      <w:r w:rsidRPr="004F31F2">
        <w:rPr>
          <w:sz w:val="12"/>
        </w:rPr>
        <w:t xml:space="preserve">. Which WTO panel will tell a member that restricting vaccines is not legitimate? </w:t>
      </w:r>
      <w:r w:rsidRPr="00EE3F8F">
        <w:rPr>
          <w:rStyle w:val="StyleUnderline"/>
          <w:highlight w:val="green"/>
        </w:rPr>
        <w:t>It will</w:t>
      </w:r>
      <w:r w:rsidRPr="004F31F2">
        <w:rPr>
          <w:rStyle w:val="StyleUnderline"/>
        </w:rPr>
        <w:t xml:space="preserve"> ultimately </w:t>
      </w:r>
      <w:r w:rsidRPr="00EE3F8F">
        <w:rPr>
          <w:rStyle w:val="StyleUnderline"/>
          <w:highlight w:val="green"/>
        </w:rPr>
        <w:t>harm</w:t>
      </w:r>
      <w:r w:rsidRPr="004F31F2">
        <w:rPr>
          <w:rStyle w:val="StyleUnderline"/>
        </w:rPr>
        <w:t xml:space="preserve"> the </w:t>
      </w:r>
      <w:r w:rsidRPr="00EE3F8F">
        <w:rPr>
          <w:rStyle w:val="StyleUnderline"/>
          <w:highlight w:val="green"/>
        </w:rPr>
        <w:t>legitimacy</w:t>
      </w:r>
      <w:r w:rsidRPr="004F31F2">
        <w:rPr>
          <w:rStyle w:val="StyleUnderline"/>
        </w:rPr>
        <w:t xml:space="preserve"> of the trading system</w:t>
      </w:r>
      <w:r w:rsidRPr="004F31F2">
        <w:rPr>
          <w:sz w:val="12"/>
        </w:rPr>
        <w:t>,” the person added.</w:t>
      </w:r>
    </w:p>
    <w:p w14:paraId="5C35F823" w14:textId="77777777" w:rsidR="000D1ED2" w:rsidRDefault="000D1ED2" w:rsidP="000D1ED2">
      <w:pPr>
        <w:pStyle w:val="Heading4"/>
      </w:pPr>
      <w:r>
        <w:t>Overfishing causes SCS war – WTO agreement solves</w:t>
      </w:r>
    </w:p>
    <w:p w14:paraId="1D7D514D" w14:textId="77777777" w:rsidR="000D1ED2" w:rsidRPr="008E10F7" w:rsidRDefault="000D1ED2" w:rsidP="000D1ED2">
      <w:pPr>
        <w:rPr>
          <w:rStyle w:val="Style13ptBold"/>
          <w:b w:val="0"/>
          <w:bCs/>
        </w:rPr>
      </w:pPr>
      <w:r>
        <w:rPr>
          <w:rStyle w:val="Style13ptBold"/>
        </w:rPr>
        <w:t xml:space="preserve">Cohen and Floyd 1/27 </w:t>
      </w:r>
      <w:r w:rsidRPr="008E10F7">
        <w:rPr>
          <w:rStyle w:val="Style13ptBold"/>
          <w:b w:val="0"/>
          <w:bCs/>
          <w:sz w:val="16"/>
          <w:szCs w:val="16"/>
        </w:rPr>
        <w:t xml:space="preserve">[(Sam, </w:t>
      </w:r>
      <w:r w:rsidRPr="008E10F7">
        <w:rPr>
          <w:bCs/>
          <w:szCs w:val="16"/>
        </w:rPr>
        <w:t xml:space="preserve">J.D. student at Harvard Law School, BA in history from Yale University, surface warfare officer in the U.S. Navy, </w:t>
      </w:r>
      <w:r w:rsidRPr="008E10F7">
        <w:rPr>
          <w:rStyle w:val="Style13ptBold"/>
          <w:b w:val="0"/>
          <w:bCs/>
          <w:sz w:val="16"/>
          <w:szCs w:val="16"/>
        </w:rPr>
        <w:t xml:space="preserve">and Steve, </w:t>
      </w:r>
      <w:r w:rsidRPr="008E10F7">
        <w:rPr>
          <w:bCs/>
          <w:szCs w:val="16"/>
        </w:rPr>
        <w:t>joint J.D./LL.M. in national security law at Georgetown University Law Center, lieutenant commander in U.S. Naval Intelligence</w:t>
      </w:r>
      <w:r w:rsidRPr="008E10F7">
        <w:rPr>
          <w:rStyle w:val="Style13ptBold"/>
          <w:b w:val="0"/>
          <w:bCs/>
          <w:sz w:val="16"/>
          <w:szCs w:val="16"/>
        </w:rPr>
        <w:t>) “</w:t>
      </w:r>
      <w:r w:rsidRPr="008E10F7">
        <w:rPr>
          <w:szCs w:val="16"/>
        </w:rPr>
        <w:t xml:space="preserve">Water Wars Special: How </w:t>
      </w:r>
      <w:r w:rsidRPr="008E10F7">
        <w:rPr>
          <w:rStyle w:val="Emphasis"/>
        </w:rPr>
        <w:t>IUU Fishing Increases the Risk of Conflict</w:t>
      </w:r>
      <w:r w:rsidRPr="008E10F7">
        <w:t>,</w:t>
      </w:r>
      <w:r w:rsidRPr="008E10F7">
        <w:rPr>
          <w:szCs w:val="16"/>
        </w:rPr>
        <w:t xml:space="preserve"> Lawfare, 1/27/2021] JL</w:t>
      </w:r>
    </w:p>
    <w:p w14:paraId="6BA4B0BD" w14:textId="77777777" w:rsidR="000D1ED2" w:rsidRPr="0035321A" w:rsidRDefault="000D1ED2" w:rsidP="000D1ED2">
      <w:pPr>
        <w:rPr>
          <w:sz w:val="12"/>
        </w:rPr>
      </w:pPr>
      <w:r w:rsidRPr="0035321A">
        <w:rPr>
          <w:rStyle w:val="StyleUnderline"/>
        </w:rPr>
        <w:t xml:space="preserve">The Food and Agriculture Organization of the United Nations has classified one-third of the world’s marine fisheries as overfished. The impact of </w:t>
      </w:r>
      <w:r w:rsidRPr="00EE3F8F">
        <w:rPr>
          <w:rStyle w:val="Emphasis"/>
          <w:highlight w:val="green"/>
        </w:rPr>
        <w:t>unsustainable fishing</w:t>
      </w:r>
      <w:r w:rsidRPr="00EE3F8F">
        <w:rPr>
          <w:rStyle w:val="StyleUnderline"/>
          <w:highlight w:val="green"/>
        </w:rPr>
        <w:t xml:space="preserve"> is </w:t>
      </w:r>
      <w:r w:rsidRPr="00EE3F8F">
        <w:rPr>
          <w:rStyle w:val="Emphasis"/>
          <w:highlight w:val="green"/>
        </w:rPr>
        <w:t>especially acute in the S</w:t>
      </w:r>
      <w:r w:rsidRPr="0035321A">
        <w:rPr>
          <w:rStyle w:val="Emphasis"/>
        </w:rPr>
        <w:t xml:space="preserve">outh </w:t>
      </w:r>
      <w:r w:rsidRPr="00EE3F8F">
        <w:rPr>
          <w:rStyle w:val="Emphasis"/>
          <w:highlight w:val="green"/>
        </w:rPr>
        <w:t>C</w:t>
      </w:r>
      <w:r w:rsidRPr="0035321A">
        <w:rPr>
          <w:rStyle w:val="Emphasis"/>
        </w:rPr>
        <w:t xml:space="preserve">hina </w:t>
      </w:r>
      <w:r w:rsidRPr="00EE3F8F">
        <w:rPr>
          <w:rStyle w:val="Emphasis"/>
          <w:highlight w:val="green"/>
        </w:rPr>
        <w:t>S</w:t>
      </w:r>
      <w:r w:rsidRPr="0035321A">
        <w:rPr>
          <w:rStyle w:val="Emphasis"/>
        </w:rPr>
        <w:t>ea</w:t>
      </w:r>
      <w:r w:rsidRPr="0035321A">
        <w:rPr>
          <w:rStyle w:val="StyleUnderline"/>
        </w:rPr>
        <w:t xml:space="preserve">, where coastal </w:t>
      </w:r>
      <w:r w:rsidRPr="00EE3F8F">
        <w:rPr>
          <w:rStyle w:val="StyleUnderline"/>
          <w:highlight w:val="green"/>
        </w:rPr>
        <w:t>fisheries</w:t>
      </w:r>
      <w:r w:rsidRPr="0035321A">
        <w:rPr>
          <w:rStyle w:val="StyleUnderline"/>
        </w:rPr>
        <w:t xml:space="preserve"> have </w:t>
      </w:r>
      <w:r w:rsidRPr="00EE3F8F">
        <w:rPr>
          <w:rStyle w:val="StyleUnderline"/>
          <w:highlight w:val="green"/>
        </w:rPr>
        <w:t>lost</w:t>
      </w:r>
      <w:r w:rsidRPr="0035321A">
        <w:rPr>
          <w:rStyle w:val="StyleUnderline"/>
        </w:rPr>
        <w:t xml:space="preserve"> 70 to </w:t>
      </w:r>
      <w:r w:rsidRPr="00EE3F8F">
        <w:rPr>
          <w:rStyle w:val="StyleUnderline"/>
          <w:highlight w:val="green"/>
        </w:rPr>
        <w:t>95 percent of their stocks</w:t>
      </w:r>
      <w:r w:rsidRPr="0035321A">
        <w:rPr>
          <w:rStyle w:val="StyleUnderline"/>
        </w:rPr>
        <w:t xml:space="preserve"> since the mid-20th century and catch rates have declined by 70 percent</w:t>
      </w:r>
      <w:r w:rsidRPr="0035321A">
        <w:rPr>
          <w:sz w:val="12"/>
        </w:rPr>
        <w:t xml:space="preserve"> throughout the past two decades. Furthermore, </w:t>
      </w:r>
      <w:r w:rsidRPr="0035321A">
        <w:rPr>
          <w:rStyle w:val="StyleUnderline"/>
        </w:rPr>
        <w:t xml:space="preserve">the sea’s </w:t>
      </w:r>
      <w:r w:rsidRPr="00EE3F8F">
        <w:rPr>
          <w:rStyle w:val="StyleUnderline"/>
          <w:highlight w:val="green"/>
        </w:rPr>
        <w:t>coral reefs</w:t>
      </w:r>
      <w:r w:rsidRPr="0035321A">
        <w:rPr>
          <w:rStyle w:val="StyleUnderline"/>
        </w:rPr>
        <w:t xml:space="preserve">, which nurture critical feeding grounds for fish stocks, </w:t>
      </w:r>
      <w:r w:rsidRPr="00EE3F8F">
        <w:rPr>
          <w:rStyle w:val="StyleUnderline"/>
          <w:highlight w:val="green"/>
        </w:rPr>
        <w:t>decline</w:t>
      </w:r>
      <w:r w:rsidRPr="0035321A">
        <w:rPr>
          <w:rStyle w:val="StyleUnderline"/>
        </w:rPr>
        <w:t xml:space="preserve"> by 16 percent every 10 years</w:t>
      </w:r>
      <w:r w:rsidRPr="0035321A">
        <w:rPr>
          <w:sz w:val="12"/>
        </w:rPr>
        <w:t xml:space="preserve">. As traditional fishing grounds prove less fruitful, </w:t>
      </w:r>
      <w:r w:rsidRPr="00EE3F8F">
        <w:rPr>
          <w:rStyle w:val="StyleUnderline"/>
          <w:highlight w:val="green"/>
        </w:rPr>
        <w:t>fishermen</w:t>
      </w:r>
      <w:r w:rsidRPr="0035321A">
        <w:rPr>
          <w:rStyle w:val="StyleUnderline"/>
        </w:rPr>
        <w:t xml:space="preserve"> venture farther from shore and </w:t>
      </w:r>
      <w:r w:rsidRPr="00EE3F8F">
        <w:rPr>
          <w:rStyle w:val="StyleUnderline"/>
          <w:highlight w:val="green"/>
        </w:rPr>
        <w:t xml:space="preserve">operate in </w:t>
      </w:r>
      <w:r w:rsidRPr="00EE3F8F">
        <w:rPr>
          <w:rStyle w:val="Emphasis"/>
          <w:highlight w:val="green"/>
        </w:rPr>
        <w:t>contested areas</w:t>
      </w:r>
      <w:r w:rsidRPr="0035321A">
        <w:rPr>
          <w:sz w:val="12"/>
        </w:rPr>
        <w:t xml:space="preserve">. Indeed, </w:t>
      </w:r>
      <w:r w:rsidRPr="0035321A">
        <w:rPr>
          <w:rStyle w:val="StyleUnderline"/>
        </w:rPr>
        <w:t xml:space="preserve">when China faced dwindling coastal stocks in the 1990s, Beijing embarked on a massive shipbuilding effort; and President </w:t>
      </w:r>
      <w:r w:rsidRPr="00EE3F8F">
        <w:rPr>
          <w:rStyle w:val="StyleUnderline"/>
          <w:highlight w:val="green"/>
        </w:rPr>
        <w:t>Xi</w:t>
      </w:r>
      <w:r w:rsidRPr="0035321A">
        <w:rPr>
          <w:rStyle w:val="StyleUnderline"/>
        </w:rPr>
        <w:t xml:space="preserve"> Jinping continues to exhort Chinese fishermen to “</w:t>
      </w:r>
      <w:r w:rsidRPr="00EE3F8F">
        <w:rPr>
          <w:rStyle w:val="StyleUnderline"/>
          <w:highlight w:val="green"/>
        </w:rPr>
        <w:t>build bigger ships and</w:t>
      </w:r>
      <w:r w:rsidRPr="0035321A">
        <w:rPr>
          <w:rStyle w:val="StyleUnderline"/>
        </w:rPr>
        <w:t xml:space="preserve"> venture even farther into the oceans and catch bigger fish.” </w:t>
      </w:r>
      <w:r w:rsidRPr="0035321A">
        <w:rPr>
          <w:rStyle w:val="Emphasis"/>
        </w:rPr>
        <w:t xml:space="preserve">Such efforts incentivize IUU activity, </w:t>
      </w:r>
      <w:r w:rsidRPr="00EE3F8F">
        <w:rPr>
          <w:rStyle w:val="Emphasis"/>
          <w:highlight w:val="green"/>
        </w:rPr>
        <w:t>heighten competition for</w:t>
      </w:r>
      <w:r w:rsidRPr="0035321A">
        <w:rPr>
          <w:rStyle w:val="Emphasis"/>
        </w:rPr>
        <w:t xml:space="preserve"> increasingly </w:t>
      </w:r>
      <w:r w:rsidRPr="00EE3F8F">
        <w:rPr>
          <w:rStyle w:val="Emphasis"/>
          <w:highlight w:val="green"/>
        </w:rPr>
        <w:t>scarce resources</w:t>
      </w:r>
      <w:r w:rsidRPr="0035321A">
        <w:rPr>
          <w:rStyle w:val="Emphasis"/>
        </w:rPr>
        <w:t xml:space="preserve"> and feed an escalating cycle that accelerates stock depletion</w:t>
      </w:r>
      <w:r w:rsidRPr="0035321A">
        <w:rPr>
          <w:sz w:val="12"/>
        </w:rPr>
        <w:t>.</w:t>
      </w:r>
    </w:p>
    <w:p w14:paraId="281D4496" w14:textId="77777777" w:rsidR="000D1ED2" w:rsidRPr="0035321A" w:rsidRDefault="000D1ED2" w:rsidP="000D1ED2">
      <w:pPr>
        <w:rPr>
          <w:sz w:val="12"/>
        </w:rPr>
      </w:pPr>
      <w:r w:rsidRPr="0035321A">
        <w:rPr>
          <w:rStyle w:val="StyleUnderline"/>
        </w:rPr>
        <w:t>In the South China Sea, with its kaleidoscope of disputed claims, China’s excess capacity and IUU fishing practices exacerbate a particularly volatile environment</w:t>
      </w:r>
      <w:r w:rsidRPr="0035321A">
        <w:rPr>
          <w:sz w:val="12"/>
        </w:rPr>
        <w:t xml:space="preserve">. </w:t>
      </w:r>
      <w:r w:rsidRPr="0035321A">
        <w:rPr>
          <w:sz w:val="12"/>
          <w:szCs w:val="12"/>
        </w:rPr>
        <w:t>Depleted fishing stocks force fishermen to operate further from shore and increase the chance of violent encounters.</w:t>
      </w:r>
      <w:r w:rsidRPr="0035321A">
        <w:t xml:space="preserve"> </w:t>
      </w:r>
      <w:r w:rsidRPr="00EE3F8F">
        <w:rPr>
          <w:rStyle w:val="StyleUnderline"/>
          <w:highlight w:val="green"/>
        </w:rPr>
        <w:t>Filipino</w:t>
      </w:r>
      <w:r w:rsidRPr="0035321A">
        <w:rPr>
          <w:rStyle w:val="StyleUnderline"/>
        </w:rPr>
        <w:t xml:space="preserve"> </w:t>
      </w:r>
      <w:r w:rsidRPr="00EE3F8F">
        <w:rPr>
          <w:rStyle w:val="StyleUnderline"/>
          <w:highlight w:val="green"/>
        </w:rPr>
        <w:t>authorities have intercepted Chinese boats</w:t>
      </w:r>
      <w:r w:rsidRPr="0035321A">
        <w:rPr>
          <w:rStyle w:val="StyleUnderline"/>
        </w:rPr>
        <w:t xml:space="preserve"> illegally fishing off Palawan, and Philippine President Rodrigo Duterte claimed that Chinese fishermen intentionally rammed a Filipino fishing boat and left its crew stranded in the sea in </w:t>
      </w:r>
      <w:r w:rsidRPr="0035321A">
        <w:rPr>
          <w:rStyle w:val="StyleUnderline"/>
        </w:rPr>
        <w:lastRenderedPageBreak/>
        <w:t>2019</w:t>
      </w:r>
      <w:r w:rsidRPr="0035321A">
        <w:rPr>
          <w:sz w:val="12"/>
        </w:rPr>
        <w:t xml:space="preserve">. Three years earlier, the Chinese Coast Guard rammed an Indonesian patrol boat attempting to interdict Chinese fishermen. </w:t>
      </w:r>
      <w:r w:rsidRPr="0035321A">
        <w:rPr>
          <w:rStyle w:val="StyleUnderline"/>
        </w:rPr>
        <w:t xml:space="preserve">As the Vietnamese government actively encourages fishermen to contest China’s expansive maritime claims, </w:t>
      </w:r>
      <w:r w:rsidRPr="00EE3F8F">
        <w:rPr>
          <w:rStyle w:val="StyleUnderline"/>
          <w:highlight w:val="green"/>
        </w:rPr>
        <w:t>the</w:t>
      </w:r>
      <w:r w:rsidRPr="0035321A">
        <w:rPr>
          <w:rStyle w:val="StyleUnderline"/>
        </w:rPr>
        <w:t xml:space="preserve"> Chinese </w:t>
      </w:r>
      <w:r w:rsidRPr="00EE3F8F">
        <w:rPr>
          <w:rStyle w:val="StyleUnderline"/>
          <w:highlight w:val="green"/>
        </w:rPr>
        <w:t>Coast Guard expelled</w:t>
      </w:r>
      <w:r w:rsidRPr="0035321A">
        <w:rPr>
          <w:rStyle w:val="StyleUnderline"/>
        </w:rPr>
        <w:t xml:space="preserve"> nearly </w:t>
      </w:r>
      <w:r w:rsidRPr="00EE3F8F">
        <w:rPr>
          <w:rStyle w:val="StyleUnderline"/>
          <w:highlight w:val="green"/>
        </w:rPr>
        <w:t>1,200</w:t>
      </w:r>
      <w:r w:rsidRPr="0035321A">
        <w:rPr>
          <w:rStyle w:val="StyleUnderline"/>
        </w:rPr>
        <w:t xml:space="preserve"> </w:t>
      </w:r>
      <w:r w:rsidRPr="00EE3F8F">
        <w:rPr>
          <w:rStyle w:val="StyleUnderline"/>
          <w:highlight w:val="green"/>
        </w:rPr>
        <w:t>fishing boats</w:t>
      </w:r>
      <w:r w:rsidRPr="0035321A">
        <w:rPr>
          <w:rStyle w:val="StyleUnderline"/>
        </w:rPr>
        <w:t xml:space="preserve"> from the northern half of the South China Sea</w:t>
      </w:r>
      <w:r w:rsidRPr="0035321A">
        <w:rPr>
          <w:sz w:val="12"/>
        </w:rPr>
        <w:t xml:space="preserve"> last summer. </w:t>
      </w:r>
      <w:r w:rsidRPr="0035321A">
        <w:rPr>
          <w:rStyle w:val="StyleUnderline"/>
        </w:rPr>
        <w:t>During one such encounter, a Chinese Coast Guard vessel repeatedly rammed a Vietnamese fishing boat and sent its 17-person crew overboard</w:t>
      </w:r>
      <w:r w:rsidRPr="0035321A">
        <w:rPr>
          <w:sz w:val="12"/>
        </w:rPr>
        <w:t>. It’s true that fishing subsidies did not create the region’s historic animosities. But the activities these subsidies support add fuel to an already smoldering fire.</w:t>
      </w:r>
    </w:p>
    <w:p w14:paraId="05DD0723" w14:textId="77777777" w:rsidR="000D1ED2" w:rsidRPr="0035321A" w:rsidRDefault="000D1ED2" w:rsidP="000D1ED2">
      <w:pPr>
        <w:rPr>
          <w:sz w:val="12"/>
        </w:rPr>
      </w:pPr>
      <w:r w:rsidRPr="00EE3F8F">
        <w:rPr>
          <w:rStyle w:val="Emphasis"/>
          <w:highlight w:val="green"/>
        </w:rPr>
        <w:t>Dwindling</w:t>
      </w:r>
      <w:r w:rsidRPr="0035321A">
        <w:rPr>
          <w:rStyle w:val="Emphasis"/>
        </w:rPr>
        <w:t xml:space="preserve"> stocks of </w:t>
      </w:r>
      <w:r w:rsidRPr="00EE3F8F">
        <w:rPr>
          <w:rStyle w:val="Emphasis"/>
          <w:highlight w:val="green"/>
        </w:rPr>
        <w:t>fish, unsustainable practices and IUU fishing</w:t>
      </w:r>
      <w:r w:rsidRPr="0035321A">
        <w:rPr>
          <w:rStyle w:val="Emphasis"/>
        </w:rPr>
        <w:t xml:space="preserve"> constitute a global crisis and </w:t>
      </w:r>
      <w:r w:rsidRPr="00EE3F8F">
        <w:rPr>
          <w:rStyle w:val="Emphasis"/>
          <w:highlight w:val="green"/>
        </w:rPr>
        <w:t>increase the risk of maritime conflict</w:t>
      </w:r>
      <w:r w:rsidRPr="0035321A">
        <w:rPr>
          <w:sz w:val="12"/>
        </w:rPr>
        <w:t xml:space="preserve">. But </w:t>
      </w:r>
      <w:r w:rsidRPr="0035321A">
        <w:rPr>
          <w:rStyle w:val="StyleUnderline"/>
        </w:rPr>
        <w:t>this risk can be mitigated through international cooperation: A World Trade Organization (</w:t>
      </w:r>
      <w:r w:rsidRPr="00EE3F8F">
        <w:rPr>
          <w:rStyle w:val="Emphasis"/>
          <w:highlight w:val="green"/>
        </w:rPr>
        <w:t>WTO) agreement</w:t>
      </w:r>
      <w:r w:rsidRPr="0035321A">
        <w:rPr>
          <w:rStyle w:val="Emphasis"/>
        </w:rPr>
        <w:t xml:space="preserve"> on fishing subsidies </w:t>
      </w:r>
      <w:r w:rsidRPr="00EE3F8F">
        <w:rPr>
          <w:rStyle w:val="Emphasis"/>
          <w:highlight w:val="green"/>
        </w:rPr>
        <w:t>would address a fundamental cause</w:t>
      </w:r>
      <w:r w:rsidRPr="0035321A">
        <w:rPr>
          <w:rStyle w:val="Emphasis"/>
        </w:rPr>
        <w:t xml:space="preserve"> of these fishing-related problems</w:t>
      </w:r>
      <w:r w:rsidRPr="0035321A">
        <w:rPr>
          <w:rStyle w:val="StyleUnderline"/>
        </w:rPr>
        <w:t xml:space="preserve"> and create a binding legal framework</w:t>
      </w:r>
      <w:r w:rsidRPr="0035321A">
        <w:rPr>
          <w:sz w:val="12"/>
          <w:szCs w:val="12"/>
        </w:rPr>
        <w:t xml:space="preserve"> through which members could seek relief</w:t>
      </w:r>
      <w:r w:rsidRPr="0035321A">
        <w:rPr>
          <w:sz w:val="12"/>
        </w:rPr>
        <w:t xml:space="preserve">. </w:t>
      </w:r>
    </w:p>
    <w:p w14:paraId="0B6778A0" w14:textId="77777777" w:rsidR="000D1ED2" w:rsidRDefault="000D1ED2" w:rsidP="000D1ED2"/>
    <w:p w14:paraId="1B8B3A5D" w14:textId="77777777" w:rsidR="000D1ED2" w:rsidRDefault="000D1ED2" w:rsidP="000D1ED2">
      <w:pPr>
        <w:pStyle w:val="Heading4"/>
      </w:pPr>
      <w:r>
        <w:t>SCS conflict draws in the US and goes nuclear – extinction</w:t>
      </w:r>
    </w:p>
    <w:p w14:paraId="474ACA04" w14:textId="77777777" w:rsidR="000D1ED2" w:rsidRDefault="000D1ED2" w:rsidP="000D1ED2">
      <w:r w:rsidRPr="00910D5D">
        <w:rPr>
          <w:rStyle w:val="Style13ptBold"/>
        </w:rPr>
        <w:t xml:space="preserve">Carter </w:t>
      </w:r>
      <w:r>
        <w:rPr>
          <w:rStyle w:val="Style13ptBold"/>
        </w:rPr>
        <w:t>20</w:t>
      </w:r>
      <w:r>
        <w:rPr>
          <w:szCs w:val="16"/>
        </w:rPr>
        <w:t xml:space="preserve"> </w:t>
      </w:r>
      <w:r w:rsidRPr="00910D5D">
        <w:rPr>
          <w:szCs w:val="16"/>
        </w:rPr>
        <w:t>(John Carter has been an economics and finance journalist for more than 40 years. Prior to joining the South China Morning Post, he worked for Market News International for more than 33 years, first as Washington Bureau Chief, then as European Managing Editor in Frankfurt, Germany and finally as Asian Managing Editor working out of Beijing, Global Impact newsletter: escalating conflict in the South China Sea, https://www.scmp.com/economy/article/3102323/global-impact-newsletter-escalating-conflict-south-china-sea)</w:t>
      </w:r>
    </w:p>
    <w:p w14:paraId="1B34D931" w14:textId="77777777" w:rsidR="000D1ED2" w:rsidRPr="00E069DE" w:rsidRDefault="000D1ED2" w:rsidP="000D1ED2">
      <w:pPr>
        <w:rPr>
          <w:b/>
          <w:sz w:val="22"/>
          <w:u w:val="single"/>
        </w:rPr>
      </w:pPr>
      <w:r w:rsidRPr="00EE3F8F">
        <w:rPr>
          <w:rStyle w:val="StyleUnderline"/>
          <w:highlight w:val="green"/>
        </w:rPr>
        <w:t xml:space="preserve">If </w:t>
      </w:r>
      <w:r w:rsidRPr="00C40561">
        <w:rPr>
          <w:rStyle w:val="StyleUnderline"/>
        </w:rPr>
        <w:t>you want to start a world war, a good way to do it is to mix the escalating conflict between two of the world’s greatest military powers with the grievances of a half-dozen smaller countries over territorial claims</w:t>
      </w:r>
      <w:r w:rsidRPr="00C40561">
        <w:t xml:space="preserve">. </w:t>
      </w:r>
      <w:r w:rsidRPr="00C40561">
        <w:rPr>
          <w:rStyle w:val="StyleUnderline"/>
        </w:rPr>
        <w:t>That’s the current situation in the South China Sea</w:t>
      </w:r>
      <w:r w:rsidRPr="00C40561">
        <w:t>, the massive body of water that stretches more than 4,000km (2,485 miles) from mainland China in the north to Indonesia in the south – about the same distance between London and Chicago. China has</w:t>
      </w:r>
      <w:r w:rsidRPr="00404EF1">
        <w:t xml:space="preserve"> claimed the vast majority of the South China Sea as its exclusive territory, including areas claimed by six other governments – Brunei, Indonesia, Malaysia, the Philippines, Taiwan, and Vietnam – that consider them part of their own exclusive economic zones. A map of the conflicting claims can be seen in this graphic presentation, while the history of China’s territorial disputes, including in the South China Sea, is explained in this video. </w:t>
      </w:r>
      <w:r w:rsidRPr="00EE3F8F">
        <w:rPr>
          <w:rStyle w:val="StyleUnderline"/>
          <w:highlight w:val="green"/>
        </w:rPr>
        <w:t>China considers the S</w:t>
      </w:r>
      <w:r w:rsidRPr="00404EF1">
        <w:rPr>
          <w:rStyle w:val="StyleUnderline"/>
        </w:rPr>
        <w:t xml:space="preserve">outh </w:t>
      </w:r>
      <w:r w:rsidRPr="00EE3F8F">
        <w:rPr>
          <w:rStyle w:val="StyleUnderline"/>
          <w:highlight w:val="green"/>
        </w:rPr>
        <w:t>C</w:t>
      </w:r>
      <w:r w:rsidRPr="00404EF1">
        <w:rPr>
          <w:rStyle w:val="StyleUnderline"/>
        </w:rPr>
        <w:t xml:space="preserve">hina </w:t>
      </w:r>
      <w:r w:rsidRPr="00EE3F8F">
        <w:rPr>
          <w:rStyle w:val="StyleUnderline"/>
          <w:highlight w:val="green"/>
        </w:rPr>
        <w:t>S</w:t>
      </w:r>
      <w:r w:rsidRPr="00404EF1">
        <w:rPr>
          <w:rStyle w:val="StyleUnderline"/>
        </w:rPr>
        <w:t xml:space="preserve">ea </w:t>
      </w:r>
      <w:r w:rsidRPr="00C40561">
        <w:rPr>
          <w:rStyle w:val="StyleUnderline"/>
        </w:rPr>
        <w:t xml:space="preserve">one of </w:t>
      </w:r>
      <w:r w:rsidRPr="00EE3F8F">
        <w:rPr>
          <w:rStyle w:val="StyleUnderline"/>
          <w:highlight w:val="green"/>
        </w:rPr>
        <w:t>its “core”</w:t>
      </w:r>
      <w:r w:rsidRPr="00C40561">
        <w:rPr>
          <w:rStyle w:val="StyleUnderline"/>
        </w:rPr>
        <w:t xml:space="preserve"> interests,</w:t>
      </w:r>
      <w:r w:rsidRPr="00404EF1">
        <w:rPr>
          <w:rStyle w:val="StyleUnderline"/>
        </w:rPr>
        <w:t xml:space="preserve"> </w:t>
      </w:r>
      <w:r w:rsidRPr="00C40561">
        <w:rPr>
          <w:rStyle w:val="StyleUnderline"/>
        </w:rPr>
        <w:t>of equal importance as Taiwan</w:t>
      </w:r>
      <w:r w:rsidRPr="00C40561">
        <w:t xml:space="preserve">, </w:t>
      </w:r>
      <w:r w:rsidRPr="00C40561">
        <w:rPr>
          <w:rStyle w:val="StyleUnderline"/>
        </w:rPr>
        <w:t>Tibet</w:t>
      </w:r>
      <w:r w:rsidRPr="00404EF1">
        <w:rPr>
          <w:rStyle w:val="StyleUnderline"/>
        </w:rPr>
        <w:t xml:space="preserve"> and Xinjiang, meaning </w:t>
      </w:r>
      <w:r w:rsidRPr="00EE3F8F">
        <w:rPr>
          <w:rStyle w:val="StyleUnderline"/>
          <w:highlight w:val="green"/>
        </w:rPr>
        <w:t>it is ready to go to war to defend it.</w:t>
      </w:r>
      <w:r w:rsidRPr="00404EF1">
        <w:rPr>
          <w:rStyle w:val="StyleUnderline"/>
        </w:rPr>
        <w:t xml:space="preserve"> </w:t>
      </w:r>
      <w:r w:rsidRPr="00404EF1">
        <w:t xml:space="preserve">It has marked the territory by a “nine dash line” on its maps, and even on its passports, angering its </w:t>
      </w:r>
      <w:proofErr w:type="spellStart"/>
      <w:r w:rsidRPr="00404EF1">
        <w:t>neighbours</w:t>
      </w:r>
      <w:proofErr w:type="spellEnd"/>
      <w:r w:rsidRPr="00404EF1">
        <w:t xml:space="preserve">. China needs the oil and mineral wealth hidden beneath the South China Sea to supply its rapid economic recovery, as well as the fishing catch needed to feed the country’s 1.4 billion stomachs. An international tribunal ruled in 2016 that China did not have the right to claim the South China Sea as its sovereign territory, a ruling that China has pointedly rejected. </w:t>
      </w:r>
      <w:r w:rsidRPr="00404EF1">
        <w:rPr>
          <w:rStyle w:val="StyleUnderline"/>
        </w:rPr>
        <w:t>To secure this vast sea area, China has turned uninhabited atolls and half-submerged rock formations into forward military bases</w:t>
      </w:r>
      <w:r w:rsidRPr="00404EF1">
        <w:t xml:space="preserve">, as personally directed by President Xi Jinping. </w:t>
      </w:r>
      <w:r w:rsidRPr="007604C3">
        <w:rPr>
          <w:rStyle w:val="StyleUnderline"/>
        </w:rPr>
        <w:t xml:space="preserve">Regular </w:t>
      </w:r>
      <w:r w:rsidRPr="00EE3F8F">
        <w:rPr>
          <w:rStyle w:val="StyleUnderline"/>
          <w:highlight w:val="green"/>
        </w:rPr>
        <w:t xml:space="preserve">Chinese sea patrols </w:t>
      </w:r>
      <w:r w:rsidRPr="007604C3">
        <w:rPr>
          <w:rStyle w:val="StyleUnderline"/>
        </w:rPr>
        <w:t>monitor the area</w:t>
      </w:r>
      <w:r w:rsidRPr="00404EF1">
        <w:rPr>
          <w:rStyle w:val="StyleUnderline"/>
        </w:rPr>
        <w:t xml:space="preserve">, </w:t>
      </w:r>
      <w:r w:rsidRPr="00EE3F8F">
        <w:rPr>
          <w:rStyle w:val="StyleUnderline"/>
          <w:highlight w:val="green"/>
        </w:rPr>
        <w:t>driving away fishing boats</w:t>
      </w:r>
      <w:r w:rsidRPr="00404EF1">
        <w:rPr>
          <w:rStyle w:val="StyleUnderline"/>
        </w:rPr>
        <w:t xml:space="preserve"> </w:t>
      </w:r>
      <w:r w:rsidRPr="007604C3">
        <w:rPr>
          <w:rStyle w:val="StyleUnderline"/>
        </w:rPr>
        <w:t xml:space="preserve">from other nations </w:t>
      </w:r>
      <w:r w:rsidRPr="00404EF1">
        <w:rPr>
          <w:rStyle w:val="StyleUnderline"/>
        </w:rPr>
        <w:t>from what it considers its exclusive fishing area.</w:t>
      </w:r>
      <w:r>
        <w:rPr>
          <w:rStyle w:val="StyleUnderline"/>
        </w:rPr>
        <w:t xml:space="preserve"> </w:t>
      </w:r>
      <w:r w:rsidRPr="00404EF1">
        <w:rPr>
          <w:rStyle w:val="StyleUnderline"/>
        </w:rPr>
        <w:t xml:space="preserve">The </w:t>
      </w:r>
      <w:r w:rsidRPr="00EE3F8F">
        <w:rPr>
          <w:rStyle w:val="StyleUnderline"/>
          <w:highlight w:val="green"/>
        </w:rPr>
        <w:t>intrusion</w:t>
      </w:r>
      <w:r w:rsidRPr="00404EF1">
        <w:rPr>
          <w:rStyle w:val="StyleUnderline"/>
        </w:rPr>
        <w:t xml:space="preserve"> of China into what other Asian nations consider their sovereign territory has </w:t>
      </w:r>
      <w:r w:rsidRPr="00EE3F8F">
        <w:rPr>
          <w:rStyle w:val="StyleUnderline"/>
          <w:highlight w:val="green"/>
        </w:rPr>
        <w:t>caused tensions</w:t>
      </w:r>
      <w:r w:rsidRPr="00404EF1">
        <w:rPr>
          <w:rStyle w:val="StyleUnderline"/>
        </w:rPr>
        <w:t xml:space="preserve"> in the region </w:t>
      </w:r>
      <w:r w:rsidRPr="00EE3F8F">
        <w:rPr>
          <w:rStyle w:val="StyleUnderline"/>
          <w:highlight w:val="green"/>
        </w:rPr>
        <w:t>to ratchet up</w:t>
      </w:r>
      <w:r w:rsidRPr="00404EF1">
        <w:t xml:space="preserve">, </w:t>
      </w:r>
      <w:r w:rsidRPr="00EE3F8F">
        <w:rPr>
          <w:rStyle w:val="StyleUnderline"/>
          <w:highlight w:val="green"/>
        </w:rPr>
        <w:t>with</w:t>
      </w:r>
      <w:r w:rsidRPr="00404EF1">
        <w:t xml:space="preserve"> the 10 members of the Association of Southeast Asian Nations (</w:t>
      </w:r>
      <w:proofErr w:type="spellStart"/>
      <w:r w:rsidRPr="00EE3F8F">
        <w:rPr>
          <w:rStyle w:val="Emphasis"/>
          <w:highlight w:val="green"/>
        </w:rPr>
        <w:t>Asean</w:t>
      </w:r>
      <w:proofErr w:type="spellEnd"/>
      <w:r w:rsidRPr="00404EF1">
        <w:t xml:space="preserve">) increasingly </w:t>
      </w:r>
      <w:r w:rsidRPr="00EE3F8F">
        <w:rPr>
          <w:rStyle w:val="Emphasis"/>
          <w:highlight w:val="green"/>
        </w:rPr>
        <w:t>pushing back</w:t>
      </w:r>
      <w:r w:rsidRPr="007604C3">
        <w:t xml:space="preserve">, </w:t>
      </w:r>
      <w:r w:rsidRPr="007604C3">
        <w:rPr>
          <w:rStyle w:val="StyleUnderline"/>
        </w:rPr>
        <w:t>at times</w:t>
      </w:r>
      <w:r w:rsidRPr="00EE3F8F">
        <w:rPr>
          <w:rStyle w:val="StyleUnderline"/>
          <w:highlight w:val="green"/>
        </w:rPr>
        <w:t xml:space="preserve"> with </w:t>
      </w:r>
      <w:r w:rsidRPr="00EE3F8F">
        <w:rPr>
          <w:rStyle w:val="Emphasis"/>
          <w:highlight w:val="green"/>
        </w:rPr>
        <w:t>violent confrontations</w:t>
      </w:r>
      <w:r w:rsidRPr="00404EF1">
        <w:t xml:space="preserve">. </w:t>
      </w:r>
      <w:r w:rsidRPr="00404EF1">
        <w:rPr>
          <w:rStyle w:val="StyleUnderline"/>
        </w:rPr>
        <w:t xml:space="preserve">The </w:t>
      </w:r>
      <w:r w:rsidRPr="00EE3F8F">
        <w:rPr>
          <w:rStyle w:val="StyleUnderline"/>
          <w:highlight w:val="green"/>
        </w:rPr>
        <w:t>US</w:t>
      </w:r>
      <w:r w:rsidRPr="00404EF1">
        <w:t xml:space="preserve"> has flatly rejected Chinese claims to the South China </w:t>
      </w:r>
      <w:proofErr w:type="gramStart"/>
      <w:r w:rsidRPr="00404EF1">
        <w:t>Sea, and</w:t>
      </w:r>
      <w:proofErr w:type="gramEnd"/>
      <w:r w:rsidRPr="00404EF1">
        <w:t xml:space="preserve"> has </w:t>
      </w:r>
      <w:r w:rsidRPr="00404EF1">
        <w:rPr>
          <w:rStyle w:val="StyleUnderline"/>
        </w:rPr>
        <w:t xml:space="preserve">dramatically </w:t>
      </w:r>
      <w:r w:rsidRPr="00EE3F8F">
        <w:rPr>
          <w:rStyle w:val="StyleUnderline"/>
          <w:highlight w:val="green"/>
        </w:rPr>
        <w:t>stepped up its</w:t>
      </w:r>
      <w:r w:rsidRPr="00404EF1">
        <w:rPr>
          <w:rStyle w:val="StyleUnderline"/>
        </w:rPr>
        <w:t xml:space="preserve"> military </w:t>
      </w:r>
      <w:r w:rsidRPr="00EE3F8F">
        <w:rPr>
          <w:rStyle w:val="StyleUnderline"/>
          <w:highlight w:val="green"/>
        </w:rPr>
        <w:t>presence</w:t>
      </w:r>
      <w:r w:rsidRPr="00404EF1">
        <w:rPr>
          <w:rStyle w:val="StyleUnderline"/>
        </w:rPr>
        <w:t xml:space="preserve"> in the area</w:t>
      </w:r>
      <w:r w:rsidRPr="00404EF1">
        <w:t xml:space="preserve">. Each side has warned the other of the dangers of further escalation, with the US sanctioning Chinese firms that helped build China’s island outposts. Rarely a week goes by without a US warship sailing near Chinese held outputs as part a “freedom of navigation” exercise, shadowed by Chinese vessels the entire way. </w:t>
      </w:r>
      <w:r w:rsidRPr="00EE3F8F">
        <w:rPr>
          <w:rStyle w:val="StyleUnderline"/>
          <w:highlight w:val="green"/>
        </w:rPr>
        <w:t>Confrontations</w:t>
      </w:r>
      <w:r w:rsidRPr="00404EF1">
        <w:rPr>
          <w:rStyle w:val="StyleUnderline"/>
        </w:rPr>
        <w:t xml:space="preserve"> have </w:t>
      </w:r>
      <w:r w:rsidRPr="00EE3F8F">
        <w:rPr>
          <w:rStyle w:val="StyleUnderline"/>
          <w:highlight w:val="green"/>
        </w:rPr>
        <w:t xml:space="preserve">brought warships </w:t>
      </w:r>
      <w:r w:rsidRPr="007604C3">
        <w:rPr>
          <w:rStyle w:val="StyleUnderline"/>
        </w:rPr>
        <w:t xml:space="preserve">from both nations </w:t>
      </w:r>
      <w:r w:rsidRPr="00EE3F8F">
        <w:rPr>
          <w:rStyle w:val="StyleUnderline"/>
          <w:highlight w:val="green"/>
        </w:rPr>
        <w:t>within</w:t>
      </w:r>
      <w:r w:rsidRPr="00404EF1">
        <w:rPr>
          <w:rStyle w:val="StyleUnderline"/>
        </w:rPr>
        <w:t xml:space="preserve"> a few </w:t>
      </w:r>
      <w:proofErr w:type="spellStart"/>
      <w:r w:rsidRPr="00EE3F8F">
        <w:rPr>
          <w:rStyle w:val="StyleUnderline"/>
          <w:highlight w:val="green"/>
        </w:rPr>
        <w:t>metres</w:t>
      </w:r>
      <w:proofErr w:type="spellEnd"/>
      <w:r w:rsidRPr="00EE3F8F">
        <w:rPr>
          <w:rStyle w:val="StyleUnderline"/>
          <w:highlight w:val="green"/>
        </w:rPr>
        <w:t xml:space="preserve"> </w:t>
      </w:r>
      <w:r w:rsidRPr="007604C3">
        <w:rPr>
          <w:rStyle w:val="StyleUnderline"/>
        </w:rPr>
        <w:t xml:space="preserve">of each </w:t>
      </w:r>
      <w:r w:rsidRPr="00C40561">
        <w:rPr>
          <w:rStyle w:val="StyleUnderline"/>
        </w:rPr>
        <w:t xml:space="preserve">other, a </w:t>
      </w:r>
      <w:r w:rsidRPr="00C40561">
        <w:rPr>
          <w:rStyle w:val="Emphasis"/>
        </w:rPr>
        <w:t>dangerous situation that could easily get out of hand</w:t>
      </w:r>
      <w:r w:rsidRPr="00C40561">
        <w:rPr>
          <w:rStyle w:val="StyleUnderline"/>
        </w:rPr>
        <w:t>. Tensions</w:t>
      </w:r>
      <w:r w:rsidRPr="00404EF1">
        <w:rPr>
          <w:rStyle w:val="StyleUnderline"/>
        </w:rPr>
        <w:t xml:space="preserve"> have </w:t>
      </w:r>
      <w:proofErr w:type="spellStart"/>
      <w:r w:rsidRPr="00404EF1">
        <w:rPr>
          <w:rStyle w:val="StyleUnderline"/>
        </w:rPr>
        <w:t>ratched</w:t>
      </w:r>
      <w:proofErr w:type="spellEnd"/>
      <w:r w:rsidRPr="00404EF1">
        <w:rPr>
          <w:rStyle w:val="StyleUnderline"/>
        </w:rPr>
        <w:t xml:space="preserve"> up recently, with the Chinese and US navies holding exercises in the region at the same time. In a provocation move, the Chinese test fired several of its “aircraft carrier killer” missiles in a clear warning to </w:t>
      </w:r>
      <w:r w:rsidRPr="00404EF1">
        <w:rPr>
          <w:rStyle w:val="StyleUnderline"/>
        </w:rPr>
        <w:lastRenderedPageBreak/>
        <w:t>the US to back off its “interference” in the South China Sea</w:t>
      </w:r>
      <w:r w:rsidRPr="00404EF1">
        <w:t xml:space="preserve">. And </w:t>
      </w:r>
      <w:r w:rsidRPr="00404EF1">
        <w:rPr>
          <w:rStyle w:val="StyleUnderline"/>
        </w:rPr>
        <w:t xml:space="preserve">some </w:t>
      </w:r>
      <w:proofErr w:type="spellStart"/>
      <w:r w:rsidRPr="00EE3F8F">
        <w:rPr>
          <w:rStyle w:val="StyleUnderline"/>
          <w:highlight w:val="green"/>
        </w:rPr>
        <w:t>Asean</w:t>
      </w:r>
      <w:proofErr w:type="spellEnd"/>
      <w:r w:rsidRPr="00EE3F8F">
        <w:rPr>
          <w:rStyle w:val="StyleUnderline"/>
          <w:highlight w:val="green"/>
        </w:rPr>
        <w:t xml:space="preserve"> nations </w:t>
      </w:r>
      <w:r w:rsidRPr="007604C3">
        <w:rPr>
          <w:rStyle w:val="StyleUnderline"/>
        </w:rPr>
        <w:t xml:space="preserve">are starting to </w:t>
      </w:r>
      <w:r w:rsidRPr="00EE3F8F">
        <w:rPr>
          <w:rStyle w:val="StyleUnderline"/>
          <w:highlight w:val="green"/>
        </w:rPr>
        <w:t>push back against Chinese “intrusions</w:t>
      </w:r>
      <w:r w:rsidRPr="00404EF1">
        <w:rPr>
          <w:rStyle w:val="StyleUnderline"/>
        </w:rPr>
        <w:t xml:space="preserve">” into their territorial waters, </w:t>
      </w:r>
      <w:r w:rsidRPr="00EE3F8F">
        <w:rPr>
          <w:rStyle w:val="StyleUnderline"/>
          <w:highlight w:val="green"/>
        </w:rPr>
        <w:t xml:space="preserve">threatening to </w:t>
      </w:r>
      <w:r w:rsidRPr="00EE3F8F">
        <w:rPr>
          <w:rStyle w:val="Emphasis"/>
          <w:highlight w:val="green"/>
        </w:rPr>
        <w:t>draw the US deeper into local disputes</w:t>
      </w:r>
      <w:r w:rsidRPr="00EE3F8F">
        <w:rPr>
          <w:highlight w:val="green"/>
        </w:rPr>
        <w:t>,</w:t>
      </w:r>
      <w:r w:rsidRPr="00404EF1">
        <w:t xml:space="preserve"> </w:t>
      </w:r>
      <w:r w:rsidRPr="00404EF1">
        <w:rPr>
          <w:rStyle w:val="StyleUnderline"/>
        </w:rPr>
        <w:t>though</w:t>
      </w:r>
      <w:r w:rsidRPr="00404EF1">
        <w:t xml:space="preserve"> </w:t>
      </w:r>
      <w:r w:rsidRPr="00404EF1">
        <w:rPr>
          <w:rStyle w:val="StyleUnderline"/>
        </w:rPr>
        <w:t xml:space="preserve">the group as a whole is trying to </w:t>
      </w:r>
      <w:r w:rsidRPr="00404EF1">
        <w:rPr>
          <w:rStyle w:val="Emphasis"/>
        </w:rPr>
        <w:t xml:space="preserve">avoid picking sides </w:t>
      </w:r>
      <w:r w:rsidRPr="00404EF1">
        <w:t xml:space="preserve">in the US-China confrontation. The latest incident occurred this week, with Indonesia’s foreign ministry lodging an official protest after a Chinese coastguard ship spent two days sailing through Indonesia territorial waters. </w:t>
      </w:r>
      <w:r w:rsidRPr="00404EF1">
        <w:rPr>
          <w:rStyle w:val="StyleUnderline"/>
        </w:rPr>
        <w:t xml:space="preserve">Chinese military commands have been ordered not to shoot first in any confrontation with the US military, but </w:t>
      </w:r>
      <w:r w:rsidRPr="007604C3">
        <w:rPr>
          <w:rStyle w:val="StyleUnderline"/>
        </w:rPr>
        <w:t xml:space="preserve">with </w:t>
      </w:r>
      <w:r w:rsidRPr="00404EF1">
        <w:rPr>
          <w:rStyle w:val="StyleUnderline"/>
        </w:rPr>
        <w:t xml:space="preserve">heavily armed </w:t>
      </w:r>
      <w:r w:rsidRPr="007604C3">
        <w:rPr>
          <w:rStyle w:val="StyleUnderline"/>
        </w:rPr>
        <w:t xml:space="preserve">warships and planes constantly patrolling </w:t>
      </w:r>
      <w:r w:rsidRPr="00404EF1">
        <w:rPr>
          <w:rStyle w:val="StyleUnderline"/>
        </w:rPr>
        <w:t>the area</w:t>
      </w:r>
      <w:r w:rsidRPr="00404EF1">
        <w:t xml:space="preserve">, </w:t>
      </w:r>
      <w:r w:rsidRPr="00EE3F8F">
        <w:rPr>
          <w:rStyle w:val="Emphasis"/>
          <w:highlight w:val="green"/>
        </w:rPr>
        <w:t>even a small error in judgment could lead to a shooting war</w:t>
      </w:r>
      <w:r w:rsidRPr="00404EF1">
        <w:rPr>
          <w:rStyle w:val="Emphasis"/>
        </w:rPr>
        <w:t xml:space="preserve">. </w:t>
      </w:r>
      <w:r w:rsidRPr="00404EF1">
        <w:t xml:space="preserve">And with the US presidential election less than two months away, </w:t>
      </w:r>
      <w:r w:rsidRPr="00404EF1">
        <w:rPr>
          <w:rStyle w:val="StyleUnderline"/>
        </w:rPr>
        <w:t>there is no sign that tensions between two of the world’s largest militaries will de-escalate any time soon.</w:t>
      </w:r>
    </w:p>
    <w:p w14:paraId="1D2135C7" w14:textId="77777777" w:rsidR="000D1ED2" w:rsidRPr="004F31F2" w:rsidRDefault="000D1ED2" w:rsidP="000D1ED2">
      <w:pPr>
        <w:rPr>
          <w:sz w:val="12"/>
        </w:rPr>
      </w:pPr>
    </w:p>
    <w:p w14:paraId="1E18C619" w14:textId="77777777" w:rsidR="000D1ED2" w:rsidRPr="001E741E" w:rsidRDefault="000D1ED2" w:rsidP="000D1ED2">
      <w:pPr>
        <w:pStyle w:val="Heading3"/>
        <w:rPr>
          <w:rFonts w:cs="Calibri"/>
        </w:rPr>
      </w:pPr>
      <w:r w:rsidRPr="001E741E">
        <w:rPr>
          <w:rFonts w:cs="Calibri"/>
        </w:rPr>
        <w:lastRenderedPageBreak/>
        <w:t>1NC – </w:t>
      </w:r>
      <w:r>
        <w:rPr>
          <w:rFonts w:cs="Calibri"/>
        </w:rPr>
        <w:t>Off</w:t>
      </w:r>
    </w:p>
    <w:p w14:paraId="37746667" w14:textId="286405F6" w:rsidR="000D1ED2" w:rsidRPr="00363B61" w:rsidRDefault="000D1ED2" w:rsidP="000D1ED2">
      <w:pPr>
        <w:pStyle w:val="Heading4"/>
      </w:pPr>
      <w:r w:rsidRPr="001E741E">
        <w:rPr>
          <w:rFonts w:cs="Calibri"/>
        </w:rPr>
        <w:t xml:space="preserve">CP: Member nations of the World Trade Organization should enter into a prior and binding consultation with the World Health Organization over </w:t>
      </w:r>
      <w:r w:rsidR="00704DFB" w:rsidRPr="00704DFB">
        <w:rPr>
          <w:rFonts w:cs="Calibri"/>
        </w:rPr>
        <w:t>reduc</w:t>
      </w:r>
      <w:r w:rsidR="00704DFB">
        <w:rPr>
          <w:rFonts w:cs="Calibri"/>
        </w:rPr>
        <w:t>ing</w:t>
      </w:r>
      <w:r w:rsidR="00704DFB" w:rsidRPr="00704DFB">
        <w:rPr>
          <w:rFonts w:cs="Calibri"/>
        </w:rPr>
        <w:t xml:space="preserve"> intellectual property protections for COVID-19 medicines. </w:t>
      </w:r>
      <w:r w:rsidRPr="001E741E">
        <w:rPr>
          <w:rFonts w:cs="Calibri"/>
        </w:rPr>
        <w:t xml:space="preserve">Member nations will support the proposal and adopt the results of consultation. </w:t>
      </w:r>
    </w:p>
    <w:p w14:paraId="0789558A" w14:textId="77777777" w:rsidR="000D1ED2" w:rsidRPr="001E741E" w:rsidRDefault="000D1ED2" w:rsidP="000D1ED2"/>
    <w:p w14:paraId="3AA333A0" w14:textId="77777777" w:rsidR="000D1ED2" w:rsidRPr="001E741E" w:rsidRDefault="000D1ED2" w:rsidP="000D1ED2">
      <w:pPr>
        <w:pStyle w:val="Heading4"/>
        <w:rPr>
          <w:rFonts w:cs="Calibri"/>
        </w:rPr>
      </w:pPr>
      <w:r w:rsidRPr="001E741E">
        <w:rPr>
          <w:rFonts w:cs="Calibri"/>
        </w:rPr>
        <w:t xml:space="preserve">WHO says </w:t>
      </w:r>
      <w:proofErr w:type="gramStart"/>
      <w:r w:rsidRPr="001E741E">
        <w:rPr>
          <w:rFonts w:cs="Calibri"/>
        </w:rPr>
        <w:t>yes</w:t>
      </w:r>
      <w:proofErr w:type="gramEnd"/>
    </w:p>
    <w:p w14:paraId="22004636" w14:textId="77777777" w:rsidR="000D1ED2" w:rsidRPr="001E741E" w:rsidRDefault="000D1ED2" w:rsidP="000D1ED2">
      <w:pPr>
        <w:rPr>
          <w:rStyle w:val="Style13ptBold"/>
          <w:bCs/>
        </w:rPr>
      </w:pPr>
      <w:r w:rsidRPr="001E741E">
        <w:rPr>
          <w:rStyle w:val="Style13ptBold"/>
        </w:rPr>
        <w:t xml:space="preserve">Kimball 5/7 </w:t>
      </w:r>
      <w:r w:rsidRPr="001E741E">
        <w:rPr>
          <w:rStyle w:val="Style13ptBold"/>
          <w:b w:val="0"/>
          <w:bCs/>
          <w:sz w:val="16"/>
          <w:szCs w:val="16"/>
        </w:rPr>
        <w:t>[(Spencer, news editor with CNBC.com) “</w:t>
      </w:r>
      <w:r w:rsidRPr="001E741E">
        <w:rPr>
          <w:szCs w:val="16"/>
        </w:rPr>
        <w:t xml:space="preserve">WHO chief urges world to follow U.S. lead and support waiving </w:t>
      </w:r>
      <w:proofErr w:type="spellStart"/>
      <w:r w:rsidRPr="001E741E">
        <w:rPr>
          <w:szCs w:val="16"/>
        </w:rPr>
        <w:t>Covid</w:t>
      </w:r>
      <w:proofErr w:type="spellEnd"/>
      <w:r w:rsidRPr="001E741E">
        <w:rPr>
          <w:szCs w:val="16"/>
        </w:rPr>
        <w:t xml:space="preserve"> vaccine patent protections,” CNBC, 5/7/2021] JL</w:t>
      </w:r>
    </w:p>
    <w:p w14:paraId="7F924B39" w14:textId="77777777" w:rsidR="000D1ED2" w:rsidRPr="001E741E" w:rsidRDefault="000D1ED2" w:rsidP="000D1ED2">
      <w:pPr>
        <w:rPr>
          <w:sz w:val="12"/>
        </w:rPr>
      </w:pPr>
      <w:r w:rsidRPr="001E741E">
        <w:rPr>
          <w:rStyle w:val="StyleUnderline"/>
          <w:highlight w:val="green"/>
        </w:rPr>
        <w:t>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Director General-Tedros Adhanom Ghebreyesus on Friday </w:t>
      </w:r>
      <w:r w:rsidRPr="001E741E">
        <w:rPr>
          <w:rStyle w:val="StyleUnderline"/>
          <w:highlight w:val="green"/>
        </w:rPr>
        <w:t>urged</w:t>
      </w:r>
      <w:r w:rsidRPr="001E741E">
        <w:rPr>
          <w:rStyle w:val="StyleUnderline"/>
        </w:rPr>
        <w:t xml:space="preserve"> other </w:t>
      </w:r>
      <w:r w:rsidRPr="001E741E">
        <w:rPr>
          <w:rStyle w:val="StyleUnderline"/>
          <w:highlight w:val="green"/>
        </w:rPr>
        <w:t>countries</w:t>
      </w:r>
      <w:r w:rsidRPr="001E741E">
        <w:rPr>
          <w:sz w:val="12"/>
        </w:rPr>
        <w:t xml:space="preserve">, particularly the Group of Seven industrialized nations, </w:t>
      </w:r>
      <w:r w:rsidRPr="001E741E">
        <w:rPr>
          <w:rStyle w:val="StyleUnderline"/>
          <w:highlight w:val="green"/>
        </w:rPr>
        <w:t>to</w:t>
      </w:r>
      <w:r w:rsidRPr="001E741E">
        <w:rPr>
          <w:rStyle w:val="StyleUnderline"/>
        </w:rPr>
        <w:t xml:space="preserve"> follow the U.S. example and </w:t>
      </w:r>
      <w:r w:rsidRPr="001E741E">
        <w:rPr>
          <w:rStyle w:val="StyleUnderline"/>
          <w:highlight w:val="green"/>
        </w:rPr>
        <w:t>support a W</w:t>
      </w:r>
      <w:r w:rsidRPr="001E741E">
        <w:rPr>
          <w:rStyle w:val="StyleUnderline"/>
        </w:rPr>
        <w:t xml:space="preserve">orld </w:t>
      </w:r>
      <w:r w:rsidRPr="001E741E">
        <w:rPr>
          <w:rStyle w:val="StyleUnderline"/>
          <w:highlight w:val="green"/>
        </w:rPr>
        <w:t>T</w:t>
      </w:r>
      <w:r w:rsidRPr="001E741E">
        <w:rPr>
          <w:rStyle w:val="StyleUnderline"/>
        </w:rPr>
        <w:t xml:space="preserve">rade </w:t>
      </w:r>
      <w:r w:rsidRPr="001E741E">
        <w:rPr>
          <w:rStyle w:val="StyleUnderline"/>
          <w:highlight w:val="green"/>
        </w:rPr>
        <w:t>O</w:t>
      </w:r>
      <w:r w:rsidRPr="001E741E">
        <w:rPr>
          <w:rStyle w:val="StyleUnderline"/>
        </w:rPr>
        <w:t xml:space="preserve">rganization </w:t>
      </w:r>
      <w:r w:rsidRPr="001E741E">
        <w:rPr>
          <w:rStyle w:val="StyleUnderline"/>
          <w:highlight w:val="green"/>
        </w:rPr>
        <w:t>motion to</w:t>
      </w:r>
      <w:r w:rsidRPr="001E741E">
        <w:rPr>
          <w:sz w:val="12"/>
        </w:rPr>
        <w:t xml:space="preserve"> temporarily </w:t>
      </w:r>
      <w:r w:rsidRPr="001E741E">
        <w:rPr>
          <w:rStyle w:val="StyleUnderline"/>
          <w:highlight w:val="green"/>
        </w:rPr>
        <w:t>waive</w:t>
      </w:r>
      <w:r w:rsidRPr="001E741E">
        <w:rPr>
          <w:rStyle w:val="StyleUnderline"/>
        </w:rPr>
        <w:t xml:space="preserve"> </w:t>
      </w:r>
      <w:r w:rsidRPr="001E741E">
        <w:rPr>
          <w:rStyle w:val="StyleUnderline"/>
          <w:highlight w:val="green"/>
        </w:rPr>
        <w:t>Covid</w:t>
      </w:r>
      <w:r w:rsidRPr="001E741E">
        <w:rPr>
          <w:rStyle w:val="StyleUnderline"/>
        </w:rPr>
        <w:t xml:space="preserve">-19 vaccine </w:t>
      </w:r>
      <w:r w:rsidRPr="001E741E">
        <w:rPr>
          <w:rStyle w:val="StyleUnderline"/>
          <w:highlight w:val="green"/>
        </w:rPr>
        <w:t>patent protections</w:t>
      </w:r>
      <w:r w:rsidRPr="001E741E">
        <w:rPr>
          <w:sz w:val="12"/>
        </w:rPr>
        <w:t>.</w:t>
      </w:r>
    </w:p>
    <w:p w14:paraId="2A5CC018" w14:textId="77777777" w:rsidR="000D1ED2" w:rsidRPr="001E741E" w:rsidRDefault="000D1ED2" w:rsidP="000D1ED2">
      <w:pPr>
        <w:rPr>
          <w:sz w:val="12"/>
        </w:rPr>
      </w:pPr>
      <w:r w:rsidRPr="001E741E">
        <w:rPr>
          <w:sz w:val="12"/>
        </w:rPr>
        <w:t>“</w:t>
      </w:r>
      <w:r w:rsidRPr="001E741E">
        <w:rPr>
          <w:rStyle w:val="StyleUnderline"/>
        </w:rPr>
        <w:t xml:space="preserve">Wednesday’s announcement by the U.S. that it will support a temporary waiver of intellectual property protections for Covid-19 vaccines is </w:t>
      </w:r>
      <w:r w:rsidRPr="001E741E">
        <w:rPr>
          <w:rStyle w:val="StyleUnderline"/>
          <w:highlight w:val="green"/>
        </w:rPr>
        <w:t>a significant statement of</w:t>
      </w:r>
      <w:r w:rsidRPr="001E741E">
        <w:rPr>
          <w:rStyle w:val="StyleUnderline"/>
        </w:rPr>
        <w:t xml:space="preserve"> solidarity and </w:t>
      </w:r>
      <w:r w:rsidRPr="001E741E">
        <w:rPr>
          <w:rStyle w:val="StyleUnderline"/>
          <w:highlight w:val="green"/>
        </w:rPr>
        <w:t>support for vaccine equity</w:t>
      </w:r>
      <w:r w:rsidRPr="001E741E">
        <w:rPr>
          <w:sz w:val="12"/>
        </w:rPr>
        <w:t xml:space="preserve">,” Tedros said at a press briefing. “I know that this is not a politically easy thing to do, so I very much appreciate the leadership of the U.S. and </w:t>
      </w:r>
      <w:r w:rsidRPr="001E741E">
        <w:rPr>
          <w:rStyle w:val="StyleUnderline"/>
        </w:rPr>
        <w:t>we urge other countries to follow their example</w:t>
      </w:r>
      <w:r w:rsidRPr="001E741E">
        <w:rPr>
          <w:sz w:val="12"/>
        </w:rPr>
        <w:t>.”</w:t>
      </w:r>
    </w:p>
    <w:p w14:paraId="43423242" w14:textId="77777777" w:rsidR="000D1ED2" w:rsidRPr="001E741E" w:rsidRDefault="000D1ED2" w:rsidP="000D1ED2">
      <w:pPr>
        <w:rPr>
          <w:rStyle w:val="Emphasis"/>
        </w:rPr>
      </w:pPr>
    </w:p>
    <w:p w14:paraId="5D8EEA23" w14:textId="77777777" w:rsidR="000D1ED2" w:rsidRPr="001E741E" w:rsidRDefault="000D1ED2" w:rsidP="000D1ED2">
      <w:pPr>
        <w:pStyle w:val="Heading4"/>
        <w:rPr>
          <w:rFonts w:cs="Calibri"/>
        </w:rPr>
      </w:pPr>
      <w:r w:rsidRPr="001E741E">
        <w:rPr>
          <w:rFonts w:cs="Calibri"/>
        </w:rPr>
        <w:t xml:space="preserve">Consultation displays strong </w:t>
      </w:r>
      <w:r w:rsidRPr="001E741E">
        <w:rPr>
          <w:rFonts w:cs="Calibri"/>
          <w:u w:val="single"/>
        </w:rPr>
        <w:t>leadership</w:t>
      </w:r>
      <w:r w:rsidRPr="001E741E">
        <w:rPr>
          <w:rFonts w:cs="Calibri"/>
        </w:rPr>
        <w:t xml:space="preserve">, </w:t>
      </w:r>
      <w:r w:rsidRPr="001E741E">
        <w:rPr>
          <w:rFonts w:cs="Calibri"/>
          <w:u w:val="single"/>
        </w:rPr>
        <w:t>authority</w:t>
      </w:r>
      <w:r w:rsidRPr="001E741E">
        <w:rPr>
          <w:rFonts w:cs="Calibri"/>
        </w:rPr>
        <w:t xml:space="preserve">, and </w:t>
      </w:r>
      <w:r w:rsidRPr="001E741E">
        <w:rPr>
          <w:rFonts w:cs="Calibri"/>
          <w:u w:val="single"/>
        </w:rPr>
        <w:t>cohesion</w:t>
      </w:r>
      <w:r w:rsidRPr="001E741E">
        <w:rPr>
          <w:rFonts w:cs="Calibri"/>
        </w:rPr>
        <w:t xml:space="preserve"> among member states which are key to WHO legitimacy</w:t>
      </w:r>
    </w:p>
    <w:p w14:paraId="4EB92A97" w14:textId="77777777" w:rsidR="000D1ED2" w:rsidRPr="001E741E" w:rsidRDefault="000D1ED2" w:rsidP="000D1ED2">
      <w:pPr>
        <w:rPr>
          <w:rStyle w:val="Style13ptBold"/>
          <w:b w:val="0"/>
          <w:bCs/>
        </w:rPr>
      </w:pPr>
      <w:proofErr w:type="spellStart"/>
      <w:r w:rsidRPr="001E741E">
        <w:rPr>
          <w:rStyle w:val="Style13ptBold"/>
        </w:rPr>
        <w:t>Gostin</w:t>
      </w:r>
      <w:proofErr w:type="spellEnd"/>
      <w:r w:rsidRPr="001E741E">
        <w:rPr>
          <w:rStyle w:val="Style13ptBold"/>
        </w:rPr>
        <w:t xml:space="preserve"> et al 15 </w:t>
      </w:r>
      <w:r w:rsidRPr="001E741E">
        <w:rPr>
          <w:rStyle w:val="Style13ptBold"/>
          <w:b w:val="0"/>
          <w:bCs/>
          <w:sz w:val="16"/>
          <w:szCs w:val="16"/>
        </w:rPr>
        <w:t xml:space="preserve">[(Lawrence O., </w:t>
      </w:r>
      <w:r w:rsidRPr="001E741E">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1E741E">
        <w:rPr>
          <w:rStyle w:val="Style13ptBold"/>
          <w:b w:val="0"/>
          <w:bCs/>
          <w:sz w:val="16"/>
          <w:szCs w:val="16"/>
        </w:rPr>
        <w:t>) “</w:t>
      </w:r>
      <w:r w:rsidRPr="001E741E">
        <w:rPr>
          <w:bCs/>
          <w:szCs w:val="16"/>
        </w:rPr>
        <w:t>The Normative Authority of the World Health Organization,” Georgetown University Law Center, 5/2/2015] JL</w:t>
      </w:r>
    </w:p>
    <w:p w14:paraId="30A3AF95" w14:textId="77777777" w:rsidR="000D1ED2" w:rsidRPr="001E741E" w:rsidRDefault="000D1ED2" w:rsidP="000D1ED2">
      <w:pPr>
        <w:rPr>
          <w:sz w:val="12"/>
        </w:rPr>
      </w:pPr>
      <w:r w:rsidRPr="001E741E">
        <w:rPr>
          <w:rStyle w:val="StyleUnderline"/>
          <w:highlight w:val="green"/>
        </w:rPr>
        <w:t xml:space="preserve">Members want the WHO to </w:t>
      </w:r>
      <w:r w:rsidRPr="001E741E">
        <w:rPr>
          <w:rStyle w:val="Emphasis"/>
          <w:highlight w:val="green"/>
        </w:rPr>
        <w:t>exert leadership, harmonize disparate activities, and set priorities</w:t>
      </w:r>
      <w:r w:rsidRPr="001E741E">
        <w:rPr>
          <w:sz w:val="12"/>
        </w:rPr>
        <w:t xml:space="preserve">. Yet they resist intrusions into their </w:t>
      </w:r>
      <w:proofErr w:type="gramStart"/>
      <w:r w:rsidRPr="001E741E">
        <w:rPr>
          <w:sz w:val="12"/>
        </w:rPr>
        <w:t>sovereignty, and</w:t>
      </w:r>
      <w:proofErr w:type="gramEnd"/>
      <w:r w:rsidRPr="001E741E">
        <w:rPr>
          <w:sz w:val="12"/>
        </w:rPr>
        <w:t xml:space="preserve"> want to exert control. In other words, ‘everyone desires coordination, but no one wants to be coordinated.’ States often ardently defend their geostrategic interests. As the Indonesian virus-sharing episode illustrates, </w:t>
      </w:r>
      <w:r w:rsidRPr="001E741E">
        <w:rPr>
          <w:rStyle w:val="StyleUnderline"/>
          <w:highlight w:val="green"/>
        </w:rPr>
        <w:t>the WHO is pulled between</w:t>
      </w:r>
      <w:r w:rsidRPr="001E741E">
        <w:rPr>
          <w:rStyle w:val="StyleUnderline"/>
        </w:rPr>
        <w:t xml:space="preserve"> power </w:t>
      </w:r>
      <w:r w:rsidRPr="001E741E">
        <w:rPr>
          <w:rStyle w:val="StyleUnderline"/>
          <w:highlight w:val="green"/>
        </w:rPr>
        <w:t>blocs</w:t>
      </w:r>
      <w:r w:rsidRPr="001E741E">
        <w:rPr>
          <w:sz w:val="12"/>
        </w:rPr>
        <w:t xml:space="preserve">, with North America and Europe (the primary funders) on one side and emerging economies such as Brazil, China, and India on the other. </w:t>
      </w:r>
      <w:r w:rsidRPr="001E741E">
        <w:rPr>
          <w:rStyle w:val="StyleUnderline"/>
        </w:rPr>
        <w:t>An inherent tension exists between richer ‘net contributor’ states and poorer ‘net recipient’ states</w:t>
      </w:r>
      <w:r w:rsidRPr="001E741E">
        <w:rPr>
          <w:sz w:val="12"/>
        </w:rPr>
        <w:t>, with the former seeking smaller WHO budgets and the latter larger budgets.</w:t>
      </w:r>
    </w:p>
    <w:p w14:paraId="1293C0F9" w14:textId="77777777" w:rsidR="000D1ED2" w:rsidRPr="001E741E" w:rsidRDefault="000D1ED2" w:rsidP="000D1ED2">
      <w:pPr>
        <w:rPr>
          <w:sz w:val="12"/>
        </w:rPr>
      </w:pPr>
      <w:r w:rsidRPr="001E741E">
        <w:rPr>
          <w:sz w:val="12"/>
        </w:rPr>
        <w:t xml:space="preserve">Overall, national politics drive self-interest, with states resisting externally imposed obligations for funding and action. Some political </w:t>
      </w:r>
      <w:proofErr w:type="gramStart"/>
      <w:r w:rsidRPr="001E741E">
        <w:rPr>
          <w:sz w:val="12"/>
        </w:rPr>
        <w:t>leaders</w:t>
      </w:r>
      <w:proofErr w:type="gramEnd"/>
      <w:r w:rsidRPr="001E741E">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1E741E">
        <w:rPr>
          <w:rStyle w:val="StyleUnderline"/>
        </w:rPr>
        <w:t xml:space="preserve">Member </w:t>
      </w:r>
      <w:r w:rsidRPr="001E741E">
        <w:rPr>
          <w:rStyle w:val="StyleUnderline"/>
          <w:highlight w:val="green"/>
        </w:rPr>
        <w:t>states</w:t>
      </w:r>
      <w:r w:rsidRPr="001E741E">
        <w:rPr>
          <w:rStyle w:val="StyleUnderline"/>
        </w:rPr>
        <w:t xml:space="preserve"> should </w:t>
      </w:r>
      <w:r w:rsidRPr="001E741E">
        <w:rPr>
          <w:rStyle w:val="StyleUnderline"/>
          <w:highlight w:val="green"/>
        </w:rPr>
        <w:t>recognize</w:t>
      </w:r>
      <w:r w:rsidRPr="001E741E">
        <w:rPr>
          <w:rStyle w:val="StyleUnderline"/>
        </w:rPr>
        <w:t xml:space="preserve"> that </w:t>
      </w:r>
      <w:r w:rsidRPr="001E741E">
        <w:rPr>
          <w:rStyle w:val="StyleUnderline"/>
          <w:highlight w:val="green"/>
        </w:rPr>
        <w:t>the health of their citizens depends on</w:t>
      </w:r>
      <w:r w:rsidRPr="001E741E">
        <w:rPr>
          <w:rStyle w:val="StyleUnderline"/>
        </w:rPr>
        <w:t xml:space="preserve"> strengthening others' capacity. </w:t>
      </w:r>
      <w:r w:rsidRPr="001E741E">
        <w:rPr>
          <w:rStyle w:val="StyleUnderline"/>
          <w:highlight w:val="green"/>
        </w:rPr>
        <w:t>The WHO</w:t>
      </w:r>
      <w:r w:rsidRPr="001E741E">
        <w:rPr>
          <w:rStyle w:val="StyleUnderline"/>
        </w:rPr>
        <w:t xml:space="preserve"> has a central role in creating systems </w:t>
      </w:r>
      <w:r w:rsidRPr="001E741E">
        <w:rPr>
          <w:rStyle w:val="StyleUnderline"/>
          <w:highlight w:val="green"/>
        </w:rPr>
        <w:t>to</w:t>
      </w:r>
      <w:r w:rsidRPr="001E741E">
        <w:rPr>
          <w:rStyle w:val="StyleUnderline"/>
        </w:rPr>
        <w:t xml:space="preserve"> </w:t>
      </w:r>
      <w:r w:rsidRPr="001E741E">
        <w:rPr>
          <w:rStyle w:val="Emphasis"/>
          <w:highlight w:val="green"/>
        </w:rPr>
        <w:t>facilitate and encourage</w:t>
      </w:r>
      <w:r w:rsidRPr="001E741E">
        <w:rPr>
          <w:rStyle w:val="Emphasis"/>
        </w:rPr>
        <w:t xml:space="preserve"> such </w:t>
      </w:r>
      <w:r w:rsidRPr="001E741E">
        <w:rPr>
          <w:rStyle w:val="Emphasis"/>
          <w:highlight w:val="green"/>
        </w:rPr>
        <w:t>cooperation</w:t>
      </w:r>
      <w:r w:rsidRPr="001E741E">
        <w:rPr>
          <w:sz w:val="12"/>
        </w:rPr>
        <w:t>.</w:t>
      </w:r>
    </w:p>
    <w:p w14:paraId="495EBBC4" w14:textId="77777777" w:rsidR="000D1ED2" w:rsidRPr="001E741E" w:rsidRDefault="000D1ED2" w:rsidP="000D1ED2">
      <w:pPr>
        <w:rPr>
          <w:sz w:val="12"/>
        </w:rPr>
      </w:pPr>
      <w:r w:rsidRPr="001E741E">
        <w:rPr>
          <w:rStyle w:val="Emphasis"/>
          <w:highlight w:val="green"/>
        </w:rPr>
        <w:t>The WHO cannot succeed unless members act as shareholders, foregoing</w:t>
      </w:r>
      <w:r w:rsidRPr="001E741E">
        <w:rPr>
          <w:rStyle w:val="Emphasis"/>
        </w:rPr>
        <w:t xml:space="preserve"> a measure of </w:t>
      </w:r>
      <w:r w:rsidRPr="001E741E">
        <w:rPr>
          <w:rStyle w:val="Emphasis"/>
          <w:highlight w:val="green"/>
        </w:rPr>
        <w:t>sovereignty for the global</w:t>
      </w:r>
      <w:r w:rsidRPr="001E741E">
        <w:rPr>
          <w:rStyle w:val="Emphasis"/>
        </w:rPr>
        <w:t xml:space="preserve"> common </w:t>
      </w:r>
      <w:r w:rsidRPr="001E741E">
        <w:rPr>
          <w:rStyle w:val="Emphasis"/>
          <w:highlight w:val="green"/>
        </w:rPr>
        <w:t>good</w:t>
      </w:r>
      <w:r w:rsidRPr="001E741E">
        <w:rPr>
          <w:sz w:val="12"/>
        </w:rPr>
        <w:t xml:space="preserve">. </w:t>
      </w:r>
      <w:r w:rsidRPr="001E741E">
        <w:rPr>
          <w:rStyle w:val="StyleUnderline"/>
        </w:rPr>
        <w:t xml:space="preserve">It is in all states' interests to have a strong global health leader, safeguarding health security, building health systems, and reducing health </w:t>
      </w:r>
      <w:r w:rsidRPr="001E741E">
        <w:rPr>
          <w:rStyle w:val="StyleUnderline"/>
        </w:rPr>
        <w:lastRenderedPageBreak/>
        <w:t xml:space="preserve">inequalities. But </w:t>
      </w:r>
      <w:r w:rsidRPr="001E741E">
        <w:rPr>
          <w:rStyle w:val="Emphasis"/>
          <w:highlight w:val="green"/>
        </w:rPr>
        <w:t>that will not happen unless members</w:t>
      </w:r>
      <w:r w:rsidRPr="001E741E">
        <w:rPr>
          <w:sz w:val="12"/>
        </w:rPr>
        <w:t xml:space="preserve"> fund the Organization generously, </w:t>
      </w:r>
      <w:r w:rsidRPr="001E741E">
        <w:rPr>
          <w:rStyle w:val="Emphasis"/>
          <w:highlight w:val="green"/>
        </w:rPr>
        <w:t>grant it authority</w:t>
      </w:r>
      <w:r w:rsidRPr="001E741E">
        <w:rPr>
          <w:sz w:val="12"/>
        </w:rPr>
        <w:t xml:space="preserve"> and flexibility, and hold it accountable.</w:t>
      </w:r>
    </w:p>
    <w:p w14:paraId="52562797" w14:textId="77777777" w:rsidR="000D1ED2" w:rsidRPr="001E741E" w:rsidRDefault="000D1ED2" w:rsidP="000D1ED2"/>
    <w:p w14:paraId="4E39C071" w14:textId="77777777" w:rsidR="000D1ED2" w:rsidRPr="001E741E" w:rsidRDefault="000D1ED2" w:rsidP="000D1ED2">
      <w:pPr>
        <w:pStyle w:val="Heading4"/>
        <w:rPr>
          <w:rFonts w:cs="Calibri"/>
        </w:rPr>
      </w:pPr>
      <w:r w:rsidRPr="001E741E">
        <w:rPr>
          <w:rFonts w:cs="Calibri"/>
        </w:rPr>
        <w:t xml:space="preserve">WHO is critical to disease prevention – it is the only international institution that can disperse information, standardize global public health, and facilitate public-private </w:t>
      </w:r>
      <w:proofErr w:type="gramStart"/>
      <w:r w:rsidRPr="001E741E">
        <w:rPr>
          <w:rFonts w:cs="Calibri"/>
        </w:rPr>
        <w:t>cooperation</w:t>
      </w:r>
      <w:proofErr w:type="gramEnd"/>
    </w:p>
    <w:p w14:paraId="1898A12B" w14:textId="77777777" w:rsidR="000D1ED2" w:rsidRPr="001E741E" w:rsidRDefault="000D1ED2" w:rsidP="000D1ED2">
      <w:pPr>
        <w:rPr>
          <w:rStyle w:val="Style13ptBold"/>
          <w:bCs/>
        </w:rPr>
      </w:pPr>
      <w:proofErr w:type="spellStart"/>
      <w:r w:rsidRPr="001E741E">
        <w:rPr>
          <w:rStyle w:val="Style13ptBold"/>
        </w:rPr>
        <w:t>Murtugudde</w:t>
      </w:r>
      <w:proofErr w:type="spellEnd"/>
      <w:r w:rsidRPr="001E741E">
        <w:rPr>
          <w:rStyle w:val="Style13ptBold"/>
        </w:rPr>
        <w:t xml:space="preserve"> 20 </w:t>
      </w:r>
      <w:r w:rsidRPr="001E741E">
        <w:rPr>
          <w:rStyle w:val="Style13ptBold"/>
          <w:b w:val="0"/>
          <w:bCs/>
          <w:sz w:val="16"/>
          <w:szCs w:val="16"/>
        </w:rPr>
        <w:t>[(Raghu, professor of atmospheric and oceanic science at the University of Maryland, PhD in mechanical engineering from Columbia University) “</w:t>
      </w:r>
      <w:r w:rsidRPr="001E741E">
        <w:rPr>
          <w:szCs w:val="16"/>
        </w:rPr>
        <w:t>Why We Need the World Health Organization Now More Than Ever,” Science, 4/19/2020] JL</w:t>
      </w:r>
    </w:p>
    <w:p w14:paraId="326BBA99" w14:textId="77777777" w:rsidR="000D1ED2" w:rsidRPr="001E741E" w:rsidRDefault="000D1ED2" w:rsidP="000D1ED2">
      <w:pPr>
        <w:rPr>
          <w:sz w:val="12"/>
        </w:rPr>
      </w:pPr>
      <w:r w:rsidRPr="001E741E">
        <w:rPr>
          <w:rStyle w:val="StyleUnderline"/>
          <w:highlight w:val="green"/>
        </w:rPr>
        <w:t>WHO</w:t>
      </w:r>
      <w:r w:rsidRPr="001E741E">
        <w:rPr>
          <w:rStyle w:val="StyleUnderline"/>
        </w:rPr>
        <w:t xml:space="preserve"> continues to </w:t>
      </w:r>
      <w:r w:rsidRPr="001E741E">
        <w:rPr>
          <w:rStyle w:val="StyleUnderline"/>
          <w:highlight w:val="green"/>
        </w:rPr>
        <w:t xml:space="preserve">play an </w:t>
      </w:r>
      <w:r w:rsidRPr="001E741E">
        <w:rPr>
          <w:rStyle w:val="Emphasis"/>
          <w:highlight w:val="green"/>
        </w:rPr>
        <w:t>indispensable role</w:t>
      </w:r>
      <w:r w:rsidRPr="001E741E">
        <w:rPr>
          <w:rStyle w:val="StyleUnderline"/>
        </w:rPr>
        <w:t xml:space="preserve"> during the current COVID-19 outbreak</w:t>
      </w:r>
      <w:r w:rsidRPr="001E741E">
        <w:rPr>
          <w:sz w:val="12"/>
        </w:rPr>
        <w:t xml:space="preserve"> </w:t>
      </w:r>
      <w:proofErr w:type="gramStart"/>
      <w:r w:rsidRPr="001E741E">
        <w:rPr>
          <w:sz w:val="12"/>
        </w:rPr>
        <w:t>itself.</w:t>
      </w:r>
      <w:proofErr w:type="gramEnd"/>
      <w:r w:rsidRPr="001E741E">
        <w:rPr>
          <w:sz w:val="12"/>
        </w:rPr>
        <w:t xml:space="preserve"> In November 2018, </w:t>
      </w:r>
      <w:r w:rsidRPr="001E741E">
        <w:rPr>
          <w:rStyle w:val="StyleUnderline"/>
        </w:rPr>
        <w:t xml:space="preserve">the US National Academies of Sciences, Engineering and Medicine </w:t>
      </w:r>
      <w:proofErr w:type="spellStart"/>
      <w:r w:rsidRPr="001E741E">
        <w:rPr>
          <w:rStyle w:val="StyleUnderline"/>
        </w:rPr>
        <w:t>organised</w:t>
      </w:r>
      <w:proofErr w:type="spellEnd"/>
      <w:r w:rsidRPr="001E741E">
        <w:rPr>
          <w:rStyle w:val="StyleUnderline"/>
        </w:rPr>
        <w:t xml:space="preserve"> a workshop to explore lessons from past influenza outbreaks and so develop recommendations for pandemic preparedness for 2030. The salient findings serve well to underscore the </w:t>
      </w:r>
      <w:r w:rsidRPr="001E741E">
        <w:rPr>
          <w:rStyle w:val="Emphasis"/>
        </w:rPr>
        <w:t>critical role of WHO for humankind</w:t>
      </w:r>
      <w:r w:rsidRPr="001E741E">
        <w:rPr>
          <w:sz w:val="12"/>
        </w:rPr>
        <w:t>.</w:t>
      </w:r>
    </w:p>
    <w:p w14:paraId="69E26076" w14:textId="77777777" w:rsidR="000D1ED2" w:rsidRPr="001E741E" w:rsidRDefault="000D1ED2" w:rsidP="000D1ED2">
      <w:pPr>
        <w:rPr>
          <w:sz w:val="12"/>
        </w:rPr>
      </w:pPr>
      <w:r w:rsidRPr="001E741E">
        <w:rPr>
          <w:rStyle w:val="StyleUnderline"/>
        </w:rPr>
        <w:t xml:space="preserve">The world’s </w:t>
      </w:r>
      <w:r w:rsidRPr="001E741E">
        <w:rPr>
          <w:rStyle w:val="Emphasis"/>
        </w:rPr>
        <w:t>influenza burden has only increased</w:t>
      </w:r>
      <w:r w:rsidRPr="001E741E">
        <w:rPr>
          <w:sz w:val="12"/>
        </w:rPr>
        <w:t xml:space="preserve"> in the last two decades, a period in which </w:t>
      </w:r>
      <w:r w:rsidRPr="001E741E">
        <w:rPr>
          <w:rStyle w:val="StyleUnderline"/>
          <w:highlight w:val="green"/>
        </w:rPr>
        <w:t>there have</w:t>
      </w:r>
      <w:r w:rsidRPr="001E741E">
        <w:rPr>
          <w:rStyle w:val="StyleUnderline"/>
        </w:rPr>
        <w:t xml:space="preserve"> also </w:t>
      </w:r>
      <w:r w:rsidRPr="001E741E">
        <w:rPr>
          <w:rStyle w:val="StyleUnderline"/>
          <w:highlight w:val="green"/>
        </w:rPr>
        <w:t xml:space="preserve">been </w:t>
      </w:r>
      <w:r w:rsidRPr="001E741E">
        <w:rPr>
          <w:rStyle w:val="Emphasis"/>
          <w:highlight w:val="green"/>
        </w:rPr>
        <w:t>30 new zoonotic diseases</w:t>
      </w:r>
      <w:r w:rsidRPr="001E741E">
        <w:rPr>
          <w:sz w:val="12"/>
          <w:highlight w:val="green"/>
        </w:rPr>
        <w:t xml:space="preserve">. </w:t>
      </w:r>
      <w:r w:rsidRPr="001E741E">
        <w:rPr>
          <w:rStyle w:val="StyleUnderline"/>
          <w:highlight w:val="green"/>
        </w:rPr>
        <w:t>A warming world</w:t>
      </w:r>
      <w:r w:rsidRPr="001E741E">
        <w:rPr>
          <w:rStyle w:val="StyleUnderline"/>
        </w:rPr>
        <w:t xml:space="preserve"> with increasing humidity, lost habitats and industrial livestock/poultry farming </w:t>
      </w:r>
      <w:r w:rsidRPr="001E741E">
        <w:rPr>
          <w:rStyle w:val="StyleUnderline"/>
          <w:highlight w:val="green"/>
        </w:rPr>
        <w:t>has</w:t>
      </w:r>
      <w:r w:rsidRPr="001E741E">
        <w:rPr>
          <w:rStyle w:val="StyleUnderline"/>
        </w:rPr>
        <w:t xml:space="preserve"> many </w:t>
      </w:r>
      <w:r w:rsidRPr="001E741E">
        <w:rPr>
          <w:rStyle w:val="StyleUnderline"/>
          <w:highlight w:val="green"/>
        </w:rPr>
        <w:t>opportunities for pathogens to move</w:t>
      </w:r>
      <w:r w:rsidRPr="001E741E">
        <w:rPr>
          <w:rStyle w:val="StyleUnderline"/>
        </w:rPr>
        <w:t xml:space="preserve"> from animals and birds to humans</w:t>
      </w:r>
      <w:r w:rsidRPr="001E741E">
        <w:rPr>
          <w:sz w:val="12"/>
        </w:rPr>
        <w:t xml:space="preserve">. Increasing global connectivity simply </w:t>
      </w:r>
      <w:proofErr w:type="spellStart"/>
      <w:r w:rsidRPr="001E741E">
        <w:rPr>
          <w:sz w:val="12"/>
        </w:rPr>
        <w:t>catalyses</w:t>
      </w:r>
      <w:proofErr w:type="spellEnd"/>
      <w:r w:rsidRPr="001E741E">
        <w:rPr>
          <w:sz w:val="12"/>
        </w:rPr>
        <w:t xml:space="preserve"> this process, as much as it </w:t>
      </w:r>
      <w:proofErr w:type="spellStart"/>
      <w:r w:rsidRPr="001E741E">
        <w:rPr>
          <w:sz w:val="12"/>
        </w:rPr>
        <w:t>catalyses</w:t>
      </w:r>
      <w:proofErr w:type="spellEnd"/>
      <w:r w:rsidRPr="001E741E">
        <w:rPr>
          <w:sz w:val="12"/>
        </w:rPr>
        <w:t xml:space="preserve"> economic growth.</w:t>
      </w:r>
    </w:p>
    <w:p w14:paraId="2C9B89C0" w14:textId="77777777" w:rsidR="000D1ED2" w:rsidRPr="001E741E" w:rsidRDefault="000D1ED2" w:rsidP="000D1ED2">
      <w:pPr>
        <w:rPr>
          <w:sz w:val="12"/>
        </w:rPr>
      </w:pPr>
      <w:r w:rsidRPr="001E741E">
        <w:rPr>
          <w:rStyle w:val="StyleUnderline"/>
          <w:highlight w:val="green"/>
        </w:rPr>
        <w:t>WHO coordinates</w:t>
      </w:r>
      <w:r w:rsidRPr="001E741E">
        <w:rPr>
          <w:rStyle w:val="StyleUnderline"/>
        </w:rPr>
        <w:t xml:space="preserve"> </w:t>
      </w:r>
      <w:r w:rsidRPr="001E741E">
        <w:rPr>
          <w:rStyle w:val="Emphasis"/>
        </w:rPr>
        <w:t xml:space="preserve">health </w:t>
      </w:r>
      <w:r w:rsidRPr="001E741E">
        <w:rPr>
          <w:rStyle w:val="Emphasis"/>
          <w:highlight w:val="green"/>
        </w:rPr>
        <w:t>research</w:t>
      </w:r>
      <w:r w:rsidRPr="001E741E">
        <w:rPr>
          <w:rStyle w:val="Emphasis"/>
        </w:rPr>
        <w:t xml:space="preserve">, clinical </w:t>
      </w:r>
      <w:r w:rsidRPr="001E741E">
        <w:rPr>
          <w:rStyle w:val="Emphasis"/>
          <w:highlight w:val="green"/>
        </w:rPr>
        <w:t>trials, drug safety, vaccine development, surveillance, virus sharing</w:t>
      </w:r>
      <w:r w:rsidRPr="001E741E">
        <w:rPr>
          <w:rStyle w:val="StyleUnderline"/>
        </w:rPr>
        <w:t xml:space="preserve">, </w:t>
      </w:r>
      <w:proofErr w:type="gramStart"/>
      <w:r w:rsidRPr="001E741E">
        <w:rPr>
          <w:rStyle w:val="StyleUnderline"/>
        </w:rPr>
        <w:t>etc.</w:t>
      </w:r>
      <w:proofErr w:type="gramEnd"/>
      <w:r w:rsidRPr="001E741E">
        <w:rPr>
          <w:rStyle w:val="StyleUnderline"/>
        </w:rPr>
        <w:t xml:space="preserve"> The importance of WHO’s work on </w:t>
      </w:r>
      <w:proofErr w:type="spellStart"/>
      <w:r w:rsidRPr="001E741E">
        <w:rPr>
          <w:rStyle w:val="Emphasis"/>
        </w:rPr>
        <w:t>immunisation</w:t>
      </w:r>
      <w:proofErr w:type="spellEnd"/>
      <w:r w:rsidRPr="001E741E">
        <w:rPr>
          <w:rStyle w:val="StyleUnderline"/>
        </w:rPr>
        <w:t xml:space="preserve"> across the globe, especially with HIV, can hardly be overstated. </w:t>
      </w:r>
      <w:r w:rsidRPr="001E741E">
        <w:rPr>
          <w:rStyle w:val="StyleUnderline"/>
          <w:highlight w:val="green"/>
        </w:rPr>
        <w:t>It</w:t>
      </w:r>
      <w:r w:rsidRPr="001E741E">
        <w:rPr>
          <w:rStyle w:val="StyleUnderline"/>
        </w:rPr>
        <w:t xml:space="preserve"> has a rich track record of </w:t>
      </w:r>
      <w:r w:rsidRPr="001E741E">
        <w:rPr>
          <w:rStyle w:val="Emphasis"/>
          <w:highlight w:val="green"/>
        </w:rPr>
        <w:t>collaborat</w:t>
      </w:r>
      <w:r w:rsidRPr="001E741E">
        <w:rPr>
          <w:rStyle w:val="Emphasis"/>
        </w:rPr>
        <w:t xml:space="preserve">ing </w:t>
      </w:r>
      <w:r w:rsidRPr="001E741E">
        <w:rPr>
          <w:rStyle w:val="Emphasis"/>
          <w:highlight w:val="green"/>
        </w:rPr>
        <w:t xml:space="preserve">with </w:t>
      </w:r>
      <w:proofErr w:type="gramStart"/>
      <w:r w:rsidRPr="001E741E">
        <w:rPr>
          <w:rStyle w:val="Emphasis"/>
          <w:highlight w:val="green"/>
        </w:rPr>
        <w:t>private</w:t>
      </w:r>
      <w:r w:rsidRPr="001E741E">
        <w:rPr>
          <w:rStyle w:val="Emphasis"/>
        </w:rPr>
        <w:t>-sector</w:t>
      </w:r>
      <w:proofErr w:type="gramEnd"/>
      <w:r w:rsidRPr="001E741E">
        <w:rPr>
          <w:rStyle w:val="Emphasis"/>
        </w:rPr>
        <w:t xml:space="preserve"> </w:t>
      </w:r>
      <w:proofErr w:type="spellStart"/>
      <w:r w:rsidRPr="001E741E">
        <w:rPr>
          <w:rStyle w:val="Emphasis"/>
          <w:highlight w:val="green"/>
        </w:rPr>
        <w:t>organisations</w:t>
      </w:r>
      <w:proofErr w:type="spellEnd"/>
      <w:r w:rsidRPr="001E741E">
        <w:rPr>
          <w:rStyle w:val="Emphasis"/>
          <w:highlight w:val="green"/>
        </w:rPr>
        <w:t xml:space="preserve"> to advance r</w:t>
      </w:r>
      <w:r w:rsidRPr="001E741E">
        <w:rPr>
          <w:rStyle w:val="Emphasis"/>
        </w:rPr>
        <w:t xml:space="preserve">esearch </w:t>
      </w:r>
      <w:r w:rsidRPr="001E741E">
        <w:rPr>
          <w:rStyle w:val="Emphasis"/>
          <w:highlight w:val="green"/>
        </w:rPr>
        <w:t>and d</w:t>
      </w:r>
      <w:r w:rsidRPr="001E741E">
        <w:rPr>
          <w:rStyle w:val="Emphasis"/>
        </w:rPr>
        <w:t>evelopment</w:t>
      </w:r>
      <w:r w:rsidRPr="001E741E">
        <w:rPr>
          <w:rStyle w:val="StyleUnderline"/>
        </w:rPr>
        <w:t xml:space="preserve"> of health solutions </w:t>
      </w:r>
      <w:r w:rsidRPr="001E741E">
        <w:rPr>
          <w:rStyle w:val="StyleUnderline"/>
          <w:highlight w:val="green"/>
        </w:rPr>
        <w:t>and improving their access</w:t>
      </w:r>
      <w:r w:rsidRPr="001E741E">
        <w:rPr>
          <w:rStyle w:val="StyleUnderline"/>
        </w:rPr>
        <w:t xml:space="preserve"> in the global south</w:t>
      </w:r>
      <w:r w:rsidRPr="001E741E">
        <w:rPr>
          <w:sz w:val="12"/>
        </w:rPr>
        <w:t>.</w:t>
      </w:r>
    </w:p>
    <w:p w14:paraId="66006064" w14:textId="77777777" w:rsidR="000D1ED2" w:rsidRPr="001E741E" w:rsidRDefault="000D1ED2" w:rsidP="000D1ED2">
      <w:pPr>
        <w:rPr>
          <w:sz w:val="12"/>
        </w:rPr>
      </w:pPr>
      <w:r w:rsidRPr="001E741E">
        <w:rPr>
          <w:rStyle w:val="StyleUnderline"/>
        </w:rPr>
        <w:t xml:space="preserve">It discharges its duties while maintaining a </w:t>
      </w:r>
      <w:r w:rsidRPr="001E741E">
        <w:rPr>
          <w:rStyle w:val="Emphasis"/>
        </w:rPr>
        <w:t>dynamic equilibrium between such diverse and powerful forces as national securities, economic interests, human rights and ethics</w:t>
      </w:r>
      <w:r w:rsidRPr="001E741E">
        <w:rPr>
          <w:sz w:val="12"/>
        </w:rPr>
        <w:t>. COVID-19 has highlighted how political calculations can hamper data-sharing and mitigation efforts within and across national borders, and WHO often simply becomes a convenient political scapegoat in such situations.</w:t>
      </w:r>
    </w:p>
    <w:p w14:paraId="377ECDC5" w14:textId="77777777" w:rsidR="000D1ED2" w:rsidRPr="001E741E" w:rsidRDefault="000D1ED2" w:rsidP="000D1ED2">
      <w:pPr>
        <w:rPr>
          <w:sz w:val="12"/>
        </w:rPr>
      </w:pPr>
      <w:r w:rsidRPr="001E741E">
        <w:rPr>
          <w:rStyle w:val="StyleUnderline"/>
          <w:highlight w:val="green"/>
        </w:rPr>
        <w:t>I</w:t>
      </w:r>
      <w:r w:rsidRPr="001E741E">
        <w:rPr>
          <w:rStyle w:val="StyleUnderline"/>
        </w:rPr>
        <w:t xml:space="preserve">nternational </w:t>
      </w:r>
      <w:r w:rsidRPr="001E741E">
        <w:rPr>
          <w:rStyle w:val="StyleUnderline"/>
          <w:highlight w:val="green"/>
        </w:rPr>
        <w:t>H</w:t>
      </w:r>
      <w:r w:rsidRPr="001E741E">
        <w:rPr>
          <w:rStyle w:val="StyleUnderline"/>
        </w:rPr>
        <w:t xml:space="preserve">ealth </w:t>
      </w:r>
      <w:r w:rsidRPr="001E741E">
        <w:rPr>
          <w:rStyle w:val="StyleUnderline"/>
          <w:highlight w:val="green"/>
        </w:rPr>
        <w:t>R</w:t>
      </w:r>
      <w:r w:rsidRPr="001E741E">
        <w:rPr>
          <w:rStyle w:val="StyleUnderline"/>
        </w:rPr>
        <w:t>egulations, a 2005 agreement between 196 countries to work together for global health security</w:t>
      </w:r>
      <w:r w:rsidRPr="001E741E">
        <w:rPr>
          <w:rStyle w:val="StyleUnderline"/>
          <w:highlight w:val="green"/>
        </w:rPr>
        <w:t>, focuses on detection, assessment and reporting</w:t>
      </w:r>
      <w:r w:rsidRPr="001E741E">
        <w:rPr>
          <w:rStyle w:val="StyleUnderline"/>
        </w:rPr>
        <w:t xml:space="preserve"> of public health events</w:t>
      </w:r>
      <w:r w:rsidRPr="001E741E">
        <w:rPr>
          <w:sz w:val="12"/>
        </w:rPr>
        <w:t xml:space="preserve">, and also includes non-pharmaceutical interventions such as travel and trade restrictions. </w:t>
      </w:r>
      <w:r w:rsidRPr="001E741E">
        <w:rPr>
          <w:rStyle w:val="Emphasis"/>
          <w:highlight w:val="green"/>
        </w:rPr>
        <w:t>WHO coordinates</w:t>
      </w:r>
      <w:r w:rsidRPr="001E741E">
        <w:rPr>
          <w:rStyle w:val="Emphasis"/>
        </w:rPr>
        <w:t xml:space="preserve"> and helps build capacity to implement </w:t>
      </w:r>
      <w:proofErr w:type="gramStart"/>
      <w:r w:rsidRPr="001E741E">
        <w:rPr>
          <w:rStyle w:val="Emphasis"/>
          <w:highlight w:val="green"/>
        </w:rPr>
        <w:t>IHR</w:t>
      </w:r>
      <w:r w:rsidRPr="001E741E">
        <w:rPr>
          <w:sz w:val="12"/>
        </w:rPr>
        <w:t>.</w:t>
      </w:r>
      <w:proofErr w:type="gramEnd"/>
    </w:p>
    <w:p w14:paraId="16A8D88F" w14:textId="77777777" w:rsidR="000D1ED2" w:rsidRPr="001E741E" w:rsidRDefault="000D1ED2" w:rsidP="000D1ED2">
      <w:pPr>
        <w:pStyle w:val="Heading4"/>
        <w:rPr>
          <w:rFonts w:cs="Calibri"/>
        </w:rPr>
      </w:pPr>
      <w:r w:rsidRPr="001E741E">
        <w:rPr>
          <w:rFonts w:cs="Calibri"/>
        </w:rPr>
        <w:t>WHO diplomacy solves great power conflict</w:t>
      </w:r>
    </w:p>
    <w:p w14:paraId="66889F31" w14:textId="77777777" w:rsidR="000D1ED2" w:rsidRPr="001E741E" w:rsidRDefault="000D1ED2" w:rsidP="000D1ED2">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14:paraId="22501250" w14:textId="77777777" w:rsidR="000D1ED2" w:rsidRPr="001E741E" w:rsidRDefault="000D1ED2" w:rsidP="000D1ED2">
      <w:pPr>
        <w:rPr>
          <w:sz w:val="12"/>
        </w:rPr>
      </w:pP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14:paraId="74DB5609" w14:textId="77777777" w:rsidR="000D1ED2" w:rsidRPr="001E741E" w:rsidRDefault="000D1ED2" w:rsidP="000D1ED2">
      <w:pPr>
        <w:rPr>
          <w:sz w:val="12"/>
        </w:rPr>
      </w:pPr>
      <w:r w:rsidRPr="001E741E">
        <w:rPr>
          <w:rStyle w:val="StyleUnderline"/>
        </w:rPr>
        <w:lastRenderedPageBreak/>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14:paraId="1D808258" w14:textId="77777777" w:rsidR="000D1ED2" w:rsidRPr="001E741E" w:rsidRDefault="000D1ED2" w:rsidP="000D1ED2">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14:paraId="6615332C" w14:textId="77777777" w:rsidR="000D1ED2" w:rsidRDefault="000D1ED2" w:rsidP="000D1ED2">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14:paraId="56590A95" w14:textId="77777777" w:rsidR="000D1ED2" w:rsidRDefault="000D1ED2" w:rsidP="000D1ED2">
      <w:pPr>
        <w:pStyle w:val="Heading3"/>
      </w:pPr>
      <w:r>
        <w:lastRenderedPageBreak/>
        <w:t>1NC – Off</w:t>
      </w:r>
    </w:p>
    <w:p w14:paraId="30F7C9AD" w14:textId="77777777" w:rsidR="000D1ED2" w:rsidRDefault="000D1ED2" w:rsidP="000D1ED2">
      <w:pPr>
        <w:pStyle w:val="Heading4"/>
      </w:pPr>
      <w:r>
        <w:t>CP: Member nations of the World Trade Organization should adopt the European Union’s proposal to:</w:t>
      </w:r>
    </w:p>
    <w:p w14:paraId="2D00B9A1" w14:textId="77777777" w:rsidR="000D1ED2" w:rsidRPr="00D927A7" w:rsidRDefault="000D1ED2" w:rsidP="000D1ED2">
      <w:pPr>
        <w:pStyle w:val="Heading4"/>
        <w:numPr>
          <w:ilvl w:val="0"/>
          <w:numId w:val="12"/>
        </w:numPr>
      </w:pPr>
      <w:r w:rsidRPr="00D927A7">
        <w:t>Ensure that COVID-19 vaccines, treatments and their components can cross borders freely</w:t>
      </w:r>
    </w:p>
    <w:p w14:paraId="0FDE2FC8" w14:textId="77777777" w:rsidR="000D1ED2" w:rsidRPr="00D927A7" w:rsidRDefault="000D1ED2" w:rsidP="000D1ED2">
      <w:pPr>
        <w:pStyle w:val="Heading4"/>
        <w:numPr>
          <w:ilvl w:val="0"/>
          <w:numId w:val="12"/>
        </w:numPr>
      </w:pPr>
      <w:r>
        <w:t>E</w:t>
      </w:r>
      <w:r w:rsidRPr="00D927A7">
        <w:t>ncourage producers to expand their production, while ensuring that those countries most in need of vaccines receive them at an affordable price</w:t>
      </w:r>
    </w:p>
    <w:p w14:paraId="59DBBA69" w14:textId="77777777" w:rsidR="000D1ED2" w:rsidRDefault="000D1ED2" w:rsidP="000D1ED2">
      <w:pPr>
        <w:pStyle w:val="Heading4"/>
        <w:numPr>
          <w:ilvl w:val="0"/>
          <w:numId w:val="12"/>
        </w:numPr>
      </w:pPr>
      <w:r>
        <w:t>F</w:t>
      </w:r>
      <w:r w:rsidRPr="00D927A7">
        <w:t>acilitate the use of compulsory licensing within the WTO's existing Agreement on Trade-Related Aspects of Intellectual Property Rights</w:t>
      </w:r>
    </w:p>
    <w:p w14:paraId="5D8B352B" w14:textId="77777777" w:rsidR="000D1ED2" w:rsidRPr="00D500D6" w:rsidRDefault="000D1ED2" w:rsidP="000D1ED2">
      <w:pPr>
        <w:pStyle w:val="Heading4"/>
      </w:pPr>
      <w:r>
        <w:t>Solves vaccine access but avoids innovation</w:t>
      </w:r>
    </w:p>
    <w:p w14:paraId="4083A975" w14:textId="77777777" w:rsidR="000D1ED2" w:rsidRPr="00177892" w:rsidRDefault="000D1ED2" w:rsidP="000D1ED2">
      <w:pPr>
        <w:rPr>
          <w:rStyle w:val="Style13ptBold"/>
          <w:b w:val="0"/>
          <w:bCs/>
        </w:rPr>
      </w:pPr>
      <w:proofErr w:type="spellStart"/>
      <w:r>
        <w:rPr>
          <w:rStyle w:val="Style13ptBold"/>
        </w:rPr>
        <w:t>Brachmann</w:t>
      </w:r>
      <w:proofErr w:type="spellEnd"/>
      <w:r>
        <w:rPr>
          <w:rStyle w:val="Style13ptBold"/>
        </w:rPr>
        <w:t xml:space="preserve"> 6/8 </w:t>
      </w:r>
      <w:r w:rsidRPr="00177892">
        <w:rPr>
          <w:rStyle w:val="Style13ptBold"/>
          <w:b w:val="0"/>
          <w:bCs/>
          <w:sz w:val="16"/>
          <w:szCs w:val="16"/>
        </w:rPr>
        <w:t xml:space="preserve">[(Steve, </w:t>
      </w:r>
      <w:r w:rsidRPr="00177892">
        <w:rPr>
          <w:bCs/>
          <w:szCs w:val="16"/>
        </w:rPr>
        <w:t>contributor to IPWatchdog.com, Research on Point, and Main Street Host writing about technology and innovation</w:t>
      </w:r>
      <w:r w:rsidRPr="00177892">
        <w:rPr>
          <w:rStyle w:val="Style13ptBold"/>
          <w:b w:val="0"/>
          <w:bCs/>
          <w:sz w:val="16"/>
          <w:szCs w:val="16"/>
        </w:rPr>
        <w:t>) “</w:t>
      </w:r>
      <w:r w:rsidRPr="00177892">
        <w:rPr>
          <w:szCs w:val="16"/>
        </w:rPr>
        <w:t>EU Offers Alternative to COVID-19 IP Waiver That Supports Innovation and Addresses Supply Chain Problems,” IP Watchdog, 6/8/2021] JL</w:t>
      </w:r>
    </w:p>
    <w:p w14:paraId="1608CA7E" w14:textId="77777777" w:rsidR="000D1ED2" w:rsidRPr="00177892" w:rsidRDefault="000D1ED2" w:rsidP="000D1ED2">
      <w:pPr>
        <w:rPr>
          <w:sz w:val="12"/>
        </w:rPr>
      </w:pPr>
      <w:r w:rsidRPr="00177892">
        <w:rPr>
          <w:sz w:val="12"/>
        </w:rPr>
        <w:t xml:space="preserve">The EU’s proposal to the WTO regarding COVID-19 vaccine access focuses on three key elements. </w:t>
      </w:r>
      <w:r w:rsidRPr="00177892">
        <w:rPr>
          <w:rStyle w:val="StyleUnderline"/>
          <w:highlight w:val="green"/>
        </w:rPr>
        <w:t>The first element</w:t>
      </w:r>
      <w:r w:rsidRPr="00177892">
        <w:rPr>
          <w:rStyle w:val="StyleUnderline"/>
        </w:rPr>
        <w:t xml:space="preserve"> focuses on </w:t>
      </w:r>
      <w:r w:rsidRPr="00177892">
        <w:rPr>
          <w:rStyle w:val="Emphasis"/>
        </w:rPr>
        <w:t>international supply chain issues</w:t>
      </w:r>
      <w:r w:rsidRPr="00177892">
        <w:rPr>
          <w:rStyle w:val="StyleUnderline"/>
        </w:rPr>
        <w:t xml:space="preserve">, </w:t>
      </w:r>
      <w:r w:rsidRPr="00177892">
        <w:rPr>
          <w:rStyle w:val="StyleUnderline"/>
          <w:highlight w:val="green"/>
        </w:rPr>
        <w:t>advocat</w:t>
      </w:r>
      <w:r w:rsidRPr="00177892">
        <w:rPr>
          <w:rStyle w:val="StyleUnderline"/>
        </w:rPr>
        <w:t xml:space="preserve">ing </w:t>
      </w:r>
      <w:r w:rsidRPr="00177892">
        <w:rPr>
          <w:rStyle w:val="StyleUnderline"/>
          <w:highlight w:val="green"/>
        </w:rPr>
        <w:t xml:space="preserve">for countries producing vaccines to </w:t>
      </w:r>
      <w:r w:rsidRPr="00177892">
        <w:rPr>
          <w:rStyle w:val="Emphasis"/>
          <w:highlight w:val="green"/>
        </w:rPr>
        <w:t>increase international exports and</w:t>
      </w:r>
      <w:r w:rsidRPr="00177892">
        <w:rPr>
          <w:rStyle w:val="Emphasis"/>
        </w:rPr>
        <w:t xml:space="preserve"> to </w:t>
      </w:r>
      <w:r w:rsidRPr="00177892">
        <w:rPr>
          <w:rStyle w:val="Emphasis"/>
          <w:highlight w:val="green"/>
        </w:rPr>
        <w:t>avoid any trade restrictions on vaccines or their raw materials</w:t>
      </w:r>
      <w:r w:rsidRPr="00177892">
        <w:rPr>
          <w:rStyle w:val="Emphasis"/>
        </w:rPr>
        <w:t xml:space="preserve"> </w:t>
      </w:r>
      <w:r w:rsidRPr="00177892">
        <w:rPr>
          <w:rStyle w:val="Emphasis"/>
          <w:highlight w:val="green"/>
        </w:rPr>
        <w:t>that could hinder the supply chain</w:t>
      </w:r>
      <w:r w:rsidRPr="00177892">
        <w:rPr>
          <w:sz w:val="12"/>
        </w:rPr>
        <w:t xml:space="preserve"> either for countries in need or the global COVAX Facility initiative. </w:t>
      </w:r>
      <w:r w:rsidRPr="00177892">
        <w:rPr>
          <w:rStyle w:val="StyleUnderline"/>
        </w:rPr>
        <w:t>Supply chain issues have a real and devastating effect on unvaccinated communities, as evidenced by the recent news that Thailand government officials acknowledged delays and reductions for a promised shipment of 17 million doses of Thai-produced AstraZeneca vaccines</w:t>
      </w:r>
      <w:r w:rsidRPr="00177892">
        <w:rPr>
          <w:sz w:val="12"/>
        </w:rPr>
        <w:t xml:space="preserve"> to the Philippines. One of the biggest supply chain issues facing the unvaccinated world right now is the decision of India’s government, which along with South Africa proposed the patent waiver at the WTO, to stop exporting vaccines manufactured by the Serum Institute of India, the world’s largest vaccine manufacturer, in order to address India’s own exploding COVID-19 infection rates. For its part, the United States under President Joe Biden recently announced an increase of 20 million doses to the country’s planned COVID-19 vaccine exports.</w:t>
      </w:r>
    </w:p>
    <w:p w14:paraId="6A4D0735" w14:textId="77777777" w:rsidR="000D1ED2" w:rsidRPr="00177892" w:rsidRDefault="000D1ED2" w:rsidP="000D1ED2">
      <w:pPr>
        <w:rPr>
          <w:sz w:val="12"/>
        </w:rPr>
      </w:pPr>
      <w:r w:rsidRPr="00177892">
        <w:rPr>
          <w:rStyle w:val="StyleUnderline"/>
          <w:highlight w:val="green"/>
        </w:rPr>
        <w:t>The second</w:t>
      </w:r>
      <w:r w:rsidRPr="00177892">
        <w:rPr>
          <w:rStyle w:val="StyleUnderline"/>
        </w:rPr>
        <w:t xml:space="preserve"> key </w:t>
      </w:r>
      <w:r w:rsidRPr="00177892">
        <w:rPr>
          <w:rStyle w:val="StyleUnderline"/>
          <w:highlight w:val="green"/>
        </w:rPr>
        <w:t>element</w:t>
      </w:r>
      <w:r w:rsidRPr="00177892">
        <w:rPr>
          <w:rStyle w:val="StyleUnderline"/>
        </w:rPr>
        <w:t xml:space="preserve"> in the EU’s proposal </w:t>
      </w:r>
      <w:r w:rsidRPr="00177892">
        <w:rPr>
          <w:rStyle w:val="StyleUnderline"/>
          <w:highlight w:val="green"/>
        </w:rPr>
        <w:t xml:space="preserve">requests that governments </w:t>
      </w:r>
      <w:r w:rsidRPr="00177892">
        <w:rPr>
          <w:rStyle w:val="Emphasis"/>
          <w:highlight w:val="green"/>
        </w:rPr>
        <w:t>support vaccine manufacturers and developers to ensure affordable</w:t>
      </w:r>
      <w:r w:rsidRPr="00177892">
        <w:rPr>
          <w:rStyle w:val="Emphasis"/>
        </w:rPr>
        <w:t xml:space="preserve"> vaccine </w:t>
      </w:r>
      <w:r w:rsidRPr="00177892">
        <w:rPr>
          <w:rStyle w:val="Emphasis"/>
          <w:highlight w:val="green"/>
        </w:rPr>
        <w:t>supplies</w:t>
      </w:r>
      <w:r w:rsidRPr="00177892">
        <w:rPr>
          <w:sz w:val="12"/>
        </w:rPr>
        <w:t xml:space="preserve">. This portion of the EU’s proposal acknowledges the beneficial impacts of licensing, which ensures that developers and manufacturers enter into agreements that those companies are incentivized to uphold because they promote business interests. The EU’s proposal notes that the vaccine developers </w:t>
      </w:r>
      <w:r w:rsidRPr="00177892">
        <w:rPr>
          <w:rStyle w:val="StyleUnderline"/>
          <w:highlight w:val="green"/>
        </w:rPr>
        <w:t xml:space="preserve">Pfizer, </w:t>
      </w:r>
      <w:proofErr w:type="spellStart"/>
      <w:r w:rsidRPr="00177892">
        <w:rPr>
          <w:rStyle w:val="StyleUnderline"/>
          <w:highlight w:val="green"/>
        </w:rPr>
        <w:t>BioNTech</w:t>
      </w:r>
      <w:proofErr w:type="spellEnd"/>
      <w:r w:rsidRPr="00177892">
        <w:rPr>
          <w:rStyle w:val="StyleUnderline"/>
          <w:highlight w:val="green"/>
        </w:rPr>
        <w:t xml:space="preserve">, Johnson &amp; Johnson and </w:t>
      </w:r>
      <w:proofErr w:type="spellStart"/>
      <w:r w:rsidRPr="00177892">
        <w:rPr>
          <w:rStyle w:val="StyleUnderline"/>
          <w:highlight w:val="green"/>
        </w:rPr>
        <w:t>Moderna</w:t>
      </w:r>
      <w:proofErr w:type="spellEnd"/>
      <w:r w:rsidRPr="00177892">
        <w:rPr>
          <w:rStyle w:val="StyleUnderline"/>
        </w:rPr>
        <w:t xml:space="preserve"> have all </w:t>
      </w:r>
      <w:r w:rsidRPr="00177892">
        <w:rPr>
          <w:rStyle w:val="StyleUnderline"/>
          <w:highlight w:val="green"/>
        </w:rPr>
        <w:t>committed to</w:t>
      </w:r>
      <w:r w:rsidRPr="00177892">
        <w:rPr>
          <w:rStyle w:val="StyleUnderline"/>
        </w:rPr>
        <w:t xml:space="preserve"> agreements to </w:t>
      </w:r>
      <w:r w:rsidRPr="00177892">
        <w:rPr>
          <w:rStyle w:val="StyleUnderline"/>
          <w:highlight w:val="green"/>
        </w:rPr>
        <w:t>deliver</w:t>
      </w:r>
      <w:r w:rsidRPr="00177892">
        <w:rPr>
          <w:rStyle w:val="StyleUnderline"/>
        </w:rPr>
        <w:t xml:space="preserve"> a combined </w:t>
      </w:r>
      <w:r w:rsidRPr="00177892">
        <w:rPr>
          <w:rStyle w:val="StyleUnderline"/>
          <w:highlight w:val="green"/>
        </w:rPr>
        <w:t>1.3 billion doses through 2021 at no profit</w:t>
      </w:r>
      <w:r w:rsidRPr="00177892">
        <w:rPr>
          <w:rStyle w:val="StyleUnderline"/>
        </w:rPr>
        <w:t xml:space="preserve"> to low-income countries and at low cost to middle-income countries</w:t>
      </w:r>
      <w:r w:rsidRPr="00177892">
        <w:rPr>
          <w:sz w:val="12"/>
        </w:rPr>
        <w:t>.</w:t>
      </w:r>
    </w:p>
    <w:p w14:paraId="281A6861" w14:textId="77777777" w:rsidR="000D1ED2" w:rsidRPr="00177892" w:rsidRDefault="000D1ED2" w:rsidP="000D1ED2">
      <w:pPr>
        <w:rPr>
          <w:sz w:val="12"/>
        </w:rPr>
      </w:pPr>
      <w:r w:rsidRPr="00177892">
        <w:rPr>
          <w:sz w:val="12"/>
        </w:rPr>
        <w:t>The final key element in the EU’s alternative focuses on intellectual property and recognizes that “</w:t>
      </w:r>
      <w:r w:rsidRPr="00177892">
        <w:rPr>
          <w:rStyle w:val="StyleUnderline"/>
          <w:highlight w:val="green"/>
        </w:rPr>
        <w:t>voluntary licenses</w:t>
      </w:r>
      <w:r w:rsidRPr="00177892">
        <w:rPr>
          <w:rStyle w:val="StyleUnderline"/>
        </w:rPr>
        <w:t xml:space="preserve"> are the most effective instrument to facilitate the expansion of production and sharing of expertise</w:t>
      </w:r>
      <w:r w:rsidRPr="00177892">
        <w:rPr>
          <w:sz w:val="12"/>
        </w:rPr>
        <w:t xml:space="preserve">.” While compulsory licensing could be available without voluntary licensing due to the extraordinary nature of the COVID-19 pandemic, </w:t>
      </w:r>
      <w:r w:rsidRPr="00177892">
        <w:rPr>
          <w:rStyle w:val="StyleUnderline"/>
          <w:highlight w:val="green"/>
        </w:rPr>
        <w:t xml:space="preserve">the EU advocates for using </w:t>
      </w:r>
      <w:r w:rsidRPr="00177892">
        <w:rPr>
          <w:rStyle w:val="Emphasis"/>
          <w:highlight w:val="green"/>
        </w:rPr>
        <w:t>existing mechanisms</w:t>
      </w:r>
      <w:r w:rsidRPr="00177892">
        <w:rPr>
          <w:rStyle w:val="StyleUnderline"/>
        </w:rPr>
        <w:t xml:space="preserve"> for compulsory licensing </w:t>
      </w:r>
      <w:r w:rsidRPr="00177892">
        <w:rPr>
          <w:rStyle w:val="StyleUnderline"/>
          <w:highlight w:val="green"/>
        </w:rPr>
        <w:t>under</w:t>
      </w:r>
      <w:r w:rsidRPr="00177892">
        <w:rPr>
          <w:rStyle w:val="StyleUnderline"/>
        </w:rPr>
        <w:t xml:space="preserve"> the Agreement on Trade-Related Aspects of Intellectual Property Rights (</w:t>
      </w:r>
      <w:r w:rsidRPr="00177892">
        <w:rPr>
          <w:rStyle w:val="StyleUnderline"/>
          <w:highlight w:val="green"/>
        </w:rPr>
        <w:t>TRIPS</w:t>
      </w:r>
      <w:r w:rsidRPr="00177892">
        <w:rPr>
          <w:rStyle w:val="StyleUnderline"/>
        </w:rPr>
        <w:t>)</w:t>
      </w:r>
      <w:r w:rsidRPr="00177892">
        <w:rPr>
          <w:sz w:val="12"/>
        </w:rPr>
        <w:t>. While the EU is currently drafting a communication dedicated to intellectual property rights which it plans to submit to all WTO members, the governmental body was clear on its thoughts regarding the India-South Africa proposal backed by many governments, including the Biden Administration:</w:t>
      </w:r>
    </w:p>
    <w:p w14:paraId="182308D6" w14:textId="77777777" w:rsidR="000D1ED2" w:rsidRPr="00177892" w:rsidRDefault="000D1ED2" w:rsidP="000D1ED2">
      <w:pPr>
        <w:rPr>
          <w:sz w:val="12"/>
          <w:szCs w:val="12"/>
        </w:rPr>
      </w:pPr>
      <w:r w:rsidRPr="00177892">
        <w:rPr>
          <w:sz w:val="12"/>
          <w:szCs w:val="12"/>
        </w:rPr>
        <w:t>As regards the broad waiver proposed by a number of WTO members, the European Commission, while ready to discuss any option that helps end the pandemic as soon as possible, is not convinced that this would provide the best immediate response to reach the objective of the widest and timely distribution of COVID-19 vaccines that the world urgently needs.</w:t>
      </w:r>
    </w:p>
    <w:p w14:paraId="1316CB0B" w14:textId="77777777" w:rsidR="000D1ED2" w:rsidRPr="00177892" w:rsidRDefault="000D1ED2" w:rsidP="000D1ED2">
      <w:pPr>
        <w:rPr>
          <w:sz w:val="12"/>
        </w:rPr>
      </w:pPr>
      <w:r w:rsidRPr="00177892">
        <w:rPr>
          <w:rStyle w:val="StyleUnderline"/>
        </w:rPr>
        <w:t>The forces urging the world towards waiving international patent rights under TRIPS for COVID-19 vaccines are</w:t>
      </w:r>
      <w:r w:rsidRPr="00177892">
        <w:rPr>
          <w:sz w:val="12"/>
        </w:rPr>
        <w:t xml:space="preserve"> about as legion as they are </w:t>
      </w:r>
      <w:r w:rsidRPr="00177892">
        <w:rPr>
          <w:rStyle w:val="StyleUnderline"/>
        </w:rPr>
        <w:t>misguided</w:t>
      </w:r>
      <w:r w:rsidRPr="00177892">
        <w:rPr>
          <w:sz w:val="12"/>
        </w:rPr>
        <w:t xml:space="preserve">. On June 7, the WTO announced that it had received a petition signed by 2.7 million </w:t>
      </w:r>
      <w:r w:rsidRPr="00177892">
        <w:rPr>
          <w:sz w:val="12"/>
        </w:rPr>
        <w:lastRenderedPageBreak/>
        <w:t xml:space="preserve">people around the world calling for the suspension of patent rights on COVID-19 vaccines. Currently more than 60 nations have publicly supported the India-South Africa proposal to waive patent rights under TRIPS for COVID-19 vaccines. However, as the EU’s proposal indicates, </w:t>
      </w:r>
      <w:r w:rsidRPr="00177892">
        <w:rPr>
          <w:rStyle w:val="StyleUnderline"/>
        </w:rPr>
        <w:t>developing effective responses to international supply chain issues regarding vaccines do not have to stoop to dismantling the system for encouraging the investment in pharmaceutical R&amp;D that produced the vaccine in the first place</w:t>
      </w:r>
      <w:r w:rsidRPr="00177892">
        <w:rPr>
          <w:sz w:val="12"/>
        </w:rPr>
        <w:t xml:space="preserve">. In fact, the EU’s proposal recognizes that </w:t>
      </w:r>
      <w:r w:rsidRPr="00177892">
        <w:rPr>
          <w:rStyle w:val="Emphasis"/>
          <w:highlight w:val="green"/>
        </w:rPr>
        <w:t>properly respecting IP</w:t>
      </w:r>
      <w:r w:rsidRPr="00177892">
        <w:rPr>
          <w:rStyle w:val="Emphasis"/>
        </w:rPr>
        <w:t xml:space="preserve"> rights and encouraging voluntary licensing</w:t>
      </w:r>
      <w:r w:rsidRPr="00177892">
        <w:rPr>
          <w:sz w:val="12"/>
        </w:rPr>
        <w:t xml:space="preserve">, while making some allowances for Article 31 of TRIPS, </w:t>
      </w:r>
      <w:r w:rsidRPr="00177892">
        <w:rPr>
          <w:rStyle w:val="Emphasis"/>
          <w:highlight w:val="green"/>
        </w:rPr>
        <w:t>will be</w:t>
      </w:r>
      <w:r w:rsidRPr="00177892">
        <w:rPr>
          <w:rStyle w:val="Emphasis"/>
        </w:rPr>
        <w:t xml:space="preserve"> a </w:t>
      </w:r>
      <w:r w:rsidRPr="00177892">
        <w:rPr>
          <w:rStyle w:val="Emphasis"/>
          <w:highlight w:val="green"/>
        </w:rPr>
        <w:t>much more effective</w:t>
      </w:r>
      <w:r w:rsidRPr="00177892">
        <w:rPr>
          <w:rStyle w:val="Emphasis"/>
        </w:rPr>
        <w:t xml:space="preserve"> answer</w:t>
      </w:r>
      <w:r w:rsidRPr="00177892">
        <w:rPr>
          <w:sz w:val="12"/>
        </w:rPr>
        <w:t xml:space="preserve"> </w:t>
      </w:r>
      <w:r w:rsidRPr="00177892">
        <w:rPr>
          <w:rStyle w:val="StyleUnderline"/>
          <w:highlight w:val="green"/>
        </w:rPr>
        <w:t>than a political stance that</w:t>
      </w:r>
      <w:r w:rsidRPr="00177892">
        <w:rPr>
          <w:rStyle w:val="StyleUnderline"/>
        </w:rPr>
        <w:t xml:space="preserve"> creates more problems than it solves by </w:t>
      </w:r>
      <w:r w:rsidRPr="00177892">
        <w:rPr>
          <w:rStyle w:val="StyleUnderline"/>
          <w:highlight w:val="green"/>
        </w:rPr>
        <w:t>reduc</w:t>
      </w:r>
      <w:r w:rsidRPr="00177892">
        <w:rPr>
          <w:rStyle w:val="StyleUnderline"/>
        </w:rPr>
        <w:t xml:space="preserve">ing </w:t>
      </w:r>
      <w:r w:rsidRPr="00177892">
        <w:rPr>
          <w:rStyle w:val="StyleUnderline"/>
          <w:highlight w:val="green"/>
        </w:rPr>
        <w:t>medical innovation</w:t>
      </w:r>
      <w:r w:rsidRPr="00177892">
        <w:rPr>
          <w:rStyle w:val="StyleUnderline"/>
        </w:rPr>
        <w:t xml:space="preserve"> at exactly the time that the world needs it the most</w:t>
      </w:r>
      <w:r w:rsidRPr="00177892">
        <w:rPr>
          <w:sz w:val="12"/>
        </w:rPr>
        <w:t>.</w:t>
      </w:r>
    </w:p>
    <w:p w14:paraId="6C781B8B" w14:textId="77777777" w:rsidR="000D1ED2" w:rsidRPr="00177892" w:rsidRDefault="000D1ED2" w:rsidP="000D1ED2">
      <w:pPr>
        <w:rPr>
          <w:sz w:val="12"/>
        </w:rPr>
      </w:pPr>
      <w:r w:rsidRPr="00177892">
        <w:rPr>
          <w:sz w:val="12"/>
        </w:rPr>
        <w:t>In supporting the waiver, the Biden Administration has arguably abdicated one of its first promises: that it would be an administration guided by science and truth. </w:t>
      </w:r>
      <w:r w:rsidRPr="00177892">
        <w:rPr>
          <w:rStyle w:val="StyleUnderline"/>
        </w:rPr>
        <w:t xml:space="preserve">There is </w:t>
      </w:r>
      <w:r w:rsidRPr="00177892">
        <w:rPr>
          <w:rStyle w:val="StyleUnderline"/>
          <w:highlight w:val="green"/>
        </w:rPr>
        <w:t>no science</w:t>
      </w:r>
      <w:r w:rsidRPr="00177892">
        <w:rPr>
          <w:rStyle w:val="StyleUnderline"/>
        </w:rPr>
        <w:t xml:space="preserve"> that </w:t>
      </w:r>
      <w:r w:rsidRPr="00177892">
        <w:rPr>
          <w:rStyle w:val="StyleUnderline"/>
          <w:highlight w:val="green"/>
        </w:rPr>
        <w:t>exists to show that patents are barriers to vaccine access</w:t>
      </w:r>
      <w:r w:rsidRPr="00177892">
        <w:rPr>
          <w:sz w:val="12"/>
        </w:rPr>
        <w:t>. That is a fact that has been acknowledged by the World Intellectual Property Organization, the UN’s agency for intellectual property rights, since the beginning of the COVID-19 pandemic</w:t>
      </w:r>
      <w:r w:rsidRPr="00177892">
        <w:t xml:space="preserve">. </w:t>
      </w:r>
      <w:r w:rsidRPr="00177892">
        <w:rPr>
          <w:rStyle w:val="StyleUnderline"/>
          <w:highlight w:val="green"/>
        </w:rPr>
        <w:t>The</w:t>
      </w:r>
      <w:r w:rsidRPr="00177892">
        <w:rPr>
          <w:rStyle w:val="StyleUnderline"/>
        </w:rPr>
        <w:t xml:space="preserve"> sentimentality driving those supporting the </w:t>
      </w:r>
      <w:r w:rsidRPr="00177892">
        <w:rPr>
          <w:rStyle w:val="StyleUnderline"/>
          <w:highlight w:val="green"/>
        </w:rPr>
        <w:t>TRIPS waiver</w:t>
      </w:r>
      <w:r w:rsidRPr="00177892">
        <w:rPr>
          <w:rStyle w:val="StyleUnderline"/>
        </w:rPr>
        <w:t xml:space="preserve"> for COVID-19 vaccines </w:t>
      </w:r>
      <w:r w:rsidRPr="00177892">
        <w:rPr>
          <w:rStyle w:val="StyleUnderline"/>
          <w:highlight w:val="green"/>
        </w:rPr>
        <w:t>won’t solve supply chain issues</w:t>
      </w:r>
      <w:r w:rsidRPr="00177892">
        <w:rPr>
          <w:rStyle w:val="StyleUnderline"/>
        </w:rPr>
        <w:t xml:space="preserve"> in manufacturing capacity, </w:t>
      </w:r>
      <w:r w:rsidRPr="00177892">
        <w:rPr>
          <w:rStyle w:val="StyleUnderline"/>
          <w:highlight w:val="green"/>
        </w:rPr>
        <w:t>which the EU’s alternative does</w:t>
      </w:r>
      <w:r w:rsidRPr="00177892">
        <w:rPr>
          <w:rStyle w:val="StyleUnderline"/>
        </w:rPr>
        <w:t xml:space="preserve"> address, </w:t>
      </w:r>
      <w:r w:rsidRPr="00177892">
        <w:rPr>
          <w:rStyle w:val="StyleUnderline"/>
          <w:highlight w:val="green"/>
        </w:rPr>
        <w:t>but</w:t>
      </w:r>
      <w:r w:rsidRPr="00177892">
        <w:rPr>
          <w:rStyle w:val="StyleUnderline"/>
        </w:rPr>
        <w:t xml:space="preserve"> it will do a great job at decreasing investment into medical R&amp;D because </w:t>
      </w:r>
      <w:r w:rsidRPr="00177892">
        <w:rPr>
          <w:rStyle w:val="Emphasis"/>
        </w:rPr>
        <w:t xml:space="preserve">weak patent rights decrease economic productivity. </w:t>
      </w:r>
      <w:r w:rsidRPr="00177892">
        <w:rPr>
          <w:rStyle w:val="Emphasis"/>
          <w:highlight w:val="green"/>
        </w:rPr>
        <w:t>Decreased</w:t>
      </w:r>
      <w:r w:rsidRPr="00177892">
        <w:rPr>
          <w:rStyle w:val="Emphasis"/>
        </w:rPr>
        <w:t xml:space="preserve"> investment in medical </w:t>
      </w:r>
      <w:r w:rsidRPr="00177892">
        <w:rPr>
          <w:rStyle w:val="Emphasis"/>
          <w:highlight w:val="green"/>
        </w:rPr>
        <w:t>R&amp;D will slow</w:t>
      </w:r>
      <w:r w:rsidRPr="00177892">
        <w:rPr>
          <w:rStyle w:val="Emphasis"/>
        </w:rPr>
        <w:t xml:space="preserve"> down the </w:t>
      </w:r>
      <w:r w:rsidRPr="00177892">
        <w:rPr>
          <w:rStyle w:val="Emphasis"/>
          <w:highlight w:val="green"/>
        </w:rPr>
        <w:t>research needed to cure new COVID</w:t>
      </w:r>
      <w:r w:rsidRPr="00177892">
        <w:rPr>
          <w:rStyle w:val="Emphasis"/>
        </w:rPr>
        <w:t xml:space="preserve">-19 </w:t>
      </w:r>
      <w:r w:rsidRPr="00177892">
        <w:rPr>
          <w:rStyle w:val="Emphasis"/>
          <w:highlight w:val="green"/>
        </w:rPr>
        <w:t>variants</w:t>
      </w:r>
      <w:r w:rsidRPr="00177892">
        <w:rPr>
          <w:rStyle w:val="StyleUnderline"/>
        </w:rPr>
        <w:t xml:space="preserve"> that continue to appear across the world</w:t>
      </w:r>
      <w:r w:rsidRPr="00177892">
        <w:rPr>
          <w:sz w:val="12"/>
        </w:rPr>
        <w:t>, and needless human death will continue.</w:t>
      </w:r>
    </w:p>
    <w:p w14:paraId="56C58653" w14:textId="77777777" w:rsidR="000D1ED2" w:rsidRPr="00177892" w:rsidRDefault="000D1ED2" w:rsidP="000D1ED2"/>
    <w:p w14:paraId="72BF0E78" w14:textId="77777777" w:rsidR="000D1ED2" w:rsidRPr="001E741E" w:rsidRDefault="000D1ED2" w:rsidP="000D1ED2">
      <w:pPr>
        <w:rPr>
          <w:sz w:val="12"/>
        </w:rPr>
      </w:pPr>
    </w:p>
    <w:p w14:paraId="269AF626" w14:textId="12368158" w:rsidR="000D1ED2" w:rsidRDefault="000D1ED2" w:rsidP="000D1ED2">
      <w:pPr>
        <w:pStyle w:val="Heading2"/>
      </w:pPr>
      <w:r>
        <w:lastRenderedPageBreak/>
        <w:t>Case</w:t>
      </w:r>
    </w:p>
    <w:p w14:paraId="76C99CB8" w14:textId="76BCF137" w:rsidR="004840E6" w:rsidRDefault="004840E6" w:rsidP="000D1ED2">
      <w:pPr>
        <w:pStyle w:val="Heading3"/>
      </w:pPr>
      <w:proofErr w:type="spellStart"/>
      <w:r>
        <w:lastRenderedPageBreak/>
        <w:t>Fw</w:t>
      </w:r>
      <w:proofErr w:type="spellEnd"/>
    </w:p>
    <w:p w14:paraId="690194E2" w14:textId="09ED3B2A" w:rsidR="004840E6" w:rsidRPr="004840E6" w:rsidRDefault="004840E6" w:rsidP="004840E6">
      <w:pPr>
        <w:pStyle w:val="Heading4"/>
      </w:pPr>
      <w:r>
        <w:t>Don’t eval after 1ac – eval after 2ar – k2 fairness, anything else forces an aff ballot because you only have offense. Turns education – topic good for fac clash</w:t>
      </w:r>
    </w:p>
    <w:p w14:paraId="500CD6C6" w14:textId="4BA0E6F8" w:rsidR="000D1ED2" w:rsidRPr="000D1ED2" w:rsidRDefault="000D1ED2" w:rsidP="000D1ED2">
      <w:pPr>
        <w:pStyle w:val="Heading3"/>
      </w:pPr>
      <w:r>
        <w:lastRenderedPageBreak/>
        <w:t xml:space="preserve">Adv – </w:t>
      </w:r>
      <w:proofErr w:type="spellStart"/>
      <w:r>
        <w:t>covid</w:t>
      </w:r>
      <w:proofErr w:type="spellEnd"/>
      <w:r>
        <w:t xml:space="preserve"> </w:t>
      </w:r>
    </w:p>
    <w:p w14:paraId="5CA21EF8" w14:textId="77777777" w:rsidR="000D1ED2" w:rsidRDefault="000D1ED2" w:rsidP="000D1ED2">
      <w:pPr>
        <w:pStyle w:val="Heading4"/>
      </w:pPr>
      <w:r>
        <w:t>COVID inevitable even with vaccines – antibodies fade and high transmissibility</w:t>
      </w:r>
    </w:p>
    <w:p w14:paraId="528AFFD0" w14:textId="77777777" w:rsidR="000D1ED2" w:rsidRPr="004F724D" w:rsidRDefault="000D1ED2" w:rsidP="000D1ED2">
      <w:pPr>
        <w:rPr>
          <w:rStyle w:val="Style13ptBold"/>
          <w:b w:val="0"/>
        </w:rPr>
      </w:pPr>
      <w:r>
        <w:rPr>
          <w:rStyle w:val="Style13ptBold"/>
        </w:rPr>
        <w:t xml:space="preserve">Zhang 20 </w:t>
      </w:r>
      <w:r w:rsidRPr="004F724D">
        <w:rPr>
          <w:rStyle w:val="Style13ptBold"/>
          <w:b w:val="0"/>
          <w:bCs/>
          <w:sz w:val="16"/>
          <w:szCs w:val="16"/>
        </w:rPr>
        <w:t xml:space="preserve">[(Sarah, </w:t>
      </w:r>
      <w:r w:rsidRPr="004F724D">
        <w:rPr>
          <w:bCs/>
          <w:szCs w:val="16"/>
        </w:rPr>
        <w:t>staff writer at The </w:t>
      </w:r>
      <w:r w:rsidRPr="004F724D">
        <w:rPr>
          <w:szCs w:val="16"/>
        </w:rPr>
        <w:t xml:space="preserve">Atlantic, winner of a 2018 AAAS </w:t>
      </w:r>
      <w:proofErr w:type="spellStart"/>
      <w:r w:rsidRPr="004F724D">
        <w:rPr>
          <w:szCs w:val="16"/>
        </w:rPr>
        <w:t>Kavli</w:t>
      </w:r>
      <w:proofErr w:type="spellEnd"/>
      <w:r w:rsidRPr="004F724D">
        <w:rPr>
          <w:szCs w:val="16"/>
        </w:rPr>
        <w:t xml:space="preserve"> Science Journalism Silver Award</w:t>
      </w:r>
      <w:r w:rsidRPr="004F724D">
        <w:rPr>
          <w:rStyle w:val="Style13ptBold"/>
          <w:b w:val="0"/>
          <w:bCs/>
          <w:sz w:val="16"/>
          <w:szCs w:val="16"/>
        </w:rPr>
        <w:t>) “</w:t>
      </w:r>
      <w:r w:rsidRPr="004E1FC7">
        <w:rPr>
          <w:rStyle w:val="StyleUnderline"/>
        </w:rPr>
        <w:t xml:space="preserve">The </w:t>
      </w:r>
      <w:r w:rsidRPr="004E1FC7">
        <w:rPr>
          <w:rStyle w:val="StyleUnderline"/>
          <w:highlight w:val="green"/>
        </w:rPr>
        <w:t>Coronavirus Is Never Going Away</w:t>
      </w:r>
      <w:r w:rsidRPr="004F724D">
        <w:rPr>
          <w:szCs w:val="16"/>
        </w:rPr>
        <w:t xml:space="preserve">,” The Atlantic, 8/4/2020] JL </w:t>
      </w:r>
    </w:p>
    <w:p w14:paraId="3984A1BC" w14:textId="77777777" w:rsidR="000D1ED2" w:rsidRPr="004F724D" w:rsidRDefault="000D1ED2" w:rsidP="000D1ED2">
      <w:pPr>
        <w:rPr>
          <w:sz w:val="12"/>
        </w:rPr>
      </w:pPr>
      <w:r w:rsidRPr="004F724D">
        <w:rPr>
          <w:rStyle w:val="StyleUnderline"/>
          <w:highlight w:val="green"/>
        </w:rPr>
        <w:t>The</w:t>
      </w:r>
      <w:r w:rsidRPr="004F724D">
        <w:rPr>
          <w:rStyle w:val="StyleUnderline"/>
        </w:rPr>
        <w:t xml:space="preserve"> corona</w:t>
      </w:r>
      <w:r w:rsidRPr="004F724D">
        <w:rPr>
          <w:rStyle w:val="StyleUnderline"/>
          <w:highlight w:val="green"/>
        </w:rPr>
        <w:t>virus is</w:t>
      </w:r>
      <w:r w:rsidRPr="004F724D">
        <w:rPr>
          <w:rStyle w:val="StyleUnderline"/>
        </w:rPr>
        <w:t xml:space="preserve"> simply </w:t>
      </w:r>
      <w:r w:rsidRPr="004F724D">
        <w:rPr>
          <w:rStyle w:val="Emphasis"/>
          <w:highlight w:val="green"/>
        </w:rPr>
        <w:t>too widespread</w:t>
      </w:r>
      <w:r w:rsidRPr="004F724D">
        <w:rPr>
          <w:rStyle w:val="StyleUnderline"/>
          <w:highlight w:val="green"/>
        </w:rPr>
        <w:t xml:space="preserve"> and</w:t>
      </w:r>
      <w:r w:rsidRPr="004F724D">
        <w:rPr>
          <w:rStyle w:val="StyleUnderline"/>
        </w:rPr>
        <w:t xml:space="preserve"> </w:t>
      </w:r>
      <w:r w:rsidRPr="004F724D">
        <w:rPr>
          <w:rStyle w:val="Emphasis"/>
        </w:rPr>
        <w:t xml:space="preserve">too </w:t>
      </w:r>
      <w:r w:rsidRPr="004F724D">
        <w:rPr>
          <w:rStyle w:val="Emphasis"/>
          <w:highlight w:val="green"/>
        </w:rPr>
        <w:t>transmissible</w:t>
      </w:r>
      <w:r w:rsidRPr="004F724D">
        <w:rPr>
          <w:sz w:val="12"/>
        </w:rPr>
        <w:t xml:space="preserve">. The most likely scenario, experts say, is that the pandemic ends at some point—because enough people have been either infected or vaccinated—but the virus continues to circulate in lower levels around the globe. </w:t>
      </w:r>
      <w:r w:rsidRPr="004F724D">
        <w:rPr>
          <w:rStyle w:val="StyleUnderline"/>
        </w:rPr>
        <w:t>Cases will wax and wane over time. Outbreaks will pop up</w:t>
      </w:r>
      <w:r w:rsidRPr="004F724D">
        <w:rPr>
          <w:sz w:val="12"/>
        </w:rPr>
        <w:t xml:space="preserve"> here and there. </w:t>
      </w:r>
      <w:r w:rsidRPr="004F724D">
        <w:rPr>
          <w:rStyle w:val="StyleUnderline"/>
        </w:rPr>
        <w:t>Even when a much-anticipated vaccine arrives, it is likely to only suppress but never completely eradicate the virus</w:t>
      </w:r>
      <w:r w:rsidRPr="004F724D">
        <w:rPr>
          <w:sz w:val="12"/>
        </w:rPr>
        <w:t xml:space="preserve">. (For context, consider that </w:t>
      </w:r>
      <w:r w:rsidRPr="004F724D">
        <w:rPr>
          <w:rStyle w:val="Emphasis"/>
          <w:highlight w:val="green"/>
        </w:rPr>
        <w:t>vaccines exist for</w:t>
      </w:r>
      <w:r w:rsidRPr="004F724D">
        <w:rPr>
          <w:rStyle w:val="Emphasis"/>
        </w:rPr>
        <w:t xml:space="preserve"> more than </w:t>
      </w:r>
      <w:r w:rsidRPr="004F724D">
        <w:rPr>
          <w:rStyle w:val="Emphasis"/>
          <w:highlight w:val="green"/>
        </w:rPr>
        <w:t>a dozen</w:t>
      </w:r>
      <w:r w:rsidRPr="004F724D">
        <w:rPr>
          <w:rStyle w:val="Emphasis"/>
        </w:rPr>
        <w:t xml:space="preserve"> human </w:t>
      </w:r>
      <w:r w:rsidRPr="004F724D">
        <w:rPr>
          <w:rStyle w:val="Emphasis"/>
          <w:highlight w:val="green"/>
        </w:rPr>
        <w:t>viruses</w:t>
      </w:r>
      <w:r w:rsidRPr="004F724D">
        <w:rPr>
          <w:rStyle w:val="Emphasis"/>
        </w:rPr>
        <w:t xml:space="preserve"> but </w:t>
      </w:r>
      <w:r w:rsidRPr="004F724D">
        <w:rPr>
          <w:rStyle w:val="Emphasis"/>
          <w:highlight w:val="green"/>
        </w:rPr>
        <w:t>only one</w:t>
      </w:r>
      <w:r w:rsidRPr="004F724D">
        <w:rPr>
          <w:rStyle w:val="Emphasis"/>
        </w:rPr>
        <w:t xml:space="preserve">, smallpox, </w:t>
      </w:r>
      <w:r w:rsidRPr="004F724D">
        <w:rPr>
          <w:rStyle w:val="Emphasis"/>
          <w:highlight w:val="green"/>
        </w:rPr>
        <w:t>has</w:t>
      </w:r>
      <w:r w:rsidRPr="004F724D">
        <w:rPr>
          <w:rStyle w:val="Emphasis"/>
        </w:rPr>
        <w:t xml:space="preserve"> ever </w:t>
      </w:r>
      <w:r w:rsidRPr="004F724D">
        <w:rPr>
          <w:rStyle w:val="Emphasis"/>
          <w:highlight w:val="green"/>
        </w:rPr>
        <w:t>been eradicated</w:t>
      </w:r>
      <w:r w:rsidRPr="004F724D">
        <w:rPr>
          <w:rStyle w:val="StyleUnderline"/>
        </w:rPr>
        <w:t xml:space="preserve"> from the planet, and that took 15 years of immense global coordination</w:t>
      </w:r>
      <w:r w:rsidRPr="004F724D">
        <w:rPr>
          <w:sz w:val="12"/>
        </w:rPr>
        <w:t xml:space="preserve">.) </w:t>
      </w:r>
      <w:r w:rsidRPr="004F724D">
        <w:rPr>
          <w:rStyle w:val="StyleUnderline"/>
        </w:rPr>
        <w:t>We will probably be living with this virus for the rest of our lives</w:t>
      </w:r>
      <w:r w:rsidRPr="004F724D">
        <w:rPr>
          <w:sz w:val="12"/>
        </w:rPr>
        <w:t>.</w:t>
      </w:r>
    </w:p>
    <w:p w14:paraId="303D749A" w14:textId="77777777" w:rsidR="000D1ED2" w:rsidRPr="004F724D" w:rsidRDefault="000D1ED2" w:rsidP="000D1ED2">
      <w:pPr>
        <w:rPr>
          <w:sz w:val="12"/>
        </w:rPr>
      </w:pPr>
      <w:r w:rsidRPr="004F724D">
        <w:rPr>
          <w:sz w:val="12"/>
        </w:rPr>
        <w:t xml:space="preserve">Back in the winter, public-health officials were more hopeful about SARS-CoV-2, the coronavirus that causes COVID-19. SARS, a closely related coronavirus, emerged in late 2002 and infected more than 8,000 people but was snuffed out through intense isolation, contact tracing, and quarantine. The virus was gone from humans by 2004. </w:t>
      </w:r>
      <w:r w:rsidRPr="004F724D">
        <w:rPr>
          <w:rStyle w:val="StyleUnderline"/>
        </w:rPr>
        <w:t xml:space="preserve">SARS and SARS-CoV-2 differ in a crucial way, though: </w:t>
      </w:r>
      <w:r w:rsidRPr="004F724D">
        <w:rPr>
          <w:rStyle w:val="StyleUnderline"/>
          <w:highlight w:val="green"/>
        </w:rPr>
        <w:t>The</w:t>
      </w:r>
      <w:r w:rsidRPr="004F724D">
        <w:rPr>
          <w:rStyle w:val="StyleUnderline"/>
        </w:rPr>
        <w:t xml:space="preserve"> new </w:t>
      </w:r>
      <w:r w:rsidRPr="004F724D">
        <w:rPr>
          <w:rStyle w:val="StyleUnderline"/>
          <w:highlight w:val="green"/>
        </w:rPr>
        <w:t>virus spreads</w:t>
      </w:r>
      <w:r w:rsidRPr="004F724D">
        <w:rPr>
          <w:rStyle w:val="StyleUnderline"/>
        </w:rPr>
        <w:t xml:space="preserve"> more </w:t>
      </w:r>
      <w:r w:rsidRPr="004F724D">
        <w:rPr>
          <w:rStyle w:val="StyleUnderline"/>
          <w:highlight w:val="green"/>
        </w:rPr>
        <w:t>easily—and</w:t>
      </w:r>
      <w:r w:rsidRPr="004F724D">
        <w:rPr>
          <w:rStyle w:val="StyleUnderline"/>
        </w:rPr>
        <w:t xml:space="preserve"> in many cases </w:t>
      </w:r>
      <w:r w:rsidRPr="004F724D">
        <w:rPr>
          <w:rStyle w:val="StyleUnderline"/>
          <w:highlight w:val="green"/>
        </w:rPr>
        <w:t>asymptomatically</w:t>
      </w:r>
      <w:r w:rsidRPr="004F724D">
        <w:rPr>
          <w:rStyle w:val="StyleUnderline"/>
        </w:rPr>
        <w:t>. The strategies that succeeded with SARS are less effective when some of the people who transmit COVID-19 don’t even know they are infected. “It’s very unlikely we’re going to be able to declare the kind of victory we did over SARS</w:t>
      </w:r>
      <w:r w:rsidRPr="004F724D">
        <w:rPr>
          <w:sz w:val="12"/>
        </w:rPr>
        <w:t>,” says Stephen Morse, an epidemiologist at Columbia University.</w:t>
      </w:r>
    </w:p>
    <w:p w14:paraId="40AF007A" w14:textId="77777777" w:rsidR="000D1ED2" w:rsidRPr="004F724D" w:rsidRDefault="000D1ED2" w:rsidP="000D1ED2">
      <w:pPr>
        <w:rPr>
          <w:sz w:val="12"/>
        </w:rPr>
      </w:pPr>
      <w:r w:rsidRPr="004F724D">
        <w:rPr>
          <w:sz w:val="12"/>
        </w:rPr>
        <w:t xml:space="preserve">If not, then </w:t>
      </w:r>
      <w:r w:rsidRPr="004F724D">
        <w:rPr>
          <w:rStyle w:val="StyleUnderline"/>
        </w:rPr>
        <w:t>what does the future of COVID-19 look like?</w:t>
      </w:r>
      <w:r w:rsidRPr="004F724D">
        <w:rPr>
          <w:sz w:val="12"/>
        </w:rPr>
        <w:t xml:space="preserve"> That will depend, says Yonatan Grad, on the strength and duration of immunity against the virus. Grad, an infectious-disease researcher at Harvard, and his colleagues have modeled a few possible trajectories. If immunity lasts only a few months, there could be a big pandemic followed by smaller outbreaks every year. If immunity lasts closer to two years, COVID-19 could peak every other year.</w:t>
      </w:r>
    </w:p>
    <w:p w14:paraId="14B21B92" w14:textId="77777777" w:rsidR="000D1ED2" w:rsidRPr="004F724D" w:rsidRDefault="000D1ED2" w:rsidP="000D1ED2">
      <w:pPr>
        <w:rPr>
          <w:sz w:val="12"/>
        </w:rPr>
      </w:pPr>
      <w:r w:rsidRPr="004F724D">
        <w:rPr>
          <w:sz w:val="12"/>
        </w:rPr>
        <w:t xml:space="preserve">At this point, how long immunity to COVID-19 will last is unclear; the virus simply hasn’t been infecting humans long enough for us to know. But </w:t>
      </w:r>
      <w:r w:rsidRPr="004F724D">
        <w:rPr>
          <w:rStyle w:val="StyleUnderline"/>
        </w:rPr>
        <w:t xml:space="preserve">related coronaviruses are reasonable points of comparison: In SARS, antibodies—which are one component of immunity—wane after two years. </w:t>
      </w:r>
      <w:r w:rsidRPr="004F724D">
        <w:rPr>
          <w:rStyle w:val="Emphasis"/>
          <w:highlight w:val="green"/>
        </w:rPr>
        <w:t>Antibodies</w:t>
      </w:r>
      <w:r w:rsidRPr="004F724D">
        <w:rPr>
          <w:rStyle w:val="StyleUnderline"/>
        </w:rPr>
        <w:t xml:space="preserve"> to a handful of other coronaviruses</w:t>
      </w:r>
      <w:r w:rsidRPr="004F724D">
        <w:rPr>
          <w:sz w:val="12"/>
        </w:rPr>
        <w:t xml:space="preserve"> that </w:t>
      </w:r>
      <w:proofErr w:type="gramStart"/>
      <w:r w:rsidRPr="004F724D">
        <w:rPr>
          <w:sz w:val="12"/>
        </w:rPr>
        <w:t>cause</w:t>
      </w:r>
      <w:proofErr w:type="gramEnd"/>
      <w:r w:rsidRPr="004F724D">
        <w:rPr>
          <w:sz w:val="12"/>
        </w:rPr>
        <w:t xml:space="preserve"> common colds </w:t>
      </w:r>
      <w:r w:rsidRPr="004F724D">
        <w:rPr>
          <w:rStyle w:val="Emphasis"/>
          <w:highlight w:val="green"/>
        </w:rPr>
        <w:t>fade in</w:t>
      </w:r>
      <w:r w:rsidRPr="004F724D">
        <w:rPr>
          <w:rStyle w:val="Emphasis"/>
        </w:rPr>
        <w:t xml:space="preserve"> just </w:t>
      </w:r>
      <w:r w:rsidRPr="004F724D">
        <w:rPr>
          <w:rStyle w:val="Emphasis"/>
          <w:highlight w:val="green"/>
        </w:rPr>
        <w:t>a year</w:t>
      </w:r>
      <w:r w:rsidRPr="004F724D">
        <w:rPr>
          <w:sz w:val="12"/>
        </w:rPr>
        <w:t>. “</w:t>
      </w:r>
      <w:r w:rsidRPr="004F724D">
        <w:rPr>
          <w:rStyle w:val="StyleUnderline"/>
        </w:rPr>
        <w:t>The faster protection goes away, the more difficult for any project to try to move toward eradication</w:t>
      </w:r>
      <w:r w:rsidRPr="004F724D">
        <w:rPr>
          <w:sz w:val="12"/>
        </w:rPr>
        <w:t>,” Grad told me.</w:t>
      </w:r>
    </w:p>
    <w:p w14:paraId="0FD85BF3" w14:textId="77777777" w:rsidR="000D1ED2" w:rsidRPr="004F724D" w:rsidRDefault="000D1ED2" w:rsidP="000D1ED2">
      <w:pPr>
        <w:rPr>
          <w:sz w:val="12"/>
        </w:rPr>
      </w:pPr>
      <w:r w:rsidRPr="004F724D">
        <w:rPr>
          <w:sz w:val="12"/>
        </w:rPr>
        <w:t xml:space="preserve">This has implications for a vaccine, too. Rather than a onetime deal, </w:t>
      </w:r>
      <w:r w:rsidRPr="004F724D">
        <w:rPr>
          <w:rStyle w:val="StyleUnderline"/>
        </w:rPr>
        <w:t>a COVID-19 vaccine, when it arrives, could require booster shots to maintain immunity over time</w:t>
      </w:r>
      <w:r w:rsidRPr="004F724D">
        <w:rPr>
          <w:sz w:val="12"/>
        </w:rPr>
        <w:t>. You might get it every year or every other year, much like a flu shot.</w:t>
      </w:r>
    </w:p>
    <w:p w14:paraId="7A4C3DAF" w14:textId="77777777" w:rsidR="000D1ED2" w:rsidRPr="004F724D" w:rsidRDefault="000D1ED2" w:rsidP="000D1ED2">
      <w:pPr>
        <w:rPr>
          <w:sz w:val="12"/>
        </w:rPr>
      </w:pPr>
      <w:r w:rsidRPr="004F724D">
        <w:rPr>
          <w:rStyle w:val="StyleUnderline"/>
        </w:rPr>
        <w:t xml:space="preserve">Even if </w:t>
      </w:r>
      <w:r w:rsidRPr="004F724D">
        <w:rPr>
          <w:rStyle w:val="StyleUnderline"/>
          <w:highlight w:val="green"/>
        </w:rPr>
        <w:t>the virus</w:t>
      </w:r>
      <w:r w:rsidRPr="004F724D">
        <w:rPr>
          <w:rStyle w:val="StyleUnderline"/>
        </w:rPr>
        <w:t xml:space="preserve"> were somehow eliminated from the human population, it </w:t>
      </w:r>
      <w:r w:rsidRPr="004F724D">
        <w:rPr>
          <w:rStyle w:val="StyleUnderline"/>
          <w:highlight w:val="green"/>
        </w:rPr>
        <w:t xml:space="preserve">could </w:t>
      </w:r>
      <w:r w:rsidRPr="004F724D">
        <w:rPr>
          <w:rStyle w:val="Emphasis"/>
          <w:highlight w:val="green"/>
        </w:rPr>
        <w:t>keep</w:t>
      </w:r>
      <w:r w:rsidRPr="004F724D">
        <w:rPr>
          <w:rStyle w:val="Emphasis"/>
        </w:rPr>
        <w:t xml:space="preserve"> </w:t>
      </w:r>
      <w:r w:rsidRPr="004F724D">
        <w:rPr>
          <w:rStyle w:val="Emphasis"/>
          <w:highlight w:val="green"/>
        </w:rPr>
        <w:t>circulating in animals</w:t>
      </w:r>
      <w:r w:rsidRPr="004F724D">
        <w:rPr>
          <w:rStyle w:val="StyleUnderline"/>
        </w:rPr>
        <w:t>—</w:t>
      </w:r>
      <w:r w:rsidRPr="004F724D">
        <w:rPr>
          <w:rStyle w:val="StyleUnderline"/>
          <w:highlight w:val="green"/>
        </w:rPr>
        <w:t xml:space="preserve">and </w:t>
      </w:r>
      <w:r w:rsidRPr="004F724D">
        <w:rPr>
          <w:rStyle w:val="Emphasis"/>
          <w:highlight w:val="green"/>
        </w:rPr>
        <w:t>spread to humans again</w:t>
      </w:r>
      <w:r w:rsidRPr="004F724D">
        <w:rPr>
          <w:sz w:val="12"/>
        </w:rPr>
        <w:t xml:space="preserve">. </w:t>
      </w:r>
      <w:r w:rsidRPr="004F724D">
        <w:rPr>
          <w:rStyle w:val="StyleUnderline"/>
        </w:rPr>
        <w:t>SARS-CoV-2 likely originated as a bat virus, with a still-unidentified animal perhaps serving as an intermediate host, which could continue to be a reservoir for the virus</w:t>
      </w:r>
      <w:r w:rsidRPr="004F724D">
        <w:rPr>
          <w:sz w:val="12"/>
        </w:rPr>
        <w:t>. (SARS also originated in bats, with catlike palm civets serving as an intermediate host—which led officials to order the culling of thousands of civets.) Timothy Sheahan, a virologist at the University of North Carolina at Chapel Hill, wonders if, with SARS-CoV-2 so widespread across the globe, humans might be infecting new species and creating new animal reservoirs. “How do you begin to know the extent of virus spread outside of the human population and in wild and domestic animals?” he says. So far, </w:t>
      </w:r>
      <w:r w:rsidRPr="004F724D">
        <w:rPr>
          <w:rStyle w:val="StyleUnderline"/>
        </w:rPr>
        <w:t>tigers at the Bronx Zoo and minks on Dutch farms seem to have caught COVID-19 from humans and</w:t>
      </w:r>
      <w:r w:rsidRPr="004F724D">
        <w:rPr>
          <w:sz w:val="12"/>
        </w:rPr>
        <w:t xml:space="preserve">, in the case of the minks, </w:t>
      </w:r>
      <w:r w:rsidRPr="004F724D">
        <w:rPr>
          <w:rStyle w:val="StyleUnderline"/>
        </w:rPr>
        <w:t>passed the virus back to humans</w:t>
      </w:r>
      <w:r w:rsidRPr="004F724D">
        <w:rPr>
          <w:sz w:val="12"/>
        </w:rPr>
        <w:t xml:space="preserve"> who work on the farm.</w:t>
      </w:r>
    </w:p>
    <w:p w14:paraId="59E75C8E" w14:textId="77777777" w:rsidR="000D1ED2" w:rsidRPr="008428C9" w:rsidRDefault="000D1ED2" w:rsidP="000D1ED2">
      <w:pPr>
        <w:rPr>
          <w:sz w:val="12"/>
        </w:rPr>
      </w:pPr>
      <w:r w:rsidRPr="004F724D">
        <w:rPr>
          <w:sz w:val="12"/>
        </w:rPr>
        <w:t xml:space="preserve">The existence of animal reservoirs that can keep reinfecting humans is also why </w:t>
      </w:r>
      <w:r w:rsidRPr="004F724D">
        <w:rPr>
          <w:rStyle w:val="StyleUnderline"/>
          <w:highlight w:val="green"/>
        </w:rPr>
        <w:t>scientists don’t speak of “eradication</w:t>
      </w:r>
      <w:r w:rsidRPr="004F724D">
        <w:rPr>
          <w:sz w:val="12"/>
        </w:rPr>
        <w:t xml:space="preserve">” for these viruses. The Ebola virus, for example, probably comes from bats. </w:t>
      </w:r>
      <w:r w:rsidRPr="004F724D">
        <w:rPr>
          <w:rStyle w:val="StyleUnderline"/>
        </w:rPr>
        <w:t>Even though human-to-human transmission of Ebola eventually ended in the West African epidemic in 2016, the virus was still somewhere</w:t>
      </w:r>
      <w:r w:rsidRPr="004F724D">
        <w:rPr>
          <w:sz w:val="12"/>
        </w:rPr>
        <w:t xml:space="preserve"> on Earth and could still infect humans if it found the right host. And indeed, </w:t>
      </w:r>
      <w:r w:rsidRPr="004F724D">
        <w:rPr>
          <w:rStyle w:val="StyleUnderline"/>
        </w:rPr>
        <w:t xml:space="preserve">in 2018, </w:t>
      </w:r>
      <w:r w:rsidRPr="004F724D">
        <w:rPr>
          <w:rStyle w:val="StyleUnderline"/>
          <w:highlight w:val="green"/>
        </w:rPr>
        <w:t>Ebola broke out again</w:t>
      </w:r>
      <w:r w:rsidRPr="004F724D">
        <w:rPr>
          <w:rStyle w:val="StyleUnderline"/>
        </w:rPr>
        <w:t xml:space="preserve"> in the Democratic Republic of the </w:t>
      </w:r>
      <w:r w:rsidRPr="004F724D">
        <w:rPr>
          <w:rStyle w:val="StyleUnderline"/>
        </w:rPr>
        <w:lastRenderedPageBreak/>
        <w:t>Congo</w:t>
      </w:r>
      <w:r w:rsidRPr="004F724D">
        <w:rPr>
          <w:sz w:val="12"/>
        </w:rPr>
        <w:t>. Ebola can be contained through contact tracing, isolation, and a new vaccine, but it cannot be “eradicated.” No one is quite sure why SARS has never reemerged from an animal reservoir, but this coronavirus could well follow a different pattern.</w:t>
      </w:r>
    </w:p>
    <w:p w14:paraId="1BD6A8B4" w14:textId="77777777" w:rsidR="000D1ED2" w:rsidRDefault="000D1ED2" w:rsidP="000D1ED2">
      <w:pPr>
        <w:pStyle w:val="Heading4"/>
      </w:pPr>
      <w:r>
        <w:t xml:space="preserve">Waivers </w:t>
      </w:r>
      <w:r w:rsidRPr="00CE75C7">
        <w:rPr>
          <w:u w:val="single"/>
        </w:rPr>
        <w:t>don’t</w:t>
      </w:r>
      <w:r>
        <w:t xml:space="preserve"> improve vaccine supply or distribution, but </w:t>
      </w:r>
      <w:r w:rsidRPr="00CE75C7">
        <w:rPr>
          <w:u w:val="single"/>
        </w:rPr>
        <w:t>do</w:t>
      </w:r>
      <w:r>
        <w:t xml:space="preserve"> allow for poorly made vaccines that undermine vaccine confidence</w:t>
      </w:r>
    </w:p>
    <w:p w14:paraId="1512B133" w14:textId="77777777" w:rsidR="000D1ED2" w:rsidRPr="006D5674" w:rsidRDefault="000D1ED2" w:rsidP="000D1ED2">
      <w:pPr>
        <w:rPr>
          <w:rStyle w:val="Style13ptBold"/>
          <w:b w:val="0"/>
          <w:bCs/>
        </w:rPr>
      </w:pPr>
      <w:r>
        <w:rPr>
          <w:rStyle w:val="Style13ptBold"/>
        </w:rPr>
        <w:t xml:space="preserve">Delgado 5/25 </w:t>
      </w:r>
      <w:r w:rsidRPr="006D5674">
        <w:rPr>
          <w:rStyle w:val="Style13ptBold"/>
          <w:b w:val="0"/>
          <w:bCs/>
          <w:sz w:val="16"/>
          <w:szCs w:val="16"/>
        </w:rPr>
        <w:t>[(Carla, h</w:t>
      </w:r>
      <w:r w:rsidRPr="006D5674">
        <w:rPr>
          <w:szCs w:val="16"/>
        </w:rPr>
        <w:t>ealth &amp; culture journalist</w:t>
      </w:r>
      <w:r w:rsidRPr="006D5674">
        <w:rPr>
          <w:bCs/>
          <w:szCs w:val="16"/>
        </w:rPr>
        <w:t> who’s written for Insider, Architectural Digest, Elemental, Observer, and Mental Floss</w:t>
      </w:r>
      <w:r w:rsidRPr="006D5674">
        <w:rPr>
          <w:rStyle w:val="Style13ptBold"/>
          <w:b w:val="0"/>
          <w:bCs/>
          <w:sz w:val="16"/>
          <w:szCs w:val="16"/>
        </w:rPr>
        <w:t>) “</w:t>
      </w:r>
      <w:r w:rsidRPr="006D5674">
        <w:rPr>
          <w:szCs w:val="16"/>
        </w:rPr>
        <w:t xml:space="preserve">Experts Say Patent Waivers Aren't Enough </w:t>
      </w:r>
      <w:proofErr w:type="gramStart"/>
      <w:r w:rsidRPr="006D5674">
        <w:rPr>
          <w:szCs w:val="16"/>
        </w:rPr>
        <w:t>To</w:t>
      </w:r>
      <w:proofErr w:type="gramEnd"/>
      <w:r w:rsidRPr="006D5674">
        <w:rPr>
          <w:szCs w:val="16"/>
        </w:rPr>
        <w:t xml:space="preserve"> Increase Global Vaccination,” </w:t>
      </w:r>
      <w:proofErr w:type="spellStart"/>
      <w:r w:rsidRPr="006D5674">
        <w:rPr>
          <w:szCs w:val="16"/>
        </w:rPr>
        <w:t>Verywell</w:t>
      </w:r>
      <w:proofErr w:type="spellEnd"/>
      <w:r w:rsidRPr="006D5674">
        <w:rPr>
          <w:szCs w:val="16"/>
        </w:rPr>
        <w:t xml:space="preserve"> Health, 5/25/2021] JL</w:t>
      </w:r>
    </w:p>
    <w:p w14:paraId="0924A0A9" w14:textId="77777777" w:rsidR="000D1ED2" w:rsidRPr="00CE75C7" w:rsidRDefault="000D1ED2" w:rsidP="000D1ED2">
      <w:pPr>
        <w:rPr>
          <w:sz w:val="12"/>
        </w:rPr>
      </w:pPr>
      <w:r w:rsidRPr="00CE75C7">
        <w:rPr>
          <w:sz w:val="12"/>
        </w:rPr>
        <w:t>“</w:t>
      </w:r>
      <w:r w:rsidRPr="00CE75C7">
        <w:rPr>
          <w:rStyle w:val="StyleUnderline"/>
          <w:highlight w:val="green"/>
        </w:rPr>
        <w:t>Waiving i</w:t>
      </w:r>
      <w:r w:rsidRPr="00CE75C7">
        <w:rPr>
          <w:rStyle w:val="StyleUnderline"/>
        </w:rPr>
        <w:t xml:space="preserve">ntellectual </w:t>
      </w:r>
      <w:r w:rsidRPr="00CE75C7">
        <w:rPr>
          <w:rStyle w:val="StyleUnderline"/>
          <w:highlight w:val="green"/>
        </w:rPr>
        <w:t>p</w:t>
      </w:r>
      <w:r w:rsidRPr="00CE75C7">
        <w:rPr>
          <w:rStyle w:val="StyleUnderline"/>
        </w:rPr>
        <w:t xml:space="preserve">roperty rights for COVID-19 vaccines </w:t>
      </w:r>
      <w:r w:rsidRPr="00CE75C7">
        <w:rPr>
          <w:rStyle w:val="StyleUnderline"/>
          <w:highlight w:val="green"/>
        </w:rPr>
        <w:t xml:space="preserve">is likely to only have a </w:t>
      </w:r>
      <w:r w:rsidRPr="00CE75C7">
        <w:rPr>
          <w:rStyle w:val="Emphasis"/>
          <w:highlight w:val="green"/>
        </w:rPr>
        <w:t>modest impact</w:t>
      </w:r>
      <w:r w:rsidRPr="00CE75C7">
        <w:rPr>
          <w:rStyle w:val="StyleUnderline"/>
          <w:highlight w:val="green"/>
        </w:rPr>
        <w:t xml:space="preserve"> on</w:t>
      </w:r>
      <w:r w:rsidRPr="00CE75C7">
        <w:rPr>
          <w:rStyle w:val="StyleUnderline"/>
        </w:rPr>
        <w:t xml:space="preserve"> global </w:t>
      </w:r>
      <w:r w:rsidRPr="00CE75C7">
        <w:rPr>
          <w:rStyle w:val="StyleUnderline"/>
          <w:highlight w:val="green"/>
        </w:rPr>
        <w:t>vaccine supply</w:t>
      </w:r>
      <w:r w:rsidRPr="00CE75C7">
        <w:rPr>
          <w:sz w:val="12"/>
        </w:rPr>
        <w:t xml:space="preserve">,” William Moss, MD, executive director of the International Vaccine Access Center at the Johns Hopkins Bloomberg School of Public Health, tells </w:t>
      </w:r>
      <w:proofErr w:type="spellStart"/>
      <w:r w:rsidRPr="00CE75C7">
        <w:rPr>
          <w:sz w:val="12"/>
        </w:rPr>
        <w:t>Verywell</w:t>
      </w:r>
      <w:proofErr w:type="spellEnd"/>
      <w:r w:rsidRPr="00CE75C7">
        <w:rPr>
          <w:sz w:val="12"/>
        </w:rPr>
        <w:t>. “</w:t>
      </w:r>
      <w:r w:rsidRPr="00CE75C7">
        <w:rPr>
          <w:rStyle w:val="StyleUnderline"/>
        </w:rPr>
        <w:t xml:space="preserve">A vaccine IP waiver is not in itself likely to lead to increased vaccine production in less developed countries because </w:t>
      </w:r>
      <w:r w:rsidRPr="00CE75C7">
        <w:rPr>
          <w:rStyle w:val="Emphasis"/>
          <w:highlight w:val="green"/>
        </w:rPr>
        <w:t>much more needs to be in place</w:t>
      </w:r>
      <w:r w:rsidRPr="00CE75C7">
        <w:rPr>
          <w:rStyle w:val="Emphasis"/>
        </w:rPr>
        <w:t xml:space="preserve"> to increase the global vaccine supply</w:t>
      </w:r>
      <w:r w:rsidRPr="00CE75C7">
        <w:rPr>
          <w:sz w:val="12"/>
        </w:rPr>
        <w:t>.”</w:t>
      </w:r>
    </w:p>
    <w:p w14:paraId="5D343089" w14:textId="77777777" w:rsidR="000D1ED2" w:rsidRPr="00CE75C7" w:rsidRDefault="000D1ED2" w:rsidP="000D1ED2">
      <w:pPr>
        <w:rPr>
          <w:sz w:val="12"/>
        </w:rPr>
      </w:pPr>
      <w:r w:rsidRPr="00CE75C7">
        <w:rPr>
          <w:sz w:val="12"/>
        </w:rPr>
        <w:t xml:space="preserve">For several countries outside of the U.S. that have the necessary equipment to produce mRNA vaccines effectively and safely, the IP waiver can be of great help. However, many </w:t>
      </w:r>
      <w:r w:rsidRPr="00CE75C7">
        <w:rPr>
          <w:rStyle w:val="StyleUnderline"/>
        </w:rPr>
        <w:t>more countries lack this capacity, and this move still leaves them behind</w:t>
      </w:r>
      <w:r w:rsidRPr="00CE75C7">
        <w:rPr>
          <w:sz w:val="12"/>
        </w:rPr>
        <w:t>.</w:t>
      </w:r>
    </w:p>
    <w:p w14:paraId="3636DA00" w14:textId="77777777" w:rsidR="000D1ED2" w:rsidRPr="00CE75C7" w:rsidRDefault="000D1ED2" w:rsidP="000D1ED2">
      <w:pPr>
        <w:rPr>
          <w:sz w:val="12"/>
        </w:rPr>
      </w:pPr>
      <w:r w:rsidRPr="00CE75C7">
        <w:rPr>
          <w:sz w:val="12"/>
        </w:rPr>
        <w:t>“</w:t>
      </w:r>
      <w:r w:rsidRPr="00CE75C7">
        <w:rPr>
          <w:rStyle w:val="StyleUnderline"/>
        </w:rPr>
        <w:t xml:space="preserve">The majority of the world’s </w:t>
      </w:r>
      <w:r w:rsidRPr="00CE75C7">
        <w:rPr>
          <w:rStyle w:val="StyleUnderline"/>
          <w:highlight w:val="green"/>
        </w:rPr>
        <w:t>countries lack</w:t>
      </w:r>
      <w:r w:rsidRPr="00CE75C7">
        <w:rPr>
          <w:rStyle w:val="StyleUnderline"/>
        </w:rPr>
        <w:t xml:space="preserve"> the capacity to produce and distribute COVID-19 vaccines, and especially at the scale required to get this pandemic under control</w:t>
      </w:r>
      <w:r w:rsidRPr="00CE75C7">
        <w:rPr>
          <w:sz w:val="12"/>
        </w:rPr>
        <w:t xml:space="preserve">,” Richard </w:t>
      </w:r>
      <w:proofErr w:type="spellStart"/>
      <w:r w:rsidRPr="00CE75C7">
        <w:rPr>
          <w:sz w:val="12"/>
        </w:rPr>
        <w:t>Marlink</w:t>
      </w:r>
      <w:proofErr w:type="spellEnd"/>
      <w:r w:rsidRPr="00CE75C7">
        <w:rPr>
          <w:sz w:val="12"/>
        </w:rPr>
        <w:t xml:space="preserve">, MD, director of the Rutgers Global Health Institute, tells </w:t>
      </w:r>
      <w:proofErr w:type="spellStart"/>
      <w:r w:rsidRPr="00CE75C7">
        <w:rPr>
          <w:sz w:val="12"/>
        </w:rPr>
        <w:t>Verywell</w:t>
      </w:r>
      <w:proofErr w:type="spellEnd"/>
      <w:r w:rsidRPr="00CE75C7">
        <w:rPr>
          <w:sz w:val="12"/>
        </w:rPr>
        <w:t>. “</w:t>
      </w:r>
      <w:r w:rsidRPr="00CE75C7">
        <w:rPr>
          <w:rStyle w:val="StyleUnderline"/>
        </w:rPr>
        <w:t xml:space="preserve">They need </w:t>
      </w:r>
      <w:r w:rsidRPr="00CE75C7">
        <w:rPr>
          <w:rStyle w:val="StyleUnderline"/>
          <w:highlight w:val="green"/>
        </w:rPr>
        <w:t>funding, manufacturing</w:t>
      </w:r>
      <w:r w:rsidRPr="00CE75C7">
        <w:rPr>
          <w:rStyle w:val="StyleUnderline"/>
        </w:rPr>
        <w:t xml:space="preserve"> facilities, </w:t>
      </w:r>
      <w:r w:rsidRPr="00CE75C7">
        <w:rPr>
          <w:rStyle w:val="StyleUnderline"/>
          <w:highlight w:val="green"/>
        </w:rPr>
        <w:t>raw materials, and lab</w:t>
      </w:r>
      <w:r w:rsidRPr="00CE75C7">
        <w:rPr>
          <w:rStyle w:val="StyleUnderline"/>
        </w:rPr>
        <w:t xml:space="preserve">oratory </w:t>
      </w:r>
      <w:r w:rsidRPr="00CE75C7">
        <w:rPr>
          <w:rStyle w:val="StyleUnderline"/>
          <w:highlight w:val="green"/>
        </w:rPr>
        <w:t>staff</w:t>
      </w:r>
      <w:r w:rsidRPr="00CE75C7">
        <w:rPr>
          <w:rStyle w:val="StyleUnderline"/>
        </w:rPr>
        <w:t xml:space="preserve"> with the technological expertise required</w:t>
      </w:r>
      <w:r w:rsidRPr="00CE75C7">
        <w:rPr>
          <w:sz w:val="12"/>
        </w:rPr>
        <w:t>.”</w:t>
      </w:r>
    </w:p>
    <w:p w14:paraId="715610DB" w14:textId="77777777" w:rsidR="000D1ED2" w:rsidRPr="007D128D" w:rsidRDefault="000D1ED2" w:rsidP="000D1ED2">
      <w:pPr>
        <w:rPr>
          <w:sz w:val="12"/>
        </w:rPr>
      </w:pPr>
      <w:r w:rsidRPr="00CE75C7">
        <w:rPr>
          <w:rStyle w:val="StyleUnderline"/>
        </w:rPr>
        <w:t>We've already seen what can go wrong with substandard vaccine manufacturing</w:t>
      </w:r>
      <w:r w:rsidRPr="00CE75C7">
        <w:rPr>
          <w:sz w:val="12"/>
        </w:rPr>
        <w:t>. In April, the Food and Drug Administration (FDA) inspected the Emergent BioSolutions factory in Baltimore and consequently shut down their production after concerning observations, which include:</w:t>
      </w:r>
      <w:r w:rsidRPr="00CE75C7">
        <w:rPr>
          <w:sz w:val="12"/>
          <w:vertAlign w:val="superscript"/>
        </w:rPr>
        <w:t>3</w:t>
      </w:r>
    </w:p>
    <w:p w14:paraId="0DD1A01E" w14:textId="77777777" w:rsidR="000D1ED2" w:rsidRPr="00CE75C7" w:rsidRDefault="000D1ED2" w:rsidP="000D1ED2">
      <w:pPr>
        <w:rPr>
          <w:sz w:val="12"/>
          <w:szCs w:val="12"/>
        </w:rPr>
      </w:pPr>
      <w:r w:rsidRPr="00CE75C7">
        <w:rPr>
          <w:sz w:val="12"/>
          <w:szCs w:val="12"/>
        </w:rPr>
        <w:t>The factory was not maintained in a clean and sanitary condition.</w:t>
      </w:r>
    </w:p>
    <w:p w14:paraId="3DF84A6F" w14:textId="77777777" w:rsidR="000D1ED2" w:rsidRPr="00CE75C7" w:rsidRDefault="000D1ED2" w:rsidP="000D1ED2">
      <w:pPr>
        <w:rPr>
          <w:sz w:val="12"/>
          <w:szCs w:val="12"/>
        </w:rPr>
      </w:pPr>
      <w:r w:rsidRPr="00CE75C7">
        <w:rPr>
          <w:sz w:val="12"/>
          <w:szCs w:val="12"/>
        </w:rPr>
        <w:t>Waste handling was found to be inadequate because generated waste was transported through the warehouse before disposal, which can potentially contaminate other areas. </w:t>
      </w:r>
    </w:p>
    <w:p w14:paraId="794C4C41" w14:textId="77777777" w:rsidR="000D1ED2" w:rsidRPr="00CE75C7" w:rsidRDefault="000D1ED2" w:rsidP="000D1ED2">
      <w:pPr>
        <w:rPr>
          <w:sz w:val="12"/>
          <w:szCs w:val="12"/>
        </w:rPr>
      </w:pPr>
      <w:r w:rsidRPr="00CE75C7">
        <w:rPr>
          <w:sz w:val="12"/>
          <w:szCs w:val="12"/>
        </w:rPr>
        <w:t>Employees were seen dragging unsealed bags of medical waste from the manufacturing area across the warehouse.</w:t>
      </w:r>
    </w:p>
    <w:p w14:paraId="7F1641D6" w14:textId="77777777" w:rsidR="000D1ED2" w:rsidRPr="00CE75C7" w:rsidRDefault="000D1ED2" w:rsidP="000D1ED2">
      <w:pPr>
        <w:rPr>
          <w:sz w:val="12"/>
          <w:szCs w:val="12"/>
        </w:rPr>
      </w:pPr>
      <w:r w:rsidRPr="00CE75C7">
        <w:rPr>
          <w:sz w:val="12"/>
          <w:szCs w:val="12"/>
        </w:rPr>
        <w:t>Peeling paint, paint flecks, loose particles/debris were observed. There were also damaged floors and rough surfaces that cannot be properly cleaned and sanitized. </w:t>
      </w:r>
    </w:p>
    <w:p w14:paraId="13E8A20F" w14:textId="77777777" w:rsidR="000D1ED2" w:rsidRPr="00CE75C7" w:rsidRDefault="000D1ED2" w:rsidP="000D1ED2">
      <w:pPr>
        <w:rPr>
          <w:sz w:val="12"/>
          <w:szCs w:val="12"/>
        </w:rPr>
      </w:pPr>
      <w:r w:rsidRPr="00CE75C7">
        <w:rPr>
          <w:sz w:val="12"/>
          <w:szCs w:val="12"/>
        </w:rPr>
        <w:t>Employees were seen removing their protective garments where raw materials were staged for manufacturing.</w:t>
      </w:r>
    </w:p>
    <w:p w14:paraId="5E9DE1E7" w14:textId="77777777" w:rsidR="000D1ED2" w:rsidRPr="00CE75C7" w:rsidRDefault="000D1ED2" w:rsidP="000D1ED2">
      <w:pPr>
        <w:rPr>
          <w:sz w:val="12"/>
        </w:rPr>
      </w:pPr>
      <w:r w:rsidRPr="00CE75C7">
        <w:rPr>
          <w:rStyle w:val="StyleUnderline"/>
        </w:rPr>
        <w:t>They reportedly spoiled about 15 million doses of the Johnson and Johnson COVID-19 vaccine, and more than 100 million doses are on hold as regulators inspect them for possible contamination</w:t>
      </w:r>
      <w:r w:rsidRPr="00CE75C7">
        <w:rPr>
          <w:sz w:val="12"/>
        </w:rPr>
        <w:t>.</w:t>
      </w:r>
      <w:r w:rsidRPr="00CE75C7">
        <w:rPr>
          <w:sz w:val="12"/>
          <w:vertAlign w:val="superscript"/>
        </w:rPr>
        <w:t>4</w:t>
      </w:r>
    </w:p>
    <w:p w14:paraId="69F04D8E" w14:textId="77777777" w:rsidR="000D1ED2" w:rsidRPr="00CE75C7" w:rsidRDefault="000D1ED2" w:rsidP="000D1ED2">
      <w:pPr>
        <w:rPr>
          <w:sz w:val="12"/>
        </w:rPr>
      </w:pPr>
      <w:r w:rsidRPr="00CE75C7">
        <w:rPr>
          <w:sz w:val="12"/>
        </w:rPr>
        <w:t>“Vaccines are complex biological products, much more complex than drugs, and need to be produced by manufacturers and in facilities with the highest quality control standards,” Moss says. “</w:t>
      </w:r>
      <w:r w:rsidRPr="00CE75C7">
        <w:rPr>
          <w:rStyle w:val="Emphasis"/>
        </w:rPr>
        <w:t xml:space="preserve">Adverse events associated with a </w:t>
      </w:r>
      <w:r w:rsidRPr="00CE75C7">
        <w:rPr>
          <w:rStyle w:val="Emphasis"/>
          <w:highlight w:val="green"/>
        </w:rPr>
        <w:t>poorly made or contaminated</w:t>
      </w:r>
      <w:r w:rsidRPr="00CE75C7">
        <w:rPr>
          <w:rStyle w:val="Emphasis"/>
        </w:rPr>
        <w:t xml:space="preserve"> batch of </w:t>
      </w:r>
      <w:r w:rsidRPr="00CE75C7">
        <w:rPr>
          <w:rStyle w:val="Emphasis"/>
          <w:highlight w:val="green"/>
        </w:rPr>
        <w:t>vaccines would</w:t>
      </w:r>
      <w:r w:rsidRPr="00CE75C7">
        <w:rPr>
          <w:rStyle w:val="Emphasis"/>
        </w:rPr>
        <w:t xml:space="preserve"> have a </w:t>
      </w:r>
      <w:r w:rsidRPr="00CE75C7">
        <w:rPr>
          <w:rStyle w:val="Emphasis"/>
          <w:highlight w:val="green"/>
        </w:rPr>
        <w:t>devastat</w:t>
      </w:r>
      <w:r w:rsidRPr="00CE75C7">
        <w:rPr>
          <w:rStyle w:val="Emphasis"/>
        </w:rPr>
        <w:t xml:space="preserve">ing impact on </w:t>
      </w:r>
      <w:r w:rsidRPr="00CE75C7">
        <w:rPr>
          <w:rStyle w:val="Emphasis"/>
          <w:highlight w:val="green"/>
        </w:rPr>
        <w:t>vaccine confidence</w:t>
      </w:r>
      <w:r w:rsidRPr="00CE75C7">
        <w:rPr>
          <w:sz w:val="12"/>
        </w:rPr>
        <w:t>.”</w:t>
      </w:r>
    </w:p>
    <w:p w14:paraId="42DC3D57" w14:textId="77777777" w:rsidR="000D1ED2" w:rsidRPr="00CE75C7" w:rsidRDefault="000D1ED2" w:rsidP="000D1ED2">
      <w:pPr>
        <w:rPr>
          <w:sz w:val="12"/>
        </w:rPr>
      </w:pPr>
      <w:r w:rsidRPr="00CE75C7">
        <w:rPr>
          <w:sz w:val="12"/>
        </w:rPr>
        <w:t xml:space="preserve">In a statement last October, </w:t>
      </w:r>
      <w:proofErr w:type="spellStart"/>
      <w:r w:rsidRPr="00CE75C7">
        <w:rPr>
          <w:sz w:val="12"/>
        </w:rPr>
        <w:t>Moderna</w:t>
      </w:r>
      <w:proofErr w:type="spellEnd"/>
      <w:r w:rsidRPr="00CE75C7">
        <w:rPr>
          <w:sz w:val="12"/>
        </w:rPr>
        <w:t xml:space="preserve"> announced that they will not enforce their COVID-19-related patents against those who will make vaccines during this pandemic.</w:t>
      </w:r>
      <w:r w:rsidRPr="00CE75C7">
        <w:rPr>
          <w:sz w:val="12"/>
          <w:vertAlign w:val="superscript"/>
        </w:rPr>
        <w:t>5</w:t>
      </w:r>
      <w:r w:rsidRPr="00CE75C7">
        <w:rPr>
          <w:sz w:val="12"/>
        </w:rPr>
        <w:t> </w:t>
      </w:r>
      <w:r w:rsidRPr="00CE75C7">
        <w:rPr>
          <w:rStyle w:val="StyleUnderline"/>
        </w:rPr>
        <w:t>While waiving some vaccine patents may allow third-party manufacturers to make and sell COVID-19 vaccines, the transfer of skills and technology that will allow them to manage production isn't very simple</w:t>
      </w:r>
      <w:r w:rsidRPr="00CE75C7">
        <w:rPr>
          <w:sz w:val="12"/>
        </w:rPr>
        <w:t>. </w:t>
      </w:r>
    </w:p>
    <w:p w14:paraId="162A1D02" w14:textId="77777777" w:rsidR="000D1ED2" w:rsidRPr="00CE75C7" w:rsidRDefault="000D1ED2" w:rsidP="000D1ED2">
      <w:pPr>
        <w:rPr>
          <w:sz w:val="12"/>
        </w:rPr>
      </w:pPr>
      <w:r w:rsidRPr="00CE75C7">
        <w:rPr>
          <w:sz w:val="12"/>
        </w:rPr>
        <w:t xml:space="preserve">For instance, a spokesperson for Pfizer said that </w:t>
      </w:r>
      <w:r w:rsidRPr="00CE75C7">
        <w:rPr>
          <w:rStyle w:val="StyleUnderline"/>
        </w:rPr>
        <w:t xml:space="preserve">the </w:t>
      </w:r>
      <w:r w:rsidRPr="00CE75C7">
        <w:rPr>
          <w:rStyle w:val="StyleUnderline"/>
          <w:highlight w:val="green"/>
        </w:rPr>
        <w:t>Pfizer</w:t>
      </w:r>
      <w:r w:rsidRPr="00CE75C7">
        <w:rPr>
          <w:rStyle w:val="StyleUnderline"/>
        </w:rPr>
        <w:t>-</w:t>
      </w:r>
      <w:proofErr w:type="spellStart"/>
      <w:r w:rsidRPr="00CE75C7">
        <w:rPr>
          <w:rStyle w:val="StyleUnderline"/>
        </w:rPr>
        <w:t>BioNTech</w:t>
      </w:r>
      <w:proofErr w:type="spellEnd"/>
      <w:r w:rsidRPr="00CE75C7">
        <w:rPr>
          <w:rStyle w:val="StyleUnderline"/>
        </w:rPr>
        <w:t xml:space="preserve"> vaccine </w:t>
      </w:r>
      <w:r w:rsidRPr="00CE75C7">
        <w:rPr>
          <w:rStyle w:val="StyleUnderline"/>
          <w:highlight w:val="green"/>
        </w:rPr>
        <w:t xml:space="preserve">required </w:t>
      </w:r>
      <w:r w:rsidRPr="00CE75C7">
        <w:rPr>
          <w:rStyle w:val="Emphasis"/>
          <w:highlight w:val="green"/>
        </w:rPr>
        <w:t>280</w:t>
      </w:r>
      <w:r w:rsidRPr="00CE75C7">
        <w:rPr>
          <w:rStyle w:val="Emphasis"/>
        </w:rPr>
        <w:t xml:space="preserve"> different </w:t>
      </w:r>
      <w:r w:rsidRPr="00CE75C7">
        <w:rPr>
          <w:rStyle w:val="Emphasis"/>
          <w:highlight w:val="green"/>
        </w:rPr>
        <w:t>components</w:t>
      </w:r>
      <w:r w:rsidRPr="00CE75C7">
        <w:rPr>
          <w:rStyle w:val="StyleUnderline"/>
        </w:rPr>
        <w:t xml:space="preserve"> sourced </w:t>
      </w:r>
      <w:r w:rsidRPr="00CE75C7">
        <w:rPr>
          <w:rStyle w:val="StyleUnderline"/>
          <w:highlight w:val="green"/>
        </w:rPr>
        <w:t xml:space="preserve">from </w:t>
      </w:r>
      <w:r w:rsidRPr="00CE75C7">
        <w:rPr>
          <w:rStyle w:val="Emphasis"/>
          <w:highlight w:val="green"/>
        </w:rPr>
        <w:t>86 suppliers</w:t>
      </w:r>
      <w:r w:rsidRPr="00CE75C7">
        <w:rPr>
          <w:rStyle w:val="StyleUnderline"/>
        </w:rPr>
        <w:t xml:space="preserve"> across various countries. Manufacturing the vaccine would require highly specialized equipment and complex technology transfers</w:t>
      </w:r>
      <w:r w:rsidRPr="00CE75C7">
        <w:rPr>
          <w:sz w:val="12"/>
        </w:rPr>
        <w:t>.</w:t>
      </w:r>
      <w:r w:rsidRPr="00CE75C7">
        <w:rPr>
          <w:sz w:val="12"/>
          <w:vertAlign w:val="superscript"/>
        </w:rPr>
        <w:t>6</w:t>
      </w:r>
    </w:p>
    <w:p w14:paraId="68A78681" w14:textId="77777777" w:rsidR="000D1ED2" w:rsidRPr="00CE75C7" w:rsidRDefault="000D1ED2" w:rsidP="000D1ED2">
      <w:pPr>
        <w:rPr>
          <w:sz w:val="12"/>
        </w:rPr>
      </w:pPr>
      <w:r w:rsidRPr="00CE75C7">
        <w:rPr>
          <w:sz w:val="12"/>
        </w:rPr>
        <w:lastRenderedPageBreak/>
        <w:t xml:space="preserve">“Technology transfer also would need to be a critical component to expand vaccine manufacturing by other companies as </w:t>
      </w:r>
      <w:r w:rsidRPr="00CE75C7">
        <w:rPr>
          <w:rStyle w:val="StyleUnderline"/>
        </w:rPr>
        <w:t>an IP waiver is insufficient to provide the ‘know how’ needed to manufacture mRNA or adenovirus-vectored COVID-19 vaccines</w:t>
      </w:r>
      <w:r w:rsidRPr="00CE75C7">
        <w:rPr>
          <w:sz w:val="12"/>
        </w:rPr>
        <w:t>,” Moss says. “And supply chains for the reagents, supplies, and equipment would be needed.”</w:t>
      </w:r>
    </w:p>
    <w:p w14:paraId="7DDFE637" w14:textId="77777777" w:rsidR="000D1ED2" w:rsidRPr="00CE75C7" w:rsidRDefault="000D1ED2" w:rsidP="000D1ED2">
      <w:pPr>
        <w:rPr>
          <w:sz w:val="12"/>
        </w:rPr>
      </w:pPr>
      <w:r w:rsidRPr="00CE75C7">
        <w:rPr>
          <w:sz w:val="12"/>
        </w:rPr>
        <w:t xml:space="preserve">Interested </w:t>
      </w:r>
      <w:r w:rsidRPr="00CE75C7">
        <w:rPr>
          <w:rStyle w:val="StyleUnderline"/>
        </w:rPr>
        <w:t>manufacturers would need to have the proper equipment to test the quality and consistency of their manufacturing</w:t>
      </w:r>
      <w:r w:rsidRPr="00CE75C7">
        <w:rPr>
          <w:sz w:val="12"/>
        </w:rPr>
        <w:t>. At present, the World Health Organization (WHO) has plans to facilitate the establishment of technology hubs to transfer "a comprehensive technology package and provide appropriate training" to manufacturers from lower- and middle-income countries.</w:t>
      </w:r>
      <w:r w:rsidRPr="00CE75C7">
        <w:rPr>
          <w:sz w:val="12"/>
          <w:vertAlign w:val="superscript"/>
        </w:rPr>
        <w:t>7</w:t>
      </w:r>
    </w:p>
    <w:p w14:paraId="118FC6A4" w14:textId="77777777" w:rsidR="000D1ED2" w:rsidRPr="00CE75C7" w:rsidRDefault="000D1ED2" w:rsidP="000D1ED2">
      <w:pPr>
        <w:rPr>
          <w:sz w:val="12"/>
        </w:rPr>
      </w:pPr>
      <w:r w:rsidRPr="00CE75C7">
        <w:rPr>
          <w:sz w:val="12"/>
        </w:rPr>
        <w:t xml:space="preserve">While </w:t>
      </w:r>
      <w:r w:rsidRPr="00CE75C7">
        <w:rPr>
          <w:rStyle w:val="StyleUnderline"/>
        </w:rPr>
        <w:t>waiving vaccine patents is</w:t>
      </w:r>
      <w:r w:rsidRPr="00CE75C7">
        <w:rPr>
          <w:sz w:val="12"/>
        </w:rPr>
        <w:t xml:space="preserve"> necessary, it's likely </w:t>
      </w:r>
      <w:r w:rsidRPr="00CE75C7">
        <w:rPr>
          <w:rStyle w:val="Emphasis"/>
        </w:rPr>
        <w:t>not enough</w:t>
      </w:r>
      <w:r w:rsidRPr="00CE75C7">
        <w:rPr>
          <w:sz w:val="12"/>
        </w:rPr>
        <w:t>. Additionally, negotiations about it are still ongoing. Even though the U.S. supports the waiver of COVID-19 vaccine patents, other countries like the United Kingdom, Japan, and Germany oppose it.</w:t>
      </w:r>
      <w:r w:rsidRPr="00CE75C7">
        <w:rPr>
          <w:sz w:val="12"/>
          <w:vertAlign w:val="superscript"/>
        </w:rPr>
        <w:t>8</w:t>
      </w:r>
    </w:p>
    <w:p w14:paraId="53C44264" w14:textId="77777777" w:rsidR="000D1ED2" w:rsidRPr="00CE75C7" w:rsidRDefault="000D1ED2" w:rsidP="000D1ED2">
      <w:pPr>
        <w:rPr>
          <w:sz w:val="12"/>
        </w:rPr>
      </w:pPr>
      <w:r w:rsidRPr="00CE75C7">
        <w:rPr>
          <w:sz w:val="12"/>
        </w:rPr>
        <w:t xml:space="preserve">It's also important to remember that </w:t>
      </w:r>
      <w:r w:rsidRPr="00CE75C7">
        <w:rPr>
          <w:rStyle w:val="StyleUnderline"/>
        </w:rPr>
        <w:t>manufacturing vaccines is only one step of the process of vaccinating the global population—</w:t>
      </w:r>
      <w:r w:rsidRPr="00CE75C7">
        <w:rPr>
          <w:rStyle w:val="Emphasis"/>
          <w:highlight w:val="green"/>
        </w:rPr>
        <w:t>distributing</w:t>
      </w:r>
      <w:r w:rsidRPr="00CE75C7">
        <w:rPr>
          <w:rStyle w:val="Emphasis"/>
        </w:rPr>
        <w:t xml:space="preserve"> it </w:t>
      </w:r>
      <w:r w:rsidRPr="00CE75C7">
        <w:rPr>
          <w:rStyle w:val="Emphasis"/>
          <w:highlight w:val="green"/>
        </w:rPr>
        <w:t>is</w:t>
      </w:r>
      <w:r w:rsidRPr="00CE75C7">
        <w:rPr>
          <w:rStyle w:val="Emphasis"/>
        </w:rPr>
        <w:t xml:space="preserve"> yet </w:t>
      </w:r>
      <w:r w:rsidRPr="00CE75C7">
        <w:rPr>
          <w:rStyle w:val="Emphasis"/>
          <w:highlight w:val="green"/>
        </w:rPr>
        <w:t>another hurdle</w:t>
      </w:r>
      <w:r w:rsidRPr="00CE75C7">
        <w:rPr>
          <w:sz w:val="12"/>
        </w:rPr>
        <w:t>.</w:t>
      </w:r>
    </w:p>
    <w:p w14:paraId="2B33D4BD" w14:textId="77777777" w:rsidR="000D1ED2" w:rsidRPr="00CE75C7" w:rsidRDefault="000D1ED2" w:rsidP="000D1ED2">
      <w:pPr>
        <w:rPr>
          <w:sz w:val="12"/>
        </w:rPr>
      </w:pPr>
      <w:r w:rsidRPr="00CE75C7">
        <w:rPr>
          <w:sz w:val="12"/>
        </w:rPr>
        <w:t>“</w:t>
      </w:r>
      <w:r w:rsidRPr="00CE75C7">
        <w:rPr>
          <w:rStyle w:val="StyleUnderline"/>
        </w:rPr>
        <w:t xml:space="preserve">Many </w:t>
      </w:r>
      <w:r w:rsidRPr="00CE75C7">
        <w:rPr>
          <w:rStyle w:val="StyleUnderline"/>
          <w:highlight w:val="green"/>
        </w:rPr>
        <w:t>countries are counting on COVAX</w:t>
      </w:r>
      <w:r w:rsidRPr="00CE75C7">
        <w:rPr>
          <w:rStyle w:val="StyleUnderline"/>
        </w:rPr>
        <w:t>, a global collaboration to distribute COVID-19 vaccines more equitably around the world</w:t>
      </w:r>
      <w:r w:rsidRPr="00CE75C7">
        <w:rPr>
          <w:sz w:val="12"/>
        </w:rPr>
        <w:t xml:space="preserve">,” </w:t>
      </w:r>
      <w:proofErr w:type="spellStart"/>
      <w:r w:rsidRPr="00CE75C7">
        <w:rPr>
          <w:sz w:val="12"/>
        </w:rPr>
        <w:t>Marlink</w:t>
      </w:r>
      <w:proofErr w:type="spellEnd"/>
      <w:r w:rsidRPr="00CE75C7">
        <w:rPr>
          <w:sz w:val="12"/>
        </w:rPr>
        <w:t xml:space="preserve"> says. “</w:t>
      </w:r>
      <w:r w:rsidRPr="00CE75C7">
        <w:rPr>
          <w:rStyle w:val="StyleUnderline"/>
          <w:highlight w:val="green"/>
        </w:rPr>
        <w:t>The</w:t>
      </w:r>
      <w:r w:rsidRPr="00CE75C7">
        <w:rPr>
          <w:rStyle w:val="StyleUnderline"/>
        </w:rPr>
        <w:t xml:space="preserve"> single </w:t>
      </w:r>
      <w:r w:rsidRPr="00CE75C7">
        <w:rPr>
          <w:rStyle w:val="StyleUnderline"/>
          <w:highlight w:val="green"/>
        </w:rPr>
        <w:t>largest supplier to COVAX is in India</w:t>
      </w:r>
      <w:r w:rsidRPr="00CE75C7">
        <w:rPr>
          <w:rStyle w:val="StyleUnderline"/>
        </w:rPr>
        <w:t xml:space="preserve">, where </w:t>
      </w:r>
      <w:r w:rsidRPr="00CE75C7">
        <w:rPr>
          <w:rStyle w:val="StyleUnderline"/>
          <w:highlight w:val="green"/>
        </w:rPr>
        <w:t xml:space="preserve">exports </w:t>
      </w:r>
      <w:proofErr w:type="gramStart"/>
      <w:r w:rsidRPr="00CE75C7">
        <w:rPr>
          <w:rStyle w:val="StyleUnderline"/>
          <w:highlight w:val="green"/>
        </w:rPr>
        <w:t>have</w:t>
      </w:r>
      <w:proofErr w:type="gramEnd"/>
      <w:r w:rsidRPr="00CE75C7">
        <w:rPr>
          <w:rStyle w:val="StyleUnderline"/>
          <w:highlight w:val="green"/>
        </w:rPr>
        <w:t xml:space="preserve"> been suspended</w:t>
      </w:r>
      <w:r w:rsidRPr="00CE75C7">
        <w:rPr>
          <w:rStyle w:val="StyleUnderline"/>
        </w:rPr>
        <w:t xml:space="preserve"> since March</w:t>
      </w:r>
      <w:r w:rsidRPr="00CE75C7">
        <w:rPr>
          <w:sz w:val="12"/>
        </w:rPr>
        <w:t xml:space="preserve"> due to the country’s COVID-19 crisis.”</w:t>
      </w:r>
    </w:p>
    <w:p w14:paraId="7E752B67" w14:textId="77777777" w:rsidR="000D1ED2" w:rsidRDefault="000D1ED2" w:rsidP="000D1ED2"/>
    <w:p w14:paraId="700EF8F7" w14:textId="77777777" w:rsidR="000D1ED2" w:rsidRDefault="000D1ED2" w:rsidP="000D1ED2">
      <w:pPr>
        <w:pStyle w:val="Heading4"/>
      </w:pPr>
      <w:r>
        <w:t xml:space="preserve">TRIPs waiver is a </w:t>
      </w:r>
      <w:r w:rsidRPr="00AD2F11">
        <w:rPr>
          <w:u w:val="single"/>
        </w:rPr>
        <w:t>symbolic gesture</w:t>
      </w:r>
      <w:r>
        <w:t xml:space="preserve"> that </w:t>
      </w:r>
      <w:r w:rsidRPr="00AD2F11">
        <w:rPr>
          <w:u w:val="single"/>
        </w:rPr>
        <w:t>prevents</w:t>
      </w:r>
      <w:r>
        <w:t xml:space="preserve"> vaccine production and distribution</w:t>
      </w:r>
    </w:p>
    <w:p w14:paraId="097200F6" w14:textId="77777777" w:rsidR="000D1ED2" w:rsidRPr="00AD2F11" w:rsidRDefault="000D1ED2" w:rsidP="000D1ED2">
      <w:pPr>
        <w:rPr>
          <w:rStyle w:val="Style13ptBold"/>
          <w:b w:val="0"/>
          <w:bCs/>
        </w:rPr>
      </w:pPr>
      <w:proofErr w:type="spellStart"/>
      <w:r>
        <w:rPr>
          <w:rStyle w:val="Style13ptBold"/>
        </w:rPr>
        <w:t>Ikenson</w:t>
      </w:r>
      <w:proofErr w:type="spellEnd"/>
      <w:r>
        <w:rPr>
          <w:rStyle w:val="Style13ptBold"/>
        </w:rPr>
        <w:t xml:space="preserve"> 6/25 </w:t>
      </w:r>
      <w:r w:rsidRPr="00C2059F">
        <w:rPr>
          <w:rStyle w:val="Style13ptBold"/>
          <w:b w:val="0"/>
          <w:bCs/>
          <w:sz w:val="16"/>
          <w:szCs w:val="16"/>
        </w:rPr>
        <w:t xml:space="preserve">[(Dan, </w:t>
      </w:r>
      <w:r w:rsidRPr="00C2059F">
        <w:rPr>
          <w:bCs/>
          <w:szCs w:val="16"/>
        </w:rPr>
        <w:t xml:space="preserve">former director of the Cato Institute's Herbert A. </w:t>
      </w:r>
      <w:proofErr w:type="spellStart"/>
      <w:r w:rsidRPr="00C2059F">
        <w:rPr>
          <w:bCs/>
          <w:szCs w:val="16"/>
        </w:rPr>
        <w:t>Stiefel</w:t>
      </w:r>
      <w:proofErr w:type="spellEnd"/>
      <w:r w:rsidRPr="00C2059F">
        <w:rPr>
          <w:bCs/>
          <w:szCs w:val="16"/>
        </w:rPr>
        <w:t xml:space="preserve"> Center for Trade Policy Studies, MA in economics from George Washington University</w:t>
      </w:r>
      <w:r w:rsidRPr="00C2059F">
        <w:rPr>
          <w:rStyle w:val="Style13ptBold"/>
          <w:b w:val="0"/>
          <w:bCs/>
          <w:sz w:val="16"/>
          <w:szCs w:val="16"/>
        </w:rPr>
        <w:t>) “</w:t>
      </w:r>
      <w:r w:rsidRPr="00C2059F">
        <w:rPr>
          <w:szCs w:val="16"/>
        </w:rPr>
        <w:t xml:space="preserve">Stop Blaming Patents </w:t>
      </w:r>
      <w:proofErr w:type="gramStart"/>
      <w:r w:rsidRPr="00C2059F">
        <w:rPr>
          <w:szCs w:val="16"/>
        </w:rPr>
        <w:t>For</w:t>
      </w:r>
      <w:proofErr w:type="gramEnd"/>
      <w:r w:rsidRPr="00C2059F">
        <w:rPr>
          <w:szCs w:val="16"/>
        </w:rPr>
        <w:t xml:space="preserve"> The World’s Low Vaccination Rates,” Forbes, 6/25/2021] JL</w:t>
      </w:r>
    </w:p>
    <w:p w14:paraId="759BA020" w14:textId="77777777" w:rsidR="000D1ED2" w:rsidRPr="00AD2F11" w:rsidRDefault="000D1ED2" w:rsidP="000D1ED2">
      <w:pPr>
        <w:rPr>
          <w:sz w:val="12"/>
        </w:rPr>
      </w:pPr>
      <w:r w:rsidRPr="00AD2F11">
        <w:rPr>
          <w:sz w:val="12"/>
        </w:rPr>
        <w:t xml:space="preserve">The premise of the need for </w:t>
      </w:r>
      <w:r w:rsidRPr="00AD2F11">
        <w:rPr>
          <w:rStyle w:val="StyleUnderline"/>
          <w:highlight w:val="green"/>
        </w:rPr>
        <w:t>a</w:t>
      </w:r>
      <w:r w:rsidRPr="00AD2F11">
        <w:rPr>
          <w:rStyle w:val="StyleUnderline"/>
        </w:rPr>
        <w:t xml:space="preserve"> TRIPS </w:t>
      </w:r>
      <w:r w:rsidRPr="00AD2F11">
        <w:rPr>
          <w:rStyle w:val="StyleUnderline"/>
          <w:highlight w:val="green"/>
        </w:rPr>
        <w:t>waiver</w:t>
      </w:r>
      <w:r w:rsidRPr="00AD2F11">
        <w:rPr>
          <w:sz w:val="12"/>
        </w:rPr>
        <w:t xml:space="preserve"> is simply absurd. It </w:t>
      </w:r>
      <w:r w:rsidRPr="00AD2F11">
        <w:rPr>
          <w:rStyle w:val="Emphasis"/>
        </w:rPr>
        <w:t xml:space="preserve">serves to </w:t>
      </w:r>
      <w:r w:rsidRPr="00AD2F11">
        <w:rPr>
          <w:rStyle w:val="Emphasis"/>
          <w:highlight w:val="green"/>
        </w:rPr>
        <w:t>divert attention from the failures of governments to protect their citizens</w:t>
      </w:r>
      <w:r w:rsidRPr="00AD2F11">
        <w:rPr>
          <w:rStyle w:val="Emphasis"/>
        </w:rPr>
        <w:t xml:space="preserve"> with smart public health policies</w:t>
      </w:r>
      <w:r w:rsidRPr="00AD2F11">
        <w:rPr>
          <w:rStyle w:val="StyleUnderline"/>
        </w:rPr>
        <w:t xml:space="preserve"> and, importantly, to demonize intellectual property protections more broadly. </w:t>
      </w:r>
      <w:r w:rsidRPr="00AD2F11">
        <w:rPr>
          <w:rStyle w:val="Emphasis"/>
          <w:highlight w:val="green"/>
        </w:rPr>
        <w:t>Governments are already free to</w:t>
      </w:r>
      <w:r w:rsidRPr="00AD2F11">
        <w:rPr>
          <w:rStyle w:val="Emphasis"/>
        </w:rPr>
        <w:t xml:space="preserve"> </w:t>
      </w:r>
      <w:r w:rsidRPr="00AD2F11">
        <w:rPr>
          <w:rStyle w:val="Emphasis"/>
          <w:highlight w:val="green"/>
        </w:rPr>
        <w:t>waive</w:t>
      </w:r>
      <w:r w:rsidRPr="00AD2F11">
        <w:rPr>
          <w:rStyle w:val="Emphasis"/>
        </w:rPr>
        <w:t xml:space="preserve"> IP </w:t>
      </w:r>
      <w:r w:rsidRPr="00AD2F11">
        <w:rPr>
          <w:rStyle w:val="Emphasis"/>
          <w:highlight w:val="green"/>
        </w:rPr>
        <w:t>protections</w:t>
      </w:r>
      <w:r w:rsidRPr="00AD2F11">
        <w:rPr>
          <w:rStyle w:val="StyleUnderline"/>
        </w:rPr>
        <w:t xml:space="preserve"> and to engage in compulsory licensing in times of health crises </w:t>
      </w:r>
      <w:r w:rsidRPr="00AD2F11">
        <w:rPr>
          <w:rStyle w:val="StyleUnderline"/>
          <w:highlight w:val="green"/>
        </w:rPr>
        <w:t>but</w:t>
      </w:r>
      <w:r w:rsidRPr="00AD2F11">
        <w:rPr>
          <w:rStyle w:val="StyleUnderline"/>
        </w:rPr>
        <w:t xml:space="preserve"> have not done so because patents are not the bottleneck. </w:t>
      </w:r>
      <w:r w:rsidRPr="00AD2F11">
        <w:rPr>
          <w:rStyle w:val="StyleUnderline"/>
          <w:highlight w:val="green"/>
        </w:rPr>
        <w:t>The bottlenecks result from limited</w:t>
      </w:r>
      <w:r w:rsidRPr="00AD2F11">
        <w:rPr>
          <w:rStyle w:val="StyleUnderline"/>
        </w:rPr>
        <w:t xml:space="preserve"> global </w:t>
      </w:r>
      <w:r w:rsidRPr="00AD2F11">
        <w:rPr>
          <w:rStyle w:val="StyleUnderline"/>
          <w:highlight w:val="green"/>
        </w:rPr>
        <w:t>expertise in</w:t>
      </w:r>
      <w:r w:rsidRPr="00AD2F11">
        <w:rPr>
          <w:rStyle w:val="StyleUnderline"/>
        </w:rPr>
        <w:t xml:space="preserve"> the </w:t>
      </w:r>
      <w:r w:rsidRPr="00AD2F11">
        <w:rPr>
          <w:rStyle w:val="Emphasis"/>
        </w:rPr>
        <w:t>highly technical process of producing the vaccine</w:t>
      </w:r>
      <w:r w:rsidRPr="00AD2F11">
        <w:rPr>
          <w:rStyle w:val="StyleUnderline"/>
        </w:rPr>
        <w:t xml:space="preserve">, </w:t>
      </w:r>
      <w:r w:rsidRPr="00AD2F11">
        <w:rPr>
          <w:rStyle w:val="StyleUnderline"/>
          <w:highlight w:val="green"/>
        </w:rPr>
        <w:t xml:space="preserve">the </w:t>
      </w:r>
      <w:r w:rsidRPr="00AD2F11">
        <w:rPr>
          <w:rStyle w:val="Emphasis"/>
          <w:highlight w:val="green"/>
        </w:rPr>
        <w:t>dearth of production facilities</w:t>
      </w:r>
      <w:r w:rsidRPr="00AD2F11">
        <w:rPr>
          <w:rStyle w:val="StyleUnderline"/>
        </w:rPr>
        <w:t xml:space="preserve"> and capacity to ramp up production at existing facilities, the </w:t>
      </w:r>
      <w:r w:rsidRPr="00AD2F11">
        <w:rPr>
          <w:rStyle w:val="Emphasis"/>
          <w:highlight w:val="green"/>
        </w:rPr>
        <w:t>tight supply</w:t>
      </w:r>
      <w:r w:rsidRPr="00AD2F11">
        <w:rPr>
          <w:rStyle w:val="Emphasis"/>
        </w:rPr>
        <w:t xml:space="preserve"> </w:t>
      </w:r>
      <w:r w:rsidRPr="00AD2F11">
        <w:rPr>
          <w:rStyle w:val="Emphasis"/>
          <w:highlight w:val="green"/>
        </w:rPr>
        <w:t>of</w:t>
      </w:r>
      <w:r w:rsidRPr="00AD2F11">
        <w:rPr>
          <w:rStyle w:val="Emphasis"/>
        </w:rPr>
        <w:t xml:space="preserve"> crucial pharmaceutical </w:t>
      </w:r>
      <w:r w:rsidRPr="00AD2F11">
        <w:rPr>
          <w:rStyle w:val="Emphasis"/>
          <w:highlight w:val="green"/>
        </w:rPr>
        <w:t>ingredients</w:t>
      </w:r>
      <w:r w:rsidRPr="00AD2F11">
        <w:rPr>
          <w:sz w:val="12"/>
        </w:rPr>
        <w:t xml:space="preserve"> (including vials, bags, and other components), </w:t>
      </w:r>
      <w:r w:rsidRPr="00AD2F11">
        <w:rPr>
          <w:rStyle w:val="StyleUnderline"/>
          <w:highlight w:val="green"/>
        </w:rPr>
        <w:t>and</w:t>
      </w:r>
      <w:r w:rsidRPr="00AD2F11">
        <w:rPr>
          <w:rStyle w:val="StyleUnderline"/>
        </w:rPr>
        <w:t xml:space="preserve"> the </w:t>
      </w:r>
      <w:r w:rsidRPr="00AD2F11">
        <w:rPr>
          <w:rStyle w:val="Emphasis"/>
          <w:highlight w:val="green"/>
        </w:rPr>
        <w:t>limited distribution channels</w:t>
      </w:r>
      <w:r w:rsidRPr="00AD2F11">
        <w:rPr>
          <w:sz w:val="12"/>
        </w:rPr>
        <w:t xml:space="preserve"> through which the proper handling of vaccines at proper temperatures can be assured.</w:t>
      </w:r>
    </w:p>
    <w:p w14:paraId="6E5AE5C1" w14:textId="77777777" w:rsidR="000D1ED2" w:rsidRPr="00AD2F11" w:rsidRDefault="000D1ED2" w:rsidP="000D1ED2">
      <w:pPr>
        <w:rPr>
          <w:sz w:val="12"/>
        </w:rPr>
      </w:pPr>
      <w:r w:rsidRPr="00AD2F11">
        <w:rPr>
          <w:sz w:val="12"/>
        </w:rPr>
        <w:t xml:space="preserve">To be sure, </w:t>
      </w:r>
      <w:r w:rsidRPr="00AD2F11">
        <w:rPr>
          <w:rStyle w:val="StyleUnderline"/>
        </w:rPr>
        <w:t>global health officials and biopharmaceutical companies have been working to resolve these real bottlenecks</w:t>
      </w:r>
      <w:r w:rsidRPr="00AD2F11">
        <w:rPr>
          <w:sz w:val="12"/>
        </w:rPr>
        <w:t xml:space="preserve">—a process that has benefited significantly from the fact that U.S. officials have more bandwidth to devote more attention and other resources to these matters precisely because U.S. vaccination efforts have been successful. And why have they been successful? In large measure, </w:t>
      </w:r>
      <w:r w:rsidRPr="00AD2F11">
        <w:rPr>
          <w:rStyle w:val="StyleUnderline"/>
        </w:rPr>
        <w:t xml:space="preserve">they have been successful because </w:t>
      </w:r>
      <w:r w:rsidRPr="00AD2F11">
        <w:rPr>
          <w:rStyle w:val="Emphasis"/>
          <w:highlight w:val="green"/>
        </w:rPr>
        <w:t>i</w:t>
      </w:r>
      <w:r w:rsidRPr="00AD2F11">
        <w:rPr>
          <w:rStyle w:val="Emphasis"/>
        </w:rPr>
        <w:t xml:space="preserve">ntellectual </w:t>
      </w:r>
      <w:r w:rsidRPr="00AD2F11">
        <w:rPr>
          <w:rStyle w:val="Emphasis"/>
          <w:highlight w:val="green"/>
        </w:rPr>
        <w:t>p</w:t>
      </w:r>
      <w:r w:rsidRPr="00AD2F11">
        <w:rPr>
          <w:rStyle w:val="Emphasis"/>
        </w:rPr>
        <w:t xml:space="preserve">roperty protections </w:t>
      </w:r>
      <w:r w:rsidRPr="00AD2F11">
        <w:rPr>
          <w:rStyle w:val="Emphasis"/>
          <w:highlight w:val="green"/>
        </w:rPr>
        <w:t>have bred expectations of future</w:t>
      </w:r>
      <w:r w:rsidRPr="00AD2F11">
        <w:rPr>
          <w:rStyle w:val="Emphasis"/>
        </w:rPr>
        <w:t xml:space="preserve"> intellectual property </w:t>
      </w:r>
      <w:r w:rsidRPr="00AD2F11">
        <w:rPr>
          <w:rStyle w:val="Emphasis"/>
          <w:highlight w:val="green"/>
        </w:rPr>
        <w:t>protections, which</w:t>
      </w:r>
      <w:r w:rsidRPr="00AD2F11">
        <w:rPr>
          <w:rStyle w:val="Emphasis"/>
        </w:rPr>
        <w:t xml:space="preserve"> has invited and </w:t>
      </w:r>
      <w:r w:rsidRPr="00AD2F11">
        <w:rPr>
          <w:rStyle w:val="Emphasis"/>
          <w:highlight w:val="green"/>
        </w:rPr>
        <w:t>enabled</w:t>
      </w:r>
      <w:r w:rsidRPr="00AD2F11">
        <w:rPr>
          <w:rStyle w:val="Emphasis"/>
        </w:rPr>
        <w:t xml:space="preserve"> an accumulation of </w:t>
      </w:r>
      <w:r w:rsidRPr="00AD2F11">
        <w:rPr>
          <w:rStyle w:val="Emphasis"/>
          <w:highlight w:val="green"/>
        </w:rPr>
        <w:t>R&amp;D</w:t>
      </w:r>
      <w:r w:rsidRPr="00AD2F11">
        <w:rPr>
          <w:rStyle w:val="Emphasis"/>
        </w:rPr>
        <w:t xml:space="preserve"> investment, infrastructure, and expertise</w:t>
      </w:r>
      <w:r w:rsidRPr="00AD2F11">
        <w:rPr>
          <w:rStyle w:val="StyleUnderline"/>
        </w:rPr>
        <w:t xml:space="preserve"> in the United States</w:t>
      </w:r>
      <w:r w:rsidRPr="00AD2F11">
        <w:rPr>
          <w:sz w:val="12"/>
        </w:rPr>
        <w:t>.</w:t>
      </w:r>
    </w:p>
    <w:p w14:paraId="302D2050" w14:textId="77777777" w:rsidR="000D1ED2" w:rsidRDefault="000D1ED2" w:rsidP="000D1ED2">
      <w:pPr>
        <w:rPr>
          <w:sz w:val="12"/>
        </w:rPr>
      </w:pPr>
      <w:r w:rsidRPr="00AD2F11">
        <w:rPr>
          <w:sz w:val="12"/>
        </w:rPr>
        <w:t xml:space="preserve">The effort to surmount these real impediments to producing, distributing, and injecting vaccines is not made any easier by a symbolic waiver of IP protections—and may be made more difficult. </w:t>
      </w:r>
      <w:r w:rsidRPr="00AD2F11">
        <w:rPr>
          <w:rStyle w:val="StyleUnderline"/>
          <w:highlight w:val="green"/>
        </w:rPr>
        <w:t>The volume of vaccines necessary</w:t>
      </w:r>
      <w:r w:rsidRPr="00AD2F11">
        <w:rPr>
          <w:rStyle w:val="StyleUnderline"/>
        </w:rPr>
        <w:t xml:space="preserve"> to ending the pandemic </w:t>
      </w:r>
      <w:r w:rsidRPr="00AD2F11">
        <w:rPr>
          <w:rStyle w:val="StyleUnderline"/>
          <w:highlight w:val="green"/>
        </w:rPr>
        <w:t>requires</w:t>
      </w:r>
      <w:r w:rsidRPr="00AD2F11">
        <w:rPr>
          <w:rStyle w:val="StyleUnderline"/>
        </w:rPr>
        <w:t xml:space="preserve"> governments and public health officials to coordinate and focus on ra</w:t>
      </w:r>
      <w:r w:rsidRPr="00AD2F11">
        <w:rPr>
          <w:rStyle w:val="StyleUnderline"/>
          <w:highlight w:val="green"/>
        </w:rPr>
        <w:t>mping up the capacity to produce and distribute</w:t>
      </w:r>
      <w:r w:rsidRPr="00AD2F11">
        <w:rPr>
          <w:sz w:val="12"/>
        </w:rPr>
        <w:t xml:space="preserve">, and to safeguard against the squandering of pharmaceutical ingredients by ensuring those inputs are channeled to producers with expertise in manufacturing </w:t>
      </w:r>
      <w:r w:rsidRPr="00AD2F11">
        <w:rPr>
          <w:sz w:val="12"/>
        </w:rPr>
        <w:lastRenderedPageBreak/>
        <w:t xml:space="preserve">and distribution. On the contrary, </w:t>
      </w:r>
      <w:r w:rsidRPr="00AD2F11">
        <w:rPr>
          <w:rStyle w:val="StyleUnderline"/>
          <w:highlight w:val="green"/>
        </w:rPr>
        <w:t>suspending IP p</w:t>
      </w:r>
      <w:r w:rsidRPr="00AD2F11">
        <w:rPr>
          <w:rStyle w:val="StyleUnderline"/>
        </w:rPr>
        <w:t xml:space="preserve">rotection </w:t>
      </w:r>
      <w:r w:rsidRPr="00AD2F11">
        <w:rPr>
          <w:rStyle w:val="StyleUnderline"/>
          <w:highlight w:val="green"/>
        </w:rPr>
        <w:t>might encourage novice firms</w:t>
      </w:r>
      <w:r w:rsidRPr="00AD2F11">
        <w:rPr>
          <w:rStyle w:val="StyleUnderline"/>
        </w:rPr>
        <w:t xml:space="preserve"> with no expertise </w:t>
      </w:r>
      <w:r w:rsidRPr="00AD2F11">
        <w:rPr>
          <w:rStyle w:val="StyleUnderline"/>
          <w:highlight w:val="green"/>
        </w:rPr>
        <w:t>to</w:t>
      </w:r>
      <w:r w:rsidRPr="00AD2F11">
        <w:rPr>
          <w:rStyle w:val="StyleUnderline"/>
        </w:rPr>
        <w:t xml:space="preserve"> end up </w:t>
      </w:r>
      <w:r w:rsidRPr="00AD2F11">
        <w:rPr>
          <w:rStyle w:val="StyleUnderline"/>
          <w:highlight w:val="green"/>
        </w:rPr>
        <w:t>wast</w:t>
      </w:r>
      <w:r w:rsidRPr="00AD2F11">
        <w:rPr>
          <w:rStyle w:val="StyleUnderline"/>
        </w:rPr>
        <w:t xml:space="preserve">ing limited, essential </w:t>
      </w:r>
      <w:r w:rsidRPr="00AD2F11">
        <w:rPr>
          <w:rStyle w:val="StyleUnderline"/>
          <w:highlight w:val="green"/>
        </w:rPr>
        <w:t>ingredients</w:t>
      </w:r>
      <w:r w:rsidRPr="00AD2F11">
        <w:rPr>
          <w:sz w:val="12"/>
        </w:rPr>
        <w:t>.</w:t>
      </w:r>
    </w:p>
    <w:p w14:paraId="4E3D7900" w14:textId="77777777" w:rsidR="000D1ED2" w:rsidRPr="0050407D" w:rsidRDefault="000D1ED2" w:rsidP="000D1ED2">
      <w:pPr>
        <w:rPr>
          <w:sz w:val="12"/>
        </w:rPr>
      </w:pPr>
    </w:p>
    <w:p w14:paraId="2757C9F8" w14:textId="77777777" w:rsidR="000D1ED2" w:rsidRDefault="000D1ED2" w:rsidP="000D1ED2">
      <w:pPr>
        <w:pStyle w:val="Heading4"/>
      </w:pPr>
      <w:r>
        <w:t>Waivers antagonize drug-makers and manufacturers which reduces vaccine production</w:t>
      </w:r>
    </w:p>
    <w:p w14:paraId="6DEC082E" w14:textId="77777777" w:rsidR="000D1ED2" w:rsidRPr="0050407D" w:rsidRDefault="000D1ED2" w:rsidP="000D1ED2">
      <w:pPr>
        <w:rPr>
          <w:rStyle w:val="Style13ptBold"/>
          <w:b w:val="0"/>
          <w:bCs/>
        </w:rPr>
      </w:pPr>
      <w:r>
        <w:rPr>
          <w:rStyle w:val="Style13ptBold"/>
        </w:rPr>
        <w:t xml:space="preserve">Furlong 4/21 </w:t>
      </w:r>
      <w:r w:rsidRPr="0050407D">
        <w:rPr>
          <w:rStyle w:val="Style13ptBold"/>
          <w:b w:val="0"/>
          <w:bCs/>
          <w:sz w:val="16"/>
          <w:szCs w:val="16"/>
        </w:rPr>
        <w:t xml:space="preserve">[(Ashleigh, </w:t>
      </w:r>
      <w:r w:rsidRPr="0050407D">
        <w:rPr>
          <w:bCs/>
          <w:szCs w:val="16"/>
        </w:rPr>
        <w:t>health care reporter for POLITICO, based in London, former reporter at the science policy publication Research Fortnight who covered biomedical research policy</w:t>
      </w:r>
      <w:r w:rsidRPr="0050407D">
        <w:rPr>
          <w:rStyle w:val="Style13ptBold"/>
          <w:b w:val="0"/>
          <w:bCs/>
          <w:sz w:val="16"/>
          <w:szCs w:val="16"/>
        </w:rPr>
        <w:t>) “</w:t>
      </w:r>
      <w:r w:rsidRPr="0050407D">
        <w:rPr>
          <w:szCs w:val="16"/>
        </w:rPr>
        <w:t xml:space="preserve">Why </w:t>
      </w:r>
      <w:r w:rsidRPr="0050407D">
        <w:rPr>
          <w:rStyle w:val="StyleUnderline"/>
        </w:rPr>
        <w:t>waiving patents might not boost global access to coronavirus vaccines</w:t>
      </w:r>
      <w:r w:rsidRPr="0050407D">
        <w:rPr>
          <w:szCs w:val="16"/>
        </w:rPr>
        <w:t>,” Politico EU, 4/21/2021] JL</w:t>
      </w:r>
    </w:p>
    <w:p w14:paraId="1302CBCB" w14:textId="77777777" w:rsidR="000D1ED2" w:rsidRPr="0050407D" w:rsidRDefault="000D1ED2" w:rsidP="000D1ED2">
      <w:pPr>
        <w:rPr>
          <w:sz w:val="12"/>
        </w:rPr>
      </w:pPr>
      <w:r w:rsidRPr="0050407D">
        <w:rPr>
          <w:rStyle w:val="StyleUnderline"/>
        </w:rPr>
        <w:t xml:space="preserve">Lifting IP rules may make it pretty straightforward to make some types of drugs where </w:t>
      </w:r>
      <w:r w:rsidRPr="0050407D">
        <w:rPr>
          <w:rStyle w:val="StyleUnderline"/>
          <w:highlight w:val="green"/>
        </w:rPr>
        <w:t>technology transfer is</w:t>
      </w:r>
      <w:r w:rsidRPr="0050407D">
        <w:rPr>
          <w:rStyle w:val="StyleUnderline"/>
        </w:rPr>
        <w:t xml:space="preserve">n’t </w:t>
      </w:r>
      <w:r w:rsidRPr="0050407D">
        <w:rPr>
          <w:rStyle w:val="StyleUnderline"/>
          <w:highlight w:val="green"/>
        </w:rPr>
        <w:t>important</w:t>
      </w:r>
      <w:r w:rsidRPr="0050407D">
        <w:rPr>
          <w:sz w:val="12"/>
        </w:rPr>
        <w:t xml:space="preserve">, said ‘t </w:t>
      </w:r>
      <w:proofErr w:type="spellStart"/>
      <w:r w:rsidRPr="0050407D">
        <w:rPr>
          <w:sz w:val="12"/>
        </w:rPr>
        <w:t>Hoen</w:t>
      </w:r>
      <w:proofErr w:type="spellEnd"/>
      <w:r w:rsidRPr="0050407D">
        <w:rPr>
          <w:sz w:val="12"/>
        </w:rPr>
        <w:t xml:space="preserve">. For example, during the pandemic, both Hungary and Russia have issued compulsory licenses for </w:t>
      </w:r>
      <w:proofErr w:type="spellStart"/>
      <w:r w:rsidRPr="0050407D">
        <w:rPr>
          <w:sz w:val="12"/>
        </w:rPr>
        <w:t>remdesivir</w:t>
      </w:r>
      <w:proofErr w:type="spellEnd"/>
      <w:r w:rsidRPr="0050407D">
        <w:rPr>
          <w:sz w:val="12"/>
        </w:rPr>
        <w:t xml:space="preserve">, with both countries then producing the drug. But </w:t>
      </w:r>
      <w:r w:rsidRPr="0050407D">
        <w:rPr>
          <w:rStyle w:val="StyleUnderline"/>
        </w:rPr>
        <w:t xml:space="preserve">that’s </w:t>
      </w:r>
      <w:r w:rsidRPr="0050407D">
        <w:rPr>
          <w:rStyle w:val="Emphasis"/>
        </w:rPr>
        <w:t>not true for vaccines</w:t>
      </w:r>
      <w:r w:rsidRPr="0050407D">
        <w:rPr>
          <w:sz w:val="12"/>
        </w:rPr>
        <w:t>. </w:t>
      </w:r>
    </w:p>
    <w:p w14:paraId="6D50E09E" w14:textId="77777777" w:rsidR="000D1ED2" w:rsidRPr="0050407D" w:rsidRDefault="000D1ED2" w:rsidP="000D1ED2">
      <w:pPr>
        <w:rPr>
          <w:sz w:val="12"/>
        </w:rPr>
      </w:pPr>
      <w:r w:rsidRPr="0050407D">
        <w:rPr>
          <w:sz w:val="12"/>
        </w:rPr>
        <w:t xml:space="preserve">A vaccine patent prevents another company from producing the same product. But </w:t>
      </w:r>
      <w:r w:rsidRPr="0050407D">
        <w:rPr>
          <w:rStyle w:val="Emphasis"/>
          <w:highlight w:val="green"/>
        </w:rPr>
        <w:t>even without a patent</w:t>
      </w:r>
      <w:r w:rsidRPr="0050407D">
        <w:rPr>
          <w:rStyle w:val="Emphasis"/>
        </w:rPr>
        <w:t xml:space="preserve"> in the way, </w:t>
      </w:r>
      <w:r w:rsidRPr="0050407D">
        <w:rPr>
          <w:rStyle w:val="Emphasis"/>
          <w:highlight w:val="green"/>
        </w:rPr>
        <w:t>the company</w:t>
      </w:r>
      <w:r w:rsidRPr="0050407D">
        <w:rPr>
          <w:rStyle w:val="Emphasis"/>
        </w:rPr>
        <w:t xml:space="preserve"> </w:t>
      </w:r>
      <w:r w:rsidRPr="0050407D">
        <w:rPr>
          <w:rStyle w:val="Emphasis"/>
          <w:highlight w:val="green"/>
        </w:rPr>
        <w:t>that produced the vaccine holds</w:t>
      </w:r>
      <w:r w:rsidRPr="0050407D">
        <w:rPr>
          <w:rStyle w:val="Emphasis"/>
        </w:rPr>
        <w:t xml:space="preserve"> an </w:t>
      </w:r>
      <w:r w:rsidRPr="0050407D">
        <w:rPr>
          <w:rStyle w:val="Emphasis"/>
          <w:highlight w:val="green"/>
        </w:rPr>
        <w:t>enormous</w:t>
      </w:r>
      <w:r w:rsidRPr="0050407D">
        <w:rPr>
          <w:rStyle w:val="Emphasis"/>
        </w:rPr>
        <w:t xml:space="preserve"> amount of relevant </w:t>
      </w:r>
      <w:r w:rsidRPr="0050407D">
        <w:rPr>
          <w:rStyle w:val="Emphasis"/>
          <w:highlight w:val="green"/>
        </w:rPr>
        <w:t>know-how that it's not going to turn over</w:t>
      </w:r>
      <w:r w:rsidRPr="0050407D">
        <w:rPr>
          <w:rStyle w:val="Emphasis"/>
        </w:rPr>
        <w:t xml:space="preserve"> for free</w:t>
      </w:r>
      <w:r w:rsidRPr="0050407D">
        <w:rPr>
          <w:sz w:val="12"/>
        </w:rPr>
        <w:t xml:space="preserve">. </w:t>
      </w:r>
      <w:proofErr w:type="gramStart"/>
      <w:r w:rsidRPr="0050407D">
        <w:rPr>
          <w:sz w:val="12"/>
        </w:rPr>
        <w:t>So</w:t>
      </w:r>
      <w:proofErr w:type="gramEnd"/>
      <w:r w:rsidRPr="0050407D">
        <w:rPr>
          <w:sz w:val="12"/>
        </w:rPr>
        <w:t xml:space="preserve"> </w:t>
      </w:r>
      <w:r w:rsidRPr="0050407D">
        <w:rPr>
          <w:rStyle w:val="StyleUnderline"/>
        </w:rPr>
        <w:t xml:space="preserve">when </w:t>
      </w:r>
      <w:proofErr w:type="spellStart"/>
      <w:r w:rsidRPr="0050407D">
        <w:rPr>
          <w:rStyle w:val="StyleUnderline"/>
        </w:rPr>
        <w:t>drugmakers</w:t>
      </w:r>
      <w:proofErr w:type="spellEnd"/>
      <w:r w:rsidRPr="0050407D">
        <w:rPr>
          <w:rStyle w:val="StyleUnderline"/>
        </w:rPr>
        <w:t xml:space="preserve"> make deals with other manufacturers to produce their vaccine, they transfer this knowledge along under strict agreements. For example, AstraZeneca reached a licensing agreement with the Serum Institute of India</w:t>
      </w:r>
      <w:r w:rsidRPr="0050407D">
        <w:rPr>
          <w:sz w:val="12"/>
        </w:rPr>
        <w:t xml:space="preserve"> last June that ensured that SII treats AstraZeneca as a priority customer in return for access to the technology behind the Oxford/AstraZeneca vaccine.</w:t>
      </w:r>
    </w:p>
    <w:p w14:paraId="52C5FE3D" w14:textId="77777777" w:rsidR="000D1ED2" w:rsidRPr="0050407D" w:rsidRDefault="000D1ED2" w:rsidP="000D1ED2">
      <w:pPr>
        <w:rPr>
          <w:sz w:val="12"/>
        </w:rPr>
      </w:pPr>
      <w:r w:rsidRPr="0050407D">
        <w:rPr>
          <w:sz w:val="12"/>
        </w:rPr>
        <w:br/>
        <w:t xml:space="preserve">Compulsory licensing may also be an over-hyped solution, aside from removing the possibility of being sued for patent infringement, says Guilherme Cintra, director of innovation policy at the International Federation of Pharmaceutical Manufacturers and Associations, a pharma lobby. </w:t>
      </w:r>
      <w:r w:rsidRPr="0050407D">
        <w:rPr>
          <w:rStyle w:val="StyleUnderline"/>
          <w:highlight w:val="green"/>
        </w:rPr>
        <w:t>It could</w:t>
      </w:r>
      <w:r w:rsidRPr="0050407D">
        <w:rPr>
          <w:rStyle w:val="StyleUnderline"/>
        </w:rPr>
        <w:t xml:space="preserve"> actually </w:t>
      </w:r>
      <w:r w:rsidRPr="0050407D">
        <w:rPr>
          <w:rStyle w:val="StyleUnderline"/>
          <w:highlight w:val="green"/>
        </w:rPr>
        <w:t>be</w:t>
      </w:r>
      <w:r w:rsidRPr="0050407D">
        <w:rPr>
          <w:rStyle w:val="StyleUnderline"/>
        </w:rPr>
        <w:t xml:space="preserve"> "an </w:t>
      </w:r>
      <w:r w:rsidRPr="0050407D">
        <w:rPr>
          <w:rStyle w:val="StyleUnderline"/>
          <w:highlight w:val="green"/>
        </w:rPr>
        <w:t>antagonistic</w:t>
      </w:r>
      <w:r w:rsidRPr="0050407D">
        <w:rPr>
          <w:rStyle w:val="StyleUnderline"/>
        </w:rPr>
        <w:t xml:space="preserve"> move," he added. "In a way </w:t>
      </w:r>
      <w:r w:rsidRPr="0050407D">
        <w:rPr>
          <w:rStyle w:val="StyleUnderline"/>
          <w:highlight w:val="green"/>
        </w:rPr>
        <w:t xml:space="preserve">it </w:t>
      </w:r>
      <w:r w:rsidRPr="0050407D">
        <w:rPr>
          <w:rStyle w:val="Emphasis"/>
          <w:highlight w:val="green"/>
        </w:rPr>
        <w:t xml:space="preserve">removes </w:t>
      </w:r>
      <w:proofErr w:type="gramStart"/>
      <w:r w:rsidRPr="0050407D">
        <w:rPr>
          <w:rStyle w:val="Emphasis"/>
          <w:highlight w:val="green"/>
        </w:rPr>
        <w:t>trust</w:t>
      </w:r>
      <w:r w:rsidRPr="0050407D">
        <w:rPr>
          <w:rStyle w:val="StyleUnderline"/>
          <w:highlight w:val="green"/>
        </w:rPr>
        <w:t>, and</w:t>
      </w:r>
      <w:proofErr w:type="gramEnd"/>
      <w:r w:rsidRPr="0050407D">
        <w:rPr>
          <w:rStyle w:val="StyleUnderline"/>
          <w:highlight w:val="green"/>
        </w:rPr>
        <w:t xml:space="preserve"> </w:t>
      </w:r>
      <w:r w:rsidRPr="0050407D">
        <w:rPr>
          <w:rStyle w:val="Emphasis"/>
          <w:highlight w:val="green"/>
        </w:rPr>
        <w:t>undermines</w:t>
      </w:r>
      <w:r w:rsidRPr="0050407D">
        <w:rPr>
          <w:rStyle w:val="Emphasis"/>
        </w:rPr>
        <w:t xml:space="preserve"> the possibility of </w:t>
      </w:r>
      <w:r w:rsidRPr="0050407D">
        <w:rPr>
          <w:rStyle w:val="Emphasis"/>
          <w:highlight w:val="green"/>
        </w:rPr>
        <w:t>engaging in good faith to build up manufacturing</w:t>
      </w:r>
      <w:r w:rsidRPr="0050407D">
        <w:rPr>
          <w:sz w:val="12"/>
        </w:rPr>
        <w:t>."</w:t>
      </w:r>
    </w:p>
    <w:p w14:paraId="10B75948" w14:textId="77777777" w:rsidR="000D1ED2" w:rsidRPr="0050407D" w:rsidRDefault="000D1ED2" w:rsidP="000D1ED2"/>
    <w:p w14:paraId="64E8E0F1" w14:textId="77777777" w:rsidR="000D1ED2" w:rsidRDefault="000D1ED2" w:rsidP="000D1ED2"/>
    <w:p w14:paraId="550A69D2" w14:textId="71B9A552" w:rsidR="000D1ED2" w:rsidRPr="00E6331C" w:rsidRDefault="007F3B72" w:rsidP="000D1ED2">
      <w:pPr>
        <w:pStyle w:val="Heading4"/>
        <w:rPr>
          <w:u w:val="single"/>
        </w:rPr>
      </w:pPr>
      <w:proofErr w:type="spellStart"/>
      <w:r>
        <w:t>XX</w:t>
      </w:r>
      <w:r w:rsidR="000D1ED2">
        <w:t>The</w:t>
      </w:r>
      <w:proofErr w:type="spellEnd"/>
      <w:r w:rsidR="000D1ED2">
        <w:t xml:space="preserve"> plan alienates pharma companies and doesn’t solve </w:t>
      </w:r>
      <w:r w:rsidR="000D1ED2" w:rsidRPr="00E6331C">
        <w:rPr>
          <w:u w:val="single"/>
        </w:rPr>
        <w:t xml:space="preserve">lack of vaccine purchasing </w:t>
      </w:r>
    </w:p>
    <w:p w14:paraId="0B8A8930" w14:textId="77777777" w:rsidR="000D1ED2" w:rsidRPr="00E6331C" w:rsidRDefault="000D1ED2" w:rsidP="000D1ED2">
      <w:pPr>
        <w:rPr>
          <w:rStyle w:val="Style13ptBold"/>
          <w:b w:val="0"/>
          <w:bCs/>
        </w:rPr>
      </w:pPr>
      <w:r>
        <w:rPr>
          <w:rStyle w:val="Style13ptBold"/>
        </w:rPr>
        <w:t xml:space="preserve">Glassman 5/6 </w:t>
      </w:r>
      <w:r w:rsidRPr="00E6331C">
        <w:rPr>
          <w:rStyle w:val="Style13ptBold"/>
          <w:b w:val="0"/>
          <w:bCs/>
          <w:sz w:val="16"/>
          <w:szCs w:val="16"/>
        </w:rPr>
        <w:t xml:space="preserve">[(Amanda, </w:t>
      </w:r>
      <w:r w:rsidRPr="00E6331C">
        <w:rPr>
          <w:bCs/>
          <w:szCs w:val="16"/>
        </w:rPr>
        <w:t>executive vice president and senior fellow at the Center for Global Development, research focuses on priority-setting, resource allocation and value for money in global health, former director for global health policy at the Center from 2010 to 2016, former deputy director of the Global Health Financing Initiative at Brookings and carried out policy research on aid effectiveness and domestic financing issues in the health sector in low-income countries, MSc from the Harvard School of Public Health</w:t>
      </w:r>
      <w:r w:rsidRPr="00E6331C">
        <w:rPr>
          <w:rStyle w:val="Style13ptBold"/>
          <w:b w:val="0"/>
          <w:bCs/>
          <w:sz w:val="16"/>
          <w:szCs w:val="16"/>
        </w:rPr>
        <w:t>) “</w:t>
      </w:r>
      <w:r w:rsidRPr="00E6331C">
        <w:rPr>
          <w:szCs w:val="16"/>
        </w:rPr>
        <w:t xml:space="preserve">Big Pharma Is Not the Tobacco Industry,” </w:t>
      </w:r>
      <w:proofErr w:type="spellStart"/>
      <w:r w:rsidRPr="00E6331C">
        <w:rPr>
          <w:szCs w:val="16"/>
        </w:rPr>
        <w:t>Barrons</w:t>
      </w:r>
      <w:proofErr w:type="spellEnd"/>
      <w:r w:rsidRPr="00E6331C">
        <w:rPr>
          <w:szCs w:val="16"/>
        </w:rPr>
        <w:t>, 5/6/2021] JL</w:t>
      </w:r>
    </w:p>
    <w:p w14:paraId="5CBDBF7E" w14:textId="77777777" w:rsidR="000D1ED2" w:rsidRPr="00E6331C" w:rsidRDefault="000D1ED2" w:rsidP="000D1ED2">
      <w:pPr>
        <w:rPr>
          <w:sz w:val="12"/>
        </w:rPr>
      </w:pPr>
      <w:r w:rsidRPr="00E6331C">
        <w:rPr>
          <w:sz w:val="12"/>
        </w:rPr>
        <w:t xml:space="preserve">In fact, several of them did just that in the pandemic: invested their own money to develop patented manufacturing technologies in record time. Those technologies are literally saving the world right now. Public funding supported research and development, but </w:t>
      </w:r>
      <w:r w:rsidRPr="00E6331C">
        <w:rPr>
          <w:rStyle w:val="StyleUnderline"/>
        </w:rPr>
        <w:t>companies also brought their own proprietary ingenuity and private investments to bear toward solving the world’s singular, collective challenge. Their reward should be astronomical given the insane scale of the health and economic benefits</w:t>
      </w:r>
      <w:r w:rsidRPr="00E6331C">
        <w:rPr>
          <w:sz w:val="12"/>
        </w:rPr>
        <w:t xml:space="preserve"> these highly efficacious vaccines produce every day. </w:t>
      </w:r>
      <w:r w:rsidRPr="00E6331C">
        <w:rPr>
          <w:rStyle w:val="Emphasis"/>
          <w:highlight w:val="green"/>
        </w:rPr>
        <w:t>Market incentives</w:t>
      </w:r>
      <w:r w:rsidRPr="00E6331C">
        <w:rPr>
          <w:rStyle w:val="Emphasis"/>
        </w:rPr>
        <w:t xml:space="preserve"> sent a </w:t>
      </w:r>
      <w:r w:rsidRPr="00E6331C">
        <w:rPr>
          <w:rStyle w:val="Emphasis"/>
          <w:highlight w:val="green"/>
        </w:rPr>
        <w:t>clear signal that further</w:t>
      </w:r>
      <w:r w:rsidRPr="00E6331C">
        <w:rPr>
          <w:rStyle w:val="Emphasis"/>
        </w:rPr>
        <w:t xml:space="preserve"> needed </w:t>
      </w:r>
      <w:r w:rsidRPr="00E6331C">
        <w:rPr>
          <w:rStyle w:val="Emphasis"/>
          <w:highlight w:val="green"/>
        </w:rPr>
        <w:t>innovation</w:t>
      </w:r>
      <w:r w:rsidRPr="00E6331C">
        <w:rPr>
          <w:rStyle w:val="Emphasis"/>
        </w:rPr>
        <w:t>—</w:t>
      </w:r>
      <w:r w:rsidRPr="00E6331C">
        <w:rPr>
          <w:rStyle w:val="Emphasis"/>
          <w:highlight w:val="green"/>
        </w:rPr>
        <w:t>greater efficacy, single doses,</w:t>
      </w:r>
      <w:r w:rsidRPr="00E6331C">
        <w:rPr>
          <w:rStyle w:val="Emphasis"/>
        </w:rPr>
        <w:t xml:space="preserve"> more-</w:t>
      </w:r>
      <w:r w:rsidRPr="00E6331C">
        <w:rPr>
          <w:rStyle w:val="Emphasis"/>
          <w:highlight w:val="green"/>
        </w:rPr>
        <w:t>rapid manufacturing, updated formulations</w:t>
      </w:r>
      <w:r w:rsidRPr="00E6331C">
        <w:rPr>
          <w:rStyle w:val="Emphasis"/>
        </w:rPr>
        <w:t xml:space="preserve">, fast </w:t>
      </w:r>
      <w:r w:rsidRPr="00E6331C">
        <w:rPr>
          <w:rStyle w:val="Emphasis"/>
          <w:highlight w:val="green"/>
        </w:rPr>
        <w:t>boosters</w:t>
      </w:r>
      <w:r w:rsidRPr="00E6331C">
        <w:rPr>
          <w:rStyle w:val="Emphasis"/>
        </w:rPr>
        <w:t>, and others—</w:t>
      </w:r>
      <w:r w:rsidRPr="00E6331C">
        <w:rPr>
          <w:rStyle w:val="Emphasis"/>
          <w:highlight w:val="green"/>
        </w:rPr>
        <w:t>would be richly rewarded</w:t>
      </w:r>
      <w:r w:rsidRPr="00E6331C">
        <w:rPr>
          <w:sz w:val="12"/>
        </w:rPr>
        <w:t xml:space="preserve">. Market incentives could also have been used to lubricate supply lines and buy vaccines on behalf of the entire world; </w:t>
      </w:r>
      <w:r w:rsidRPr="00E6331C">
        <w:rPr>
          <w:rStyle w:val="StyleUnderline"/>
        </w:rPr>
        <w:t>with enough money, incredible things can happen</w:t>
      </w:r>
      <w:r w:rsidRPr="00E6331C">
        <w:rPr>
          <w:sz w:val="12"/>
        </w:rPr>
        <w:t>.</w:t>
      </w:r>
    </w:p>
    <w:p w14:paraId="7668226E" w14:textId="77777777" w:rsidR="000D1ED2" w:rsidRPr="00E6331C" w:rsidRDefault="000D1ED2" w:rsidP="000D1ED2">
      <w:pPr>
        <w:rPr>
          <w:sz w:val="12"/>
        </w:rPr>
      </w:pPr>
      <w:r w:rsidRPr="00E6331C">
        <w:rPr>
          <w:sz w:val="12"/>
        </w:rPr>
        <w:lastRenderedPageBreak/>
        <w:t xml:space="preserve">But </w:t>
      </w:r>
      <w:r w:rsidRPr="00E6331C">
        <w:rPr>
          <w:rStyle w:val="StyleUnderline"/>
        </w:rPr>
        <w:t xml:space="preserve">activist lobbying </w:t>
      </w:r>
      <w:r w:rsidRPr="00E6331C">
        <w:rPr>
          <w:rStyle w:val="StyleUnderline"/>
          <w:highlight w:val="green"/>
        </w:rPr>
        <w:t>to waive patents</w:t>
      </w:r>
      <w:r w:rsidRPr="00E6331C">
        <w:rPr>
          <w:sz w:val="12"/>
        </w:rPr>
        <w:t>—a move the Biden administration endorsed yesterday—</w:t>
      </w:r>
      <w:r w:rsidRPr="00E6331C">
        <w:rPr>
          <w:rStyle w:val="StyleUnderline"/>
          <w:highlight w:val="green"/>
        </w:rPr>
        <w:t>sends</w:t>
      </w:r>
      <w:r w:rsidRPr="00E6331C">
        <w:rPr>
          <w:rStyle w:val="StyleUnderline"/>
        </w:rPr>
        <w:t xml:space="preserve"> exactly </w:t>
      </w:r>
      <w:r w:rsidRPr="00E6331C">
        <w:rPr>
          <w:rStyle w:val="StyleUnderline"/>
          <w:highlight w:val="green"/>
        </w:rPr>
        <w:t>the opposite signal</w:t>
      </w:r>
      <w:r w:rsidRPr="00E6331C">
        <w:rPr>
          <w:rStyle w:val="StyleUnderline"/>
        </w:rPr>
        <w:t xml:space="preserve">. It says that the most important, valuable </w:t>
      </w:r>
      <w:r w:rsidRPr="00E6331C">
        <w:rPr>
          <w:rStyle w:val="StyleUnderline"/>
          <w:highlight w:val="green"/>
        </w:rPr>
        <w:t>innovations will be penalized</w:t>
      </w:r>
      <w:r w:rsidRPr="00E6331C">
        <w:rPr>
          <w:rStyle w:val="StyleUnderline"/>
        </w:rPr>
        <w:t>, not rewarded. It tells innovators, don’t bother attacking the most important global problems</w:t>
      </w:r>
      <w:r w:rsidRPr="00E6331C">
        <w:rPr>
          <w:sz w:val="12"/>
        </w:rPr>
        <w:t>; instead, throw your investment dollars at the next treatment for erectile disfunction, which will surely earn you a steady return with far less agita.</w:t>
      </w:r>
    </w:p>
    <w:p w14:paraId="13FDD81D" w14:textId="77777777" w:rsidR="000D1ED2" w:rsidRPr="00E6331C" w:rsidRDefault="000D1ED2" w:rsidP="000D1ED2">
      <w:pPr>
        <w:rPr>
          <w:sz w:val="12"/>
          <w:szCs w:val="12"/>
        </w:rPr>
      </w:pPr>
      <w:r w:rsidRPr="00E6331C">
        <w:rPr>
          <w:sz w:val="12"/>
          <w:szCs w:val="12"/>
        </w:rPr>
        <w:t>It is worth going back to first principles. What problem are we trying to solve? We have highly efficacious vaccines that we would like to get out to the entire world as quickly as possible to minimize preventable disease and deaths, address atrocious inequities, and enable the reopening of society, trade, and commerce. Hundreds of millions of people have been plunged into poverty over the past year; in the developing world, the pandemic is just getting started.</w:t>
      </w:r>
    </w:p>
    <w:p w14:paraId="0C5897A5" w14:textId="77777777" w:rsidR="000D1ED2" w:rsidRPr="00E6331C" w:rsidRDefault="000D1ED2" w:rsidP="000D1ED2">
      <w:pPr>
        <w:rPr>
          <w:sz w:val="12"/>
        </w:rPr>
      </w:pPr>
      <w:r w:rsidRPr="00E6331C">
        <w:rPr>
          <w:sz w:val="12"/>
        </w:rPr>
        <w:t xml:space="preserve">What is the quickest way to get this done? Vaccine manufacturing is not just a recipe; </w:t>
      </w:r>
      <w:r w:rsidRPr="00E6331C">
        <w:rPr>
          <w:rStyle w:val="StyleUnderline"/>
          <w:highlight w:val="green"/>
        </w:rPr>
        <w:t>if you attack</w:t>
      </w:r>
      <w:r w:rsidRPr="00E6331C">
        <w:rPr>
          <w:rStyle w:val="StyleUnderline"/>
        </w:rPr>
        <w:t xml:space="preserve"> and undermine the </w:t>
      </w:r>
      <w:r w:rsidRPr="00E6331C">
        <w:rPr>
          <w:rStyle w:val="StyleUnderline"/>
          <w:highlight w:val="green"/>
        </w:rPr>
        <w:t>companies that have the know-how, do you</w:t>
      </w:r>
      <w:r w:rsidRPr="00E6331C">
        <w:rPr>
          <w:rStyle w:val="StyleUnderline"/>
        </w:rPr>
        <w:t xml:space="preserve"> really </w:t>
      </w:r>
      <w:r w:rsidRPr="00E6331C">
        <w:rPr>
          <w:rStyle w:val="StyleUnderline"/>
          <w:highlight w:val="green"/>
        </w:rPr>
        <w:t>expect they’ll be eager to help</w:t>
      </w:r>
      <w:r w:rsidRPr="00E6331C">
        <w:rPr>
          <w:rStyle w:val="StyleUnderline"/>
        </w:rPr>
        <w:t xml:space="preserve"> you set up manufacturing elsewhere?</w:t>
      </w:r>
      <w:r w:rsidRPr="00E6331C">
        <w:rPr>
          <w:sz w:val="12"/>
        </w:rPr>
        <w:t xml:space="preserve"> Is the plan to march into Pfizer and force its staff to redeploy to Costa Rica to build a new factory? </w:t>
      </w:r>
      <w:r w:rsidRPr="00E6331C">
        <w:rPr>
          <w:rStyle w:val="StyleUnderline"/>
        </w:rPr>
        <w:t xml:space="preserve">Do the U.S. administration or activists care that </w:t>
      </w:r>
      <w:r w:rsidRPr="00E6331C">
        <w:rPr>
          <w:rStyle w:val="Emphasis"/>
          <w:highlight w:val="green"/>
        </w:rPr>
        <w:t>this decision could take years to negotiate</w:t>
      </w:r>
      <w:r w:rsidRPr="00E6331C">
        <w:rPr>
          <w:rStyle w:val="Emphasis"/>
        </w:rPr>
        <w:t xml:space="preserve"> at the World Trade Organization</w:t>
      </w:r>
      <w:r w:rsidRPr="00E6331C">
        <w:rPr>
          <w:rStyle w:val="StyleUnderline"/>
        </w:rPr>
        <w:t xml:space="preserve">, and will likely be litigated for years thereafter? Does it make sense to </w:t>
      </w:r>
      <w:r w:rsidRPr="00E6331C">
        <w:rPr>
          <w:rStyle w:val="Emphasis"/>
          <w:highlight w:val="green"/>
        </w:rPr>
        <w:t>eliminate</w:t>
      </w:r>
      <w:r w:rsidRPr="00E6331C">
        <w:rPr>
          <w:rStyle w:val="Emphasis"/>
        </w:rPr>
        <w:t xml:space="preserve"> the </w:t>
      </w:r>
      <w:r w:rsidRPr="00E6331C">
        <w:rPr>
          <w:rStyle w:val="Emphasis"/>
          <w:highlight w:val="green"/>
        </w:rPr>
        <w:t>incentive</w:t>
      </w:r>
      <w:r w:rsidRPr="00E6331C">
        <w:rPr>
          <w:rStyle w:val="Emphasis"/>
        </w:rPr>
        <w:t xml:space="preserve"> for private companies </w:t>
      </w:r>
      <w:r w:rsidRPr="00E6331C">
        <w:rPr>
          <w:rStyle w:val="Emphasis"/>
          <w:highlight w:val="green"/>
        </w:rPr>
        <w:t>to invest in vaccine R&amp;D</w:t>
      </w:r>
      <w:r w:rsidRPr="00E6331C">
        <w:rPr>
          <w:rStyle w:val="StyleUnderline"/>
        </w:rPr>
        <w:t xml:space="preserve"> or in the response to the next health emergency?</w:t>
      </w:r>
      <w:r w:rsidRPr="00E6331C">
        <w:rPr>
          <w:sz w:val="12"/>
        </w:rPr>
        <w:t xml:space="preserve"> And if the patent waiver is only temporary and building a factory takes months or years, will anyone bother to do so, even if they could?</w:t>
      </w:r>
    </w:p>
    <w:p w14:paraId="3DBE56E1" w14:textId="77777777" w:rsidR="000D1ED2" w:rsidRPr="00E6331C" w:rsidRDefault="000D1ED2" w:rsidP="000D1ED2">
      <w:pPr>
        <w:rPr>
          <w:sz w:val="12"/>
          <w:szCs w:val="12"/>
        </w:rPr>
      </w:pPr>
      <w:r w:rsidRPr="00E6331C">
        <w:rPr>
          <w:sz w:val="12"/>
          <w:szCs w:val="12"/>
        </w:rPr>
        <w:t>No, none of it makes sense. Worse still, we could solve the policy problem more easily by harnessing market incentives for the global good by ponying up cash to vaccinate the entire world. No confiscation necessary.</w:t>
      </w:r>
    </w:p>
    <w:p w14:paraId="4A17C995" w14:textId="77777777" w:rsidR="000D1ED2" w:rsidRPr="00E6331C" w:rsidRDefault="000D1ED2" w:rsidP="000D1ED2">
      <w:pPr>
        <w:rPr>
          <w:sz w:val="12"/>
        </w:rPr>
      </w:pPr>
      <w:r w:rsidRPr="00E6331C">
        <w:rPr>
          <w:sz w:val="12"/>
        </w:rPr>
        <w:t xml:space="preserve">The big problem is that </w:t>
      </w:r>
      <w:r w:rsidRPr="00E6331C">
        <w:rPr>
          <w:rStyle w:val="Emphasis"/>
          <w:highlight w:val="green"/>
        </w:rPr>
        <w:t>countries have not bought enough vaccine</w:t>
      </w:r>
      <w:r w:rsidRPr="00E6331C">
        <w:rPr>
          <w:rStyle w:val="StyleUnderline"/>
        </w:rPr>
        <w:t xml:space="preserve"> to inoculate most of their populations. </w:t>
      </w:r>
      <w:proofErr w:type="spellStart"/>
      <w:r w:rsidRPr="00E6331C">
        <w:rPr>
          <w:rStyle w:val="StyleUnderline"/>
          <w:highlight w:val="green"/>
        </w:rPr>
        <w:t>Covax</w:t>
      </w:r>
      <w:proofErr w:type="spellEnd"/>
      <w:r w:rsidRPr="00E6331C">
        <w:rPr>
          <w:rStyle w:val="StyleUnderline"/>
        </w:rPr>
        <w:t xml:space="preserve">, buying on behalf of 91 lower-income countries, is only collecting enough funding to </w:t>
      </w:r>
      <w:r w:rsidRPr="00E6331C">
        <w:rPr>
          <w:rStyle w:val="StyleUnderline"/>
          <w:highlight w:val="green"/>
        </w:rPr>
        <w:t>cover 20% of their population</w:t>
      </w:r>
      <w:r w:rsidRPr="00E6331C">
        <w:rPr>
          <w:rStyle w:val="StyleUnderline"/>
        </w:rPr>
        <w:t xml:space="preserve">. In many parts of the world, such as </w:t>
      </w:r>
      <w:r w:rsidRPr="00E6331C">
        <w:rPr>
          <w:rStyle w:val="StyleUnderline"/>
          <w:highlight w:val="green"/>
        </w:rPr>
        <w:t>the Middle East,</w:t>
      </w:r>
      <w:r w:rsidRPr="00E6331C">
        <w:rPr>
          <w:rStyle w:val="StyleUnderline"/>
        </w:rPr>
        <w:t xml:space="preserve"> sub-Saharan </w:t>
      </w:r>
      <w:r w:rsidRPr="00E6331C">
        <w:rPr>
          <w:rStyle w:val="StyleUnderline"/>
          <w:highlight w:val="green"/>
        </w:rPr>
        <w:t>Africa and</w:t>
      </w:r>
      <w:r w:rsidRPr="00E6331C">
        <w:rPr>
          <w:rStyle w:val="StyleUnderline"/>
        </w:rPr>
        <w:t xml:space="preserve"> some countries in </w:t>
      </w:r>
      <w:r w:rsidRPr="00E6331C">
        <w:rPr>
          <w:rStyle w:val="StyleUnderline"/>
          <w:highlight w:val="green"/>
        </w:rPr>
        <w:t>Latin America</w:t>
      </w:r>
      <w:r w:rsidRPr="00E6331C">
        <w:rPr>
          <w:rStyle w:val="StyleUnderline"/>
        </w:rPr>
        <w:t xml:space="preserve">, we </w:t>
      </w:r>
      <w:r w:rsidRPr="00E6331C">
        <w:rPr>
          <w:rStyle w:val="StyleUnderline"/>
          <w:highlight w:val="green"/>
        </w:rPr>
        <w:t>see</w:t>
      </w:r>
      <w:r w:rsidRPr="00E6331C">
        <w:rPr>
          <w:rStyle w:val="StyleUnderline"/>
        </w:rPr>
        <w:t xml:space="preserve"> very </w:t>
      </w:r>
      <w:r w:rsidRPr="00E6331C">
        <w:rPr>
          <w:rStyle w:val="StyleUnderline"/>
          <w:highlight w:val="green"/>
        </w:rPr>
        <w:t>low</w:t>
      </w:r>
      <w:r w:rsidRPr="00E6331C">
        <w:rPr>
          <w:rStyle w:val="StyleUnderline"/>
        </w:rPr>
        <w:t xml:space="preserve"> levels of vaccine </w:t>
      </w:r>
      <w:proofErr w:type="spellStart"/>
      <w:r w:rsidRPr="00E6331C">
        <w:rPr>
          <w:rStyle w:val="StyleUnderline"/>
          <w:highlight w:val="green"/>
        </w:rPr>
        <w:t>prepurchasing</w:t>
      </w:r>
      <w:proofErr w:type="spellEnd"/>
      <w:r w:rsidRPr="00E6331C">
        <w:rPr>
          <w:sz w:val="12"/>
        </w:rPr>
        <w:t xml:space="preserve">. We have seen this week that the government of India had not ordered enough vaccine to cover its own population, for example, resulting in export bans on its domestic vaccine manufacturers; nor has it approved the Pfizer vaccine. Our collective focus instead must be to make the market: to set up advance purchase agreements to establish demand via country cooperation, </w:t>
      </w:r>
      <w:proofErr w:type="spellStart"/>
      <w:r w:rsidRPr="00E6331C">
        <w:rPr>
          <w:sz w:val="12"/>
        </w:rPr>
        <w:t>Covax</w:t>
      </w:r>
      <w:proofErr w:type="spellEnd"/>
      <w:r w:rsidRPr="00E6331C">
        <w:rPr>
          <w:sz w:val="12"/>
        </w:rPr>
        <w:t>, and the multilateral development banks.</w:t>
      </w:r>
    </w:p>
    <w:p w14:paraId="28D90055" w14:textId="1FCE80EC" w:rsidR="000D1ED2" w:rsidRDefault="000D1ED2" w:rsidP="000D1ED2">
      <w:pPr>
        <w:pStyle w:val="Heading3"/>
      </w:pPr>
      <w:r>
        <w:lastRenderedPageBreak/>
        <w:t xml:space="preserve">Adv - </w:t>
      </w:r>
      <w:r>
        <w:t>WTO Cred</w:t>
      </w:r>
    </w:p>
    <w:p w14:paraId="27EE8410" w14:textId="77777777" w:rsidR="000D1ED2" w:rsidRPr="00FE51A3" w:rsidRDefault="000D1ED2" w:rsidP="000D1ED2">
      <w:pPr>
        <w:pStyle w:val="Heading4"/>
        <w:rPr>
          <w:rFonts w:asciiTheme="majorHAnsi" w:hAnsiTheme="majorHAnsi" w:cstheme="majorHAnsi"/>
        </w:rPr>
      </w:pPr>
      <w:r w:rsidRPr="00FE51A3">
        <w:rPr>
          <w:rFonts w:asciiTheme="majorHAnsi" w:hAnsiTheme="majorHAnsi" w:cstheme="majorHAnsi"/>
        </w:rPr>
        <w:t xml:space="preserve">The US has </w:t>
      </w:r>
      <w:r w:rsidRPr="00FE51A3">
        <w:rPr>
          <w:rFonts w:asciiTheme="majorHAnsi" w:hAnsiTheme="majorHAnsi" w:cstheme="majorHAnsi"/>
          <w:u w:val="single"/>
        </w:rPr>
        <w:t>structurally undermined</w:t>
      </w:r>
      <w:r w:rsidRPr="00FE51A3">
        <w:rPr>
          <w:rFonts w:asciiTheme="majorHAnsi" w:hAnsiTheme="majorHAnsi" w:cstheme="majorHAnsi"/>
        </w:rPr>
        <w:t xml:space="preserve"> WTO legitimacy</w:t>
      </w:r>
      <w:r>
        <w:rPr>
          <w:rFonts w:asciiTheme="majorHAnsi" w:hAnsiTheme="majorHAnsi" w:cstheme="majorHAnsi"/>
        </w:rPr>
        <w:t xml:space="preserve"> – every WTO ruling gets vetoed</w:t>
      </w:r>
    </w:p>
    <w:p w14:paraId="044D22B9" w14:textId="77777777" w:rsidR="000D1ED2" w:rsidRPr="00FE51A3" w:rsidRDefault="000D1ED2" w:rsidP="000D1ED2">
      <w:pPr>
        <w:rPr>
          <w:rStyle w:val="Style13ptBold"/>
          <w:rFonts w:asciiTheme="majorHAnsi" w:hAnsiTheme="majorHAnsi" w:cstheme="majorHAnsi"/>
          <w:b w:val="0"/>
          <w:bCs/>
          <w:sz w:val="16"/>
          <w:szCs w:val="16"/>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2/22 </w:t>
      </w:r>
      <w:r w:rsidRPr="00FE51A3">
        <w:rPr>
          <w:rStyle w:val="Style13ptBold"/>
          <w:rFonts w:asciiTheme="majorHAnsi" w:hAnsiTheme="majorHAnsi" w:cstheme="majorHAnsi"/>
          <w:b w:val="0"/>
          <w:bCs/>
          <w:sz w:val="16"/>
          <w:szCs w:val="16"/>
        </w:rPr>
        <w:t xml:space="preserve">[(Bryce, reporter for Bloomberg Economics based in </w:t>
      </w:r>
      <w:r w:rsidRPr="00FE51A3">
        <w:rPr>
          <w:rFonts w:asciiTheme="majorHAnsi" w:hAnsiTheme="majorHAnsi" w:cstheme="majorHAnsi"/>
          <w:bCs/>
          <w:szCs w:val="16"/>
        </w:rPr>
        <w:t>Geneva, Switzerland, has been published in Bloomberg, the Washington Times, United Press International and National Public Radio</w:t>
      </w:r>
      <w:r w:rsidRPr="00FE51A3">
        <w:rPr>
          <w:rStyle w:val="Style13ptBold"/>
          <w:rFonts w:asciiTheme="majorHAnsi" w:hAnsiTheme="majorHAnsi" w:cstheme="majorHAnsi"/>
          <w:b w:val="0"/>
          <w:bCs/>
          <w:sz w:val="16"/>
          <w:szCs w:val="16"/>
        </w:rPr>
        <w:t>) “</w:t>
      </w:r>
      <w:r w:rsidRPr="00FE51A3">
        <w:rPr>
          <w:rFonts w:asciiTheme="majorHAnsi" w:hAnsiTheme="majorHAnsi" w:cstheme="majorHAnsi"/>
          <w:szCs w:val="16"/>
        </w:rPr>
        <w:t>Biden Picks Up Where Trump Left Off in Hard-Line Stances at WTO,” Bloomberg, 2/22/2021] TDI</w:t>
      </w:r>
    </w:p>
    <w:p w14:paraId="1E39BC92" w14:textId="77777777" w:rsidR="000D1ED2" w:rsidRPr="00FE51A3" w:rsidRDefault="000D1ED2" w:rsidP="000D1ED2">
      <w:pPr>
        <w:rPr>
          <w:rFonts w:asciiTheme="majorHAnsi" w:hAnsiTheme="majorHAnsi" w:cstheme="majorHAnsi"/>
          <w:sz w:val="12"/>
        </w:rPr>
      </w:pPr>
      <w:r w:rsidRPr="00FE51A3">
        <w:rPr>
          <w:rFonts w:asciiTheme="majorHAnsi" w:hAnsiTheme="majorHAnsi" w:cstheme="majorHAnsi"/>
          <w:sz w:val="12"/>
        </w:rPr>
        <w:t xml:space="preserve">President Joe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’s </w:t>
      </w:r>
      <w:r w:rsidRPr="00FE51A3">
        <w:rPr>
          <w:rStyle w:val="StyleUnderline"/>
          <w:rFonts w:asciiTheme="majorHAnsi" w:hAnsiTheme="majorHAnsi" w:cstheme="majorHAnsi"/>
          <w:highlight w:val="green"/>
        </w:rPr>
        <w:t>administration dashed hopes for a softer approach to the W</w:t>
      </w:r>
      <w:r w:rsidRPr="00FE51A3">
        <w:rPr>
          <w:rStyle w:val="StyleUnderline"/>
          <w:rFonts w:asciiTheme="majorHAnsi" w:hAnsiTheme="majorHAnsi" w:cstheme="majorHAnsi"/>
        </w:rPr>
        <w:t xml:space="preserve">orld </w:t>
      </w:r>
      <w:r w:rsidRPr="00FE51A3">
        <w:rPr>
          <w:rStyle w:val="StyleUnderline"/>
          <w:rFonts w:asciiTheme="majorHAnsi" w:hAnsiTheme="majorHAnsi" w:cstheme="majorHAnsi"/>
          <w:highlight w:val="green"/>
        </w:rPr>
        <w:t>T</w:t>
      </w:r>
      <w:r w:rsidRPr="00FE51A3">
        <w:rPr>
          <w:rStyle w:val="StyleUnderline"/>
          <w:rFonts w:asciiTheme="majorHAnsi" w:hAnsiTheme="majorHAnsi" w:cstheme="majorHAnsi"/>
        </w:rPr>
        <w:t xml:space="preserve">rade </w:t>
      </w:r>
      <w:r w:rsidRPr="00FE51A3">
        <w:rPr>
          <w:rStyle w:val="StyleUnderline"/>
          <w:rFonts w:asciiTheme="majorHAnsi" w:hAnsiTheme="majorHAnsi" w:cstheme="majorHAnsi"/>
          <w:highlight w:val="green"/>
        </w:rPr>
        <w:t>O</w:t>
      </w:r>
      <w:r w:rsidRPr="00FE51A3">
        <w:rPr>
          <w:rStyle w:val="StyleUnderline"/>
          <w:rFonts w:asciiTheme="majorHAnsi" w:hAnsiTheme="majorHAnsi" w:cstheme="majorHAnsi"/>
        </w:rPr>
        <w:t xml:space="preserve">rganization by pursuing a pair of his predecessor’s strategies that critics say risk </w:t>
      </w:r>
      <w:r w:rsidRPr="00FE51A3">
        <w:rPr>
          <w:rStyle w:val="Emphasis"/>
          <w:rFonts w:asciiTheme="majorHAnsi" w:hAnsiTheme="majorHAnsi" w:cstheme="majorHAnsi"/>
          <w:highlight w:val="green"/>
        </w:rPr>
        <w:t>undermining the international trading system</w:t>
      </w:r>
      <w:r w:rsidRPr="00FE51A3">
        <w:rPr>
          <w:rFonts w:asciiTheme="majorHAnsi" w:hAnsiTheme="majorHAnsi" w:cstheme="majorHAnsi"/>
          <w:sz w:val="12"/>
        </w:rPr>
        <w:t>.</w:t>
      </w:r>
    </w:p>
    <w:p w14:paraId="2803EAB5" w14:textId="77777777" w:rsidR="000D1ED2" w:rsidRPr="00FE51A3" w:rsidRDefault="000D1ED2" w:rsidP="000D1ED2">
      <w:pPr>
        <w:rPr>
          <w:rFonts w:asciiTheme="majorHAnsi" w:hAnsiTheme="majorHAnsi" w:cstheme="majorHAnsi"/>
          <w:sz w:val="12"/>
        </w:rPr>
      </w:pPr>
      <w:r w:rsidRPr="00FE51A3">
        <w:rPr>
          <w:rStyle w:val="StyleUnderline"/>
          <w:rFonts w:asciiTheme="majorHAnsi" w:hAnsiTheme="majorHAnsi" w:cstheme="majorHAnsi"/>
          <w:highlight w:val="green"/>
        </w:rPr>
        <w:t>The U.S. delegation</w:t>
      </w:r>
      <w:r w:rsidRPr="00FE51A3">
        <w:rPr>
          <w:rFonts w:asciiTheme="majorHAnsi" w:hAnsiTheme="majorHAnsi" w:cstheme="majorHAnsi"/>
          <w:sz w:val="12"/>
        </w:rPr>
        <w:t xml:space="preserve"> to the WTO, in a statement Monday obtained by Bloomberg, </w:t>
      </w:r>
      <w:r w:rsidRPr="00FE51A3">
        <w:rPr>
          <w:rStyle w:val="StyleUnderline"/>
          <w:rFonts w:asciiTheme="majorHAnsi" w:hAnsiTheme="majorHAnsi" w:cstheme="majorHAnsi"/>
          <w:highlight w:val="green"/>
        </w:rPr>
        <w:t>backed the Trump</w:t>
      </w:r>
      <w:r w:rsidRPr="00FE51A3">
        <w:rPr>
          <w:rStyle w:val="StyleUnderline"/>
          <w:rFonts w:asciiTheme="majorHAnsi" w:hAnsiTheme="majorHAnsi" w:cstheme="majorHAnsi"/>
        </w:rPr>
        <w:t xml:space="preserve"> administration’s </w:t>
      </w:r>
      <w:r w:rsidRPr="00FE51A3">
        <w:rPr>
          <w:rStyle w:val="StyleUnderline"/>
          <w:rFonts w:asciiTheme="majorHAnsi" w:hAnsiTheme="majorHAnsi" w:cstheme="majorHAnsi"/>
          <w:highlight w:val="green"/>
        </w:rPr>
        <w:t>decision to label Hong Kong exports as “Made in China” and said the WTO had no right to mediate</w:t>
      </w:r>
      <w:r w:rsidRPr="00FE51A3">
        <w:rPr>
          <w:rStyle w:val="StyleUnderline"/>
          <w:rFonts w:asciiTheme="majorHAnsi" w:hAnsiTheme="majorHAnsi" w:cstheme="majorHAnsi"/>
        </w:rPr>
        <w:t xml:space="preserve"> the matter because the organization’s rules permit countries to take any action to protect their “essential security interests</w:t>
      </w:r>
      <w:r w:rsidRPr="00FE51A3">
        <w:rPr>
          <w:rFonts w:asciiTheme="majorHAnsi" w:hAnsiTheme="majorHAnsi" w:cstheme="majorHAnsi"/>
          <w:sz w:val="12"/>
        </w:rPr>
        <w:t>.”</w:t>
      </w:r>
    </w:p>
    <w:p w14:paraId="394FE80A" w14:textId="77777777" w:rsidR="000D1ED2" w:rsidRPr="00FE51A3" w:rsidRDefault="000D1ED2" w:rsidP="000D1ED2">
      <w:pPr>
        <w:rPr>
          <w:rFonts w:asciiTheme="majorHAnsi" w:hAnsiTheme="majorHAnsi" w:cstheme="majorHAnsi"/>
          <w:sz w:val="12"/>
        </w:rPr>
      </w:pPr>
      <w:r w:rsidRPr="00FE51A3">
        <w:rPr>
          <w:rFonts w:asciiTheme="majorHAnsi" w:hAnsiTheme="majorHAnsi" w:cstheme="majorHAnsi"/>
          <w:sz w:val="12"/>
        </w:rPr>
        <w:t>“The situation with respect to Hong Kong, China, constitutes a threat to the national security of the United States,” the U.S. delegation said. “</w:t>
      </w:r>
      <w:r w:rsidRPr="00FE51A3">
        <w:rPr>
          <w:rStyle w:val="StyleUnderline"/>
          <w:rFonts w:asciiTheme="majorHAnsi" w:hAnsiTheme="majorHAnsi" w:cstheme="majorHAnsi"/>
        </w:rPr>
        <w:t xml:space="preserve">Issues of national security are not </w:t>
      </w:r>
      <w:proofErr w:type="gramStart"/>
      <w:r w:rsidRPr="00FE51A3">
        <w:rPr>
          <w:rStyle w:val="StyleUnderline"/>
          <w:rFonts w:asciiTheme="majorHAnsi" w:hAnsiTheme="majorHAnsi" w:cstheme="majorHAnsi"/>
        </w:rPr>
        <w:t>matters</w:t>
      </w:r>
      <w:proofErr w:type="gramEnd"/>
      <w:r w:rsidRPr="00FE51A3">
        <w:rPr>
          <w:rStyle w:val="StyleUnderline"/>
          <w:rFonts w:asciiTheme="majorHAnsi" w:hAnsiTheme="majorHAnsi" w:cstheme="majorHAnsi"/>
        </w:rPr>
        <w:t xml:space="preserve"> appropriate for adjudication in the WTO dispute-settlement system</w:t>
      </w:r>
      <w:r w:rsidRPr="00FE51A3">
        <w:rPr>
          <w:rFonts w:asciiTheme="majorHAnsi" w:hAnsiTheme="majorHAnsi" w:cstheme="majorHAnsi"/>
          <w:sz w:val="12"/>
        </w:rPr>
        <w:t>.”</w:t>
      </w:r>
    </w:p>
    <w:p w14:paraId="498589A5" w14:textId="77777777" w:rsidR="000D1ED2" w:rsidRPr="00FE51A3" w:rsidRDefault="000D1ED2" w:rsidP="000D1ED2">
      <w:pPr>
        <w:rPr>
          <w:rFonts w:asciiTheme="majorHAnsi" w:hAnsiTheme="majorHAnsi" w:cstheme="majorHAnsi"/>
          <w:sz w:val="12"/>
        </w:rPr>
      </w:pPr>
      <w:r w:rsidRPr="00FE51A3">
        <w:rPr>
          <w:rStyle w:val="StyleUnderline"/>
          <w:rFonts w:asciiTheme="majorHAnsi" w:hAnsiTheme="majorHAnsi" w:cstheme="majorHAnsi"/>
        </w:rPr>
        <w:t xml:space="preserve">Prior to 2016, </w:t>
      </w:r>
      <w:r w:rsidRPr="00FE51A3">
        <w:rPr>
          <w:rStyle w:val="Emphasis"/>
          <w:rFonts w:asciiTheme="majorHAnsi" w:hAnsiTheme="majorHAnsi" w:cstheme="majorHAnsi"/>
        </w:rPr>
        <w:t>WTO members generally steered clear of defending their trade actions on the basis of national security because doing so could encourage other nations to pursue protectionist policies</w:t>
      </w:r>
      <w:r w:rsidRPr="00FE51A3">
        <w:rPr>
          <w:rFonts w:asciiTheme="majorHAnsi" w:hAnsiTheme="majorHAnsi" w:cstheme="majorHAnsi"/>
          <w:sz w:val="12"/>
        </w:rPr>
        <w:t xml:space="preserve"> that have little or nothing to do with hostile threats.</w:t>
      </w:r>
    </w:p>
    <w:p w14:paraId="22FE59C2" w14:textId="77777777" w:rsidR="000D1ED2" w:rsidRPr="00FE51A3" w:rsidRDefault="000D1ED2" w:rsidP="000D1ED2">
      <w:pPr>
        <w:rPr>
          <w:rFonts w:asciiTheme="majorHAnsi" w:hAnsiTheme="majorHAnsi" w:cstheme="majorHAnsi"/>
          <w:sz w:val="12"/>
        </w:rPr>
      </w:pPr>
      <w:r w:rsidRPr="00FE51A3">
        <w:rPr>
          <w:rStyle w:val="StyleUnderline"/>
          <w:rFonts w:asciiTheme="majorHAnsi" w:hAnsiTheme="majorHAnsi" w:cstheme="majorHAnsi"/>
        </w:rPr>
        <w:t>That changed in 2018, when the Trump administration triggered a cold war-era law to justify tariffs on foreign imports of steel and aluminum</w:t>
      </w:r>
      <w:r w:rsidRPr="00FE51A3">
        <w:rPr>
          <w:rFonts w:asciiTheme="majorHAnsi" w:hAnsiTheme="majorHAnsi" w:cstheme="majorHAnsi"/>
          <w:sz w:val="12"/>
        </w:rPr>
        <w:t>. In response, a handful of U.S. trade partners, including Canada, the EU, and China filed disputes at the WTO and a ruling in those cases is expected later this year.</w:t>
      </w:r>
    </w:p>
    <w:p w14:paraId="12C620A6" w14:textId="77777777" w:rsidR="000D1ED2" w:rsidRPr="00FE51A3" w:rsidRDefault="000D1ED2" w:rsidP="000D1ED2">
      <w:pPr>
        <w:rPr>
          <w:rFonts w:asciiTheme="majorHAnsi" w:hAnsiTheme="majorHAnsi" w:cstheme="majorHAnsi"/>
          <w:sz w:val="12"/>
        </w:rPr>
      </w:pPr>
      <w:r w:rsidRPr="00FE51A3">
        <w:rPr>
          <w:rFonts w:asciiTheme="majorHAnsi" w:hAnsiTheme="majorHAnsi" w:cstheme="majorHAnsi"/>
          <w:sz w:val="12"/>
        </w:rPr>
        <w:t xml:space="preserve">Since then, </w:t>
      </w:r>
      <w:r w:rsidRPr="00FE51A3">
        <w:rPr>
          <w:rStyle w:val="StyleUnderline"/>
          <w:rFonts w:asciiTheme="majorHAnsi" w:hAnsiTheme="majorHAnsi" w:cstheme="majorHAnsi"/>
          <w:highlight w:val="green"/>
        </w:rPr>
        <w:t>more nations</w:t>
      </w:r>
      <w:r w:rsidRPr="00FE51A3">
        <w:rPr>
          <w:rStyle w:val="StyleUnderline"/>
          <w:rFonts w:asciiTheme="majorHAnsi" w:hAnsiTheme="majorHAnsi" w:cstheme="majorHAnsi"/>
        </w:rPr>
        <w:t xml:space="preserve"> -- including Saudi Arabia, India, Russia and others -- </w:t>
      </w:r>
      <w:r w:rsidRPr="00FE51A3">
        <w:rPr>
          <w:rStyle w:val="StyleUnderline"/>
          <w:rFonts w:asciiTheme="majorHAnsi" w:hAnsiTheme="majorHAnsi" w:cstheme="majorHAnsi"/>
          <w:highlight w:val="green"/>
        </w:rPr>
        <w:t>have cited the</w:t>
      </w:r>
      <w:r w:rsidRPr="00FE51A3">
        <w:rPr>
          <w:rStyle w:val="StyleUnderline"/>
          <w:rFonts w:asciiTheme="majorHAnsi" w:hAnsiTheme="majorHAnsi" w:cstheme="majorHAnsi"/>
        </w:rPr>
        <w:t xml:space="preserve"> WTO’s </w:t>
      </w:r>
      <w:r w:rsidRPr="00FE51A3">
        <w:rPr>
          <w:rStyle w:val="StyleUnderline"/>
          <w:rFonts w:asciiTheme="majorHAnsi" w:hAnsiTheme="majorHAnsi" w:cstheme="majorHAnsi"/>
          <w:highlight w:val="green"/>
        </w:rPr>
        <w:t>national-security exemption in regional</w:t>
      </w:r>
      <w:r w:rsidRPr="00FE51A3">
        <w:rPr>
          <w:rStyle w:val="StyleUnderline"/>
          <w:rFonts w:asciiTheme="majorHAnsi" w:hAnsiTheme="majorHAnsi" w:cstheme="majorHAnsi"/>
        </w:rPr>
        <w:t xml:space="preserve"> trade </w:t>
      </w:r>
      <w:r w:rsidRPr="00FE51A3">
        <w:rPr>
          <w:rStyle w:val="StyleUnderline"/>
          <w:rFonts w:asciiTheme="majorHAnsi" w:hAnsiTheme="majorHAnsi" w:cstheme="majorHAnsi"/>
          <w:highlight w:val="green"/>
        </w:rPr>
        <w:t>fights</w:t>
      </w:r>
      <w:r w:rsidRPr="00FE51A3">
        <w:rPr>
          <w:rStyle w:val="StyleUnderline"/>
          <w:rFonts w:asciiTheme="majorHAnsi" w:hAnsiTheme="majorHAnsi" w:cstheme="majorHAnsi"/>
        </w:rPr>
        <w:t xml:space="preserve">, leading trade experts to warn that such </w:t>
      </w:r>
      <w:r w:rsidRPr="00FE51A3">
        <w:rPr>
          <w:rStyle w:val="StyleUnderline"/>
          <w:rFonts w:asciiTheme="majorHAnsi" w:hAnsiTheme="majorHAnsi" w:cstheme="majorHAnsi"/>
          <w:highlight w:val="green"/>
        </w:rPr>
        <w:t xml:space="preserve">cases could </w:t>
      </w:r>
      <w:r w:rsidRPr="00FE51A3">
        <w:rPr>
          <w:rStyle w:val="Emphasis"/>
          <w:rFonts w:asciiTheme="majorHAnsi" w:hAnsiTheme="majorHAnsi" w:cstheme="majorHAnsi"/>
          <w:highlight w:val="green"/>
        </w:rPr>
        <w:t>erode the organization’s ability to mediate disputes</w:t>
      </w:r>
      <w:r w:rsidRPr="00FE51A3">
        <w:rPr>
          <w:rFonts w:asciiTheme="majorHAnsi" w:hAnsiTheme="majorHAnsi" w:cstheme="majorHAnsi"/>
          <w:sz w:val="12"/>
        </w:rPr>
        <w:t>.</w:t>
      </w:r>
    </w:p>
    <w:p w14:paraId="55DF4A7C" w14:textId="77777777" w:rsidR="000D1ED2" w:rsidRPr="00FE51A3" w:rsidRDefault="000D1ED2" w:rsidP="000D1ED2">
      <w:pPr>
        <w:rPr>
          <w:rFonts w:asciiTheme="majorHAnsi" w:hAnsiTheme="majorHAnsi" w:cstheme="majorHAnsi"/>
          <w:sz w:val="12"/>
        </w:rPr>
      </w:pPr>
      <w:r w:rsidRPr="00FE51A3">
        <w:rPr>
          <w:rFonts w:asciiTheme="majorHAnsi" w:hAnsiTheme="majorHAnsi" w:cstheme="majorHAnsi"/>
          <w:sz w:val="12"/>
        </w:rPr>
        <w:t xml:space="preserve">The Biden administration on Monday said </w:t>
      </w:r>
      <w:r w:rsidRPr="00FE51A3">
        <w:rPr>
          <w:rStyle w:val="StyleUnderline"/>
          <w:rFonts w:asciiTheme="majorHAnsi" w:hAnsiTheme="majorHAnsi" w:cstheme="majorHAnsi"/>
        </w:rPr>
        <w:t>the U.S. has consistently argued that national-security disputes are not subject to WTO review because it would infringe on a member’s right to determine what is in its own security interests</w:t>
      </w:r>
      <w:r w:rsidRPr="00FE51A3">
        <w:rPr>
          <w:rFonts w:asciiTheme="majorHAnsi" w:hAnsiTheme="majorHAnsi" w:cstheme="majorHAnsi"/>
          <w:sz w:val="12"/>
        </w:rPr>
        <w:t>.</w:t>
      </w:r>
    </w:p>
    <w:p w14:paraId="72394A24" w14:textId="77777777" w:rsidR="000D1ED2" w:rsidRPr="00FE51A3" w:rsidRDefault="000D1ED2" w:rsidP="000D1ED2">
      <w:pPr>
        <w:rPr>
          <w:rFonts w:asciiTheme="majorHAnsi" w:hAnsiTheme="majorHAnsi" w:cstheme="majorHAnsi"/>
          <w:sz w:val="12"/>
          <w:szCs w:val="12"/>
        </w:rPr>
      </w:pPr>
      <w:r w:rsidRPr="00FE51A3">
        <w:rPr>
          <w:rFonts w:asciiTheme="majorHAnsi" w:hAnsiTheme="majorHAnsi" w:cstheme="majorHAnsi"/>
          <w:sz w:val="12"/>
          <w:szCs w:val="12"/>
        </w:rPr>
        <w:t>In spite of the U.S. objection, the WTO granted Hong Kong’s dispute inquiry and will establish a panel of experts to deliberate the matter and render a decision, which could take two to three years.</w:t>
      </w:r>
    </w:p>
    <w:p w14:paraId="1ADE31C7" w14:textId="77777777" w:rsidR="000D1ED2" w:rsidRPr="00FE51A3" w:rsidRDefault="000D1ED2" w:rsidP="000D1ED2">
      <w:pPr>
        <w:rPr>
          <w:rFonts w:asciiTheme="majorHAnsi" w:hAnsiTheme="majorHAnsi" w:cstheme="majorHAnsi"/>
          <w:sz w:val="12"/>
        </w:rPr>
      </w:pPr>
      <w:r w:rsidRPr="00FE51A3">
        <w:rPr>
          <w:rFonts w:asciiTheme="majorHAnsi" w:hAnsiTheme="majorHAnsi" w:cstheme="majorHAnsi"/>
          <w:sz w:val="12"/>
        </w:rPr>
        <w:t xml:space="preserve">At the same meeting, </w:t>
      </w:r>
      <w:r w:rsidRPr="00FE51A3">
        <w:rPr>
          <w:rStyle w:val="StyleUnderline"/>
          <w:rFonts w:asciiTheme="majorHAnsi" w:hAnsiTheme="majorHAnsi" w:cstheme="majorHAnsi"/>
        </w:rPr>
        <w:t xml:space="preserve">the </w:t>
      </w:r>
      <w:r w:rsidRPr="00FE51A3">
        <w:rPr>
          <w:rStyle w:val="StyleUnderline"/>
          <w:rFonts w:asciiTheme="majorHAnsi" w:hAnsiTheme="majorHAnsi" w:cstheme="majorHAnsi"/>
          <w:highlight w:val="green"/>
        </w:rPr>
        <w:t>Biden</w:t>
      </w:r>
      <w:r w:rsidRPr="00FE51A3">
        <w:rPr>
          <w:rStyle w:val="StyleUnderline"/>
          <w:rFonts w:asciiTheme="majorHAnsi" w:hAnsiTheme="majorHAnsi" w:cstheme="majorHAnsi"/>
        </w:rPr>
        <w:t xml:space="preserve"> administration said it </w:t>
      </w:r>
      <w:r w:rsidRPr="00FE51A3">
        <w:rPr>
          <w:rStyle w:val="Emphasis"/>
          <w:rFonts w:asciiTheme="majorHAnsi" w:hAnsiTheme="majorHAnsi" w:cstheme="majorHAnsi"/>
          <w:highlight w:val="green"/>
        </w:rPr>
        <w:t>would not</w:t>
      </w:r>
      <w:r w:rsidRPr="00FE51A3">
        <w:rPr>
          <w:rStyle w:val="Emphasis"/>
          <w:rFonts w:asciiTheme="majorHAnsi" w:hAnsiTheme="majorHAnsi" w:cstheme="majorHAnsi"/>
        </w:rPr>
        <w:t xml:space="preserve"> agree to </w:t>
      </w:r>
      <w:r w:rsidRPr="00FE51A3">
        <w:rPr>
          <w:rStyle w:val="Emphasis"/>
          <w:rFonts w:asciiTheme="majorHAnsi" w:hAnsiTheme="majorHAnsi" w:cstheme="majorHAnsi"/>
          <w:highlight w:val="green"/>
        </w:rPr>
        <w:t>appoint new members to 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appellate body</w:t>
      </w:r>
      <w:r w:rsidRPr="00FE51A3">
        <w:rPr>
          <w:rStyle w:val="StyleUnderline"/>
          <w:rFonts w:asciiTheme="majorHAnsi" w:hAnsiTheme="majorHAnsi" w:cstheme="majorHAnsi"/>
        </w:rPr>
        <w:t xml:space="preserve">, a seven-member panel of experts who until 2019 had the final say on trade disputes involving billions of </w:t>
      </w:r>
      <w:proofErr w:type="spellStart"/>
      <w:r w:rsidRPr="00FE51A3">
        <w:rPr>
          <w:rStyle w:val="StyleUnderline"/>
          <w:rFonts w:asciiTheme="majorHAnsi" w:hAnsiTheme="majorHAnsi" w:cstheme="majorHAnsi"/>
        </w:rPr>
        <w:t>dollars worth</w:t>
      </w:r>
      <w:proofErr w:type="spellEnd"/>
      <w:r w:rsidRPr="00FE51A3">
        <w:rPr>
          <w:rStyle w:val="StyleUnderline"/>
          <w:rFonts w:asciiTheme="majorHAnsi" w:hAnsiTheme="majorHAnsi" w:cstheme="majorHAnsi"/>
        </w:rPr>
        <w:t xml:space="preserve"> of international commerce</w:t>
      </w:r>
      <w:r w:rsidRPr="00FE51A3">
        <w:rPr>
          <w:rFonts w:asciiTheme="majorHAnsi" w:hAnsiTheme="majorHAnsi" w:cstheme="majorHAnsi"/>
          <w:sz w:val="12"/>
        </w:rPr>
        <w:t>.</w:t>
      </w:r>
    </w:p>
    <w:p w14:paraId="59286BF2" w14:textId="77777777" w:rsidR="000D1ED2" w:rsidRPr="00FE51A3" w:rsidRDefault="000D1ED2" w:rsidP="000D1ED2">
      <w:pPr>
        <w:rPr>
          <w:rFonts w:asciiTheme="majorHAnsi" w:hAnsiTheme="majorHAnsi" w:cstheme="majorHAnsi"/>
          <w:sz w:val="12"/>
        </w:rPr>
      </w:pPr>
      <w:r w:rsidRPr="00FE51A3">
        <w:rPr>
          <w:rFonts w:asciiTheme="majorHAnsi" w:hAnsiTheme="majorHAnsi" w:cstheme="majorHAnsi"/>
          <w:sz w:val="12"/>
        </w:rPr>
        <w:t xml:space="preserve">The Biden administration said it could not do so because </w:t>
      </w:r>
      <w:r w:rsidRPr="00FE51A3">
        <w:rPr>
          <w:rStyle w:val="Emphasis"/>
          <w:rFonts w:asciiTheme="majorHAnsi" w:hAnsiTheme="majorHAnsi" w:cstheme="majorHAnsi"/>
        </w:rPr>
        <w:t>the U.S. “continues to have systemic concerns” with the functioning of the appellate body</w:t>
      </w:r>
      <w:r w:rsidRPr="00FE51A3">
        <w:rPr>
          <w:rStyle w:val="StyleUnderline"/>
          <w:rFonts w:asciiTheme="majorHAnsi" w:hAnsiTheme="majorHAnsi" w:cstheme="majorHAnsi"/>
        </w:rPr>
        <w:t xml:space="preserve"> as have all previous administrations over the past 16 years</w:t>
      </w:r>
      <w:r w:rsidRPr="00FE51A3">
        <w:rPr>
          <w:rFonts w:asciiTheme="majorHAnsi" w:hAnsiTheme="majorHAnsi" w:cstheme="majorHAnsi"/>
          <w:sz w:val="12"/>
        </w:rPr>
        <w:t>.</w:t>
      </w:r>
    </w:p>
    <w:p w14:paraId="7EC1F5C8" w14:textId="77777777" w:rsidR="000D1ED2" w:rsidRPr="00FE51A3" w:rsidRDefault="000D1ED2" w:rsidP="000D1ED2">
      <w:pPr>
        <w:rPr>
          <w:rFonts w:asciiTheme="majorHAnsi" w:hAnsiTheme="majorHAnsi" w:cstheme="majorHAnsi"/>
          <w:sz w:val="12"/>
        </w:rPr>
      </w:pPr>
      <w:r w:rsidRPr="00FE51A3">
        <w:rPr>
          <w:rFonts w:asciiTheme="majorHAnsi" w:hAnsiTheme="majorHAnsi" w:cstheme="majorHAnsi"/>
          <w:sz w:val="12"/>
        </w:rPr>
        <w:t xml:space="preserve">Though the statement was not entirely unexpected, </w:t>
      </w:r>
      <w:r w:rsidRPr="00FE51A3">
        <w:rPr>
          <w:rStyle w:val="StyleUnderline"/>
          <w:rFonts w:asciiTheme="majorHAnsi" w:hAnsiTheme="majorHAnsi" w:cstheme="majorHAnsi"/>
        </w:rPr>
        <w:t>it confirms America’s bipartisan frustration with the functioning of the WTO appellate body and the new administration’s willingness to block new panelists until changes can be agreed</w:t>
      </w:r>
      <w:r w:rsidRPr="00FE51A3">
        <w:rPr>
          <w:rFonts w:asciiTheme="majorHAnsi" w:hAnsiTheme="majorHAnsi" w:cstheme="majorHAnsi"/>
          <w:sz w:val="12"/>
        </w:rPr>
        <w:t>.</w:t>
      </w:r>
    </w:p>
    <w:p w14:paraId="71FEF5CF" w14:textId="77777777" w:rsidR="000D1ED2" w:rsidRPr="00FE51A3" w:rsidRDefault="000D1ED2" w:rsidP="000D1ED2">
      <w:pPr>
        <w:rPr>
          <w:rFonts w:asciiTheme="majorHAnsi" w:hAnsiTheme="majorHAnsi" w:cstheme="majorHAnsi"/>
          <w:sz w:val="12"/>
          <w:szCs w:val="12"/>
        </w:rPr>
      </w:pPr>
      <w:r w:rsidRPr="00FE51A3">
        <w:rPr>
          <w:rFonts w:asciiTheme="majorHAnsi" w:hAnsiTheme="majorHAnsi" w:cstheme="majorHAnsi"/>
          <w:sz w:val="12"/>
          <w:szCs w:val="12"/>
        </w:rPr>
        <w:lastRenderedPageBreak/>
        <w:t xml:space="preserve">Once Katherine Tai is confirmed as the U.S. Trade Representative, her office “looks forward to working with” WTO Director-General Ngozi </w:t>
      </w:r>
      <w:proofErr w:type="spellStart"/>
      <w:r w:rsidRPr="00FE51A3">
        <w:rPr>
          <w:rFonts w:asciiTheme="majorHAnsi" w:hAnsiTheme="majorHAnsi" w:cstheme="majorHAnsi"/>
          <w:sz w:val="12"/>
          <w:szCs w:val="12"/>
        </w:rPr>
        <w:t>Okonjo</w:t>
      </w:r>
      <w:proofErr w:type="spellEnd"/>
      <w:r w:rsidRPr="00FE51A3">
        <w:rPr>
          <w:rFonts w:asciiTheme="majorHAnsi" w:hAnsiTheme="majorHAnsi" w:cstheme="majorHAnsi"/>
          <w:sz w:val="12"/>
          <w:szCs w:val="12"/>
        </w:rPr>
        <w:t>-Iweala to tackle the problems with WTO dispute settlement, including the unresolved issues over appellate-body overreach, USTR spokesman Adam Hodge said in an email. “These are long-standing, bipartisan concerns that we hope our trading partners will work with us to address,” he said.</w:t>
      </w:r>
    </w:p>
    <w:p w14:paraId="5D2905A7" w14:textId="77777777" w:rsidR="000D1ED2" w:rsidRPr="00337A8F" w:rsidRDefault="000D1ED2" w:rsidP="000D1ED2">
      <w:pPr>
        <w:rPr>
          <w:rFonts w:asciiTheme="majorHAnsi" w:hAnsiTheme="majorHAnsi" w:cstheme="majorHAnsi"/>
        </w:rPr>
      </w:pPr>
      <w:r w:rsidRPr="00FE51A3">
        <w:rPr>
          <w:rStyle w:val="StyleUnderline"/>
          <w:rFonts w:asciiTheme="majorHAnsi" w:hAnsiTheme="majorHAnsi" w:cstheme="majorHAnsi"/>
        </w:rPr>
        <w:t xml:space="preserve">The Trump administration broke precedent when it refused to consider any nominees to fill vacancies on the panel </w:t>
      </w:r>
      <w:r w:rsidRPr="00FE51A3">
        <w:rPr>
          <w:rStyle w:val="StyleUnderline"/>
          <w:rFonts w:asciiTheme="majorHAnsi" w:hAnsiTheme="majorHAnsi" w:cstheme="majorHAnsi"/>
          <w:highlight w:val="green"/>
        </w:rPr>
        <w:t>until there weren’t enough</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sign off on new rulings</w:t>
      </w:r>
      <w:r w:rsidRPr="00FE51A3">
        <w:rPr>
          <w:rStyle w:val="StyleUnderline"/>
          <w:rFonts w:asciiTheme="majorHAnsi" w:hAnsiTheme="majorHAnsi" w:cstheme="majorHAnsi"/>
        </w:rPr>
        <w:t xml:space="preserve">. As a result, </w:t>
      </w:r>
      <w:r w:rsidRPr="00FE51A3">
        <w:rPr>
          <w:rStyle w:val="Emphasis"/>
          <w:rFonts w:asciiTheme="majorHAnsi" w:hAnsiTheme="majorHAnsi" w:cstheme="majorHAnsi"/>
          <w:highlight w:val="green"/>
        </w:rPr>
        <w:t>the</w:t>
      </w:r>
      <w:r w:rsidRPr="00FE51A3">
        <w:rPr>
          <w:rStyle w:val="Emphasis"/>
          <w:rFonts w:asciiTheme="majorHAnsi" w:hAnsiTheme="majorHAnsi" w:cstheme="majorHAnsi"/>
        </w:rPr>
        <w:t xml:space="preserve"> WTO’s </w:t>
      </w:r>
      <w:r w:rsidRPr="00FE51A3">
        <w:rPr>
          <w:rStyle w:val="Emphasis"/>
          <w:rFonts w:asciiTheme="majorHAnsi" w:hAnsiTheme="majorHAnsi" w:cstheme="majorHAnsi"/>
          <w:highlight w:val="green"/>
        </w:rPr>
        <w:t>dispute-settlement system has been critically damaged</w:t>
      </w:r>
      <w:r w:rsidRPr="00FE51A3">
        <w:rPr>
          <w:rStyle w:val="StyleUnderline"/>
          <w:rFonts w:asciiTheme="majorHAnsi" w:hAnsiTheme="majorHAnsi" w:cstheme="majorHAnsi"/>
        </w:rPr>
        <w:t xml:space="preserve"> because WTO </w:t>
      </w:r>
      <w:r w:rsidRPr="00FE51A3">
        <w:rPr>
          <w:rStyle w:val="StyleUnderline"/>
          <w:rFonts w:asciiTheme="majorHAnsi" w:hAnsiTheme="majorHAnsi" w:cstheme="majorHAnsi"/>
          <w:highlight w:val="green"/>
        </w:rPr>
        <w:t>members are</w:t>
      </w:r>
      <w:r w:rsidRPr="00FE51A3">
        <w:rPr>
          <w:rStyle w:val="StyleUnderline"/>
          <w:rFonts w:asciiTheme="majorHAnsi" w:hAnsiTheme="majorHAnsi" w:cstheme="majorHAnsi"/>
        </w:rPr>
        <w:t xml:space="preserve"> now </w:t>
      </w:r>
      <w:r w:rsidRPr="00FE51A3">
        <w:rPr>
          <w:rStyle w:val="StyleUnderline"/>
          <w:rFonts w:asciiTheme="majorHAnsi" w:hAnsiTheme="majorHAnsi" w:cstheme="majorHAnsi"/>
          <w:highlight w:val="green"/>
        </w:rPr>
        <w:t>free</w:t>
      </w:r>
      <w:r w:rsidRPr="00FE51A3">
        <w:rPr>
          <w:rStyle w:val="StyleUnderline"/>
          <w:rFonts w:asciiTheme="majorHAnsi" w:hAnsiTheme="majorHAnsi" w:cstheme="majorHAnsi"/>
        </w:rPr>
        <w:t xml:space="preserve"> </w:t>
      </w:r>
      <w:r w:rsidRPr="00FE51A3">
        <w:rPr>
          <w:rStyle w:val="StyleUnderline"/>
          <w:rFonts w:asciiTheme="majorHAnsi" w:hAnsiTheme="majorHAnsi" w:cstheme="majorHAnsi"/>
          <w:highlight w:val="green"/>
        </w:rPr>
        <w:t>to veto</w:t>
      </w:r>
      <w:r w:rsidRPr="00FE51A3">
        <w:rPr>
          <w:rStyle w:val="StyleUnderline"/>
          <w:rFonts w:asciiTheme="majorHAnsi" w:hAnsiTheme="majorHAnsi" w:cstheme="majorHAnsi"/>
        </w:rPr>
        <w:t xml:space="preserve"> any </w:t>
      </w:r>
      <w:r w:rsidRPr="00FE51A3">
        <w:rPr>
          <w:rStyle w:val="StyleUnderline"/>
          <w:rFonts w:asciiTheme="majorHAnsi" w:hAnsiTheme="majorHAnsi" w:cstheme="majorHAnsi"/>
          <w:highlight w:val="green"/>
        </w:rPr>
        <w:t>adverse</w:t>
      </w:r>
      <w:r w:rsidRPr="00FE51A3">
        <w:rPr>
          <w:rStyle w:val="StyleUnderline"/>
          <w:rFonts w:asciiTheme="majorHAnsi" w:hAnsiTheme="majorHAnsi" w:cstheme="majorHAnsi"/>
        </w:rPr>
        <w:t xml:space="preserve"> dispute </w:t>
      </w:r>
      <w:r w:rsidRPr="00FE51A3">
        <w:rPr>
          <w:rStyle w:val="StyleUnderline"/>
          <w:rFonts w:asciiTheme="majorHAnsi" w:hAnsiTheme="majorHAnsi" w:cstheme="majorHAnsi"/>
          <w:highlight w:val="green"/>
        </w:rPr>
        <w:t>rulings by appealing them into a legal void</w:t>
      </w:r>
      <w:r w:rsidRPr="00FE51A3">
        <w:rPr>
          <w:rStyle w:val="StyleUnderline"/>
          <w:rFonts w:asciiTheme="majorHAnsi" w:hAnsiTheme="majorHAnsi" w:cstheme="majorHAnsi"/>
        </w:rPr>
        <w:t xml:space="preserve"> created by the appellate body’s paralysis</w:t>
      </w:r>
      <w:r w:rsidRPr="00FE51A3">
        <w:rPr>
          <w:rFonts w:asciiTheme="majorHAnsi" w:hAnsiTheme="majorHAnsi" w:cstheme="majorHAnsi"/>
        </w:rPr>
        <w:t>.</w:t>
      </w:r>
    </w:p>
    <w:p w14:paraId="09CAB076" w14:textId="77777777" w:rsidR="000D1ED2" w:rsidRDefault="000D1ED2" w:rsidP="000D1ED2">
      <w:pPr>
        <w:rPr>
          <w:rFonts w:asciiTheme="majorHAnsi" w:hAnsiTheme="majorHAnsi" w:cstheme="majorHAnsi"/>
          <w:sz w:val="12"/>
        </w:rPr>
      </w:pPr>
    </w:p>
    <w:p w14:paraId="3FE05BB6" w14:textId="77777777" w:rsidR="000D1ED2" w:rsidRDefault="000D1ED2" w:rsidP="000D1ED2">
      <w:pPr>
        <w:pStyle w:val="Heading4"/>
      </w:pPr>
      <w:r>
        <w:t>Alt causes to WTO disunity</w:t>
      </w:r>
    </w:p>
    <w:p w14:paraId="1D2B1B7A" w14:textId="77777777" w:rsidR="000D1ED2" w:rsidRPr="00D343B7" w:rsidRDefault="000D1ED2" w:rsidP="000D1ED2">
      <w:pPr>
        <w:rPr>
          <w:rStyle w:val="Style13ptBold"/>
          <w:b w:val="0"/>
        </w:rPr>
      </w:pPr>
      <w:r>
        <w:rPr>
          <w:rStyle w:val="Style13ptBold"/>
        </w:rPr>
        <w:t xml:space="preserve">EP 5/20 </w:t>
      </w:r>
      <w:r w:rsidRPr="00D343B7">
        <w:rPr>
          <w:rStyle w:val="Style13ptBold"/>
          <w:b w:val="0"/>
          <w:bCs/>
          <w:sz w:val="16"/>
          <w:szCs w:val="16"/>
        </w:rPr>
        <w:t>[(European Parliament, legislative branch of the European Union) “</w:t>
      </w:r>
      <w:r w:rsidRPr="00D343B7">
        <w:rPr>
          <w:rStyle w:val="StyleUnderline"/>
        </w:rPr>
        <w:t>Getting a patent waiver is not enough, says WTO chief to Trade Committee</w:t>
      </w:r>
      <w:r w:rsidRPr="00D343B7">
        <w:rPr>
          <w:szCs w:val="16"/>
        </w:rPr>
        <w:t>,” European Parliament News: Press Releases, 5/20/2021] JL</w:t>
      </w:r>
    </w:p>
    <w:p w14:paraId="19C9E04E" w14:textId="77777777" w:rsidR="000D1ED2" w:rsidRPr="00D343B7" w:rsidRDefault="000D1ED2" w:rsidP="000D1ED2">
      <w:pPr>
        <w:rPr>
          <w:sz w:val="12"/>
        </w:rPr>
      </w:pPr>
      <w:r w:rsidRPr="00D343B7">
        <w:rPr>
          <w:sz w:val="12"/>
        </w:rPr>
        <w:t>She said: “</w:t>
      </w:r>
      <w:r w:rsidRPr="00D343B7">
        <w:rPr>
          <w:rStyle w:val="StyleUnderline"/>
        </w:rPr>
        <w:t xml:space="preserve">Getting </w:t>
      </w:r>
      <w:r w:rsidRPr="00D343B7">
        <w:rPr>
          <w:rStyle w:val="Emphasis"/>
          <w:highlight w:val="green"/>
        </w:rPr>
        <w:t>the i</w:t>
      </w:r>
      <w:r w:rsidRPr="00D343B7">
        <w:rPr>
          <w:rStyle w:val="Emphasis"/>
        </w:rPr>
        <w:t xml:space="preserve">ntellectual </w:t>
      </w:r>
      <w:r w:rsidRPr="00D343B7">
        <w:rPr>
          <w:rStyle w:val="Emphasis"/>
          <w:highlight w:val="green"/>
        </w:rPr>
        <w:t>p</w:t>
      </w:r>
      <w:r w:rsidRPr="00D343B7">
        <w:rPr>
          <w:rStyle w:val="Emphasis"/>
        </w:rPr>
        <w:t xml:space="preserve">roperty rights </w:t>
      </w:r>
      <w:r w:rsidRPr="00D343B7">
        <w:rPr>
          <w:rStyle w:val="Emphasis"/>
          <w:highlight w:val="green"/>
        </w:rPr>
        <w:t>waiver</w:t>
      </w:r>
      <w:r w:rsidRPr="00D343B7">
        <w:rPr>
          <w:rStyle w:val="Emphasis"/>
        </w:rPr>
        <w:t xml:space="preserve"> for vaccines </w:t>
      </w:r>
      <w:r w:rsidRPr="00D343B7">
        <w:rPr>
          <w:rStyle w:val="Emphasis"/>
          <w:highlight w:val="green"/>
        </w:rPr>
        <w:t>will not be enough</w:t>
      </w:r>
      <w:r w:rsidRPr="00D343B7">
        <w:rPr>
          <w:rStyle w:val="StyleUnderline"/>
          <w:highlight w:val="green"/>
        </w:rPr>
        <w:t>”. She listed three other routes: reducing export restrictions</w:t>
      </w:r>
      <w:r w:rsidRPr="00D343B7">
        <w:rPr>
          <w:rStyle w:val="StyleUnderline"/>
        </w:rPr>
        <w:t xml:space="preserve"> and </w:t>
      </w:r>
      <w:r w:rsidRPr="00D343B7">
        <w:rPr>
          <w:rStyle w:val="StyleUnderline"/>
          <w:highlight w:val="green"/>
        </w:rPr>
        <w:t>reinforcing supply chains</w:t>
      </w:r>
      <w:r w:rsidRPr="00D343B7">
        <w:rPr>
          <w:rStyle w:val="StyleUnderline"/>
        </w:rPr>
        <w:t xml:space="preserve"> for vaccines, </w:t>
      </w:r>
      <w:r w:rsidRPr="00D343B7">
        <w:rPr>
          <w:rStyle w:val="StyleUnderline"/>
          <w:highlight w:val="green"/>
        </w:rPr>
        <w:t>working</w:t>
      </w:r>
      <w:r w:rsidRPr="00D343B7">
        <w:rPr>
          <w:rStyle w:val="StyleUnderline"/>
        </w:rPr>
        <w:t xml:space="preserve"> with manufacturers to </w:t>
      </w:r>
      <w:r w:rsidRPr="00D343B7">
        <w:rPr>
          <w:rStyle w:val="StyleUnderline"/>
          <w:highlight w:val="green"/>
        </w:rPr>
        <w:t>expand production</w:t>
      </w:r>
      <w:r w:rsidRPr="00D343B7">
        <w:rPr>
          <w:sz w:val="12"/>
        </w:rPr>
        <w:t xml:space="preserve">, including in emerging countries with idle capacity such as Indonesia, South Africa, Thailand or Bangladesh, </w:t>
      </w:r>
      <w:r w:rsidRPr="00D343B7">
        <w:rPr>
          <w:rStyle w:val="StyleUnderline"/>
          <w:highlight w:val="green"/>
        </w:rPr>
        <w:t>and transferring</w:t>
      </w:r>
      <w:r w:rsidRPr="00D343B7">
        <w:rPr>
          <w:rStyle w:val="StyleUnderline"/>
        </w:rPr>
        <w:t xml:space="preserve"> the necessary </w:t>
      </w:r>
      <w:r w:rsidRPr="00D343B7">
        <w:rPr>
          <w:rStyle w:val="StyleUnderline"/>
          <w:highlight w:val="green"/>
        </w:rPr>
        <w:t>tech</w:t>
      </w:r>
      <w:r w:rsidRPr="00D343B7">
        <w:rPr>
          <w:rStyle w:val="StyleUnderline"/>
        </w:rPr>
        <w:t xml:space="preserve">nology </w:t>
      </w:r>
      <w:r w:rsidRPr="00D343B7">
        <w:rPr>
          <w:rStyle w:val="StyleUnderline"/>
          <w:highlight w:val="green"/>
        </w:rPr>
        <w:t>and expertise</w:t>
      </w:r>
      <w:r w:rsidRPr="00D343B7">
        <w:rPr>
          <w:rStyle w:val="StyleUnderline"/>
        </w:rPr>
        <w:t xml:space="preserve"> to produce the complicated vaccines</w:t>
      </w:r>
      <w:r w:rsidRPr="00D343B7">
        <w:rPr>
          <w:sz w:val="12"/>
        </w:rPr>
        <w:t>.</w:t>
      </w:r>
    </w:p>
    <w:p w14:paraId="70AEC0A9" w14:textId="77777777" w:rsidR="000D1ED2" w:rsidRPr="00D343B7" w:rsidRDefault="000D1ED2" w:rsidP="000D1ED2">
      <w:pPr>
        <w:rPr>
          <w:sz w:val="12"/>
        </w:rPr>
      </w:pPr>
      <w:r w:rsidRPr="00D343B7">
        <w:rPr>
          <w:sz w:val="12"/>
        </w:rPr>
        <w:t xml:space="preserve">“The IP waiver is a hot issue on which I cannot take sides. But </w:t>
      </w:r>
      <w:r w:rsidRPr="00D343B7">
        <w:rPr>
          <w:rStyle w:val="StyleUnderline"/>
        </w:rPr>
        <w:t>we need more flexibility and automatic access for developing countries, and at the same time we have to protect research and development</w:t>
      </w:r>
      <w:r w:rsidRPr="00D343B7">
        <w:rPr>
          <w:sz w:val="12"/>
        </w:rPr>
        <w:t xml:space="preserve">,” added the head of the World Trade </w:t>
      </w:r>
      <w:proofErr w:type="spellStart"/>
      <w:r w:rsidRPr="00D343B7">
        <w:rPr>
          <w:sz w:val="12"/>
        </w:rPr>
        <w:t>Organisation</w:t>
      </w:r>
      <w:proofErr w:type="spellEnd"/>
      <w:r w:rsidRPr="00D343B7">
        <w:rPr>
          <w:sz w:val="12"/>
        </w:rPr>
        <w:t xml:space="preserve"> (WTO).</w:t>
      </w:r>
    </w:p>
    <w:p w14:paraId="7B2219AA" w14:textId="77777777" w:rsidR="000D1ED2" w:rsidRPr="00D343B7" w:rsidRDefault="000D1ED2" w:rsidP="000D1ED2">
      <w:pPr>
        <w:rPr>
          <w:sz w:val="12"/>
        </w:rPr>
      </w:pPr>
      <w:r w:rsidRPr="00D343B7">
        <w:rPr>
          <w:rStyle w:val="Emphasis"/>
          <w:highlight w:val="green"/>
        </w:rPr>
        <w:t>MEPs</w:t>
      </w:r>
      <w:r w:rsidRPr="00D343B7">
        <w:rPr>
          <w:rStyle w:val="Emphasis"/>
        </w:rPr>
        <w:t xml:space="preserve"> also </w:t>
      </w:r>
      <w:r w:rsidRPr="00D343B7">
        <w:rPr>
          <w:rStyle w:val="Emphasis"/>
          <w:highlight w:val="green"/>
        </w:rPr>
        <w:t>raised questions on trade and sustainability, including the</w:t>
      </w:r>
      <w:r w:rsidRPr="00D343B7">
        <w:rPr>
          <w:rStyle w:val="Emphasis"/>
        </w:rPr>
        <w:t xml:space="preserve"> proposed </w:t>
      </w:r>
      <w:r w:rsidRPr="00D343B7">
        <w:rPr>
          <w:rStyle w:val="Emphasis"/>
          <w:highlight w:val="green"/>
        </w:rPr>
        <w:t>carbon border-adjustment mechanism</w:t>
      </w:r>
      <w:r w:rsidRPr="00D343B7">
        <w:rPr>
          <w:rStyle w:val="StyleUnderline"/>
          <w:highlight w:val="green"/>
        </w:rPr>
        <w:t xml:space="preserve"> and</w:t>
      </w:r>
      <w:r w:rsidRPr="00D343B7">
        <w:rPr>
          <w:rStyle w:val="StyleUnderline"/>
        </w:rPr>
        <w:t xml:space="preserve"> its compatibility with WTO rules</w:t>
      </w:r>
      <w:r w:rsidRPr="00D343B7">
        <w:rPr>
          <w:sz w:val="12"/>
        </w:rPr>
        <w:t>.</w:t>
      </w:r>
    </w:p>
    <w:p w14:paraId="663F7BC7" w14:textId="77777777" w:rsidR="000D1ED2" w:rsidRPr="00D343B7" w:rsidRDefault="000D1ED2" w:rsidP="000D1ED2">
      <w:pPr>
        <w:rPr>
          <w:sz w:val="12"/>
          <w:szCs w:val="12"/>
        </w:rPr>
      </w:pPr>
      <w:r w:rsidRPr="00D343B7">
        <w:rPr>
          <w:sz w:val="12"/>
          <w:szCs w:val="12"/>
        </w:rPr>
        <w:t>“I think everything is in the design; its implementation is going to be quite important. But we don’t have that yet, so we cannot say [whether it is compatible], the director-general said.</w:t>
      </w:r>
    </w:p>
    <w:p w14:paraId="2C7C6639" w14:textId="77777777" w:rsidR="000D1ED2" w:rsidRPr="00D343B7" w:rsidRDefault="000D1ED2" w:rsidP="000D1ED2">
      <w:pPr>
        <w:rPr>
          <w:sz w:val="12"/>
        </w:rPr>
      </w:pPr>
      <w:r w:rsidRPr="00D343B7">
        <w:rPr>
          <w:rStyle w:val="StyleUnderline"/>
        </w:rPr>
        <w:t xml:space="preserve">MEPs asked about the ongoing WTO </w:t>
      </w:r>
      <w:r w:rsidRPr="00D343B7">
        <w:rPr>
          <w:rStyle w:val="StyleUnderline"/>
          <w:highlight w:val="green"/>
        </w:rPr>
        <w:t>negotiations over fisheries subsidies</w:t>
      </w:r>
      <w:r w:rsidRPr="00D343B7">
        <w:rPr>
          <w:sz w:val="12"/>
        </w:rPr>
        <w:t xml:space="preserve"> that the director-general hopes will be concluded by the end of the year, and about the now defunct dispute settlement mechanism in the WTO.</w:t>
      </w:r>
    </w:p>
    <w:p w14:paraId="3B6A65E2" w14:textId="77777777" w:rsidR="000D1ED2" w:rsidRPr="00D343B7" w:rsidRDefault="000D1ED2" w:rsidP="000D1ED2">
      <w:pPr>
        <w:rPr>
          <w:sz w:val="12"/>
        </w:rPr>
      </w:pPr>
      <w:r w:rsidRPr="00D343B7">
        <w:rPr>
          <w:sz w:val="12"/>
        </w:rPr>
        <w:t>“</w:t>
      </w:r>
      <w:r w:rsidRPr="00D343B7">
        <w:rPr>
          <w:rStyle w:val="StyleUnderline"/>
          <w:highlight w:val="green"/>
        </w:rPr>
        <w:t>We cannot make new rules</w:t>
      </w:r>
      <w:r w:rsidRPr="00D343B7">
        <w:rPr>
          <w:rStyle w:val="StyleUnderline"/>
        </w:rPr>
        <w:t xml:space="preserve"> at the WTO </w:t>
      </w:r>
      <w:r w:rsidRPr="00D343B7">
        <w:rPr>
          <w:rStyle w:val="StyleUnderline"/>
          <w:highlight w:val="green"/>
        </w:rPr>
        <w:t>when our system of adjudication</w:t>
      </w:r>
      <w:r w:rsidRPr="00D343B7">
        <w:rPr>
          <w:rStyle w:val="StyleUnderline"/>
        </w:rPr>
        <w:t xml:space="preserve"> on those rules </w:t>
      </w:r>
      <w:r w:rsidRPr="00D343B7">
        <w:rPr>
          <w:rStyle w:val="StyleUnderline"/>
          <w:highlight w:val="green"/>
        </w:rPr>
        <w:t>doesn’t work</w:t>
      </w:r>
      <w:r w:rsidRPr="00D343B7">
        <w:rPr>
          <w:rStyle w:val="StyleUnderline"/>
        </w:rPr>
        <w:t>. We need to go to the [Twelfth Ministerial Conference] with an idea for a new system</w:t>
      </w:r>
      <w:r w:rsidRPr="00D343B7">
        <w:rPr>
          <w:sz w:val="12"/>
        </w:rPr>
        <w:t xml:space="preserve">,” Dr </w:t>
      </w:r>
      <w:proofErr w:type="spellStart"/>
      <w:r w:rsidRPr="00D343B7">
        <w:rPr>
          <w:sz w:val="12"/>
        </w:rPr>
        <w:t>Okonjo</w:t>
      </w:r>
      <w:proofErr w:type="spellEnd"/>
      <w:r w:rsidRPr="00D343B7">
        <w:rPr>
          <w:sz w:val="12"/>
        </w:rPr>
        <w:t xml:space="preserve">-Iweala responded to the latter issue, </w:t>
      </w:r>
      <w:r w:rsidRPr="00D343B7">
        <w:rPr>
          <w:rStyle w:val="StyleUnderline"/>
          <w:highlight w:val="green"/>
        </w:rPr>
        <w:t>calling for</w:t>
      </w:r>
      <w:r w:rsidRPr="00D343B7">
        <w:rPr>
          <w:rStyle w:val="StyleUnderline"/>
        </w:rPr>
        <w:t xml:space="preserve"> Parliament’s assistance in reaching out to </w:t>
      </w:r>
      <w:r w:rsidRPr="00D343B7">
        <w:rPr>
          <w:rStyle w:val="StyleUnderline"/>
          <w:highlight w:val="green"/>
        </w:rPr>
        <w:t>the U</w:t>
      </w:r>
      <w:r w:rsidRPr="00D343B7">
        <w:rPr>
          <w:rStyle w:val="StyleUnderline"/>
        </w:rPr>
        <w:t xml:space="preserve">nited </w:t>
      </w:r>
      <w:r w:rsidRPr="00D343B7">
        <w:rPr>
          <w:rStyle w:val="StyleUnderline"/>
          <w:highlight w:val="green"/>
        </w:rPr>
        <w:t>S</w:t>
      </w:r>
      <w:r w:rsidRPr="00D343B7">
        <w:rPr>
          <w:rStyle w:val="StyleUnderline"/>
        </w:rPr>
        <w:t xml:space="preserve">tates Congress </w:t>
      </w:r>
      <w:r w:rsidRPr="00D343B7">
        <w:rPr>
          <w:rStyle w:val="StyleUnderline"/>
          <w:highlight w:val="green"/>
        </w:rPr>
        <w:t>to scout</w:t>
      </w:r>
      <w:r w:rsidRPr="00D343B7">
        <w:rPr>
          <w:rStyle w:val="StyleUnderline"/>
        </w:rPr>
        <w:t xml:space="preserve"> for a </w:t>
      </w:r>
      <w:r w:rsidRPr="00D343B7">
        <w:rPr>
          <w:rStyle w:val="StyleUnderline"/>
          <w:highlight w:val="green"/>
        </w:rPr>
        <w:t>common understanding on the Appellate Body</w:t>
      </w:r>
      <w:r w:rsidRPr="00D343B7">
        <w:rPr>
          <w:sz w:val="12"/>
        </w:rPr>
        <w:t>.</w:t>
      </w:r>
    </w:p>
    <w:p w14:paraId="7BD36C62" w14:textId="3D420DB0" w:rsidR="000D1ED2" w:rsidRDefault="000D1ED2" w:rsidP="000D1ED2"/>
    <w:p w14:paraId="2A13F58D" w14:textId="5ABFE92E" w:rsidR="007F3B72" w:rsidRDefault="007F3B72" w:rsidP="000D1ED2"/>
    <w:p w14:paraId="0F616414" w14:textId="264908FE" w:rsidR="007F3B72" w:rsidRDefault="007F3B72" w:rsidP="000D1ED2"/>
    <w:p w14:paraId="5AEAB4D0" w14:textId="77777777" w:rsidR="007F3B72" w:rsidRPr="00D343B7" w:rsidRDefault="007F3B72" w:rsidP="000D1ED2"/>
    <w:p w14:paraId="78F1F145" w14:textId="77777777" w:rsidR="000D1ED2" w:rsidRPr="00FE51A3" w:rsidRDefault="000D1ED2" w:rsidP="000D1ED2">
      <w:pPr>
        <w:pStyle w:val="Heading4"/>
        <w:rPr>
          <w:rFonts w:asciiTheme="majorHAnsi" w:hAnsiTheme="majorHAnsi" w:cstheme="majorHAnsi"/>
        </w:rPr>
      </w:pPr>
      <w:r w:rsidRPr="00FE51A3">
        <w:rPr>
          <w:rFonts w:asciiTheme="majorHAnsi" w:hAnsiTheme="majorHAnsi" w:cstheme="majorHAnsi"/>
        </w:rPr>
        <w:t>Emp</w:t>
      </w:r>
      <w:r>
        <w:rPr>
          <w:rFonts w:asciiTheme="majorHAnsi" w:hAnsiTheme="majorHAnsi" w:cstheme="majorHAnsi"/>
        </w:rPr>
        <w:t>i</w:t>
      </w:r>
      <w:r w:rsidRPr="00FE51A3">
        <w:rPr>
          <w:rFonts w:asciiTheme="majorHAnsi" w:hAnsiTheme="majorHAnsi" w:cstheme="majorHAnsi"/>
        </w:rPr>
        <w:t>rics prove trade doesn’t solve war</w:t>
      </w:r>
    </w:p>
    <w:p w14:paraId="74C1E610" w14:textId="77777777" w:rsidR="000D1ED2" w:rsidRPr="00FE51A3" w:rsidRDefault="000D1ED2" w:rsidP="000D1ED2">
      <w:pPr>
        <w:rPr>
          <w:rStyle w:val="Heading4Char"/>
          <w:rFonts w:asciiTheme="majorHAnsi" w:eastAsiaTheme="minorHAnsi" w:hAnsiTheme="majorHAnsi" w:cstheme="majorHAnsi"/>
          <w:b w:val="0"/>
          <w:iCs/>
          <w:sz w:val="16"/>
        </w:rPr>
      </w:pPr>
      <w:r w:rsidRPr="00FE51A3">
        <w:rPr>
          <w:rStyle w:val="Style13ptBold"/>
          <w:rFonts w:asciiTheme="majorHAnsi" w:hAnsiTheme="majorHAnsi" w:cstheme="majorHAnsi"/>
        </w:rPr>
        <w:t>Martin et. al. 8</w:t>
      </w:r>
      <w:r w:rsidRPr="00FE51A3">
        <w:rPr>
          <w:rFonts w:asciiTheme="majorHAnsi" w:hAnsiTheme="majorHAnsi" w:cstheme="majorHAnsi"/>
          <w:b/>
        </w:rPr>
        <w:t xml:space="preserve"> </w:t>
      </w:r>
      <w:r w:rsidRPr="00FE51A3">
        <w:rPr>
          <w:rFonts w:asciiTheme="majorHAnsi" w:hAnsiTheme="majorHAnsi" w:cstheme="majorHAnsi"/>
        </w:rPr>
        <w:t>(Phillipe, University of Paris 1 Pantheon—Sorbonne, Paris School of Economics, and Centre for Economic Policy Research; Thierry MAYER, University of Paris 1 Pantheon—Sorbonne, Paris School of Economics, CEPII, and Centre for Economic Policy Research, Mathias THOENIG, University of Geneva and Paris School of Economics, The Review of Economic Studies 75)</w:t>
      </w:r>
    </w:p>
    <w:p w14:paraId="4DA3F9B5" w14:textId="77777777" w:rsidR="000D1ED2" w:rsidRPr="00AD2F11" w:rsidRDefault="000D1ED2" w:rsidP="000D1ED2">
      <w:pPr>
        <w:rPr>
          <w:sz w:val="12"/>
        </w:rPr>
      </w:pPr>
      <w:r w:rsidRPr="00FE51A3">
        <w:rPr>
          <w:rStyle w:val="StyleUnderline"/>
          <w:rFonts w:asciiTheme="majorHAnsi" w:hAnsiTheme="majorHAnsi" w:cstheme="majorHAnsi"/>
        </w:rPr>
        <w:t>Does globalization pacify international relations</w:t>
      </w:r>
      <w:r w:rsidRPr="00AD2F11">
        <w:rPr>
          <w:rFonts w:asciiTheme="majorHAnsi" w:hAnsiTheme="majorHAnsi" w:cstheme="majorHAnsi"/>
          <w:sz w:val="12"/>
        </w:rPr>
        <w:t xml:space="preserve">? The “liberal” view in political science argues that increasing trade flows and the spread of free markets and democracy should limit the incentive to use military force in interstate relations. This vision, which can partly be traced back to Kant’s Essay on </w:t>
      </w:r>
      <w:r w:rsidRPr="00AD2F11">
        <w:rPr>
          <w:rFonts w:asciiTheme="majorHAnsi" w:hAnsiTheme="majorHAnsi" w:cstheme="majorHAnsi"/>
          <w:sz w:val="12"/>
        </w:rPr>
        <w:lastRenderedPageBreak/>
        <w:t xml:space="preserve">Perpetual Peace (1795), has been very influential: The main objective of the European trade integration process was to prevent the killing and destruction of the two World Wars from ever happening again.1 Figure 1 suggests2 </w:t>
      </w:r>
      <w:r w:rsidRPr="00FE51A3">
        <w:rPr>
          <w:rStyle w:val="StyleUnderline"/>
          <w:rFonts w:asciiTheme="majorHAnsi" w:hAnsiTheme="majorHAnsi" w:cstheme="majorHAnsi"/>
        </w:rPr>
        <w:t>however</w:t>
      </w:r>
      <w:r w:rsidRPr="00AD2F11">
        <w:rPr>
          <w:rFonts w:asciiTheme="majorHAnsi" w:hAnsiTheme="majorHAnsi" w:cstheme="majorHAnsi"/>
          <w:sz w:val="12"/>
        </w:rPr>
        <w:t xml:space="preserve">, that </w:t>
      </w:r>
      <w:r w:rsidRPr="00337A8F">
        <w:rPr>
          <w:rStyle w:val="StyleUnderline"/>
          <w:rFonts w:asciiTheme="majorHAnsi" w:hAnsiTheme="majorHAnsi" w:cstheme="majorHAnsi"/>
          <w:highlight w:val="green"/>
        </w:rPr>
        <w:t>during</w:t>
      </w:r>
      <w:r w:rsidRPr="00FE51A3">
        <w:rPr>
          <w:rStyle w:val="StyleUnderline"/>
          <w:rFonts w:asciiTheme="majorHAnsi" w:hAnsiTheme="majorHAnsi" w:cstheme="majorHAnsi"/>
        </w:rPr>
        <w:t xml:space="preserve"> the </w:t>
      </w:r>
      <w:r w:rsidRPr="00337A8F">
        <w:rPr>
          <w:rStyle w:val="StyleUnderline"/>
          <w:rFonts w:asciiTheme="majorHAnsi" w:hAnsiTheme="majorHAnsi" w:cstheme="majorHAnsi"/>
          <w:highlight w:val="green"/>
        </w:rPr>
        <w:t>1870–2001</w:t>
      </w:r>
      <w:r w:rsidRPr="00FE51A3">
        <w:rPr>
          <w:rStyle w:val="StyleUnderline"/>
          <w:rFonts w:asciiTheme="majorHAnsi" w:hAnsiTheme="majorHAnsi" w:cstheme="majorHAnsi"/>
        </w:rPr>
        <w:t xml:space="preserve"> period</w:t>
      </w:r>
      <w:r w:rsidRPr="00AD2F11">
        <w:rPr>
          <w:rFonts w:asciiTheme="majorHAnsi" w:hAnsiTheme="majorHAnsi" w:cstheme="majorHAnsi"/>
          <w:sz w:val="12"/>
        </w:rPr>
        <w:t xml:space="preserve">, </w:t>
      </w:r>
      <w:r w:rsidRPr="00337A8F">
        <w:rPr>
          <w:rStyle w:val="StyleUnderline"/>
          <w:rFonts w:asciiTheme="majorHAnsi" w:hAnsiTheme="majorHAnsi" w:cstheme="majorHAnsi"/>
          <w:highlight w:val="green"/>
        </w:rPr>
        <w:t>the correlation between trade</w:t>
      </w:r>
      <w:r w:rsidRPr="00337A8F">
        <w:rPr>
          <w:rStyle w:val="StyleUnderline"/>
          <w:rFonts w:asciiTheme="majorHAnsi" w:hAnsiTheme="majorHAnsi" w:cstheme="majorHAnsi"/>
        </w:rPr>
        <w:t xml:space="preserve"> openness </w:t>
      </w:r>
      <w:r w:rsidRPr="00337A8F">
        <w:rPr>
          <w:rStyle w:val="StyleUnderline"/>
          <w:rFonts w:asciiTheme="majorHAnsi" w:hAnsiTheme="majorHAnsi" w:cstheme="majorHAnsi"/>
          <w:highlight w:val="green"/>
        </w:rPr>
        <w:t>and</w:t>
      </w:r>
      <w:r w:rsidRPr="00337A8F">
        <w:rPr>
          <w:rStyle w:val="StyleUnderline"/>
          <w:rFonts w:asciiTheme="majorHAnsi" w:hAnsiTheme="majorHAnsi" w:cstheme="majorHAnsi"/>
        </w:rPr>
        <w:t xml:space="preserve"> military </w:t>
      </w:r>
      <w:r w:rsidRPr="00337A8F">
        <w:rPr>
          <w:rStyle w:val="StyleUnderline"/>
          <w:rFonts w:asciiTheme="majorHAnsi" w:hAnsiTheme="majorHAnsi" w:cstheme="majorHAnsi"/>
          <w:highlight w:val="green"/>
        </w:rPr>
        <w:t>conflicts is not</w:t>
      </w:r>
      <w:r w:rsidRPr="00FE51A3">
        <w:rPr>
          <w:rStyle w:val="StyleUnderline"/>
          <w:rFonts w:asciiTheme="majorHAnsi" w:hAnsiTheme="majorHAnsi" w:cstheme="majorHAnsi"/>
        </w:rPr>
        <w:t xml:space="preserve"> </w:t>
      </w:r>
      <w:r w:rsidRPr="00AD2F11">
        <w:rPr>
          <w:rFonts w:asciiTheme="majorHAnsi" w:hAnsiTheme="majorHAnsi" w:cstheme="majorHAnsi"/>
          <w:sz w:val="12"/>
        </w:rPr>
        <w:t xml:space="preserve">a </w:t>
      </w:r>
      <w:r w:rsidRPr="00337A8F">
        <w:rPr>
          <w:rStyle w:val="StyleUnderline"/>
          <w:rFonts w:asciiTheme="majorHAnsi" w:hAnsiTheme="majorHAnsi" w:cstheme="majorHAnsi"/>
          <w:highlight w:val="green"/>
        </w:rPr>
        <w:t>clear</w:t>
      </w:r>
      <w:r w:rsidRPr="00AD2F11">
        <w:rPr>
          <w:rFonts w:asciiTheme="majorHAnsi" w:hAnsiTheme="majorHAnsi" w:cstheme="majorHAnsi"/>
          <w:sz w:val="12"/>
        </w:rPr>
        <w:t xml:space="preserve"> cut one. </w:t>
      </w:r>
      <w:r w:rsidRPr="00FE51A3">
        <w:rPr>
          <w:rStyle w:val="StyleUnderline"/>
          <w:rFonts w:asciiTheme="majorHAnsi" w:hAnsiTheme="majorHAnsi" w:cstheme="majorHAnsi"/>
        </w:rPr>
        <w:t>The first era of globalization</w:t>
      </w:r>
      <w:r w:rsidRPr="00AD2F11">
        <w:rPr>
          <w:rFonts w:asciiTheme="majorHAnsi" w:hAnsiTheme="majorHAnsi" w:cstheme="majorHAnsi"/>
          <w:sz w:val="12"/>
        </w:rPr>
        <w:t xml:space="preserve">, at the end of the 19th century, </w:t>
      </w:r>
      <w:r w:rsidRPr="00FE51A3">
        <w:rPr>
          <w:rStyle w:val="StyleUnderline"/>
          <w:rFonts w:asciiTheme="majorHAnsi" w:hAnsiTheme="majorHAnsi" w:cstheme="majorHAnsi"/>
        </w:rPr>
        <w:t xml:space="preserve">was </w:t>
      </w:r>
      <w:r w:rsidRPr="00337A8F">
        <w:rPr>
          <w:rStyle w:val="StyleUnderline"/>
          <w:rFonts w:asciiTheme="majorHAnsi" w:hAnsiTheme="majorHAnsi" w:cstheme="majorHAnsi"/>
          <w:highlight w:val="green"/>
        </w:rPr>
        <w:t>a period of</w:t>
      </w:r>
      <w:r w:rsidRPr="00FE51A3">
        <w:rPr>
          <w:rStyle w:val="StyleUnderline"/>
          <w:rFonts w:asciiTheme="majorHAnsi" w:hAnsiTheme="majorHAnsi" w:cstheme="majorHAnsi"/>
        </w:rPr>
        <w:t xml:space="preserve"> rising </w:t>
      </w:r>
      <w:r w:rsidRPr="00337A8F">
        <w:rPr>
          <w:rStyle w:val="StyleUnderline"/>
          <w:rFonts w:asciiTheme="majorHAnsi" w:hAnsiTheme="majorHAnsi" w:cstheme="majorHAnsi"/>
          <w:highlight w:val="green"/>
        </w:rPr>
        <w:t>trade openness and</w:t>
      </w:r>
      <w:r w:rsidRPr="00FE51A3">
        <w:rPr>
          <w:rStyle w:val="StyleUnderline"/>
          <w:rFonts w:asciiTheme="majorHAnsi" w:hAnsiTheme="majorHAnsi" w:cstheme="majorHAnsi"/>
        </w:rPr>
        <w:t xml:space="preserve"> multiple </w:t>
      </w:r>
      <w:r w:rsidRPr="00337A8F">
        <w:rPr>
          <w:rStyle w:val="StyleUnderline"/>
          <w:rFonts w:asciiTheme="majorHAnsi" w:hAnsiTheme="majorHAnsi" w:cstheme="majorHAnsi"/>
          <w:highlight w:val="green"/>
        </w:rPr>
        <w:t>military conflicts, culminat</w:t>
      </w:r>
      <w:r w:rsidRPr="00FE51A3">
        <w:rPr>
          <w:rStyle w:val="StyleUnderline"/>
          <w:rFonts w:asciiTheme="majorHAnsi" w:hAnsiTheme="majorHAnsi" w:cstheme="majorHAnsi"/>
        </w:rPr>
        <w:t xml:space="preserve">ing </w:t>
      </w:r>
      <w:r w:rsidRPr="00337A8F">
        <w:rPr>
          <w:rStyle w:val="StyleUnderline"/>
          <w:rFonts w:asciiTheme="majorHAnsi" w:hAnsiTheme="majorHAnsi" w:cstheme="majorHAnsi"/>
          <w:highlight w:val="green"/>
        </w:rPr>
        <w:t>with World War I</w:t>
      </w:r>
      <w:r w:rsidRPr="00AD2F11">
        <w:rPr>
          <w:rFonts w:asciiTheme="majorHAnsi" w:hAnsiTheme="majorHAnsi" w:cstheme="majorHAnsi"/>
          <w:sz w:val="12"/>
        </w:rPr>
        <w:t xml:space="preserve">. Then, </w:t>
      </w:r>
      <w:r w:rsidRPr="00337A8F">
        <w:rPr>
          <w:rStyle w:val="StyleUnderline"/>
          <w:rFonts w:asciiTheme="majorHAnsi" w:hAnsiTheme="majorHAnsi" w:cstheme="majorHAnsi"/>
          <w:highlight w:val="green"/>
        </w:rPr>
        <w:t>the interwar period was characterized by</w:t>
      </w:r>
      <w:r w:rsidRPr="00FE51A3">
        <w:rPr>
          <w:rStyle w:val="StyleUnderline"/>
          <w:rFonts w:asciiTheme="majorHAnsi" w:hAnsiTheme="majorHAnsi" w:cstheme="majorHAnsi"/>
        </w:rPr>
        <w:t xml:space="preserve"> a </w:t>
      </w:r>
      <w:r w:rsidRPr="00337A8F">
        <w:rPr>
          <w:rStyle w:val="StyleUnderline"/>
          <w:rFonts w:asciiTheme="majorHAnsi" w:hAnsiTheme="majorHAnsi" w:cstheme="majorHAnsi"/>
          <w:highlight w:val="green"/>
        </w:rPr>
        <w:t>simultaneous</w:t>
      </w:r>
      <w:r w:rsidRPr="00FE51A3">
        <w:rPr>
          <w:rStyle w:val="StyleUnderline"/>
          <w:rFonts w:asciiTheme="majorHAnsi" w:hAnsiTheme="majorHAnsi" w:cstheme="majorHAnsi"/>
        </w:rPr>
        <w:t xml:space="preserve"> collapse of </w:t>
      </w:r>
      <w:r w:rsidRPr="00337A8F">
        <w:rPr>
          <w:rStyle w:val="StyleUnderline"/>
          <w:rFonts w:asciiTheme="majorHAnsi" w:hAnsiTheme="majorHAnsi" w:cstheme="majorHAnsi"/>
        </w:rPr>
        <w:t xml:space="preserve">world </w:t>
      </w:r>
      <w:r w:rsidRPr="00337A8F">
        <w:rPr>
          <w:rStyle w:val="StyleUnderline"/>
          <w:rFonts w:asciiTheme="majorHAnsi" w:hAnsiTheme="majorHAnsi" w:cstheme="majorHAnsi"/>
          <w:highlight w:val="green"/>
        </w:rPr>
        <w:t>trade and conflicts</w:t>
      </w:r>
      <w:r w:rsidRPr="00AD2F11">
        <w:rPr>
          <w:rFonts w:asciiTheme="majorHAnsi" w:hAnsiTheme="majorHAnsi" w:cstheme="majorHAnsi"/>
          <w:sz w:val="12"/>
        </w:rPr>
        <w:t xml:space="preserve">. </w:t>
      </w:r>
      <w:r w:rsidRPr="00FE51A3">
        <w:rPr>
          <w:rStyle w:val="StyleUnderline"/>
          <w:rFonts w:asciiTheme="majorHAnsi" w:hAnsiTheme="majorHAnsi" w:cstheme="majorHAnsi"/>
        </w:rPr>
        <w:t>After World War II, world trade increased rapidly</w:t>
      </w:r>
      <w:r w:rsidRPr="00AD2F11">
        <w:rPr>
          <w:rFonts w:asciiTheme="majorHAnsi" w:hAnsiTheme="majorHAnsi" w:cstheme="majorHAnsi"/>
          <w:sz w:val="12"/>
        </w:rPr>
        <w:t>, while the number of conflicts decreased (</w:t>
      </w:r>
      <w:r w:rsidRPr="00FE51A3">
        <w:rPr>
          <w:rStyle w:val="StyleUnderline"/>
          <w:rFonts w:asciiTheme="majorHAnsi" w:hAnsiTheme="majorHAnsi" w:cstheme="majorHAnsi"/>
        </w:rPr>
        <w:t xml:space="preserve">although the risk of a global conflict was obviously high). There is no clear evidence that the 1990s, during which trade flows increased dramatically, was a period of lower </w:t>
      </w:r>
      <w:r w:rsidRPr="00AD2F11">
        <w:rPr>
          <w:rFonts w:asciiTheme="majorHAnsi" w:hAnsiTheme="majorHAnsi" w:cstheme="majorHAnsi"/>
          <w:sz w:val="12"/>
        </w:rPr>
        <w:t xml:space="preserve">prevalence of </w:t>
      </w:r>
      <w:r w:rsidRPr="00FE51A3">
        <w:rPr>
          <w:rStyle w:val="StyleUnderline"/>
          <w:rFonts w:asciiTheme="majorHAnsi" w:hAnsiTheme="majorHAnsi" w:cstheme="majorHAnsi"/>
        </w:rPr>
        <w:t>military conflicts</w:t>
      </w:r>
      <w:r w:rsidRPr="00AD2F11">
        <w:rPr>
          <w:rFonts w:asciiTheme="majorHAnsi" w:hAnsiTheme="majorHAnsi" w:cstheme="majorHAnsi"/>
          <w:sz w:val="12"/>
        </w:rPr>
        <w:t>, even taking into account the increase in the number of sovereign states.</w:t>
      </w:r>
    </w:p>
    <w:p w14:paraId="4B37460A" w14:textId="77777777" w:rsidR="000D1ED2" w:rsidRPr="00914CEB" w:rsidRDefault="000D1ED2" w:rsidP="000D1ED2">
      <w:pPr>
        <w:pStyle w:val="Heading4"/>
        <w:rPr>
          <w:rFonts w:cs="Calibri"/>
        </w:rPr>
      </w:pPr>
      <w:r w:rsidRPr="00914CEB">
        <w:rPr>
          <w:rFonts w:cs="Calibri"/>
        </w:rPr>
        <w:t xml:space="preserve">Coronavirus won’t get </w:t>
      </w:r>
      <w:r w:rsidRPr="00914CEB">
        <w:rPr>
          <w:rFonts w:cs="Calibri"/>
          <w:i/>
          <w:u w:val="single"/>
        </w:rPr>
        <w:t>anywhere close</w:t>
      </w:r>
      <w:r w:rsidRPr="00914CEB">
        <w:rPr>
          <w:rFonts w:cs="Calibri"/>
        </w:rPr>
        <w:t xml:space="preserve"> to existential – </w:t>
      </w:r>
      <w:r w:rsidRPr="00914CEB">
        <w:rPr>
          <w:rFonts w:cs="Calibri"/>
          <w:u w:val="single"/>
        </w:rPr>
        <w:t>low mortality</w:t>
      </w:r>
      <w:r w:rsidRPr="00914CEB">
        <w:rPr>
          <w:rFonts w:cs="Calibri"/>
        </w:rPr>
        <w:t xml:space="preserve"> and </w:t>
      </w:r>
      <w:r w:rsidRPr="00914CEB">
        <w:rPr>
          <w:rFonts w:cs="Calibri"/>
          <w:u w:val="single"/>
        </w:rPr>
        <w:t>burnout</w:t>
      </w:r>
    </w:p>
    <w:p w14:paraId="2286C719" w14:textId="77777777" w:rsidR="000D1ED2" w:rsidRPr="00914CEB" w:rsidRDefault="000D1ED2" w:rsidP="000D1ED2">
      <w:proofErr w:type="spellStart"/>
      <w:r w:rsidRPr="00914CEB">
        <w:rPr>
          <w:rStyle w:val="Style13ptBold"/>
        </w:rPr>
        <w:t>Salzberg</w:t>
      </w:r>
      <w:proofErr w:type="spellEnd"/>
      <w:r w:rsidRPr="00914CEB">
        <w:rPr>
          <w:rStyle w:val="Style13ptBold"/>
        </w:rPr>
        <w:t xml:space="preserve"> 20</w:t>
      </w:r>
      <w:r w:rsidRPr="00914CEB">
        <w:t xml:space="preserve"> [(Steven, PhD from Harvard, worked at The Institute for Genomic Research, where he sequenced the genomes of many bacteria, including those used in the 2001 anthrax attacks, also worked on the Human Genome Project, now the Distinguished Professor of Biomedical Engineering, Computer Science, and Biostatistics at Johns Hopkins University), “Coronavirus: There Are Better Things To Do Than Panic”,  </w:t>
      </w:r>
      <w:hyperlink r:id="rId9" w:anchor="7de449ad7fa6" w:history="1">
        <w:r w:rsidRPr="00914CEB">
          <w:rPr>
            <w:rStyle w:val="Hyperlink"/>
          </w:rPr>
          <w:t>https://www.forbes.com/sites/stevensalzberg/2020/02/29/coronavirus-time-to-panic-yet/#7de449ad7fa6</w:t>
        </w:r>
      </w:hyperlink>
      <w:r w:rsidRPr="00914CEB">
        <w:t>] TDI</w:t>
      </w:r>
    </w:p>
    <w:p w14:paraId="25B297B7" w14:textId="77777777" w:rsidR="007F3B72" w:rsidRDefault="000D1ED2" w:rsidP="000D1ED2">
      <w:r w:rsidRPr="00914CEB">
        <w:t>1.</w:t>
      </w:r>
      <w:r w:rsidRPr="006E07C4">
        <w:rPr>
          <w:rStyle w:val="StyleUnderline"/>
          <w:highlight w:val="green"/>
        </w:rPr>
        <w:t>The mortality rate is</w:t>
      </w:r>
      <w:r w:rsidRPr="00914CEB">
        <w:t xml:space="preserve"> probably </w:t>
      </w:r>
      <w:r w:rsidRPr="00914CEB">
        <w:rPr>
          <w:rStyle w:val="Emphasis"/>
        </w:rPr>
        <w:t xml:space="preserve">much, much </w:t>
      </w:r>
      <w:r w:rsidRPr="006E07C4">
        <w:rPr>
          <w:rStyle w:val="Emphasis"/>
          <w:highlight w:val="green"/>
        </w:rPr>
        <w:t>less than 2%</w:t>
      </w:r>
      <w:r w:rsidRPr="006E07C4">
        <w:rPr>
          <w:highlight w:val="green"/>
        </w:rPr>
        <w:t>.</w:t>
      </w:r>
      <w:r w:rsidRPr="00914CEB">
        <w:t xml:space="preserve"> </w:t>
      </w:r>
      <w:r w:rsidRPr="00914CEB">
        <w:rPr>
          <w:rStyle w:val="StyleUnderline"/>
        </w:rPr>
        <w:t xml:space="preserve">The </w:t>
      </w:r>
      <w:r w:rsidRPr="006E07C4">
        <w:rPr>
          <w:rStyle w:val="StyleUnderline"/>
          <w:highlight w:val="green"/>
        </w:rPr>
        <w:t xml:space="preserve">rapid spread </w:t>
      </w:r>
      <w:r w:rsidRPr="006E07C4">
        <w:rPr>
          <w:rStyle w:val="StyleUnderline"/>
        </w:rPr>
        <w:t>of</w:t>
      </w:r>
      <w:r w:rsidRPr="00914CEB">
        <w:rPr>
          <w:rStyle w:val="StyleUnderline"/>
        </w:rPr>
        <w:t xml:space="preserve"> COVID-19 </w:t>
      </w:r>
      <w:r w:rsidRPr="006E07C4">
        <w:rPr>
          <w:rStyle w:val="StyleUnderline"/>
          <w:highlight w:val="green"/>
        </w:rPr>
        <w:t>suggests</w:t>
      </w:r>
      <w:r w:rsidRPr="00914CEB">
        <w:rPr>
          <w:rStyle w:val="StyleUnderline"/>
        </w:rPr>
        <w:t xml:space="preserve"> that many </w:t>
      </w:r>
      <w:r w:rsidRPr="006E07C4">
        <w:rPr>
          <w:rStyle w:val="StyleUnderline"/>
          <w:highlight w:val="green"/>
        </w:rPr>
        <w:t>more</w:t>
      </w:r>
      <w:r w:rsidRPr="00914CEB">
        <w:rPr>
          <w:rStyle w:val="StyleUnderline"/>
        </w:rPr>
        <w:t xml:space="preserve"> </w:t>
      </w:r>
      <w:r w:rsidRPr="006E07C4">
        <w:rPr>
          <w:rStyle w:val="StyleUnderline"/>
          <w:highlight w:val="green"/>
        </w:rPr>
        <w:t>people are infected than those</w:t>
      </w:r>
      <w:r w:rsidRPr="00914CEB">
        <w:rPr>
          <w:rStyle w:val="StyleUnderline"/>
        </w:rPr>
        <w:t xml:space="preserve"> who have </w:t>
      </w:r>
      <w:r w:rsidRPr="006E07C4">
        <w:rPr>
          <w:rStyle w:val="StyleUnderline"/>
          <w:highlight w:val="green"/>
        </w:rPr>
        <w:t>confirmed cases</w:t>
      </w:r>
      <w:r w:rsidRPr="006E07C4">
        <w:rPr>
          <w:highlight w:val="green"/>
        </w:rPr>
        <w:t xml:space="preserve">. </w:t>
      </w:r>
      <w:r w:rsidRPr="006E07C4">
        <w:rPr>
          <w:rStyle w:val="StyleUnderline"/>
          <w:highlight w:val="green"/>
        </w:rPr>
        <w:t>The number</w:t>
      </w:r>
      <w:r w:rsidRPr="00914CEB">
        <w:rPr>
          <w:rStyle w:val="StyleUnderline"/>
        </w:rPr>
        <w:t xml:space="preserve"> of people </w:t>
      </w:r>
      <w:r w:rsidRPr="00FD132F">
        <w:rPr>
          <w:rStyle w:val="StyleUnderline"/>
          <w:highlight w:val="green"/>
        </w:rPr>
        <w:t xml:space="preserve">who have no </w:t>
      </w:r>
      <w:r w:rsidRPr="00FD132F">
        <w:rPr>
          <w:rStyle w:val="StyleUnderline"/>
        </w:rPr>
        <w:t>symptoms</w:t>
      </w:r>
      <w:r w:rsidRPr="00914CEB">
        <w:rPr>
          <w:rStyle w:val="StyleUnderline"/>
        </w:rPr>
        <w:t xml:space="preserve"> </w:t>
      </w:r>
      <w:r w:rsidRPr="00FD132F">
        <w:rPr>
          <w:rStyle w:val="StyleUnderline"/>
          <w:highlight w:val="green"/>
        </w:rPr>
        <w:t>or very</w:t>
      </w:r>
      <w:r w:rsidRPr="00914CEB">
        <w:rPr>
          <w:rStyle w:val="StyleUnderline"/>
        </w:rPr>
        <w:t xml:space="preserve"> </w:t>
      </w:r>
      <w:r w:rsidRPr="00FD132F">
        <w:rPr>
          <w:rStyle w:val="StyleUnderline"/>
          <w:highlight w:val="green"/>
        </w:rPr>
        <w:t>mild symptoms is likely</w:t>
      </w:r>
      <w:r w:rsidRPr="00914CEB">
        <w:rPr>
          <w:rStyle w:val="StyleUnderline"/>
        </w:rPr>
        <w:t xml:space="preserve"> to be</w:t>
      </w:r>
      <w:r w:rsidRPr="00914CEB">
        <w:t xml:space="preserve"> </w:t>
      </w:r>
      <w:r w:rsidRPr="00FD132F">
        <w:rPr>
          <w:rStyle w:val="Emphasis"/>
          <w:highlight w:val="green"/>
        </w:rPr>
        <w:t>ten times as high</w:t>
      </w:r>
      <w:r w:rsidRPr="00914CEB">
        <w:t xml:space="preserve"> </w:t>
      </w:r>
    </w:p>
    <w:p w14:paraId="0DC9A45D" w14:textId="77777777" w:rsidR="007F3B72" w:rsidRDefault="007F3B72" w:rsidP="000D1ED2"/>
    <w:p w14:paraId="749E1F8B" w14:textId="77777777" w:rsidR="007F3B72" w:rsidRDefault="007F3B72" w:rsidP="000D1ED2"/>
    <w:p w14:paraId="6A65FA99" w14:textId="77777777" w:rsidR="007F3B72" w:rsidRDefault="007F3B72" w:rsidP="000D1ED2"/>
    <w:p w14:paraId="25515BF8" w14:textId="77777777" w:rsidR="007F3B72" w:rsidRDefault="007F3B72" w:rsidP="000D1ED2"/>
    <w:p w14:paraId="2790DF47" w14:textId="654BBAFD" w:rsidR="000D1ED2" w:rsidRPr="00914CEB" w:rsidRDefault="000D1ED2" w:rsidP="000D1ED2">
      <w:r w:rsidRPr="00914CEB">
        <w:rPr>
          <w:rStyle w:val="StyleUnderline"/>
        </w:rPr>
        <w:t>as the number of reported cases</w:t>
      </w:r>
      <w:r w:rsidRPr="00914CEB">
        <w:t xml:space="preserve">. (This is only a guess.) That would mean </w:t>
      </w:r>
      <w:r w:rsidRPr="00914CEB">
        <w:rPr>
          <w:rStyle w:val="StyleUnderline"/>
        </w:rPr>
        <w:t>the mortality rate might be only 0.2%, or even lower</w:t>
      </w:r>
      <w:r w:rsidRPr="00914CEB">
        <w:t xml:space="preserve">. </w:t>
      </w:r>
      <w:r w:rsidRPr="00914CEB">
        <w:rPr>
          <w:rStyle w:val="Emphasis"/>
        </w:rPr>
        <w:t>We still don't know</w:t>
      </w:r>
      <w:r w:rsidRPr="00914CEB">
        <w:t>. (</w:t>
      </w:r>
      <w:r w:rsidRPr="00914CEB">
        <w:rPr>
          <w:rStyle w:val="StyleUnderline"/>
        </w:rPr>
        <w:t>The cruise ship that was quarantined in the Japan </w:t>
      </w:r>
      <w:hyperlink r:id="rId10" w:tgtFrame="_blank" w:tooltip="https://www.bbc.com/news/uk-51677846" w:history="1">
        <w:r w:rsidRPr="00914CEB">
          <w:rPr>
            <w:rStyle w:val="StyleUnderline"/>
          </w:rPr>
          <w:t>had just over 700 cases, and 6 people have died</w:t>
        </w:r>
      </w:hyperlink>
      <w:r w:rsidRPr="00914CEB">
        <w:rPr>
          <w:rStyle w:val="StyleUnderline"/>
        </w:rPr>
        <w:t xml:space="preserve">, suggesting a mortality rate of </w:t>
      </w:r>
      <w:r w:rsidRPr="00914CEB">
        <w:rPr>
          <w:rStyle w:val="Emphasis"/>
        </w:rPr>
        <w:t>1%</w:t>
      </w:r>
      <w:r w:rsidRPr="00914CEB">
        <w:t>.)</w:t>
      </w:r>
    </w:p>
    <w:p w14:paraId="7BD26E6C" w14:textId="77777777" w:rsidR="000D1ED2" w:rsidRPr="00914CEB" w:rsidRDefault="000D1ED2" w:rsidP="000D1ED2">
      <w:r w:rsidRPr="00914CEB">
        <w:t>2.</w:t>
      </w:r>
      <w:r w:rsidRPr="00FD132F">
        <w:rPr>
          <w:rStyle w:val="StyleUnderline"/>
          <w:highlight w:val="green"/>
        </w:rPr>
        <w:t>The</w:t>
      </w:r>
      <w:r w:rsidRPr="00FD132F">
        <w:rPr>
          <w:rStyle w:val="StyleUnderline"/>
        </w:rPr>
        <w:t xml:space="preserve"> reported</w:t>
      </w:r>
      <w:r w:rsidRPr="00914CEB">
        <w:rPr>
          <w:rStyle w:val="StyleUnderline"/>
        </w:rPr>
        <w:t xml:space="preserve"> </w:t>
      </w:r>
      <w:r w:rsidRPr="00FD132F">
        <w:rPr>
          <w:rStyle w:val="StyleUnderline"/>
          <w:highlight w:val="green"/>
        </w:rPr>
        <w:t xml:space="preserve">mortality rate is </w:t>
      </w:r>
      <w:r w:rsidRPr="00FD132F">
        <w:rPr>
          <w:rStyle w:val="Emphasis"/>
          <w:highlight w:val="green"/>
        </w:rPr>
        <w:t>dramatically lower in young people</w:t>
      </w:r>
      <w:r w:rsidRPr="00914CEB">
        <w:t xml:space="preserve">. </w:t>
      </w:r>
      <w:r w:rsidRPr="00914CEB">
        <w:rPr>
          <w:rStyle w:val="StyleUnderline"/>
        </w:rPr>
        <w:t xml:space="preserve">If you are under 30, you can probably </w:t>
      </w:r>
      <w:r w:rsidRPr="00914CEB">
        <w:rPr>
          <w:rStyle w:val="Emphasis"/>
        </w:rPr>
        <w:t>relax</w:t>
      </w:r>
      <w:r w:rsidRPr="00914CEB">
        <w:rPr>
          <w:rStyle w:val="StyleUnderline"/>
        </w:rPr>
        <w:t xml:space="preserve"> a bit.</w:t>
      </w:r>
      <w:r w:rsidRPr="00914CEB">
        <w:t xml:space="preserve"> However, if you are over 70, the mortality rate is </w:t>
      </w:r>
      <w:hyperlink r:id="rId11" w:tgtFrame="_blank" w:tooltip="https://www.bbc.com/news/health-51674743" w:history="1">
        <w:r w:rsidRPr="00914CEB">
          <w:rPr>
            <w:rStyle w:val="Hyperlink"/>
          </w:rPr>
          <w:t>frighteningly high, 8-15%</w:t>
        </w:r>
      </w:hyperlink>
      <w:r w:rsidRPr="00914CEB">
        <w:t>. </w:t>
      </w:r>
    </w:p>
    <w:p w14:paraId="52E317F3" w14:textId="77777777" w:rsidR="000D1ED2" w:rsidRPr="00914CEB" w:rsidRDefault="000D1ED2" w:rsidP="000D1ED2">
      <w:pPr>
        <w:rPr>
          <w:rStyle w:val="StyleUnderline"/>
        </w:rPr>
      </w:pPr>
      <w:r w:rsidRPr="00914CEB">
        <w:t>3.</w:t>
      </w:r>
      <w:r w:rsidRPr="00914CEB">
        <w:rPr>
          <w:rStyle w:val="StyleUnderline"/>
        </w:rPr>
        <w:t>2</w:t>
      </w:r>
      <w:r w:rsidRPr="00FD132F">
        <w:rPr>
          <w:rStyle w:val="StyleUnderline"/>
        </w:rPr>
        <w:t>,933</w:t>
      </w:r>
      <w:r w:rsidRPr="00914CEB">
        <w:rPr>
          <w:rStyle w:val="StyleUnderline"/>
        </w:rPr>
        <w:t xml:space="preserve"> deaths </w:t>
      </w:r>
      <w:proofErr w:type="gramStart"/>
      <w:r w:rsidRPr="00914CEB">
        <w:rPr>
          <w:rStyle w:val="StyleUnderline"/>
        </w:rPr>
        <w:t>is</w:t>
      </w:r>
      <w:proofErr w:type="gramEnd"/>
      <w:r w:rsidRPr="00914CEB">
        <w:rPr>
          <w:rStyle w:val="StyleUnderline"/>
        </w:rPr>
        <w:t xml:space="preserve"> a tragedy</w:t>
      </w:r>
      <w:r w:rsidRPr="00914CEB">
        <w:t xml:space="preserve">, </w:t>
      </w:r>
      <w:r w:rsidRPr="00914CEB">
        <w:rPr>
          <w:rStyle w:val="Emphasis"/>
        </w:rPr>
        <w:t>but it's a tiny number</w:t>
      </w:r>
      <w:r w:rsidRPr="00914CEB">
        <w:t xml:space="preserve"> </w:t>
      </w:r>
      <w:r w:rsidRPr="00914CEB">
        <w:rPr>
          <w:rStyle w:val="StyleUnderline"/>
        </w:rPr>
        <w:t xml:space="preserve">compared to the </w:t>
      </w:r>
      <w:r w:rsidRPr="00914CEB">
        <w:rPr>
          <w:rStyle w:val="Emphasis"/>
        </w:rPr>
        <w:t>annual deaths from the influenza virus</w:t>
      </w:r>
      <w:r w:rsidRPr="00914CEB">
        <w:rPr>
          <w:rStyle w:val="StyleUnderline"/>
        </w:rPr>
        <w:t>,</w:t>
      </w:r>
      <w:r w:rsidRPr="00914CEB">
        <w:t xml:space="preserve"> </w:t>
      </w:r>
      <w:r w:rsidRPr="00914CEB">
        <w:rPr>
          <w:rStyle w:val="StyleUnderline"/>
        </w:rPr>
        <w:t>which we have learned to live with</w:t>
      </w:r>
      <w:r w:rsidRPr="00914CEB">
        <w:t xml:space="preserve">. </w:t>
      </w:r>
      <w:r w:rsidRPr="00914CEB">
        <w:rPr>
          <w:rStyle w:val="StyleUnderline"/>
        </w:rPr>
        <w:t>In the U.S. alone</w:t>
      </w:r>
      <w:r w:rsidRPr="00914CEB">
        <w:t>, </w:t>
      </w:r>
      <w:hyperlink r:id="rId12" w:tgtFrame="_blank" w:tooltip="https://www.cdc.gov/flu/about/burden/index.html" w:history="1">
        <w:r w:rsidRPr="00914CEB">
          <w:rPr>
            <w:rStyle w:val="Hyperlink"/>
          </w:rPr>
          <w:t>the CDC estimates that 12,000–</w:t>
        </w:r>
        <w:r w:rsidRPr="0071267D">
          <w:rPr>
            <w:rStyle w:val="Emphasis"/>
            <w:highlight w:val="green"/>
          </w:rPr>
          <w:t>61,000 people die each year</w:t>
        </w:r>
        <w:r w:rsidRPr="0071267D">
          <w:rPr>
            <w:rStyle w:val="Hyperlink"/>
            <w:highlight w:val="green"/>
          </w:rPr>
          <w:t xml:space="preserve"> </w:t>
        </w:r>
        <w:r w:rsidRPr="0071267D">
          <w:rPr>
            <w:rStyle w:val="StyleUnderline"/>
            <w:highlight w:val="green"/>
          </w:rPr>
          <w:t>from the flu</w:t>
        </w:r>
      </w:hyperlink>
      <w:r w:rsidRPr="00914CEB">
        <w:t xml:space="preserve"> (the number varies a lot because the virus itself changes from year to year), and 9-45 million people get sick. </w:t>
      </w:r>
      <w:r w:rsidRPr="00914CEB">
        <w:rPr>
          <w:rStyle w:val="StyleUnderline"/>
        </w:rPr>
        <w:t xml:space="preserve">The worldwide totals are </w:t>
      </w:r>
      <w:r w:rsidRPr="00914CEB">
        <w:rPr>
          <w:rStyle w:val="Emphasis"/>
        </w:rPr>
        <w:t>far higher</w:t>
      </w:r>
      <w:r w:rsidRPr="00914CEB">
        <w:t xml:space="preserve">. </w:t>
      </w:r>
      <w:proofErr w:type="gramStart"/>
      <w:r w:rsidRPr="00914CEB">
        <w:rPr>
          <w:rStyle w:val="StyleUnderline"/>
        </w:rPr>
        <w:t>So</w:t>
      </w:r>
      <w:proofErr w:type="gramEnd"/>
      <w:r w:rsidRPr="00914CEB">
        <w:rPr>
          <w:rStyle w:val="StyleUnderline"/>
        </w:rPr>
        <w:t xml:space="preserve"> in terms of numbers, </w:t>
      </w:r>
      <w:r w:rsidRPr="0071267D">
        <w:rPr>
          <w:rStyle w:val="StyleUnderline"/>
          <w:highlight w:val="green"/>
        </w:rPr>
        <w:t xml:space="preserve">the world is </w:t>
      </w:r>
      <w:r w:rsidRPr="0071267D">
        <w:rPr>
          <w:rStyle w:val="Emphasis"/>
          <w:highlight w:val="green"/>
        </w:rPr>
        <w:t>definitely over-reacting</w:t>
      </w:r>
      <w:r w:rsidRPr="00914CEB">
        <w:rPr>
          <w:rStyle w:val="StyleUnderline"/>
        </w:rPr>
        <w:t xml:space="preserve"> to the new coronavirus.</w:t>
      </w:r>
    </w:p>
    <w:p w14:paraId="6D1AA2B6" w14:textId="77777777" w:rsidR="000D1ED2" w:rsidRPr="00914CEB" w:rsidRDefault="000D1ED2" w:rsidP="000D1ED2">
      <w:r w:rsidRPr="00914CEB">
        <w:t>4.</w:t>
      </w:r>
      <w:r w:rsidRPr="00914CEB">
        <w:rPr>
          <w:rStyle w:val="StyleUnderline"/>
        </w:rPr>
        <w:t xml:space="preserve">Infectious </w:t>
      </w:r>
      <w:r w:rsidRPr="0071267D">
        <w:rPr>
          <w:rStyle w:val="StyleUnderline"/>
          <w:highlight w:val="green"/>
        </w:rPr>
        <w:t>viruses</w:t>
      </w:r>
      <w:r w:rsidRPr="00914CEB">
        <w:rPr>
          <w:rStyle w:val="StyleUnderline"/>
        </w:rPr>
        <w:t xml:space="preserve"> tended to </w:t>
      </w:r>
      <w:r w:rsidRPr="0071267D">
        <w:rPr>
          <w:rStyle w:val="StyleUnderline"/>
          <w:highlight w:val="green"/>
        </w:rPr>
        <w:t xml:space="preserve">become </w:t>
      </w:r>
      <w:r w:rsidRPr="0071267D">
        <w:rPr>
          <w:rStyle w:val="Emphasis"/>
          <w:highlight w:val="green"/>
        </w:rPr>
        <w:t>milder over time</w:t>
      </w:r>
      <w:r w:rsidRPr="00914CEB">
        <w:t xml:space="preserve">. </w:t>
      </w:r>
      <w:r w:rsidRPr="00914CEB">
        <w:rPr>
          <w:rStyle w:val="StyleUnderline"/>
        </w:rPr>
        <w:t xml:space="preserve">At least </w:t>
      </w:r>
      <w:r w:rsidRPr="00914CEB">
        <w:rPr>
          <w:rStyle w:val="Emphasis"/>
        </w:rPr>
        <w:t>4 other coronaviruses</w:t>
      </w:r>
      <w:r w:rsidRPr="00914CEB">
        <w:rPr>
          <w:rStyle w:val="StyleUnderline"/>
        </w:rPr>
        <w:t xml:space="preserve"> already circulate among humans, causing little more than mild cold symptoms. It is quite possible that </w:t>
      </w:r>
      <w:r w:rsidRPr="0071267D">
        <w:rPr>
          <w:rStyle w:val="StyleUnderline"/>
          <w:highlight w:val="green"/>
        </w:rPr>
        <w:t>the virus</w:t>
      </w:r>
      <w:r w:rsidRPr="00914CEB">
        <w:rPr>
          <w:rStyle w:val="StyleUnderline"/>
        </w:rPr>
        <w:t xml:space="preserve"> causing COVID-19</w:t>
      </w:r>
      <w:r w:rsidRPr="00914CEB">
        <w:t xml:space="preserve">, nCoV-19, </w:t>
      </w:r>
      <w:r w:rsidRPr="0071267D">
        <w:rPr>
          <w:rStyle w:val="StyleUnderline"/>
          <w:highlight w:val="green"/>
        </w:rPr>
        <w:t>may</w:t>
      </w:r>
      <w:r w:rsidRPr="00914CEB">
        <w:rPr>
          <w:rStyle w:val="StyleUnderline"/>
        </w:rPr>
        <w:t xml:space="preserve"> </w:t>
      </w:r>
      <w:r w:rsidRPr="0071267D">
        <w:rPr>
          <w:rStyle w:val="Emphasis"/>
          <w:highlight w:val="green"/>
        </w:rPr>
        <w:t>mutate to become</w:t>
      </w:r>
      <w:r w:rsidRPr="00914CEB">
        <w:rPr>
          <w:rStyle w:val="Emphasis"/>
        </w:rPr>
        <w:t xml:space="preserve"> a </w:t>
      </w:r>
      <w:r w:rsidRPr="0071267D">
        <w:rPr>
          <w:rStyle w:val="Emphasis"/>
          <w:highlight w:val="green"/>
        </w:rPr>
        <w:t>milder</w:t>
      </w:r>
      <w:r w:rsidRPr="00914CEB">
        <w:rPr>
          <w:rStyle w:val="Emphasis"/>
        </w:rPr>
        <w:t xml:space="preserve"> disease</w:t>
      </w:r>
      <w:r w:rsidRPr="00914CEB">
        <w:t xml:space="preserve"> </w:t>
      </w:r>
      <w:r w:rsidRPr="00914CEB">
        <w:rPr>
          <w:rStyle w:val="StyleUnderline"/>
        </w:rPr>
        <w:t>as well</w:t>
      </w:r>
      <w:r w:rsidRPr="00914CEB">
        <w:t xml:space="preserve">. RNA viruses mutate extremely rapidly, and </w:t>
      </w:r>
      <w:r w:rsidRPr="00914CEB">
        <w:rPr>
          <w:rStyle w:val="StyleUnderline"/>
        </w:rPr>
        <w:t>from an evolutionary perspective</w:t>
      </w:r>
      <w:r w:rsidRPr="00914CEB">
        <w:t xml:space="preserve">, </w:t>
      </w:r>
      <w:r w:rsidRPr="00914CEB">
        <w:rPr>
          <w:rStyle w:val="Emphasis"/>
        </w:rPr>
        <w:t xml:space="preserve">viruses adapt to their hosts by </w:t>
      </w:r>
      <w:r w:rsidRPr="00914CEB">
        <w:rPr>
          <w:rStyle w:val="Emphasis"/>
        </w:rPr>
        <w:lastRenderedPageBreak/>
        <w:t>becoming milder</w:t>
      </w:r>
      <w:r w:rsidRPr="00914CEB">
        <w:t>. (</w:t>
      </w:r>
      <w:r w:rsidRPr="00914CEB">
        <w:rPr>
          <w:rStyle w:val="StyleUnderline"/>
        </w:rPr>
        <w:t>My perspective is based in part on my </w:t>
      </w:r>
      <w:hyperlink r:id="rId13" w:tgtFrame="_blank" w:tooltip="https://www.nature.com/articles/nature04239" w:history="1">
        <w:r w:rsidRPr="00914CEB">
          <w:rPr>
            <w:rStyle w:val="StyleUnderline"/>
          </w:rPr>
          <w:t>past research on the influenza virus</w:t>
        </w:r>
      </w:hyperlink>
      <w:r w:rsidRPr="00914CEB">
        <w:t>.) </w:t>
      </w:r>
      <w:r w:rsidRPr="00914CEB">
        <w:rPr>
          <w:rStyle w:val="StyleUnderline"/>
        </w:rPr>
        <w:t>From the virus's point of view</w:t>
      </w:r>
      <w:r w:rsidRPr="00914CEB">
        <w:t xml:space="preserve">, </w:t>
      </w:r>
      <w:r w:rsidRPr="0071267D">
        <w:rPr>
          <w:rStyle w:val="Emphasis"/>
          <w:sz w:val="24"/>
          <w:highlight w:val="green"/>
        </w:rPr>
        <w:t>it can't spread itself around if the host is too sick</w:t>
      </w:r>
      <w:r>
        <w:rPr>
          <w:rStyle w:val="Emphasis"/>
          <w:sz w:val="24"/>
        </w:rPr>
        <w:t>s</w:t>
      </w:r>
      <w:r w:rsidRPr="00914CEB">
        <w:t>.</w:t>
      </w:r>
    </w:p>
    <w:p w14:paraId="26AF855F" w14:textId="77777777" w:rsidR="000D1ED2" w:rsidRDefault="000D1ED2" w:rsidP="000D1ED2">
      <w:pPr>
        <w:rPr>
          <w:rFonts w:asciiTheme="majorHAnsi" w:hAnsiTheme="majorHAnsi" w:cstheme="majorHAnsi"/>
          <w:sz w:val="12"/>
        </w:rPr>
      </w:pPr>
    </w:p>
    <w:p w14:paraId="33FD8BDE" w14:textId="4A7A29C2" w:rsidR="004840E6" w:rsidRDefault="004840E6" w:rsidP="000D1ED2">
      <w:pPr>
        <w:pStyle w:val="Heading4"/>
        <w:rPr>
          <w:rFonts w:asciiTheme="majorHAnsi" w:hAnsiTheme="majorHAnsi" w:cstheme="majorHAnsi"/>
        </w:rPr>
      </w:pPr>
      <w:r>
        <w:rPr>
          <w:rFonts w:asciiTheme="majorHAnsi" w:hAnsiTheme="majorHAnsi" w:cstheme="majorHAnsi"/>
        </w:rPr>
        <w:t xml:space="preserve">Doesn’t solve war – WTO doesn’t have a deterrent – </w:t>
      </w:r>
      <w:proofErr w:type="spellStart"/>
      <w:r>
        <w:rPr>
          <w:rFonts w:asciiTheme="majorHAnsi" w:hAnsiTheme="majorHAnsi" w:cstheme="majorHAnsi"/>
        </w:rPr>
        <w:t>insentives</w:t>
      </w:r>
      <w:proofErr w:type="spellEnd"/>
      <w:r>
        <w:rPr>
          <w:rFonts w:asciiTheme="majorHAnsi" w:hAnsiTheme="majorHAnsi" w:cstheme="majorHAnsi"/>
        </w:rPr>
        <w:t xml:space="preserve"> for conflict still exist </w:t>
      </w:r>
    </w:p>
    <w:p w14:paraId="369C6794" w14:textId="32A9B7D1" w:rsidR="000D1ED2" w:rsidRPr="00FE51A3" w:rsidRDefault="000D1ED2" w:rsidP="000D1ED2">
      <w:pPr>
        <w:pStyle w:val="Heading4"/>
        <w:rPr>
          <w:rFonts w:asciiTheme="majorHAnsi" w:hAnsiTheme="majorHAnsi" w:cstheme="majorHAnsi"/>
        </w:rPr>
      </w:pPr>
      <w:r w:rsidRPr="00FE51A3">
        <w:rPr>
          <w:rFonts w:asciiTheme="majorHAnsi" w:hAnsiTheme="majorHAnsi" w:cstheme="majorHAnsi"/>
        </w:rPr>
        <w:t xml:space="preserve">Trade is </w:t>
      </w:r>
      <w:r w:rsidRPr="00FE51A3">
        <w:rPr>
          <w:rFonts w:asciiTheme="majorHAnsi" w:hAnsiTheme="majorHAnsi" w:cstheme="majorHAnsi"/>
          <w:u w:val="single"/>
        </w:rPr>
        <w:t>irrelevant</w:t>
      </w:r>
      <w:r w:rsidRPr="00FE51A3">
        <w:rPr>
          <w:rFonts w:asciiTheme="majorHAnsi" w:hAnsiTheme="majorHAnsi" w:cstheme="majorHAnsi"/>
        </w:rPr>
        <w:t xml:space="preserve"> for war</w:t>
      </w:r>
    </w:p>
    <w:p w14:paraId="293E58FB" w14:textId="77777777" w:rsidR="000D1ED2" w:rsidRPr="00FE51A3" w:rsidRDefault="000D1ED2" w:rsidP="000D1ED2">
      <w:pPr>
        <w:rPr>
          <w:rFonts w:asciiTheme="majorHAnsi" w:hAnsiTheme="majorHAnsi" w:cstheme="majorHAnsi"/>
        </w:rPr>
      </w:pPr>
      <w:r w:rsidRPr="00FE51A3">
        <w:rPr>
          <w:rFonts w:asciiTheme="majorHAnsi" w:hAnsiTheme="majorHAnsi" w:cstheme="majorHAnsi"/>
        </w:rPr>
        <w:t xml:space="preserve">Katherine </w:t>
      </w:r>
      <w:r w:rsidRPr="00FE51A3">
        <w:rPr>
          <w:rStyle w:val="Style13ptBold"/>
          <w:rFonts w:asciiTheme="majorHAnsi" w:hAnsiTheme="majorHAnsi" w:cstheme="majorHAnsi"/>
        </w:rPr>
        <w:t>Barbieri 13</w:t>
      </w:r>
      <w:r w:rsidRPr="00FE51A3">
        <w:rPr>
          <w:rFonts w:asciiTheme="majorHAnsi" w:hAnsiTheme="majorHAnsi" w:cstheme="majorHAnsi"/>
        </w:rPr>
        <w:t>, Associate Professor of Political Science at the University of South Carolina, Ph.D. in Political Science from Binghamton University, “Economic Interdependence: A Path to Peace or Source of Interstate Conflict?” Chapter 10 in Conflict, War, and Peace: An Introduction to Scientific Research, google books</w:t>
      </w:r>
    </w:p>
    <w:p w14:paraId="57E86235" w14:textId="77777777" w:rsidR="000D1ED2" w:rsidRDefault="000D1ED2" w:rsidP="000D1ED2">
      <w:pPr>
        <w:rPr>
          <w:rFonts w:asciiTheme="majorHAnsi" w:hAnsiTheme="majorHAnsi" w:cstheme="majorHAnsi"/>
          <w:sz w:val="12"/>
        </w:rPr>
      </w:pPr>
      <w:r w:rsidRPr="00FE51A3">
        <w:rPr>
          <w:rStyle w:val="Emphasis"/>
          <w:rFonts w:asciiTheme="majorHAnsi" w:hAnsiTheme="majorHAnsi" w:cstheme="majorHAnsi"/>
        </w:rPr>
        <w:t>How does interdependence affect war</w:t>
      </w:r>
      <w:r w:rsidRPr="00FE51A3">
        <w:rPr>
          <w:rFonts w:asciiTheme="majorHAnsi" w:hAnsiTheme="majorHAnsi" w:cstheme="majorHAnsi"/>
          <w:sz w:val="12"/>
        </w:rPr>
        <w:t xml:space="preserve">, the most intense form of conflict? Table 2 gives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empirical results</w:t>
      </w:r>
      <w:r w:rsidRPr="00FE51A3">
        <w:rPr>
          <w:rFonts w:asciiTheme="majorHAnsi" w:hAnsiTheme="majorHAnsi" w:cstheme="majorHAnsi"/>
          <w:sz w:val="12"/>
        </w:rPr>
        <w:t xml:space="preserve">. The rarity of wars makes any analysis of their causes quite difficult, for variations in interdependence will seldom result in the occurrence of war. As in the case of MIDs, the log-likelihood ratio tests for each model suggest that the inclusion of the various measures of interdependence and the control variables improves our understanding of the factors affecting the occurrence of war over that obtained from the null model. However, the individual interdependence variables, alone, are not statistically significant. This is not the case with contiguity and relative capabilities, which are both statistically significant. Again, we see that contiguous dyads are more conflict-prone and that dyads composed of states with unequal power are more pacific than those with highly equal power. Surprisingly, no evidence is provided to support the commonly held proposition that democratic states are less likely to engage in wars with other democratic states.¶ The </w:t>
      </w:r>
      <w:r w:rsidRPr="00FE51A3">
        <w:rPr>
          <w:rStyle w:val="StyleUnderline"/>
          <w:rFonts w:asciiTheme="majorHAnsi" w:hAnsiTheme="majorHAnsi" w:cstheme="majorHAnsi"/>
        </w:rPr>
        <w:t xml:space="preserve">evidence from the </w:t>
      </w:r>
      <w:r w:rsidRPr="00337A8F">
        <w:rPr>
          <w:rStyle w:val="StyleUnderline"/>
          <w:rFonts w:asciiTheme="majorHAnsi" w:hAnsiTheme="majorHAnsi" w:cstheme="majorHAnsi"/>
          <w:highlight w:val="green"/>
        </w:rPr>
        <w:t>pre-WWII</w:t>
      </w:r>
      <w:r w:rsidRPr="00FE51A3">
        <w:rPr>
          <w:rStyle w:val="StyleUnderline"/>
          <w:rFonts w:asciiTheme="majorHAnsi" w:hAnsiTheme="majorHAnsi" w:cstheme="majorHAnsi"/>
        </w:rPr>
        <w:t xml:space="preserve"> period </w:t>
      </w:r>
      <w:r w:rsidRPr="00337A8F">
        <w:rPr>
          <w:rStyle w:val="StyleUnderline"/>
          <w:rFonts w:asciiTheme="majorHAnsi" w:hAnsiTheme="majorHAnsi" w:cstheme="majorHAnsi"/>
          <w:highlight w:val="green"/>
        </w:rPr>
        <w:t>provides support</w:t>
      </w:r>
      <w:r w:rsidRPr="00FE51A3">
        <w:rPr>
          <w:rStyle w:val="StyleUnderline"/>
          <w:rFonts w:asciiTheme="majorHAnsi" w:hAnsiTheme="majorHAnsi" w:cstheme="majorHAnsi"/>
        </w:rPr>
        <w:t xml:space="preserve"> for those arguing </w:t>
      </w:r>
      <w:r w:rsidRPr="00337A8F">
        <w:rPr>
          <w:rStyle w:val="StyleUnderline"/>
          <w:rFonts w:asciiTheme="majorHAnsi" w:hAnsiTheme="majorHAnsi" w:cstheme="majorHAnsi"/>
          <w:highlight w:val="green"/>
        </w:rPr>
        <w:t xml:space="preserve">that </w:t>
      </w:r>
      <w:r w:rsidRPr="00337A8F">
        <w:rPr>
          <w:rStyle w:val="Emphasis"/>
          <w:rFonts w:asciiTheme="majorHAnsi" w:hAnsiTheme="majorHAnsi" w:cstheme="majorHAnsi"/>
          <w:highlight w:val="green"/>
        </w:rPr>
        <w:t>economic factors have little</w:t>
      </w:r>
      <w:r w:rsidRPr="00FE51A3">
        <w:rPr>
          <w:rStyle w:val="Emphasis"/>
          <w:rFonts w:asciiTheme="majorHAnsi" w:hAnsiTheme="majorHAnsi" w:cstheme="majorHAnsi"/>
        </w:rPr>
        <w:t xml:space="preserve">, if any, </w:t>
      </w:r>
      <w:r w:rsidRPr="00337A8F">
        <w:rPr>
          <w:rStyle w:val="Emphasis"/>
          <w:rFonts w:asciiTheme="majorHAnsi" w:hAnsiTheme="majorHAnsi" w:cstheme="majorHAnsi"/>
          <w:highlight w:val="green"/>
        </w:rPr>
        <w:t>influence</w:t>
      </w:r>
      <w:r w:rsidRPr="00337A8F">
        <w:rPr>
          <w:rStyle w:val="StyleUnderline"/>
          <w:rFonts w:asciiTheme="majorHAnsi" w:hAnsiTheme="majorHAnsi" w:cstheme="majorHAnsi"/>
          <w:highlight w:val="green"/>
        </w:rPr>
        <w:t xml:space="preserve"> on</w:t>
      </w:r>
      <w:r w:rsidRPr="00FE51A3">
        <w:rPr>
          <w:rFonts w:asciiTheme="majorHAnsi" w:hAnsiTheme="majorHAnsi" w:cstheme="majorHAnsi"/>
          <w:sz w:val="12"/>
        </w:rPr>
        <w:t xml:space="preserve"> affecting </w:t>
      </w:r>
      <w:r w:rsidRPr="00337A8F">
        <w:rPr>
          <w:rStyle w:val="StyleUnderline"/>
          <w:rFonts w:asciiTheme="majorHAnsi" w:hAnsiTheme="majorHAnsi" w:cstheme="majorHAnsi"/>
          <w:highlight w:val="green"/>
        </w:rPr>
        <w:t>leaders’ decisions to engage in war</w:t>
      </w:r>
      <w:r w:rsidRPr="00FE51A3">
        <w:rPr>
          <w:rFonts w:asciiTheme="majorHAnsi" w:hAnsiTheme="majorHAnsi" w:cstheme="majorHAnsi"/>
          <w:sz w:val="12"/>
        </w:rPr>
        <w:t xml:space="preserve">, but many of the control variables are also statistically insignificant. These results should be interpreted with caution, since the sample does not contain a </w:t>
      </w:r>
      <w:proofErr w:type="gramStart"/>
      <w:r w:rsidRPr="00FE51A3">
        <w:rPr>
          <w:rFonts w:asciiTheme="majorHAnsi" w:hAnsiTheme="majorHAnsi" w:cstheme="majorHAnsi"/>
          <w:sz w:val="12"/>
        </w:rPr>
        <w:t>sufficient number</w:t>
      </w:r>
      <w:proofErr w:type="gramEnd"/>
      <w:r w:rsidRPr="00FE51A3">
        <w:rPr>
          <w:rFonts w:asciiTheme="majorHAnsi" w:hAnsiTheme="majorHAnsi" w:cstheme="majorHAnsi"/>
          <w:sz w:val="12"/>
        </w:rPr>
        <w:t xml:space="preserve"> wars to allow us to capture great variations across different types of relationships. Many observations of war are excluded from the sample by virtue of not having the corresponding explanatory measures. A variable would have to have an extremely strong influence on conflict—as does contiguity—to find significant results. ¶ 7. Conclusions </w:t>
      </w:r>
      <w:r w:rsidRPr="00FE51A3">
        <w:rPr>
          <w:rStyle w:val="StyleUnderline"/>
          <w:rFonts w:asciiTheme="majorHAnsi" w:hAnsiTheme="majorHAnsi" w:cstheme="majorHAnsi"/>
        </w:rPr>
        <w:t xml:space="preserve">This study provides </w:t>
      </w:r>
      <w:r w:rsidRPr="00FE51A3">
        <w:rPr>
          <w:rStyle w:val="Emphasis"/>
          <w:rFonts w:asciiTheme="majorHAnsi" w:hAnsiTheme="majorHAnsi" w:cstheme="majorHAnsi"/>
        </w:rPr>
        <w:t>little empirical support</w:t>
      </w:r>
      <w:r w:rsidRPr="00FE51A3">
        <w:rPr>
          <w:rStyle w:val="StyleUnderline"/>
          <w:rFonts w:asciiTheme="majorHAnsi" w:hAnsiTheme="majorHAnsi" w:cstheme="majorHAnsi"/>
        </w:rPr>
        <w:t xml:space="preserve"> for the liberal proposition that trade provides a path to interstate peace</w:t>
      </w:r>
      <w:r w:rsidRPr="00FE51A3">
        <w:rPr>
          <w:rFonts w:asciiTheme="majorHAnsi" w:hAnsiTheme="majorHAnsi" w:cstheme="majorHAnsi"/>
          <w:sz w:val="12"/>
        </w:rPr>
        <w:t xml:space="preserve">. </w:t>
      </w:r>
      <w:r w:rsidRPr="00FE51A3">
        <w:rPr>
          <w:rStyle w:val="Emphasis"/>
          <w:rFonts w:asciiTheme="majorHAnsi" w:hAnsiTheme="majorHAnsi" w:cstheme="majorHAnsi"/>
        </w:rPr>
        <w:t>Even after</w:t>
      </w:r>
      <w:r w:rsidRPr="00FE51A3">
        <w:rPr>
          <w:rFonts w:asciiTheme="majorHAnsi" w:hAnsiTheme="majorHAnsi" w:cstheme="majorHAnsi"/>
          <w:sz w:val="12"/>
        </w:rPr>
        <w:t xml:space="preserve"> </w:t>
      </w:r>
      <w:r w:rsidRPr="00FE51A3">
        <w:rPr>
          <w:rStyle w:val="StyleUnderline"/>
          <w:rFonts w:asciiTheme="majorHAnsi" w:hAnsiTheme="majorHAnsi" w:cstheme="majorHAnsi"/>
        </w:rPr>
        <w:t>controlling for the influence of contiguity, joint democracy, alliance ties, and relative capabilities</w:t>
      </w:r>
      <w:r w:rsidRPr="00FE51A3">
        <w:rPr>
          <w:rFonts w:asciiTheme="majorHAnsi" w:hAnsiTheme="majorHAnsi" w:cstheme="majorHAnsi"/>
          <w:sz w:val="12"/>
        </w:rPr>
        <w:t xml:space="preserve">, the </w:t>
      </w:r>
      <w:r w:rsidRPr="00FE51A3">
        <w:rPr>
          <w:rStyle w:val="StyleUnderline"/>
          <w:rFonts w:asciiTheme="majorHAnsi" w:hAnsiTheme="majorHAnsi" w:cstheme="majorHAnsi"/>
        </w:rPr>
        <w:t xml:space="preserve">evidence suggests that </w:t>
      </w:r>
      <w:r w:rsidRPr="00FE51A3">
        <w:rPr>
          <w:rStyle w:val="Emphasis"/>
          <w:rFonts w:asciiTheme="majorHAnsi" w:hAnsiTheme="majorHAnsi" w:cstheme="majorHAnsi"/>
        </w:rPr>
        <w:t xml:space="preserve">in most instances </w:t>
      </w:r>
      <w:r w:rsidRPr="00337A8F">
        <w:rPr>
          <w:rStyle w:val="Emphasis"/>
          <w:rFonts w:asciiTheme="majorHAnsi" w:hAnsiTheme="majorHAnsi" w:cstheme="majorHAnsi"/>
          <w:highlight w:val="green"/>
        </w:rPr>
        <w:t>trade fails to deter conflict</w:t>
      </w:r>
      <w:r w:rsidRPr="00FE51A3">
        <w:rPr>
          <w:rFonts w:asciiTheme="majorHAnsi" w:hAnsiTheme="majorHAnsi" w:cstheme="majorHAnsi"/>
          <w:sz w:val="12"/>
        </w:rPr>
        <w:t xml:space="preserve">. </w:t>
      </w:r>
      <w:r w:rsidRPr="00FE51A3">
        <w:rPr>
          <w:rStyle w:val="StyleUnderline"/>
          <w:rFonts w:asciiTheme="majorHAnsi" w:hAnsiTheme="majorHAnsi" w:cstheme="majorHAnsi"/>
        </w:rPr>
        <w:t>Instead</w:t>
      </w:r>
      <w:r w:rsidRPr="00FE51A3">
        <w:rPr>
          <w:rFonts w:asciiTheme="majorHAnsi" w:hAnsiTheme="majorHAnsi" w:cstheme="majorHAnsi"/>
          <w:sz w:val="12"/>
        </w:rPr>
        <w:t xml:space="preserve">, extensive </w:t>
      </w:r>
      <w:r w:rsidRPr="00FE51A3">
        <w:rPr>
          <w:rStyle w:val="StyleUnderline"/>
          <w:rFonts w:asciiTheme="majorHAnsi" w:hAnsiTheme="majorHAnsi" w:cstheme="majorHAnsi"/>
        </w:rPr>
        <w:t>economic interdependence</w:t>
      </w:r>
      <w:r w:rsidRPr="00FE51A3">
        <w:rPr>
          <w:rFonts w:asciiTheme="majorHAnsi" w:hAnsiTheme="majorHAnsi" w:cstheme="majorHAnsi"/>
          <w:sz w:val="12"/>
        </w:rPr>
        <w:t xml:space="preserve"> increases the likelihood that dyads engage in militarized dispute; however, it </w:t>
      </w:r>
      <w:r w:rsidRPr="00FE51A3">
        <w:rPr>
          <w:rStyle w:val="Emphasis"/>
          <w:rFonts w:asciiTheme="majorHAnsi" w:hAnsiTheme="majorHAnsi" w:cstheme="majorHAnsi"/>
        </w:rPr>
        <w:t>appears to have little influence on the incidence of war</w:t>
      </w:r>
      <w:r w:rsidRPr="00FE51A3">
        <w:rPr>
          <w:rFonts w:asciiTheme="majorHAnsi" w:hAnsiTheme="majorHAnsi" w:cstheme="majorHAnsi"/>
          <w:sz w:val="12"/>
        </w:rPr>
        <w:t xml:space="preserve">. </w:t>
      </w:r>
    </w:p>
    <w:p w14:paraId="090C80F8" w14:textId="77777777" w:rsidR="000D1ED2" w:rsidRPr="00FE51A3" w:rsidRDefault="000D1ED2" w:rsidP="000D1ED2">
      <w:pPr>
        <w:rPr>
          <w:rFonts w:asciiTheme="majorHAnsi" w:hAnsiTheme="majorHAnsi" w:cstheme="majorHAnsi"/>
          <w:sz w:val="12"/>
        </w:rPr>
      </w:pPr>
    </w:p>
    <w:p w14:paraId="0D9D3CC9" w14:textId="77777777" w:rsidR="000D1ED2" w:rsidRPr="0050407D" w:rsidRDefault="000D1ED2" w:rsidP="000D1ED2"/>
    <w:p w14:paraId="6431B4D2" w14:textId="77777777" w:rsidR="000D1ED2" w:rsidRPr="00702E8E" w:rsidRDefault="000D1ED2" w:rsidP="000D1ED2"/>
    <w:p w14:paraId="61F2D945" w14:textId="77777777" w:rsidR="000D1ED2" w:rsidRPr="008428C9" w:rsidRDefault="000D1ED2" w:rsidP="000D1ED2"/>
    <w:p w14:paraId="3C860502" w14:textId="77777777" w:rsidR="000D1ED2" w:rsidRPr="00B73CE8" w:rsidRDefault="000D1ED2" w:rsidP="000D1ED2"/>
    <w:p w14:paraId="7C7AE880" w14:textId="77777777" w:rsidR="000D1ED2" w:rsidRPr="00F601E6" w:rsidRDefault="000D1ED2" w:rsidP="000D1ED2"/>
    <w:p w14:paraId="670086A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2236E"/>
    <w:multiLevelType w:val="hybridMultilevel"/>
    <w:tmpl w:val="3C1E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D1E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ED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3F0F"/>
    <w:rsid w:val="004270E3"/>
    <w:rsid w:val="004348DC"/>
    <w:rsid w:val="00434921"/>
    <w:rsid w:val="00442018"/>
    <w:rsid w:val="00446567"/>
    <w:rsid w:val="00447B10"/>
    <w:rsid w:val="00452EE4"/>
    <w:rsid w:val="00452F0B"/>
    <w:rsid w:val="004536D6"/>
    <w:rsid w:val="00457224"/>
    <w:rsid w:val="00461021"/>
    <w:rsid w:val="0047482C"/>
    <w:rsid w:val="00475436"/>
    <w:rsid w:val="0048047E"/>
    <w:rsid w:val="00482AF9"/>
    <w:rsid w:val="004840E6"/>
    <w:rsid w:val="0049336B"/>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DF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3B7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A8D97"/>
  <w14:defaultImageDpi w14:val="300"/>
  <w15:docId w15:val="{D643FEA6-7E2F-2D43-8A4A-4267E336A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1ED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D1E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1E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1E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0D1E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1E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ED2"/>
  </w:style>
  <w:style w:type="character" w:customStyle="1" w:styleId="Heading1Char">
    <w:name w:val="Heading 1 Char"/>
    <w:aliases w:val="Pocket Char"/>
    <w:basedOn w:val="DefaultParagraphFont"/>
    <w:link w:val="Heading1"/>
    <w:uiPriority w:val="9"/>
    <w:rsid w:val="000D1E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1E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1ED2"/>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0D1E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0D1ED2"/>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0D1ED2"/>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0D1ED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D1ED2"/>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Heading 1 Char2,TAG "/>
    <w:basedOn w:val="DefaultParagraphFont"/>
    <w:uiPriority w:val="99"/>
    <w:unhideWhenUsed/>
    <w:rsid w:val="000D1ED2"/>
    <w:rPr>
      <w:color w:val="auto"/>
      <w:u w:val="none"/>
    </w:rPr>
  </w:style>
  <w:style w:type="paragraph" w:styleId="DocumentMap">
    <w:name w:val="Document Map"/>
    <w:basedOn w:val="Normal"/>
    <w:link w:val="DocumentMapChar"/>
    <w:uiPriority w:val="99"/>
    <w:semiHidden/>
    <w:unhideWhenUsed/>
    <w:rsid w:val="000D1E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D1ED2"/>
    <w:rPr>
      <w:rFonts w:ascii="Lucida Grande" w:hAnsi="Lucida Grande" w:cs="Lucida Grande"/>
    </w:rPr>
  </w:style>
  <w:style w:type="paragraph" w:customStyle="1" w:styleId="Analytic">
    <w:name w:val="Analytic"/>
    <w:basedOn w:val="Normal"/>
    <w:autoRedefine/>
    <w:qFormat/>
    <w:rsid w:val="000D1ED2"/>
    <w:rPr>
      <w:b/>
      <w:bCs/>
      <w:color w:val="404040" w:themeColor="text1" w:themeTint="BF"/>
      <w:sz w:val="26"/>
      <w:szCs w:val="26"/>
    </w:rPr>
  </w:style>
  <w:style w:type="paragraph" w:customStyle="1" w:styleId="Emphasis1">
    <w:name w:val="Emphasis1"/>
    <w:basedOn w:val="Normal"/>
    <w:link w:val="Emphasis"/>
    <w:autoRedefine/>
    <w:uiPriority w:val="20"/>
    <w:qFormat/>
    <w:rsid w:val="000D1ED2"/>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autoRedefine/>
    <w:uiPriority w:val="20"/>
    <w:qFormat/>
    <w:rsid w:val="000D1ED2"/>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63534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nature0423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dc.gov/flu/about/burden/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bc.com/news/health-5167474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bbc.com/news/uk-51677846" TargetMode="External"/><Relationship Id="rId4" Type="http://schemas.openxmlformats.org/officeDocument/2006/relationships/customXml" Target="../customXml/item4.xml"/><Relationship Id="rId9" Type="http://schemas.openxmlformats.org/officeDocument/2006/relationships/hyperlink" Target="https://www.forbes.com/sites/stevensalzberg/2020/02/29/coronavirus-time-to-panic-ye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25</Pages>
  <Words>11088</Words>
  <Characters>63204</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6</cp:revision>
  <dcterms:created xsi:type="dcterms:W3CDTF">2021-10-09T17:01:00Z</dcterms:created>
  <dcterms:modified xsi:type="dcterms:W3CDTF">2021-10-09T18:50:00Z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