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F6D1F" w14:textId="18E8C49B" w:rsidR="00D038F3" w:rsidRDefault="00D038F3" w:rsidP="00D038F3">
      <w:pPr>
        <w:pStyle w:val="Heading1"/>
      </w:pPr>
      <w:r>
        <w:t xml:space="preserve">1NC vs Max </w:t>
      </w:r>
    </w:p>
    <w:p w14:paraId="7B715D9A" w14:textId="70D1B165" w:rsidR="00403852" w:rsidRDefault="00403852" w:rsidP="00403852">
      <w:pPr>
        <w:pStyle w:val="Heading3"/>
      </w:pPr>
      <w:r w:rsidRPr="00D34ADF">
        <w:t>1NC – </w:t>
      </w:r>
      <w:r>
        <w:t>off</w:t>
      </w:r>
    </w:p>
    <w:p w14:paraId="4720E5FD" w14:textId="77777777" w:rsidR="00403852" w:rsidRDefault="00403852" w:rsidP="00403852">
      <w:pPr>
        <w:pStyle w:val="Heading4"/>
      </w:pPr>
      <w:r>
        <w:t>Interpretation: topical affs must fiat an action through the World Trade Organization</w:t>
      </w:r>
    </w:p>
    <w:p w14:paraId="5423FD4A" w14:textId="77777777" w:rsidR="00403852" w:rsidRDefault="00403852" w:rsidP="00403852">
      <w:pPr>
        <w:pStyle w:val="Heading4"/>
      </w:pPr>
      <w:r>
        <w:t xml:space="preserve">Member nations of the WTO make policies as a whole </w:t>
      </w:r>
    </w:p>
    <w:p w14:paraId="03B8ECAF" w14:textId="77777777" w:rsidR="00403852" w:rsidRPr="00C154AE" w:rsidRDefault="00403852" w:rsidP="00403852">
      <w:pPr>
        <w:rPr>
          <w:rStyle w:val="Style13ptBold"/>
          <w:b w:val="0"/>
          <w:sz w:val="16"/>
        </w:rPr>
      </w:pPr>
      <w:r>
        <w:rPr>
          <w:rStyle w:val="Style13ptBold"/>
        </w:rPr>
        <w:t xml:space="preserve">WTO ND </w:t>
      </w:r>
      <w:r w:rsidRPr="00A96F9C">
        <w:t>[(World Trade Organization) “</w:t>
      </w:r>
      <w:r w:rsidRPr="00C154AE">
        <w:t>Whose WTO is it anyway</w:t>
      </w:r>
      <w:r w:rsidRPr="00A96F9C">
        <w:t xml:space="preserve">?”] </w:t>
      </w:r>
      <w:r>
        <w:t>JL</w:t>
      </w:r>
    </w:p>
    <w:p w14:paraId="685C9F28" w14:textId="77777777" w:rsidR="00403852" w:rsidRPr="009A6744" w:rsidRDefault="00403852" w:rsidP="00403852">
      <w:pPr>
        <w:rPr>
          <w:sz w:val="12"/>
        </w:rPr>
      </w:pPr>
      <w:r w:rsidRPr="00A96F9C">
        <w:rPr>
          <w:rStyle w:val="Emphasis"/>
          <w:highlight w:val="green"/>
        </w:rPr>
        <w:t>The WTO is run by</w:t>
      </w:r>
      <w:r w:rsidRPr="00A96F9C">
        <w:rPr>
          <w:rStyle w:val="Emphasis"/>
        </w:rPr>
        <w:t xml:space="preserve"> its </w:t>
      </w:r>
      <w:r w:rsidRPr="00A96F9C">
        <w:rPr>
          <w:rStyle w:val="Emphasis"/>
          <w:highlight w:val="green"/>
        </w:rPr>
        <w:t>member governments</w:t>
      </w:r>
      <w:r w:rsidRPr="009A6744">
        <w:rPr>
          <w:sz w:val="12"/>
        </w:rPr>
        <w:t xml:space="preserve">. </w:t>
      </w:r>
      <w:r w:rsidRPr="00A96F9C">
        <w:rPr>
          <w:rStyle w:val="StyleUnderline"/>
        </w:rPr>
        <w:t xml:space="preserve">All </w:t>
      </w:r>
      <w:r w:rsidRPr="00A96F9C">
        <w:rPr>
          <w:rStyle w:val="StyleUnderline"/>
          <w:highlight w:val="green"/>
        </w:rPr>
        <w:t xml:space="preserve">major decisions are made by the </w:t>
      </w:r>
      <w:r w:rsidRPr="00C943BD">
        <w:rPr>
          <w:rStyle w:val="Emphasis"/>
          <w:highlight w:val="green"/>
        </w:rPr>
        <w:t>membership as a wh</w:t>
      </w:r>
      <w:r w:rsidRPr="00A96F9C">
        <w:rPr>
          <w:rStyle w:val="Emphasis"/>
          <w:highlight w:val="green"/>
        </w:rPr>
        <w:t>ole</w:t>
      </w:r>
      <w:r w:rsidRPr="009A6744">
        <w:rPr>
          <w:sz w:val="12"/>
        </w:rPr>
        <w:t>, either by ministers (who usually meet at least once every two years) or by their ambassadors or delegates (who meet regularly in Geneva).</w:t>
      </w:r>
    </w:p>
    <w:p w14:paraId="4452BA77" w14:textId="77777777" w:rsidR="00403852" w:rsidRPr="001A5188" w:rsidRDefault="00403852" w:rsidP="00403852">
      <w:pPr>
        <w:rPr>
          <w:sz w:val="12"/>
        </w:rPr>
      </w:pPr>
      <w:r w:rsidRPr="001A5188">
        <w:rPr>
          <w:sz w:val="12"/>
        </w:rPr>
        <w:t xml:space="preserve">In this respect, the WTO is different from some other international organizations such as the World Bank and International Monetary Fund. In the WTO, </w:t>
      </w:r>
      <w:r w:rsidRPr="001A5188">
        <w:rPr>
          <w:rStyle w:val="StyleUnderline"/>
        </w:rPr>
        <w:t>power is not delegated to a board of directors or the organization’s head</w:t>
      </w:r>
      <w:r w:rsidRPr="001A5188">
        <w:rPr>
          <w:sz w:val="12"/>
        </w:rPr>
        <w:t>.</w:t>
      </w:r>
    </w:p>
    <w:p w14:paraId="34C84784" w14:textId="77777777" w:rsidR="00403852" w:rsidRPr="001A5188" w:rsidRDefault="00403852" w:rsidP="00403852">
      <w:pPr>
        <w:rPr>
          <w:sz w:val="12"/>
        </w:rPr>
      </w:pPr>
      <w:r w:rsidRPr="001A5188">
        <w:rPr>
          <w:rStyle w:val="StyleUnderline"/>
        </w:rPr>
        <w:t>When WTO rules impose disciplines on countries’ policies, that is the outcome of negotiations among WTO members. The rules are enforced by the members themselves</w:t>
      </w:r>
      <w:r w:rsidRPr="001A5188">
        <w:rPr>
          <w:sz w:val="12"/>
        </w:rPr>
        <w:t xml:space="preserve"> under agreed procedures that they negotiated, including the possibility of trade sanctions. But those </w:t>
      </w:r>
      <w:r w:rsidRPr="001A5188">
        <w:rPr>
          <w:rStyle w:val="StyleUnderline"/>
        </w:rPr>
        <w:t>sanctions are imposed by member countries, and authorized by the membership as a whole</w:t>
      </w:r>
      <w:r w:rsidRPr="001A5188">
        <w:rPr>
          <w:sz w:val="12"/>
        </w:rPr>
        <w:t>. This is quite different from other agencies whose bureaucracies can, for example, influence a country’s policy by threatening to withhold credit.</w:t>
      </w:r>
    </w:p>
    <w:p w14:paraId="0388084F" w14:textId="19C85DC2" w:rsidR="00403852" w:rsidRPr="005F5B98" w:rsidRDefault="00403852" w:rsidP="00403852">
      <w:pPr>
        <w:rPr>
          <w:sz w:val="12"/>
        </w:rPr>
      </w:pPr>
      <w:r w:rsidRPr="001A5188">
        <w:rPr>
          <w:rStyle w:val="StyleUnderline"/>
        </w:rPr>
        <w:t xml:space="preserve">Reaching decisions </w:t>
      </w:r>
      <w:r w:rsidRPr="001A5188">
        <w:rPr>
          <w:rStyle w:val="StyleUnderline"/>
          <w:highlight w:val="green"/>
        </w:rPr>
        <w:t xml:space="preserve">by </w:t>
      </w:r>
      <w:r w:rsidRPr="001A5188">
        <w:rPr>
          <w:rStyle w:val="Emphasis"/>
          <w:highlight w:val="green"/>
        </w:rPr>
        <w:t>consensus among</w:t>
      </w:r>
      <w:r w:rsidRPr="001A5188">
        <w:rPr>
          <w:rStyle w:val="Emphasis"/>
        </w:rPr>
        <w:t xml:space="preserve"> some </w:t>
      </w:r>
      <w:r w:rsidRPr="001A5188">
        <w:rPr>
          <w:rStyle w:val="Emphasis"/>
          <w:highlight w:val="green"/>
        </w:rPr>
        <w:t>150 members</w:t>
      </w:r>
      <w:r w:rsidRPr="001A5188">
        <w:rPr>
          <w:rStyle w:val="StyleUnderline"/>
        </w:rPr>
        <w:t xml:space="preserve"> can be difficult</w:t>
      </w:r>
      <w:r w:rsidRPr="001A5188">
        <w:rPr>
          <w:sz w:val="12"/>
        </w:rPr>
        <w:t xml:space="preserve">. Its main advantage is that </w:t>
      </w:r>
      <w:r w:rsidRPr="001A5188">
        <w:rPr>
          <w:rStyle w:val="Emphasis"/>
          <w:highlight w:val="green"/>
        </w:rPr>
        <w:t>decisions made</w:t>
      </w:r>
      <w:r w:rsidRPr="001A5188">
        <w:rPr>
          <w:rStyle w:val="Emphasis"/>
        </w:rPr>
        <w:t xml:space="preserve"> this way </w:t>
      </w:r>
      <w:r w:rsidRPr="001A5188">
        <w:rPr>
          <w:rStyle w:val="Emphasis"/>
          <w:highlight w:val="green"/>
        </w:rPr>
        <w:t>are</w:t>
      </w:r>
      <w:r w:rsidRPr="001A5188">
        <w:rPr>
          <w:rStyle w:val="Emphasis"/>
        </w:rPr>
        <w:t xml:space="preserve"> more </w:t>
      </w:r>
      <w:r w:rsidRPr="001A5188">
        <w:rPr>
          <w:rStyle w:val="Emphasis"/>
          <w:highlight w:val="green"/>
        </w:rPr>
        <w:t>acceptable to all members</w:t>
      </w:r>
      <w:r w:rsidRPr="001A5188">
        <w:rPr>
          <w:sz w:val="12"/>
        </w:rPr>
        <w:t xml:space="preserve">. And despite the difficulty, some remarkable agreements have been reached. Nevertheless, proposals for the creation of a smaller executive body — perhaps like a board of directors each representing different groups of countries — are heard periodically. But for now, </w:t>
      </w:r>
      <w:r w:rsidRPr="001A5188">
        <w:rPr>
          <w:rStyle w:val="StyleUnderline"/>
        </w:rPr>
        <w:t>the WTO is a member-driven, consensus-based organization</w:t>
      </w:r>
      <w:r w:rsidRPr="001A5188">
        <w:rPr>
          <w:sz w:val="12"/>
        </w:rPr>
        <w:t>.</w:t>
      </w:r>
    </w:p>
    <w:p w14:paraId="14B3703B" w14:textId="77777777" w:rsidR="00403852" w:rsidRDefault="00403852" w:rsidP="00403852">
      <w:pPr>
        <w:pStyle w:val="Heading4"/>
        <w:rPr>
          <w:rFonts w:asciiTheme="majorHAnsi" w:hAnsiTheme="majorHAnsi" w:cstheme="majorHAnsi"/>
        </w:rPr>
      </w:pPr>
      <w:r>
        <w:rPr>
          <w:rFonts w:asciiTheme="majorHAnsi" w:hAnsiTheme="majorHAnsi" w:cstheme="majorHAnsi"/>
        </w:rPr>
        <w:t xml:space="preserve">Collective nouns are singular – this means “member nations” refers to a singular entity </w:t>
      </w:r>
    </w:p>
    <w:p w14:paraId="42E53D62" w14:textId="77777777" w:rsidR="00403852" w:rsidRPr="009166E3" w:rsidRDefault="00403852" w:rsidP="00403852">
      <w:pPr>
        <w:rPr>
          <w:rStyle w:val="Style13ptBold"/>
          <w:bCs/>
        </w:rPr>
      </w:pPr>
      <w:r>
        <w:rPr>
          <w:rStyle w:val="Style13ptBold"/>
        </w:rPr>
        <w:t xml:space="preserve">MLA 3/8 </w:t>
      </w:r>
      <w:r w:rsidRPr="009166E3">
        <w:rPr>
          <w:rStyle w:val="Style13ptBold"/>
          <w:b w:val="0"/>
          <w:bCs/>
          <w:sz w:val="16"/>
          <w:szCs w:val="16"/>
        </w:rPr>
        <w:t>[“</w:t>
      </w:r>
      <w:r w:rsidRPr="009166E3">
        <w:rPr>
          <w:szCs w:val="16"/>
        </w:rPr>
        <w:t>Should I use a singular or plural verb with a collective noun?” MLA Style Center, 3/8/2021] JL</w:t>
      </w:r>
    </w:p>
    <w:p w14:paraId="6F70AA0C" w14:textId="77777777" w:rsidR="00403852" w:rsidRPr="009166E3" w:rsidRDefault="00403852" w:rsidP="00403852">
      <w:pPr>
        <w:rPr>
          <w:sz w:val="12"/>
        </w:rPr>
      </w:pPr>
      <w:r w:rsidRPr="009166E3">
        <w:rPr>
          <w:rStyle w:val="Emphasis"/>
          <w:highlight w:val="green"/>
        </w:rPr>
        <w:t>Collective nouns</w:t>
      </w:r>
      <w:r w:rsidRPr="009166E3">
        <w:rPr>
          <w:sz w:val="12"/>
        </w:rPr>
        <w:t>, like </w:t>
      </w:r>
      <w:r w:rsidRPr="009166E3">
        <w:rPr>
          <w:i/>
          <w:iCs/>
          <w:sz w:val="12"/>
        </w:rPr>
        <w:t>team</w:t>
      </w:r>
      <w:r w:rsidRPr="009166E3">
        <w:rPr>
          <w:sz w:val="12"/>
        </w:rPr>
        <w:t>, </w:t>
      </w:r>
      <w:r w:rsidRPr="009166E3">
        <w:rPr>
          <w:i/>
          <w:iCs/>
          <w:sz w:val="12"/>
        </w:rPr>
        <w:t>family, class</w:t>
      </w:r>
      <w:r w:rsidRPr="009166E3">
        <w:rPr>
          <w:sz w:val="12"/>
        </w:rPr>
        <w:t>, </w:t>
      </w:r>
      <w:r w:rsidRPr="009166E3">
        <w:rPr>
          <w:i/>
          <w:iCs/>
          <w:sz w:val="12"/>
        </w:rPr>
        <w:t>group</w:t>
      </w:r>
      <w:r w:rsidRPr="009166E3">
        <w:rPr>
          <w:sz w:val="12"/>
        </w:rPr>
        <w:t>, and </w:t>
      </w:r>
      <w:r w:rsidRPr="009166E3">
        <w:rPr>
          <w:i/>
          <w:iCs/>
          <w:sz w:val="12"/>
        </w:rPr>
        <w:t>host</w:t>
      </w:r>
      <w:r w:rsidRPr="009166E3">
        <w:rPr>
          <w:sz w:val="12"/>
        </w:rPr>
        <w:t xml:space="preserve">, </w:t>
      </w:r>
      <w:r w:rsidRPr="009166E3">
        <w:rPr>
          <w:rStyle w:val="Emphasis"/>
          <w:highlight w:val="green"/>
        </w:rPr>
        <w:t>take a singular verb when the entity acts together</w:t>
      </w:r>
      <w:r w:rsidRPr="009166E3">
        <w:rPr>
          <w:sz w:val="12"/>
        </w:rPr>
        <w:t xml:space="preserve"> and a plural verb when the individuals composing the entity act individually. The following examples demonstrate this principle:</w:t>
      </w:r>
    </w:p>
    <w:p w14:paraId="50387935" w14:textId="77777777" w:rsidR="00403852" w:rsidRPr="009166E3" w:rsidRDefault="00403852" w:rsidP="00403852">
      <w:pPr>
        <w:rPr>
          <w:sz w:val="12"/>
        </w:rPr>
      </w:pPr>
      <w:r w:rsidRPr="009166E3">
        <w:rPr>
          <w:rStyle w:val="StyleUnderline"/>
        </w:rPr>
        <w:t>The team is painting a mural. (The team collectively paints the mural, so the verb is singular</w:t>
      </w:r>
      <w:r w:rsidRPr="009166E3">
        <w:rPr>
          <w:i/>
          <w:iCs/>
          <w:sz w:val="12"/>
        </w:rPr>
        <w:t>.</w:t>
      </w:r>
      <w:r w:rsidRPr="009166E3">
        <w:rPr>
          <w:sz w:val="12"/>
        </w:rPr>
        <w:t>)</w:t>
      </w:r>
    </w:p>
    <w:p w14:paraId="218EC0FF" w14:textId="77777777" w:rsidR="00403852" w:rsidRPr="00A96F9C" w:rsidRDefault="00403852" w:rsidP="00403852"/>
    <w:p w14:paraId="7C8EA8D6" w14:textId="77777777" w:rsidR="00403852" w:rsidRDefault="00403852" w:rsidP="00403852">
      <w:pPr>
        <w:pStyle w:val="Heading4"/>
      </w:pPr>
      <w:r>
        <w:t>Violation – they don’t</w:t>
      </w:r>
    </w:p>
    <w:p w14:paraId="07F00E69" w14:textId="77777777" w:rsidR="00403852" w:rsidRDefault="00403852" w:rsidP="00403852">
      <w:pPr>
        <w:pStyle w:val="Heading4"/>
      </w:pPr>
      <w:r>
        <w:t>Prefer:</w:t>
      </w:r>
    </w:p>
    <w:p w14:paraId="1F657E94" w14:textId="77777777" w:rsidR="00403852" w:rsidRDefault="00403852" w:rsidP="00403852">
      <w:pPr>
        <w:pStyle w:val="Heading4"/>
        <w:numPr>
          <w:ilvl w:val="0"/>
          <w:numId w:val="19"/>
        </w:numPr>
        <w:tabs>
          <w:tab w:val="num" w:pos="360"/>
        </w:tabs>
        <w:ind w:left="0" w:firstLine="0"/>
      </w:pPr>
      <w:r>
        <w:t xml:space="preserve">Precision – even if Jordan is a member nation, that’s distinct from fiating member nations as a unified actor – outweighs because it justifies jettisoning other words in the rez – prefer our interp – we have evidence </w:t>
      </w:r>
      <w:r>
        <w:rPr>
          <w:u w:val="single"/>
        </w:rPr>
        <w:t>from the WTO</w:t>
      </w:r>
      <w:r>
        <w:t xml:space="preserve"> that explains what coordinated action looks like</w:t>
      </w:r>
    </w:p>
    <w:p w14:paraId="13B5C298" w14:textId="77777777" w:rsidR="00403852" w:rsidRPr="00CF01EC" w:rsidRDefault="00403852" w:rsidP="00403852"/>
    <w:p w14:paraId="3EF6F7FE" w14:textId="77777777" w:rsidR="00403852" w:rsidRDefault="00403852" w:rsidP="00403852">
      <w:pPr>
        <w:pStyle w:val="Heading4"/>
        <w:numPr>
          <w:ilvl w:val="0"/>
          <w:numId w:val="19"/>
        </w:numPr>
        <w:tabs>
          <w:tab w:val="num" w:pos="360"/>
        </w:tabs>
        <w:ind w:left="0" w:firstLine="0"/>
      </w:pPr>
      <w:r>
        <w:t xml:space="preserve">Limits and ground – explodes the topic to include affs about any country reducing IP – ensuring it is an </w:t>
      </w:r>
      <w:r>
        <w:rPr>
          <w:u w:val="single"/>
        </w:rPr>
        <w:t>international</w:t>
      </w:r>
      <w:r>
        <w:t xml:space="preserve"> reduction of IP which is ensures link magnitude and generics like WTO bad, multilat Ks, negotiations and politics DAs, and circumvention – </w:t>
      </w:r>
      <w:r w:rsidRPr="009672E1">
        <w:t>stretch</w:t>
      </w:r>
      <w:r>
        <w:t>es</w:t>
      </w:r>
      <w:r w:rsidRPr="009672E1">
        <w:t xml:space="preserve"> pre-tournament neg prep too thin and precluding </w:t>
      </w:r>
      <w:r>
        <w:t>rigorous</w:t>
      </w:r>
      <w:r w:rsidRPr="009672E1">
        <w:t xml:space="preserve"> </w:t>
      </w:r>
      <w:r>
        <w:t>testing – theory and medicine spec affs solve PICs</w:t>
      </w:r>
    </w:p>
    <w:p w14:paraId="23949CA6" w14:textId="77777777" w:rsidR="00403852" w:rsidRPr="00CF01EC" w:rsidRDefault="00403852" w:rsidP="00403852"/>
    <w:p w14:paraId="174A49D3" w14:textId="77777777" w:rsidR="00403852" w:rsidRDefault="00403852" w:rsidP="00403852">
      <w:pPr>
        <w:pStyle w:val="Heading4"/>
        <w:numPr>
          <w:ilvl w:val="0"/>
          <w:numId w:val="19"/>
        </w:numPr>
        <w:tabs>
          <w:tab w:val="num" w:pos="360"/>
        </w:tabs>
        <w:ind w:left="0" w:firstLine="0"/>
      </w:pPr>
      <w:r>
        <w:t xml:space="preserve">Topic ed – WTO patent waivers </w:t>
      </w:r>
      <w:r w:rsidRPr="00A80479">
        <w:rPr>
          <w:u w:val="single"/>
        </w:rPr>
        <w:t>are</w:t>
      </w:r>
      <w:r>
        <w:t xml:space="preserve"> the topic – their aff is just domestic policy passed in Jordan – proven by their second advantage – none of their internal links are about medical trade secrets which proves their interpretation is a cheap way of getting a relations impact about any two countries – justifies the US-Mexico or China-Japan aff. </w:t>
      </w:r>
      <w:r w:rsidRPr="009672E1">
        <w:t>Outweighs</w:t>
      </w:r>
      <w:r>
        <w:t xml:space="preserve"> – </w:t>
      </w:r>
      <w:r w:rsidRPr="009672E1">
        <w:t xml:space="preserve">prep is determined </w:t>
      </w:r>
      <w:r>
        <w:t xml:space="preserve">by </w:t>
      </w:r>
      <w:r w:rsidRPr="009672E1">
        <w:t>the lit and we only have 2 months to debate the topic</w:t>
      </w:r>
      <w:r>
        <w:t xml:space="preserve"> </w:t>
      </w:r>
    </w:p>
    <w:p w14:paraId="17FEDC00" w14:textId="77777777" w:rsidR="00403852" w:rsidRPr="00CF01EC" w:rsidRDefault="00403852" w:rsidP="00403852"/>
    <w:p w14:paraId="274AB641" w14:textId="77777777" w:rsidR="00403852" w:rsidRDefault="00403852" w:rsidP="00403852">
      <w:pPr>
        <w:pStyle w:val="Heading4"/>
        <w:numPr>
          <w:ilvl w:val="0"/>
          <w:numId w:val="19"/>
        </w:numPr>
        <w:tabs>
          <w:tab w:val="num" w:pos="360"/>
        </w:tabs>
        <w:ind w:left="0" w:firstLine="0"/>
      </w:pPr>
      <w:r>
        <w:t>TVA – spec a medicine – ensures nuanced debates while preserving WTO-specific ground</w:t>
      </w:r>
    </w:p>
    <w:p w14:paraId="783EB5AD" w14:textId="77777777" w:rsidR="00403852" w:rsidRPr="00A00965" w:rsidRDefault="00403852" w:rsidP="00403852"/>
    <w:p w14:paraId="18CC946D" w14:textId="77777777" w:rsidR="00403852" w:rsidRPr="00123B47" w:rsidRDefault="00403852" w:rsidP="00403852">
      <w:pPr>
        <w:pStyle w:val="Heading4"/>
        <w:rPr>
          <w:rFonts w:cs="Calibri"/>
        </w:rPr>
      </w:pPr>
      <w:r w:rsidRPr="00123B47">
        <w:rPr>
          <w:rFonts w:cs="Calibri"/>
        </w:rPr>
        <w:t>Paradigm issue</w:t>
      </w:r>
      <w:r>
        <w:rPr>
          <w:rFonts w:cs="Calibri"/>
        </w:rPr>
        <w:t>s:</w:t>
      </w:r>
      <w:r w:rsidRPr="00123B47">
        <w:rPr>
          <w:rFonts w:cs="Calibri"/>
        </w:rPr>
        <w:t xml:space="preserve"> </w:t>
      </w:r>
    </w:p>
    <w:p w14:paraId="7B66E6B2" w14:textId="77777777" w:rsidR="00403852" w:rsidRPr="00123B47" w:rsidRDefault="00403852" w:rsidP="00403852">
      <w:pPr>
        <w:pStyle w:val="Heading4"/>
        <w:numPr>
          <w:ilvl w:val="0"/>
          <w:numId w:val="18"/>
        </w:numPr>
        <w:tabs>
          <w:tab w:val="num" w:pos="360"/>
        </w:tabs>
        <w:ind w:left="0" w:firstLine="0"/>
        <w:rPr>
          <w:rFonts w:cs="Calibri"/>
        </w:rPr>
      </w:pPr>
      <w:r w:rsidRPr="00123B47">
        <w:rPr>
          <w:rFonts w:cs="Calibri"/>
        </w:rPr>
        <w:t xml:space="preserve">Drop the debater – their abusive advocacy skewed the debate from the start </w:t>
      </w:r>
    </w:p>
    <w:p w14:paraId="35AD3758" w14:textId="77777777" w:rsidR="00403852" w:rsidRPr="00123B47" w:rsidRDefault="00403852" w:rsidP="00403852">
      <w:pPr>
        <w:pStyle w:val="Heading4"/>
        <w:numPr>
          <w:ilvl w:val="0"/>
          <w:numId w:val="18"/>
        </w:numPr>
        <w:tabs>
          <w:tab w:val="num" w:pos="360"/>
        </w:tabs>
        <w:ind w:left="0" w:firstLine="0"/>
        <w:rPr>
          <w:rFonts w:cs="Calibri"/>
        </w:rPr>
      </w:pPr>
      <w:r w:rsidRPr="00123B47">
        <w:rPr>
          <w:rFonts w:cs="Calibri"/>
        </w:rPr>
        <w:t>Competing interps – reasonability invites arbitrary judge intervention and a race to the bottom of questionable argumentation</w:t>
      </w:r>
    </w:p>
    <w:p w14:paraId="51310E66" w14:textId="77777777" w:rsidR="00403852" w:rsidRDefault="00403852" w:rsidP="00403852">
      <w:pPr>
        <w:pStyle w:val="Heading4"/>
        <w:numPr>
          <w:ilvl w:val="0"/>
          <w:numId w:val="18"/>
        </w:numPr>
        <w:tabs>
          <w:tab w:val="num" w:pos="360"/>
        </w:tabs>
        <w:ind w:left="0" w:firstLine="0"/>
      </w:pPr>
      <w:r>
        <w:t xml:space="preserve">Fairness is a voter </w:t>
      </w:r>
      <w:r>
        <w:softHyphen/>
        <w:t>– necessary to determine the better debater</w:t>
      </w:r>
    </w:p>
    <w:p w14:paraId="62023A51" w14:textId="77777777" w:rsidR="00403852" w:rsidRPr="009672E1" w:rsidRDefault="00403852" w:rsidP="00403852">
      <w:pPr>
        <w:pStyle w:val="Heading4"/>
        <w:numPr>
          <w:ilvl w:val="0"/>
          <w:numId w:val="18"/>
        </w:numPr>
        <w:tabs>
          <w:tab w:val="num" w:pos="360"/>
        </w:tabs>
        <w:ind w:left="0" w:firstLine="0"/>
      </w:pPr>
      <w:r>
        <w:t>Education is a voter – why schools fund debate</w:t>
      </w:r>
    </w:p>
    <w:p w14:paraId="0A841869" w14:textId="77777777" w:rsidR="00403852" w:rsidRPr="00A96BBB" w:rsidRDefault="00403852" w:rsidP="00403852"/>
    <w:p w14:paraId="08A9259A" w14:textId="77777777" w:rsidR="00403852" w:rsidRPr="00D34ADF" w:rsidRDefault="00403852" w:rsidP="00403852">
      <w:pPr>
        <w:pStyle w:val="Heading3"/>
      </w:pPr>
      <w:r w:rsidRPr="00D34ADF">
        <w:t xml:space="preserve">1NC – </w:t>
      </w:r>
      <w:r>
        <w:t>off</w:t>
      </w:r>
    </w:p>
    <w:p w14:paraId="5C1433ED" w14:textId="77777777" w:rsidR="00403852" w:rsidRPr="00D34ADF" w:rsidRDefault="00403852" w:rsidP="00403852">
      <w:pPr>
        <w:pStyle w:val="Heading4"/>
        <w:rPr>
          <w:rFonts w:cs="Calibri"/>
        </w:rPr>
      </w:pPr>
      <w:r w:rsidRPr="00D34ADF">
        <w:rPr>
          <w:rFonts w:cs="Calibri"/>
        </w:rPr>
        <w:t>Interpretation: intellectual property protections is a generic bare plural. The aff may not defend that member nations of the World Trade Organization reduce a subset of intellectual property protections for medicines.</w:t>
      </w:r>
    </w:p>
    <w:p w14:paraId="0E18E0AB" w14:textId="77777777" w:rsidR="00403852" w:rsidRPr="00D34ADF" w:rsidRDefault="00403852" w:rsidP="00403852">
      <w:pPr>
        <w:rPr>
          <w:szCs w:val="16"/>
        </w:rPr>
      </w:pPr>
      <w:r w:rsidRPr="00D34ADF">
        <w:rPr>
          <w:rStyle w:val="Style13ptBold"/>
        </w:rPr>
        <w:t xml:space="preserve">Nebel 19 </w:t>
      </w:r>
      <w:r w:rsidRPr="00D34ADF">
        <w:rPr>
          <w:szCs w:val="16"/>
        </w:rPr>
        <w:t>Jake Nebel [Jake Nebel is an assistant professor of philosophy at the University of Southern California and executive director of Victory Briefs.] , 8-12-2019, "Genericity on the Standardized Tests Resolution," Briefly, https://www.vbriefly.com/2019/08/12/genericity-on-the-standardized-tests-resolution/ SM</w:t>
      </w:r>
    </w:p>
    <w:p w14:paraId="6B6FC43B" w14:textId="77777777" w:rsidR="00403852" w:rsidRPr="00D34ADF" w:rsidRDefault="00403852" w:rsidP="00403852">
      <w:pPr>
        <w:rPr>
          <w:sz w:val="12"/>
        </w:rPr>
      </w:pPr>
      <w:r w:rsidRPr="00D34ADF">
        <w:rPr>
          <w:sz w:val="12"/>
        </w:rPr>
        <w:t>Both distinctions are important</w:t>
      </w:r>
      <w:r w:rsidRPr="00D34ADF">
        <w:rPr>
          <w:rStyle w:val="StyleUnderline"/>
        </w:rPr>
        <w:t xml:space="preserve">. </w:t>
      </w:r>
      <w:r w:rsidRPr="00D34ADF">
        <w:rPr>
          <w:rStyle w:val="StyleUnderline"/>
          <w:highlight w:val="green"/>
        </w:rPr>
        <w:t>Generic resolutions can’t be affirmed by specifying particular instances</w:t>
      </w:r>
      <w:r w:rsidRPr="00D34ADF">
        <w:rPr>
          <w:sz w:val="12"/>
        </w:rPr>
        <w:t xml:space="preserve">. But, </w:t>
      </w:r>
      <w:r w:rsidRPr="00D34ADF">
        <w:rPr>
          <w:rStyle w:val="StyleUnderline"/>
        </w:rPr>
        <w:t>since generics tolerate exceptions, plan-inclusive counterplans (PICs) do not negate generic resolutions</w:t>
      </w:r>
      <w:r w:rsidRPr="00D34ADF">
        <w:rPr>
          <w:sz w:val="12"/>
        </w:rPr>
        <w:t xml:space="preserve">. </w:t>
      </w:r>
      <w:r w:rsidRPr="00D34ADF">
        <w:rPr>
          <w:rStyle w:val="StyleUnderline"/>
        </w:rPr>
        <w:t>Bare plurals are typically used to express generic generalizations</w:t>
      </w:r>
      <w:r w:rsidRPr="00D34ADF">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D34ADF">
        <w:rPr>
          <w:rStyle w:val="StyleUnderline"/>
        </w:rPr>
        <w:t>“Colleges and universities” is a generic bare plural.</w:t>
      </w:r>
      <w:r w:rsidRPr="00D34ADF">
        <w:rPr>
          <w:sz w:val="12"/>
        </w:rPr>
        <w:t xml:space="preserve"> I don’t think this claim should require any argument, when you think about it, but here are a few reasons. </w:t>
      </w:r>
      <w:r w:rsidRPr="00D34ADF">
        <w:rPr>
          <w:rStyle w:val="StyleUnderline"/>
          <w:highlight w:val="green"/>
        </w:rPr>
        <w:t>First, ask yourself,</w:t>
      </w:r>
      <w:r w:rsidRPr="00D34ADF">
        <w:rPr>
          <w:rStyle w:val="StyleUnderline"/>
        </w:rPr>
        <w:t xml:space="preserve"> honestly, </w:t>
      </w:r>
      <w:r w:rsidRPr="00D34ADF">
        <w:rPr>
          <w:rStyle w:val="StyleUnderline"/>
          <w:highlight w:val="green"/>
        </w:rPr>
        <w:t>whether</w:t>
      </w:r>
      <w:r w:rsidRPr="00D34ADF">
        <w:rPr>
          <w:rStyle w:val="StyleUnderline"/>
        </w:rPr>
        <w:t xml:space="preserve"> the following speech sounds good to you: “</w:t>
      </w:r>
      <w:r w:rsidRPr="00D34ADF">
        <w:rPr>
          <w:rStyle w:val="StyleUnderline"/>
          <w:highlight w:val="green"/>
        </w:rPr>
        <w:t>Eight colleges and universities</w:t>
      </w:r>
      <w:r w:rsidRPr="00D34ADF">
        <w:rPr>
          <w:rStyle w:val="StyleUnderline"/>
        </w:rPr>
        <w:t>—namely, those in the Ivy League—</w:t>
      </w:r>
      <w:r w:rsidRPr="00D34ADF">
        <w:rPr>
          <w:rStyle w:val="StyleUnderline"/>
          <w:highlight w:val="green"/>
        </w:rPr>
        <w:t>ought not consider standardized tests</w:t>
      </w:r>
      <w:r w:rsidRPr="00D34ADF">
        <w:rPr>
          <w:rStyle w:val="StyleUnderline"/>
        </w:rPr>
        <w:t xml:space="preserve"> in undergraduate admissions decisions. Maybe other colleges and universities ought to consider them, but not the Ivies. </w:t>
      </w:r>
      <w:r w:rsidRPr="00D34ADF">
        <w:rPr>
          <w:rStyle w:val="StyleUnderline"/>
          <w:highlight w:val="green"/>
        </w:rPr>
        <w:t>Therefore</w:t>
      </w:r>
      <w:r w:rsidRPr="00D34ADF">
        <w:rPr>
          <w:rStyle w:val="StyleUnderline"/>
        </w:rPr>
        <w:t xml:space="preserve">, in the United States, </w:t>
      </w:r>
      <w:r w:rsidRPr="00D34ADF">
        <w:rPr>
          <w:rStyle w:val="StyleUnderline"/>
          <w:highlight w:val="green"/>
        </w:rPr>
        <w:t>colleges and universities ought not consider standardized tests</w:t>
      </w:r>
      <w:r w:rsidRPr="00D34ADF">
        <w:rPr>
          <w:rStyle w:val="StyleUnderline"/>
        </w:rPr>
        <w:t xml:space="preserve"> in undergraduate admissions decisions.” That is obviously not a valid argument: the conclusion does not follow</w:t>
      </w:r>
      <w:r w:rsidRPr="00D34ADF">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D34ADF">
        <w:rPr>
          <w:rStyle w:val="StyleUnderline"/>
        </w:rPr>
        <w:t xml:space="preserve">If the resolution were existential with respect to “colleges and universities,” then the Ivy League argument above would be a valid inference. Since </w:t>
      </w:r>
      <w:r w:rsidRPr="00D34ADF">
        <w:rPr>
          <w:rStyle w:val="StyleUnderline"/>
          <w:highlight w:val="green"/>
        </w:rPr>
        <w:t>it’s not a valid inference</w:t>
      </w:r>
      <w:r w:rsidRPr="00D34ADF">
        <w:rPr>
          <w:rStyle w:val="StyleUnderline"/>
        </w:rPr>
        <w:t xml:space="preserve">, “colleges and universities” must be a generic bare plural. </w:t>
      </w:r>
      <w:r w:rsidRPr="00D34ADF">
        <w:rPr>
          <w:rStyle w:val="StyleUnderline"/>
          <w:highlight w:val="green"/>
        </w:rPr>
        <w:t>Second, “colleges and universities” fails the upward-entailment test</w:t>
      </w:r>
      <w:r w:rsidRPr="00D34ADF">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D34ADF">
        <w:rPr>
          <w:sz w:val="12"/>
        </w:rPr>
        <w:t xml:space="preserve">To isolate “colleges and universities,” I’ve eliminated the other bare plurals in the resolution; it cannot plausibly be generic in the isolated case but existential in the resolution.) </w:t>
      </w:r>
      <w:r w:rsidRPr="00D34ADF">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D34ADF">
        <w:rPr>
          <w:rStyle w:val="StyleUnderline"/>
          <w:highlight w:val="green"/>
        </w:rPr>
        <w:t>Third, “colleges and universities” fails the adverb of quantification test for existential bare plurals.</w:t>
      </w:r>
      <w:r w:rsidRPr="00D34ADF">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D34ADF">
        <w:rPr>
          <w:sz w:val="12"/>
        </w:rPr>
        <w:t xml:space="preserve"> (e.g., always, sometimes, generally, often, seldom, never, ever). </w:t>
      </w:r>
      <w:r w:rsidRPr="00D34ADF">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D34ADF">
        <w:rPr>
          <w:sz w:val="12"/>
        </w:rPr>
        <w:t xml:space="preserve">(Note that this test doesn’t require there to be no change of meaning and doesn’t have to work for every adverb of quantification.) This strongly suggests what we already know: that </w:t>
      </w:r>
      <w:r w:rsidRPr="00D34ADF">
        <w:rPr>
          <w:rStyle w:val="StyleUnderline"/>
        </w:rPr>
        <w:t xml:space="preserve">“colleges and universities” is generic rather than existential in the resolution. </w:t>
      </w:r>
      <w:r w:rsidRPr="00D34ADF">
        <w:rPr>
          <w:rStyle w:val="StyleUnderline"/>
          <w:highlight w:val="green"/>
        </w:rPr>
        <w:t>Fourth, it is</w:t>
      </w:r>
      <w:r w:rsidRPr="00D34ADF">
        <w:rPr>
          <w:rStyle w:val="StyleUnderline"/>
        </w:rPr>
        <w:t xml:space="preserve"> extremely </w:t>
      </w:r>
      <w:r w:rsidRPr="00D34ADF">
        <w:rPr>
          <w:rStyle w:val="StyleUnderline"/>
          <w:highlight w:val="green"/>
        </w:rPr>
        <w:t>unlikely</w:t>
      </w:r>
      <w:r w:rsidRPr="00D34ADF">
        <w:rPr>
          <w:rStyle w:val="StyleUnderline"/>
        </w:rPr>
        <w:t xml:space="preserve"> that </w:t>
      </w:r>
      <w:r w:rsidRPr="00D34ADF">
        <w:rPr>
          <w:rStyle w:val="StyleUnderline"/>
          <w:highlight w:val="green"/>
        </w:rPr>
        <w:t>the topic committee would have written the resolution with the existential interpretation</w:t>
      </w:r>
      <w:r w:rsidRPr="00D34ADF">
        <w:rPr>
          <w:rStyle w:val="StyleUnderline"/>
        </w:rPr>
        <w:t xml:space="preserve"> of “colleges and universities” in mind. If they intended the existential interpretation, they would have added explicit existential quantifiers like “some</w:t>
      </w:r>
      <w:r w:rsidRPr="00D34ADF">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D34ADF">
        <w:rPr>
          <w:rStyle w:val="StyleUnderline"/>
          <w:highlight w:val="green"/>
        </w:rPr>
        <w:t>The committee</w:t>
      </w:r>
      <w:r w:rsidRPr="00D34ADF">
        <w:rPr>
          <w:rStyle w:val="StyleUnderline"/>
        </w:rPr>
        <w:t xml:space="preserve">, moreover, </w:t>
      </w:r>
      <w:r w:rsidRPr="00D34ADF">
        <w:rPr>
          <w:rStyle w:val="StyleUnderline"/>
          <w:highlight w:val="green"/>
        </w:rPr>
        <w:t>does not write resolutions for the</w:t>
      </w:r>
      <w:r w:rsidRPr="00D34ADF">
        <w:rPr>
          <w:rStyle w:val="StyleUnderline"/>
        </w:rPr>
        <w:t xml:space="preserve"> 0.1 percent of debaters who debate on the </w:t>
      </w:r>
      <w:r w:rsidRPr="00D34ADF">
        <w:rPr>
          <w:rStyle w:val="StyleUnderline"/>
          <w:highlight w:val="green"/>
        </w:rPr>
        <w:t>national circuit</w:t>
      </w:r>
      <w:r w:rsidRPr="00D34ADF">
        <w:rPr>
          <w:rStyle w:val="StyleUnderline"/>
        </w:rPr>
        <w:t xml:space="preserve">; they write resolutions, at least in large part, to be debated by the vast majority of students on the vast majority of circuits, who would take the resolution to be (pretty obviously, I’d imagine) generic </w:t>
      </w:r>
      <w:r w:rsidRPr="00D34ADF">
        <w:rPr>
          <w:sz w:val="12"/>
        </w:rPr>
        <w:t>with respect to “colleges and universities,” given its face-value meaning and standard expectations about what LD resolutions tend to mean.</w:t>
      </w:r>
    </w:p>
    <w:p w14:paraId="39C7E98B" w14:textId="77777777" w:rsidR="00403852" w:rsidRPr="00D34ADF" w:rsidRDefault="00403852" w:rsidP="00403852">
      <w:pPr>
        <w:rPr>
          <w:sz w:val="12"/>
        </w:rPr>
      </w:pPr>
    </w:p>
    <w:p w14:paraId="455758BB" w14:textId="77777777" w:rsidR="00403852" w:rsidRPr="00D34ADF" w:rsidRDefault="00403852" w:rsidP="00403852">
      <w:pPr>
        <w:pStyle w:val="Heading4"/>
        <w:rPr>
          <w:rFonts w:cs="Calibri"/>
        </w:rPr>
      </w:pPr>
      <w:r w:rsidRPr="00D34ADF">
        <w:rPr>
          <w:rFonts w:cs="Calibri"/>
        </w:rPr>
        <w:t>It applies to IP protections:</w:t>
      </w:r>
    </w:p>
    <w:p w14:paraId="42F3D29A" w14:textId="77777777" w:rsidR="00403852" w:rsidRPr="00D34ADF" w:rsidRDefault="00403852" w:rsidP="00403852">
      <w:pPr>
        <w:pStyle w:val="Heading4"/>
        <w:numPr>
          <w:ilvl w:val="0"/>
          <w:numId w:val="16"/>
        </w:numPr>
        <w:tabs>
          <w:tab w:val="num" w:pos="360"/>
        </w:tabs>
        <w:ind w:left="360"/>
        <w:rPr>
          <w:rFonts w:cs="Calibri"/>
        </w:rPr>
      </w:pPr>
      <w:r w:rsidRPr="00D34ADF">
        <w:rPr>
          <w:rFonts w:cs="Calibri"/>
        </w:rPr>
        <w:t>Upward entailment test – spec fails the upward entailment test because saying that nations ought to reduce one type of IPP does not entail that those nations ought to reduce all kinds of IPP</w:t>
      </w:r>
    </w:p>
    <w:p w14:paraId="1EE34187" w14:textId="77777777" w:rsidR="00403852" w:rsidRPr="00D34ADF" w:rsidRDefault="00403852" w:rsidP="00403852">
      <w:pPr>
        <w:pStyle w:val="Heading4"/>
        <w:numPr>
          <w:ilvl w:val="0"/>
          <w:numId w:val="16"/>
        </w:numPr>
        <w:tabs>
          <w:tab w:val="num" w:pos="360"/>
        </w:tabs>
        <w:ind w:left="360"/>
        <w:rPr>
          <w:rFonts w:cs="Calibri"/>
        </w:rPr>
      </w:pPr>
      <w:r w:rsidRPr="00D34ADF">
        <w:rPr>
          <w:rFonts w:cs="Calibri"/>
        </w:rPr>
        <w:t>Adverb test – adding “usually” to the res doesn’t substantially change its meaning because a reduction is universal and permanent</w:t>
      </w:r>
    </w:p>
    <w:p w14:paraId="0F559AE2" w14:textId="77777777" w:rsidR="00403852" w:rsidRPr="00D34ADF" w:rsidRDefault="00403852" w:rsidP="00403852"/>
    <w:p w14:paraId="6223847A" w14:textId="77777777" w:rsidR="00403852" w:rsidRPr="00D34ADF" w:rsidRDefault="00403852" w:rsidP="00403852">
      <w:pPr>
        <w:pStyle w:val="Heading4"/>
        <w:rPr>
          <w:rFonts w:cs="Calibri"/>
        </w:rPr>
      </w:pPr>
      <w:r w:rsidRPr="00D34ADF">
        <w:rPr>
          <w:rFonts w:cs="Calibri"/>
        </w:rPr>
        <w:t>Vote neg:</w:t>
      </w:r>
    </w:p>
    <w:p w14:paraId="079E14E4" w14:textId="77777777" w:rsidR="00403852" w:rsidRPr="00D34ADF" w:rsidRDefault="00403852" w:rsidP="00403852">
      <w:pPr>
        <w:pStyle w:val="Heading4"/>
        <w:numPr>
          <w:ilvl w:val="0"/>
          <w:numId w:val="17"/>
        </w:numPr>
        <w:tabs>
          <w:tab w:val="num" w:pos="720"/>
        </w:tabs>
        <w:rPr>
          <w:rFonts w:cs="Calibri"/>
        </w:rPr>
      </w:pPr>
      <w:r w:rsidRPr="00D34ADF">
        <w:rPr>
          <w:rFonts w:cs="Calibri"/>
        </w:rPr>
        <w:t>Limits – there are countless affs accounting for every kind of intellectual property protections, like tertiary patents, provisional patents, and design patents – unlimited topics incentivize obscure affs that negs won’t have prep on – limits are key to reciprocal prep burden</w:t>
      </w:r>
    </w:p>
    <w:p w14:paraId="569416C4" w14:textId="77777777" w:rsidR="00403852" w:rsidRPr="00D34ADF" w:rsidRDefault="00403852" w:rsidP="00403852">
      <w:pPr>
        <w:pStyle w:val="Heading4"/>
        <w:numPr>
          <w:ilvl w:val="0"/>
          <w:numId w:val="17"/>
        </w:numPr>
        <w:tabs>
          <w:tab w:val="num" w:pos="720"/>
        </w:tabs>
        <w:rPr>
          <w:rFonts w:cs="Calibri"/>
        </w:rPr>
      </w:pPr>
      <w:r w:rsidRPr="00D34ADF">
        <w:rPr>
          <w:rFonts w:cs="Calibri"/>
        </w:rPr>
        <w:t>Ground – spec guts core generics like innovation that rely on reducing all kinds of IP for all medicines because individual types of IP don’t substantially affect the pharmaceutical industry – also means there is no universal DA to spec affs</w:t>
      </w:r>
    </w:p>
    <w:p w14:paraId="0A3A2FED" w14:textId="77777777" w:rsidR="00403852" w:rsidRPr="00D34ADF" w:rsidRDefault="00403852" w:rsidP="00403852">
      <w:pPr>
        <w:pStyle w:val="Heading4"/>
        <w:numPr>
          <w:ilvl w:val="0"/>
          <w:numId w:val="17"/>
        </w:numPr>
        <w:tabs>
          <w:tab w:val="num" w:pos="720"/>
        </w:tabs>
        <w:rPr>
          <w:rFonts w:cs="Calibri"/>
        </w:rPr>
      </w:pPr>
      <w:r w:rsidRPr="00D34ADF">
        <w:rPr>
          <w:rFonts w:cs="Calibri"/>
        </w:rPr>
        <w:t>TVA solves – read as an advantage to whole rez</w:t>
      </w:r>
    </w:p>
    <w:p w14:paraId="754D5EF3" w14:textId="77777777" w:rsidR="00403852" w:rsidRPr="00D34ADF" w:rsidRDefault="00403852" w:rsidP="00403852">
      <w:pPr>
        <w:pStyle w:val="Heading4"/>
        <w:rPr>
          <w:rFonts w:cs="Calibri"/>
        </w:rPr>
      </w:pPr>
      <w:r>
        <w:rPr>
          <w:rFonts w:cs="Calibri"/>
        </w:rPr>
        <w:t>C/a paradigm issues</w:t>
      </w:r>
    </w:p>
    <w:p w14:paraId="344097E6" w14:textId="77777777" w:rsidR="00403852" w:rsidRPr="00D34ADF" w:rsidRDefault="00403852" w:rsidP="00403852"/>
    <w:p w14:paraId="2D1023B4" w14:textId="77777777" w:rsidR="00403852" w:rsidRDefault="00403852" w:rsidP="00403852">
      <w:pPr>
        <w:rPr>
          <w:sz w:val="12"/>
        </w:rPr>
      </w:pPr>
    </w:p>
    <w:p w14:paraId="5F367F5D" w14:textId="77777777" w:rsidR="00403852" w:rsidRDefault="00403852" w:rsidP="00403852">
      <w:pPr>
        <w:pStyle w:val="Heading3"/>
      </w:pPr>
      <w:r>
        <w:t>1NC – off</w:t>
      </w:r>
    </w:p>
    <w:p w14:paraId="48C0FDDC" w14:textId="77777777" w:rsidR="00403852" w:rsidRPr="007142A4" w:rsidRDefault="00403852" w:rsidP="00403852">
      <w:pPr>
        <w:pStyle w:val="Heading4"/>
        <w:rPr>
          <w:rStyle w:val="Style13ptBold"/>
          <w:rFonts w:ascii="AppleSystemUIFont" w:hAnsi="AppleSystemUIFont" w:cs="AppleSystemUIFont"/>
        </w:rPr>
      </w:pPr>
      <w:r w:rsidRPr="007142A4">
        <w:t xml:space="preserve">The </w:t>
      </w:r>
      <w:r>
        <w:t>a</w:t>
      </w:r>
      <w:r w:rsidRPr="007142A4">
        <w:t xml:space="preserve">ff’s portrayal of a world with reduced IP protections as an “information commons” where medical inequality is solved by deregulation perpetuates the neoliberal myth of a perfect market </w:t>
      </w:r>
      <w:r w:rsidRPr="007142A4">
        <w:br/>
      </w:r>
      <w:r w:rsidRPr="007142A4">
        <w:rPr>
          <w:rStyle w:val="Style13ptBold"/>
          <w:b/>
        </w:rPr>
        <w:t>Kapczynski 14</w:t>
      </w:r>
      <w:r w:rsidRPr="00D455F6">
        <w:rPr>
          <w:rStyle w:val="Style13ptBold"/>
          <w:b/>
          <w:sz w:val="16"/>
          <w:szCs w:val="16"/>
        </w:rPr>
        <w:t xml:space="preserve"> </w:t>
      </w:r>
      <w:r w:rsidRPr="00D455F6">
        <w:rPr>
          <w:b w:val="0"/>
          <w:sz w:val="16"/>
          <w:szCs w:val="16"/>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r w:rsidRPr="009C5EC5">
        <w:rPr>
          <w:b w:val="0"/>
          <w:sz w:val="16"/>
          <w:szCs w:val="16"/>
        </w:rPr>
        <w:t>https://scholarship.law.duke.edu/cgi/viewcontent.cgi?article=4710&amp;context=lcp</w:t>
      </w:r>
      <w:r w:rsidRPr="00D455F6">
        <w:rPr>
          <w:b w:val="0"/>
          <w:sz w:val="16"/>
          <w:szCs w:val="16"/>
        </w:rPr>
        <w:t>] BC</w:t>
      </w:r>
    </w:p>
    <w:p w14:paraId="2ED7AA0E" w14:textId="77777777" w:rsidR="00403852" w:rsidRPr="00B02763" w:rsidRDefault="00403852" w:rsidP="00403852">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14:paraId="22A3995A" w14:textId="77777777" w:rsidR="00403852" w:rsidRPr="00B02763" w:rsidRDefault="00403852" w:rsidP="00403852">
      <w:pPr>
        <w:rPr>
          <w:rStyle w:val="StyleUnderline"/>
        </w:rPr>
      </w:pPr>
      <w:r w:rsidRPr="00B02763">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5B78F6">
        <w:rPr>
          <w:rStyle w:val="StyleUnderline"/>
          <w:highlight w:val="green"/>
        </w:rPr>
        <w:t xml:space="preserve">copyright law </w:t>
      </w:r>
      <w:r w:rsidRPr="007D6437">
        <w:rPr>
          <w:rStyle w:val="StyleUnderline"/>
          <w:highlight w:val="green"/>
        </w:rPr>
        <w:t>is in</w:t>
      </w:r>
      <w:r w:rsidRPr="007D6437">
        <w:rPr>
          <w:rStyle w:val="StyleUnderline"/>
        </w:rPr>
        <w:t xml:space="preserve"> deep</w:t>
      </w:r>
      <w:r w:rsidRPr="00B02763">
        <w:rPr>
          <w:rStyle w:val="StyleUnderline"/>
        </w:rPr>
        <w:t xml:space="preserve"> </w:t>
      </w:r>
      <w:r w:rsidRPr="005B78F6">
        <w:rPr>
          <w:rStyle w:val="Emphasis"/>
          <w:highlight w:val="green"/>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7D6437">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7D6437">
        <w:rPr>
          <w:rStyle w:val="StyleUnderline"/>
          <w:highlight w:val="green"/>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5B78F6">
        <w:rPr>
          <w:rStyle w:val="StyleUnderline"/>
          <w:highlight w:val="green"/>
        </w:rPr>
        <w:t xml:space="preserve">not </w:t>
      </w:r>
      <w:r w:rsidRPr="005B78F6">
        <w:rPr>
          <w:rStyle w:val="Emphasis"/>
          <w:highlight w:val="green"/>
        </w:rPr>
        <w:t xml:space="preserve">stifled </w:t>
      </w:r>
      <w:r w:rsidRPr="007D6437">
        <w:rPr>
          <w:rStyle w:val="Emphasis"/>
          <w:highlight w:val="green"/>
        </w:rPr>
        <w:t>by incumbents who use IP law to “protect themselves against</w:t>
      </w:r>
      <w:r w:rsidRPr="007D6437">
        <w:rPr>
          <w:rStyle w:val="Emphasis"/>
        </w:rPr>
        <w:t xml:space="preserve"> t</w:t>
      </w:r>
      <w:r w:rsidRPr="00B02763">
        <w:rPr>
          <w:rStyle w:val="Emphasis"/>
        </w:rPr>
        <w:t xml:space="preserve">his </w:t>
      </w:r>
      <w:r w:rsidRPr="007D6437">
        <w:rPr>
          <w:rStyle w:val="Emphasis"/>
          <w:highlight w:val="green"/>
        </w:rPr>
        <w:t>competition</w:t>
      </w:r>
      <w:r w:rsidRPr="00B02763">
        <w:rPr>
          <w:rStyle w:val="StyleUnderline"/>
        </w:rPr>
        <w:t>.”18</w:t>
      </w:r>
    </w:p>
    <w:p w14:paraId="793EE95C" w14:textId="77777777" w:rsidR="00403852" w:rsidRPr="00316FE1" w:rsidRDefault="00403852" w:rsidP="00403852">
      <w:pPr>
        <w:rPr>
          <w:sz w:val="12"/>
          <w:szCs w:val="12"/>
        </w:rPr>
      </w:pPr>
      <w:r w:rsidRPr="00316FE1">
        <w:rPr>
          <w:sz w:val="12"/>
          <w:szCs w:val="12"/>
        </w:rPr>
        <w:t>Benkler’s work has also been extraordinarily formative in the field, particularly for his insights into the multiplicity of modes of information production. As he has stressed, the conventional justification for IP does not account for the many successful and longstanding modes of market nonexclusionary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Benkler’s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Benkler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14:paraId="7D8B5C30" w14:textId="77777777" w:rsidR="00403852" w:rsidRPr="001E7B4B" w:rsidRDefault="00403852" w:rsidP="00403852">
      <w:r w:rsidRPr="001E7B4B">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14:paraId="665CA1AF" w14:textId="77777777" w:rsidR="00403852" w:rsidRPr="001E7B4B" w:rsidRDefault="00403852" w:rsidP="00403852">
      <w:r w:rsidRPr="001E7B4B">
        <w:t>This stands, of course, as a powerful rebuke to the neoliberal imaginary, which “constructs and interpellates individuals as . . . rational, calculating creatures whose moral autonomy is measured by their capacity for ‘self-care’— the ability to provide for their own needs and service their own ambitions.”30</w:t>
      </w:r>
    </w:p>
    <w:p w14:paraId="0AB3A758" w14:textId="77777777" w:rsidR="00403852" w:rsidRPr="001E7B4B" w:rsidRDefault="00403852" w:rsidP="00403852">
      <w:r w:rsidRPr="001E7B4B">
        <w:t xml:space="preserve">III </w:t>
      </w:r>
    </w:p>
    <w:p w14:paraId="29279C9C" w14:textId="77777777" w:rsidR="00403852" w:rsidRPr="00B02763" w:rsidRDefault="00403852" w:rsidP="00403852">
      <w:r w:rsidRPr="001E7B4B">
        <w:t>Given this radical—and, in my view, critically important—attempt to rethink the subject at the core of neoliberal accounts, it is all the more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14:paraId="6FAFC4A4" w14:textId="77777777" w:rsidR="00403852" w:rsidRPr="00B02763" w:rsidRDefault="00403852" w:rsidP="00403852">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Unable to govern for the long term, captured by commercial interests and hobbled by stodgy bureaucratic structures in an age of nimble electronic networks, the state is arguably incapable of meeting the needs of citizens as a whole.31</w:t>
      </w:r>
    </w:p>
    <w:p w14:paraId="4517BBB8" w14:textId="77777777" w:rsidR="00403852" w:rsidRPr="00B02763" w:rsidRDefault="00403852" w:rsidP="00403852">
      <w:r w:rsidRPr="001E7B4B">
        <w:rPr>
          <w:rStyle w:val="StyleUnderline"/>
          <w:highlight w:val="green"/>
        </w:rPr>
        <w:t>The commons</w:t>
      </w:r>
      <w:r w:rsidRPr="00B02763">
        <w:rPr>
          <w:rStyle w:val="StyleUnderline"/>
        </w:rPr>
        <w:t xml:space="preserve">, they suggest, </w:t>
      </w:r>
      <w:r w:rsidRPr="001E7B4B">
        <w:rPr>
          <w:rStyle w:val="StyleUnderline"/>
          <w:highlight w:val="green"/>
        </w:rPr>
        <w:t>is a concept that seeks</w:t>
      </w:r>
      <w:r w:rsidRPr="00B02763">
        <w:rPr>
          <w:rStyle w:val="StyleUnderline"/>
        </w:rPr>
        <w:t xml:space="preserve"> not only </w:t>
      </w:r>
      <w:r w:rsidRPr="001E7B4B">
        <w:rPr>
          <w:rStyle w:val="StyleUnderline"/>
          <w:highlight w:val="green"/>
        </w:rPr>
        <w:t>to liberate us from</w:t>
      </w:r>
      <w:r w:rsidRPr="00B02763">
        <w:rPr>
          <w:rStyle w:val="StyleUnderline"/>
        </w:rPr>
        <w:t xml:space="preserve"> predatory and </w:t>
      </w:r>
      <w:r w:rsidRPr="001E7B4B">
        <w:rPr>
          <w:rStyle w:val="StyleUnderline"/>
          <w:highlight w:val="green"/>
        </w:rPr>
        <w:t>dysfunctional markets</w:t>
      </w:r>
      <w:r w:rsidRPr="00B02763">
        <w:rPr>
          <w:rStyle w:val="StyleUnderline"/>
        </w:rPr>
        <w:t>, but also from predatory and dysfunctional states</w:t>
      </w:r>
      <w:r w:rsidRPr="00B02763">
        <w:t xml:space="preserve">. Something immediately seems incongruous here. </w:t>
      </w:r>
      <w:r w:rsidRPr="00B02763">
        <w:rPr>
          <w:rStyle w:val="Emphasis"/>
        </w:rPr>
        <w:t>If people are inherently cooperative reciprocators, why are states irredeemably corrupt?</w:t>
      </w:r>
      <w:r w:rsidRPr="00B02763">
        <w:t xml:space="preserve"> After all, as Harold Demsetz famously wrote in his 1967 attack on Arrow’s optimism about state production of information, “[g]overnment is a group of people.”32</w:t>
      </w:r>
    </w:p>
    <w:p w14:paraId="3A894A4D" w14:textId="77777777" w:rsidR="00403852" w:rsidRPr="00B02763" w:rsidRDefault="00403852" w:rsidP="00403852">
      <w:r w:rsidRPr="00B02763">
        <w:t>Lessig, one of the progenitors of the language of the commons in the informational domain, often leads with a similar view of the state:</w:t>
      </w:r>
    </w:p>
    <w:p w14:paraId="3FF43840" w14:textId="77777777" w:rsidR="00403852" w:rsidRPr="00B02763" w:rsidRDefault="00403852" w:rsidP="00403852">
      <w:r w:rsidRPr="00B02763">
        <w:t>[I]f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w:t>
      </w:r>
    </w:p>
    <w:p w14:paraId="171EC5A5" w14:textId="77777777" w:rsidR="00403852" w:rsidRPr="00B02763" w:rsidRDefault="00403852" w:rsidP="00403852">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with the same brush;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14:paraId="12910EFB" w14:textId="77777777" w:rsidR="00403852" w:rsidRPr="00B02763" w:rsidRDefault="00403852" w:rsidP="00403852">
      <w:r w:rsidRPr="00B02763">
        <w:t xml:space="preserve">Benkler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w:t>
      </w:r>
    </w:p>
    <w:p w14:paraId="61F863F6" w14:textId="77777777" w:rsidR="00403852" w:rsidRPr="00B02763" w:rsidRDefault="00403852" w:rsidP="00403852">
      <w:r w:rsidRPr="00B02763">
        <w:t xml:space="preserve">It should perhaps not surprise us that leading </w:t>
      </w:r>
      <w:r w:rsidRPr="001E7B4B">
        <w:rPr>
          <w:rStyle w:val="Emphasis"/>
          <w:highlight w:val="green"/>
        </w:rPr>
        <w:t>critics of neoliberal information policy embrace a neoliberal conception of the state</w:t>
      </w:r>
      <w:r w:rsidRPr="00B02763">
        <w:t xml:space="preserve">. After all, </w:t>
      </w:r>
      <w:r w:rsidRPr="005B78F6">
        <w:rPr>
          <w:rStyle w:val="StyleUnderline"/>
          <w:highlight w:val="green"/>
        </w:rPr>
        <w:t>neoliberalism is</w:t>
      </w:r>
      <w:r w:rsidRPr="00B02763">
        <w:rPr>
          <w:rStyle w:val="StyleUnderline"/>
        </w:rPr>
        <w:t xml:space="preserve"> not merely an ideology, but also </w:t>
      </w:r>
      <w:r w:rsidRPr="005B78F6">
        <w:rPr>
          <w:rStyle w:val="StyleUnderline"/>
          <w:highlight w:val="green"/>
        </w:rPr>
        <w:t>a set of policy prescriptions that</w:t>
      </w:r>
      <w:r w:rsidRPr="00B02763">
        <w:rPr>
          <w:rStyle w:val="StyleUnderline"/>
        </w:rPr>
        <w:t xml:space="preserve"> may have helped to </w:t>
      </w:r>
      <w:r w:rsidRPr="005B78F6">
        <w:rPr>
          <w:rStyle w:val="StyleUnderline"/>
          <w:highlight w:val="green"/>
        </w:rPr>
        <w:t xml:space="preserve">call forth the state that it has </w:t>
      </w:r>
      <w:r w:rsidRPr="001E7B4B">
        <w:rPr>
          <w:rStyle w:val="StyleUnderline"/>
          <w:highlight w:val="green"/>
        </w:rPr>
        <w:t>described.</w:t>
      </w:r>
      <w:r w:rsidRPr="00B02763">
        <w:t xml:space="preserve"> As David </w:t>
      </w:r>
      <w:r w:rsidRPr="001E7B4B">
        <w:t xml:space="preserve">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1E7B4B">
        <w:t>.”37</w:t>
      </w:r>
    </w:p>
    <w:p w14:paraId="111FB7BA" w14:textId="77777777" w:rsidR="00403852" w:rsidRPr="003C2743" w:rsidRDefault="00403852" w:rsidP="00403852">
      <w:r w:rsidRPr="001E7B4B">
        <w:rPr>
          <w:rStyle w:val="StyleUnderline"/>
        </w:rPr>
        <w:t>There are, it must be said, few areas of law that better exemplify this problem than IP law</w:t>
      </w:r>
      <w:r w:rsidRPr="001E7B4B">
        <w:t>. For example, Jessica Litman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TradeRelated Aspects of Intellectual Property Rights (</w:t>
      </w:r>
      <w:r w:rsidRPr="001E7B4B">
        <w:rPr>
          <w:rStyle w:val="StyleUnderline"/>
        </w:rPr>
        <w:t>TRIPS</w:t>
      </w:r>
      <w:r w:rsidRPr="001E7B4B">
        <w:t xml:space="preserve">) Agreement. </w:t>
      </w:r>
      <w:r w:rsidRPr="001E7B4B">
        <w:rPr>
          <w:rStyle w:val="StyleUnderline"/>
        </w:rPr>
        <w:t>TRIPS came into force in 1996, revolutionizing international IP law by both imposing new standards and by rendering them enforceable through the WTO’s disputeresolution system,</w:t>
      </w:r>
      <w:r w:rsidRPr="001E7B4B">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14:paraId="08D80881" w14:textId="77777777" w:rsidR="00403852" w:rsidRDefault="00403852" w:rsidP="00403852">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capitalism</w:t>
      </w:r>
      <w:r>
        <w:t xml:space="preserve"> are why credibility is low, not IP protection</w:t>
      </w:r>
    </w:p>
    <w:p w14:paraId="62CAFD99" w14:textId="77777777" w:rsidR="00403852" w:rsidRPr="001C47F7" w:rsidRDefault="00403852" w:rsidP="00403852">
      <w:pPr>
        <w:rPr>
          <w:rStyle w:val="Style13ptBold"/>
        </w:rPr>
      </w:pPr>
      <w:r w:rsidRPr="001C47F7">
        <w:rPr>
          <w:rStyle w:val="Style13ptBold"/>
        </w:rPr>
        <w:t>Bachand</w:t>
      </w:r>
      <w:r>
        <w:rPr>
          <w:rStyle w:val="Style13ptBold"/>
        </w:rPr>
        <w:t xml:space="preserve"> 20 </w:t>
      </w:r>
      <w:r w:rsidRPr="001C47F7">
        <w:t>[(Remi, Professor of International Law, Département des sciences juridiques, member of the Centre d’études sur le droit international et la mondialisation (CÉDIM), Université du Québec à Montréal, Canada) “What’s Behind the WTO Crisis? A Marxist Analysis” The European Journal of International Law, 8/12/2020. https://academic.oup.com/ejil/article-abstract/31/3/857/5920920?redirectedFrom=fulltext] BC</w:t>
      </w:r>
    </w:p>
    <w:p w14:paraId="206FD464" w14:textId="77777777" w:rsidR="00403852" w:rsidRPr="000F255C" w:rsidRDefault="00403852" w:rsidP="00403852">
      <w:pPr>
        <w:rPr>
          <w:rStyle w:val="Emphasis"/>
        </w:rPr>
      </w:pPr>
      <w:r w:rsidRPr="000F255C">
        <w:t xml:space="preserve">To offer our own explanation, we must recall two aspects of our theoretical framework. The first is Robert Cox’s claim113 that the function of </w:t>
      </w:r>
      <w:r w:rsidRPr="005B78F6">
        <w:rPr>
          <w:rStyle w:val="StyleUnderline"/>
          <w:highlight w:val="green"/>
        </w:rPr>
        <w:t>international</w:t>
      </w:r>
      <w:r w:rsidRPr="000F255C">
        <w:rPr>
          <w:rStyle w:val="StyleUnderline"/>
        </w:rPr>
        <w:t xml:space="preserve"> </w:t>
      </w:r>
      <w:r w:rsidRPr="005B78F6">
        <w:rPr>
          <w:rStyle w:val="StyleUnderline"/>
          <w:highlight w:val="green"/>
        </w:rPr>
        <w:t>organizations</w:t>
      </w:r>
      <w:r w:rsidRPr="000F255C">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F255C">
        <w:t xml:space="preserve">. To be more accurate, they </w:t>
      </w:r>
      <w:r w:rsidRPr="000F255C">
        <w:rPr>
          <w:rStyle w:val="StyleUnderline"/>
        </w:rPr>
        <w:t>serve</w:t>
      </w:r>
      <w:r w:rsidRPr="000F255C">
        <w:t>, if we follow his argument</w:t>
      </w:r>
      <w:r w:rsidRPr="000F255C">
        <w:rPr>
          <w:rStyle w:val="Emphasis"/>
        </w:rPr>
        <w:t xml:space="preserve">, to </w:t>
      </w:r>
      <w:r w:rsidRPr="001E7F4F">
        <w:rPr>
          <w:rStyle w:val="Emphasis"/>
        </w:rPr>
        <w:t>defend and</w:t>
      </w:r>
      <w:r w:rsidRPr="000F255C">
        <w:rPr>
          <w:rStyle w:val="Emphasis"/>
        </w:rPr>
        <w:t xml:space="preserve"> to </w:t>
      </w:r>
      <w:r w:rsidRPr="005B78F6">
        <w:rPr>
          <w:rStyle w:val="Emphasis"/>
          <w:highlight w:val="green"/>
        </w:rPr>
        <w:t>expand the ‘mode of production’</w:t>
      </w:r>
      <w:r w:rsidRPr="000F255C">
        <w:rPr>
          <w:rStyle w:val="Emphasis"/>
        </w:rPr>
        <w:t xml:space="preserve"> </w:t>
      </w:r>
      <w:r w:rsidRPr="000F255C">
        <w:t xml:space="preserve">(we elected to substitute this term for the concept of ‘regime of accumulation’ that appears to be more appropriate for our means) </w:t>
      </w:r>
      <w:r w:rsidRPr="005B78F6">
        <w:rPr>
          <w:rStyle w:val="Emphasis"/>
          <w:highlight w:val="green"/>
        </w:rPr>
        <w:t xml:space="preserve">of the dominant </w:t>
      </w:r>
      <w:r w:rsidRPr="001E7F4F">
        <w:rPr>
          <w:rStyle w:val="Emphasis"/>
        </w:rPr>
        <w:t xml:space="preserve">social </w:t>
      </w:r>
      <w:r w:rsidRPr="005B78F6">
        <w:rPr>
          <w:rStyle w:val="Emphasis"/>
          <w:highlight w:val="green"/>
        </w:rPr>
        <w:t>class</w:t>
      </w:r>
      <w:r w:rsidRPr="001E7F4F">
        <w:rPr>
          <w:rStyle w:val="Emphasis"/>
        </w:rPr>
        <w:t>es</w:t>
      </w:r>
      <w:r w:rsidRPr="000F255C">
        <w:rPr>
          <w:rStyle w:val="Emphasis"/>
        </w:rPr>
        <w:t xml:space="preserve"> of the dominant state.</w:t>
      </w:r>
      <w:r w:rsidRPr="000F255C">
        <w:t xml:space="preserve"> Joining this idea with the école de la régulation and social structure of accumulation theory writing114 </w:t>
      </w:r>
      <w:r w:rsidRPr="000F255C">
        <w:rPr>
          <w:rStyle w:val="StyleUnderline"/>
        </w:rPr>
        <w:t xml:space="preserve">according to which </w:t>
      </w:r>
      <w:r w:rsidRPr="005B78F6">
        <w:rPr>
          <w:rStyle w:val="StyleUnderline"/>
          <w:highlight w:val="green"/>
        </w:rPr>
        <w:t>a regime of accumulation needs</w:t>
      </w:r>
      <w:r w:rsidRPr="000F255C">
        <w:rPr>
          <w:rStyle w:val="StyleUnderline"/>
        </w:rPr>
        <w:t xml:space="preserve"> some </w:t>
      </w:r>
      <w:r w:rsidRPr="005B78F6">
        <w:rPr>
          <w:rStyle w:val="StyleUnderline"/>
          <w:highlight w:val="green"/>
        </w:rPr>
        <w:t>regulation</w:t>
      </w:r>
      <w:r w:rsidRPr="000F255C">
        <w:rPr>
          <w:rStyle w:val="StyleUnderline"/>
        </w:rPr>
        <w:t xml:space="preserve"> institutions </w:t>
      </w:r>
      <w:r w:rsidRPr="005B78F6">
        <w:rPr>
          <w:rStyle w:val="StyleUnderline"/>
          <w:highlight w:val="green"/>
        </w:rPr>
        <w:t>to</w:t>
      </w:r>
      <w:r w:rsidRPr="000F255C">
        <w:rPr>
          <w:rStyle w:val="StyleUnderline"/>
        </w:rPr>
        <w:t xml:space="preserve"> help </w:t>
      </w:r>
      <w:r w:rsidRPr="005B78F6">
        <w:rPr>
          <w:rStyle w:val="StyleUnderline"/>
          <w:highlight w:val="green"/>
        </w:rPr>
        <w:t>resolve</w:t>
      </w:r>
      <w:r w:rsidRPr="000F255C">
        <w:rPr>
          <w:rStyle w:val="StyleUnderline"/>
        </w:rPr>
        <w:t xml:space="preserve"> its </w:t>
      </w:r>
      <w:r w:rsidRPr="005B78F6">
        <w:rPr>
          <w:rStyle w:val="StyleUnderline"/>
          <w:highlight w:val="green"/>
        </w:rPr>
        <w:t>contradictions</w:t>
      </w:r>
      <w:r w:rsidRPr="005B78F6">
        <w:rPr>
          <w:highlight w:val="green"/>
        </w:rPr>
        <w:t xml:space="preserve"> (</w:t>
      </w:r>
      <w:r w:rsidRPr="005B78F6">
        <w:rPr>
          <w:rStyle w:val="Emphasis"/>
          <w:highlight w:val="green"/>
        </w:rPr>
        <w:t>and ensure profits</w:t>
      </w:r>
      <w:r w:rsidRPr="000F255C">
        <w:rPr>
          <w:rStyle w:val="Emphasis"/>
        </w:rPr>
        <w:t xml:space="preserve"> and capital accumulation to dominant social classes</w:t>
      </w:r>
      <w:r w:rsidRPr="000F255C">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p>
    <w:p w14:paraId="7D33B2D4" w14:textId="77777777" w:rsidR="00403852" w:rsidRPr="000F255C" w:rsidRDefault="00403852" w:rsidP="00403852">
      <w:pPr>
        <w:rPr>
          <w:rStyle w:val="StyleUnderline"/>
        </w:rPr>
      </w:pPr>
      <w:r w:rsidRPr="000F255C">
        <w:t xml:space="preserve">Going in that direction, Kristen Hopewell shows that </w:t>
      </w:r>
      <w:r w:rsidRPr="001E7F4F">
        <w:t xml:space="preserve">the </w:t>
      </w:r>
      <w:r w:rsidRPr="001E7F4F">
        <w:rPr>
          <w:rStyle w:val="StyleUnderline"/>
        </w:rPr>
        <w:t>WTO’s</w:t>
      </w:r>
      <w:r w:rsidRPr="000F255C">
        <w:rPr>
          <w:rStyle w:val="StyleUnderline"/>
        </w:rPr>
        <w:t xml:space="preserve"> creation participated in a shift in global governance from ‘embedded liberalism’ to neoliberalism</w:t>
      </w:r>
      <w:r w:rsidRPr="000F255C">
        <w:t xml:space="preserve">115 </w:t>
      </w:r>
      <w:r w:rsidRPr="000F255C">
        <w:rPr>
          <w:rStyle w:val="StyleUnderline"/>
        </w:rPr>
        <w:t>and was slated to be an important part of that governance.</w:t>
      </w:r>
      <w:r w:rsidRPr="000F255C">
        <w:t xml:space="preserve"> Using the conceptual framework developed earlier, we can infer that </w:t>
      </w:r>
      <w:r w:rsidRPr="005B78F6">
        <w:rPr>
          <w:rStyle w:val="Emphasis"/>
          <w:highlight w:val="green"/>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5B78F6">
        <w:rPr>
          <w:rStyle w:val="Emphasis"/>
          <w:highlight w:val="green"/>
        </w:rPr>
        <w:t>function</w:t>
      </w:r>
      <w:r w:rsidRPr="000F255C">
        <w:rPr>
          <w:rStyle w:val="Emphasis"/>
        </w:rPr>
        <w:t xml:space="preserve"> that </w:t>
      </w:r>
      <w:r w:rsidRPr="005B78F6">
        <w:rPr>
          <w:rStyle w:val="Emphasis"/>
          <w:highlight w:val="green"/>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5B78F6">
        <w:rPr>
          <w:rStyle w:val="Emphasis"/>
          <w:highlight w:val="green"/>
        </w:rPr>
        <w:t>profit for US capitalists</w:t>
      </w:r>
      <w:r w:rsidRPr="000F255C">
        <w:rPr>
          <w:rStyle w:val="Emphasis"/>
        </w:rPr>
        <w:t>.</w:t>
      </w:r>
      <w:r w:rsidRPr="000F255C">
        <w:t xml:space="preserve"> Now, as we have seen, </w:t>
      </w:r>
      <w:r w:rsidRPr="005B78F6">
        <w:rPr>
          <w:rStyle w:val="StyleUnderline"/>
          <w:highlight w:val="green"/>
        </w:rPr>
        <w:t>the US rate of profit has been</w:t>
      </w:r>
      <w:r w:rsidRPr="000F255C">
        <w:rPr>
          <w:rStyle w:val="StyleUnderline"/>
        </w:rPr>
        <w:t xml:space="preserve"> extremely </w:t>
      </w:r>
      <w:r w:rsidRPr="005B78F6">
        <w:rPr>
          <w:rStyle w:val="StyleUnderline"/>
          <w:highlight w:val="green"/>
        </w:rPr>
        <w:t>unstable</w:t>
      </w:r>
      <w:r w:rsidRPr="000F255C">
        <w:rPr>
          <w:rStyle w:val="StyleUnderline"/>
        </w:rPr>
        <w:t xml:space="preserve"> in the last two decades and Chinese expansion</w:t>
      </w:r>
      <w:r w:rsidRPr="000F255C">
        <w:t xml:space="preserve"> (and that of other ‘emerging countries’) </w:t>
      </w:r>
      <w:r w:rsidRPr="000F255C">
        <w:rPr>
          <w:rStyle w:val="StyleUnderline"/>
        </w:rPr>
        <w:t xml:space="preserve">allows one to predict that the situation could easily worsen in the future. </w:t>
      </w:r>
      <w:r w:rsidRPr="000F255C">
        <w:t>Consequently</w:t>
      </w:r>
      <w:r w:rsidRPr="000F255C">
        <w:rPr>
          <w:rStyle w:val="StyleUnderline"/>
        </w:rPr>
        <w:t xml:space="preserve">, it should come as no surprise that </w:t>
      </w:r>
      <w:r w:rsidRPr="005B78F6">
        <w:rPr>
          <w:rStyle w:val="Emphasis"/>
          <w:highlight w:val="green"/>
        </w:rPr>
        <w:t>the crisis that has been striking neoliberalism</w:t>
      </w:r>
      <w:r w:rsidRPr="000F255C">
        <w:rPr>
          <w:rStyle w:val="StyleUnderline"/>
        </w:rPr>
        <w:t xml:space="preserve"> for the last 20 years </w:t>
      </w:r>
      <w:r w:rsidRPr="005B78F6">
        <w:rPr>
          <w:rStyle w:val="Emphasis"/>
          <w:highlight w:val="green"/>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F255C">
        <w:t xml:space="preserve">, </w:t>
      </w:r>
      <w:r w:rsidRPr="000F255C">
        <w:rPr>
          <w:rStyle w:val="Emphasis"/>
        </w:rPr>
        <w:t xml:space="preserve">especially </w:t>
      </w:r>
      <w:r w:rsidRPr="005B78F6">
        <w:rPr>
          <w:rStyle w:val="Emphasis"/>
          <w:highlight w:val="green"/>
        </w:rPr>
        <w:t>the WTO.</w:t>
      </w:r>
      <w:r w:rsidRPr="000F255C">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 fall.</w:t>
      </w:r>
    </w:p>
    <w:p w14:paraId="43605930" w14:textId="77777777" w:rsidR="00403852" w:rsidRDefault="00403852" w:rsidP="00403852">
      <w:pPr>
        <w:rPr>
          <w:rStyle w:val="Emphasis"/>
        </w:rPr>
      </w:pPr>
      <w:r w:rsidRPr="000F255C">
        <w:t xml:space="preserve">To go further, we now need to return to Stephen Gill’s claim that </w:t>
      </w:r>
      <w:r w:rsidRPr="005B78F6">
        <w:rPr>
          <w:rStyle w:val="StyleUnderline"/>
          <w:highlight w:val="green"/>
        </w:rPr>
        <w:t xml:space="preserve">the function of an </w:t>
      </w:r>
      <w:r w:rsidRPr="001E7F4F">
        <w:rPr>
          <w:rStyle w:val="StyleUnderline"/>
        </w:rPr>
        <w:t xml:space="preserve">international </w:t>
      </w:r>
      <w:r w:rsidRPr="005B78F6">
        <w:rPr>
          <w:rStyle w:val="StyleUnderline"/>
          <w:highlight w:val="green"/>
        </w:rPr>
        <w:t>organization is to</w:t>
      </w:r>
      <w:r w:rsidRPr="000F255C">
        <w:rPr>
          <w:rStyle w:val="StyleUnderline"/>
        </w:rPr>
        <w:t xml:space="preserve"> limit political and economic possibilities</w:t>
      </w:r>
      <w:r w:rsidRPr="000F255C">
        <w:t xml:space="preserve">. It is </w:t>
      </w:r>
      <w:r w:rsidRPr="000F255C">
        <w:rPr>
          <w:rStyle w:val="Emphasis"/>
        </w:rPr>
        <w:t xml:space="preserve">to </w:t>
      </w:r>
      <w:r w:rsidRPr="005B78F6">
        <w:rPr>
          <w:rStyle w:val="Emphasis"/>
          <w:highlight w:val="green"/>
        </w:rPr>
        <w:t>exclude</w:t>
      </w:r>
      <w:r w:rsidRPr="000F255C">
        <w:rPr>
          <w:rStyle w:val="Emphasis"/>
        </w:rPr>
        <w:t xml:space="preserve">, in other words, </w:t>
      </w:r>
      <w:r w:rsidRPr="005B78F6">
        <w:rPr>
          <w:rStyle w:val="Emphasis"/>
          <w:highlight w:val="green"/>
        </w:rPr>
        <w:t>options</w:t>
      </w:r>
      <w:r w:rsidRPr="000F255C">
        <w:rPr>
          <w:rStyle w:val="Emphasis"/>
        </w:rPr>
        <w:t xml:space="preserve"> that are </w:t>
      </w:r>
      <w:r w:rsidRPr="005B78F6">
        <w:rPr>
          <w:rStyle w:val="Emphasis"/>
          <w:highlight w:val="green"/>
        </w:rPr>
        <w:t>incompatible with the</w:t>
      </w:r>
      <w:r w:rsidRPr="000F255C">
        <w:rPr>
          <w:rStyle w:val="Emphasis"/>
        </w:rPr>
        <w:t xml:space="preserve"> social order promoted by the </w:t>
      </w:r>
      <w:r w:rsidRPr="005B78F6">
        <w:rPr>
          <w:rStyle w:val="Emphasis"/>
          <w:highlight w:val="green"/>
        </w:rPr>
        <w:t>hegemon</w:t>
      </w:r>
      <w:r w:rsidRPr="000F255C">
        <w:rPr>
          <w:rStyle w:val="Emphasis"/>
        </w:rPr>
        <w:t xml:space="preserve"> from what is possible and achievable</w:t>
      </w:r>
      <w:r w:rsidRPr="000F255C">
        <w:t xml:space="preserve">.116 Effectively, </w:t>
      </w:r>
      <w:r w:rsidRPr="005B78F6">
        <w:rPr>
          <w:highlight w:val="green"/>
        </w:rPr>
        <w:t xml:space="preserve">the </w:t>
      </w:r>
      <w:r w:rsidRPr="005B78F6">
        <w:rPr>
          <w:rStyle w:val="StyleUnderline"/>
          <w:highlight w:val="green"/>
        </w:rPr>
        <w:t xml:space="preserve">WTO was created to </w:t>
      </w:r>
      <w:r w:rsidRPr="001E7F4F">
        <w:rPr>
          <w:rStyle w:val="StyleUnderline"/>
        </w:rPr>
        <w:t>play such a role</w:t>
      </w:r>
      <w:r w:rsidRPr="000F255C">
        <w:t xml:space="preserve">. Indeed, </w:t>
      </w:r>
      <w:r w:rsidRPr="000F255C">
        <w:rPr>
          <w:rStyle w:val="StyleUnderline"/>
        </w:rPr>
        <w:t xml:space="preserve">promoting liberalization </w:t>
      </w:r>
      <w:r w:rsidRPr="000F255C">
        <w:t xml:space="preserve">of goods and services, protecting (notably intellectual) property rights and attacking subsidies (in non-agriculture sectors), just to give a few examples, </w:t>
      </w:r>
      <w:r w:rsidRPr="000F255C">
        <w:rPr>
          <w:rStyle w:val="Emphasis"/>
        </w:rPr>
        <w:t xml:space="preserve">all serve to severely </w:t>
      </w:r>
      <w:r w:rsidRPr="005B78F6">
        <w:rPr>
          <w:rStyle w:val="Emphasis"/>
          <w:highlight w:val="green"/>
        </w:rPr>
        <w:t>reduce state interventions</w:t>
      </w:r>
      <w:r w:rsidRPr="000F255C">
        <w:rPr>
          <w:rStyle w:val="Emphasis"/>
        </w:rPr>
        <w:t xml:space="preserve"> into the economy </w:t>
      </w:r>
      <w:r w:rsidRPr="005B78F6">
        <w:rPr>
          <w:rStyle w:val="Emphasis"/>
          <w:highlight w:val="green"/>
        </w:rPr>
        <w:t xml:space="preserve">and to </w:t>
      </w:r>
      <w:r w:rsidRPr="001E7F4F">
        <w:rPr>
          <w:rStyle w:val="Emphasis"/>
        </w:rPr>
        <w:t>circumscribe</w:t>
      </w:r>
      <w:r w:rsidRPr="000F255C">
        <w:rPr>
          <w:rStyle w:val="Emphasis"/>
        </w:rPr>
        <w:t xml:space="preserve"> or at least to strongly </w:t>
      </w:r>
      <w:r w:rsidRPr="005B78F6">
        <w:rPr>
          <w:rStyle w:val="Emphasis"/>
          <w:highlight w:val="green"/>
        </w:rPr>
        <w:t>impede</w:t>
      </w:r>
      <w:r w:rsidRPr="000F255C">
        <w:rPr>
          <w:rStyle w:val="Emphasis"/>
        </w:rPr>
        <w:t xml:space="preserve"> the turn towards </w:t>
      </w:r>
      <w:r w:rsidRPr="005B78F6">
        <w:rPr>
          <w:rStyle w:val="Emphasis"/>
          <w:highlight w:val="green"/>
        </w:rPr>
        <w:t>an</w:t>
      </w:r>
      <w:r w:rsidRPr="000F255C">
        <w:rPr>
          <w:rStyle w:val="Emphasis"/>
        </w:rPr>
        <w:t xml:space="preserve"> </w:t>
      </w:r>
      <w:r w:rsidRPr="005B78F6">
        <w:rPr>
          <w:rStyle w:val="Emphasis"/>
          <w:highlight w:val="green"/>
        </w:rPr>
        <w:t>alternative model to neoliberalism</w:t>
      </w:r>
    </w:p>
    <w:p w14:paraId="624A6F1C" w14:textId="77777777" w:rsidR="00403852" w:rsidRDefault="00403852" w:rsidP="00403852">
      <w:pPr>
        <w:rPr>
          <w:rStyle w:val="Emphasis"/>
        </w:rPr>
      </w:pPr>
    </w:p>
    <w:p w14:paraId="5C957BDB" w14:textId="77777777" w:rsidR="00403852" w:rsidRPr="00891558" w:rsidRDefault="00403852" w:rsidP="00403852">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14:paraId="6DBD75F8" w14:textId="77777777" w:rsidR="00403852" w:rsidRPr="00891558" w:rsidRDefault="00403852" w:rsidP="00403852">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14:paraId="18639D23" w14:textId="77777777" w:rsidR="00403852" w:rsidRPr="00891558" w:rsidRDefault="00403852" w:rsidP="00403852">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14:paraId="40900CE0" w14:textId="77777777" w:rsidR="00403852" w:rsidRPr="00891558" w:rsidRDefault="00403852" w:rsidP="00403852">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most commonly known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14:paraId="714AB9F3" w14:textId="77777777" w:rsidR="00403852" w:rsidRPr="00891558" w:rsidRDefault="00403852" w:rsidP="00403852">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Major macronutrients are routinely applied to soils in order to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severe damage to aquatic systems</w:t>
      </w:r>
      <w:r w:rsidRPr="00891558">
        <w:rPr>
          <w:rStyle w:val="StyleUnderline"/>
        </w:rPr>
        <w:t xml:space="preserve"> in particular</w:t>
      </w:r>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14:paraId="5ACC918B" w14:textId="77777777" w:rsidR="00403852" w:rsidRDefault="00403852" w:rsidP="00403852">
      <w:pPr>
        <w:rPr>
          <w:rStyle w:val="StyleUnderline"/>
        </w:rPr>
      </w:pPr>
      <w:bookmarkStart w:id="0"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In particular, we show how </w:t>
      </w:r>
      <w:r w:rsidRPr="00891558">
        <w:rPr>
          <w:rStyle w:val="StyleUnderline"/>
        </w:rPr>
        <w:t xml:space="preserve">capitalist </w:t>
      </w:r>
      <w:r w:rsidRPr="005B78F6">
        <w:rPr>
          <w:rStyle w:val="StyleUnderline"/>
          <w:highlight w:val="green"/>
        </w:rPr>
        <w:t>agrifood</w:t>
      </w:r>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agrifood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14:paraId="74F85B7B" w14:textId="77777777" w:rsidR="00403852" w:rsidRPr="00891558" w:rsidRDefault="00403852" w:rsidP="00403852">
      <w:pPr>
        <w:rPr>
          <w:u w:val="single"/>
        </w:rPr>
      </w:pPr>
    </w:p>
    <w:p w14:paraId="76DA83A7" w14:textId="77777777" w:rsidR="00403852" w:rsidRDefault="00403852" w:rsidP="00403852">
      <w:pPr>
        <w:pStyle w:val="Heading4"/>
      </w:pPr>
      <w:r>
        <w:t xml:space="preserve">The alternative is a socialist movement that ends globalization </w:t>
      </w:r>
    </w:p>
    <w:p w14:paraId="37F9952E" w14:textId="77777777" w:rsidR="00403852" w:rsidRPr="001D112E" w:rsidRDefault="00403852" w:rsidP="00403852">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r w:rsidRPr="00DA3189">
        <w:t>https://www.opendemocracy.net/en/oureconomy/battle-seattle-20-years-later-its-time-revival/</w:t>
      </w:r>
      <w:r w:rsidRPr="001D112E">
        <w:t>] BC</w:t>
      </w:r>
    </w:p>
    <w:p w14:paraId="7CDCD4C2" w14:textId="77777777" w:rsidR="00403852" w:rsidRPr="001E7F4F" w:rsidRDefault="00403852" w:rsidP="00403852">
      <w:pPr>
        <w:rPr>
          <w:rStyle w:val="Emphasis"/>
        </w:rPr>
      </w:pPr>
      <w:r w:rsidRPr="001E7F4F">
        <w:rPr>
          <w:rStyle w:val="Emphasis"/>
        </w:rPr>
        <w:t>20 years ago today,</w:t>
      </w:r>
      <w:r w:rsidRPr="007C4FD7">
        <w:rPr>
          <w:rStyle w:val="Emphasis"/>
        </w:rPr>
        <w:t xml:space="preserve"> the </w:t>
      </w:r>
      <w:r w:rsidRPr="001E7F4F">
        <w:rPr>
          <w:rStyle w:val="Emphasis"/>
        </w:rPr>
        <w:t>streets of Seattle became front lines in the global class war.</w:t>
      </w:r>
    </w:p>
    <w:p w14:paraId="3EDB0885" w14:textId="77777777" w:rsidR="00403852" w:rsidRPr="001E7F4F" w:rsidRDefault="00403852" w:rsidP="00403852">
      <w:r w:rsidRPr="001E7F4F">
        <w:rPr>
          <w:rStyle w:val="StyleUnderline"/>
        </w:rPr>
        <w:t>Over the course of five days, some 40,000 individuals, representing unions, environmental groups, and Leftist organizations from around the world came together in an attempt to disrupt the Ministerial Conference of the</w:t>
      </w:r>
      <w:r w:rsidRPr="001E7F4F">
        <w:t xml:space="preserve"> World Trade Organization (</w:t>
      </w:r>
      <w:r w:rsidRPr="001E7F4F">
        <w:rPr>
          <w:rStyle w:val="Emphasis"/>
        </w:rPr>
        <w:t>WTO</w:t>
      </w:r>
      <w:r w:rsidRPr="001E7F4F">
        <w:t>).</w:t>
      </w:r>
    </w:p>
    <w:p w14:paraId="73E29B79" w14:textId="77777777" w:rsidR="00403852" w:rsidRPr="007C4FD7" w:rsidRDefault="00403852" w:rsidP="00403852">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14:paraId="577363E5" w14:textId="77777777" w:rsidR="00403852" w:rsidRPr="007C4FD7" w:rsidRDefault="00403852" w:rsidP="00403852">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14:paraId="00CC3A9C" w14:textId="77777777" w:rsidR="00403852" w:rsidRPr="007C4FD7" w:rsidRDefault="00403852" w:rsidP="00403852">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it’s time to revive the spirit of Seattle.</w:t>
      </w:r>
    </w:p>
    <w:p w14:paraId="35F13429" w14:textId="77777777" w:rsidR="00403852" w:rsidRDefault="00403852" w:rsidP="00403852">
      <w:r>
        <w:t>Globalization and its dissent</w:t>
      </w:r>
    </w:p>
    <w:p w14:paraId="016AD94C" w14:textId="77777777" w:rsidR="00403852" w:rsidRPr="001007F9" w:rsidRDefault="00403852" w:rsidP="00403852">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14:paraId="7B1EF3B9" w14:textId="77777777" w:rsidR="00403852" w:rsidRPr="001007F9" w:rsidRDefault="00403852" w:rsidP="00403852">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Beginning during the Cold War, t</w:t>
      </w:r>
      <w:r w:rsidRPr="001007F9">
        <w:rPr>
          <w:rStyle w:val="StyleUnderline"/>
        </w:rPr>
        <w:t>he majority of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14:paraId="6D790C79" w14:textId="77777777" w:rsidR="00403852" w:rsidRDefault="00403852" w:rsidP="00403852">
      <w:r>
        <w:t>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w:t>
      </w:r>
    </w:p>
    <w:p w14:paraId="57E06488" w14:textId="77777777" w:rsidR="00403852" w:rsidRDefault="00403852" w:rsidP="00403852">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14:paraId="567DA8DF" w14:textId="77777777" w:rsidR="00403852" w:rsidRPr="001007F9" w:rsidRDefault="00403852" w:rsidP="00403852">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14:paraId="2DC44955" w14:textId="77777777" w:rsidR="00403852" w:rsidRDefault="00403852" w:rsidP="00403852">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14:paraId="5E3DFEF2" w14:textId="77777777" w:rsidR="00403852" w:rsidRDefault="00403852" w:rsidP="00403852">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Big-tentism led to a dilution of demands and paved the way for the NGO-ization of the World Social Fora. A preference for all things decentralized made grabbing headlines easy, but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14:paraId="0B6A652E" w14:textId="77777777" w:rsidR="00403852" w:rsidRDefault="00403852" w:rsidP="00403852">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14:paraId="0BB85255" w14:textId="77777777" w:rsidR="00403852" w:rsidRPr="001007F9" w:rsidRDefault="00403852" w:rsidP="00403852">
      <w:pPr>
        <w:rPr>
          <w:rStyle w:val="Emphasis"/>
        </w:rPr>
      </w:pPr>
      <w:r w:rsidRPr="001007F9">
        <w:rPr>
          <w:rStyle w:val="Emphasis"/>
        </w:rPr>
        <w:t>A call for revival</w:t>
      </w:r>
    </w:p>
    <w:p w14:paraId="393B3855" w14:textId="77777777" w:rsidR="00403852" w:rsidRPr="001007F9" w:rsidRDefault="00403852" w:rsidP="00403852">
      <w:pPr>
        <w:rPr>
          <w:rStyle w:val="Emphasis"/>
        </w:rPr>
      </w:pPr>
      <w:r w:rsidRPr="005B78F6">
        <w:rPr>
          <w:rStyle w:val="Emphasis"/>
          <w:highlight w:val="green"/>
        </w:rPr>
        <w:t>It’s time to rekindle the flame.</w:t>
      </w:r>
    </w:p>
    <w:p w14:paraId="2FECEA39" w14:textId="77777777" w:rsidR="00403852" w:rsidRPr="001007F9" w:rsidRDefault="00403852" w:rsidP="00403852">
      <w:pPr>
        <w:rPr>
          <w:rStyle w:val="Emphasis"/>
        </w:rPr>
      </w:pPr>
      <w:r w:rsidRPr="001007F9">
        <w:rPr>
          <w:rStyle w:val="StyleUnderline"/>
        </w:rPr>
        <w:t>The global economy is still structured in the interest of capital</w:t>
      </w:r>
      <w:r>
        <w:t xml:space="preserve">. </w:t>
      </w:r>
      <w:r w:rsidRPr="001007F9">
        <w:rPr>
          <w:rStyle w:val="Emphasis"/>
        </w:rPr>
        <w:t xml:space="preserve">But </w:t>
      </w:r>
      <w:r w:rsidRPr="005B78F6">
        <w:rPr>
          <w:rStyle w:val="Emphasis"/>
          <w:highlight w:val="green"/>
        </w:rPr>
        <w:t>the neoliberal consensus has begun to waver</w:t>
      </w:r>
      <w:r w:rsidRPr="001007F9">
        <w:rPr>
          <w:rStyle w:val="Emphasis"/>
        </w:rPr>
        <w:t xml:space="preserve"> under the weight of its own contradictions.</w:t>
      </w:r>
    </w:p>
    <w:p w14:paraId="2EE26247" w14:textId="77777777" w:rsidR="00403852" w:rsidRDefault="00403852" w:rsidP="00403852">
      <w:r w:rsidRPr="001007F9">
        <w:rPr>
          <w:rStyle w:val="StyleUnderline"/>
        </w:rPr>
        <w:t>The Right has a response to the crisis.</w:t>
      </w:r>
      <w:r>
        <w:t xml:space="preserve"> Reactionary nationalists like Trump and Johnson seize upon existing systems of oppression to scapegoat the symptoms of a failed economic model. </w:t>
      </w:r>
      <w:r w:rsidRPr="001007F9">
        <w:rPr>
          <w:rStyle w:val="Emphasis"/>
        </w:rPr>
        <w:t>The problem is not that the global working class has lost out to a global capital class.</w:t>
      </w:r>
      <w:r>
        <w:t xml:space="preserve"> The problem is that “we” – White, Christian, cishet, native-born Americans – have lost out to “them” – People of Color, immigrants, entire foreign countries, feminists, LGBTQ+ folks, and all those who threaten our supremacy in their struggles for liberation.</w:t>
      </w:r>
    </w:p>
    <w:p w14:paraId="3DE101E7" w14:textId="77777777" w:rsidR="00403852" w:rsidRPr="001D112E" w:rsidRDefault="00403852" w:rsidP="00403852">
      <w:pPr>
        <w:rPr>
          <w:rStyle w:val="StyleUnderline"/>
        </w:rPr>
      </w:pPr>
      <w:r w:rsidRPr="005B78F6">
        <w:rPr>
          <w:rStyle w:val="Emphasis"/>
          <w:highlight w:val="green"/>
        </w:rPr>
        <w:t>The Left must offer an alternative</w:t>
      </w:r>
      <w:r w:rsidRPr="001007F9">
        <w:rPr>
          <w:rStyle w:val="Emphasis"/>
        </w:rPr>
        <w:t xml:space="preserve"> vision</w:t>
      </w:r>
      <w:r>
        <w:t xml:space="preserve">. </w:t>
      </w:r>
      <w:r w:rsidRPr="001007F9">
        <w:rPr>
          <w:rStyle w:val="StyleUnderline"/>
        </w:rPr>
        <w:t>The dramatic growth of socialist organizing and rise in popularity of social democratic politicians should offer great hope</w:t>
      </w:r>
      <w:r>
        <w:t xml:space="preserve">. But as the AGM understood, social democracy for the North is not enough. </w:t>
      </w:r>
      <w:r w:rsidRPr="001D112E">
        <w:rPr>
          <w:rStyle w:val="StyleUnderline"/>
        </w:rPr>
        <w:t xml:space="preserve">Our socialism must not mean merely a greater share of neocolonial extraction for Northern workers. </w:t>
      </w:r>
      <w:r w:rsidRPr="005B78F6">
        <w:rPr>
          <w:rStyle w:val="StyleUnderline"/>
          <w:highlight w:val="green"/>
        </w:rPr>
        <w:t>Our socialism must</w:t>
      </w:r>
      <w:r w:rsidRPr="001D112E">
        <w:rPr>
          <w:rStyle w:val="StyleUnderline"/>
        </w:rPr>
        <w:t xml:space="preserve"> rightly </w:t>
      </w:r>
      <w:r w:rsidRPr="005B78F6">
        <w:rPr>
          <w:rStyle w:val="StyleUnderline"/>
          <w:highlight w:val="green"/>
        </w:rPr>
        <w:t>identify the global nature of our challenge, and unite</w:t>
      </w:r>
      <w:r w:rsidRPr="001D112E">
        <w:rPr>
          <w:rStyle w:val="StyleUnderline"/>
        </w:rPr>
        <w:t xml:space="preserve"> </w:t>
      </w:r>
      <w:r w:rsidRPr="005B78F6">
        <w:rPr>
          <w:rStyle w:val="StyleUnderline"/>
          <w:highlight w:val="green"/>
        </w:rPr>
        <w:t>across borders</w:t>
      </w:r>
      <w:r w:rsidRPr="001D112E">
        <w:rPr>
          <w:rStyle w:val="StyleUnderline"/>
        </w:rPr>
        <w:t xml:space="preserve"> to confront a globalized capital.</w:t>
      </w:r>
    </w:p>
    <w:p w14:paraId="7C12D906" w14:textId="77777777" w:rsidR="00403852" w:rsidRPr="001D112E" w:rsidRDefault="00403852" w:rsidP="00403852">
      <w:pPr>
        <w:rPr>
          <w:rStyle w:val="Emphasis"/>
        </w:rPr>
      </w:pPr>
      <w:r w:rsidRPr="001D112E">
        <w:rPr>
          <w:rStyle w:val="Emphasis"/>
        </w:rPr>
        <w:t xml:space="preserve">That means </w:t>
      </w:r>
      <w:r w:rsidRPr="005B78F6">
        <w:rPr>
          <w:rStyle w:val="Emphasis"/>
          <w:highlight w:val="green"/>
        </w:rPr>
        <w:t>internationalizing labor organizing to confront</w:t>
      </w:r>
      <w:r w:rsidRPr="001D112E">
        <w:rPr>
          <w:rStyle w:val="Emphasis"/>
        </w:rPr>
        <w:t xml:space="preserve"> multinational </w:t>
      </w:r>
      <w:r w:rsidRPr="005B78F6">
        <w:rPr>
          <w:rStyle w:val="Emphasis"/>
          <w:highlight w:val="green"/>
        </w:rPr>
        <w:t>corporations</w:t>
      </w:r>
      <w:r w:rsidRPr="005B78F6">
        <w:rPr>
          <w:highlight w:val="green"/>
        </w:rPr>
        <w:t xml:space="preserve">. </w:t>
      </w:r>
      <w:r w:rsidRPr="005B78F6">
        <w:rPr>
          <w:rStyle w:val="Emphasis"/>
          <w:highlight w:val="green"/>
        </w:rPr>
        <w:t>Changing the rules of trade</w:t>
      </w:r>
      <w:r w:rsidRPr="001D112E">
        <w:rPr>
          <w:rStyle w:val="Emphasis"/>
        </w:rPr>
        <w:t xml:space="preserve"> and investment</w:t>
      </w:r>
      <w:r>
        <w:t xml:space="preserve">. </w:t>
      </w:r>
      <w:r w:rsidRPr="005B78F6">
        <w:rPr>
          <w:rStyle w:val="Emphasis"/>
          <w:highlight w:val="green"/>
        </w:rPr>
        <w:t>Ending tax havens</w:t>
      </w:r>
      <w:r>
        <w:t xml:space="preserve">. Building alternatives to the existing intellectual property regime. </w:t>
      </w:r>
      <w:r w:rsidRPr="005B78F6">
        <w:rPr>
          <w:rStyle w:val="Emphasis"/>
          <w:highlight w:val="green"/>
        </w:rPr>
        <w:t>Holding corporations accountable</w:t>
      </w:r>
      <w:r w:rsidRPr="001D112E">
        <w:rPr>
          <w:rStyle w:val="Emphasis"/>
        </w:rPr>
        <w:t xml:space="preserve"> for abuses in their supply chains</w:t>
      </w:r>
      <w:r>
        <w:t xml:space="preserve">. </w:t>
      </w:r>
      <w:r w:rsidRPr="005B78F6">
        <w:rPr>
          <w:rStyle w:val="Emphasis"/>
          <w:highlight w:val="green"/>
        </w:rPr>
        <w:t>Supporting</w:t>
      </w:r>
      <w:r w:rsidRPr="001D112E">
        <w:rPr>
          <w:rStyle w:val="Emphasis"/>
        </w:rPr>
        <w:t xml:space="preserve"> the struggles of </w:t>
      </w:r>
      <w:r w:rsidRPr="001D112E">
        <w:t>peasants</w:t>
      </w:r>
      <w:r>
        <w:t xml:space="preserve">, indigenous peoples, </w:t>
      </w:r>
      <w:r w:rsidRPr="001D112E">
        <w:rPr>
          <w:rStyle w:val="Emphasis"/>
        </w:rPr>
        <w:t xml:space="preserve">and all global </w:t>
      </w:r>
      <w:r w:rsidRPr="005B78F6">
        <w:rPr>
          <w:rStyle w:val="Emphasis"/>
          <w:highlight w:val="green"/>
        </w:rPr>
        <w:t>subaltern groups</w:t>
      </w:r>
      <w:r>
        <w:t xml:space="preserve">. </w:t>
      </w:r>
      <w:r w:rsidRPr="005B78F6">
        <w:rPr>
          <w:rStyle w:val="Emphasis"/>
          <w:highlight w:val="green"/>
        </w:rPr>
        <w:t>Democratizing</w:t>
      </w:r>
      <w:r w:rsidRPr="001D112E">
        <w:rPr>
          <w:rStyle w:val="Emphasis"/>
        </w:rPr>
        <w:t xml:space="preserve"> global </w:t>
      </w:r>
      <w:r w:rsidRPr="005B78F6">
        <w:rPr>
          <w:rStyle w:val="Emphasis"/>
          <w:highlight w:val="green"/>
        </w:rPr>
        <w:t>governance. Opening borders</w:t>
      </w:r>
      <w:r w:rsidRPr="001D112E">
        <w:rPr>
          <w:rStyle w:val="Emphasis"/>
        </w:rPr>
        <w:t xml:space="preserve"> to those displaced by the ravages of global capitalism.</w:t>
      </w:r>
      <w:r>
        <w:t xml:space="preserve"> </w:t>
      </w:r>
      <w:r w:rsidRPr="005B78F6">
        <w:rPr>
          <w:rStyle w:val="Emphasis"/>
          <w:highlight w:val="green"/>
        </w:rPr>
        <w:t>Advancing alternative models of development</w:t>
      </w:r>
      <w:r>
        <w:t xml:space="preserve">. </w:t>
      </w:r>
      <w:r w:rsidRPr="001D112E">
        <w:rPr>
          <w:rStyle w:val="Emphasis"/>
        </w:rPr>
        <w:t>Transforming</w:t>
      </w:r>
      <w:r>
        <w:t xml:space="preserve">, if not abolishing and replacing, the </w:t>
      </w:r>
      <w:r w:rsidRPr="001D112E">
        <w:rPr>
          <w:rStyle w:val="Emphasis"/>
        </w:rPr>
        <w:t>Bretton Woods Institutions.</w:t>
      </w:r>
      <w:r>
        <w:t xml:space="preserve"> </w:t>
      </w:r>
      <w:r w:rsidRPr="001D112E">
        <w:rPr>
          <w:rStyle w:val="Emphasis"/>
        </w:rPr>
        <w:t xml:space="preserve">And </w:t>
      </w:r>
      <w:r w:rsidRPr="005B78F6">
        <w:rPr>
          <w:rStyle w:val="Emphasis"/>
          <w:highlight w:val="green"/>
        </w:rPr>
        <w:t>confronting</w:t>
      </w:r>
      <w:r w:rsidRPr="001D112E">
        <w:rPr>
          <w:rStyle w:val="Emphasis"/>
        </w:rPr>
        <w:t xml:space="preserve"> the all-important threat of </w:t>
      </w:r>
      <w:r w:rsidRPr="005B78F6">
        <w:rPr>
          <w:rStyle w:val="Emphasis"/>
          <w:highlight w:val="green"/>
        </w:rPr>
        <w:t>climate collapse</w:t>
      </w:r>
      <w:r w:rsidRPr="001D112E">
        <w:rPr>
          <w:rStyle w:val="Emphasis"/>
        </w:rPr>
        <w:t xml:space="preserve"> </w:t>
      </w:r>
      <w:r>
        <w:t>with, to begin with, a global Green New Deal. These are not minor addendums to a socialist platform</w:t>
      </w:r>
      <w:r w:rsidRPr="005B78F6">
        <w:rPr>
          <w:highlight w:val="green"/>
        </w:rPr>
        <w:t xml:space="preserve">. </w:t>
      </w:r>
      <w:r w:rsidRPr="005B78F6">
        <w:rPr>
          <w:rStyle w:val="Emphasis"/>
          <w:highlight w:val="green"/>
        </w:rPr>
        <w:t>Class war is global</w:t>
      </w:r>
      <w:r w:rsidRPr="001D112E">
        <w:rPr>
          <w:rStyle w:val="Emphasis"/>
        </w:rPr>
        <w:t xml:space="preserve">. Internationalist </w:t>
      </w:r>
      <w:r w:rsidRPr="005B78F6">
        <w:rPr>
          <w:rStyle w:val="Emphasis"/>
          <w:highlight w:val="green"/>
        </w:rPr>
        <w:t>demands are fundamental.</w:t>
      </w:r>
    </w:p>
    <w:p w14:paraId="7A1CC0C6" w14:textId="77777777" w:rsidR="00403852" w:rsidRPr="001D112E" w:rsidRDefault="00403852" w:rsidP="00403852">
      <w:pPr>
        <w:rPr>
          <w:rStyle w:val="Emphasis"/>
        </w:rPr>
      </w:pPr>
      <w:r w:rsidRPr="005B78F6">
        <w:rPr>
          <w:rStyle w:val="StyleUnderline"/>
          <w:highlight w:val="green"/>
        </w:rPr>
        <w:t>Organizations</w:t>
      </w:r>
      <w:r w:rsidRPr="001D112E">
        <w:rPr>
          <w:rStyle w:val="StyleUnderline"/>
        </w:rPr>
        <w:t xml:space="preserve"> that remain from the </w:t>
      </w:r>
      <w:r w:rsidRPr="0048102E">
        <w:rPr>
          <w:rStyle w:val="Emphasis"/>
        </w:rPr>
        <w:t>AGM</w:t>
      </w:r>
      <w:r w:rsidRPr="0048102E">
        <w:t xml:space="preserve">, </w:t>
      </w:r>
      <w:r w:rsidRPr="0048102E">
        <w:rPr>
          <w:rStyle w:val="Emphasis"/>
        </w:rPr>
        <w:t>international labor</w:t>
      </w:r>
      <w:r w:rsidRPr="0048102E">
        <w:t xml:space="preserve">, and newcomers like </w:t>
      </w:r>
      <w:r w:rsidRPr="0048102E">
        <w:rPr>
          <w:rStyle w:val="Emphasis"/>
        </w:rPr>
        <w:t>Justice Is Global</w:t>
      </w:r>
      <w:r w:rsidRPr="0048102E">
        <w:t xml:space="preserve">, </w:t>
      </w:r>
      <w:r w:rsidRPr="0048102E">
        <w:rPr>
          <w:rStyle w:val="Emphasis"/>
        </w:rPr>
        <w:t>the Fight Inequality Alliance</w:t>
      </w:r>
      <w:r w:rsidRPr="0048102E">
        <w:t xml:space="preserve">, and </w:t>
      </w:r>
      <w:r w:rsidRPr="0048102E">
        <w:rPr>
          <w:rStyle w:val="Emphasis"/>
        </w:rPr>
        <w:t>Bernie Sanders and Yanis Varoufakis’s Progressive International</w:t>
      </w:r>
      <w:r w:rsidRPr="005B78F6">
        <w:rPr>
          <w:highlight w:val="green"/>
        </w:rPr>
        <w:t>,</w:t>
      </w:r>
      <w:r>
        <w:t xml:space="preserve"> </w:t>
      </w:r>
      <w:r w:rsidRPr="005B78F6">
        <w:rPr>
          <w:rStyle w:val="StyleUnderline"/>
          <w:highlight w:val="green"/>
        </w:rPr>
        <w:t>are</w:t>
      </w:r>
      <w:r>
        <w:t xml:space="preserve"> already </w:t>
      </w:r>
      <w:r w:rsidRPr="005B78F6">
        <w:rPr>
          <w:rStyle w:val="StyleUnderline"/>
          <w:highlight w:val="green"/>
        </w:rPr>
        <w:t>struggling</w:t>
      </w:r>
      <w:r w:rsidRPr="001D112E">
        <w:rPr>
          <w:rStyle w:val="StyleUnderline"/>
        </w:rPr>
        <w:t xml:space="preserve"> for this vision</w:t>
      </w:r>
      <w:r w:rsidRPr="001D112E">
        <w:rPr>
          <w:rStyle w:val="Emphasis"/>
        </w:rPr>
        <w:t xml:space="preserve">. But its </w:t>
      </w:r>
      <w:r w:rsidRPr="005B78F6">
        <w:rPr>
          <w:rStyle w:val="Emphasis"/>
          <w:highlight w:val="green"/>
        </w:rPr>
        <w:t>fruition depends on</w:t>
      </w:r>
      <w:r w:rsidRPr="001D112E">
        <w:rPr>
          <w:rStyle w:val="Emphasis"/>
        </w:rPr>
        <w:t xml:space="preserve"> the backing </w:t>
      </w:r>
      <w:r w:rsidRPr="0048102E">
        <w:rPr>
          <w:rStyle w:val="Emphasis"/>
        </w:rPr>
        <w:t xml:space="preserve">of </w:t>
      </w:r>
      <w:r w:rsidRPr="005B78F6">
        <w:rPr>
          <w:rStyle w:val="Emphasis"/>
          <w:highlight w:val="green"/>
        </w:rPr>
        <w:t>a</w:t>
      </w:r>
      <w:r w:rsidRPr="001D112E">
        <w:rPr>
          <w:rStyle w:val="Emphasis"/>
        </w:rPr>
        <w:t xml:space="preserve"> far </w:t>
      </w:r>
      <w:r w:rsidRPr="005B78F6">
        <w:rPr>
          <w:rStyle w:val="Emphasis"/>
          <w:highlight w:val="green"/>
        </w:rPr>
        <w:t>broader movement.</w:t>
      </w:r>
    </w:p>
    <w:p w14:paraId="3C1C670A" w14:textId="77777777" w:rsidR="00403852" w:rsidRPr="001D112E" w:rsidRDefault="00403852" w:rsidP="00403852">
      <w:pPr>
        <w:rPr>
          <w:rStyle w:val="StyleUnderline"/>
        </w:rPr>
      </w:pPr>
      <w:r>
        <w:t xml:space="preserve">Like the AGM, </w:t>
      </w:r>
      <w:r w:rsidRPr="005B78F6">
        <w:rPr>
          <w:rStyle w:val="StyleUnderline"/>
          <w:highlight w:val="green"/>
        </w:rPr>
        <w:t>we must take a global frame</w:t>
      </w:r>
      <w:r w:rsidRPr="001D112E">
        <w:rPr>
          <w:rStyle w:val="StyleUnderline"/>
        </w:rPr>
        <w:t xml:space="preserve"> of analysis, and see neoliberal globalization as a concerted effort to undermine our power. Unlike the AGM, </w:t>
      </w:r>
      <w:r w:rsidRPr="005B78F6">
        <w:rPr>
          <w:rStyle w:val="StyleUnderline"/>
          <w:highlight w:val="green"/>
        </w:rPr>
        <w:t>we must understand</w:t>
      </w:r>
      <w:r w:rsidRPr="001D112E">
        <w:rPr>
          <w:rStyle w:val="StyleUnderline"/>
        </w:rPr>
        <w:t xml:space="preserve"> that </w:t>
      </w:r>
      <w:r w:rsidRPr="005B78F6">
        <w:rPr>
          <w:rStyle w:val="Emphasis"/>
          <w:highlight w:val="green"/>
        </w:rPr>
        <w:t xml:space="preserve">neoliberalism is </w:t>
      </w:r>
      <w:r w:rsidRPr="0048102E">
        <w:rPr>
          <w:rStyle w:val="Emphasis"/>
        </w:rPr>
        <w:t>merely</w:t>
      </w:r>
      <w:r w:rsidRPr="001D112E">
        <w:rPr>
          <w:rStyle w:val="Emphasis"/>
        </w:rPr>
        <w:t xml:space="preserve"> </w:t>
      </w:r>
      <w:r w:rsidRPr="005B78F6">
        <w:rPr>
          <w:rStyle w:val="Emphasis"/>
          <w:highlight w:val="green"/>
        </w:rPr>
        <w:t>one manifestation of a greater enemy</w:t>
      </w:r>
      <w:r w:rsidRPr="001D112E">
        <w:rPr>
          <w:rStyle w:val="StyleUnderline"/>
        </w:rPr>
        <w:t>.</w:t>
      </w:r>
    </w:p>
    <w:p w14:paraId="28A9AEE5" w14:textId="77777777" w:rsidR="00403852" w:rsidRPr="001D112E" w:rsidRDefault="00403852" w:rsidP="00403852">
      <w:pPr>
        <w:rPr>
          <w:rStyle w:val="StyleUnderline"/>
        </w:rPr>
      </w:pPr>
      <w:r>
        <w:t xml:space="preserve">Like the AGM, </w:t>
      </w:r>
      <w:r w:rsidRPr="005B78F6">
        <w:rPr>
          <w:rStyle w:val="StyleUnderline"/>
          <w:highlight w:val="green"/>
        </w:rPr>
        <w:t>we</w:t>
      </w:r>
      <w:r w:rsidRPr="001D112E">
        <w:rPr>
          <w:rStyle w:val="StyleUnderline"/>
        </w:rPr>
        <w:t xml:space="preserve"> must build </w:t>
      </w:r>
      <w:r w:rsidRPr="005B78F6">
        <w:rPr>
          <w:rStyle w:val="StyleUnderline"/>
          <w:highlight w:val="green"/>
        </w:rPr>
        <w:t>diverse</w:t>
      </w:r>
      <w:r w:rsidRPr="001D112E">
        <w:rPr>
          <w:rStyle w:val="StyleUnderline"/>
        </w:rPr>
        <w:t xml:space="preserve">, anti-racist, anti-sexist, anti-xenophobic </w:t>
      </w:r>
      <w:r w:rsidRPr="005B78F6">
        <w:rPr>
          <w:rStyle w:val="StyleUnderline"/>
          <w:highlight w:val="green"/>
        </w:rPr>
        <w:t>movements that transcend borders</w:t>
      </w:r>
      <w:r w:rsidRPr="001D112E">
        <w:rPr>
          <w:rStyle w:val="StyleUnderline"/>
        </w:rPr>
        <w:t xml:space="preserve">. Unlike the AGM, </w:t>
      </w:r>
      <w:r w:rsidRPr="0048102E">
        <w:rPr>
          <w:rStyle w:val="StyleUnderline"/>
        </w:rPr>
        <w:t>we</w:t>
      </w:r>
      <w:r w:rsidRPr="001D112E">
        <w:rPr>
          <w:rStyle w:val="StyleUnderline"/>
        </w:rPr>
        <w:t xml:space="preserve"> must not allow fears of centralization to undermine a coherent platform.</w:t>
      </w:r>
    </w:p>
    <w:p w14:paraId="10A74CE1" w14:textId="77777777" w:rsidR="00403852" w:rsidRPr="001D112E" w:rsidRDefault="00403852" w:rsidP="00403852">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14:paraId="6C3D018D" w14:textId="4B26C69E" w:rsidR="00403852" w:rsidRDefault="00403852" w:rsidP="00403852">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14:paraId="1D0F0E4C" w14:textId="514F5A03" w:rsidR="00403852" w:rsidRDefault="00403852" w:rsidP="00403852">
      <w:pPr>
        <w:pStyle w:val="Heading2"/>
      </w:pPr>
      <w:r>
        <w:t>Case</w:t>
      </w:r>
    </w:p>
    <w:p w14:paraId="12B738AD" w14:textId="77777777" w:rsidR="00403852" w:rsidRDefault="00403852" w:rsidP="00403852">
      <w:pPr>
        <w:pStyle w:val="Heading4"/>
        <w:numPr>
          <w:ilvl w:val="0"/>
          <w:numId w:val="13"/>
        </w:numPr>
      </w:pPr>
      <w:r>
        <w:t xml:space="preserve">No draw in – the United States won’t intervene in the Middle East </w:t>
      </w:r>
    </w:p>
    <w:p w14:paraId="1A05F4E1" w14:textId="77777777" w:rsidR="00403852" w:rsidRPr="00B067D1" w:rsidRDefault="00403852" w:rsidP="00403852">
      <w:r>
        <w:rPr>
          <w:rStyle w:val="Style13ptBold"/>
        </w:rPr>
        <w:t xml:space="preserve">Harb 8/19 </w:t>
      </w:r>
      <w:r w:rsidRPr="00B067D1">
        <w:t>[(Imad, the Director of Research and Analysis at Arab Center Washington DC. He is the Founder and Director of Quest for Middle East Analysis, a research and consulting firm. Previously, he worked as Adjunct Professor of Middle East Studies at the Center for Contemporary Arab Studies, Georgetown University. He also served as Senior Analyst at the Abu Dhabi, UAE-based Emirates Center for Strategic Studies and Research and taught political science and international relations at the University of Utah and San Francisco State University. In addition, he worked as Senior Program Officer at the United States Institute of Peace. Harb writes and publishes on a number of topics including civil-military relations, regional politics, and US policy in the Middle East/North Africa and the Arabian Gulf, and is co-author, with John Bruni, of Domestic and Regional Challenges to US-Iran Relations (Emirates Center for Strategic Studies and Research, 2015). He is the co-editor, with Zeina Azzam, of The Arab World Beyond Conflict (ACW, 2019). Harb earned a PhD in political science from the University of Utah.) “After Afghanistan, a New Biden Middle East Doctrine Takes Shape” Arab Center Washington DC, 8/19/2021. https://arabcenterdc.org/resource/after-afghanistan-a-new-biden-middle-east-doctrine-takes-shape/] BC</w:t>
      </w:r>
    </w:p>
    <w:p w14:paraId="71901FC5" w14:textId="77777777" w:rsidR="00403852" w:rsidRPr="00B067D1" w:rsidRDefault="00403852" w:rsidP="00403852">
      <w:pPr>
        <w:rPr>
          <w:rStyle w:val="StyleUnderline"/>
        </w:rPr>
      </w:pPr>
      <w:r w:rsidRPr="00B067D1">
        <w:rPr>
          <w:rStyle w:val="StyleUnderline"/>
        </w:rPr>
        <w:t>If there are lessons to be learned from the disastrous end of the American war in Afghanistan</w:t>
      </w:r>
      <w:r>
        <w:t xml:space="preserve">, they would be most applicable to the countries of the Arab Middle East. There, </w:t>
      </w:r>
      <w:r w:rsidRPr="00B067D1">
        <w:rPr>
          <w:rStyle w:val="StyleUnderline"/>
        </w:rPr>
        <w:t>the United States has long-standing defense agreements, military guarantees and deployments, and numerous bases and headquarters</w:t>
      </w:r>
      <w:r>
        <w:t xml:space="preserve">. To be sure, </w:t>
      </w:r>
      <w:r w:rsidRPr="00B067D1">
        <w:rPr>
          <w:rStyle w:val="StyleUnderline"/>
        </w:rPr>
        <w:t xml:space="preserve">the Arab world is one geographic expanse where political regimes rely on military and security institutions that are heavily dependent on American arms, training, and logistics. Most importantly, however, these </w:t>
      </w:r>
      <w:r w:rsidRPr="00B067D1">
        <w:rPr>
          <w:rStyle w:val="StyleUnderline"/>
          <w:highlight w:val="green"/>
        </w:rPr>
        <w:t>re</w:t>
      </w:r>
      <w:r w:rsidRPr="00B067D1">
        <w:rPr>
          <w:rStyle w:val="Emphasis"/>
          <w:highlight w:val="green"/>
        </w:rPr>
        <w:t>gimes rely on</w:t>
      </w:r>
      <w:r w:rsidRPr="00B067D1">
        <w:rPr>
          <w:rStyle w:val="Emphasis"/>
        </w:rPr>
        <w:t xml:space="preserve"> what they have considered to be </w:t>
      </w:r>
      <w:r w:rsidRPr="00B067D1">
        <w:rPr>
          <w:rStyle w:val="Emphasis"/>
          <w:highlight w:val="green"/>
        </w:rPr>
        <w:t>American</w:t>
      </w:r>
      <w:r w:rsidRPr="00B067D1">
        <w:rPr>
          <w:rStyle w:val="Emphasis"/>
        </w:rPr>
        <w:t xml:space="preserve"> credibility and </w:t>
      </w:r>
      <w:r w:rsidRPr="00B067D1">
        <w:rPr>
          <w:rStyle w:val="Emphasis"/>
          <w:highlight w:val="green"/>
        </w:rPr>
        <w:t>commitment</w:t>
      </w:r>
      <w:r w:rsidRPr="00B067D1">
        <w:rPr>
          <w:rStyle w:val="Emphasis"/>
        </w:rPr>
        <w:t xml:space="preserve"> to their survival and sustenance </w:t>
      </w:r>
      <w:r w:rsidRPr="00B067D1">
        <w:rPr>
          <w:rStyle w:val="StyleUnderline"/>
        </w:rPr>
        <w:t>as they traverse difficult domestic challenges and the regional strategic terrain.</w:t>
      </w:r>
    </w:p>
    <w:p w14:paraId="411FC612" w14:textId="77777777" w:rsidR="00403852" w:rsidRPr="00B067D1" w:rsidRDefault="00403852" w:rsidP="00403852">
      <w:pPr>
        <w:rPr>
          <w:rStyle w:val="StyleUnderline"/>
        </w:rPr>
      </w:pPr>
      <w:r w:rsidRPr="00B067D1">
        <w:rPr>
          <w:rStyle w:val="Emphasis"/>
        </w:rPr>
        <w:t xml:space="preserve">Arab </w:t>
      </w:r>
      <w:r w:rsidRPr="00663903">
        <w:rPr>
          <w:rStyle w:val="Emphasis"/>
          <w:highlight w:val="green"/>
        </w:rPr>
        <w:t xml:space="preserve">regimes </w:t>
      </w:r>
      <w:r w:rsidRPr="00663903">
        <w:rPr>
          <w:rStyle w:val="Emphasis"/>
        </w:rPr>
        <w:t>accustomed to a close relationship</w:t>
      </w:r>
      <w:r w:rsidRPr="00B067D1">
        <w:rPr>
          <w:rStyle w:val="Emphasis"/>
        </w:rPr>
        <w:t xml:space="preserve"> with the United States </w:t>
      </w:r>
      <w:r w:rsidRPr="00663903">
        <w:rPr>
          <w:rStyle w:val="Emphasis"/>
          <w:highlight w:val="green"/>
        </w:rPr>
        <w:t>should be worried about what happened in Afghanistan</w:t>
      </w:r>
      <w:r w:rsidRPr="00B067D1">
        <w:rPr>
          <w:rStyle w:val="Emphasis"/>
        </w:rPr>
        <w:t xml:space="preserve"> over the last few weeks</w:t>
      </w:r>
      <w:r>
        <w:t xml:space="preserve">, culminating in the triumphant return of the Taliban movement to Kabul. Those who have long counted on the premise that, </w:t>
      </w:r>
      <w:r w:rsidRPr="00B067D1">
        <w:rPr>
          <w:rStyle w:val="StyleUnderline"/>
        </w:rPr>
        <w:t>if needed, the United States would come to their rescue will understand the Afghanistan collapse as a result of the US withdrawal announced by both Presidents Donald Trump and Joe Biden</w:t>
      </w:r>
      <w:r>
        <w:t xml:space="preserve">. Thus, </w:t>
      </w:r>
      <w:r w:rsidRPr="00663903">
        <w:rPr>
          <w:rStyle w:val="Emphasis"/>
          <w:highlight w:val="green"/>
        </w:rPr>
        <w:t>they may</w:t>
      </w:r>
      <w:r w:rsidRPr="00B067D1">
        <w:rPr>
          <w:rStyle w:val="Emphasis"/>
        </w:rPr>
        <w:t xml:space="preserve"> quickly </w:t>
      </w:r>
      <w:r w:rsidRPr="00663903">
        <w:rPr>
          <w:rStyle w:val="Emphasis"/>
          <w:highlight w:val="green"/>
        </w:rPr>
        <w:t>begin to question</w:t>
      </w:r>
      <w:r w:rsidRPr="00B067D1">
        <w:rPr>
          <w:rStyle w:val="Emphasis"/>
        </w:rPr>
        <w:t xml:space="preserve"> </w:t>
      </w:r>
      <w:r w:rsidRPr="00663903">
        <w:rPr>
          <w:rStyle w:val="Emphasis"/>
          <w:highlight w:val="green"/>
        </w:rPr>
        <w:t>where they stand</w:t>
      </w:r>
      <w:r w:rsidRPr="00664ABB">
        <w:rPr>
          <w:rStyle w:val="Emphasis"/>
        </w:rPr>
        <w:t xml:space="preserve"> on the priority list of</w:t>
      </w:r>
      <w:r w:rsidRPr="00B067D1">
        <w:rPr>
          <w:rStyle w:val="Emphasis"/>
        </w:rPr>
        <w:t xml:space="preserve"> US foreign policy, </w:t>
      </w:r>
      <w:r w:rsidRPr="00B067D1">
        <w:rPr>
          <w:rStyle w:val="StyleUnderline"/>
        </w:rPr>
        <w:t>evaluate the efficacy of their relationships with the United States, and perhaps look to bolster their security with different alliance patterns and partners, such as Russia and China.</w:t>
      </w:r>
    </w:p>
    <w:p w14:paraId="7AFE83F7" w14:textId="77777777" w:rsidR="00403852" w:rsidRPr="00B067D1" w:rsidRDefault="00403852" w:rsidP="00403852">
      <w:pPr>
        <w:rPr>
          <w:rStyle w:val="StyleUnderline"/>
        </w:rPr>
      </w:pPr>
      <w:r>
        <w:t xml:space="preserve">What will increase their sense of trepidation </w:t>
      </w:r>
      <w:r w:rsidRPr="00664ABB">
        <w:t xml:space="preserve">is President </w:t>
      </w:r>
      <w:r w:rsidRPr="00664ABB">
        <w:rPr>
          <w:rStyle w:val="StyleUnderline"/>
        </w:rPr>
        <w:t>Biden’s sobering speech on August 16</w:t>
      </w:r>
      <w:r w:rsidRPr="00664ABB">
        <w:t xml:space="preserve"> about the Afghan debacle, one that </w:t>
      </w:r>
      <w:r w:rsidRPr="00664ABB">
        <w:rPr>
          <w:rStyle w:val="Emphasis"/>
        </w:rPr>
        <w:t xml:space="preserve">appears to have confirmed some important </w:t>
      </w:r>
      <w:r w:rsidRPr="00663903">
        <w:rPr>
          <w:rStyle w:val="Emphasis"/>
          <w:highlight w:val="green"/>
        </w:rPr>
        <w:t>principles</w:t>
      </w:r>
      <w:r w:rsidRPr="00B067D1">
        <w:rPr>
          <w:rStyle w:val="Emphasis"/>
        </w:rPr>
        <w:t xml:space="preserve"> that may spell the contours of a “Biden Doctrine.”</w:t>
      </w:r>
      <w:r>
        <w:t xml:space="preserve"> These principles, </w:t>
      </w:r>
      <w:r w:rsidRPr="00663903">
        <w:rPr>
          <w:rStyle w:val="Emphasis"/>
          <w:highlight w:val="green"/>
        </w:rPr>
        <w:t>which could</w:t>
      </w:r>
      <w:r w:rsidRPr="00B067D1">
        <w:rPr>
          <w:rStyle w:val="Emphasis"/>
        </w:rPr>
        <w:t xml:space="preserve"> very well </w:t>
      </w:r>
      <w:r w:rsidRPr="00663903">
        <w:rPr>
          <w:rStyle w:val="Emphasis"/>
          <w:highlight w:val="green"/>
        </w:rPr>
        <w:t>define US relations with the Middle</w:t>
      </w:r>
      <w:r w:rsidRPr="00B067D1">
        <w:rPr>
          <w:rStyle w:val="Emphasis"/>
        </w:rPr>
        <w:t xml:space="preserve"> </w:t>
      </w:r>
      <w:r w:rsidRPr="00663903">
        <w:rPr>
          <w:rStyle w:val="Emphasis"/>
          <w:highlight w:val="green"/>
        </w:rPr>
        <w:t>East</w:t>
      </w:r>
      <w:r w:rsidRPr="00B067D1">
        <w:rPr>
          <w:rStyle w:val="Emphasis"/>
        </w:rPr>
        <w:t xml:space="preserve"> going forward</w:t>
      </w:r>
      <w:r>
        <w:t xml:space="preserve">, </w:t>
      </w:r>
      <w:r w:rsidRPr="00B067D1">
        <w:rPr>
          <w:rStyle w:val="StyleUnderline"/>
        </w:rPr>
        <w:t>are necessitated by a combination of American domestic considerations</w:t>
      </w:r>
      <w:r>
        <w:t>—fighting the coronavirus pandemic, addressing economic concerns, building consensus around policy objectives, and others—and costly international threats and challenges. Nevertheless</w:t>
      </w:r>
      <w:r w:rsidRPr="00B067D1">
        <w:rPr>
          <w:rStyle w:val="StyleUnderline"/>
        </w:rPr>
        <w:t>, governments that depend on a close relationship with the United States should heed these principles and respond to them in a way that mitigates their impact on their countries, at least for the duration of the Biden presidency.</w:t>
      </w:r>
    </w:p>
    <w:p w14:paraId="11199C5C" w14:textId="77777777" w:rsidR="00403852" w:rsidRDefault="00403852" w:rsidP="00403852">
      <w:r>
        <w:t xml:space="preserve">First, </w:t>
      </w:r>
      <w:r w:rsidRPr="00663903">
        <w:rPr>
          <w:rStyle w:val="Emphasis"/>
          <w:highlight w:val="green"/>
        </w:rPr>
        <w:t>Biden may have</w:t>
      </w:r>
      <w:r w:rsidRPr="00B067D1">
        <w:rPr>
          <w:rStyle w:val="Emphasis"/>
        </w:rPr>
        <w:t xml:space="preserve"> finally </w:t>
      </w:r>
      <w:r w:rsidRPr="00663903">
        <w:rPr>
          <w:rStyle w:val="Emphasis"/>
          <w:highlight w:val="green"/>
        </w:rPr>
        <w:t>drawn the curtain on American military interventionism</w:t>
      </w:r>
      <w:r w:rsidRPr="00B067D1">
        <w:rPr>
          <w:rStyle w:val="Emphasis"/>
        </w:rPr>
        <w:t xml:space="preserve"> in the wider Middle East, or at least to commitments to many countries there</w:t>
      </w:r>
      <w:r>
        <w:t xml:space="preserve">. </w:t>
      </w:r>
      <w:r w:rsidRPr="00B067D1">
        <w:rPr>
          <w:rStyle w:val="StyleUnderline"/>
        </w:rPr>
        <w:t xml:space="preserve">For US partners and friends in the Arabian Gulf, </w:t>
      </w:r>
      <w:r w:rsidRPr="00663903">
        <w:rPr>
          <w:rStyle w:val="StyleUnderline"/>
          <w:highlight w:val="green"/>
        </w:rPr>
        <w:t>this should translate into</w:t>
      </w:r>
      <w:r w:rsidRPr="00664ABB">
        <w:rPr>
          <w:rStyle w:val="StyleUnderline"/>
        </w:rPr>
        <w:t xml:space="preserve"> utmost </w:t>
      </w:r>
      <w:r w:rsidRPr="00663903">
        <w:rPr>
          <w:rStyle w:val="StyleUnderline"/>
          <w:highlight w:val="green"/>
        </w:rPr>
        <w:t>caution</w:t>
      </w:r>
      <w:r w:rsidRPr="00664ABB">
        <w:rPr>
          <w:rStyle w:val="StyleUnderline"/>
        </w:rPr>
        <w:t xml:space="preserve"> regarding both the rhetoric about Iran and the wish to forcefully curtail its activities. In</w:t>
      </w:r>
      <w:r w:rsidRPr="00B067D1">
        <w:rPr>
          <w:rStyle w:val="StyleUnderline"/>
        </w:rPr>
        <w:t xml:space="preserve"> fact, from now on, </w:t>
      </w:r>
      <w:r w:rsidRPr="00663903">
        <w:rPr>
          <w:rStyle w:val="StyleUnderline"/>
          <w:highlight w:val="green"/>
        </w:rPr>
        <w:t>the U</w:t>
      </w:r>
      <w:r w:rsidRPr="00663903">
        <w:rPr>
          <w:rStyle w:val="StyleUnderline"/>
        </w:rPr>
        <w:t xml:space="preserve">nited </w:t>
      </w:r>
      <w:r w:rsidRPr="00663903">
        <w:rPr>
          <w:rStyle w:val="StyleUnderline"/>
          <w:highlight w:val="green"/>
        </w:rPr>
        <w:t>S</w:t>
      </w:r>
      <w:r w:rsidRPr="00663903">
        <w:rPr>
          <w:rStyle w:val="StyleUnderline"/>
        </w:rPr>
        <w:t xml:space="preserve">tates </w:t>
      </w:r>
      <w:r w:rsidRPr="00663903">
        <w:rPr>
          <w:rStyle w:val="StyleUnderline"/>
          <w:highlight w:val="green"/>
        </w:rPr>
        <w:t xml:space="preserve">will </w:t>
      </w:r>
      <w:r w:rsidRPr="00663903">
        <w:rPr>
          <w:rStyle w:val="Emphasis"/>
          <w:highlight w:val="green"/>
        </w:rPr>
        <w:t>only advise diplomacy</w:t>
      </w:r>
      <w:r w:rsidRPr="00B067D1">
        <w:rPr>
          <w:rStyle w:val="StyleUnderline"/>
        </w:rPr>
        <w:t xml:space="preserve"> as the preferred strategy to deal with the Islamic Republic of Iran</w:t>
      </w:r>
      <w:r>
        <w:t>. Simultaneously, f</w:t>
      </w:r>
      <w:r w:rsidRPr="00B067D1">
        <w:rPr>
          <w:rStyle w:val="StyleUnderline"/>
        </w:rPr>
        <w:t>or the time being Washington will maintain its forces in the region, but only as a deterrent against any adventurism by Iran,</w:t>
      </w:r>
      <w:r>
        <w:t xml:space="preserve"> which is now under the leadership of Supreme Leader Ali Khamenei and the new, and equally hard-line, President Ebrahim Raisi.</w:t>
      </w:r>
    </w:p>
    <w:p w14:paraId="1E903231" w14:textId="77777777" w:rsidR="00403852" w:rsidRPr="00B067D1" w:rsidRDefault="00403852" w:rsidP="00403852">
      <w:pPr>
        <w:rPr>
          <w:rStyle w:val="StyleUnderline"/>
        </w:rPr>
      </w:pPr>
      <w:r>
        <w:t xml:space="preserve">Second, and as a corollary, </w:t>
      </w:r>
      <w:r w:rsidRPr="00663903">
        <w:rPr>
          <w:rStyle w:val="Emphasis"/>
          <w:highlight w:val="green"/>
        </w:rPr>
        <w:t>the U</w:t>
      </w:r>
      <w:r w:rsidRPr="00B067D1">
        <w:rPr>
          <w:rStyle w:val="Emphasis"/>
        </w:rPr>
        <w:t xml:space="preserve">nited </w:t>
      </w:r>
      <w:r w:rsidRPr="00663903">
        <w:rPr>
          <w:rStyle w:val="Emphasis"/>
          <w:highlight w:val="green"/>
        </w:rPr>
        <w:t>S</w:t>
      </w:r>
      <w:r w:rsidRPr="00B067D1">
        <w:rPr>
          <w:rStyle w:val="Emphasis"/>
        </w:rPr>
        <w:t xml:space="preserve">tates </w:t>
      </w:r>
      <w:r w:rsidRPr="00663903">
        <w:rPr>
          <w:rStyle w:val="Emphasis"/>
          <w:highlight w:val="green"/>
        </w:rPr>
        <w:t>will not commit more blood</w:t>
      </w:r>
      <w:r w:rsidRPr="00B067D1">
        <w:rPr>
          <w:rStyle w:val="Emphasis"/>
        </w:rPr>
        <w:t xml:space="preserve"> and treasure </w:t>
      </w:r>
      <w:r w:rsidRPr="00663903">
        <w:rPr>
          <w:rStyle w:val="Emphasis"/>
          <w:highlight w:val="green"/>
        </w:rPr>
        <w:t>to countries</w:t>
      </w:r>
      <w:r w:rsidRPr="00B067D1">
        <w:rPr>
          <w:rStyle w:val="Emphasis"/>
        </w:rPr>
        <w:t xml:space="preserve"> whose leaderships, state institutions, and militaries fail to firmly face threats and challenges</w:t>
      </w:r>
      <w:r>
        <w:t xml:space="preserve">. As President Biden highlighted in his speech, </w:t>
      </w:r>
      <w:r w:rsidRPr="00B067D1">
        <w:rPr>
          <w:rStyle w:val="StyleUnderline"/>
        </w:rPr>
        <w:t>the United States spent more than a trillion dollars to sustain a well-armed Afghan military force, an institutional edifice for a modern state, and the pillars of an open economy</w:t>
      </w:r>
      <w:r>
        <w:t xml:space="preserve">. That much of this expenditure was to sustain an American presence that sought to fight extremists—yet, </w:t>
      </w:r>
      <w:r w:rsidRPr="00B067D1">
        <w:rPr>
          <w:rStyle w:val="StyleUnderline"/>
        </w:rPr>
        <w:t>in reality, also protected corrupt officials and fostered a dependent economy</w:t>
      </w:r>
      <w:r>
        <w:t xml:space="preserve">—seems to be beside the point. </w:t>
      </w:r>
      <w:r w:rsidRPr="00B067D1">
        <w:rPr>
          <w:rStyle w:val="StyleUnderline"/>
        </w:rPr>
        <w:t>What the Biden Administration saw was a failed Afghan army that withdrew from the battlefield against a ragtag militia with a millennial ideology</w:t>
      </w:r>
      <w:r>
        <w:t xml:space="preserve">. Especially embarrassing was the Taliban’s capture of billions of dollars-worth of sophisticated American weaponry that will be used to fortify a regime that previously ruled the country savagely—and one that also sheltered a terrorist organization, al-Qaeda, that attacked the United States on September 11, 2001. Indeed, </w:t>
      </w:r>
      <w:r w:rsidRPr="00B067D1">
        <w:rPr>
          <w:rStyle w:val="StyleUnderline"/>
        </w:rPr>
        <w:t xml:space="preserve">and despite the embarrassment and recrimination, it looks like </w:t>
      </w:r>
      <w:r w:rsidRPr="00663903">
        <w:rPr>
          <w:rStyle w:val="StyleUnderline"/>
          <w:highlight w:val="green"/>
        </w:rPr>
        <w:t>the Biden team</w:t>
      </w:r>
      <w:r w:rsidRPr="00B067D1">
        <w:rPr>
          <w:rStyle w:val="StyleUnderline"/>
        </w:rPr>
        <w:t xml:space="preserve">, much like the Trump Administration, has </w:t>
      </w:r>
      <w:r w:rsidRPr="00663903">
        <w:rPr>
          <w:rStyle w:val="StyleUnderline"/>
          <w:highlight w:val="green"/>
        </w:rPr>
        <w:t xml:space="preserve">decided that where there is no </w:t>
      </w:r>
      <w:r w:rsidRPr="00663903">
        <w:rPr>
          <w:rStyle w:val="StyleUnderline"/>
        </w:rPr>
        <w:t xml:space="preserve">vital </w:t>
      </w:r>
      <w:r w:rsidRPr="00663903">
        <w:rPr>
          <w:rStyle w:val="StyleUnderline"/>
          <w:highlight w:val="green"/>
        </w:rPr>
        <w:t>American</w:t>
      </w:r>
      <w:r w:rsidRPr="00B067D1">
        <w:rPr>
          <w:rStyle w:val="StyleUnderline"/>
        </w:rPr>
        <w:t xml:space="preserve"> national </w:t>
      </w:r>
      <w:r w:rsidRPr="00663903">
        <w:rPr>
          <w:rStyle w:val="StyleUnderline"/>
          <w:highlight w:val="green"/>
        </w:rPr>
        <w:t>interest, the U</w:t>
      </w:r>
      <w:r w:rsidRPr="00B067D1">
        <w:rPr>
          <w:rStyle w:val="StyleUnderline"/>
        </w:rPr>
        <w:t xml:space="preserve">nited </w:t>
      </w:r>
      <w:r w:rsidRPr="00663903">
        <w:rPr>
          <w:rStyle w:val="StyleUnderline"/>
          <w:highlight w:val="green"/>
        </w:rPr>
        <w:t>S</w:t>
      </w:r>
      <w:r w:rsidRPr="00B067D1">
        <w:rPr>
          <w:rStyle w:val="StyleUnderline"/>
        </w:rPr>
        <w:t xml:space="preserve">tates </w:t>
      </w:r>
      <w:r w:rsidRPr="00663903">
        <w:rPr>
          <w:rStyle w:val="StyleUnderline"/>
          <w:highlight w:val="green"/>
        </w:rPr>
        <w:t>will</w:t>
      </w:r>
      <w:r w:rsidRPr="00B067D1">
        <w:rPr>
          <w:rStyle w:val="StyleUnderline"/>
        </w:rPr>
        <w:t xml:space="preserve"> </w:t>
      </w:r>
      <w:r w:rsidRPr="00B067D1">
        <w:rPr>
          <w:rStyle w:val="Emphasis"/>
        </w:rPr>
        <w:t xml:space="preserve">be ready and willing to </w:t>
      </w:r>
      <w:r w:rsidRPr="00663903">
        <w:rPr>
          <w:rStyle w:val="Emphasis"/>
          <w:highlight w:val="green"/>
        </w:rPr>
        <w:t>simply pack up and leave</w:t>
      </w:r>
      <w:r w:rsidRPr="00B067D1">
        <w:rPr>
          <w:rStyle w:val="StyleUnderline"/>
        </w:rPr>
        <w:t>, notwithstanding the damage to its reputation and credibility.</w:t>
      </w:r>
    </w:p>
    <w:p w14:paraId="1CE24131" w14:textId="77777777" w:rsidR="00403852" w:rsidRPr="00B067D1" w:rsidRDefault="00403852" w:rsidP="00403852">
      <w:pPr>
        <w:rPr>
          <w:rStyle w:val="StyleUnderline"/>
        </w:rPr>
      </w:pPr>
      <w:r>
        <w:t xml:space="preserve">Third, </w:t>
      </w:r>
      <w:r w:rsidRPr="00663903">
        <w:rPr>
          <w:rStyle w:val="Emphasis"/>
          <w:highlight w:val="green"/>
        </w:rPr>
        <w:t>the U</w:t>
      </w:r>
      <w:r w:rsidRPr="00B067D1">
        <w:rPr>
          <w:rStyle w:val="Emphasis"/>
        </w:rPr>
        <w:t xml:space="preserve">nited </w:t>
      </w:r>
      <w:r w:rsidRPr="00663903">
        <w:rPr>
          <w:rStyle w:val="Emphasis"/>
          <w:highlight w:val="green"/>
        </w:rPr>
        <w:t>S</w:t>
      </w:r>
      <w:r w:rsidRPr="00B067D1">
        <w:rPr>
          <w:rStyle w:val="Emphasis"/>
        </w:rPr>
        <w:t xml:space="preserve">tates </w:t>
      </w:r>
      <w:r w:rsidRPr="00663903">
        <w:rPr>
          <w:rStyle w:val="Emphasis"/>
          <w:highlight w:val="green"/>
        </w:rPr>
        <w:t>will no longer attempt to engage in</w:t>
      </w:r>
      <w:r w:rsidRPr="00B067D1">
        <w:rPr>
          <w:rStyle w:val="Emphasis"/>
        </w:rPr>
        <w:t xml:space="preserve"> open-ended efforts at </w:t>
      </w:r>
      <w:r w:rsidRPr="00663903">
        <w:rPr>
          <w:rStyle w:val="Emphasis"/>
          <w:highlight w:val="green"/>
        </w:rPr>
        <w:t>nation-building</w:t>
      </w:r>
      <w:r>
        <w:t>. The Afghanistan experiment bolstered the American public’s gradually increasing reticence to expend energy and funds to help build (or resuscitate) state institutions in faraway places</w:t>
      </w:r>
      <w:r w:rsidRPr="00B067D1">
        <w:rPr>
          <w:rStyle w:val="StyleUnderline"/>
        </w:rPr>
        <w:t>. This principle will have many applications in today’s Arab world where US economic, technical, military, and other assistance is required to differing degrees.</w:t>
      </w:r>
      <w:r>
        <w:t xml:space="preserve"> Yemen, Libya, Somalia, Iraq, Tunisia, Syria, and Lebanon are prime examples of countries in need of such support. </w:t>
      </w:r>
      <w:r w:rsidRPr="00B067D1">
        <w:rPr>
          <w:rStyle w:val="StyleUnderline"/>
        </w:rPr>
        <w:t>The United States will not undergo far-reaching engagement with these countries if their governing institutions and leaders do not exhibit the necessary will and readiness to govern and implement needed development programs and reforms.</w:t>
      </w:r>
    </w:p>
    <w:p w14:paraId="2EEBC1E7" w14:textId="77777777" w:rsidR="00403852" w:rsidRPr="00D34ADF" w:rsidRDefault="00403852" w:rsidP="00403852">
      <w:pPr>
        <w:rPr>
          <w:sz w:val="12"/>
        </w:rPr>
      </w:pPr>
    </w:p>
    <w:p w14:paraId="6F27F8BA" w14:textId="77626F88" w:rsidR="00403852" w:rsidRDefault="00403852" w:rsidP="00403852">
      <w:pPr>
        <w:pStyle w:val="Heading4"/>
        <w:numPr>
          <w:ilvl w:val="0"/>
          <w:numId w:val="13"/>
        </w:numPr>
      </w:pPr>
      <w:r>
        <w:t>Their Silverstein evidence is about Israel-Iran war:</w:t>
      </w:r>
    </w:p>
    <w:p w14:paraId="6B7DE20B" w14:textId="77777777" w:rsidR="00403852" w:rsidRDefault="00403852" w:rsidP="00403852">
      <w:pPr>
        <w:pStyle w:val="Heading4"/>
        <w:numPr>
          <w:ilvl w:val="1"/>
          <w:numId w:val="13"/>
        </w:numPr>
      </w:pPr>
      <w:r>
        <w:t>They haven’t read an internal link for Jordan-Israel tensions spilling over to Iran</w:t>
      </w:r>
    </w:p>
    <w:p w14:paraId="57559E2E" w14:textId="77777777" w:rsidR="00403852" w:rsidRDefault="00403852" w:rsidP="00403852">
      <w:pPr>
        <w:pStyle w:val="Heading4"/>
        <w:numPr>
          <w:ilvl w:val="1"/>
          <w:numId w:val="13"/>
        </w:numPr>
      </w:pPr>
      <w:r>
        <w:t>Alt causes</w:t>
      </w:r>
    </w:p>
    <w:p w14:paraId="0AA230FE" w14:textId="77777777" w:rsidR="00403852" w:rsidRPr="00FC0D3A" w:rsidRDefault="00403852" w:rsidP="00403852">
      <w:pPr>
        <w:rPr>
          <w:rStyle w:val="Style13ptBold"/>
          <w:b w:val="0"/>
          <w:bCs/>
        </w:rPr>
      </w:pPr>
      <w:r>
        <w:rPr>
          <w:rStyle w:val="Style13ptBold"/>
        </w:rPr>
        <w:t xml:space="preserve">DW 20 </w:t>
      </w:r>
      <w:r w:rsidRPr="00FC0D3A">
        <w:rPr>
          <w:rStyle w:val="Style13ptBold"/>
          <w:b w:val="0"/>
          <w:bCs/>
          <w:sz w:val="16"/>
          <w:szCs w:val="16"/>
        </w:rPr>
        <w:t xml:space="preserve">[(Deutsche Welle, </w:t>
      </w:r>
      <w:r w:rsidRPr="00FC0D3A">
        <w:rPr>
          <w:bCs/>
          <w:szCs w:val="16"/>
        </w:rPr>
        <w:t>German public state-owned international broadcaster funded by the German federal tax budget</w:t>
      </w:r>
      <w:r w:rsidRPr="00FC0D3A">
        <w:rPr>
          <w:rStyle w:val="Style13ptBold"/>
          <w:b w:val="0"/>
          <w:bCs/>
          <w:sz w:val="16"/>
          <w:szCs w:val="16"/>
        </w:rPr>
        <w:t>) “</w:t>
      </w:r>
      <w:r w:rsidRPr="00FC0D3A">
        <w:rPr>
          <w:szCs w:val="16"/>
        </w:rPr>
        <w:t>Israel-Iran conflict to be major Middle East issue in 2020,” 1/2/2020] JL</w:t>
      </w:r>
    </w:p>
    <w:p w14:paraId="0B3E316E" w14:textId="77777777" w:rsidR="00403852" w:rsidRPr="00FC0D3A" w:rsidRDefault="00403852" w:rsidP="00403852">
      <w:pPr>
        <w:rPr>
          <w:sz w:val="12"/>
        </w:rPr>
      </w:pPr>
      <w:r w:rsidRPr="00FC0D3A">
        <w:rPr>
          <w:sz w:val="12"/>
        </w:rPr>
        <w:t>European signatories to the JCPOA have been unable to effectively lift the renewed embargoes on trade with Iran, prompting Tehran to gradually restart uranium enrichment as the deal crumbled in mid-2019. Meanwhile, </w:t>
      </w:r>
      <w:r w:rsidRPr="00FC0D3A">
        <w:rPr>
          <w:rStyle w:val="StyleUnderline"/>
        </w:rPr>
        <w:t xml:space="preserve">tit-for-tat confrontations on Iranian and US proxies in the Persian Gulf, along with </w:t>
      </w:r>
      <w:r w:rsidRPr="00FC0D3A">
        <w:rPr>
          <w:rStyle w:val="Emphasis"/>
          <w:highlight w:val="green"/>
        </w:rPr>
        <w:t>Israeli attacks on Iranian proxies</w:t>
      </w:r>
      <w:r w:rsidRPr="00FC0D3A">
        <w:rPr>
          <w:rStyle w:val="Emphasis"/>
        </w:rPr>
        <w:t xml:space="preserve"> in Syria and Iraq, </w:t>
      </w:r>
      <w:r w:rsidRPr="00FC0D3A">
        <w:rPr>
          <w:rStyle w:val="Emphasis"/>
          <w:highlight w:val="green"/>
        </w:rPr>
        <w:t>have escalated</w:t>
      </w:r>
      <w:r w:rsidRPr="00FC0D3A">
        <w:rPr>
          <w:sz w:val="12"/>
        </w:rPr>
        <w:t>.</w:t>
      </w:r>
    </w:p>
    <w:p w14:paraId="6BFB026E" w14:textId="77777777" w:rsidR="00403852" w:rsidRPr="00FC0D3A" w:rsidRDefault="00403852" w:rsidP="00403852">
      <w:pPr>
        <w:rPr>
          <w:sz w:val="12"/>
        </w:rPr>
      </w:pPr>
      <w:r w:rsidRPr="00FC0D3A">
        <w:rPr>
          <w:rStyle w:val="StyleUnderline"/>
        </w:rPr>
        <w:t>Israel and Iran have been antagonists since the 1980s</w:t>
      </w:r>
      <w:r w:rsidRPr="00FC0D3A">
        <w:rPr>
          <w:sz w:val="12"/>
        </w:rPr>
        <w:t xml:space="preserve">. But, </w:t>
      </w:r>
      <w:r w:rsidRPr="00FC0D3A">
        <w:rPr>
          <w:rStyle w:val="StyleUnderline"/>
        </w:rPr>
        <w:t xml:space="preserve">after </w:t>
      </w:r>
      <w:r w:rsidRPr="00FC0D3A">
        <w:rPr>
          <w:rStyle w:val="StyleUnderline"/>
          <w:highlight w:val="green"/>
        </w:rPr>
        <w:t>the</w:t>
      </w:r>
      <w:r w:rsidRPr="00FC0D3A">
        <w:rPr>
          <w:rStyle w:val="StyleUnderline"/>
        </w:rPr>
        <w:t xml:space="preserve"> US's 2003 invasion of Iraq and the formal </w:t>
      </w:r>
      <w:r w:rsidRPr="00FC0D3A">
        <w:rPr>
          <w:rStyle w:val="StyleUnderline"/>
          <w:highlight w:val="green"/>
        </w:rPr>
        <w:t>withdrawal of American troops</w:t>
      </w:r>
      <w:r w:rsidRPr="00FC0D3A">
        <w:rPr>
          <w:rStyle w:val="StyleUnderline"/>
        </w:rPr>
        <w:t xml:space="preserve"> in 2011, the regional balance of power was broken, leaving the Middle East without a clear hegemon. That </w:t>
      </w:r>
      <w:r w:rsidRPr="00FC0D3A">
        <w:rPr>
          <w:rStyle w:val="StyleUnderline"/>
          <w:highlight w:val="green"/>
        </w:rPr>
        <w:t xml:space="preserve">created a </w:t>
      </w:r>
      <w:r w:rsidRPr="00FC0D3A">
        <w:rPr>
          <w:rStyle w:val="Emphasis"/>
          <w:highlight w:val="green"/>
        </w:rPr>
        <w:t>vacuum</w:t>
      </w:r>
      <w:r w:rsidRPr="00FC0D3A">
        <w:rPr>
          <w:rStyle w:val="StyleUnderline"/>
          <w:highlight w:val="green"/>
        </w:rPr>
        <w:t xml:space="preserve"> that</w:t>
      </w:r>
      <w:r w:rsidRPr="00FC0D3A">
        <w:rPr>
          <w:rStyle w:val="StyleUnderline"/>
        </w:rPr>
        <w:t xml:space="preserve"> has </w:t>
      </w:r>
      <w:r w:rsidRPr="00FC0D3A">
        <w:rPr>
          <w:rStyle w:val="StyleUnderline"/>
          <w:highlight w:val="green"/>
        </w:rPr>
        <w:t xml:space="preserve">brought the countries into </w:t>
      </w:r>
      <w:r w:rsidRPr="00FC0D3A">
        <w:rPr>
          <w:rStyle w:val="Emphasis"/>
          <w:highlight w:val="green"/>
        </w:rPr>
        <w:t>increasing conflict</w:t>
      </w:r>
      <w:r w:rsidRPr="00FC0D3A">
        <w:rPr>
          <w:sz w:val="12"/>
        </w:rPr>
        <w:t>.</w:t>
      </w:r>
    </w:p>
    <w:p w14:paraId="17991C04" w14:textId="77777777" w:rsidR="00403852" w:rsidRPr="00FC0D3A" w:rsidRDefault="00403852" w:rsidP="00403852">
      <w:pPr>
        <w:rPr>
          <w:sz w:val="12"/>
        </w:rPr>
      </w:pPr>
      <w:r w:rsidRPr="00FC0D3A">
        <w:rPr>
          <w:sz w:val="12"/>
        </w:rPr>
        <w:t xml:space="preserve">Despite their aggressive rhetoric, officials in neither country seek an all-out, direct war. But </w:t>
      </w:r>
      <w:r w:rsidRPr="00FC0D3A">
        <w:rPr>
          <w:rStyle w:val="StyleUnderline"/>
        </w:rPr>
        <w:t>d</w:t>
      </w:r>
      <w:r w:rsidRPr="00FC0D3A">
        <w:rPr>
          <w:rStyle w:val="StyleUnderline"/>
          <w:highlight w:val="green"/>
        </w:rPr>
        <w:t>ifferences in perception, deteriorating commitment</w:t>
      </w:r>
      <w:r w:rsidRPr="00FC0D3A">
        <w:rPr>
          <w:rStyle w:val="StyleUnderline"/>
        </w:rPr>
        <w:t xml:space="preserve"> to the vestiges of </w:t>
      </w:r>
      <w:r w:rsidRPr="00FC0D3A">
        <w:rPr>
          <w:rStyle w:val="StyleUnderline"/>
          <w:highlight w:val="green"/>
        </w:rPr>
        <w:t>the JCPOA, and</w:t>
      </w:r>
      <w:r w:rsidRPr="00FC0D3A">
        <w:rPr>
          <w:rStyle w:val="StyleUnderline"/>
        </w:rPr>
        <w:t xml:space="preserve"> the vagaries of </w:t>
      </w:r>
      <w:r w:rsidRPr="00FC0D3A">
        <w:rPr>
          <w:rStyle w:val="StyleUnderline"/>
          <w:highlight w:val="green"/>
        </w:rPr>
        <w:t>elections in Israel, Iran</w:t>
      </w:r>
      <w:r w:rsidRPr="00FC0D3A">
        <w:rPr>
          <w:rStyle w:val="StyleUnderline"/>
        </w:rPr>
        <w:t xml:space="preserve"> and the US all </w:t>
      </w:r>
      <w:r w:rsidRPr="00FC0D3A">
        <w:rPr>
          <w:rStyle w:val="StyleUnderline"/>
          <w:highlight w:val="green"/>
        </w:rPr>
        <w:t>ratchet up</w:t>
      </w:r>
      <w:r w:rsidRPr="00FC0D3A">
        <w:rPr>
          <w:rStyle w:val="StyleUnderline"/>
        </w:rPr>
        <w:t xml:space="preserve"> the prospect that an inadvertent clash could escalate the </w:t>
      </w:r>
      <w:r w:rsidRPr="00FC0D3A">
        <w:rPr>
          <w:rStyle w:val="StyleUnderline"/>
          <w:highlight w:val="green"/>
        </w:rPr>
        <w:t>conflict</w:t>
      </w:r>
      <w:r w:rsidRPr="00FC0D3A">
        <w:rPr>
          <w:sz w:val="12"/>
        </w:rPr>
        <w:t>.</w:t>
      </w:r>
    </w:p>
    <w:p w14:paraId="67D48836" w14:textId="77777777" w:rsidR="00403852" w:rsidRPr="00FC0D3A" w:rsidRDefault="00403852" w:rsidP="00403852">
      <w:pPr>
        <w:rPr>
          <w:sz w:val="12"/>
        </w:rPr>
      </w:pPr>
      <w:r w:rsidRPr="00FC0D3A">
        <w:rPr>
          <w:sz w:val="12"/>
        </w:rPr>
        <w:t xml:space="preserve">Ali Vaez, an Iran analyst for the International Crisis Group, told DW that </w:t>
      </w:r>
      <w:r w:rsidRPr="00FC0D3A">
        <w:rPr>
          <w:rStyle w:val="Emphasis"/>
        </w:rPr>
        <w:t>the conflict has become "a screw that only turns in one direction, getting tenser and tenser over time</w:t>
      </w:r>
      <w:r w:rsidRPr="00FC0D3A">
        <w:rPr>
          <w:sz w:val="12"/>
        </w:rPr>
        <w:t>."</w:t>
      </w:r>
    </w:p>
    <w:p w14:paraId="5F7A79C0" w14:textId="77777777" w:rsidR="00403852" w:rsidRPr="00FC0D3A" w:rsidRDefault="00403852" w:rsidP="00403852">
      <w:pPr>
        <w:rPr>
          <w:sz w:val="12"/>
        </w:rPr>
      </w:pPr>
      <w:r w:rsidRPr="00FC0D3A">
        <w:rPr>
          <w:sz w:val="12"/>
        </w:rPr>
        <w:t>"</w:t>
      </w:r>
      <w:r w:rsidRPr="00FC0D3A">
        <w:rPr>
          <w:rStyle w:val="StyleUnderline"/>
        </w:rPr>
        <w:t xml:space="preserve">There are </w:t>
      </w:r>
      <w:r w:rsidRPr="00FC0D3A">
        <w:rPr>
          <w:rStyle w:val="Emphasis"/>
        </w:rPr>
        <w:t>serious risks of miscalculation</w:t>
      </w:r>
      <w:r w:rsidRPr="00FC0D3A">
        <w:rPr>
          <w:rStyle w:val="StyleUnderline"/>
        </w:rPr>
        <w:t xml:space="preserve"> that could push the parties into even greater and more direct confrontation</w:t>
      </w:r>
      <w:r w:rsidRPr="00FC0D3A">
        <w:rPr>
          <w:sz w:val="12"/>
        </w:rPr>
        <w:t>," Vaez said.</w:t>
      </w:r>
    </w:p>
    <w:p w14:paraId="789D976F" w14:textId="77777777" w:rsidR="00403852" w:rsidRPr="00FC0D3A" w:rsidRDefault="00403852" w:rsidP="00403852">
      <w:pPr>
        <w:rPr>
          <w:sz w:val="12"/>
        </w:rPr>
      </w:pPr>
      <w:r w:rsidRPr="00FC0D3A">
        <w:rPr>
          <w:sz w:val="12"/>
        </w:rPr>
        <w:t xml:space="preserve">In recent years, </w:t>
      </w:r>
      <w:r w:rsidRPr="00FC0D3A">
        <w:rPr>
          <w:rStyle w:val="StyleUnderline"/>
          <w:highlight w:val="green"/>
        </w:rPr>
        <w:t>Iran</w:t>
      </w:r>
      <w:r w:rsidRPr="00FC0D3A">
        <w:rPr>
          <w:rStyle w:val="StyleUnderline"/>
        </w:rPr>
        <w:t xml:space="preserve"> has expanded its influence in the region. In Syria, it has </w:t>
      </w:r>
      <w:r w:rsidRPr="00FC0D3A">
        <w:rPr>
          <w:rStyle w:val="StyleUnderline"/>
          <w:highlight w:val="green"/>
        </w:rPr>
        <w:t>bolstered</w:t>
      </w:r>
      <w:r w:rsidRPr="00FC0D3A">
        <w:rPr>
          <w:rStyle w:val="StyleUnderline"/>
        </w:rPr>
        <w:t xml:space="preserve"> the operations of President Bashar </w:t>
      </w:r>
      <w:r w:rsidRPr="00FC0D3A">
        <w:rPr>
          <w:rStyle w:val="StyleUnderline"/>
          <w:highlight w:val="green"/>
        </w:rPr>
        <w:t>Assad</w:t>
      </w:r>
      <w:r w:rsidRPr="00FC0D3A">
        <w:rPr>
          <w:rStyle w:val="StyleUnderline"/>
        </w:rPr>
        <w:t>. In Iraq, it has </w:t>
      </w:r>
      <w:r w:rsidRPr="00FC0D3A">
        <w:rPr>
          <w:rStyle w:val="StyleUnderline"/>
          <w:highlight w:val="green"/>
        </w:rPr>
        <w:t>supported</w:t>
      </w:r>
      <w:r w:rsidRPr="00FC0D3A">
        <w:rPr>
          <w:rStyle w:val="StyleUnderline"/>
        </w:rPr>
        <w:t xml:space="preserve"> political parties and various </w:t>
      </w:r>
      <w:r w:rsidRPr="00FC0D3A">
        <w:rPr>
          <w:rStyle w:val="StyleUnderline"/>
          <w:highlight w:val="green"/>
        </w:rPr>
        <w:t>militias</w:t>
      </w:r>
      <w:r w:rsidRPr="00FC0D3A">
        <w:rPr>
          <w:rStyle w:val="StyleUnderline"/>
        </w:rPr>
        <w:t xml:space="preserve"> since the US invasion in 2003</w:t>
      </w:r>
      <w:r w:rsidRPr="00FC0D3A">
        <w:rPr>
          <w:sz w:val="12"/>
        </w:rPr>
        <w:t xml:space="preserve"> and, according to anonymous US officials cited by </w:t>
      </w:r>
      <w:r w:rsidRPr="00FC0D3A">
        <w:rPr>
          <w:i/>
          <w:iCs/>
          <w:sz w:val="12"/>
        </w:rPr>
        <w:t>The New York Times</w:t>
      </w:r>
      <w:r w:rsidRPr="00FC0D3A">
        <w:rPr>
          <w:sz w:val="12"/>
        </w:rPr>
        <w:t xml:space="preserve">, has recently been building up an arsenal of short-range ballistic missiles there. </w:t>
      </w:r>
      <w:r w:rsidRPr="00FC0D3A">
        <w:rPr>
          <w:rStyle w:val="StyleUnderline"/>
        </w:rPr>
        <w:t>In Yemen, it has backed the Houthis against Saudi Arabia</w:t>
      </w:r>
      <w:r w:rsidRPr="00FC0D3A">
        <w:rPr>
          <w:sz w:val="12"/>
        </w:rPr>
        <w:t>; in December the US claimed it had intercepted a transfer of advanced Iranian missile parts to the Houthis.</w:t>
      </w:r>
    </w:p>
    <w:p w14:paraId="50C7719D" w14:textId="77777777" w:rsidR="00403852" w:rsidRPr="00FC0D3A" w:rsidRDefault="00403852" w:rsidP="00403852">
      <w:pPr>
        <w:rPr>
          <w:sz w:val="12"/>
        </w:rPr>
      </w:pPr>
      <w:r w:rsidRPr="00FC0D3A">
        <w:rPr>
          <w:sz w:val="12"/>
        </w:rPr>
        <w:t xml:space="preserve">To Israel's north, </w:t>
      </w:r>
      <w:r w:rsidRPr="00FC0D3A">
        <w:rPr>
          <w:rStyle w:val="StyleUnderline"/>
        </w:rPr>
        <w:t xml:space="preserve">Iran has maintained strategic support for </w:t>
      </w:r>
      <w:r w:rsidRPr="00FC0D3A">
        <w:rPr>
          <w:rStyle w:val="StyleUnderline"/>
          <w:highlight w:val="green"/>
        </w:rPr>
        <w:t>Hezbollah</w:t>
      </w:r>
      <w:r w:rsidRPr="00FC0D3A">
        <w:rPr>
          <w:rStyle w:val="StyleUnderline"/>
        </w:rPr>
        <w:t>, Lebanon's strongest political party, with a paramilitary wing widely considered to be more powerful than the Lebanese army</w:t>
      </w:r>
      <w:r w:rsidRPr="00FC0D3A">
        <w:rPr>
          <w:sz w:val="12"/>
        </w:rPr>
        <w:t>.</w:t>
      </w:r>
    </w:p>
    <w:p w14:paraId="0E5E6A48" w14:textId="77777777" w:rsidR="00403852" w:rsidRPr="00FC0D3A" w:rsidRDefault="00403852" w:rsidP="00403852">
      <w:pPr>
        <w:rPr>
          <w:sz w:val="12"/>
        </w:rPr>
      </w:pPr>
      <w:r w:rsidRPr="00FC0D3A">
        <w:rPr>
          <w:rStyle w:val="StyleUnderline"/>
        </w:rPr>
        <w:t>Tehran is trying to establish a balance in a region where Saudi Arabia and the United Arab Emirates massively outspend Iran militarily and Israel already possesses nuclear weapons</w:t>
      </w:r>
      <w:r w:rsidRPr="00FC0D3A">
        <w:rPr>
          <w:sz w:val="12"/>
        </w:rPr>
        <w:t>, Trita Parsi, the executive vice president of the Washington-based think tank Quincy Institute for Responsible Statecraft, told DW. With a limited, aging air force that cannot compete with regional and US combat aircraft, missiles are Iran's only conventional deterrent.</w:t>
      </w:r>
    </w:p>
    <w:p w14:paraId="57200241" w14:textId="77777777" w:rsidR="00403852" w:rsidRPr="00FC0D3A" w:rsidRDefault="00403852" w:rsidP="00403852">
      <w:pPr>
        <w:rPr>
          <w:sz w:val="12"/>
        </w:rPr>
      </w:pPr>
      <w:r w:rsidRPr="00FC0D3A">
        <w:rPr>
          <w:rStyle w:val="StyleUnderline"/>
          <w:highlight w:val="green"/>
        </w:rPr>
        <w:t>Israel</w:t>
      </w:r>
      <w:r w:rsidRPr="00FC0D3A">
        <w:rPr>
          <w:rStyle w:val="StyleUnderline"/>
        </w:rPr>
        <w:t xml:space="preserve"> has long </w:t>
      </w:r>
      <w:r w:rsidRPr="00FC0D3A">
        <w:rPr>
          <w:rStyle w:val="StyleUnderline"/>
          <w:highlight w:val="green"/>
        </w:rPr>
        <w:t>carried out undeclared strikes on Iranian targets</w:t>
      </w:r>
      <w:r w:rsidRPr="00FC0D3A">
        <w:rPr>
          <w:rStyle w:val="StyleUnderline"/>
        </w:rPr>
        <w:t xml:space="preserve"> in Syria, but recent months have seen officials publicly claim the operations, intensify the attacks and expand the theater of war</w:t>
      </w:r>
      <w:r w:rsidRPr="00FC0D3A">
        <w:rPr>
          <w:sz w:val="12"/>
        </w:rPr>
        <w:t>. </w:t>
      </w:r>
    </w:p>
    <w:p w14:paraId="02035700" w14:textId="77777777" w:rsidR="00403852" w:rsidRPr="00FC0D3A" w:rsidRDefault="00403852" w:rsidP="00403852">
      <w:pPr>
        <w:rPr>
          <w:sz w:val="12"/>
        </w:rPr>
      </w:pPr>
      <w:r w:rsidRPr="00FC0D3A">
        <w:rPr>
          <w:rStyle w:val="StyleUnderline"/>
        </w:rPr>
        <w:t>Israel's military hit more than 200 Iran-backed targets in Syria in 2017 and 2018</w:t>
      </w:r>
      <w:r w:rsidRPr="00FC0D3A">
        <w:rPr>
          <w:sz w:val="12"/>
        </w:rPr>
        <w:t>. In a rare public admission in late November, the military claimed one of the largest strikes in recent years on Iranian and Syrian targets in Damascus, in the midst of a flare-up of violence with Gaza.</w:t>
      </w:r>
    </w:p>
    <w:p w14:paraId="552D573E" w14:textId="77777777" w:rsidR="00403852" w:rsidRPr="00FC0D3A" w:rsidRDefault="00403852" w:rsidP="00403852">
      <w:pPr>
        <w:rPr>
          <w:sz w:val="12"/>
        </w:rPr>
      </w:pPr>
      <w:r w:rsidRPr="00FC0D3A">
        <w:rPr>
          <w:sz w:val="12"/>
        </w:rPr>
        <w:t xml:space="preserve">The intensity of the operations has increased since the latest standoff in the Persian Gulf started </w:t>
      </w:r>
      <w:r w:rsidRPr="00FC0D3A">
        <w:rPr>
          <w:rStyle w:val="StyleUnderline"/>
        </w:rPr>
        <w:t>in May</w:t>
      </w:r>
      <w:r w:rsidRPr="00FC0D3A">
        <w:rPr>
          <w:sz w:val="12"/>
        </w:rPr>
        <w:t xml:space="preserve">, when the United States deployed military assets around the Strait of Hormuz, </w:t>
      </w:r>
      <w:r w:rsidRPr="00FC0D3A">
        <w:rPr>
          <w:rStyle w:val="StyleUnderline"/>
        </w:rPr>
        <w:t xml:space="preserve">a number of </w:t>
      </w:r>
      <w:r w:rsidRPr="00FC0D3A">
        <w:rPr>
          <w:rStyle w:val="StyleUnderline"/>
          <w:highlight w:val="green"/>
        </w:rPr>
        <w:t>tankers were sabotaged</w:t>
      </w:r>
      <w:r w:rsidRPr="00FC0D3A">
        <w:rPr>
          <w:rStyle w:val="StyleUnderline"/>
        </w:rPr>
        <w:t xml:space="preserve"> and seized, </w:t>
      </w:r>
      <w:r w:rsidRPr="00FC0D3A">
        <w:rPr>
          <w:rStyle w:val="StyleUnderline"/>
          <w:highlight w:val="green"/>
        </w:rPr>
        <w:t>and</w:t>
      </w:r>
      <w:r w:rsidRPr="00FC0D3A">
        <w:rPr>
          <w:rStyle w:val="StyleUnderline"/>
        </w:rPr>
        <w:t xml:space="preserve"> rival </w:t>
      </w:r>
      <w:r w:rsidRPr="00FC0D3A">
        <w:rPr>
          <w:rStyle w:val="StyleUnderline"/>
          <w:highlight w:val="green"/>
        </w:rPr>
        <w:t>drones were shot</w:t>
      </w:r>
      <w:r w:rsidRPr="00FC0D3A">
        <w:rPr>
          <w:rStyle w:val="StyleUnderline"/>
        </w:rPr>
        <w:t xml:space="preserve"> down </w:t>
      </w:r>
      <w:r w:rsidRPr="00FC0D3A">
        <w:rPr>
          <w:rStyle w:val="StyleUnderline"/>
          <w:highlight w:val="green"/>
        </w:rPr>
        <w:t>in</w:t>
      </w:r>
      <w:r w:rsidRPr="00FC0D3A">
        <w:rPr>
          <w:rStyle w:val="StyleUnderline"/>
        </w:rPr>
        <w:t xml:space="preserve"> what appeared to be </w:t>
      </w:r>
      <w:r w:rsidRPr="00FC0D3A">
        <w:rPr>
          <w:rStyle w:val="StyleUnderline"/>
          <w:highlight w:val="green"/>
        </w:rPr>
        <w:t>active</w:t>
      </w:r>
      <w:r w:rsidRPr="00FC0D3A">
        <w:rPr>
          <w:rStyle w:val="StyleUnderline"/>
        </w:rPr>
        <w:t xml:space="preserve"> if indirect </w:t>
      </w:r>
      <w:r w:rsidRPr="00FC0D3A">
        <w:rPr>
          <w:rStyle w:val="StyleUnderline"/>
          <w:highlight w:val="green"/>
        </w:rPr>
        <w:t>engagement</w:t>
      </w:r>
      <w:r w:rsidRPr="00FC0D3A">
        <w:rPr>
          <w:rStyle w:val="StyleUnderline"/>
        </w:rPr>
        <w:t xml:space="preserve"> between forces operating on behalf of the US and Iran</w:t>
      </w:r>
      <w:r w:rsidRPr="00FC0D3A">
        <w:rPr>
          <w:sz w:val="12"/>
        </w:rPr>
        <w:t>. </w:t>
      </w:r>
    </w:p>
    <w:p w14:paraId="4778C0DD" w14:textId="77777777" w:rsidR="00403852" w:rsidRDefault="00403852" w:rsidP="00403852">
      <w:pPr>
        <w:pStyle w:val="Heading4"/>
        <w:numPr>
          <w:ilvl w:val="1"/>
          <w:numId w:val="13"/>
        </w:numPr>
      </w:pPr>
      <w:r>
        <w:t>No Israel-Iran war</w:t>
      </w:r>
    </w:p>
    <w:p w14:paraId="7E8BB8DF" w14:textId="77777777" w:rsidR="00403852" w:rsidRPr="002C2025" w:rsidRDefault="00403852" w:rsidP="00403852">
      <w:pPr>
        <w:rPr>
          <w:rStyle w:val="Style13ptBold"/>
          <w:b w:val="0"/>
          <w:bCs/>
        </w:rPr>
      </w:pPr>
      <w:r>
        <w:rPr>
          <w:rStyle w:val="Style13ptBold"/>
        </w:rPr>
        <w:t xml:space="preserve">Safaei 9/17 </w:t>
      </w:r>
      <w:r w:rsidRPr="002C2025">
        <w:rPr>
          <w:rStyle w:val="Style13ptBold"/>
          <w:b w:val="0"/>
          <w:bCs/>
          <w:sz w:val="16"/>
          <w:szCs w:val="16"/>
        </w:rPr>
        <w:t xml:space="preserve">[(Sajjad, </w:t>
      </w:r>
      <w:r w:rsidRPr="002C2025">
        <w:rPr>
          <w:bCs/>
          <w:szCs w:val="16"/>
        </w:rPr>
        <w:t>postdoctoral fellow at Germany’s Max Planck Institute for Social Anthropology</w:t>
      </w:r>
      <w:r w:rsidRPr="002C2025">
        <w:rPr>
          <w:rStyle w:val="Style13ptBold"/>
          <w:b w:val="0"/>
          <w:bCs/>
          <w:sz w:val="16"/>
          <w:szCs w:val="16"/>
        </w:rPr>
        <w:t>) “</w:t>
      </w:r>
      <w:r w:rsidRPr="002C2025">
        <w:rPr>
          <w:szCs w:val="16"/>
        </w:rPr>
        <w:t>Israel Isn’t Strong Enough to Attack Iran,” Foreign Policy, 9/17/2021] JL</w:t>
      </w:r>
    </w:p>
    <w:p w14:paraId="51403401" w14:textId="77777777" w:rsidR="00403852" w:rsidRPr="002C2025" w:rsidRDefault="00403852" w:rsidP="00403852">
      <w:pPr>
        <w:rPr>
          <w:sz w:val="12"/>
        </w:rPr>
      </w:pPr>
      <w:r w:rsidRPr="002C2025">
        <w:rPr>
          <w:sz w:val="12"/>
        </w:rPr>
        <w:t xml:space="preserve">To be sure, Israel has in the past carried out relatively limited operations against Iran—such as raids on Iranian allies in Syria and nuclear sabotage—and may continue to do so in the future. But to what extent should we believe Tel Aviv is truly ready and willing to launch a strike on Iran because of advances in the Iranian nuclear program, </w:t>
      </w:r>
      <w:r w:rsidRPr="002C2025">
        <w:rPr>
          <w:rStyle w:val="StyleUnderline"/>
        </w:rPr>
        <w:t xml:space="preserve">knowing full well that this is likely to push the two countries and their allies into war? The political and military constraints on Israeli decision-makers suggests such </w:t>
      </w:r>
      <w:r w:rsidRPr="002C2025">
        <w:rPr>
          <w:rStyle w:val="Emphasis"/>
          <w:highlight w:val="green"/>
        </w:rPr>
        <w:t>a military showdown is highly unlikely</w:t>
      </w:r>
      <w:r w:rsidRPr="002C2025">
        <w:rPr>
          <w:sz w:val="12"/>
        </w:rPr>
        <w:t>.</w:t>
      </w:r>
    </w:p>
    <w:p w14:paraId="2717E0E8" w14:textId="77777777" w:rsidR="00403852" w:rsidRPr="002C2025" w:rsidRDefault="00403852" w:rsidP="00403852">
      <w:pPr>
        <w:rPr>
          <w:sz w:val="12"/>
        </w:rPr>
      </w:pPr>
      <w:r w:rsidRPr="002C2025">
        <w:rPr>
          <w:sz w:val="12"/>
        </w:rPr>
        <w:t xml:space="preserve">To speak of an imminent and undisguised IDF strike deep inside Iranian territory is to overlook a long-established norm that has for decades governed U.S.-Israel relations: </w:t>
      </w:r>
      <w:r w:rsidRPr="002C2025">
        <w:rPr>
          <w:rStyle w:val="Emphasis"/>
          <w:highlight w:val="green"/>
        </w:rPr>
        <w:t>Israel cannot simply ignore the</w:t>
      </w:r>
      <w:r w:rsidRPr="002C2025">
        <w:rPr>
          <w:rStyle w:val="Emphasis"/>
        </w:rPr>
        <w:t xml:space="preserve"> wishes and concerns of its chief patron</w:t>
      </w:r>
      <w:r w:rsidRPr="002C2025">
        <w:rPr>
          <w:rStyle w:val="StyleUnderline"/>
        </w:rPr>
        <w:t xml:space="preserve">, especially when core </w:t>
      </w:r>
      <w:r w:rsidRPr="002C2025">
        <w:rPr>
          <w:rStyle w:val="StyleUnderline"/>
          <w:highlight w:val="green"/>
        </w:rPr>
        <w:t>U.S.</w:t>
      </w:r>
      <w:r w:rsidRPr="002C2025">
        <w:rPr>
          <w:rStyle w:val="StyleUnderline"/>
        </w:rPr>
        <w:t xml:space="preserve"> foreign policy priorities are at stake</w:t>
      </w:r>
      <w:r w:rsidRPr="002C2025">
        <w:rPr>
          <w:sz w:val="12"/>
        </w:rPr>
        <w:t>.</w:t>
      </w:r>
    </w:p>
    <w:p w14:paraId="5A1BF640" w14:textId="77777777" w:rsidR="00403852" w:rsidRPr="002C2025" w:rsidRDefault="00403852" w:rsidP="00403852">
      <w:pPr>
        <w:rPr>
          <w:sz w:val="12"/>
          <w:szCs w:val="12"/>
        </w:rPr>
      </w:pPr>
      <w:r w:rsidRPr="002C2025">
        <w:rPr>
          <w:sz w:val="12"/>
          <w:szCs w:val="12"/>
        </w:rPr>
        <w:t>This norm was expressed in clear terms by no less a figure than Israel’s former premier and Defense Minister Ehud Barak in his autobiography </w:t>
      </w:r>
      <w:r w:rsidRPr="002C2025">
        <w:rPr>
          <w:i/>
          <w:iCs/>
          <w:sz w:val="12"/>
          <w:szCs w:val="12"/>
        </w:rPr>
        <w:t>My Country, My Life</w:t>
      </w:r>
      <w:r w:rsidRPr="002C2025">
        <w:rPr>
          <w:sz w:val="12"/>
          <w:szCs w:val="12"/>
        </w:rPr>
        <w:t>. Here, Barak spelled out the paradigm that has shaped—and will likely continue to shape—the contours of Israeli action against Iran. “There were only two ways,” he explained, that Israel could stop the Iranians from getting a nuclear weapon (read: “nuclear program,” for Barak willfully ignores U.S. intelligence assessments that Iran had halted pursuits for nuclear weapons in 2003). One way was “for the Americans to act.” The only other option was “for [the United States] not to hinder Israel from doing so.”</w:t>
      </w:r>
    </w:p>
    <w:p w14:paraId="7DC2EA82" w14:textId="77777777" w:rsidR="00403852" w:rsidRPr="002C2025" w:rsidRDefault="00403852" w:rsidP="00403852">
      <w:pPr>
        <w:rPr>
          <w:sz w:val="12"/>
          <w:szCs w:val="12"/>
        </w:rPr>
      </w:pPr>
      <w:r w:rsidRPr="002C2025">
        <w:rPr>
          <w:sz w:val="12"/>
          <w:szCs w:val="12"/>
        </w:rPr>
        <w:t>But according to Barak, “hinder” is precisely what consecutive U.S. administrations have done—and are still likely to do.</w:t>
      </w:r>
    </w:p>
    <w:p w14:paraId="39AB87B2" w14:textId="77777777" w:rsidR="00403852" w:rsidRPr="002C2025" w:rsidRDefault="00403852" w:rsidP="00403852">
      <w:pPr>
        <w:rPr>
          <w:sz w:val="12"/>
          <w:szCs w:val="12"/>
        </w:rPr>
      </w:pPr>
      <w:r w:rsidRPr="002C2025">
        <w:rPr>
          <w:sz w:val="12"/>
          <w:szCs w:val="12"/>
        </w:rPr>
        <w:t>Even during the military interventionism of the George W. Bush presidency, Israel did not have a blank check to do as it pleased. As Barak notes in his memoirs, when Bush learned in 2008 of Israeli efforts to purchase heavy munitions from the United States, he confronted Barak and then-premier Ehud Olmert. “I want to tell both of you now, as president,” Bush warned, “We are totally against any action by you to mount an attack on the [Iranian] nuclear plants.”</w:t>
      </w:r>
    </w:p>
    <w:p w14:paraId="048184EB" w14:textId="77777777" w:rsidR="00403852" w:rsidRPr="002C2025" w:rsidRDefault="00403852" w:rsidP="00403852">
      <w:pPr>
        <w:rPr>
          <w:sz w:val="12"/>
          <w:szCs w:val="12"/>
        </w:rPr>
      </w:pPr>
      <w:r w:rsidRPr="002C2025">
        <w:rPr>
          <w:sz w:val="12"/>
          <w:szCs w:val="12"/>
        </w:rPr>
        <w:t>“I repeat,” Bush further clarified, “in order to avoid any misunderstanding. We expect you not to do it. And we’re not going to do it, either, as long as I am president. I wanted it to be clear.” It deserves mention that according to Barak, Bush issued this warning despite knowing that Israel did not even possess the military capacity to assault Iran at the time.</w:t>
      </w:r>
    </w:p>
    <w:p w14:paraId="77D4E942" w14:textId="77777777" w:rsidR="00403852" w:rsidRPr="002C2025" w:rsidRDefault="00403852" w:rsidP="00403852">
      <w:pPr>
        <w:rPr>
          <w:sz w:val="12"/>
          <w:szCs w:val="12"/>
        </w:rPr>
      </w:pPr>
      <w:r w:rsidRPr="002C2025">
        <w:rPr>
          <w:sz w:val="12"/>
          <w:szCs w:val="12"/>
        </w:rPr>
        <w:t>According to Barak, this staunch opposition to a strike on Iran had a “dramatic” effect on him and Olmert since the Bush administration had supported Israel’s 2007 bombing of Syria’s nascent nuclear program just a year before. In both cases, Washington’s approval, or lack thereof, was demonstrably consequential.</w:t>
      </w:r>
    </w:p>
    <w:p w14:paraId="3E058A87" w14:textId="77777777" w:rsidR="00403852" w:rsidRPr="002C2025" w:rsidRDefault="00403852" w:rsidP="00403852">
      <w:pPr>
        <w:rPr>
          <w:sz w:val="12"/>
          <w:szCs w:val="12"/>
        </w:rPr>
      </w:pPr>
      <w:r w:rsidRPr="002C2025">
        <w:rPr>
          <w:sz w:val="12"/>
          <w:szCs w:val="12"/>
        </w:rPr>
        <w:t>Barak’s memoirs show that the same dynamic continued to govern U.S.-Israel relations during Obama’s presidency. He recalls how then-U.S. Secretary of Defense Leon Panetta “made no secret of the fact he didn’t want us to launch a military strike” at a time when the Obama administration was focused on putting international political and economic pressure on Iran. Panetta “urged me to ‘think twice, three times,’ before going down that road,” Barak wrote, and saw it as a given that Tel Aviv would keep Washington abreast of its decisions. “If you do decide to attack the Iranian facilities, when will we know?” he allegedly asked Barak.</w:t>
      </w:r>
    </w:p>
    <w:p w14:paraId="75A03920" w14:textId="77777777" w:rsidR="00403852" w:rsidRPr="002C2025" w:rsidRDefault="00403852" w:rsidP="00403852">
      <w:pPr>
        <w:rPr>
          <w:sz w:val="12"/>
        </w:rPr>
      </w:pPr>
      <w:r w:rsidRPr="002C2025">
        <w:rPr>
          <w:sz w:val="12"/>
        </w:rPr>
        <w:t xml:space="preserve">According to Barak’s account, </w:t>
      </w:r>
      <w:r w:rsidRPr="002C2025">
        <w:rPr>
          <w:rStyle w:val="StyleUnderline"/>
          <w:highlight w:val="green"/>
        </w:rPr>
        <w:t>Israel was dissuaded from</w:t>
      </w:r>
      <w:r w:rsidRPr="002C2025">
        <w:rPr>
          <w:rStyle w:val="StyleUnderline"/>
        </w:rPr>
        <w:t xml:space="preserve"> going forward with </w:t>
      </w:r>
      <w:r w:rsidRPr="002C2025">
        <w:rPr>
          <w:rStyle w:val="StyleUnderline"/>
          <w:highlight w:val="green"/>
        </w:rPr>
        <w:t>a</w:t>
      </w:r>
      <w:r w:rsidRPr="002C2025">
        <w:rPr>
          <w:rStyle w:val="StyleUnderline"/>
        </w:rPr>
        <w:t xml:space="preserve"> supposed </w:t>
      </w:r>
      <w:r w:rsidRPr="002C2025">
        <w:rPr>
          <w:rStyle w:val="StyleUnderline"/>
          <w:highlight w:val="green"/>
        </w:rPr>
        <w:t>strike on Iran’s nuclear installations in</w:t>
      </w:r>
      <w:r w:rsidRPr="002C2025">
        <w:rPr>
          <w:rStyle w:val="StyleUnderline"/>
        </w:rPr>
        <w:t xml:space="preserve"> summer </w:t>
      </w:r>
      <w:r w:rsidRPr="002C2025">
        <w:rPr>
          <w:rStyle w:val="StyleUnderline"/>
          <w:highlight w:val="green"/>
        </w:rPr>
        <w:t>2012 “because of the</w:t>
      </w:r>
      <w:r w:rsidRPr="002C2025">
        <w:rPr>
          <w:rStyle w:val="StyleUnderline"/>
        </w:rPr>
        <w:t xml:space="preserve"> damage it would do to our ties with the </w:t>
      </w:r>
      <w:r w:rsidRPr="002C2025">
        <w:rPr>
          <w:rStyle w:val="StyleUnderline"/>
          <w:highlight w:val="green"/>
        </w:rPr>
        <w:t>U</w:t>
      </w:r>
      <w:r w:rsidRPr="002C2025">
        <w:rPr>
          <w:rStyle w:val="StyleUnderline"/>
        </w:rPr>
        <w:t xml:space="preserve">nited </w:t>
      </w:r>
      <w:r w:rsidRPr="002C2025">
        <w:rPr>
          <w:rStyle w:val="StyleUnderline"/>
          <w:highlight w:val="green"/>
        </w:rPr>
        <w:t>S</w:t>
      </w:r>
      <w:r w:rsidRPr="002C2025">
        <w:rPr>
          <w:rStyle w:val="StyleUnderline"/>
        </w:rPr>
        <w:t>tates</w:t>
      </w:r>
      <w:r w:rsidRPr="002C2025">
        <w:rPr>
          <w:sz w:val="12"/>
        </w:rPr>
        <w:t xml:space="preserve">.” Washington’s demands continued to limit Tel Aviv after the finalization of the nuclear deal in 2015. Even then, Barak recalls, </w:t>
      </w:r>
      <w:r w:rsidRPr="002C2025">
        <w:rPr>
          <w:rStyle w:val="StyleUnderline"/>
        </w:rPr>
        <w:t>the Israelis could not simply act against Iran without a green light from the Obama administration</w:t>
      </w:r>
      <w:r w:rsidRPr="002C2025">
        <w:rPr>
          <w:sz w:val="12"/>
        </w:rPr>
        <w:t>: “We needed to reach agreement with the Americans about what kind of military strike we, or they, might have to take if the Iranians again moved to get nuclear weapons.”</w:t>
      </w:r>
    </w:p>
    <w:p w14:paraId="1EBC89E5" w14:textId="77777777" w:rsidR="00403852" w:rsidRPr="002C2025" w:rsidRDefault="00403852" w:rsidP="00403852">
      <w:pPr>
        <w:rPr>
          <w:sz w:val="12"/>
        </w:rPr>
      </w:pPr>
      <w:r w:rsidRPr="002C2025">
        <w:rPr>
          <w:sz w:val="12"/>
        </w:rPr>
        <w:t xml:space="preserve">As evinced by Barak’s autobiography, </w:t>
      </w:r>
      <w:r w:rsidRPr="002C2025">
        <w:rPr>
          <w:rStyle w:val="StyleUnderline"/>
        </w:rPr>
        <w:t>U.S. presidents are not taciturn about making their views and wishes known to Israeli officials, especially when primary U.S. foreign policy objectives are involved</w:t>
      </w:r>
      <w:r w:rsidRPr="002C2025">
        <w:rPr>
          <w:sz w:val="12"/>
        </w:rPr>
        <w:t xml:space="preserve">. Nor can Tel Aviv afford to ignore Washington’s express demands and concerns on such matters. And today, </w:t>
      </w:r>
      <w:r w:rsidRPr="002C2025">
        <w:rPr>
          <w:rStyle w:val="StyleUnderline"/>
        </w:rPr>
        <w:t xml:space="preserve">any flagrant </w:t>
      </w:r>
      <w:r w:rsidRPr="002C2025">
        <w:rPr>
          <w:rStyle w:val="StyleUnderline"/>
          <w:highlight w:val="green"/>
        </w:rPr>
        <w:t>Israeli violation</w:t>
      </w:r>
      <w:r w:rsidRPr="002C2025">
        <w:rPr>
          <w:rStyle w:val="StyleUnderline"/>
        </w:rPr>
        <w:t xml:space="preserve"> of Iranian sovereignty </w:t>
      </w:r>
      <w:r w:rsidRPr="002C2025">
        <w:rPr>
          <w:rStyle w:val="StyleUnderline"/>
          <w:highlight w:val="green"/>
        </w:rPr>
        <w:t>will</w:t>
      </w:r>
      <w:r w:rsidRPr="002C2025">
        <w:rPr>
          <w:rStyle w:val="StyleUnderline"/>
        </w:rPr>
        <w:t xml:space="preserve"> instantly </w:t>
      </w:r>
      <w:r w:rsidRPr="002C2025">
        <w:rPr>
          <w:rStyle w:val="Emphasis"/>
          <w:highlight w:val="green"/>
        </w:rPr>
        <w:t>clash with</w:t>
      </w:r>
      <w:r w:rsidRPr="002C2025">
        <w:rPr>
          <w:rStyle w:val="Emphasis"/>
        </w:rPr>
        <w:t xml:space="preserve"> two mutually reinforcing goals</w:t>
      </w:r>
      <w:r w:rsidRPr="002C2025">
        <w:rPr>
          <w:rStyle w:val="StyleUnderline"/>
        </w:rPr>
        <w:t xml:space="preserve"> that have come to define the Biden administration’s foreign policy: </w:t>
      </w:r>
      <w:r w:rsidRPr="002C2025">
        <w:rPr>
          <w:rStyle w:val="Emphasis"/>
        </w:rPr>
        <w:t>curbing Iran’s nuclear program through non-military means</w:t>
      </w:r>
      <w:r w:rsidRPr="002C2025">
        <w:rPr>
          <w:rStyle w:val="StyleUnderline"/>
        </w:rPr>
        <w:t xml:space="preserve"> (efforts currently focused on </w:t>
      </w:r>
      <w:r w:rsidRPr="002C2025">
        <w:rPr>
          <w:rStyle w:val="StyleUnderline"/>
          <w:highlight w:val="green"/>
        </w:rPr>
        <w:t>reviving the</w:t>
      </w:r>
      <w:r w:rsidRPr="002C2025">
        <w:rPr>
          <w:rStyle w:val="StyleUnderline"/>
        </w:rPr>
        <w:t xml:space="preserve"> 2015 Iranian </w:t>
      </w:r>
      <w:r w:rsidRPr="002C2025">
        <w:rPr>
          <w:rStyle w:val="StyleUnderline"/>
          <w:highlight w:val="green"/>
        </w:rPr>
        <w:t xml:space="preserve">nuclear deal) and </w:t>
      </w:r>
      <w:r w:rsidRPr="002C2025">
        <w:rPr>
          <w:rStyle w:val="Emphasis"/>
          <w:highlight w:val="green"/>
        </w:rPr>
        <w:t>winding down</w:t>
      </w:r>
      <w:r w:rsidRPr="002C2025">
        <w:rPr>
          <w:rStyle w:val="Emphasis"/>
        </w:rPr>
        <w:t xml:space="preserve"> U.S. military </w:t>
      </w:r>
      <w:r w:rsidRPr="002C2025">
        <w:rPr>
          <w:rStyle w:val="Emphasis"/>
          <w:highlight w:val="green"/>
        </w:rPr>
        <w:t>presence in the Middle East</w:t>
      </w:r>
      <w:r w:rsidRPr="002C2025">
        <w:rPr>
          <w:sz w:val="12"/>
        </w:rPr>
        <w:t>.</w:t>
      </w:r>
    </w:p>
    <w:p w14:paraId="4202E70A" w14:textId="77777777" w:rsidR="00403852" w:rsidRPr="002C2025" w:rsidRDefault="00403852" w:rsidP="00403852">
      <w:pPr>
        <w:rPr>
          <w:sz w:val="12"/>
        </w:rPr>
      </w:pPr>
      <w:r w:rsidRPr="002C2025">
        <w:rPr>
          <w:rStyle w:val="StyleUnderline"/>
        </w:rPr>
        <w:t>These political realities make it unlikely Israel will pursue an overt strike on Iran</w:t>
      </w:r>
      <w:r w:rsidRPr="002C2025">
        <w:rPr>
          <w:sz w:val="12"/>
        </w:rPr>
        <w:t>. Just as important, however, are the military constraints that Israel faces.</w:t>
      </w:r>
    </w:p>
    <w:p w14:paraId="0466441A" w14:textId="77777777" w:rsidR="00403852" w:rsidRPr="002C2025" w:rsidRDefault="00403852" w:rsidP="00403852">
      <w:pPr>
        <w:rPr>
          <w:sz w:val="12"/>
          <w:szCs w:val="12"/>
        </w:rPr>
      </w:pPr>
      <w:r w:rsidRPr="002C2025">
        <w:rPr>
          <w:sz w:val="12"/>
          <w:szCs w:val="12"/>
        </w:rPr>
        <w:t>To be sure, even without its ready-to-launch nuclear warheads, Israel is more than capable of delivering swift and devastating blows to Iran’s armed forces, both in the skies and seas. Its fleet of American fighter jets and bombers alone can irreparably trounce Iran’s air defenses as well as its dilapidated air force. Even Iran’s increasingly powerful, accurate, and far-reaching missile and drone systems don’t radically alter the balance of power in the skies. In short, in terms of military hardware, the IDF’s superiority over Iran’s armed forces is indisputable, not to mention otherworldly.</w:t>
      </w:r>
    </w:p>
    <w:p w14:paraId="624F4846" w14:textId="77777777" w:rsidR="00403852" w:rsidRPr="002C2025" w:rsidRDefault="00403852" w:rsidP="00403852">
      <w:pPr>
        <w:rPr>
          <w:sz w:val="12"/>
        </w:rPr>
      </w:pPr>
      <w:r w:rsidRPr="002C2025">
        <w:rPr>
          <w:sz w:val="12"/>
        </w:rPr>
        <w:t xml:space="preserve">But this </w:t>
      </w:r>
      <w:r w:rsidRPr="002C2025">
        <w:rPr>
          <w:rStyle w:val="StyleUnderline"/>
        </w:rPr>
        <w:t>prodigious superiority will be rendered far less consequential in the event of an all-out war that lures the IDF ground forces into the battlefield</w:t>
      </w:r>
      <w:r w:rsidRPr="002C2025">
        <w:rPr>
          <w:sz w:val="12"/>
        </w:rPr>
        <w:t xml:space="preserve">. Why? </w:t>
      </w:r>
      <w:r w:rsidRPr="002C2025">
        <w:rPr>
          <w:rStyle w:val="StyleUnderline"/>
        </w:rPr>
        <w:t xml:space="preserve">Ever </w:t>
      </w:r>
      <w:r w:rsidRPr="002C2025">
        <w:rPr>
          <w:rStyle w:val="StyleUnderline"/>
          <w:highlight w:val="green"/>
        </w:rPr>
        <w:t>since the IDF’s embarrassing</w:t>
      </w:r>
      <w:r w:rsidRPr="002C2025">
        <w:rPr>
          <w:rStyle w:val="StyleUnderline"/>
        </w:rPr>
        <w:t xml:space="preserve"> </w:t>
      </w:r>
      <w:r w:rsidRPr="002C2025">
        <w:rPr>
          <w:rStyle w:val="StyleUnderline"/>
          <w:highlight w:val="green"/>
        </w:rPr>
        <w:t>defeat</w:t>
      </w:r>
      <w:r w:rsidRPr="002C2025">
        <w:rPr>
          <w:rStyle w:val="StyleUnderline"/>
        </w:rPr>
        <w:t xml:space="preserve"> during the 2006 war </w:t>
      </w:r>
      <w:r w:rsidRPr="002C2025">
        <w:rPr>
          <w:rStyle w:val="StyleUnderline"/>
          <w:highlight w:val="green"/>
        </w:rPr>
        <w:t>with Hezbollah</w:t>
      </w:r>
      <w:r w:rsidRPr="002C2025">
        <w:rPr>
          <w:rStyle w:val="StyleUnderline"/>
        </w:rPr>
        <w:t xml:space="preserve">, </w:t>
      </w:r>
      <w:r w:rsidRPr="002C2025">
        <w:rPr>
          <w:rStyle w:val="Emphasis"/>
        </w:rPr>
        <w:t xml:space="preserve">Israel’s top military brass have become acutely aware that the country’s </w:t>
      </w:r>
      <w:r w:rsidRPr="002C2025">
        <w:rPr>
          <w:rStyle w:val="Emphasis"/>
          <w:highlight w:val="green"/>
        </w:rPr>
        <w:t>land forces are ill-prepared for</w:t>
      </w:r>
      <w:r w:rsidRPr="002C2025">
        <w:rPr>
          <w:rStyle w:val="Emphasis"/>
        </w:rPr>
        <w:t xml:space="preserve"> a full-scale </w:t>
      </w:r>
      <w:r w:rsidRPr="002C2025">
        <w:rPr>
          <w:rStyle w:val="Emphasis"/>
          <w:highlight w:val="green"/>
        </w:rPr>
        <w:t>war</w:t>
      </w:r>
      <w:r w:rsidRPr="002C2025">
        <w:rPr>
          <w:sz w:val="12"/>
        </w:rPr>
        <w:t xml:space="preserve"> with a fighting force even moderately capable of packing a punch.</w:t>
      </w:r>
    </w:p>
    <w:p w14:paraId="1694936D" w14:textId="77777777" w:rsidR="00403852" w:rsidRDefault="00403852" w:rsidP="00403852"/>
    <w:p w14:paraId="6FF9700D" w14:textId="41654D45" w:rsidR="00403852" w:rsidRPr="00403852" w:rsidRDefault="00403852" w:rsidP="00403852">
      <w:pPr>
        <w:pStyle w:val="ListParagraph"/>
        <w:numPr>
          <w:ilvl w:val="0"/>
          <w:numId w:val="12"/>
        </w:numPr>
      </w:pPr>
    </w:p>
    <w:p w14:paraId="110B9784" w14:textId="3E57B5CF" w:rsidR="008E05B5" w:rsidRPr="008E05B5" w:rsidRDefault="008E05B5" w:rsidP="00403852">
      <w:pPr>
        <w:pStyle w:val="Heading4"/>
        <w:numPr>
          <w:ilvl w:val="0"/>
          <w:numId w:val="13"/>
        </w:numPr>
        <w:rPr>
          <w:u w:val="single"/>
        </w:rPr>
      </w:pPr>
      <w:r>
        <w:rPr>
          <w:u w:val="single"/>
        </w:rPr>
        <w:t>Russia is a shack – cx gave me the link</w:t>
      </w:r>
    </w:p>
    <w:p w14:paraId="69F61E82" w14:textId="10B1D380" w:rsidR="00A80786" w:rsidRDefault="00A80786" w:rsidP="008E05B5">
      <w:pPr>
        <w:pStyle w:val="Heading4"/>
        <w:rPr>
          <w:u w:val="single"/>
        </w:rPr>
      </w:pPr>
      <w:r>
        <w:t xml:space="preserve">The US would first strike Russia – they could </w:t>
      </w:r>
      <w:r w:rsidRPr="00D419D2">
        <w:rPr>
          <w:u w:val="single"/>
        </w:rPr>
        <w:t>eliminate</w:t>
      </w:r>
      <w:r>
        <w:t xml:space="preserve"> their nuclear arsenal with a conventional strike </w:t>
      </w:r>
    </w:p>
    <w:p w14:paraId="21FD44CF" w14:textId="77777777" w:rsidR="00A80786" w:rsidRPr="002D7E81" w:rsidRDefault="00A80786" w:rsidP="00A80786">
      <w:pPr>
        <w:rPr>
          <w:b/>
          <w:sz w:val="26"/>
        </w:rPr>
      </w:pPr>
      <w:r w:rsidRPr="002D7E81">
        <w:rPr>
          <w:rStyle w:val="Style13ptBold"/>
        </w:rPr>
        <w:t>Plesch</w:t>
      </w:r>
      <w:r>
        <w:rPr>
          <w:rStyle w:val="Style13ptBold"/>
        </w:rPr>
        <w:t xml:space="preserve"> 18 </w:t>
      </w:r>
      <w:r w:rsidRPr="002D7E81">
        <w:t xml:space="preserve">[(Dan, Director of the Centre for International Studies and Diplomacy, SOAS, University of London) “Could the US win World War III without using nuclear weapons?” The Conversation, 4/19/2018] BC </w:t>
      </w:r>
    </w:p>
    <w:p w14:paraId="0C457C0A" w14:textId="77777777" w:rsidR="00A80786" w:rsidRDefault="00A80786" w:rsidP="00A80786">
      <w:r w:rsidRPr="00D419D2">
        <w:rPr>
          <w:rStyle w:val="StyleUnderline"/>
        </w:rPr>
        <w:t xml:space="preserve">As the US, Russia </w:t>
      </w:r>
      <w:r w:rsidRPr="00D419D2">
        <w:t xml:space="preserve">and China </w:t>
      </w:r>
      <w:r w:rsidRPr="00D419D2">
        <w:rPr>
          <w:rStyle w:val="StyleUnderline"/>
        </w:rPr>
        <w:t>test each other’s patience and strategic focus, speculation about the chances of a world war has hit a new high</w:t>
      </w:r>
      <w:r w:rsidRPr="00D419D2">
        <w:t>. But many of the people seriously engaged in this weighty discussion often get it wrong.</w:t>
      </w:r>
    </w:p>
    <w:p w14:paraId="60B44002" w14:textId="77777777" w:rsidR="00A80786" w:rsidRPr="002D7E81" w:rsidRDefault="00A80786" w:rsidP="00A80786">
      <w:pPr>
        <w:rPr>
          <w:rStyle w:val="Emphasis"/>
        </w:rPr>
      </w:pPr>
      <w:r w:rsidRPr="002D7E81">
        <w:rPr>
          <w:rStyle w:val="StyleUnderline"/>
        </w:rPr>
        <w:t xml:space="preserve">When it comes to estimating military capability, </w:t>
      </w:r>
      <w:r w:rsidRPr="00D2024C">
        <w:rPr>
          <w:rStyle w:val="StyleUnderline"/>
          <w:highlight w:val="green"/>
        </w:rPr>
        <w:t>the</w:t>
      </w:r>
      <w:r w:rsidRPr="002D7E81">
        <w:rPr>
          <w:rStyle w:val="StyleUnderline"/>
        </w:rPr>
        <w:t xml:space="preserve"> Western </w:t>
      </w:r>
      <w:r w:rsidRPr="00D2024C">
        <w:rPr>
          <w:rStyle w:val="StyleUnderline"/>
          <w:highlight w:val="green"/>
        </w:rPr>
        <w:t>media</w:t>
      </w:r>
      <w:r w:rsidRPr="002D7E81">
        <w:rPr>
          <w:rStyle w:val="StyleUnderline"/>
        </w:rPr>
        <w:t xml:space="preserve"> is principally concerned with the weapons capabilities of weaker states –</w:t>
      </w:r>
      <w:r>
        <w:t xml:space="preserve"> and </w:t>
      </w:r>
      <w:r w:rsidRPr="002D7E81">
        <w:rPr>
          <w:rStyle w:val="StyleUnderline"/>
        </w:rPr>
        <w:t xml:space="preserve">it </w:t>
      </w:r>
      <w:r w:rsidRPr="00D2024C">
        <w:rPr>
          <w:rStyle w:val="StyleUnderline"/>
          <w:highlight w:val="green"/>
        </w:rPr>
        <w:t>rarely pays</w:t>
      </w:r>
      <w:r w:rsidRPr="002D7E81">
        <w:rPr>
          <w:rStyle w:val="StyleUnderline"/>
        </w:rPr>
        <w:t xml:space="preserve"> much </w:t>
      </w:r>
      <w:r w:rsidRPr="00D2024C">
        <w:rPr>
          <w:rStyle w:val="StyleUnderline"/>
          <w:highlight w:val="green"/>
        </w:rPr>
        <w:t xml:space="preserve">attention to the </w:t>
      </w:r>
      <w:r w:rsidRPr="00D2024C">
        <w:rPr>
          <w:rStyle w:val="Emphasis"/>
          <w:highlight w:val="green"/>
        </w:rPr>
        <w:t xml:space="preserve">colossal capability of the US, </w:t>
      </w:r>
      <w:r w:rsidRPr="00D419D2">
        <w:rPr>
          <w:rStyle w:val="Emphasis"/>
        </w:rPr>
        <w:t>which still accounts for most of the world’s defence spending.</w:t>
      </w:r>
    </w:p>
    <w:p w14:paraId="7E08654A" w14:textId="77777777" w:rsidR="00A80786" w:rsidRDefault="00A80786" w:rsidP="00A80786">
      <w:r w:rsidRPr="00D419D2">
        <w:rPr>
          <w:rStyle w:val="StyleUnderline"/>
        </w:rPr>
        <w:t>Any sensible discussion</w:t>
      </w:r>
      <w:r w:rsidRPr="00D419D2">
        <w:t xml:space="preserve"> of what a hypothetical World War III might look like </w:t>
      </w:r>
      <w:r w:rsidRPr="00D419D2">
        <w:rPr>
          <w:rStyle w:val="StyleUnderline"/>
        </w:rPr>
        <w:t xml:space="preserve">needs to begin with the sheer size and force of America’s military assets. For all that </w:t>
      </w:r>
      <w:r w:rsidRPr="00D419D2">
        <w:t xml:space="preserve">China and </w:t>
      </w:r>
      <w:r w:rsidRPr="00D419D2">
        <w:rPr>
          <w:rStyle w:val="StyleUnderline"/>
        </w:rPr>
        <w:t>Russia are arming up on various measures</w:t>
      </w:r>
      <w:r w:rsidRPr="002D7E81">
        <w:rPr>
          <w:rStyle w:val="StyleUnderline"/>
        </w:rPr>
        <w:t xml:space="preserve">, </w:t>
      </w:r>
      <w:r w:rsidRPr="00D2024C">
        <w:rPr>
          <w:rStyle w:val="Emphasis"/>
          <w:highlight w:val="green"/>
        </w:rPr>
        <w:t xml:space="preserve">US commanders have the power to </w:t>
      </w:r>
      <w:r w:rsidRPr="00D419D2">
        <w:rPr>
          <w:rStyle w:val="Emphasis"/>
        </w:rPr>
        <w:t xml:space="preserve">dominate escalating crises and </w:t>
      </w:r>
      <w:r w:rsidRPr="00D2024C">
        <w:rPr>
          <w:rStyle w:val="Emphasis"/>
          <w:highlight w:val="green"/>
        </w:rPr>
        <w:t>counter opposing forces before they can be used</w:t>
      </w:r>
      <w:r>
        <w:t>.</w:t>
      </w:r>
    </w:p>
    <w:p w14:paraId="2322BC8C" w14:textId="77777777" w:rsidR="00A80786" w:rsidRDefault="00A80786" w:rsidP="00A80786">
      <w:r w:rsidRPr="002D7E81">
        <w:rPr>
          <w:rStyle w:val="StyleUnderline"/>
        </w:rPr>
        <w:t xml:space="preserve">Take missile </w:t>
      </w:r>
      <w:r w:rsidRPr="00D419D2">
        <w:rPr>
          <w:rStyle w:val="StyleUnderline"/>
        </w:rPr>
        <w:t>warfare</w:t>
      </w:r>
      <w:r w:rsidRPr="00D419D2">
        <w:t xml:space="preserve"> alone. </w:t>
      </w:r>
      <w:r w:rsidRPr="00D419D2">
        <w:rPr>
          <w:rStyle w:val="StyleUnderline"/>
        </w:rPr>
        <w:t>The US Navy already has 4,000 Tomahawk cruise missiles, and the Navy and Air Force are currently taking delivery of 5,000 JASSM conventional cruise missiles</w:t>
      </w:r>
      <w:r w:rsidRPr="00D419D2">
        <w:t xml:space="preserve"> with ranges from 200-600 miles. </w:t>
      </w:r>
      <w:r w:rsidRPr="00D419D2">
        <w:rPr>
          <w:rStyle w:val="StyleUnderline"/>
        </w:rPr>
        <w:t>Barely visible to radar, these are designed to destroy “hardened” targets such as nuclear missile silos. Russia</w:t>
      </w:r>
      <w:r>
        <w:t xml:space="preserve"> and China, by c</w:t>
      </w:r>
      <w:r w:rsidRPr="00D419D2">
        <w:t>ontras</w:t>
      </w:r>
      <w:r>
        <w:t>t</w:t>
      </w:r>
      <w:r w:rsidRPr="002D7E81">
        <w:rPr>
          <w:rStyle w:val="StyleUnderline"/>
        </w:rPr>
        <w:t xml:space="preserve">, </w:t>
      </w:r>
      <w:r w:rsidRPr="00D2024C">
        <w:rPr>
          <w:rStyle w:val="StyleUnderline"/>
          <w:highlight w:val="green"/>
        </w:rPr>
        <w:t>have nothing of equivalent</w:t>
      </w:r>
      <w:r w:rsidRPr="002D7E81">
        <w:rPr>
          <w:rStyle w:val="StyleUnderline"/>
        </w:rPr>
        <w:t xml:space="preserve"> quantity or quality with which to threaten the US mainland</w:t>
      </w:r>
      <w:r>
        <w:t>.</w:t>
      </w:r>
    </w:p>
    <w:p w14:paraId="06A819A9" w14:textId="77777777" w:rsidR="00A80786" w:rsidRPr="00D419D2" w:rsidRDefault="00A80786" w:rsidP="00A80786">
      <w:pPr>
        <w:rPr>
          <w:rStyle w:val="StyleUnderline"/>
        </w:rPr>
      </w:pPr>
      <w:r w:rsidRPr="002D7E81">
        <w:rPr>
          <w:rStyle w:val="StyleUnderline"/>
        </w:rPr>
        <w:t xml:space="preserve">The same holds true when it comes to maritime </w:t>
      </w:r>
      <w:r w:rsidRPr="00D419D2">
        <w:rPr>
          <w:rStyle w:val="StyleUnderline"/>
        </w:rPr>
        <w:t>forces. While much is made of Russia’s two frigates and smaller vessels stationed off the Syrian coast</w:t>
      </w:r>
      <w:r w:rsidRPr="00D419D2">
        <w:t xml:space="preserve">, France alone has 20 warships and an aircraft carrier in the Mediterranean – and </w:t>
      </w:r>
      <w:r w:rsidRPr="00D419D2">
        <w:rPr>
          <w:rStyle w:val="StyleUnderline"/>
        </w:rPr>
        <w:t>US standing forces in the area include six destroyers equipped with scores of cruise missiles and anti-missile systems.</w:t>
      </w:r>
      <w:r w:rsidRPr="00D419D2">
        <w:t xml:space="preserve"> At the other end of Europe</w:t>
      </w:r>
      <w:r w:rsidRPr="00D419D2">
        <w:rPr>
          <w:rStyle w:val="StyleUnderline"/>
        </w:rPr>
        <w:t>, the Russian military is threatening the small Baltic states, but it is rarely noted that the Russian Baltic fleet is the same size as Denmark’s and half the size of Germany’s.</w:t>
      </w:r>
    </w:p>
    <w:p w14:paraId="79ED10DA" w14:textId="77777777" w:rsidR="00A80786" w:rsidRDefault="00A80786" w:rsidP="00A80786">
      <w:r w:rsidRPr="00D419D2">
        <w:t>Meanwhile, China’s aggressively expansionist behaviour in the South China Sea is reported alongside stories of its first aircraft carrier</w:t>
      </w:r>
      <w:r>
        <w:t xml:space="preserve"> and long-range ballistic missiles. But for all that the Chinese navy is large and growing, according to the International Institute for Strategic Studies, it’s still only numerically equivalent to the combined fleets of Japan and Taiwan, while the US boasts 19 aircraft carriers worldwide if its marine assault ships are included.</w:t>
      </w:r>
    </w:p>
    <w:p w14:paraId="16AC7EB3" w14:textId="77777777" w:rsidR="00A80786" w:rsidRDefault="00A80786" w:rsidP="00A80786">
      <w:r>
        <w:t>But overhanging all this, of course, is the nuclear factor.</w:t>
      </w:r>
    </w:p>
    <w:p w14:paraId="7285441C" w14:textId="77777777" w:rsidR="00A80786" w:rsidRDefault="00A80786" w:rsidP="00A80786">
      <w:r>
        <w:t>Out of the sky</w:t>
      </w:r>
    </w:p>
    <w:p w14:paraId="7D92D104" w14:textId="77777777" w:rsidR="00A80786" w:rsidRPr="002D7E81" w:rsidRDefault="00A80786" w:rsidP="00A80786">
      <w:pPr>
        <w:rPr>
          <w:rStyle w:val="StyleUnderline"/>
        </w:rPr>
      </w:pPr>
      <w:r w:rsidRPr="002D7E81">
        <w:rPr>
          <w:rStyle w:val="StyleUnderline"/>
        </w:rPr>
        <w:t>The US, Russia and China are all nuclear-armed;</w:t>
      </w:r>
      <w:r>
        <w:t xml:space="preserve"> Vladimir Putin recently unveiled a new fleet of </w:t>
      </w:r>
      <w:r w:rsidRPr="00D419D2">
        <w:t>nuclear-capable missiles which he described as “invincible in the face of all existing and future systems”, and some have suggested that China may be moving away from its no-first-use policy. This is all undeniably disturbing</w:t>
      </w:r>
      <w:r w:rsidRPr="00D419D2">
        <w:rPr>
          <w:rStyle w:val="StyleUnderline"/>
        </w:rPr>
        <w:t>. While it has long been assumed that the threat of nuclear weapons acts as a deterrent to any war between the major powers, it’s also possible that the world may simply have</w:t>
      </w:r>
      <w:r w:rsidRPr="002D7E81">
        <w:rPr>
          <w:rStyle w:val="StyleUnderline"/>
        </w:rPr>
        <w:t xml:space="preserve"> been riding its luck. But once again, </w:t>
      </w:r>
      <w:r w:rsidRPr="00D2024C">
        <w:rPr>
          <w:rStyle w:val="Emphasis"/>
          <w:highlight w:val="green"/>
        </w:rPr>
        <w:t>the US’s non-nuclear capabilities are</w:t>
      </w:r>
      <w:r w:rsidRPr="002D7E81">
        <w:rPr>
          <w:rStyle w:val="Emphasis"/>
        </w:rPr>
        <w:t xml:space="preserve"> all too often </w:t>
      </w:r>
      <w:r w:rsidRPr="00D2024C">
        <w:rPr>
          <w:rStyle w:val="Emphasis"/>
          <w:highlight w:val="green"/>
        </w:rPr>
        <w:t>overlooked</w:t>
      </w:r>
      <w:r w:rsidRPr="002D7E81">
        <w:rPr>
          <w:rStyle w:val="StyleUnderline"/>
        </w:rPr>
        <w:t>.</w:t>
      </w:r>
    </w:p>
    <w:p w14:paraId="0469878F" w14:textId="77777777" w:rsidR="00A80786" w:rsidRPr="002D7E81" w:rsidRDefault="00A80786" w:rsidP="00A80786">
      <w:pPr>
        <w:rPr>
          <w:rStyle w:val="StyleUnderline"/>
        </w:rPr>
      </w:pPr>
      <w:r w:rsidRPr="00D2024C">
        <w:rPr>
          <w:rStyle w:val="Emphasis"/>
          <w:highlight w:val="green"/>
        </w:rPr>
        <w:t>US leaders</w:t>
      </w:r>
      <w:r w:rsidRPr="002D7E81">
        <w:rPr>
          <w:rStyle w:val="Emphasis"/>
        </w:rPr>
        <w:t xml:space="preserve"> may in fact believe they </w:t>
      </w:r>
      <w:r w:rsidRPr="00D2024C">
        <w:rPr>
          <w:rStyle w:val="Emphasis"/>
          <w:highlight w:val="green"/>
        </w:rPr>
        <w:t>can remove Russia’s nuclear deterrent with a</w:t>
      </w:r>
      <w:r w:rsidRPr="00D2024C">
        <w:rPr>
          <w:rStyle w:val="Emphasis"/>
        </w:rPr>
        <w:t>n</w:t>
      </w:r>
      <w:r w:rsidRPr="002D7E81">
        <w:rPr>
          <w:rStyle w:val="Emphasis"/>
        </w:rPr>
        <w:t xml:space="preserve"> overwhelming </w:t>
      </w:r>
      <w:r w:rsidRPr="00D2024C">
        <w:rPr>
          <w:rStyle w:val="Emphasis"/>
          <w:highlight w:val="green"/>
        </w:rPr>
        <w:t>conventional attack</w:t>
      </w:r>
      <w:r w:rsidRPr="002D7E81">
        <w:rPr>
          <w:rStyle w:val="Emphasis"/>
        </w:rPr>
        <w:t xml:space="preserve"> backed up by missile defences. </w:t>
      </w:r>
      <w:r w:rsidRPr="002D7E81">
        <w:rPr>
          <w:rStyle w:val="StyleUnderline"/>
        </w:rPr>
        <w:t>This ability was cultivated under the Prompt Global Strike programme,</w:t>
      </w:r>
      <w:r>
        <w:t xml:space="preserve"> which was initiated before 9/11 and continued during the Obama years. Organised through the US Air Force’s Global Strike Command</w:t>
      </w:r>
      <w:r w:rsidRPr="002D7E81">
        <w:rPr>
          <w:rStyle w:val="StyleUnderline"/>
        </w:rPr>
        <w:t>, it is to use conventional weapons to attack anywhere on Earth in under 60 minutes.</w:t>
      </w:r>
    </w:p>
    <w:p w14:paraId="5F822B39" w14:textId="77777777" w:rsidR="00A80786" w:rsidRDefault="00A80786" w:rsidP="00A80786">
      <w:r>
        <w:t xml:space="preserve">This is not to say the task would be small. In order to destroy Russia’s nuclear missiles before they can be launched, </w:t>
      </w:r>
      <w:r w:rsidRPr="00D2024C">
        <w:rPr>
          <w:rStyle w:val="StyleUnderline"/>
          <w:highlight w:val="green"/>
        </w:rPr>
        <w:t>the US military would</w:t>
      </w:r>
      <w:r w:rsidRPr="002D7E81">
        <w:rPr>
          <w:rStyle w:val="StyleUnderline"/>
        </w:rPr>
        <w:t xml:space="preserve"> need to first </w:t>
      </w:r>
      <w:r w:rsidRPr="00D2024C">
        <w:rPr>
          <w:rStyle w:val="StyleUnderline"/>
          <w:highlight w:val="green"/>
        </w:rPr>
        <w:t>blind Russian radar</w:t>
      </w:r>
      <w:r w:rsidRPr="002D7E81">
        <w:rPr>
          <w:rStyle w:val="StyleUnderline"/>
        </w:rPr>
        <w:t xml:space="preserve"> and command and communications to incoming attack, probably </w:t>
      </w:r>
      <w:r w:rsidRPr="00D2024C">
        <w:rPr>
          <w:rStyle w:val="StyleUnderline"/>
          <w:highlight w:val="green"/>
        </w:rPr>
        <w:t>using both physical and cyber attacks</w:t>
      </w:r>
      <w:r w:rsidRPr="002D7E81">
        <w:rPr>
          <w:rStyle w:val="StyleUnderline"/>
        </w:rPr>
        <w:t xml:space="preserve">. It would then have to </w:t>
      </w:r>
      <w:r w:rsidRPr="00D2024C">
        <w:rPr>
          <w:rStyle w:val="StyleUnderline"/>
          <w:highlight w:val="green"/>
        </w:rPr>
        <w:t>destroy</w:t>
      </w:r>
      <w:r w:rsidRPr="002D7E81">
        <w:rPr>
          <w:rStyle w:val="StyleUnderline"/>
        </w:rPr>
        <w:t xml:space="preserve"> some 200 </w:t>
      </w:r>
      <w:r w:rsidRPr="00D2024C">
        <w:rPr>
          <w:rStyle w:val="StyleUnderline"/>
        </w:rPr>
        <w:t xml:space="preserve">fixed and 200 mobile </w:t>
      </w:r>
      <w:r w:rsidRPr="00D2024C">
        <w:rPr>
          <w:rStyle w:val="StyleUnderline"/>
          <w:highlight w:val="green"/>
        </w:rPr>
        <w:t>missiles on land,</w:t>
      </w:r>
      <w:r w:rsidRPr="002D7E81">
        <w:rPr>
          <w:rStyle w:val="StyleUnderline"/>
        </w:rPr>
        <w:t xml:space="preserve"> a dozen Russian missile </w:t>
      </w:r>
      <w:r w:rsidRPr="00D2024C">
        <w:rPr>
          <w:rStyle w:val="StyleUnderline"/>
          <w:highlight w:val="green"/>
        </w:rPr>
        <w:t>submarines, and</w:t>
      </w:r>
      <w:r w:rsidRPr="002D7E81">
        <w:rPr>
          <w:rStyle w:val="StyleUnderline"/>
        </w:rPr>
        <w:t xml:space="preserve"> Russian </w:t>
      </w:r>
      <w:r w:rsidRPr="00D2024C">
        <w:rPr>
          <w:rStyle w:val="StyleUnderline"/>
          <w:highlight w:val="green"/>
        </w:rPr>
        <w:t>bombers</w:t>
      </w:r>
      <w:r w:rsidRPr="002D7E81">
        <w:rPr>
          <w:rStyle w:val="StyleUnderline"/>
        </w:rPr>
        <w:t>. It would then need to shoot down any missiles that could still be fired.</w:t>
      </w:r>
    </w:p>
    <w:p w14:paraId="1FC12557" w14:textId="77777777" w:rsidR="00A80786" w:rsidRDefault="00A80786" w:rsidP="00A80786">
      <w:r w:rsidRPr="00D2024C">
        <w:rPr>
          <w:rStyle w:val="Emphasis"/>
          <w:highlight w:val="green"/>
        </w:rPr>
        <w:t>Russia is not</w:t>
      </w:r>
      <w:r w:rsidRPr="002D7E81">
        <w:rPr>
          <w:rStyle w:val="Emphasis"/>
        </w:rPr>
        <w:t xml:space="preserve"> well </w:t>
      </w:r>
      <w:r w:rsidRPr="00D2024C">
        <w:rPr>
          <w:rStyle w:val="Emphasis"/>
          <w:highlight w:val="green"/>
        </w:rPr>
        <w:t>positioned to survive such an attack</w:t>
      </w:r>
      <w:r w:rsidRPr="00D2024C">
        <w:rPr>
          <w:rStyle w:val="StyleUnderline"/>
          <w:highlight w:val="green"/>
        </w:rPr>
        <w:t xml:space="preserve">. </w:t>
      </w:r>
      <w:r w:rsidRPr="00D419D2">
        <w:rPr>
          <w:rStyle w:val="StyleUnderline"/>
        </w:rPr>
        <w:t>Its early warning radars, both satellite and land-based, are decaying and will be hard to replace</w:t>
      </w:r>
      <w:r w:rsidRPr="00D419D2">
        <w:t xml:space="preserve">. At the same time, </w:t>
      </w:r>
      <w:r w:rsidRPr="00D419D2">
        <w:rPr>
          <w:rStyle w:val="StyleUnderline"/>
        </w:rPr>
        <w:t>the US has and is developing a range of technologies to carry out anti-satellite and radar missions, and it has been using them for years.</w:t>
      </w:r>
      <w:r w:rsidRPr="00D419D2">
        <w:t xml:space="preserve"> (All the way back in 1985, it shot down a satellite with an F15 jet fighter.) That said, the West is very dependent on satellites too, and Russia and China continue to develop their own anti-satellite systems.</w:t>
      </w:r>
    </w:p>
    <w:p w14:paraId="4FC24934" w14:textId="77777777" w:rsidR="00A80786" w:rsidRDefault="00A80786" w:rsidP="00A80786">
      <w:r>
        <w:t>The air war</w:t>
      </w:r>
    </w:p>
    <w:p w14:paraId="6B7F3E7C" w14:textId="77777777" w:rsidR="00A80786" w:rsidRDefault="00A80786" w:rsidP="00A80786">
      <w:r w:rsidRPr="00CE3708">
        <w:rPr>
          <w:rStyle w:val="StyleUnderline"/>
          <w:highlight w:val="green"/>
        </w:rPr>
        <w:t>Russia’s bomber aircraft date back to the Soviet era</w:t>
      </w:r>
      <w:r>
        <w:t xml:space="preserve">, so despite the alarm they provoke when they nudge at Western </w:t>
      </w:r>
      <w:r w:rsidRPr="00D419D2">
        <w:t>countries’ airspace</w:t>
      </w:r>
      <w:r w:rsidRPr="00D419D2">
        <w:rPr>
          <w:rStyle w:val="StyleUnderline"/>
        </w:rPr>
        <w:t>, they pose no major threat</w:t>
      </w:r>
      <w:r w:rsidRPr="00D419D2">
        <w:t xml:space="preserve"> in themselves. </w:t>
      </w:r>
      <w:r w:rsidRPr="00D419D2">
        <w:rPr>
          <w:rStyle w:val="Emphasis"/>
        </w:rPr>
        <w:t>Were the Russian and US planes to face each other, th</w:t>
      </w:r>
      <w:r w:rsidRPr="00CE3708">
        <w:rPr>
          <w:rStyle w:val="Emphasis"/>
        </w:rPr>
        <w:t xml:space="preserve">e </w:t>
      </w:r>
      <w:r w:rsidRPr="00CE3708">
        <w:rPr>
          <w:rStyle w:val="Emphasis"/>
          <w:highlight w:val="green"/>
        </w:rPr>
        <w:t xml:space="preserve">Russians would find themselves under attack from planes they couldn’t </w:t>
      </w:r>
      <w:r w:rsidRPr="00D419D2">
        <w:rPr>
          <w:rStyle w:val="Emphasis"/>
        </w:rPr>
        <w:t>see and that are any wa</w:t>
      </w:r>
      <w:r w:rsidRPr="00CE3708">
        <w:rPr>
          <w:rStyle w:val="Emphasis"/>
        </w:rPr>
        <w:t xml:space="preserve">y </w:t>
      </w:r>
      <w:r w:rsidRPr="00CE3708">
        <w:rPr>
          <w:rStyle w:val="Emphasis"/>
          <w:highlight w:val="green"/>
        </w:rPr>
        <w:t>out of their range.</w:t>
      </w:r>
    </w:p>
    <w:p w14:paraId="0B8CF8C9" w14:textId="77777777" w:rsidR="00A80786" w:rsidRPr="00D2024C" w:rsidRDefault="00A80786" w:rsidP="00A80786">
      <w:pPr>
        <w:rPr>
          <w:rStyle w:val="Emphasis"/>
        </w:rPr>
      </w:pPr>
      <w:r w:rsidRPr="00D419D2">
        <w:rPr>
          <w:rStyle w:val="StyleUnderline"/>
        </w:rPr>
        <w:t>US</w:t>
      </w:r>
      <w:r w:rsidRPr="00D419D2">
        <w:t xml:space="preserve"> and British </w:t>
      </w:r>
      <w:r w:rsidRPr="00D419D2">
        <w:rPr>
          <w:rStyle w:val="StyleUnderline"/>
        </w:rPr>
        <w:t>submarine crews claim a perfect record in constantly shadowing Soviet submarines</w:t>
      </w:r>
      <w:r w:rsidRPr="00D419D2">
        <w:t xml:space="preserve"> as they left their bases throughout the Cold War. Since then, </w:t>
      </w:r>
      <w:r w:rsidRPr="00D419D2">
        <w:rPr>
          <w:rStyle w:val="StyleUnderline"/>
        </w:rPr>
        <w:t>Russian forces have declined and US anti-submarine warfare has been revived, raising the pro</w:t>
      </w:r>
      <w:r w:rsidRPr="00D2024C">
        <w:rPr>
          <w:rStyle w:val="StyleUnderline"/>
        </w:rPr>
        <w:t xml:space="preserve">spect that </w:t>
      </w:r>
      <w:r w:rsidRPr="00CE3708">
        <w:rPr>
          <w:rStyle w:val="Emphasis"/>
          <w:highlight w:val="green"/>
        </w:rPr>
        <w:t>Russian sub</w:t>
      </w:r>
      <w:r w:rsidRPr="00D2024C">
        <w:rPr>
          <w:rStyle w:val="Emphasis"/>
        </w:rPr>
        <w:t>marine</w:t>
      </w:r>
      <w:r w:rsidRPr="00CE3708">
        <w:rPr>
          <w:rStyle w:val="Emphasis"/>
          <w:highlight w:val="green"/>
        </w:rPr>
        <w:t>s</w:t>
      </w:r>
      <w:r w:rsidRPr="00D2024C">
        <w:rPr>
          <w:rStyle w:val="Emphasis"/>
        </w:rPr>
        <w:t xml:space="preserve"> </w:t>
      </w:r>
      <w:r w:rsidRPr="00CE3708">
        <w:rPr>
          <w:rStyle w:val="Emphasis"/>
          <w:highlight w:val="green"/>
        </w:rPr>
        <w:t>could be taken out before they could</w:t>
      </w:r>
      <w:r w:rsidRPr="00D2024C">
        <w:rPr>
          <w:rStyle w:val="Emphasis"/>
        </w:rPr>
        <w:t xml:space="preserve"> even </w:t>
      </w:r>
      <w:r w:rsidRPr="00CE3708">
        <w:rPr>
          <w:rStyle w:val="Emphasis"/>
          <w:highlight w:val="green"/>
        </w:rPr>
        <w:t>launch</w:t>
      </w:r>
      <w:r w:rsidRPr="00D2024C">
        <w:rPr>
          <w:rStyle w:val="Emphasis"/>
        </w:rPr>
        <w:t xml:space="preserve"> their </w:t>
      </w:r>
      <w:r w:rsidRPr="00CE3708">
        <w:rPr>
          <w:rStyle w:val="Emphasis"/>
          <w:highlight w:val="green"/>
        </w:rPr>
        <w:t>missiles</w:t>
      </w:r>
      <w:r w:rsidRPr="00D2024C">
        <w:rPr>
          <w:rStyle w:val="Emphasis"/>
        </w:rPr>
        <w:t>.</w:t>
      </w:r>
    </w:p>
    <w:p w14:paraId="3A30F37D" w14:textId="77777777" w:rsidR="00A80786" w:rsidRDefault="00A80786" w:rsidP="00A80786">
      <w:r w:rsidRPr="00D419D2">
        <w:rPr>
          <w:rStyle w:val="StyleUnderline"/>
        </w:rPr>
        <w:t>The core of the Russia’s nuclear forces consists of land-based missiles</w:t>
      </w:r>
      <w:r w:rsidRPr="00D419D2">
        <w:t xml:space="preserve">, some fixed in silos, others mobile on rail and road. </w:t>
      </w:r>
      <w:r w:rsidRPr="00D419D2">
        <w:rPr>
          <w:rStyle w:val="StyleUnderline"/>
        </w:rPr>
        <w:t>The silo-based missiles can now be targeted by several types of missiles, carried by US planes almost invisible to radar; all are designed to destroy targets protected by deep concrete and steel bunkers</w:t>
      </w:r>
      <w:r w:rsidRPr="00D419D2">
        <w:t>. But a problem for US war planners is that it might take hours</w:t>
      </w:r>
      <w:r>
        <w:t xml:space="preserve"> too long for their missile-carrying planes to reach these targets – hence the need to act in minutes.</w:t>
      </w:r>
    </w:p>
    <w:p w14:paraId="02F9CC4B" w14:textId="77777777" w:rsidR="00A80786" w:rsidRPr="00D2024C" w:rsidRDefault="00A80786" w:rsidP="00A80786">
      <w:pPr>
        <w:rPr>
          <w:rStyle w:val="StyleUnderline"/>
        </w:rPr>
      </w:pPr>
      <w:r w:rsidRPr="00D2024C">
        <w:rPr>
          <w:rStyle w:val="StyleUnderline"/>
        </w:rPr>
        <w:t xml:space="preserve">One apparently simple solution to attacking targets very quickly is </w:t>
      </w:r>
      <w:r w:rsidRPr="00D419D2">
        <w:rPr>
          <w:rStyle w:val="StyleUnderline"/>
        </w:rPr>
        <w:t>to fit quick nuclear ballistic missiles with non-nuclear warheads.</w:t>
      </w:r>
      <w:r w:rsidRPr="00D419D2">
        <w:t xml:space="preserve"> In 2010, Robert Gates, then serving as secretary of defence under Barack Obama, </w:t>
      </w:r>
      <w:r w:rsidRPr="00D419D2">
        <w:rPr>
          <w:rStyle w:val="StyleUnderline"/>
        </w:rPr>
        <w:t>said that the US had this capability. Intercontinental ballistic missiles take just 30 minutes to fly between the continental US’s Midwest and Siberia; if launched from well-positioned submarines, the Navy’s Tridents can be even quicker, with a launch-to-target time of under ten minutes.</w:t>
      </w:r>
    </w:p>
    <w:p w14:paraId="441F1078" w14:textId="77777777" w:rsidR="00A80786" w:rsidRPr="00D419D2" w:rsidRDefault="00A80786" w:rsidP="00A80786">
      <w:r w:rsidRPr="00D419D2">
        <w:t>From 2001, the US Navy prepared to fit its Trident missiles with either inert solid warheads – accurate to within ten metres – or vast splinter/shrapnel weapons. Critics have argued that this would leave a potential enemy unable to tell whether they were under nuclear or conventional attack, meaning they would have to assume the worst. According to US Congressional researchers, the development work came close to completion, but apparently ceased in 2013.</w:t>
      </w:r>
    </w:p>
    <w:p w14:paraId="76C7A069" w14:textId="77777777" w:rsidR="00A80786" w:rsidRPr="00D2024C" w:rsidRDefault="00A80786" w:rsidP="00A80786">
      <w:pPr>
        <w:rPr>
          <w:rStyle w:val="StyleUnderline"/>
        </w:rPr>
      </w:pPr>
      <w:r w:rsidRPr="00D419D2">
        <w:t>Nonetheless</w:t>
      </w:r>
      <w:r w:rsidRPr="00D419D2">
        <w:rPr>
          <w:rStyle w:val="StyleUnderline"/>
        </w:rPr>
        <w:t xml:space="preserve">, the US has continued to develop other technologies across its armed services to attack targets around the world in under an hour – foremost among them hypersonic missiles, which could return to Earth at up to ten times the speed of sound, with </w:t>
      </w:r>
      <w:r w:rsidRPr="00D419D2">
        <w:t xml:space="preserve">China and </w:t>
      </w:r>
      <w:r w:rsidRPr="00D419D2">
        <w:rPr>
          <w:rStyle w:val="StyleUnderline"/>
        </w:rPr>
        <w:t>Russia trying to keep up.</w:t>
      </w:r>
    </w:p>
    <w:p w14:paraId="6361E4A9" w14:textId="77777777" w:rsidR="00A80786" w:rsidRDefault="00A80786" w:rsidP="00A80786">
      <w:r>
        <w:t>Missile envy</w:t>
      </w:r>
    </w:p>
    <w:p w14:paraId="3D8E25CD" w14:textId="77777777" w:rsidR="00A80786" w:rsidRPr="00D2024C" w:rsidRDefault="00A80786" w:rsidP="00A80786">
      <w:pPr>
        <w:rPr>
          <w:rStyle w:val="Emphasis"/>
        </w:rPr>
      </w:pPr>
      <w:r w:rsidRPr="00D2024C">
        <w:rPr>
          <w:rStyle w:val="StyleUnderline"/>
        </w:rPr>
        <w:t>The remainder of Russia’s nuclear force consists of missiles transported by rail</w:t>
      </w:r>
      <w:r>
        <w:t xml:space="preserve">. An article on Kremlin-sponsored news outlet Sputnik described how these missile rail cars would be so hard to find that Prompt Global Strike might not be as effective as the US would like – but taken at face value, the article implies that the rest of </w:t>
      </w:r>
      <w:r w:rsidRPr="00CE3708">
        <w:rPr>
          <w:rStyle w:val="Emphasis"/>
          <w:highlight w:val="green"/>
        </w:rPr>
        <w:t>the Russian nuclear arsenal is</w:t>
      </w:r>
      <w:r w:rsidRPr="00D2024C">
        <w:rPr>
          <w:rStyle w:val="Emphasis"/>
        </w:rPr>
        <w:t xml:space="preserve"> in fact relatively </w:t>
      </w:r>
      <w:r w:rsidRPr="00CE3708">
        <w:rPr>
          <w:rStyle w:val="Emphasis"/>
          <w:highlight w:val="green"/>
        </w:rPr>
        <w:t>vulnerable.</w:t>
      </w:r>
    </w:p>
    <w:p w14:paraId="114CED5C" w14:textId="77777777" w:rsidR="00A80786" w:rsidRDefault="00A80786" w:rsidP="00A80786">
      <w:r>
        <w:t>Starting with the “Scud hunt” of the First Gulf War</w:t>
      </w:r>
      <w:r w:rsidRPr="00D2024C">
        <w:rPr>
          <w:rStyle w:val="StyleUnderline"/>
        </w:rPr>
        <w:t>, the US military has spent years improving its proficiency at targeting mobile ground-based missiles</w:t>
      </w:r>
      <w:r>
        <w:t>. Those skills now use remote sensors to attack small ground targets at short notice in the myriad counter-insurgency operations it’s pursued since 2001.</w:t>
      </w:r>
    </w:p>
    <w:p w14:paraId="4F3AABA0" w14:textId="77777777" w:rsidR="00A80786" w:rsidRDefault="00A80786" w:rsidP="00A80786">
      <w:r w:rsidRPr="00CE3708">
        <w:rPr>
          <w:rStyle w:val="StyleUnderline"/>
          <w:highlight w:val="green"/>
        </w:rPr>
        <w:t>If the</w:t>
      </w:r>
      <w:r w:rsidRPr="00D2024C">
        <w:rPr>
          <w:rStyle w:val="StyleUnderline"/>
        </w:rPr>
        <w:t xml:space="preserve"> “sword” of Prompt Global </w:t>
      </w:r>
      <w:r w:rsidRPr="00CE3708">
        <w:rPr>
          <w:rStyle w:val="StyleUnderline"/>
          <w:highlight w:val="green"/>
        </w:rPr>
        <w:t>Strike doesn’t stop</w:t>
      </w:r>
      <w:r w:rsidRPr="00D2024C">
        <w:rPr>
          <w:rStyle w:val="StyleUnderline"/>
        </w:rPr>
        <w:t xml:space="preserve"> the launch of </w:t>
      </w:r>
      <w:r w:rsidRPr="00CE3708">
        <w:rPr>
          <w:rStyle w:val="StyleUnderline"/>
          <w:highlight w:val="green"/>
        </w:rPr>
        <w:t>all Russian missiles, then the US could use</w:t>
      </w:r>
      <w:r w:rsidRPr="00D2024C">
        <w:rPr>
          <w:rStyle w:val="StyleUnderline"/>
        </w:rPr>
        <w:t xml:space="preserve"> the “shield” of </w:t>
      </w:r>
      <w:r w:rsidRPr="00CE3708">
        <w:rPr>
          <w:rStyle w:val="StyleUnderline"/>
          <w:highlight w:val="green"/>
        </w:rPr>
        <w:t>its own missile defences</w:t>
      </w:r>
      <w:r w:rsidRPr="00D2024C">
        <w:rPr>
          <w:rStyle w:val="StyleUnderline"/>
        </w:rPr>
        <w:t>.</w:t>
      </w:r>
      <w:r>
        <w:t xml:space="preserve"> These it deployed after it walked out of a treaty with Russia banning such weapons in 2002.</w:t>
      </w:r>
    </w:p>
    <w:p w14:paraId="18D704BA" w14:textId="77777777" w:rsidR="00A80786" w:rsidRDefault="00A80786" w:rsidP="00A80786">
      <w:r>
        <w:t xml:space="preserve">While some of these post-2002 missile defence systems have been called ineffective, </w:t>
      </w:r>
      <w:r w:rsidRPr="00D2024C">
        <w:rPr>
          <w:rStyle w:val="StyleUnderline"/>
        </w:rPr>
        <w:t>the US Navy has a more effective system called Aegis, which one former head of the Pentagon’s missile defence programs claims can shoot down intercontinental ballistic missiles.</w:t>
      </w:r>
      <w:r>
        <w:t xml:space="preserve"> Some 300 Aegis anti-ballistic missiles now equip 40 US warships; in 2008, one destroyed a satellite as it fell out of orbit.</w:t>
      </w:r>
    </w:p>
    <w:p w14:paraId="0BDD00C1" w14:textId="77777777" w:rsidR="00A80786" w:rsidRDefault="00A80786" w:rsidP="00A80786">
      <w:r>
        <w:t>War mentality</w:t>
      </w:r>
    </w:p>
    <w:p w14:paraId="3872B3E5" w14:textId="77777777" w:rsidR="00A80786" w:rsidRDefault="00A80786" w:rsidP="00A80786">
      <w:r>
        <w:t>In advance of the Iraq war, various governments and onlookers cautioned the US and UK about the potential for unforeseen consequences, but the two governments were driven by a mindset impervious to criticism and misgivings</w:t>
      </w:r>
      <w:r w:rsidRPr="00D2024C">
        <w:rPr>
          <w:rStyle w:val="StyleUnderline"/>
        </w:rPr>
        <w:t>. And despite all the lessons that can be learned from the Iraq disaster, there’s an ample risk today that a similarly gung-ho attitude could take hold.</w:t>
      </w:r>
    </w:p>
    <w:p w14:paraId="236C327B" w14:textId="77777777" w:rsidR="00A80786" w:rsidRDefault="00A80786" w:rsidP="00A80786">
      <w:r w:rsidRPr="00CE3708">
        <w:rPr>
          <w:rStyle w:val="StyleUnderline"/>
          <w:highlight w:val="green"/>
        </w:rPr>
        <w:t>Foreign casualties</w:t>
      </w:r>
      <w:r w:rsidRPr="00D2024C">
        <w:rPr>
          <w:rStyle w:val="StyleUnderline"/>
        </w:rPr>
        <w:t xml:space="preserve"> generally </w:t>
      </w:r>
      <w:r w:rsidRPr="00CE3708">
        <w:rPr>
          <w:rStyle w:val="StyleUnderline"/>
          <w:highlight w:val="green"/>
        </w:rPr>
        <w:t>have little impact on domestic US politics</w:t>
      </w:r>
      <w:r w:rsidRPr="00D2024C">
        <w:rPr>
          <w:rStyle w:val="StyleUnderline"/>
        </w:rPr>
        <w:t>. The hundreds of thousands of Iraqi civilians who died</w:t>
      </w:r>
      <w:r>
        <w:t xml:space="preserve"> under first sanctions and then war </w:t>
      </w:r>
      <w:r w:rsidRPr="00D2024C">
        <w:rPr>
          <w:rStyle w:val="StyleUnderline"/>
        </w:rPr>
        <w:t>did not negatively impact presidents Clinton or George W. Bush</w:t>
      </w:r>
      <w:r w:rsidRPr="00D2024C">
        <w:rPr>
          <w:rStyle w:val="Emphasis"/>
        </w:rPr>
        <w:t>. Neither might the prospect of similar casualties</w:t>
      </w:r>
      <w:r>
        <w:t xml:space="preserve"> in Iran or North Korea or other states, especially if “humanitarian” precision weapons are used.</w:t>
      </w:r>
    </w:p>
    <w:p w14:paraId="08D96DCE" w14:textId="77777777" w:rsidR="00A80786" w:rsidRPr="00D2024C" w:rsidRDefault="00A80786" w:rsidP="00A80786">
      <w:pPr>
        <w:rPr>
          <w:rStyle w:val="StyleUnderline"/>
        </w:rPr>
      </w:pPr>
      <w:r>
        <w:t xml:space="preserve">But more than that, an opinion poll run by Stanford University’s Scott Sagan found that </w:t>
      </w:r>
      <w:r w:rsidRPr="00CE3708">
        <w:rPr>
          <w:rStyle w:val="StyleUnderline"/>
          <w:highlight w:val="green"/>
        </w:rPr>
        <w:t>the US</w:t>
      </w:r>
      <w:r w:rsidRPr="00CE3708">
        <w:rPr>
          <w:rStyle w:val="StyleUnderline"/>
        </w:rPr>
        <w:t xml:space="preserve"> public</w:t>
      </w:r>
      <w:r w:rsidRPr="00D2024C">
        <w:rPr>
          <w:rStyle w:val="StyleUnderline"/>
        </w:rPr>
        <w:t xml:space="preserve"> </w:t>
      </w:r>
      <w:r w:rsidRPr="00CE3708">
        <w:rPr>
          <w:rStyle w:val="StyleUnderline"/>
          <w:highlight w:val="green"/>
        </w:rPr>
        <w:t>would not oppose the preemptive use of</w:t>
      </w:r>
      <w:r w:rsidRPr="00D2024C">
        <w:rPr>
          <w:rStyle w:val="StyleUnderline"/>
        </w:rPr>
        <w:t xml:space="preserve"> even </w:t>
      </w:r>
      <w:r w:rsidRPr="00CE3708">
        <w:rPr>
          <w:rStyle w:val="StyleUnderline"/>
          <w:highlight w:val="green"/>
        </w:rPr>
        <w:t>nuclear weapons</w:t>
      </w:r>
      <w:r w:rsidRPr="00D2024C">
        <w:rPr>
          <w:rStyle w:val="StyleUnderline"/>
        </w:rPr>
        <w:t xml:space="preserve"> provided that the US itself was not affected. And nuclear Trident offers that temptation.</w:t>
      </w:r>
    </w:p>
    <w:p w14:paraId="18563880" w14:textId="77777777" w:rsidR="00A80786" w:rsidRDefault="00A80786" w:rsidP="00A80786">
      <w:r>
        <w:t>The control of major conventional weapons as well as WMD needs urgent attention from international civil society, media and political parties. There is still time to galvanise behind the Nobel-winning International Campaign to Abolish Nuclear Weapons and the nuclear ban treaty, and to revive and globalise the decaying arms control agenda of the Organisation for Security and Co-operation in Europe, which played a vital part in bringing the Cold War to a largely peaceful end.</w:t>
      </w:r>
    </w:p>
    <w:p w14:paraId="3EC256F9" w14:textId="77777777" w:rsidR="00A80786" w:rsidRDefault="00A80786" w:rsidP="00A80786">
      <w:pPr>
        <w:rPr>
          <w:rStyle w:val="Emphasis"/>
        </w:rPr>
      </w:pPr>
      <w:r>
        <w:t xml:space="preserve">Like the Kaiser in 1914, </w:t>
      </w:r>
      <w:r w:rsidRPr="00D2024C">
        <w:rPr>
          <w:rStyle w:val="StyleUnderline"/>
        </w:rPr>
        <w:t>perhaps Trump or one of his successors will express dismay when faced with the reality a major US offensive unleashes</w:t>
      </w:r>
      <w:r>
        <w:t xml:space="preserve">. But unlike the Kaiser, who saw his empire first defeated and then dismembered, perhaps </w:t>
      </w:r>
      <w:r w:rsidRPr="00CE3708">
        <w:rPr>
          <w:rStyle w:val="Emphasis"/>
          <w:highlight w:val="green"/>
        </w:rPr>
        <w:t>a 21st-century US president might get away with it.</w:t>
      </w:r>
    </w:p>
    <w:p w14:paraId="408F6B71" w14:textId="77777777" w:rsidR="00A80786" w:rsidRDefault="00A80786" w:rsidP="00A80786">
      <w:pPr>
        <w:rPr>
          <w:rStyle w:val="Emphasis"/>
        </w:rPr>
      </w:pPr>
    </w:p>
    <w:p w14:paraId="5919B7D9" w14:textId="77777777" w:rsidR="00A80786" w:rsidRPr="007918B7" w:rsidRDefault="00A80786" w:rsidP="00A80786">
      <w:pPr>
        <w:keepNext/>
        <w:keepLines/>
        <w:spacing w:before="40" w:after="0" w:line="256" w:lineRule="auto"/>
        <w:outlineLvl w:val="3"/>
        <w:rPr>
          <w:rFonts w:asciiTheme="majorHAnsi" w:eastAsia="SimSun" w:hAnsiTheme="majorHAnsi" w:cs="Times New Roman"/>
          <w:b/>
          <w:iCs/>
          <w:sz w:val="26"/>
        </w:rPr>
      </w:pPr>
      <w:r w:rsidRPr="007918B7">
        <w:rPr>
          <w:rFonts w:asciiTheme="majorHAnsi" w:eastAsia="SimSun" w:hAnsiTheme="majorHAnsi" w:cs="Times New Roman"/>
          <w:b/>
          <w:iCs/>
          <w:sz w:val="26"/>
        </w:rPr>
        <w:t xml:space="preserve">Successful preemptive strike forces a </w:t>
      </w:r>
      <w:r w:rsidRPr="007918B7">
        <w:rPr>
          <w:rFonts w:asciiTheme="majorHAnsi" w:eastAsia="SimSun" w:hAnsiTheme="majorHAnsi" w:cs="Times New Roman"/>
          <w:b/>
          <w:iCs/>
          <w:sz w:val="26"/>
          <w:u w:val="single"/>
        </w:rPr>
        <w:t>surrender</w:t>
      </w:r>
      <w:r w:rsidRPr="007918B7">
        <w:rPr>
          <w:rFonts w:asciiTheme="majorHAnsi" w:eastAsia="SimSun" w:hAnsiTheme="majorHAnsi" w:cs="Times New Roman"/>
          <w:b/>
          <w:iCs/>
          <w:sz w:val="26"/>
        </w:rPr>
        <w:t xml:space="preserve"> – solves further escalation</w:t>
      </w:r>
    </w:p>
    <w:p w14:paraId="4AAEEBF4" w14:textId="77777777" w:rsidR="00A80786" w:rsidRPr="007918B7" w:rsidRDefault="00A80786" w:rsidP="00A80786">
      <w:pPr>
        <w:spacing w:line="256" w:lineRule="auto"/>
        <w:rPr>
          <w:rFonts w:asciiTheme="majorHAnsi" w:eastAsia="Calibri" w:hAnsiTheme="majorHAnsi"/>
        </w:rPr>
      </w:pPr>
      <w:r w:rsidRPr="007918B7">
        <w:rPr>
          <w:rFonts w:asciiTheme="majorHAnsi" w:eastAsia="Calibri" w:hAnsiTheme="majorHAnsi"/>
        </w:rPr>
        <w:t xml:space="preserve">Sarah </w:t>
      </w:r>
      <w:r w:rsidRPr="007918B7">
        <w:rPr>
          <w:rFonts w:asciiTheme="majorHAnsi" w:eastAsia="Calibri" w:hAnsiTheme="majorHAnsi"/>
          <w:b/>
          <w:bCs/>
          <w:sz w:val="26"/>
        </w:rPr>
        <w:t>Johnson 17</w:t>
      </w:r>
      <w:r w:rsidRPr="007918B7">
        <w:rPr>
          <w:rFonts w:asciiTheme="majorHAnsi" w:eastAsia="Calibri" w:hAnsiTheme="majorHAnsi"/>
        </w:rPr>
        <w:t>, "U.S. Nuclear First Strike Policy; Be Afraid", Bill Track 50, https://www.billtrack50.com/blog/in-the-news/u-s-nuclear-first-strike-policy-be-afraid/</w:t>
      </w:r>
    </w:p>
    <w:p w14:paraId="339ECD9A" w14:textId="77777777" w:rsidR="00A80786" w:rsidRPr="007918B7" w:rsidRDefault="00A80786" w:rsidP="00A80786">
      <w:pPr>
        <w:spacing w:line="256" w:lineRule="auto"/>
        <w:rPr>
          <w:rFonts w:asciiTheme="majorHAnsi" w:eastAsia="Calibri" w:hAnsiTheme="majorHAnsi"/>
          <w:u w:val="single"/>
        </w:rPr>
      </w:pPr>
      <w:r w:rsidRPr="007918B7">
        <w:rPr>
          <w:rFonts w:asciiTheme="majorHAnsi" w:eastAsia="Calibri" w:hAnsiTheme="majorHAnsi"/>
        </w:rPr>
        <w:t>The second situation is a </w:t>
      </w:r>
      <w:hyperlink r:id="rId9" w:history="1">
        <w:r w:rsidRPr="007918B7">
          <w:rPr>
            <w:rFonts w:asciiTheme="majorHAnsi" w:eastAsia="Calibri" w:hAnsiTheme="majorHAnsi"/>
          </w:rPr>
          <w:t>preemptive strike</w:t>
        </w:r>
      </w:hyperlink>
      <w:r w:rsidRPr="007918B7">
        <w:rPr>
          <w:rFonts w:asciiTheme="majorHAnsi" w:eastAsia="Calibri" w:hAnsiTheme="majorHAnsi"/>
        </w:rPr>
        <w:t> — </w:t>
      </w:r>
      <w:r w:rsidRPr="007918B7">
        <w:rPr>
          <w:rFonts w:asciiTheme="majorHAnsi" w:eastAsia="Calibri" w:hAnsiTheme="majorHAnsi"/>
          <w:u w:val="single"/>
        </w:rPr>
        <w:t>a first-strike attack with nuclear weapons carried out to destroy an enemy’s capacity to respond.</w:t>
      </w:r>
      <w:r w:rsidRPr="007918B7">
        <w:rPr>
          <w:rFonts w:asciiTheme="majorHAnsi" w:eastAsia="Calibri" w:hAnsiTheme="majorHAnsi"/>
        </w:rPr>
        <w:t xml:space="preserve"> Preemptive strikes </w:t>
      </w:r>
      <w:r w:rsidRPr="007918B7">
        <w:rPr>
          <w:rFonts w:asciiTheme="majorHAnsi" w:eastAsia="Calibri" w:hAnsiTheme="majorHAnsi"/>
          <w:u w:val="single"/>
        </w:rPr>
        <w:t xml:space="preserve">can be based on the assumption that the enemy is planning an </w:t>
      </w:r>
      <w:r w:rsidRPr="007918B7">
        <w:rPr>
          <w:rFonts w:asciiTheme="majorHAnsi" w:eastAsia="Calibri" w:hAnsiTheme="majorHAnsi"/>
          <w:b/>
          <w:iCs/>
          <w:u w:val="single"/>
        </w:rPr>
        <w:t>imminent attack</w:t>
      </w:r>
      <w:r w:rsidRPr="007918B7">
        <w:rPr>
          <w:rFonts w:asciiTheme="majorHAnsi" w:eastAsia="Calibri" w:hAnsiTheme="majorHAnsi"/>
        </w:rPr>
        <w:t>, but don’t have to be. </w:t>
      </w:r>
      <w:r w:rsidRPr="007918B7">
        <w:rPr>
          <w:rFonts w:asciiTheme="majorHAnsi" w:eastAsia="Calibri" w:hAnsiTheme="majorHAnsi"/>
          <w:u w:val="single"/>
        </w:rPr>
        <w:t>The methodology</w:t>
      </w:r>
      <w:r w:rsidRPr="007918B7">
        <w:rPr>
          <w:rFonts w:asciiTheme="majorHAnsi" w:eastAsia="Calibri" w:hAnsiTheme="majorHAnsi"/>
        </w:rPr>
        <w:t xml:space="preserve"> behind a preemptive nuclear strike </w:t>
      </w:r>
      <w:r w:rsidRPr="007918B7">
        <w:rPr>
          <w:rFonts w:asciiTheme="majorHAnsi" w:eastAsia="Calibri" w:hAnsiTheme="majorHAnsi"/>
          <w:u w:val="single"/>
        </w:rPr>
        <w:t xml:space="preserve">is to </w:t>
      </w:r>
      <w:r w:rsidRPr="00B05E8B">
        <w:rPr>
          <w:rFonts w:asciiTheme="majorHAnsi" w:eastAsia="Calibri" w:hAnsiTheme="majorHAnsi"/>
          <w:highlight w:val="green"/>
          <w:u w:val="single"/>
        </w:rPr>
        <w:t>attack the enemy’s </w:t>
      </w:r>
      <w:r w:rsidRPr="00B05E8B">
        <w:rPr>
          <w:rFonts w:asciiTheme="majorHAnsi" w:eastAsia="Calibri" w:hAnsiTheme="majorHAnsi"/>
          <w:b/>
          <w:iCs/>
          <w:highlight w:val="green"/>
          <w:u w:val="single"/>
        </w:rPr>
        <w:t>strategic nuclear weapon facilities</w:t>
      </w:r>
      <w:r w:rsidRPr="007918B7">
        <w:rPr>
          <w:rFonts w:asciiTheme="majorHAnsi" w:eastAsia="Calibri" w:hAnsiTheme="majorHAnsi"/>
        </w:rPr>
        <w:t xml:space="preserve"> (</w:t>
      </w:r>
      <w:r w:rsidRPr="007918B7">
        <w:rPr>
          <w:rFonts w:asciiTheme="majorHAnsi" w:eastAsia="Calibri" w:hAnsiTheme="majorHAnsi"/>
          <w:u w:val="single"/>
        </w:rPr>
        <w:t>missile silos, submarine bases, bomber airfields</w:t>
      </w:r>
      <w:r w:rsidRPr="007918B7">
        <w:rPr>
          <w:rFonts w:asciiTheme="majorHAnsi" w:eastAsia="Calibri" w:hAnsiTheme="majorHAnsi"/>
        </w:rPr>
        <w:t xml:space="preserve">), command and control sites and storage depots first. </w:t>
      </w:r>
      <w:r w:rsidRPr="007918B7">
        <w:rPr>
          <w:rFonts w:asciiTheme="majorHAnsi" w:eastAsia="Calibri" w:hAnsiTheme="majorHAnsi"/>
          <w:u w:val="single"/>
        </w:rPr>
        <w:t>By hitting these</w:t>
      </w:r>
      <w:r w:rsidRPr="007918B7">
        <w:rPr>
          <w:rFonts w:asciiTheme="majorHAnsi" w:eastAsia="Calibri" w:hAnsiTheme="majorHAnsi"/>
        </w:rPr>
        <w:t xml:space="preserve"> targets first </w:t>
      </w:r>
      <w:r w:rsidRPr="00B05E8B">
        <w:rPr>
          <w:rFonts w:asciiTheme="majorHAnsi" w:eastAsia="Calibri" w:hAnsiTheme="majorHAnsi"/>
          <w:highlight w:val="green"/>
          <w:u w:val="single"/>
        </w:rPr>
        <w:t xml:space="preserve">the enemy will be </w:t>
      </w:r>
      <w:r w:rsidRPr="00B05E8B">
        <w:rPr>
          <w:rFonts w:asciiTheme="majorHAnsi" w:eastAsia="Calibri" w:hAnsiTheme="majorHAnsi"/>
          <w:b/>
          <w:iCs/>
          <w:highlight w:val="green"/>
          <w:u w:val="single"/>
        </w:rPr>
        <w:t>so wounded</w:t>
      </w:r>
      <w:r w:rsidRPr="00B05E8B">
        <w:rPr>
          <w:rFonts w:asciiTheme="majorHAnsi" w:eastAsia="Calibri" w:hAnsiTheme="majorHAnsi"/>
          <w:highlight w:val="green"/>
        </w:rPr>
        <w:t xml:space="preserve"> </w:t>
      </w:r>
      <w:r w:rsidRPr="00B05E8B">
        <w:rPr>
          <w:rFonts w:asciiTheme="majorHAnsi" w:eastAsia="Calibri" w:hAnsiTheme="majorHAnsi"/>
          <w:highlight w:val="green"/>
          <w:u w:val="single"/>
        </w:rPr>
        <w:t>with</w:t>
      </w:r>
      <w:r w:rsidRPr="00B05E8B">
        <w:rPr>
          <w:rFonts w:asciiTheme="majorHAnsi" w:eastAsia="Calibri" w:hAnsiTheme="majorHAnsi"/>
          <w:highlight w:val="green"/>
        </w:rPr>
        <w:t xml:space="preserve"> </w:t>
      </w:r>
      <w:r w:rsidRPr="00B05E8B">
        <w:rPr>
          <w:rFonts w:asciiTheme="majorHAnsi" w:eastAsia="Calibri" w:hAnsiTheme="majorHAnsi"/>
          <w:b/>
          <w:iCs/>
          <w:highlight w:val="green"/>
          <w:u w:val="single"/>
        </w:rPr>
        <w:t>so little of their resources left</w:t>
      </w:r>
      <w:r w:rsidRPr="00B05E8B">
        <w:rPr>
          <w:rFonts w:asciiTheme="majorHAnsi" w:eastAsia="Calibri" w:hAnsiTheme="majorHAnsi"/>
          <w:highlight w:val="green"/>
        </w:rPr>
        <w:t xml:space="preserve"> </w:t>
      </w:r>
      <w:r w:rsidRPr="00B05E8B">
        <w:rPr>
          <w:rFonts w:asciiTheme="majorHAnsi" w:eastAsia="Calibri" w:hAnsiTheme="majorHAnsi"/>
          <w:highlight w:val="green"/>
          <w:u w:val="single"/>
        </w:rPr>
        <w:t xml:space="preserve">that they will be </w:t>
      </w:r>
      <w:r w:rsidRPr="00B05E8B">
        <w:rPr>
          <w:rFonts w:asciiTheme="majorHAnsi" w:eastAsia="Calibri" w:hAnsiTheme="majorHAnsi"/>
          <w:b/>
          <w:iCs/>
          <w:highlight w:val="green"/>
          <w:u w:val="single"/>
        </w:rPr>
        <w:t>forced to surrender</w:t>
      </w:r>
      <w:r w:rsidRPr="007918B7">
        <w:rPr>
          <w:rFonts w:asciiTheme="majorHAnsi" w:eastAsia="Calibri" w:hAnsiTheme="majorHAnsi"/>
          <w:u w:val="single"/>
        </w:rPr>
        <w:t xml:space="preserve"> with minimal damage to the attacking party.</w:t>
      </w:r>
    </w:p>
    <w:p w14:paraId="6E425E3D" w14:textId="77777777" w:rsidR="00A80786" w:rsidRPr="00A66EA0" w:rsidRDefault="00A80786" w:rsidP="00A80786">
      <w:pPr>
        <w:keepNext/>
        <w:keepLines/>
        <w:spacing w:before="40" w:after="0" w:line="256" w:lineRule="auto"/>
        <w:outlineLvl w:val="3"/>
        <w:rPr>
          <w:rFonts w:eastAsia="SimSun" w:cs="Times New Roman"/>
          <w:b/>
          <w:iCs/>
          <w:sz w:val="26"/>
        </w:rPr>
      </w:pPr>
      <w:r w:rsidRPr="00A66EA0">
        <w:rPr>
          <w:rFonts w:eastAsia="SimSun" w:cs="Times New Roman"/>
          <w:b/>
          <w:iCs/>
          <w:sz w:val="26"/>
        </w:rPr>
        <w:t xml:space="preserve">Otherwise, Russia will broadly scale up </w:t>
      </w:r>
      <w:r w:rsidRPr="00A66EA0">
        <w:rPr>
          <w:rFonts w:eastAsia="SimSun" w:cs="Times New Roman"/>
          <w:b/>
          <w:iCs/>
          <w:sz w:val="26"/>
          <w:u w:val="single"/>
        </w:rPr>
        <w:t>military AI</w:t>
      </w:r>
      <w:r w:rsidRPr="00A66EA0">
        <w:rPr>
          <w:rFonts w:eastAsia="SimSun" w:cs="Times New Roman"/>
          <w:b/>
          <w:iCs/>
          <w:sz w:val="26"/>
        </w:rPr>
        <w:t xml:space="preserve"> – </w:t>
      </w:r>
      <w:r w:rsidRPr="00A66EA0">
        <w:rPr>
          <w:rFonts w:eastAsia="SimSun" w:cs="Times New Roman"/>
          <w:b/>
          <w:iCs/>
          <w:sz w:val="26"/>
          <w:u w:val="single"/>
        </w:rPr>
        <w:t>extinction</w:t>
      </w:r>
    </w:p>
    <w:p w14:paraId="12179157" w14:textId="77777777" w:rsidR="003E7541" w:rsidRPr="00A66EA0" w:rsidRDefault="003E7541" w:rsidP="003E7541">
      <w:pPr>
        <w:spacing w:line="256" w:lineRule="auto"/>
        <w:rPr>
          <w:rFonts w:eastAsia="Calibri"/>
        </w:rPr>
      </w:pPr>
      <w:r w:rsidRPr="00A66EA0">
        <w:rPr>
          <w:rFonts w:eastAsia="Calibri"/>
        </w:rPr>
        <w:t xml:space="preserve">Mike </w:t>
      </w:r>
      <w:r w:rsidRPr="00A66EA0">
        <w:rPr>
          <w:rFonts w:eastAsia="Calibri"/>
          <w:b/>
          <w:bCs/>
          <w:sz w:val="26"/>
        </w:rPr>
        <w:t>Rogers 17</w:t>
      </w:r>
      <w:r w:rsidRPr="00A66EA0">
        <w:rPr>
          <w:rFonts w:eastAsia="Calibri"/>
        </w:rPr>
        <w:t>, former US Representative from Michigan, chairman of the House Permanent Select Committee on Intelligence, "Artificial intelligence — the arms race we may not be able to control", TheHill, https://thehill.com/opinion/technology/351725-artificial-intelligence-is-the-new-arms-race-we-may-not-be-able-to-control</w:t>
      </w:r>
    </w:p>
    <w:p w14:paraId="04F945C4" w14:textId="5A5A01E9" w:rsidR="00A80786" w:rsidRDefault="00A80786" w:rsidP="00A80786">
      <w:pPr>
        <w:rPr>
          <w:rFonts w:eastAsia="Calibri"/>
          <w:b/>
          <w:iCs/>
          <w:sz w:val="26"/>
          <w:szCs w:val="26"/>
          <w:u w:val="single"/>
        </w:rPr>
      </w:pPr>
      <w:r w:rsidRPr="00A66EA0">
        <w:rPr>
          <w:rFonts w:eastAsia="Calibri"/>
          <w:sz w:val="12"/>
        </w:rPr>
        <w:t>“</w:t>
      </w:r>
      <w:r w:rsidRPr="003F5E6F">
        <w:rPr>
          <w:rFonts w:eastAsia="Calibri"/>
          <w:highlight w:val="green"/>
          <w:u w:val="single"/>
        </w:rPr>
        <w:t xml:space="preserve">Whoever becomes the leader in this sphere will </w:t>
      </w:r>
      <w:r w:rsidRPr="003F5E6F">
        <w:rPr>
          <w:rFonts w:eastAsia="Calibri"/>
          <w:b/>
          <w:iCs/>
          <w:highlight w:val="green"/>
          <w:u w:val="single"/>
        </w:rPr>
        <w:t>become ruler of the world</w:t>
      </w:r>
      <w:r w:rsidRPr="00A66EA0">
        <w:rPr>
          <w:rFonts w:eastAsia="Calibri"/>
          <w:u w:val="single"/>
        </w:rPr>
        <w:t xml:space="preserve">,” </w:t>
      </w:r>
      <w:hyperlink r:id="rId10" w:tgtFrame="_blank" w:history="1">
        <w:r w:rsidRPr="00A66EA0">
          <w:rPr>
            <w:rFonts w:eastAsia="Calibri"/>
            <w:u w:val="single"/>
          </w:rPr>
          <w:t>said</w:t>
        </w:r>
      </w:hyperlink>
      <w:r w:rsidRPr="00A66EA0">
        <w:rPr>
          <w:rFonts w:eastAsia="Calibri"/>
          <w:u w:val="single"/>
        </w:rPr>
        <w:t xml:space="preserve"> Vladimir Putin</w:t>
      </w:r>
      <w:r w:rsidRPr="00A66EA0">
        <w:rPr>
          <w:rFonts w:eastAsia="Calibri"/>
          <w:sz w:val="12"/>
        </w:rPr>
        <w:t xml:space="preserve">. </w:t>
      </w:r>
      <w:r w:rsidRPr="003F5E6F">
        <w:rPr>
          <w:rFonts w:eastAsia="Calibri"/>
          <w:highlight w:val="green"/>
          <w:u w:val="single"/>
        </w:rPr>
        <w:t>The sphere the President of Russia is referring to is</w:t>
      </w:r>
      <w:r w:rsidRPr="00A66EA0">
        <w:rPr>
          <w:rFonts w:eastAsia="Calibri"/>
          <w:u w:val="single"/>
        </w:rPr>
        <w:t xml:space="preserve"> </w:t>
      </w:r>
      <w:r w:rsidRPr="00A66EA0">
        <w:rPr>
          <w:rFonts w:eastAsia="Calibri"/>
          <w:b/>
          <w:iCs/>
          <w:u w:val="single"/>
        </w:rPr>
        <w:t>artificial intelligence</w:t>
      </w:r>
      <w:r w:rsidRPr="00A66EA0">
        <w:rPr>
          <w:rFonts w:eastAsia="Calibri"/>
          <w:u w:val="single"/>
        </w:rPr>
        <w:t xml:space="preserve"> </w:t>
      </w:r>
      <w:r w:rsidRPr="003F5E6F">
        <w:rPr>
          <w:rFonts w:eastAsia="Calibri"/>
          <w:highlight w:val="green"/>
          <w:u w:val="single"/>
        </w:rPr>
        <w:t>(AI</w:t>
      </w:r>
      <w:r w:rsidRPr="00A66EA0">
        <w:rPr>
          <w:rFonts w:eastAsia="Calibri"/>
          <w:u w:val="single"/>
        </w:rPr>
        <w:t>)</w:t>
      </w:r>
      <w:r w:rsidRPr="00A66EA0">
        <w:rPr>
          <w:rFonts w:eastAsia="Calibri"/>
          <w:sz w:val="12"/>
        </w:rPr>
        <w:t xml:space="preserve"> </w:t>
      </w:r>
      <w:r w:rsidRPr="00A66EA0">
        <w:rPr>
          <w:rFonts w:eastAsia="Calibri"/>
          <w:u w:val="single"/>
        </w:rPr>
        <w:t xml:space="preserve">and his comments should give you a moment of pause. </w:t>
      </w:r>
      <w:r w:rsidRPr="00A66EA0">
        <w:rPr>
          <w:rFonts w:eastAsia="Calibri"/>
          <w:sz w:val="12"/>
        </w:rPr>
        <w:t>Addressing students at the beginning of our Labor Day weekend, Putin remarked “</w:t>
      </w:r>
      <w:r w:rsidRPr="003F5E6F">
        <w:rPr>
          <w:rFonts w:eastAsia="Calibri"/>
          <w:highlight w:val="green"/>
          <w:u w:val="single"/>
        </w:rPr>
        <w:t>A</w:t>
      </w:r>
      <w:r w:rsidRPr="00A66EA0">
        <w:rPr>
          <w:rFonts w:eastAsia="Calibri"/>
          <w:u w:val="single"/>
        </w:rPr>
        <w:t xml:space="preserve">rtificial </w:t>
      </w:r>
      <w:r w:rsidRPr="003F5E6F">
        <w:rPr>
          <w:rFonts w:eastAsia="Calibri"/>
          <w:highlight w:val="green"/>
          <w:u w:val="single"/>
        </w:rPr>
        <w:t>i</w:t>
      </w:r>
      <w:r w:rsidRPr="003F5E6F">
        <w:rPr>
          <w:rFonts w:eastAsia="Calibri"/>
          <w:u w:val="single"/>
        </w:rPr>
        <w:t>ntelligence</w:t>
      </w:r>
      <w:r w:rsidRPr="003F5E6F">
        <w:rPr>
          <w:rFonts w:eastAsia="Calibri"/>
          <w:highlight w:val="green"/>
          <w:u w:val="single"/>
        </w:rPr>
        <w:t xml:space="preserve"> is the future, not only for Russia, but for all humankind</w:t>
      </w:r>
      <w:r w:rsidRPr="00A66EA0">
        <w:rPr>
          <w:rFonts w:eastAsia="Calibri"/>
          <w:sz w:val="12"/>
        </w:rPr>
        <w:t>,” adding, “</w:t>
      </w:r>
      <w:r w:rsidRPr="00A66EA0">
        <w:rPr>
          <w:rFonts w:eastAsia="Calibri"/>
          <w:u w:val="single"/>
        </w:rPr>
        <w:t>It comes with colossal opportunities, but also threats that are difficult to predict.”</w:t>
      </w:r>
      <w:r w:rsidRPr="00A66EA0">
        <w:rPr>
          <w:rFonts w:eastAsia="Calibri"/>
          <w:sz w:val="12"/>
        </w:rPr>
        <w:t xml:space="preserve"> </w:t>
      </w:r>
      <w:r w:rsidRPr="00A66EA0">
        <w:rPr>
          <w:rFonts w:eastAsia="Calibri"/>
          <w:u w:val="single"/>
        </w:rPr>
        <w:t>For once, I find myself in agreement with the President of Russia</w:t>
      </w:r>
      <w:r w:rsidRPr="00A66EA0">
        <w:rPr>
          <w:rFonts w:eastAsia="Calibri"/>
          <w:sz w:val="12"/>
        </w:rPr>
        <w:t>, but just this once</w:t>
      </w:r>
      <w:r w:rsidRPr="003F5E6F">
        <w:rPr>
          <w:rFonts w:eastAsia="Calibri"/>
          <w:sz w:val="12"/>
          <w:highlight w:val="green"/>
        </w:rPr>
        <w:t xml:space="preserve">. </w:t>
      </w:r>
      <w:r w:rsidRPr="003F5E6F">
        <w:rPr>
          <w:rFonts w:eastAsia="Calibri"/>
          <w:u w:val="single"/>
        </w:rPr>
        <w:t xml:space="preserve">Artificial </w:t>
      </w:r>
      <w:r w:rsidRPr="003F5E6F">
        <w:rPr>
          <w:rFonts w:eastAsia="Calibri"/>
          <w:highlight w:val="green"/>
          <w:u w:val="single"/>
        </w:rPr>
        <w:t>I</w:t>
      </w:r>
      <w:r w:rsidRPr="00A66EA0">
        <w:rPr>
          <w:rFonts w:eastAsia="Calibri"/>
          <w:u w:val="single"/>
        </w:rPr>
        <w:t xml:space="preserve">ntelligence </w:t>
      </w:r>
      <w:r w:rsidRPr="003F5E6F">
        <w:rPr>
          <w:rFonts w:eastAsia="Calibri"/>
          <w:highlight w:val="green"/>
          <w:u w:val="single"/>
        </w:rPr>
        <w:t xml:space="preserve">offers </w:t>
      </w:r>
      <w:r w:rsidRPr="003F5E6F">
        <w:rPr>
          <w:rFonts w:eastAsia="Calibri"/>
          <w:b/>
          <w:iCs/>
          <w:highlight w:val="green"/>
          <w:u w:val="single"/>
        </w:rPr>
        <w:t>incredible</w:t>
      </w:r>
      <w:r w:rsidRPr="00A66EA0">
        <w:rPr>
          <w:rFonts w:eastAsia="Calibri"/>
          <w:sz w:val="12"/>
        </w:rPr>
        <w:t xml:space="preserve"> promise and </w:t>
      </w:r>
      <w:r w:rsidRPr="003F5E6F">
        <w:rPr>
          <w:rFonts w:eastAsia="Calibri"/>
          <w:b/>
          <w:iCs/>
          <w:highlight w:val="green"/>
          <w:u w:val="single"/>
        </w:rPr>
        <w:t>peril</w:t>
      </w:r>
      <w:r w:rsidRPr="00A66EA0">
        <w:rPr>
          <w:rFonts w:eastAsia="Calibri"/>
          <w:sz w:val="12"/>
        </w:rPr>
        <w:t xml:space="preserve">. </w:t>
      </w:r>
      <w:r w:rsidRPr="00A66EA0">
        <w:rPr>
          <w:rFonts w:eastAsia="Calibri"/>
          <w:b/>
          <w:iCs/>
          <w:u w:val="single"/>
        </w:rPr>
        <w:t>Nowhere is this clearer than in the realm of national security</w:t>
      </w:r>
      <w:r w:rsidRPr="00A66EA0">
        <w:rPr>
          <w:rFonts w:eastAsia="Calibri"/>
          <w:sz w:val="12"/>
        </w:rPr>
        <w:t xml:space="preserve">. Today un-crewed systems are a fact of modern warfare. Nearly every country is adopting systems where personnel are far removed from the conflict and wage war by remote control. AI </w:t>
      </w:r>
      <w:hyperlink r:id="rId11" w:tgtFrame="_blank" w:history="1">
        <w:r w:rsidRPr="00A66EA0">
          <w:rPr>
            <w:rFonts w:eastAsia="Calibri"/>
            <w:sz w:val="12"/>
          </w:rPr>
          <w:t>stands</w:t>
        </w:r>
      </w:hyperlink>
      <w:r w:rsidRPr="00A66EA0">
        <w:rPr>
          <w:rFonts w:eastAsia="Calibri"/>
          <w:sz w:val="12"/>
        </w:rPr>
        <w:t xml:space="preserve"> to sever that ground connection. </w:t>
      </w:r>
      <w:r w:rsidRPr="00A66EA0">
        <w:rPr>
          <w:rFonts w:eastAsia="Calibri"/>
          <w:u w:val="single"/>
        </w:rPr>
        <w:t xml:space="preserve">Imagine a </w:t>
      </w:r>
      <w:r w:rsidRPr="00A66EA0">
        <w:rPr>
          <w:rFonts w:eastAsia="Calibri"/>
          <w:b/>
          <w:iCs/>
          <w:u w:val="single"/>
        </w:rPr>
        <w:t>fully autonomous Predator or Reaper drone</w:t>
      </w:r>
      <w:r w:rsidRPr="00A66EA0">
        <w:rPr>
          <w:rFonts w:eastAsia="Calibri"/>
          <w:u w:val="single"/>
        </w:rPr>
        <w:t xml:space="preserve">. Managed by an AI system, the drone could </w:t>
      </w:r>
      <w:r w:rsidRPr="00A66EA0">
        <w:rPr>
          <w:rFonts w:eastAsia="Calibri"/>
          <w:b/>
          <w:iCs/>
          <w:u w:val="single"/>
        </w:rPr>
        <w:t>identify targets</w:t>
      </w:r>
      <w:r w:rsidRPr="00A66EA0">
        <w:rPr>
          <w:rFonts w:eastAsia="Calibri"/>
          <w:u w:val="single"/>
        </w:rPr>
        <w:t xml:space="preserve">, </w:t>
      </w:r>
      <w:r w:rsidRPr="00A66EA0">
        <w:rPr>
          <w:rFonts w:eastAsia="Calibri"/>
          <w:b/>
          <w:iCs/>
          <w:u w:val="single"/>
        </w:rPr>
        <w:t>determine their legitimacy</w:t>
      </w:r>
      <w:r w:rsidRPr="00A66EA0">
        <w:rPr>
          <w:rFonts w:eastAsia="Calibri"/>
          <w:u w:val="single"/>
        </w:rPr>
        <w:t xml:space="preserve">, and </w:t>
      </w:r>
      <w:r w:rsidRPr="00A66EA0">
        <w:rPr>
          <w:rFonts w:eastAsia="Calibri"/>
          <w:b/>
          <w:iCs/>
          <w:u w:val="single"/>
        </w:rPr>
        <w:t>conduct a strike</w:t>
      </w:r>
      <w:r w:rsidRPr="00A66EA0">
        <w:rPr>
          <w:rFonts w:eastAsia="Calibri"/>
          <w:u w:val="single"/>
        </w:rPr>
        <w:t xml:space="preserve"> all </w:t>
      </w:r>
      <w:r w:rsidRPr="00A66EA0">
        <w:rPr>
          <w:rFonts w:eastAsia="Calibri"/>
          <w:b/>
          <w:iCs/>
          <w:u w:val="single"/>
        </w:rPr>
        <w:t xml:space="preserve">without human intervention. </w:t>
      </w:r>
      <w:r w:rsidRPr="00A66EA0">
        <w:rPr>
          <w:rFonts w:eastAsia="Calibri"/>
          <w:sz w:val="12"/>
        </w:rPr>
        <w:t xml:space="preserve">Indeed, </w:t>
      </w:r>
      <w:r w:rsidRPr="00A66EA0">
        <w:rPr>
          <w:rFonts w:eastAsia="Calibri"/>
          <w:u w:val="single"/>
        </w:rPr>
        <w:t xml:space="preserve">the Ministry of Defence of the United Kingdom issued a press </w:t>
      </w:r>
      <w:hyperlink r:id="rId12" w:tgtFrame="_blank" w:history="1">
        <w:r w:rsidRPr="00A66EA0">
          <w:rPr>
            <w:rFonts w:eastAsia="Calibri"/>
            <w:u w:val="single"/>
          </w:rPr>
          <w:t>statement</w:t>
        </w:r>
      </w:hyperlink>
      <w:r w:rsidRPr="00A66EA0">
        <w:rPr>
          <w:rFonts w:eastAsia="Calibri"/>
          <w:u w:val="single"/>
        </w:rPr>
        <w:t xml:space="preserve"> in September that the country “does not possess fully autonomous weapon systems and has no intention of developing them,” and that its weapons systems “will always be under control as an absolute guarantee of human oversight and authority and accountability.” </w:t>
      </w:r>
      <w:r w:rsidRPr="00A66EA0">
        <w:rPr>
          <w:rFonts w:eastAsia="Calibri"/>
          <w:sz w:val="12"/>
        </w:rPr>
        <w:t xml:space="preserve">Let’s think smaller. </w:t>
      </w:r>
      <w:r w:rsidRPr="00A66EA0">
        <w:rPr>
          <w:rFonts w:eastAsia="Calibri"/>
          <w:u w:val="single"/>
        </w:rPr>
        <w:t>Imagine a tiny insect-sized drone loaded with explosive</w:t>
      </w:r>
      <w:r w:rsidRPr="00A66EA0">
        <w:rPr>
          <w:rFonts w:eastAsia="Calibri"/>
          <w:sz w:val="12"/>
        </w:rPr>
        <w:t xml:space="preserve">. </w:t>
      </w:r>
      <w:r w:rsidRPr="00A66EA0">
        <w:rPr>
          <w:rFonts w:eastAsia="Calibri"/>
          <w:u w:val="single"/>
        </w:rPr>
        <w:t xml:space="preserve">Guided by a </w:t>
      </w:r>
      <w:hyperlink r:id="rId13" w:tgtFrame="_blank" w:history="1">
        <w:r w:rsidRPr="00A66EA0">
          <w:rPr>
            <w:rFonts w:eastAsia="Calibri"/>
            <w:u w:val="single"/>
          </w:rPr>
          <w:t>pre-programmed AI</w:t>
        </w:r>
      </w:hyperlink>
      <w:r w:rsidRPr="00A66EA0">
        <w:rPr>
          <w:rFonts w:eastAsia="Calibri"/>
          <w:sz w:val="12"/>
        </w:rPr>
        <w:t xml:space="preserve">, </w:t>
      </w:r>
      <w:r w:rsidRPr="00A66EA0">
        <w:rPr>
          <w:rFonts w:eastAsia="Calibri"/>
          <w:u w:val="single"/>
        </w:rPr>
        <w:t>it could hunt down a specific target</w:t>
      </w:r>
      <w:r w:rsidRPr="00A66EA0">
        <w:rPr>
          <w:rFonts w:eastAsia="Calibri"/>
          <w:sz w:val="12"/>
        </w:rPr>
        <w:t xml:space="preserve"> — a politician, a general, or an opposition figure — </w:t>
      </w:r>
      <w:r w:rsidRPr="00A66EA0">
        <w:rPr>
          <w:rFonts w:eastAsia="Calibri"/>
          <w:u w:val="single"/>
        </w:rPr>
        <w:t>determine when to strike, how to strike, and if to strike based on its own learning</w:t>
      </w:r>
      <w:r w:rsidRPr="00A66EA0">
        <w:rPr>
          <w:rFonts w:eastAsia="Calibri"/>
          <w:sz w:val="12"/>
        </w:rPr>
        <w:t xml:space="preserve">. Howard Hughes Medical Center </w:t>
      </w:r>
      <w:hyperlink r:id="rId14" w:tgtFrame="_blank" w:history="1">
        <w:r w:rsidRPr="00A66EA0">
          <w:rPr>
            <w:rFonts w:eastAsia="Calibri"/>
            <w:sz w:val="12"/>
          </w:rPr>
          <w:t>recently</w:t>
        </w:r>
      </w:hyperlink>
      <w:r w:rsidRPr="00A66EA0">
        <w:rPr>
          <w:rFonts w:eastAsia="Calibri"/>
          <w:sz w:val="12"/>
        </w:rPr>
        <w:t xml:space="preserve"> attached a backpack to a genetically modified dragonfly and flew it remotely. </w:t>
      </w:r>
      <w:r w:rsidRPr="00A66EA0">
        <w:rPr>
          <w:rFonts w:eastAsia="Calibri"/>
          <w:u w:val="single"/>
        </w:rPr>
        <w:t>These examples are</w:t>
      </w:r>
      <w:r w:rsidRPr="00A66EA0">
        <w:rPr>
          <w:rFonts w:eastAsia="Calibri"/>
          <w:sz w:val="12"/>
        </w:rPr>
        <w:t xml:space="preserve">, however, </w:t>
      </w:r>
      <w:r w:rsidRPr="00A66EA0">
        <w:rPr>
          <w:rFonts w:eastAsia="Calibri"/>
          <w:u w:val="single"/>
        </w:rPr>
        <w:t xml:space="preserve">where humans are involved and largely control the left and right limits of AI. </w:t>
      </w:r>
      <w:r w:rsidRPr="00A66EA0">
        <w:rPr>
          <w:rFonts w:eastAsia="Calibri"/>
          <w:b/>
          <w:iCs/>
          <w:u w:val="single"/>
        </w:rPr>
        <w:t xml:space="preserve">Yet, </w:t>
      </w:r>
      <w:r w:rsidRPr="003F5E6F">
        <w:rPr>
          <w:rFonts w:eastAsia="Calibri"/>
          <w:b/>
          <w:iCs/>
          <w:highlight w:val="green"/>
          <w:u w:val="single"/>
        </w:rPr>
        <w:t>there are examples of AI purposely and independently going beyond programed parameters</w:t>
      </w:r>
      <w:r w:rsidRPr="00A66EA0">
        <w:rPr>
          <w:rFonts w:eastAsia="Calibri"/>
          <w:b/>
          <w:iCs/>
          <w:u w:val="single"/>
        </w:rPr>
        <w:t xml:space="preserve">. </w:t>
      </w:r>
      <w:r w:rsidRPr="00A66EA0">
        <w:rPr>
          <w:rFonts w:eastAsia="Calibri"/>
          <w:sz w:val="12"/>
        </w:rPr>
        <w:t xml:space="preserve">Rogue algorithms led to a </w:t>
      </w:r>
      <w:hyperlink r:id="rId15" w:tgtFrame="_blank" w:history="1">
        <w:r w:rsidRPr="00A66EA0">
          <w:rPr>
            <w:rFonts w:eastAsia="Calibri"/>
            <w:sz w:val="12"/>
          </w:rPr>
          <w:t>flash crash</w:t>
        </w:r>
      </w:hyperlink>
      <w:r w:rsidRPr="00A66EA0">
        <w:rPr>
          <w:rFonts w:eastAsia="Calibri"/>
          <w:sz w:val="12"/>
        </w:rPr>
        <w:t xml:space="preserve"> of the British Pound. </w:t>
      </w:r>
      <w:r w:rsidRPr="00A66EA0">
        <w:rPr>
          <w:rFonts w:eastAsia="Calibri"/>
          <w:u w:val="single"/>
        </w:rPr>
        <w:t xml:space="preserve">In 2016, in-game </w:t>
      </w:r>
      <w:r w:rsidRPr="003F5E6F">
        <w:rPr>
          <w:rFonts w:eastAsia="Calibri"/>
          <w:highlight w:val="green"/>
          <w:u w:val="single"/>
        </w:rPr>
        <w:t xml:space="preserve">AIs </w:t>
      </w:r>
      <w:r w:rsidRPr="003F5E6F">
        <w:rPr>
          <w:rFonts w:eastAsia="Calibri"/>
          <w:b/>
          <w:iCs/>
          <w:highlight w:val="green"/>
          <w:u w:val="single"/>
        </w:rPr>
        <w:t>created super AIs weapons</w:t>
      </w:r>
      <w:r w:rsidRPr="003F5E6F">
        <w:rPr>
          <w:rFonts w:eastAsia="Calibri"/>
          <w:sz w:val="12"/>
          <w:highlight w:val="green"/>
        </w:rPr>
        <w:t xml:space="preserve"> </w:t>
      </w:r>
      <w:r w:rsidRPr="003F5E6F">
        <w:rPr>
          <w:rFonts w:eastAsia="Calibri"/>
          <w:highlight w:val="green"/>
          <w:u w:val="single"/>
        </w:rPr>
        <w:t xml:space="preserve">and </w:t>
      </w:r>
      <w:hyperlink r:id="rId16" w:tgtFrame="_blank" w:history="1">
        <w:r w:rsidRPr="003F5E6F">
          <w:rPr>
            <w:rFonts w:eastAsia="Calibri"/>
            <w:b/>
            <w:iCs/>
            <w:highlight w:val="green"/>
            <w:u w:val="single"/>
          </w:rPr>
          <w:t>hunted down</w:t>
        </w:r>
      </w:hyperlink>
      <w:r w:rsidRPr="003F5E6F">
        <w:rPr>
          <w:rFonts w:eastAsia="Calibri"/>
          <w:b/>
          <w:iCs/>
          <w:highlight w:val="green"/>
          <w:u w:val="single"/>
        </w:rPr>
        <w:t xml:space="preserve"> human players</w:t>
      </w:r>
      <w:r w:rsidRPr="00A66EA0">
        <w:rPr>
          <w:rFonts w:eastAsia="Calibri"/>
          <w:sz w:val="12"/>
        </w:rPr>
        <w:t xml:space="preserve">, </w:t>
      </w:r>
      <w:r w:rsidRPr="003F5E6F">
        <w:rPr>
          <w:rFonts w:eastAsia="Calibri"/>
          <w:highlight w:val="green"/>
          <w:u w:val="single"/>
        </w:rPr>
        <w:t xml:space="preserve">and AIs have </w:t>
      </w:r>
      <w:hyperlink r:id="rId17" w:anchor="1cf69787292c" w:tgtFrame="_blank" w:history="1">
        <w:r w:rsidRPr="003F5E6F">
          <w:rPr>
            <w:rFonts w:eastAsia="Calibri"/>
            <w:b/>
            <w:iCs/>
            <w:highlight w:val="green"/>
            <w:u w:val="single"/>
          </w:rPr>
          <w:t>created</w:t>
        </w:r>
      </w:hyperlink>
      <w:r w:rsidRPr="003F5E6F">
        <w:rPr>
          <w:rFonts w:eastAsia="Calibri"/>
          <w:b/>
          <w:iCs/>
          <w:highlight w:val="green"/>
          <w:u w:val="single"/>
        </w:rPr>
        <w:t xml:space="preserve"> their own languages</w:t>
      </w:r>
      <w:r w:rsidRPr="00A66EA0">
        <w:rPr>
          <w:rFonts w:eastAsia="Calibri"/>
          <w:u w:val="single"/>
        </w:rPr>
        <w:t xml:space="preserve"> that were </w:t>
      </w:r>
      <w:r w:rsidRPr="00A66EA0">
        <w:rPr>
          <w:rFonts w:eastAsia="Calibri"/>
          <w:b/>
          <w:iCs/>
          <w:u w:val="single"/>
        </w:rPr>
        <w:t>indecipherable to humans</w:t>
      </w:r>
      <w:r w:rsidRPr="00A66EA0">
        <w:rPr>
          <w:rFonts w:eastAsia="Calibri"/>
          <w:sz w:val="12"/>
        </w:rPr>
        <w:t xml:space="preserve">. </w:t>
      </w:r>
      <w:r w:rsidRPr="00A66EA0">
        <w:rPr>
          <w:rFonts w:eastAsia="Calibri"/>
          <w:u w:val="single"/>
        </w:rPr>
        <w:t xml:space="preserve">AIs proved more effective than their human counterparts in producing and catching users in </w:t>
      </w:r>
      <w:r w:rsidRPr="00A66EA0">
        <w:rPr>
          <w:rFonts w:eastAsia="Calibri"/>
          <w:b/>
          <w:iCs/>
          <w:u w:val="single"/>
        </w:rPr>
        <w:t>spear phishing programs</w:t>
      </w:r>
      <w:r w:rsidRPr="00A66EA0">
        <w:rPr>
          <w:rFonts w:eastAsia="Calibri"/>
          <w:sz w:val="12"/>
        </w:rPr>
        <w:t xml:space="preserve">. Not only did the AIs create more content, they successfully </w:t>
      </w:r>
      <w:hyperlink r:id="rId18" w:tgtFrame="_blank" w:history="1">
        <w:r w:rsidRPr="00A66EA0">
          <w:rPr>
            <w:rFonts w:eastAsia="Calibri"/>
            <w:sz w:val="12"/>
          </w:rPr>
          <w:t>captured</w:t>
        </w:r>
      </w:hyperlink>
      <w:r w:rsidRPr="00A66EA0">
        <w:rPr>
          <w:rFonts w:eastAsia="Calibri"/>
          <w:sz w:val="12"/>
        </w:rPr>
        <w:t xml:space="preserve"> more users with their </w:t>
      </w:r>
      <w:r w:rsidRPr="003F5E6F">
        <w:rPr>
          <w:rFonts w:eastAsia="Calibri"/>
          <w:sz w:val="12"/>
        </w:rPr>
        <w:t xml:space="preserve">deception. </w:t>
      </w:r>
      <w:r w:rsidRPr="003F5E6F">
        <w:rPr>
          <w:rFonts w:eastAsia="Calibri"/>
          <w:highlight w:val="green"/>
          <w:u w:val="single"/>
        </w:rPr>
        <w:t>While seemingly simple and low stakes</w:t>
      </w:r>
      <w:r w:rsidRPr="003F5E6F">
        <w:rPr>
          <w:rFonts w:eastAsia="Calibri"/>
          <w:u w:val="single"/>
        </w:rPr>
        <w:t xml:space="preserve"> in nature</w:t>
      </w:r>
      <w:r w:rsidRPr="003F5E6F">
        <w:rPr>
          <w:rFonts w:eastAsia="Calibri"/>
          <w:sz w:val="12"/>
        </w:rPr>
        <w:t xml:space="preserve">, </w:t>
      </w:r>
      <w:r w:rsidRPr="003F5E6F">
        <w:rPr>
          <w:rFonts w:eastAsia="Calibri"/>
          <w:b/>
          <w:iCs/>
          <w:highlight w:val="green"/>
          <w:u w:val="single"/>
        </w:rPr>
        <w:t>extrapolate these</w:t>
      </w:r>
      <w:r w:rsidRPr="003F5E6F">
        <w:rPr>
          <w:rFonts w:eastAsia="Calibri"/>
          <w:b/>
          <w:iCs/>
          <w:u w:val="single"/>
        </w:rPr>
        <w:t xml:space="preserve"> </w:t>
      </w:r>
      <w:r w:rsidRPr="003F5E6F">
        <w:rPr>
          <w:rFonts w:eastAsia="Calibri"/>
          <w:b/>
          <w:iCs/>
          <w:highlight w:val="green"/>
          <w:u w:val="single"/>
        </w:rPr>
        <w:t>scenarios into more significant and risky areas</w:t>
      </w:r>
      <w:r w:rsidRPr="003F5E6F">
        <w:rPr>
          <w:rFonts w:eastAsia="Calibri"/>
          <w:b/>
          <w:iCs/>
          <w:u w:val="single"/>
        </w:rPr>
        <w:t xml:space="preserve"> and the consequences become much greater. </w:t>
      </w:r>
      <w:r w:rsidRPr="003F5E6F">
        <w:rPr>
          <w:rFonts w:eastAsia="Calibri"/>
          <w:sz w:val="12"/>
        </w:rPr>
        <w:t>Cybersecurity is no different. Today we are focused on</w:t>
      </w:r>
      <w:r w:rsidRPr="00A66EA0">
        <w:rPr>
          <w:rFonts w:eastAsia="Calibri"/>
          <w:sz w:val="12"/>
        </w:rPr>
        <w:t xml:space="preserve"> the hackers, trolls, and cyber criminals (officially sanctioned and otherwise) who seek to penetrate our networks, steal our intellectual property, and leave behind malicious code for activation in the event of a conflict. Replace the individual with an AI and imagine how fast hacking takes place; networks against networks, at machine speed all without a human in the loop. </w:t>
      </w:r>
      <w:r w:rsidRPr="00A66EA0">
        <w:rPr>
          <w:rFonts w:eastAsia="Calibri"/>
          <w:u w:val="single"/>
        </w:rPr>
        <w:t>Sound far-fetched?</w:t>
      </w:r>
      <w:r w:rsidRPr="00A66EA0">
        <w:rPr>
          <w:rFonts w:eastAsia="Calibri"/>
          <w:sz w:val="12"/>
        </w:rPr>
        <w:t xml:space="preserve"> </w:t>
      </w:r>
      <w:r w:rsidRPr="00A66EA0">
        <w:rPr>
          <w:rFonts w:eastAsia="Calibri"/>
          <w:b/>
          <w:iCs/>
          <w:u w:val="single"/>
        </w:rPr>
        <w:t>It’s not</w:t>
      </w:r>
      <w:r w:rsidRPr="00A66EA0">
        <w:rPr>
          <w:rFonts w:eastAsia="Calibri"/>
          <w:sz w:val="12"/>
        </w:rPr>
        <w:t xml:space="preserve">. In 2016, the Defense Advanced Research Projects Agency held an AI on AI capture the flag contest called the </w:t>
      </w:r>
      <w:hyperlink r:id="rId19" w:tgtFrame="_blank" w:history="1">
        <w:r w:rsidRPr="00A66EA0">
          <w:rPr>
            <w:rFonts w:eastAsia="Calibri"/>
            <w:sz w:val="12"/>
          </w:rPr>
          <w:t>Cyber Grand Challenge</w:t>
        </w:r>
      </w:hyperlink>
      <w:r w:rsidRPr="00A66EA0">
        <w:rPr>
          <w:rFonts w:eastAsia="Calibri"/>
          <w:sz w:val="12"/>
        </w:rPr>
        <w:t xml:space="preserve"> at the DEF CON event. AI networks against AI networks. In August of this year </w:t>
      </w:r>
      <w:r w:rsidRPr="00A66EA0">
        <w:rPr>
          <w:rFonts w:eastAsia="Calibri"/>
          <w:u w:val="single"/>
        </w:rPr>
        <w:t xml:space="preserve">the founders of 116 AI and robotics companies signed a letter petitioning the United Nations </w:t>
      </w:r>
      <w:hyperlink r:id="rId20" w:tgtFrame="_blank" w:history="1">
        <w:r w:rsidRPr="00A66EA0">
          <w:rPr>
            <w:rFonts w:eastAsia="Calibri"/>
            <w:u w:val="single"/>
          </w:rPr>
          <w:t>to ban</w:t>
        </w:r>
      </w:hyperlink>
      <w:r w:rsidRPr="00A66EA0">
        <w:rPr>
          <w:rFonts w:eastAsia="Calibri"/>
          <w:u w:val="single"/>
        </w:rPr>
        <w:t xml:space="preserve"> lethal autonomous systems</w:t>
      </w:r>
      <w:r w:rsidRPr="00A66EA0">
        <w:rPr>
          <w:rFonts w:eastAsia="Calibri"/>
          <w:sz w:val="12"/>
        </w:rPr>
        <w:t xml:space="preserve">. Signatories to this letter included Google DeepMind’s co-founder Mustafa Suleyman and Elon Musk who, in response to Putin’s quote </w:t>
      </w:r>
      <w:hyperlink r:id="rId21" w:tgtFrame="_blank" w:history="1">
        <w:r w:rsidRPr="00A66EA0">
          <w:rPr>
            <w:rFonts w:eastAsia="Calibri"/>
            <w:sz w:val="12"/>
          </w:rPr>
          <w:t>tweeted</w:t>
        </w:r>
      </w:hyperlink>
      <w:r w:rsidRPr="00A66EA0">
        <w:rPr>
          <w:rFonts w:eastAsia="Calibri"/>
          <w:sz w:val="12"/>
        </w:rPr>
        <w:t xml:space="preserve">, “Competition for AI superiority at national level most likely cause of WW3 imo (sic)”. </w:t>
      </w:r>
      <w:r w:rsidRPr="00A66EA0">
        <w:rPr>
          <w:rFonts w:eastAsia="Calibri"/>
          <w:u w:val="single"/>
        </w:rPr>
        <w:t>AI is not some far off future challenge</w:t>
      </w:r>
      <w:r w:rsidRPr="00A66EA0">
        <w:rPr>
          <w:rFonts w:eastAsia="Calibri"/>
          <w:sz w:val="12"/>
        </w:rPr>
        <w:t xml:space="preserve">. It is a challenge today and one with which we must grapple. I am in favor of fielding any system that enhances our national security, but </w:t>
      </w:r>
      <w:r w:rsidRPr="003F5E6F">
        <w:rPr>
          <w:rFonts w:eastAsia="Calibri"/>
          <w:highlight w:val="green"/>
          <w:u w:val="single"/>
        </w:rPr>
        <w:t>we must have an open and honest conversation about the implications of AI, t</w:t>
      </w:r>
      <w:r w:rsidRPr="00A66EA0">
        <w:rPr>
          <w:rFonts w:eastAsia="Calibri"/>
          <w:u w:val="single"/>
        </w:rPr>
        <w:t xml:space="preserve">he consequences of which </w:t>
      </w:r>
      <w:r w:rsidRPr="00C54556">
        <w:rPr>
          <w:rFonts w:eastAsia="Calibri"/>
          <w:b/>
          <w:iCs/>
          <w:highlight w:val="green"/>
          <w:u w:val="single"/>
        </w:rPr>
        <w:t>we do not</w:t>
      </w:r>
      <w:r w:rsidRPr="00A66EA0">
        <w:rPr>
          <w:rFonts w:eastAsia="Calibri"/>
          <w:u w:val="single"/>
        </w:rPr>
        <w:t xml:space="preserve">, </w:t>
      </w:r>
      <w:r w:rsidRPr="00A66EA0">
        <w:rPr>
          <w:rFonts w:eastAsia="Calibri"/>
          <w:b/>
          <w:iCs/>
          <w:u w:val="single"/>
        </w:rPr>
        <w:t>and may not</w:t>
      </w:r>
      <w:r w:rsidRPr="00A66EA0">
        <w:rPr>
          <w:rFonts w:eastAsia="Calibri"/>
          <w:u w:val="single"/>
        </w:rPr>
        <w:t xml:space="preserve">, </w:t>
      </w:r>
      <w:r w:rsidRPr="00A66EA0">
        <w:rPr>
          <w:rFonts w:eastAsia="Calibri"/>
          <w:b/>
          <w:iCs/>
          <w:u w:val="single"/>
        </w:rPr>
        <w:t xml:space="preserve">fully </w:t>
      </w:r>
      <w:r w:rsidRPr="00C54556">
        <w:rPr>
          <w:rFonts w:eastAsia="Calibri"/>
          <w:b/>
          <w:iCs/>
          <w:highlight w:val="green"/>
          <w:u w:val="single"/>
        </w:rPr>
        <w:t>understand</w:t>
      </w:r>
      <w:r w:rsidRPr="00A66EA0">
        <w:rPr>
          <w:rFonts w:eastAsia="Calibri"/>
          <w:sz w:val="12"/>
        </w:rPr>
        <w:t xml:space="preserve">. </w:t>
      </w:r>
      <w:r w:rsidRPr="00A66EA0">
        <w:rPr>
          <w:rFonts w:eastAsia="Calibri"/>
          <w:u w:val="single"/>
        </w:rPr>
        <w:t>This is not a new type of bullet or missile</w:t>
      </w:r>
      <w:r w:rsidRPr="00A66EA0">
        <w:rPr>
          <w:rFonts w:eastAsia="Calibri"/>
          <w:sz w:val="12"/>
        </w:rPr>
        <w:t xml:space="preserve">. </w:t>
      </w:r>
      <w:r w:rsidRPr="00C54556">
        <w:rPr>
          <w:rFonts w:eastAsia="Calibri"/>
          <w:highlight w:val="green"/>
          <w:u w:val="single"/>
        </w:rPr>
        <w:t xml:space="preserve">This is a potentially </w:t>
      </w:r>
      <w:r w:rsidRPr="00C54556">
        <w:rPr>
          <w:rFonts w:eastAsia="Calibri"/>
          <w:b/>
          <w:iCs/>
          <w:highlight w:val="green"/>
          <w:u w:val="single"/>
        </w:rPr>
        <w:t>fully autonomous system</w:t>
      </w:r>
      <w:r w:rsidRPr="00A66EA0">
        <w:rPr>
          <w:rFonts w:eastAsia="Calibri"/>
          <w:u w:val="single"/>
        </w:rPr>
        <w:t xml:space="preserve"> that even with human oversight and guidance will make its own decisions on the battlefield and in cyberspace. How can we ensure that the system does not </w:t>
      </w:r>
      <w:r w:rsidRPr="00A66EA0">
        <w:rPr>
          <w:rFonts w:eastAsia="Calibri"/>
          <w:b/>
          <w:iCs/>
          <w:u w:val="single"/>
        </w:rPr>
        <w:t>escape our control?</w:t>
      </w:r>
      <w:r w:rsidRPr="00A66EA0">
        <w:rPr>
          <w:rFonts w:eastAsia="Calibri"/>
          <w:sz w:val="12"/>
        </w:rPr>
        <w:t xml:space="preserve"> </w:t>
      </w:r>
      <w:r w:rsidRPr="00A66EA0">
        <w:rPr>
          <w:rFonts w:eastAsia="Calibri"/>
          <w:u w:val="single"/>
        </w:rPr>
        <w:t>How can we prevent such systems from falling into the hands of terrorists or insurgents? Who controls the source code?</w:t>
      </w:r>
      <w:r w:rsidRPr="00A66EA0">
        <w:rPr>
          <w:rFonts w:eastAsia="Calibri"/>
          <w:sz w:val="12"/>
        </w:rPr>
        <w:t xml:space="preserve"> How and can we build in so-called impenetrable kill switches? AI and AI-like systems are slowly being introduced into our arsenal. </w:t>
      </w:r>
      <w:r w:rsidRPr="00A66EA0">
        <w:rPr>
          <w:rFonts w:eastAsia="Calibri"/>
          <w:u w:val="single"/>
        </w:rPr>
        <w:t>Our adversaries</w:t>
      </w:r>
      <w:r w:rsidRPr="00A66EA0">
        <w:rPr>
          <w:rFonts w:eastAsia="Calibri"/>
          <w:sz w:val="12"/>
        </w:rPr>
        <w:t xml:space="preserve">, China, Russia, and others </w:t>
      </w:r>
      <w:r w:rsidRPr="00A66EA0">
        <w:rPr>
          <w:rFonts w:eastAsia="Calibri"/>
          <w:u w:val="single"/>
        </w:rPr>
        <w:t>are</w:t>
      </w:r>
      <w:r w:rsidRPr="00A66EA0">
        <w:rPr>
          <w:rFonts w:eastAsia="Calibri"/>
          <w:sz w:val="12"/>
        </w:rPr>
        <w:t xml:space="preserve"> also </w:t>
      </w:r>
      <w:r w:rsidRPr="00A66EA0">
        <w:rPr>
          <w:rFonts w:eastAsia="Calibri"/>
          <w:u w:val="single"/>
        </w:rPr>
        <w:t>introducing AI systems into their arsenals as well.</w:t>
      </w:r>
      <w:r w:rsidRPr="00A66EA0">
        <w:rPr>
          <w:rFonts w:eastAsia="Calibri"/>
          <w:sz w:val="12"/>
        </w:rPr>
        <w:t xml:space="preserve"> </w:t>
      </w:r>
      <w:r w:rsidRPr="00A66EA0">
        <w:rPr>
          <w:rFonts w:eastAsia="Calibri"/>
          <w:u w:val="single"/>
        </w:rPr>
        <w:t xml:space="preserve">Implementation is happening faster than our ability to fully </w:t>
      </w:r>
      <w:r w:rsidRPr="00A66EA0">
        <w:rPr>
          <w:rFonts w:eastAsia="Calibri"/>
          <w:b/>
          <w:iCs/>
          <w:u w:val="single"/>
        </w:rPr>
        <w:t xml:space="preserve">comprehend the consequences. </w:t>
      </w:r>
      <w:r w:rsidRPr="00A66EA0">
        <w:rPr>
          <w:rFonts w:eastAsia="Calibri"/>
          <w:u w:val="single"/>
        </w:rPr>
        <w:t>Putin’s new call spells out a new arms race</w:t>
      </w:r>
      <w:r w:rsidRPr="00A66EA0">
        <w:rPr>
          <w:rFonts w:eastAsia="Calibri"/>
          <w:sz w:val="12"/>
        </w:rPr>
        <w:t xml:space="preserve">. </w:t>
      </w:r>
      <w:r w:rsidRPr="00C54556">
        <w:rPr>
          <w:rFonts w:eastAsia="Calibri"/>
          <w:b/>
          <w:iCs/>
          <w:highlight w:val="green"/>
          <w:u w:val="single"/>
        </w:rPr>
        <w:t>Rushing to AI weapon systems</w:t>
      </w:r>
      <w:r w:rsidRPr="00A66EA0">
        <w:rPr>
          <w:rFonts w:eastAsia="Calibri"/>
          <w:b/>
          <w:iCs/>
          <w:u w:val="single"/>
        </w:rPr>
        <w:t xml:space="preserve"> without guiding principles </w:t>
      </w:r>
      <w:r w:rsidRPr="00C54556">
        <w:rPr>
          <w:rFonts w:eastAsia="Calibri"/>
          <w:b/>
          <w:iCs/>
          <w:highlight w:val="green"/>
          <w:u w:val="single"/>
        </w:rPr>
        <w:t>is a dangerous</w:t>
      </w:r>
      <w:r w:rsidRPr="00A66EA0">
        <w:rPr>
          <w:rFonts w:eastAsia="Calibri"/>
          <w:sz w:val="12"/>
        </w:rPr>
        <w:t xml:space="preserve">. </w:t>
      </w:r>
      <w:r w:rsidRPr="00A66EA0">
        <w:rPr>
          <w:rFonts w:eastAsia="Calibri"/>
          <w:u w:val="single"/>
        </w:rPr>
        <w:t xml:space="preserve">It risks an </w:t>
      </w:r>
      <w:r w:rsidRPr="00A66EA0">
        <w:rPr>
          <w:rFonts w:eastAsia="Calibri"/>
          <w:b/>
          <w:iCs/>
          <w:u w:val="single"/>
        </w:rPr>
        <w:t>escalation</w:t>
      </w:r>
      <w:r w:rsidRPr="00A66EA0">
        <w:rPr>
          <w:rFonts w:eastAsia="Calibri"/>
          <w:u w:val="single"/>
        </w:rPr>
        <w:t xml:space="preserve"> that we do not fully understand and may not be able to control. The cost of limiting AI intelligence being weaponized </w:t>
      </w:r>
      <w:hyperlink r:id="rId22" w:tgtFrame="_blank" w:history="1">
        <w:r w:rsidRPr="00A66EA0">
          <w:rPr>
            <w:rFonts w:eastAsia="Calibri"/>
            <w:b/>
            <w:iCs/>
            <w:u w:val="single"/>
          </w:rPr>
          <w:t>could vastly exceed</w:t>
        </w:r>
      </w:hyperlink>
      <w:r w:rsidRPr="00A66EA0">
        <w:rPr>
          <w:rFonts w:eastAsia="Calibri"/>
          <w:b/>
          <w:iCs/>
          <w:u w:val="single"/>
        </w:rPr>
        <w:t xml:space="preserve"> all of our nuclear proliferation efforts to date</w:t>
      </w:r>
      <w:r w:rsidRPr="00A66EA0">
        <w:rPr>
          <w:rFonts w:eastAsia="Calibri"/>
          <w:u w:val="single"/>
        </w:rPr>
        <w:t xml:space="preserve">. More troubling, the </w:t>
      </w:r>
      <w:r w:rsidRPr="00C54556">
        <w:rPr>
          <w:rFonts w:eastAsia="Calibri"/>
          <w:b/>
          <w:iCs/>
          <w:sz w:val="26"/>
          <w:szCs w:val="26"/>
          <w:highlight w:val="green"/>
          <w:u w:val="single"/>
        </w:rPr>
        <w:t>consequences</w:t>
      </w:r>
      <w:r w:rsidRPr="00A66EA0">
        <w:rPr>
          <w:rFonts w:eastAsia="Calibri"/>
          <w:b/>
          <w:iCs/>
          <w:sz w:val="26"/>
          <w:szCs w:val="26"/>
          <w:u w:val="single"/>
        </w:rPr>
        <w:t xml:space="preserve"> of failure </w:t>
      </w:r>
      <w:r w:rsidRPr="00C54556">
        <w:rPr>
          <w:rFonts w:eastAsia="Calibri"/>
          <w:b/>
          <w:iCs/>
          <w:sz w:val="26"/>
          <w:szCs w:val="26"/>
          <w:highlight w:val="green"/>
          <w:u w:val="single"/>
        </w:rPr>
        <w:t>are</w:t>
      </w:r>
      <w:r w:rsidRPr="00A66EA0">
        <w:rPr>
          <w:rFonts w:eastAsia="Calibri"/>
          <w:b/>
          <w:iCs/>
          <w:sz w:val="26"/>
          <w:szCs w:val="26"/>
          <w:u w:val="single"/>
        </w:rPr>
        <w:t xml:space="preserve"> equally </w:t>
      </w:r>
      <w:r w:rsidRPr="00C54556">
        <w:rPr>
          <w:rFonts w:eastAsia="Calibri"/>
          <w:b/>
          <w:iCs/>
          <w:sz w:val="26"/>
          <w:szCs w:val="26"/>
          <w:highlight w:val="green"/>
          <w:u w:val="single"/>
        </w:rPr>
        <w:t>existential</w:t>
      </w:r>
      <w:r w:rsidRPr="00A66EA0">
        <w:rPr>
          <w:rFonts w:eastAsia="Calibri"/>
          <w:b/>
          <w:iCs/>
          <w:sz w:val="26"/>
          <w:szCs w:val="26"/>
          <w:u w:val="single"/>
        </w:rPr>
        <w:t>.</w:t>
      </w:r>
    </w:p>
    <w:p w14:paraId="369A30F8" w14:textId="77777777" w:rsidR="003E7541" w:rsidRDefault="003E7541" w:rsidP="003E7541">
      <w:pPr>
        <w:pStyle w:val="Heading4"/>
      </w:pPr>
      <w:r>
        <w:t xml:space="preserve">AI causes extinction. </w:t>
      </w:r>
    </w:p>
    <w:p w14:paraId="54555D61" w14:textId="77777777" w:rsidR="003E7541" w:rsidRPr="00B51882" w:rsidRDefault="003E7541" w:rsidP="003E7541">
      <w:r w:rsidRPr="00911AFD">
        <w:rPr>
          <w:rStyle w:val="Style13ptBold"/>
        </w:rPr>
        <w:t>Bilton 14</w:t>
      </w:r>
      <w:r>
        <w:t xml:space="preserve"> </w:t>
      </w:r>
      <w:r w:rsidRPr="00B51882">
        <w:t xml:space="preserve">[(Nick, a Special Correspondent for Vanity Fair, where he writes about technology, politics, business and culture. A columnist and reporter for The New York Times for over a decade, Bilton is a bestselling author, screenwriter, CNBC contributor and host of the Vanity Fair podcast, Inside the Hive.) Internally cites Bostrom (Nick, Professor, University of Oxford, Director, Future of Humanity Institute, Director, Governance of AI program) Musk (Elon, known for founding Tesla Motors and SpaceX, which launched a landmark commercial spacecraft in 2012.) Hawking (Steven, an English theoretical physicist, cosmologist, and author who was director of research at the Centre for Theoretical Cosmology at the University of Cambridge at the time of his death.) Docherty (Bonnie, a lecturer on law at Harvard University and a senior researcher at Human Rights Watch) Hassabis (Demis, founder and chief executive of DeepMind) “Artificial Intelligence as a Threat” The New York Times 11/5/2014] BC </w:t>
      </w:r>
    </w:p>
    <w:p w14:paraId="69EC306C" w14:textId="77777777" w:rsidR="003E7541" w:rsidRPr="001140E1" w:rsidRDefault="003E7541" w:rsidP="003E7541">
      <w:pPr>
        <w:rPr>
          <w:rStyle w:val="StyleUnderline"/>
        </w:rPr>
      </w:pPr>
      <w:r w:rsidRPr="00037282">
        <w:rPr>
          <w:sz w:val="14"/>
        </w:rPr>
        <w:t xml:space="preserve">Ebola sounds like the stuff of nightmares. Bird flu and SARS also send shivers down my spine. But </w:t>
      </w:r>
      <w:r w:rsidRPr="001140E1">
        <w:rPr>
          <w:rStyle w:val="StyleUnderline"/>
        </w:rPr>
        <w:t xml:space="preserve">I’ll tell you what scares me most: </w:t>
      </w:r>
      <w:r w:rsidRPr="003B195A">
        <w:rPr>
          <w:rStyle w:val="StyleUnderline"/>
          <w:highlight w:val="green"/>
        </w:rPr>
        <w:t>artificial intelligence</w:t>
      </w:r>
      <w:r w:rsidRPr="001140E1">
        <w:rPr>
          <w:rStyle w:val="StyleUnderline"/>
        </w:rPr>
        <w:t>.</w:t>
      </w:r>
    </w:p>
    <w:p w14:paraId="250A8570" w14:textId="77777777" w:rsidR="003E7541" w:rsidRPr="001140E1" w:rsidRDefault="003E7541" w:rsidP="003E7541">
      <w:pPr>
        <w:rPr>
          <w:rStyle w:val="StyleUnderline"/>
        </w:rPr>
      </w:pPr>
      <w:r w:rsidRPr="00037282">
        <w:rPr>
          <w:sz w:val="14"/>
        </w:rPr>
        <w:t xml:space="preserve">The first three, with enough resources, humans can stop. The last, </w:t>
      </w:r>
      <w:r w:rsidRPr="001140E1">
        <w:rPr>
          <w:rStyle w:val="StyleUnderline"/>
        </w:rPr>
        <w:t xml:space="preserve">which humans are creating, </w:t>
      </w:r>
      <w:r w:rsidRPr="003B195A">
        <w:rPr>
          <w:rStyle w:val="StyleUnderline"/>
          <w:highlight w:val="green"/>
        </w:rPr>
        <w:t>could soon become unstoppable</w:t>
      </w:r>
      <w:r w:rsidRPr="001140E1">
        <w:rPr>
          <w:rStyle w:val="StyleUnderline"/>
        </w:rPr>
        <w:t>.</w:t>
      </w:r>
    </w:p>
    <w:p w14:paraId="1FADEA3D" w14:textId="77777777" w:rsidR="003E7541" w:rsidRPr="00037282" w:rsidRDefault="003E7541" w:rsidP="003E7541">
      <w:pPr>
        <w:rPr>
          <w:sz w:val="14"/>
        </w:rPr>
      </w:pPr>
      <w:r w:rsidRPr="00037282">
        <w:rPr>
          <w:sz w:val="14"/>
        </w:rPr>
        <w:t>Before we get into what could possibly go wrong, let me first explain what artificial intelligence is. Actually, skip that. I’ll let someone else explain it: Grab an iPhone and ask Siri about the weather or stocks. Or tell her “I’m drunk.” Her answers are artificially intelligent.</w:t>
      </w:r>
    </w:p>
    <w:p w14:paraId="6DFFE3C0" w14:textId="77777777" w:rsidR="003E7541" w:rsidRPr="001140E1" w:rsidRDefault="003E7541" w:rsidP="003E7541">
      <w:pPr>
        <w:rPr>
          <w:rStyle w:val="StyleUnderline"/>
        </w:rPr>
      </w:pPr>
      <w:r w:rsidRPr="001140E1">
        <w:rPr>
          <w:rStyle w:val="StyleUnderline"/>
        </w:rPr>
        <w:t xml:space="preserve">Right now these artificially intelligent machines are pretty cute and innocent, but as they are given more power in society, </w:t>
      </w:r>
      <w:r w:rsidRPr="003B195A">
        <w:rPr>
          <w:rStyle w:val="StyleUnderline"/>
          <w:highlight w:val="green"/>
        </w:rPr>
        <w:t>these machines may not take long to spiral out of control.</w:t>
      </w:r>
    </w:p>
    <w:p w14:paraId="0CD1226E" w14:textId="77777777" w:rsidR="003E7541" w:rsidRPr="00037282" w:rsidRDefault="003E7541" w:rsidP="003E7541">
      <w:pPr>
        <w:rPr>
          <w:sz w:val="14"/>
        </w:rPr>
      </w:pPr>
      <w:r w:rsidRPr="00037282">
        <w:rPr>
          <w:sz w:val="14"/>
        </w:rPr>
        <w:t xml:space="preserve"> </w:t>
      </w:r>
    </w:p>
    <w:p w14:paraId="4E229C2B" w14:textId="77777777" w:rsidR="003E7541" w:rsidRPr="00037282" w:rsidRDefault="003E7541" w:rsidP="003E7541">
      <w:pPr>
        <w:rPr>
          <w:sz w:val="14"/>
        </w:rPr>
      </w:pPr>
      <w:r w:rsidRPr="001140E1">
        <w:rPr>
          <w:rStyle w:val="StyleUnderline"/>
        </w:rPr>
        <w:t>In the beginning, the glitches will be small but eventful.</w:t>
      </w:r>
      <w:r w:rsidRPr="00037282">
        <w:rPr>
          <w:sz w:val="14"/>
        </w:rPr>
        <w:t xml:space="preserve"> Maybe a rogue computer momentarily derails the stock market, causing billions in damage. Or a driverless car freezes on the highway because a software update goes awry.</w:t>
      </w:r>
    </w:p>
    <w:p w14:paraId="20CDFF08" w14:textId="77777777" w:rsidR="003E7541" w:rsidRPr="00037282" w:rsidRDefault="003E7541" w:rsidP="003E7541">
      <w:pPr>
        <w:rPr>
          <w:sz w:val="14"/>
        </w:rPr>
      </w:pPr>
      <w:r w:rsidRPr="001140E1">
        <w:rPr>
          <w:rStyle w:val="StyleUnderline"/>
        </w:rPr>
        <w:t xml:space="preserve">But the </w:t>
      </w:r>
      <w:r w:rsidRPr="003B195A">
        <w:rPr>
          <w:rStyle w:val="StyleUnderline"/>
          <w:highlight w:val="green"/>
        </w:rPr>
        <w:t>upheavals</w:t>
      </w:r>
      <w:r w:rsidRPr="001140E1">
        <w:rPr>
          <w:rStyle w:val="StyleUnderline"/>
        </w:rPr>
        <w:t xml:space="preserve"> can </w:t>
      </w:r>
      <w:r w:rsidRPr="003B195A">
        <w:rPr>
          <w:rStyle w:val="StyleUnderline"/>
          <w:highlight w:val="green"/>
        </w:rPr>
        <w:t>escalate quickly and become</w:t>
      </w:r>
      <w:r w:rsidRPr="001140E1">
        <w:rPr>
          <w:rStyle w:val="StyleUnderline"/>
        </w:rPr>
        <w:t xml:space="preserve"> scarier and even </w:t>
      </w:r>
      <w:r w:rsidRPr="003B195A">
        <w:rPr>
          <w:rStyle w:val="StyleUnderline"/>
          <w:highlight w:val="green"/>
        </w:rPr>
        <w:t>cataclysmic</w:t>
      </w:r>
      <w:r w:rsidRPr="001140E1">
        <w:rPr>
          <w:rStyle w:val="StyleUnderline"/>
        </w:rPr>
        <w:t>. Imagine how a medical robot, originally programmed to rid cancer, could conclude that the best way to obliterate cancer is to exterminate humans</w:t>
      </w:r>
      <w:r w:rsidRPr="00037282">
        <w:rPr>
          <w:sz w:val="14"/>
        </w:rPr>
        <w:t xml:space="preserve"> who are genetically </w:t>
      </w:r>
      <w:r w:rsidRPr="001140E1">
        <w:rPr>
          <w:rStyle w:val="StyleUnderline"/>
        </w:rPr>
        <w:t>prone to the disease</w:t>
      </w:r>
      <w:r w:rsidRPr="00037282">
        <w:rPr>
          <w:sz w:val="14"/>
        </w:rPr>
        <w:t>.</w:t>
      </w:r>
    </w:p>
    <w:p w14:paraId="19BD8E7B" w14:textId="77777777" w:rsidR="003E7541" w:rsidRPr="001140E1" w:rsidRDefault="003E7541" w:rsidP="003E7541">
      <w:pPr>
        <w:rPr>
          <w:rStyle w:val="Emphasis"/>
        </w:rPr>
      </w:pPr>
      <w:r w:rsidRPr="001140E1">
        <w:rPr>
          <w:rStyle w:val="StyleUnderline"/>
          <w:rFonts w:eastAsiaTheme="majorEastAsia"/>
        </w:rPr>
        <w:t>Nick Bostrom</w:t>
      </w:r>
      <w:r w:rsidRPr="001140E1">
        <w:rPr>
          <w:rStyle w:val="StyleUnderline"/>
        </w:rPr>
        <w:t xml:space="preserve">, </w:t>
      </w:r>
      <w:r w:rsidRPr="00037282">
        <w:rPr>
          <w:sz w:val="14"/>
        </w:rPr>
        <w:t xml:space="preserve">author of the book “Superintelligence,” </w:t>
      </w:r>
      <w:r w:rsidRPr="001140E1">
        <w:rPr>
          <w:rStyle w:val="StyleUnderline"/>
        </w:rPr>
        <w:t>lays out a number of </w:t>
      </w:r>
      <w:r w:rsidRPr="001140E1">
        <w:rPr>
          <w:rStyle w:val="StyleUnderline"/>
          <w:rFonts w:eastAsiaTheme="majorEastAsia"/>
        </w:rPr>
        <w:t>petrifying doomsday settings</w:t>
      </w:r>
      <w:r w:rsidRPr="001140E1">
        <w:rPr>
          <w:rStyle w:val="StyleUnderline"/>
        </w:rPr>
        <w:t>.</w:t>
      </w:r>
      <w:r w:rsidRPr="00037282">
        <w:rPr>
          <w:sz w:val="14"/>
        </w:rPr>
        <w:t xml:space="preserve"> One envisions self-replicating nanobots, which are microscopic robots designed to make copies of themselves. In a positive situation, these bots could fight diseases in the human body or eat radioactive material on the planet. But, </w:t>
      </w:r>
      <w:r w:rsidRPr="001140E1">
        <w:rPr>
          <w:rStyle w:val="StyleUnderline"/>
        </w:rPr>
        <w:t xml:space="preserve">Mr. Bostrom says, a </w:t>
      </w:r>
      <w:r w:rsidRPr="001140E1">
        <w:rPr>
          <w:rStyle w:val="Emphasis"/>
        </w:rPr>
        <w:t xml:space="preserve">“person of malicious intent in possession of </w:t>
      </w:r>
      <w:r w:rsidRPr="003B195A">
        <w:rPr>
          <w:rStyle w:val="Emphasis"/>
          <w:highlight w:val="green"/>
        </w:rPr>
        <w:t>this technology might</w:t>
      </w:r>
      <w:r w:rsidRPr="001140E1">
        <w:rPr>
          <w:rStyle w:val="Emphasis"/>
        </w:rPr>
        <w:t xml:space="preserve"> </w:t>
      </w:r>
      <w:r w:rsidRPr="003B195A">
        <w:rPr>
          <w:rStyle w:val="Emphasis"/>
          <w:highlight w:val="green"/>
        </w:rPr>
        <w:t>cause</w:t>
      </w:r>
      <w:r w:rsidRPr="001140E1">
        <w:rPr>
          <w:rStyle w:val="Emphasis"/>
        </w:rPr>
        <w:t xml:space="preserve"> the </w:t>
      </w:r>
      <w:r w:rsidRPr="003B195A">
        <w:rPr>
          <w:rStyle w:val="Emphasis"/>
          <w:highlight w:val="green"/>
        </w:rPr>
        <w:t>extinction</w:t>
      </w:r>
      <w:r w:rsidRPr="001140E1">
        <w:rPr>
          <w:rStyle w:val="Emphasis"/>
        </w:rPr>
        <w:t xml:space="preserve"> of intelligent life on Earth.”</w:t>
      </w:r>
    </w:p>
    <w:p w14:paraId="180FBD7B" w14:textId="77777777" w:rsidR="003E7541" w:rsidRPr="001140E1" w:rsidRDefault="003E7541" w:rsidP="003E7541">
      <w:pPr>
        <w:rPr>
          <w:rStyle w:val="StyleUnderline"/>
        </w:rPr>
      </w:pPr>
      <w:r w:rsidRPr="00037282">
        <w:rPr>
          <w:sz w:val="14"/>
        </w:rPr>
        <w:t>Artificial-intelligence proponents argue that these things would never happen and that programmers are going to </w:t>
      </w:r>
      <w:r w:rsidRPr="00037282">
        <w:rPr>
          <w:rFonts w:eastAsiaTheme="majorEastAsia"/>
          <w:sz w:val="14"/>
        </w:rPr>
        <w:t>build safeguards</w:t>
      </w:r>
      <w:r w:rsidRPr="00037282">
        <w:rPr>
          <w:sz w:val="14"/>
        </w:rPr>
        <w:t xml:space="preserve">. But let’s be realistic: </w:t>
      </w:r>
      <w:r w:rsidRPr="001140E1">
        <w:rPr>
          <w:rStyle w:val="StyleUnderline"/>
        </w:rPr>
        <w:t>It took nearly a half-century for programmers to stop computers from crashing every time you wanted to check your email. What makes them think they can manage armies of quasi-intelligent robots?</w:t>
      </w:r>
    </w:p>
    <w:p w14:paraId="2EE4E563" w14:textId="77777777" w:rsidR="003E7541" w:rsidRPr="00037282" w:rsidRDefault="003E7541" w:rsidP="003E7541">
      <w:pPr>
        <w:rPr>
          <w:sz w:val="14"/>
        </w:rPr>
      </w:pPr>
      <w:r w:rsidRPr="00037282">
        <w:rPr>
          <w:sz w:val="14"/>
        </w:rPr>
        <w:t xml:space="preserve">I’m not alone in my fear. Silicon Valley’s resident futurist, </w:t>
      </w:r>
      <w:r w:rsidRPr="001140E1">
        <w:rPr>
          <w:rStyle w:val="Emphasis"/>
        </w:rPr>
        <w:t xml:space="preserve">Elon Musk, recently said </w:t>
      </w:r>
      <w:r w:rsidRPr="003B195A">
        <w:rPr>
          <w:rStyle w:val="Emphasis"/>
          <w:highlight w:val="green"/>
        </w:rPr>
        <w:t>artificial intelligence is “potentially more dangerous than nukes</w:t>
      </w:r>
      <w:r w:rsidRPr="001140E1">
        <w:rPr>
          <w:rStyle w:val="Emphasis"/>
        </w:rPr>
        <w:t xml:space="preserve">.” </w:t>
      </w:r>
      <w:r w:rsidRPr="00037282">
        <w:rPr>
          <w:sz w:val="14"/>
        </w:rPr>
        <w:t xml:space="preserve">And </w:t>
      </w:r>
      <w:r w:rsidRPr="001140E1">
        <w:rPr>
          <w:rStyle w:val="Emphasis"/>
        </w:rPr>
        <w:t xml:space="preserve">Stephen Hawking, one of the smartest people on earth, wrote that successful </w:t>
      </w:r>
      <w:r w:rsidRPr="003B195A">
        <w:rPr>
          <w:rStyle w:val="Emphasis"/>
          <w:highlight w:val="green"/>
        </w:rPr>
        <w:t>A. I. “would be the biggest event in human history. Unfortunately, it might also be the last.”</w:t>
      </w:r>
      <w:r w:rsidRPr="00037282">
        <w:rPr>
          <w:sz w:val="14"/>
        </w:rPr>
        <w:t xml:space="preserve"> There is a long list of computer experts and </w:t>
      </w:r>
      <w:r w:rsidRPr="00037282">
        <w:rPr>
          <w:rFonts w:eastAsiaTheme="majorEastAsia"/>
          <w:sz w:val="14"/>
        </w:rPr>
        <w:t>science fiction writers</w:t>
      </w:r>
      <w:r w:rsidRPr="00037282">
        <w:rPr>
          <w:sz w:val="14"/>
        </w:rPr>
        <w:t> also fearful of a rogue robot-infested future.</w:t>
      </w:r>
    </w:p>
    <w:p w14:paraId="1E40C84E" w14:textId="77777777" w:rsidR="003E7541" w:rsidRPr="00037282" w:rsidRDefault="003E7541" w:rsidP="003E7541">
      <w:pPr>
        <w:rPr>
          <w:sz w:val="14"/>
        </w:rPr>
      </w:pPr>
      <w:r w:rsidRPr="00037282">
        <w:rPr>
          <w:sz w:val="14"/>
        </w:rPr>
        <w:t xml:space="preserve">Two main problems with artificial intelligence lead people like Mr. Musk and Mr. Hawking to worry. The first, more near-future fear, is that we are starting to create machines that can make decisions like humans, but </w:t>
      </w:r>
      <w:r w:rsidRPr="001140E1">
        <w:rPr>
          <w:rStyle w:val="StyleUnderline"/>
        </w:rPr>
        <w:t xml:space="preserve">these </w:t>
      </w:r>
      <w:r w:rsidRPr="003B195A">
        <w:rPr>
          <w:rStyle w:val="StyleUnderline"/>
          <w:highlight w:val="green"/>
        </w:rPr>
        <w:t>machines </w:t>
      </w:r>
      <w:hyperlink r:id="rId23" w:tgtFrame="_blank" w:history="1">
        <w:r w:rsidRPr="003B195A">
          <w:rPr>
            <w:rStyle w:val="StyleUnderline"/>
            <w:rFonts w:eastAsiaTheme="majorEastAsia"/>
            <w:highlight w:val="green"/>
          </w:rPr>
          <w:t>don’t have morality</w:t>
        </w:r>
      </w:hyperlink>
      <w:r w:rsidRPr="003B195A">
        <w:rPr>
          <w:rStyle w:val="StyleUnderline"/>
          <w:highlight w:val="green"/>
        </w:rPr>
        <w:t> and</w:t>
      </w:r>
      <w:r w:rsidRPr="001140E1">
        <w:rPr>
          <w:rStyle w:val="StyleUnderline"/>
        </w:rPr>
        <w:t xml:space="preserve"> likely </w:t>
      </w:r>
      <w:r w:rsidRPr="003B195A">
        <w:rPr>
          <w:rStyle w:val="StyleUnderline"/>
          <w:highlight w:val="green"/>
        </w:rPr>
        <w:t>never will</w:t>
      </w:r>
      <w:r w:rsidRPr="001140E1">
        <w:rPr>
          <w:rStyle w:val="StyleUnderline"/>
        </w:rPr>
        <w:t>.</w:t>
      </w:r>
    </w:p>
    <w:p w14:paraId="36511ACC" w14:textId="77777777" w:rsidR="003E7541" w:rsidRPr="001140E1" w:rsidRDefault="003E7541" w:rsidP="003E7541">
      <w:pPr>
        <w:rPr>
          <w:rStyle w:val="StyleUnderline"/>
        </w:rPr>
      </w:pPr>
      <w:r w:rsidRPr="00037282">
        <w:rPr>
          <w:sz w:val="14"/>
        </w:rPr>
        <w:t xml:space="preserve">The second, which is a longer way off, is that once </w:t>
      </w:r>
      <w:r w:rsidRPr="001140E1">
        <w:rPr>
          <w:rStyle w:val="StyleUnderline"/>
        </w:rPr>
        <w:t xml:space="preserve">we build </w:t>
      </w:r>
      <w:r w:rsidRPr="003B195A">
        <w:rPr>
          <w:rStyle w:val="StyleUnderline"/>
          <w:highlight w:val="green"/>
        </w:rPr>
        <w:t>systems that are as intelligent as humans,</w:t>
      </w:r>
      <w:r w:rsidRPr="001140E1">
        <w:rPr>
          <w:rStyle w:val="StyleUnderline"/>
        </w:rPr>
        <w:t xml:space="preserve"> these intelligent machines </w:t>
      </w:r>
      <w:r w:rsidRPr="003B195A">
        <w:rPr>
          <w:rStyle w:val="StyleUnderline"/>
          <w:highlight w:val="green"/>
        </w:rPr>
        <w:t>will be able to build smarter machines,</w:t>
      </w:r>
      <w:r w:rsidRPr="001140E1">
        <w:rPr>
          <w:rStyle w:val="StyleUnderline"/>
        </w:rPr>
        <w:t xml:space="preserve"> often referred to as superintelligence. </w:t>
      </w:r>
      <w:r w:rsidRPr="00037282">
        <w:rPr>
          <w:sz w:val="14"/>
        </w:rPr>
        <w:t xml:space="preserve">That, experts say, is when things could really spiral out of control as the rate of growth and expansion of machines would increase exponentially. </w:t>
      </w:r>
      <w:r w:rsidRPr="003B195A">
        <w:rPr>
          <w:rStyle w:val="StyleUnderline"/>
          <w:highlight w:val="green"/>
        </w:rPr>
        <w:t>We can’t build safeguards into something that we haven’t built ourselves.</w:t>
      </w:r>
    </w:p>
    <w:p w14:paraId="607DE25E" w14:textId="77777777" w:rsidR="003E7541" w:rsidRPr="00037282" w:rsidRDefault="003E7541" w:rsidP="003E7541">
      <w:pPr>
        <w:rPr>
          <w:rStyle w:val="StyleUnderline"/>
        </w:rPr>
      </w:pPr>
      <w:r w:rsidRPr="00037282">
        <w:rPr>
          <w:rStyle w:val="StyleUnderline"/>
        </w:rPr>
        <w:t>“</w:t>
      </w:r>
      <w:r w:rsidRPr="003B195A">
        <w:rPr>
          <w:rStyle w:val="StyleUnderline"/>
          <w:highlight w:val="green"/>
        </w:rPr>
        <w:t>We humans steer the future</w:t>
      </w:r>
      <w:r w:rsidRPr="00037282">
        <w:rPr>
          <w:rStyle w:val="StyleUnderline"/>
        </w:rPr>
        <w:t xml:space="preserve"> not because we’re the strongest beings on the planet, or the fastest, but </w:t>
      </w:r>
      <w:r w:rsidRPr="003B195A">
        <w:rPr>
          <w:rStyle w:val="StyleUnderline"/>
          <w:highlight w:val="green"/>
        </w:rPr>
        <w:t>because we are the smartest</w:t>
      </w:r>
      <w:r w:rsidRPr="003B195A">
        <w:rPr>
          <w:sz w:val="14"/>
          <w:highlight w:val="green"/>
        </w:rPr>
        <w:t>,</w:t>
      </w:r>
      <w:r w:rsidRPr="00037282">
        <w:rPr>
          <w:sz w:val="14"/>
        </w:rPr>
        <w:t>” said </w:t>
      </w:r>
      <w:r w:rsidRPr="00037282">
        <w:rPr>
          <w:rFonts w:eastAsiaTheme="majorEastAsia"/>
          <w:sz w:val="14"/>
        </w:rPr>
        <w:t>James Barrat</w:t>
      </w:r>
      <w:r w:rsidRPr="00037282">
        <w:rPr>
          <w:sz w:val="14"/>
        </w:rPr>
        <w:t xml:space="preserve">, author of “Our Final Invention: Artificial Intelligence and the End of the Human Era.” </w:t>
      </w:r>
      <w:r w:rsidRPr="00037282">
        <w:rPr>
          <w:rStyle w:val="StyleUnderline"/>
        </w:rPr>
        <w:t xml:space="preserve">“So </w:t>
      </w:r>
      <w:r w:rsidRPr="003B195A">
        <w:rPr>
          <w:rStyle w:val="StyleUnderline"/>
          <w:highlight w:val="green"/>
        </w:rPr>
        <w:t xml:space="preserve">when there is something smarter than us </w:t>
      </w:r>
      <w:r w:rsidRPr="00037282">
        <w:rPr>
          <w:rStyle w:val="StyleUnderline"/>
        </w:rPr>
        <w:t xml:space="preserve">on the planet, </w:t>
      </w:r>
      <w:r w:rsidRPr="003B195A">
        <w:rPr>
          <w:rStyle w:val="StyleUnderline"/>
          <w:highlight w:val="green"/>
        </w:rPr>
        <w:t>it will rule over us</w:t>
      </w:r>
      <w:r w:rsidRPr="00037282">
        <w:rPr>
          <w:rStyle w:val="StyleUnderline"/>
        </w:rPr>
        <w:t xml:space="preserve"> on the planet.”</w:t>
      </w:r>
    </w:p>
    <w:p w14:paraId="58621D51" w14:textId="77777777" w:rsidR="003E7541" w:rsidRPr="00037282" w:rsidRDefault="003E7541" w:rsidP="003E7541">
      <w:pPr>
        <w:rPr>
          <w:rStyle w:val="StyleUnderline"/>
        </w:rPr>
      </w:pPr>
      <w:r w:rsidRPr="00037282">
        <w:rPr>
          <w:sz w:val="14"/>
        </w:rPr>
        <w:t xml:space="preserve">What makes it harder to comprehend is that </w:t>
      </w:r>
      <w:r w:rsidRPr="00037282">
        <w:rPr>
          <w:rStyle w:val="StyleUnderline"/>
        </w:rPr>
        <w:t>we </w:t>
      </w:r>
      <w:r w:rsidRPr="00037282">
        <w:rPr>
          <w:rStyle w:val="StyleUnderline"/>
          <w:rFonts w:eastAsiaTheme="majorEastAsia"/>
        </w:rPr>
        <w:t>don’t actually know</w:t>
      </w:r>
      <w:r w:rsidRPr="00037282">
        <w:rPr>
          <w:rStyle w:val="StyleUnderline"/>
        </w:rPr>
        <w:t> what superintelligent machines will look or act like</w:t>
      </w:r>
      <w:r w:rsidRPr="00037282">
        <w:rPr>
          <w:sz w:val="14"/>
        </w:rPr>
        <w:t xml:space="preserve">. “Can a submarine swim? Yes, but it doesn’t swim like a fish,” Mr. Barrat said. “Does an airplane fly? Yes, but not like a bird. </w:t>
      </w:r>
      <w:r w:rsidRPr="003B195A">
        <w:rPr>
          <w:rStyle w:val="StyleUnderline"/>
          <w:highlight w:val="green"/>
        </w:rPr>
        <w:t>A</w:t>
      </w:r>
      <w:r w:rsidRPr="00037282">
        <w:rPr>
          <w:rStyle w:val="StyleUnderline"/>
        </w:rPr>
        <w:t xml:space="preserve">rtificial </w:t>
      </w:r>
      <w:r w:rsidRPr="003B195A">
        <w:rPr>
          <w:rStyle w:val="StyleUnderline"/>
          <w:highlight w:val="green"/>
        </w:rPr>
        <w:t>i</w:t>
      </w:r>
      <w:r w:rsidRPr="00037282">
        <w:rPr>
          <w:rStyle w:val="StyleUnderline"/>
        </w:rPr>
        <w:t xml:space="preserve">ntelligence won’t be like us, but it </w:t>
      </w:r>
      <w:r w:rsidRPr="003B195A">
        <w:rPr>
          <w:rStyle w:val="StyleUnderline"/>
          <w:highlight w:val="green"/>
        </w:rPr>
        <w:t>will be the ultimate intellectual version of us.”</w:t>
      </w:r>
    </w:p>
    <w:p w14:paraId="470B9F37" w14:textId="77777777" w:rsidR="003E7541" w:rsidRPr="00037282" w:rsidRDefault="003E7541" w:rsidP="003E7541">
      <w:pPr>
        <w:rPr>
          <w:rStyle w:val="StyleUnderline"/>
        </w:rPr>
      </w:pPr>
      <w:r w:rsidRPr="00037282">
        <w:rPr>
          <w:sz w:val="14"/>
        </w:rPr>
        <w:t xml:space="preserve">Perhaps the scariest setting is how these technologies will be used by the military. </w:t>
      </w:r>
      <w:r w:rsidRPr="00037282">
        <w:rPr>
          <w:rStyle w:val="StyleUnderline"/>
        </w:rPr>
        <w:t>It’s not hard to imagine countries engaged in an arms race to build </w:t>
      </w:r>
      <w:r w:rsidRPr="00037282">
        <w:rPr>
          <w:rStyle w:val="StyleUnderline"/>
          <w:rFonts w:eastAsiaTheme="majorEastAsia"/>
        </w:rPr>
        <w:t>machines that can kill</w:t>
      </w:r>
      <w:r w:rsidRPr="00037282">
        <w:rPr>
          <w:rStyle w:val="StyleUnderline"/>
        </w:rPr>
        <w:t>.</w:t>
      </w:r>
    </w:p>
    <w:p w14:paraId="23E7E550" w14:textId="77777777" w:rsidR="003E7541" w:rsidRPr="00037282" w:rsidRDefault="003E7541" w:rsidP="003E7541">
      <w:pPr>
        <w:rPr>
          <w:sz w:val="14"/>
        </w:rPr>
      </w:pPr>
      <w:r w:rsidRPr="00037282">
        <w:rPr>
          <w:rFonts w:eastAsiaTheme="majorEastAsia"/>
          <w:sz w:val="14"/>
        </w:rPr>
        <w:t>Bonnie Docherty</w:t>
      </w:r>
      <w:r w:rsidRPr="00037282">
        <w:rPr>
          <w:sz w:val="14"/>
        </w:rPr>
        <w:t>, a lecturer on law at Harvard University and a senior researcher at Human Rights Watch, said that the race to build autonomous weapons with artificial intelligence — which is already underway — is reminiscent of the early days of the race to build nuclear weapons, and that treaties should be put in place now before we get to a point where machines are killing people on the battlefield.</w:t>
      </w:r>
    </w:p>
    <w:p w14:paraId="1254E9DC" w14:textId="77777777" w:rsidR="003E7541" w:rsidRPr="00037282" w:rsidRDefault="003E7541" w:rsidP="003E7541">
      <w:pPr>
        <w:rPr>
          <w:rStyle w:val="StyleUnderline"/>
        </w:rPr>
      </w:pPr>
      <w:r w:rsidRPr="00037282">
        <w:rPr>
          <w:sz w:val="14"/>
        </w:rPr>
        <w:t>“</w:t>
      </w:r>
      <w:r w:rsidRPr="003B195A">
        <w:rPr>
          <w:rStyle w:val="StyleUnderline"/>
          <w:highlight w:val="green"/>
        </w:rPr>
        <w:t>If this type of technology</w:t>
      </w:r>
      <w:r w:rsidRPr="00037282">
        <w:rPr>
          <w:rStyle w:val="StyleUnderline"/>
        </w:rPr>
        <w:t xml:space="preserve"> is not stopped now, it </w:t>
      </w:r>
      <w:r w:rsidRPr="003B195A">
        <w:rPr>
          <w:rStyle w:val="StyleUnderline"/>
          <w:highlight w:val="green"/>
        </w:rPr>
        <w:t>will lead to</w:t>
      </w:r>
      <w:r w:rsidRPr="00037282">
        <w:rPr>
          <w:rStyle w:val="StyleUnderline"/>
        </w:rPr>
        <w:t xml:space="preserve"> an </w:t>
      </w:r>
      <w:r w:rsidRPr="003B195A">
        <w:rPr>
          <w:rStyle w:val="StyleUnderline"/>
          <w:highlight w:val="green"/>
        </w:rPr>
        <w:t>arms race,</w:t>
      </w:r>
      <w:r w:rsidRPr="00037282">
        <w:rPr>
          <w:rStyle w:val="StyleUnderline"/>
        </w:rPr>
        <w:t>”</w:t>
      </w:r>
      <w:r w:rsidRPr="00037282">
        <w:rPr>
          <w:sz w:val="14"/>
        </w:rPr>
        <w:t xml:space="preserve"> said Ms. Docherty, who has written several reports on the dangers of killer robots. </w:t>
      </w:r>
      <w:r w:rsidRPr="00037282">
        <w:rPr>
          <w:rStyle w:val="StyleUnderline"/>
        </w:rPr>
        <w:t xml:space="preserve">“If one state develops it, then another state will develop it. And </w:t>
      </w:r>
      <w:r w:rsidRPr="003B195A">
        <w:rPr>
          <w:rStyle w:val="StyleUnderline"/>
          <w:highlight w:val="green"/>
        </w:rPr>
        <w:t xml:space="preserve">machines </w:t>
      </w:r>
      <w:r w:rsidRPr="00037282">
        <w:rPr>
          <w:rStyle w:val="StyleUnderline"/>
        </w:rPr>
        <w:t xml:space="preserve">that lack morality and mortally </w:t>
      </w:r>
      <w:r w:rsidRPr="003B195A">
        <w:rPr>
          <w:rStyle w:val="StyleUnderline"/>
          <w:highlight w:val="green"/>
        </w:rPr>
        <w:t>should not be given power to kill.”</w:t>
      </w:r>
    </w:p>
    <w:p w14:paraId="5E9C4E73" w14:textId="77777777" w:rsidR="003E7541" w:rsidRPr="00037282" w:rsidRDefault="003E7541" w:rsidP="003E7541">
      <w:pPr>
        <w:rPr>
          <w:sz w:val="14"/>
        </w:rPr>
      </w:pPr>
      <w:r w:rsidRPr="00037282">
        <w:rPr>
          <w:sz w:val="14"/>
        </w:rPr>
        <w:t xml:space="preserve">So how do we ensure that all these doomsday situations don’t come to fruition? </w:t>
      </w:r>
      <w:r w:rsidRPr="00037282">
        <w:rPr>
          <w:rStyle w:val="StyleUnderline"/>
        </w:rPr>
        <w:t xml:space="preserve">In some instances, </w:t>
      </w:r>
      <w:r w:rsidRPr="003B195A">
        <w:rPr>
          <w:rStyle w:val="StyleUnderline"/>
          <w:highlight w:val="green"/>
        </w:rPr>
        <w:t>we</w:t>
      </w:r>
      <w:r w:rsidRPr="00037282">
        <w:rPr>
          <w:rStyle w:val="StyleUnderline"/>
        </w:rPr>
        <w:t xml:space="preserve"> likely </w:t>
      </w:r>
      <w:r w:rsidRPr="003B195A">
        <w:rPr>
          <w:rStyle w:val="StyleUnderline"/>
          <w:highlight w:val="green"/>
        </w:rPr>
        <w:t>won’t be able to stop them</w:t>
      </w:r>
      <w:r w:rsidRPr="00037282">
        <w:rPr>
          <w:rStyle w:val="StyleUnderline"/>
        </w:rPr>
        <w:t>.</w:t>
      </w:r>
    </w:p>
    <w:p w14:paraId="2D7A6E17" w14:textId="77777777" w:rsidR="003E7541" w:rsidRPr="00037282" w:rsidRDefault="003E7541" w:rsidP="003E7541">
      <w:pPr>
        <w:rPr>
          <w:sz w:val="14"/>
        </w:rPr>
      </w:pPr>
      <w:r w:rsidRPr="00037282">
        <w:rPr>
          <w:sz w:val="14"/>
        </w:rPr>
        <w:t>But we can hinder some of the potential chaos by following the lead of Google. Earlier this year when </w:t>
      </w:r>
      <w:r w:rsidRPr="00037282">
        <w:rPr>
          <w:rFonts w:eastAsiaTheme="majorEastAsia"/>
          <w:sz w:val="14"/>
        </w:rPr>
        <w:t>the search-engine giant acquired DeepMind</w:t>
      </w:r>
      <w:r w:rsidRPr="00037282">
        <w:rPr>
          <w:sz w:val="14"/>
        </w:rPr>
        <w:t>, a neuroscience-inspired, artificial intelligence company based in London, the two companies put together an artificial intelligence safety and ethics board that aims to ensure these technologies are developed safely.</w:t>
      </w:r>
    </w:p>
    <w:p w14:paraId="4CDE39CD" w14:textId="77777777" w:rsidR="003E7541" w:rsidRPr="00037282" w:rsidRDefault="003E7541" w:rsidP="003E7541">
      <w:pPr>
        <w:rPr>
          <w:sz w:val="14"/>
        </w:rPr>
      </w:pPr>
      <w:r w:rsidRPr="00037282">
        <w:rPr>
          <w:sz w:val="14"/>
        </w:rPr>
        <w:t>Demis Hassabis, founder and chief executive of DeepMind, said in a video interview that anyone building artificial intelligence, including governments and companies, should do the same thing. “They should definitely be thinking about the </w:t>
      </w:r>
      <w:r w:rsidRPr="00037282">
        <w:rPr>
          <w:rFonts w:eastAsiaTheme="majorEastAsia"/>
          <w:sz w:val="14"/>
        </w:rPr>
        <w:t>ethical consequences</w:t>
      </w:r>
      <w:r w:rsidRPr="00037282">
        <w:rPr>
          <w:sz w:val="14"/>
        </w:rPr>
        <w:t> of what they do,” Dr. Hassabis said. “Way ahead of time.”</w:t>
      </w:r>
    </w:p>
    <w:p w14:paraId="4A082C59" w14:textId="77777777" w:rsidR="003E7541" w:rsidRDefault="003E7541" w:rsidP="00A80786"/>
    <w:p w14:paraId="1241E4AE" w14:textId="0632C4D2" w:rsidR="00403852" w:rsidRPr="00D34ADF" w:rsidRDefault="00403852" w:rsidP="00403852">
      <w:pPr>
        <w:pStyle w:val="Heading4"/>
        <w:numPr>
          <w:ilvl w:val="0"/>
          <w:numId w:val="13"/>
        </w:numPr>
        <w:rPr>
          <w:rFonts w:cs="Calibri"/>
        </w:rPr>
      </w:pPr>
      <w:r>
        <w:rPr>
          <w:rFonts w:cs="Calibri"/>
        </w:rPr>
        <w:t>No water wars - d</w:t>
      </w:r>
      <w:r w:rsidRPr="00D34ADF">
        <w:rPr>
          <w:rFonts w:cs="Calibri"/>
        </w:rPr>
        <w:t>rought diplomacy solves</w:t>
      </w:r>
    </w:p>
    <w:p w14:paraId="04EEA76E" w14:textId="77777777" w:rsidR="00403852" w:rsidRPr="00D34ADF" w:rsidRDefault="00403852" w:rsidP="00403852">
      <w:pPr>
        <w:rPr>
          <w:rStyle w:val="Style13ptBold"/>
          <w:b w:val="0"/>
          <w:bCs/>
        </w:rPr>
      </w:pPr>
      <w:r w:rsidRPr="00D34ADF">
        <w:rPr>
          <w:rStyle w:val="Style13ptBold"/>
        </w:rPr>
        <w:t xml:space="preserve">AFP 8/31 </w:t>
      </w:r>
      <w:r w:rsidRPr="00D34ADF">
        <w:rPr>
          <w:rStyle w:val="Style13ptBold"/>
          <w:b w:val="0"/>
          <w:bCs/>
          <w:sz w:val="16"/>
          <w:szCs w:val="16"/>
        </w:rPr>
        <w:t>[(</w:t>
      </w:r>
      <w:r w:rsidRPr="00D34ADF">
        <w:rPr>
          <w:bCs/>
          <w:szCs w:val="16"/>
        </w:rPr>
        <w:t xml:space="preserve">Agence France-Presse, international news agency headquartered in Paris, world's oldest news agency) </w:t>
      </w:r>
      <w:r w:rsidRPr="00D34ADF">
        <w:rPr>
          <w:rStyle w:val="Style13ptBold"/>
          <w:b w:val="0"/>
          <w:bCs/>
          <w:sz w:val="16"/>
          <w:szCs w:val="16"/>
        </w:rPr>
        <w:t>“</w:t>
      </w:r>
      <w:r w:rsidRPr="00D34ADF">
        <w:rPr>
          <w:szCs w:val="16"/>
        </w:rPr>
        <w:t>Drought diplomacy boosts Israel-Jordan ties,” Al Jazeera, 8/31/2021] JL</w:t>
      </w:r>
    </w:p>
    <w:p w14:paraId="5299CDA0" w14:textId="77777777" w:rsidR="00403852" w:rsidRPr="00D34ADF" w:rsidRDefault="00403852" w:rsidP="00403852">
      <w:pPr>
        <w:rPr>
          <w:sz w:val="12"/>
        </w:rPr>
      </w:pPr>
      <w:r w:rsidRPr="00D34ADF">
        <w:rPr>
          <w:sz w:val="12"/>
        </w:rPr>
        <w:t xml:space="preserve">But, experts say, instead of the pressure provoking arguments, </w:t>
      </w:r>
      <w:r w:rsidRPr="00D34ADF">
        <w:rPr>
          <w:rStyle w:val="StyleUnderline"/>
          <w:highlight w:val="green"/>
        </w:rPr>
        <w:t>Israel and Jordan could be poised for</w:t>
      </w:r>
      <w:r w:rsidRPr="00D34ADF">
        <w:rPr>
          <w:rStyle w:val="StyleUnderline"/>
        </w:rPr>
        <w:t xml:space="preserve"> an </w:t>
      </w:r>
      <w:r w:rsidRPr="00D34ADF">
        <w:rPr>
          <w:rStyle w:val="Emphasis"/>
          <w:highlight w:val="green"/>
        </w:rPr>
        <w:t>unprecedented</w:t>
      </w:r>
      <w:r w:rsidRPr="00D34ADF">
        <w:rPr>
          <w:rStyle w:val="Emphasis"/>
        </w:rPr>
        <w:t xml:space="preserve"> boom in </w:t>
      </w:r>
      <w:r w:rsidRPr="00D34ADF">
        <w:rPr>
          <w:rStyle w:val="Emphasis"/>
          <w:highlight w:val="green"/>
        </w:rPr>
        <w:t>water coop</w:t>
      </w:r>
      <w:r w:rsidRPr="00D34ADF">
        <w:rPr>
          <w:rStyle w:val="Emphasis"/>
        </w:rPr>
        <w:t>eration</w:t>
      </w:r>
      <w:r w:rsidRPr="00D34ADF">
        <w:rPr>
          <w:rStyle w:val="StyleUnderline"/>
        </w:rPr>
        <w:t xml:space="preserve"> amid technological advancements and climate pressures</w:t>
      </w:r>
      <w:r w:rsidRPr="00D34ADF">
        <w:rPr>
          <w:sz w:val="12"/>
        </w:rPr>
        <w:t>.</w:t>
      </w:r>
    </w:p>
    <w:p w14:paraId="71724279" w14:textId="77777777" w:rsidR="00403852" w:rsidRPr="00D34ADF" w:rsidRDefault="00403852" w:rsidP="00403852">
      <w:pPr>
        <w:rPr>
          <w:sz w:val="12"/>
        </w:rPr>
      </w:pPr>
      <w:r w:rsidRPr="00D34ADF">
        <w:rPr>
          <w:rStyle w:val="Emphasis"/>
        </w:rPr>
        <w:t>Warnings about looming “</w:t>
      </w:r>
      <w:r w:rsidRPr="00D34ADF">
        <w:rPr>
          <w:rStyle w:val="Emphasis"/>
          <w:highlight w:val="green"/>
        </w:rPr>
        <w:t>water wars</w:t>
      </w:r>
      <w:r w:rsidRPr="00D34ADF">
        <w:rPr>
          <w:rStyle w:val="Emphasis"/>
        </w:rPr>
        <w:t xml:space="preserve">”, including in the Middle East, </w:t>
      </w:r>
      <w:r w:rsidRPr="00D34ADF">
        <w:rPr>
          <w:rStyle w:val="Emphasis"/>
          <w:highlight w:val="green"/>
        </w:rPr>
        <w:t>were</w:t>
      </w:r>
      <w:r w:rsidRPr="00D34ADF">
        <w:rPr>
          <w:rStyle w:val="Emphasis"/>
        </w:rPr>
        <w:t xml:space="preserve"> often </w:t>
      </w:r>
      <w:r w:rsidRPr="00D34ADF">
        <w:rPr>
          <w:rStyle w:val="Emphasis"/>
          <w:highlight w:val="green"/>
        </w:rPr>
        <w:t>inflated</w:t>
      </w:r>
      <w:r w:rsidRPr="00D34ADF">
        <w:rPr>
          <w:sz w:val="12"/>
        </w:rPr>
        <w:t>, said Duke University professor Erika Weinthal.</w:t>
      </w:r>
    </w:p>
    <w:p w14:paraId="476D0382" w14:textId="77777777" w:rsidR="00403852" w:rsidRPr="00D34ADF" w:rsidRDefault="00403852" w:rsidP="00403852">
      <w:pPr>
        <w:rPr>
          <w:sz w:val="12"/>
        </w:rPr>
      </w:pPr>
      <w:r w:rsidRPr="00D34ADF">
        <w:rPr>
          <w:sz w:val="12"/>
        </w:rPr>
        <w:t>“</w:t>
      </w:r>
      <w:r w:rsidRPr="00D34ADF">
        <w:rPr>
          <w:rStyle w:val="StyleUnderline"/>
          <w:highlight w:val="green"/>
        </w:rPr>
        <w:t>Water</w:t>
      </w:r>
      <w:r w:rsidRPr="00D34ADF">
        <w:rPr>
          <w:rStyle w:val="StyleUnderline"/>
        </w:rPr>
        <w:t xml:space="preserve"> is a resource that </w:t>
      </w:r>
      <w:r w:rsidRPr="00D34ADF">
        <w:rPr>
          <w:rStyle w:val="StyleUnderline"/>
          <w:highlight w:val="green"/>
        </w:rPr>
        <w:t>allows for adversaries to</w:t>
      </w:r>
      <w:r w:rsidRPr="00D34ADF">
        <w:rPr>
          <w:rStyle w:val="StyleUnderline"/>
        </w:rPr>
        <w:t xml:space="preserve"> actually find ways to </w:t>
      </w:r>
      <w:r w:rsidRPr="00D34ADF">
        <w:rPr>
          <w:rStyle w:val="StyleUnderline"/>
          <w:highlight w:val="green"/>
        </w:rPr>
        <w:t>cooperate</w:t>
      </w:r>
      <w:r w:rsidRPr="00D34ADF">
        <w:rPr>
          <w:sz w:val="12"/>
        </w:rPr>
        <w:t>,” said Weinthal, a specialist in global environmental politics, who has worked extensively on Israel-Jordan issues.</w:t>
      </w:r>
    </w:p>
    <w:p w14:paraId="3C2C6D44" w14:textId="77777777" w:rsidR="00403852" w:rsidRPr="00D34ADF" w:rsidRDefault="00403852" w:rsidP="00403852">
      <w:pPr>
        <w:rPr>
          <w:sz w:val="12"/>
        </w:rPr>
      </w:pPr>
      <w:r w:rsidRPr="00D34ADF">
        <w:rPr>
          <w:sz w:val="12"/>
        </w:rPr>
        <w:t xml:space="preserve">“If you look at the data, </w:t>
      </w:r>
      <w:r w:rsidRPr="00D34ADF">
        <w:rPr>
          <w:rStyle w:val="StyleUnderline"/>
        </w:rPr>
        <w:t>you see more cooperation over water than conflict, and where there is conflict, it is usually verbal</w:t>
      </w:r>
      <w:r w:rsidRPr="00D34ADF">
        <w:rPr>
          <w:sz w:val="12"/>
        </w:rPr>
        <w:t>.”</w:t>
      </w:r>
    </w:p>
    <w:p w14:paraId="0F6897C8" w14:textId="77777777" w:rsidR="00403852" w:rsidRPr="00D34ADF" w:rsidRDefault="00403852" w:rsidP="00403852">
      <w:pPr>
        <w:rPr>
          <w:sz w:val="12"/>
        </w:rPr>
      </w:pPr>
      <w:r w:rsidRPr="00D34ADF">
        <w:rPr>
          <w:sz w:val="12"/>
        </w:rPr>
        <w:t xml:space="preserve">Jordan is one of the world’s most water-deficient countries, suffering from extreme droughts, and </w:t>
      </w:r>
      <w:r w:rsidRPr="00D34ADF">
        <w:rPr>
          <w:rStyle w:val="Emphasis"/>
          <w:highlight w:val="green"/>
        </w:rPr>
        <w:t>water coop</w:t>
      </w:r>
      <w:r w:rsidRPr="00D34ADF">
        <w:rPr>
          <w:rStyle w:val="Emphasis"/>
        </w:rPr>
        <w:t xml:space="preserve">eration with Israel </w:t>
      </w:r>
      <w:r w:rsidRPr="00D34ADF">
        <w:rPr>
          <w:rStyle w:val="Emphasis"/>
          <w:highlight w:val="green"/>
        </w:rPr>
        <w:t>long pre-dates a 1994 peace deal</w:t>
      </w:r>
      <w:r w:rsidRPr="00D34ADF">
        <w:rPr>
          <w:sz w:val="12"/>
        </w:rPr>
        <w:t xml:space="preserve"> between the two.</w:t>
      </w:r>
    </w:p>
    <w:p w14:paraId="3A939179" w14:textId="77777777" w:rsidR="00403852" w:rsidRPr="00D34ADF" w:rsidRDefault="00403852" w:rsidP="00403852">
      <w:r w:rsidRPr="00D34ADF">
        <w:t>The issue came to prominence in 1921, when Pinhas Rutenberg, a Russian-Jewish engineer who had moved to Palestine, convinced British authorities and Hashemite royals to approve a hydropower station where the Yarmuk tributary meets the Jordan River.</w:t>
      </w:r>
    </w:p>
    <w:p w14:paraId="4A40A32D" w14:textId="77777777" w:rsidR="00403852" w:rsidRPr="00D34ADF" w:rsidRDefault="00403852" w:rsidP="00403852">
      <w:r w:rsidRPr="00D34ADF">
        <w:t>It continued after Israel’s founding in 1948, through decades when the nations were officially at war.</w:t>
      </w:r>
    </w:p>
    <w:p w14:paraId="2CC0D57B" w14:textId="77777777" w:rsidR="00403852" w:rsidRPr="00D34ADF" w:rsidRDefault="00403852" w:rsidP="00403852">
      <w:pPr>
        <w:rPr>
          <w:sz w:val="12"/>
        </w:rPr>
      </w:pPr>
      <w:r w:rsidRPr="00D34ADF">
        <w:rPr>
          <w:rStyle w:val="StyleUnderline"/>
        </w:rPr>
        <w:t>Water deals, like all bilateral ties, suffered in recent years under former Israeli prime minister Benjamin Netanyahu</w:t>
      </w:r>
      <w:r w:rsidRPr="00D34ADF">
        <w:rPr>
          <w:sz w:val="12"/>
        </w:rPr>
        <w:t>, whom critics have accused of neglecting Jordan as he pursued deeper ties with Iran’s foes in the Gulf.</w:t>
      </w:r>
    </w:p>
    <w:p w14:paraId="7CCAAB3E" w14:textId="77777777" w:rsidR="00403852" w:rsidRPr="00D34ADF" w:rsidRDefault="00403852" w:rsidP="00403852">
      <w:pPr>
        <w:rPr>
          <w:sz w:val="12"/>
        </w:rPr>
      </w:pPr>
      <w:r w:rsidRPr="00D34ADF">
        <w:rPr>
          <w:sz w:val="12"/>
        </w:rPr>
        <w:t xml:space="preserve">But </w:t>
      </w:r>
      <w:r w:rsidRPr="00D34ADF">
        <w:rPr>
          <w:rStyle w:val="StyleUnderline"/>
        </w:rPr>
        <w:t xml:space="preserve">there have been signs of progress since Prime Minister Naftali Bennett’s government took office </w:t>
      </w:r>
      <w:r w:rsidRPr="00D34ADF">
        <w:rPr>
          <w:rStyle w:val="StyleUnderline"/>
          <w:highlight w:val="green"/>
        </w:rPr>
        <w:t>in June</w:t>
      </w:r>
      <w:r w:rsidRPr="00D34ADF">
        <w:rPr>
          <w:rStyle w:val="StyleUnderline"/>
        </w:rPr>
        <w:t xml:space="preserve">, with the </w:t>
      </w:r>
      <w:r w:rsidRPr="00D34ADF">
        <w:rPr>
          <w:rStyle w:val="StyleUnderline"/>
          <w:highlight w:val="green"/>
        </w:rPr>
        <w:t>countries agre</w:t>
      </w:r>
      <w:r w:rsidRPr="00D34ADF">
        <w:rPr>
          <w:rStyle w:val="StyleUnderline"/>
        </w:rPr>
        <w:t xml:space="preserve">eing </w:t>
      </w:r>
      <w:r w:rsidRPr="00D34ADF">
        <w:rPr>
          <w:rStyle w:val="StyleUnderline"/>
          <w:highlight w:val="green"/>
        </w:rPr>
        <w:t>to their largest</w:t>
      </w:r>
      <w:r w:rsidRPr="00D34ADF">
        <w:rPr>
          <w:rStyle w:val="StyleUnderline"/>
        </w:rPr>
        <w:t xml:space="preserve">-ever water </w:t>
      </w:r>
      <w:r w:rsidRPr="00D34ADF">
        <w:rPr>
          <w:rStyle w:val="StyleUnderline"/>
          <w:highlight w:val="green"/>
        </w:rPr>
        <w:t>transaction</w:t>
      </w:r>
      <w:r w:rsidRPr="00D34ADF">
        <w:rPr>
          <w:sz w:val="12"/>
        </w:rPr>
        <w:t>.</w:t>
      </w:r>
    </w:p>
    <w:p w14:paraId="06186862" w14:textId="77777777" w:rsidR="00403852" w:rsidRPr="00D34ADF" w:rsidRDefault="00403852" w:rsidP="00403852">
      <w:pPr>
        <w:rPr>
          <w:sz w:val="12"/>
        </w:rPr>
      </w:pPr>
      <w:r w:rsidRPr="00D34ADF">
        <w:rPr>
          <w:rStyle w:val="StyleUnderline"/>
          <w:highlight w:val="green"/>
        </w:rPr>
        <w:t>New tech</w:t>
      </w:r>
      <w:r w:rsidRPr="00D34ADF">
        <w:rPr>
          <w:rStyle w:val="StyleUnderline"/>
        </w:rPr>
        <w:t xml:space="preserve">nologies reducing costs have </w:t>
      </w:r>
      <w:r w:rsidRPr="00D34ADF">
        <w:rPr>
          <w:rStyle w:val="StyleUnderline"/>
          <w:highlight w:val="green"/>
        </w:rPr>
        <w:t>made</w:t>
      </w:r>
      <w:r w:rsidRPr="00D34ADF">
        <w:rPr>
          <w:rStyle w:val="StyleUnderline"/>
        </w:rPr>
        <w:t xml:space="preserve"> seawater </w:t>
      </w:r>
      <w:r w:rsidRPr="00D34ADF">
        <w:rPr>
          <w:rStyle w:val="StyleUnderline"/>
          <w:highlight w:val="green"/>
        </w:rPr>
        <w:t>desalination</w:t>
      </w:r>
      <w:r w:rsidRPr="00D34ADF">
        <w:rPr>
          <w:rStyle w:val="StyleUnderline"/>
        </w:rPr>
        <w:t xml:space="preserve"> “a </w:t>
      </w:r>
      <w:r w:rsidRPr="00D34ADF">
        <w:rPr>
          <w:rStyle w:val="StyleUnderline"/>
          <w:highlight w:val="green"/>
        </w:rPr>
        <w:t>profitable</w:t>
      </w:r>
      <w:r w:rsidRPr="00D34ADF">
        <w:rPr>
          <w:rStyle w:val="StyleUnderline"/>
        </w:rPr>
        <w:t xml:space="preserve"> concern”, with investors from Israel, Jordan and the United Arab Emirates – which just normalised ties with the Jewish state – showing interest</w:t>
      </w:r>
      <w:r w:rsidRPr="00D34ADF">
        <w:rPr>
          <w:sz w:val="12"/>
        </w:rPr>
        <w:t>, said Gidon Bromberg, Israel director at EcoPeace Middle East.</w:t>
      </w:r>
    </w:p>
    <w:p w14:paraId="716918A4" w14:textId="77777777" w:rsidR="00403852" w:rsidRPr="00D34ADF" w:rsidRDefault="00403852" w:rsidP="00403852">
      <w:pPr>
        <w:rPr>
          <w:sz w:val="12"/>
        </w:rPr>
      </w:pPr>
      <w:r w:rsidRPr="00D34ADF">
        <w:rPr>
          <w:sz w:val="12"/>
        </w:rPr>
        <w:t xml:space="preserve">“The </w:t>
      </w:r>
      <w:r w:rsidRPr="00D34ADF">
        <w:rPr>
          <w:rStyle w:val="StyleUnderline"/>
        </w:rPr>
        <w:t>people that are going to invest in more desalination very much see the opportunities for profit</w:t>
      </w:r>
      <w:r w:rsidRPr="00D34ADF">
        <w:rPr>
          <w:sz w:val="12"/>
        </w:rPr>
        <w:t>,” Bromberg said.</w:t>
      </w:r>
    </w:p>
    <w:p w14:paraId="67E34FC0" w14:textId="77777777" w:rsidR="00403852" w:rsidRPr="00D34ADF" w:rsidRDefault="00403852" w:rsidP="00403852">
      <w:pPr>
        <w:rPr>
          <w:sz w:val="12"/>
        </w:rPr>
      </w:pPr>
      <w:r w:rsidRPr="00D34ADF">
        <w:rPr>
          <w:sz w:val="12"/>
        </w:rPr>
        <w:t xml:space="preserve">It means that </w:t>
      </w:r>
      <w:r w:rsidRPr="00D34ADF">
        <w:rPr>
          <w:rStyle w:val="StyleUnderline"/>
          <w:highlight w:val="green"/>
        </w:rPr>
        <w:t>Israel</w:t>
      </w:r>
      <w:r w:rsidRPr="00D34ADF">
        <w:rPr>
          <w:rStyle w:val="StyleUnderline"/>
        </w:rPr>
        <w:t xml:space="preserve"> – one of the world’s desalination leaders – </w:t>
      </w:r>
      <w:r w:rsidRPr="00D34ADF">
        <w:rPr>
          <w:rStyle w:val="StyleUnderline"/>
          <w:highlight w:val="green"/>
        </w:rPr>
        <w:t xml:space="preserve">can </w:t>
      </w:r>
      <w:r w:rsidRPr="00D34ADF">
        <w:rPr>
          <w:rStyle w:val="Emphasis"/>
          <w:highlight w:val="green"/>
        </w:rPr>
        <w:t>sell more</w:t>
      </w:r>
      <w:r w:rsidRPr="00D34ADF">
        <w:rPr>
          <w:rStyle w:val="Emphasis"/>
        </w:rPr>
        <w:t xml:space="preserve"> water</w:t>
      </w:r>
      <w:r w:rsidRPr="00D34ADF">
        <w:rPr>
          <w:rStyle w:val="StyleUnderline"/>
        </w:rPr>
        <w:t xml:space="preserve">, including natural freshwater from the Sea of Galilee, </w:t>
      </w:r>
      <w:r w:rsidRPr="00D34ADF">
        <w:rPr>
          <w:rStyle w:val="Emphasis"/>
        </w:rPr>
        <w:t>to Jordan</w:t>
      </w:r>
      <w:r w:rsidRPr="00D34ADF">
        <w:rPr>
          <w:rStyle w:val="StyleUnderline"/>
        </w:rPr>
        <w:t xml:space="preserve"> without threatening domestic demand</w:t>
      </w:r>
      <w:r w:rsidRPr="00D34ADF">
        <w:rPr>
          <w:sz w:val="12"/>
        </w:rPr>
        <w:t>, he said.</w:t>
      </w:r>
    </w:p>
    <w:p w14:paraId="1677627A" w14:textId="77777777" w:rsidR="00403852" w:rsidRPr="00D34ADF" w:rsidRDefault="00403852" w:rsidP="00403852">
      <w:pPr>
        <w:rPr>
          <w:sz w:val="12"/>
        </w:rPr>
      </w:pPr>
      <w:r w:rsidRPr="00D34ADF">
        <w:rPr>
          <w:sz w:val="12"/>
        </w:rPr>
        <w:t xml:space="preserve">And </w:t>
      </w:r>
      <w:r w:rsidRPr="00D34ADF">
        <w:rPr>
          <w:rStyle w:val="StyleUnderline"/>
        </w:rPr>
        <w:t>Israel has a new incentive to do so</w:t>
      </w:r>
      <w:r w:rsidRPr="00D34ADF">
        <w:rPr>
          <w:sz w:val="12"/>
        </w:rPr>
        <w:t>, because it now needs something from Jordan in return, according to analysts.</w:t>
      </w:r>
    </w:p>
    <w:p w14:paraId="7D09A11B" w14:textId="77777777" w:rsidR="00403852" w:rsidRPr="00D34ADF" w:rsidRDefault="00403852" w:rsidP="00403852">
      <w:pPr>
        <w:rPr>
          <w:sz w:val="12"/>
        </w:rPr>
      </w:pPr>
      <w:r w:rsidRPr="00D34ADF">
        <w:rPr>
          <w:rStyle w:val="StyleUnderline"/>
          <w:highlight w:val="green"/>
        </w:rPr>
        <w:t>To meet the</w:t>
      </w:r>
      <w:r w:rsidRPr="00D34ADF">
        <w:rPr>
          <w:rStyle w:val="StyleUnderline"/>
        </w:rPr>
        <w:t xml:space="preserve"> 2015 Paris climate accord commitments,</w:t>
      </w:r>
      <w:r w:rsidRPr="00D34ADF">
        <w:rPr>
          <w:sz w:val="12"/>
        </w:rPr>
        <w:t xml:space="preserve"> </w:t>
      </w:r>
      <w:r w:rsidRPr="00D34ADF">
        <w:rPr>
          <w:rStyle w:val="StyleUnderline"/>
        </w:rPr>
        <w:t xml:space="preserve">Bennett’s government has approved a </w:t>
      </w:r>
      <w:r w:rsidRPr="00D34ADF">
        <w:rPr>
          <w:rStyle w:val="StyleUnderline"/>
          <w:highlight w:val="green"/>
        </w:rPr>
        <w:t>target of reducing</w:t>
      </w:r>
      <w:r w:rsidRPr="00D34ADF">
        <w:rPr>
          <w:rStyle w:val="StyleUnderline"/>
        </w:rPr>
        <w:t xml:space="preserve"> greenhouse gas </w:t>
      </w:r>
      <w:r w:rsidRPr="00D34ADF">
        <w:rPr>
          <w:rStyle w:val="StyleUnderline"/>
          <w:highlight w:val="green"/>
        </w:rPr>
        <w:t>emissions</w:t>
      </w:r>
      <w:r w:rsidRPr="00D34ADF">
        <w:rPr>
          <w:rStyle w:val="StyleUnderline"/>
        </w:rPr>
        <w:t xml:space="preserve"> in the energy sector by at least 85 percent</w:t>
      </w:r>
      <w:r w:rsidRPr="00D34ADF">
        <w:rPr>
          <w:sz w:val="12"/>
        </w:rPr>
        <w:t xml:space="preserve">. Multiple assessments show </w:t>
      </w:r>
      <w:r w:rsidRPr="00D34ADF">
        <w:rPr>
          <w:rStyle w:val="StyleUnderline"/>
          <w:highlight w:val="green"/>
        </w:rPr>
        <w:t>Israel</w:t>
      </w:r>
      <w:r w:rsidRPr="00D34ADF">
        <w:rPr>
          <w:rStyle w:val="StyleUnderline"/>
        </w:rPr>
        <w:t xml:space="preserve"> does not have enough land to ramp up the necessary solar production, so it </w:t>
      </w:r>
      <w:r w:rsidRPr="00D34ADF">
        <w:rPr>
          <w:rStyle w:val="StyleUnderline"/>
          <w:highlight w:val="green"/>
        </w:rPr>
        <w:t>will have to buy solar power from Jordan</w:t>
      </w:r>
      <w:r w:rsidRPr="00D34ADF">
        <w:rPr>
          <w:rStyle w:val="StyleUnderline"/>
        </w:rPr>
        <w:t xml:space="preserve"> to hit its targets</w:t>
      </w:r>
      <w:r w:rsidRPr="00D34ADF">
        <w:rPr>
          <w:sz w:val="12"/>
        </w:rPr>
        <w:t>.</w:t>
      </w:r>
    </w:p>
    <w:p w14:paraId="75769140" w14:textId="77777777" w:rsidR="00403852" w:rsidRPr="00D34ADF" w:rsidRDefault="00403852" w:rsidP="00403852">
      <w:pPr>
        <w:rPr>
          <w:sz w:val="12"/>
        </w:rPr>
      </w:pPr>
      <w:r w:rsidRPr="00D34ADF">
        <w:rPr>
          <w:sz w:val="12"/>
        </w:rPr>
        <w:t xml:space="preserve">“For the very first time, </w:t>
      </w:r>
      <w:r w:rsidRPr="00D34ADF">
        <w:rPr>
          <w:rStyle w:val="StyleUnderline"/>
        </w:rPr>
        <w:t>all sides will have something to sell and something to buy</w:t>
      </w:r>
      <w:r w:rsidRPr="00D34ADF">
        <w:rPr>
          <w:sz w:val="12"/>
        </w:rPr>
        <w:t>,” said Bromberg, whose organisation works in Israel, Jordan and the occupied Palestinian territory, which is also struggling from a worsening water crisis.</w:t>
      </w:r>
    </w:p>
    <w:p w14:paraId="60AF3B9C" w14:textId="77777777" w:rsidR="00403852" w:rsidRPr="00D34ADF" w:rsidRDefault="00403852" w:rsidP="00403852">
      <w:pPr>
        <w:rPr>
          <w:sz w:val="12"/>
        </w:rPr>
      </w:pPr>
      <w:r w:rsidRPr="00D34ADF">
        <w:rPr>
          <w:rStyle w:val="StyleUnderline"/>
        </w:rPr>
        <w:t>This unprecedented alignment of interests could help repair semi-fractured diplomatic relations</w:t>
      </w:r>
      <w:r w:rsidRPr="00D34ADF">
        <w:rPr>
          <w:sz w:val="12"/>
        </w:rPr>
        <w:t>, he argued.</w:t>
      </w:r>
    </w:p>
    <w:p w14:paraId="3D8EB726" w14:textId="77777777" w:rsidR="00403852" w:rsidRDefault="00403852" w:rsidP="00403852">
      <w:pPr>
        <w:rPr>
          <w:sz w:val="12"/>
        </w:rPr>
      </w:pPr>
      <w:r w:rsidRPr="00D34ADF">
        <w:rPr>
          <w:sz w:val="12"/>
        </w:rPr>
        <w:t>“</w:t>
      </w:r>
      <w:r w:rsidRPr="00D34ADF">
        <w:rPr>
          <w:rStyle w:val="StyleUnderline"/>
          <w:highlight w:val="green"/>
        </w:rPr>
        <w:t>There are</w:t>
      </w:r>
      <w:r w:rsidRPr="00D34ADF">
        <w:rPr>
          <w:rStyle w:val="StyleUnderline"/>
        </w:rPr>
        <w:t xml:space="preserve"> relatively </w:t>
      </w:r>
      <w:r w:rsidRPr="00D34ADF">
        <w:rPr>
          <w:rStyle w:val="StyleUnderline"/>
          <w:highlight w:val="green"/>
        </w:rPr>
        <w:t>few opportunities</w:t>
      </w:r>
      <w:r w:rsidRPr="00D34ADF">
        <w:rPr>
          <w:rStyle w:val="StyleUnderline"/>
        </w:rPr>
        <w:t xml:space="preserve"> to try and </w:t>
      </w:r>
      <w:r w:rsidRPr="00D34ADF">
        <w:rPr>
          <w:rStyle w:val="StyleUnderline"/>
          <w:highlight w:val="green"/>
        </w:rPr>
        <w:t>rebuild trust</w:t>
      </w:r>
      <w:r w:rsidRPr="00D34ADF">
        <w:rPr>
          <w:sz w:val="12"/>
        </w:rPr>
        <w:t>,” Bromberg added. “</w:t>
      </w:r>
      <w:r w:rsidRPr="00D34ADF">
        <w:rPr>
          <w:rStyle w:val="StyleUnderline"/>
          <w:highlight w:val="green"/>
        </w:rPr>
        <w:t>Water and energy</w:t>
      </w:r>
      <w:r w:rsidRPr="00D34ADF">
        <w:rPr>
          <w:rStyle w:val="StyleUnderline"/>
        </w:rPr>
        <w:t xml:space="preserve"> </w:t>
      </w:r>
      <w:r w:rsidRPr="00D34ADF">
        <w:rPr>
          <w:rStyle w:val="StyleUnderline"/>
          <w:highlight w:val="green"/>
        </w:rPr>
        <w:t>are one</w:t>
      </w:r>
      <w:r w:rsidRPr="00D34ADF">
        <w:rPr>
          <w:rStyle w:val="StyleUnderline"/>
        </w:rPr>
        <w:t xml:space="preserve"> of those rare opportunities</w:t>
      </w:r>
      <w:r w:rsidRPr="00D34ADF">
        <w:rPr>
          <w:sz w:val="12"/>
        </w:rPr>
        <w:t>.”</w:t>
      </w:r>
    </w:p>
    <w:p w14:paraId="271500BA" w14:textId="77777777" w:rsidR="00403852" w:rsidRDefault="00403852" w:rsidP="00403852">
      <w:pPr>
        <w:rPr>
          <w:sz w:val="12"/>
        </w:rPr>
      </w:pPr>
    </w:p>
    <w:p w14:paraId="0440357D" w14:textId="77777777" w:rsidR="00A80786" w:rsidRDefault="00A80786" w:rsidP="00403852">
      <w:pPr>
        <w:pStyle w:val="Heading4"/>
      </w:pPr>
    </w:p>
    <w:p w14:paraId="42D98DB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336814"/>
    <w:multiLevelType w:val="hybridMultilevel"/>
    <w:tmpl w:val="82D0E4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75FD9"/>
    <w:multiLevelType w:val="hybridMultilevel"/>
    <w:tmpl w:val="82D0E4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5179AA"/>
    <w:multiLevelType w:val="hybridMultilevel"/>
    <w:tmpl w:val="DC241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C8319E"/>
    <w:multiLevelType w:val="hybridMultilevel"/>
    <w:tmpl w:val="82D0E4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3"/>
  </w:num>
  <w:num w:numId="14">
    <w:abstractNumId w:val="15"/>
  </w:num>
  <w:num w:numId="15">
    <w:abstractNumId w:val="18"/>
  </w:num>
  <w:num w:numId="16">
    <w:abstractNumId w:val="11"/>
  </w:num>
  <w:num w:numId="17">
    <w:abstractNumId w:val="14"/>
  </w:num>
  <w:num w:numId="18">
    <w:abstractNumId w:val="1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07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56E5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E56"/>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541"/>
    <w:rsid w:val="003F2452"/>
    <w:rsid w:val="003F41EA"/>
    <w:rsid w:val="003F7DF0"/>
    <w:rsid w:val="00403852"/>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B9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5B5"/>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5DD6"/>
    <w:rsid w:val="00A071C0"/>
    <w:rsid w:val="00A22670"/>
    <w:rsid w:val="00A24B35"/>
    <w:rsid w:val="00A271BA"/>
    <w:rsid w:val="00A27F86"/>
    <w:rsid w:val="00A431C6"/>
    <w:rsid w:val="00A54315"/>
    <w:rsid w:val="00A60FBC"/>
    <w:rsid w:val="00A65C0B"/>
    <w:rsid w:val="00A776BA"/>
    <w:rsid w:val="00A80786"/>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38F3"/>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74A8DB"/>
  <w14:defaultImageDpi w14:val="300"/>
  <w15:docId w15:val="{1FC9CE2F-0572-784D-B10E-ECE9AB78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6E5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56E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6E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56E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Ch1,small space,Heading 21, Ch,t"/>
    <w:basedOn w:val="Normal"/>
    <w:next w:val="Normal"/>
    <w:link w:val="Heading4Char"/>
    <w:uiPriority w:val="9"/>
    <w:unhideWhenUsed/>
    <w:qFormat/>
    <w:rsid w:val="00056E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6E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6E58"/>
  </w:style>
  <w:style w:type="character" w:customStyle="1" w:styleId="Heading1Char">
    <w:name w:val="Heading 1 Char"/>
    <w:aliases w:val="Pocket Char"/>
    <w:basedOn w:val="DefaultParagraphFont"/>
    <w:link w:val="Heading1"/>
    <w:uiPriority w:val="9"/>
    <w:rsid w:val="00056E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6E5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56E5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 Char,t Char"/>
    <w:basedOn w:val="DefaultParagraphFont"/>
    <w:link w:val="Heading4"/>
    <w:uiPriority w:val="9"/>
    <w:rsid w:val="00056E5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056E58"/>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9.5,9.5 pt"/>
    <w:basedOn w:val="DefaultParagraphFont"/>
    <w:uiPriority w:val="1"/>
    <w:qFormat/>
    <w:rsid w:val="00056E58"/>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056E5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56E5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
    <w:basedOn w:val="DefaultParagraphFont"/>
    <w:link w:val="Card"/>
    <w:uiPriority w:val="99"/>
    <w:unhideWhenUsed/>
    <w:rsid w:val="00056E58"/>
    <w:rPr>
      <w:color w:val="auto"/>
      <w:u w:val="none"/>
    </w:rPr>
  </w:style>
  <w:style w:type="paragraph" w:styleId="DocumentMap">
    <w:name w:val="Document Map"/>
    <w:basedOn w:val="Normal"/>
    <w:link w:val="DocumentMapChar"/>
    <w:uiPriority w:val="99"/>
    <w:semiHidden/>
    <w:unhideWhenUsed/>
    <w:rsid w:val="00056E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6E58"/>
    <w:rPr>
      <w:rFonts w:ascii="Lucida Grande" w:hAnsi="Lucida Grande" w:cs="Lucida Grande"/>
    </w:rPr>
  </w:style>
  <w:style w:type="paragraph" w:customStyle="1" w:styleId="Analytic">
    <w:name w:val="Analytic"/>
    <w:basedOn w:val="Normal"/>
    <w:autoRedefine/>
    <w:qFormat/>
    <w:rsid w:val="00056E58"/>
    <w:rPr>
      <w:b/>
      <w:bCs/>
      <w:color w:val="404040" w:themeColor="text1" w:themeTint="BF"/>
      <w:sz w:val="26"/>
      <w:szCs w:val="26"/>
    </w:rPr>
  </w:style>
  <w:style w:type="paragraph" w:customStyle="1" w:styleId="Card">
    <w:name w:val="Card"/>
    <w:aliases w:val="No Spacing22,No Spacing3,Medium Grid 21,Debate Text,No Spacing111,No Spacing2,Read stuff,No Spacing41,No Spacing111112,tag,No Spacing1111,No Spacing112,tags,Very Small Text,card,No Spacing111111,No Spacing31,Dont use,Tags,Note Level 2,No Spacing23"/>
    <w:basedOn w:val="Heading1"/>
    <w:link w:val="Hyperlink"/>
    <w:autoRedefine/>
    <w:uiPriority w:val="99"/>
    <w:qFormat/>
    <w:rsid w:val="00A8078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A80786"/>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basedOn w:val="Normal"/>
    <w:uiPriority w:val="34"/>
    <w:qFormat/>
    <w:rsid w:val="004038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azon.com/Life-3-0-Being-Artificial-Intelligence/dp/1101946598" TargetMode="External"/><Relationship Id="rId18" Type="http://schemas.openxmlformats.org/officeDocument/2006/relationships/hyperlink" Target="https://www.blackhat.com/docs/us-16/materials/us-16-Seymour-Tully-Weaponizing-Data-Science-For-Social-Engineering-Automated-E2E-Spear-Phishing-On-Twitter.pdf" TargetMode="External"/><Relationship Id="rId3" Type="http://schemas.openxmlformats.org/officeDocument/2006/relationships/customXml" Target="../customXml/item3.xml"/><Relationship Id="rId21" Type="http://schemas.openxmlformats.org/officeDocument/2006/relationships/hyperlink" Target="https://twitter.com/elonmusk/status/904638455761612800" TargetMode="External"/><Relationship Id="rId7" Type="http://schemas.openxmlformats.org/officeDocument/2006/relationships/settings" Target="settings.xml"/><Relationship Id="rId12" Type="http://schemas.openxmlformats.org/officeDocument/2006/relationships/hyperlink" Target="https://www.theverge.com/2017/9/12/16286580/uk-government-killer-robots-drones-weapons" TargetMode="External"/><Relationship Id="rId17" Type="http://schemas.openxmlformats.org/officeDocument/2006/relationships/hyperlink" Target="https://www.forbes.com/sites/tonybradley/2017/07/31/facebook-ai-creates-its-own-language-in-creepy-preview-of-our-potential-futur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kotaku.co.uk/2016/06/03/elites-ai-created-super-weapons-and-started-hunting-players-skynet-is-here" TargetMode="External"/><Relationship Id="rId20" Type="http://schemas.openxmlformats.org/officeDocument/2006/relationships/hyperlink" Target="https://www.theverge.com/2017/8/21/16177828/killer-robots-ban-elon-musk-un-peti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16/10/26/us/pentagon-artificial-intelligence-terminator.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gizmodo.com/rogue-algorithm-blamed-for-historic-crash-of-the-britis-1787523587" TargetMode="External"/><Relationship Id="rId23" Type="http://schemas.openxmlformats.org/officeDocument/2006/relationships/hyperlink" Target="http://ethicbots.na.infn.it/meetings/kom/veruggio.pdf" TargetMode="External"/><Relationship Id="rId10" Type="http://schemas.openxmlformats.org/officeDocument/2006/relationships/hyperlink" Target="https://www.theverge.com/2017/9/4/16251226/russia-ai-putin-rule-the-world" TargetMode="External"/><Relationship Id="rId19" Type="http://schemas.openxmlformats.org/officeDocument/2006/relationships/hyperlink" Target="https://www.youtube.com/watch?v=qSgYu3w3DMM" TargetMode="External"/><Relationship Id="rId4" Type="http://schemas.openxmlformats.org/officeDocument/2006/relationships/customXml" Target="../customXml/item4.xml"/><Relationship Id="rId9" Type="http://schemas.openxmlformats.org/officeDocument/2006/relationships/hyperlink" Target="http://www.dictionary.com/browse/preemptive-strike" TargetMode="External"/><Relationship Id="rId14" Type="http://schemas.openxmlformats.org/officeDocument/2006/relationships/hyperlink" Target="https://qz.com/1000011/scientists-attached-an-electronic-backpack-to-a-genetically-modified-dragonfly-and-turned-it-into-a-drone/" TargetMode="External"/><Relationship Id="rId22" Type="http://schemas.openxmlformats.org/officeDocument/2006/relationships/hyperlink" Target="https://www.belfercenter.org/sites/default/files/files/publication/AI%20NatSec%20-%20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12753</Words>
  <Characters>72698</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85281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8</cp:revision>
  <dcterms:created xsi:type="dcterms:W3CDTF">2021-10-11T15:39:00Z</dcterms:created>
  <dcterms:modified xsi:type="dcterms:W3CDTF">2021-10-11T18:24:00Z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