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E10B6" w:rsidRPr="00AE10B6" w:rsidRDefault="00AE10B6" w:rsidP="00AE10B6"/>
    <w:p w:rsidR="00C72C67" w:rsidRDefault="00C72C67" w:rsidP="00C72C67">
      <w:pPr>
        <w:pStyle w:val="Heading1"/>
      </w:pPr>
      <w:r>
        <w:lastRenderedPageBreak/>
        <w:t xml:space="preserve">1NC vs </w:t>
      </w:r>
      <w:r w:rsidRPr="00C72C67">
        <w:rPr>
          <w:shd w:val="clear" w:color="auto" w:fill="FAFAFA"/>
        </w:rPr>
        <w:t>Wyoming Virtual JC</w:t>
      </w:r>
    </w:p>
    <w:p w:rsidR="00C72C67" w:rsidRDefault="00C72C67" w:rsidP="00C72C67">
      <w:pPr>
        <w:pStyle w:val="Heading3"/>
      </w:pPr>
      <w:r>
        <w:lastRenderedPageBreak/>
        <w:t>1NC – Off</w:t>
      </w:r>
    </w:p>
    <w:p w:rsidR="00C72C67" w:rsidRDefault="00C72C67" w:rsidP="00C72C67">
      <w:pPr>
        <w:pStyle w:val="Heading4"/>
      </w:pPr>
      <w:r>
        <w:t>Interpretation: “private entities” excludes governments</w:t>
      </w:r>
    </w:p>
    <w:p w:rsidR="00C72C67" w:rsidRPr="00CC0DA2" w:rsidRDefault="00C72C67" w:rsidP="00C72C67">
      <w:pPr>
        <w:rPr>
          <w:rStyle w:val="Style13ptBold"/>
        </w:rPr>
      </w:pPr>
      <w:r>
        <w:rPr>
          <w:rStyle w:val="Style13ptBold"/>
        </w:rPr>
        <w:t xml:space="preserve">UpCounsel n.d. </w:t>
      </w:r>
      <w:r w:rsidRPr="00CC0DA2">
        <w:rPr>
          <w:rStyle w:val="Style13ptBold"/>
          <w:b w:val="0"/>
          <w:bCs/>
          <w:sz w:val="16"/>
          <w:szCs w:val="16"/>
        </w:rPr>
        <w:t xml:space="preserve">[(UpCounsel,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rsidR="00C72C67" w:rsidRDefault="00C72C67" w:rsidP="00C72C67">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not government-affiliated</w:t>
      </w:r>
      <w:r w:rsidRPr="00CC0DA2">
        <w:rPr>
          <w:sz w:val="12"/>
        </w:rPr>
        <w:t>. Indian tribes and foreign public entities are not considered private entities.</w:t>
      </w:r>
    </w:p>
    <w:p w:rsidR="00C72C67" w:rsidRDefault="00C72C67" w:rsidP="00C72C67">
      <w:pPr>
        <w:pStyle w:val="Heading4"/>
      </w:pPr>
      <w:r>
        <w:t xml:space="preserve">Violations: </w:t>
      </w:r>
    </w:p>
    <w:p w:rsidR="00C72C67" w:rsidRDefault="00C72C67" w:rsidP="00C72C67">
      <w:pPr>
        <w:pStyle w:val="Heading4"/>
      </w:pPr>
      <w:r>
        <w:t xml:space="preserve">The aff requires bans governments from alienating resources for non-publicly justified purposes – 1AC Babcock </w:t>
      </w:r>
    </w:p>
    <w:p w:rsidR="00C72C67" w:rsidRDefault="00C72C67" w:rsidP="00C72C67">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rsidR="00C72C67" w:rsidRPr="00633D76" w:rsidRDefault="00C72C67" w:rsidP="00C72C67">
      <w:pPr>
        <w:pStyle w:val="Heading4"/>
      </w:pPr>
      <w:r>
        <w:t>Vote negative for limits – their interpretation justifies affs banning any government from appropriating space – that skirts the core topic controversy of what private entities specifically should do and kills uniqueness because national appropriation is already prohibited – </w:t>
      </w:r>
      <w:r w:rsidRPr="009811A7">
        <w:rPr>
          <w:rFonts w:cs="Calibri"/>
        </w:rPr>
        <w:t>unlimited topics incentivize obscure affs that negs won’t have prep on – limits are key to reciprocal prep burden</w:t>
      </w:r>
      <w:r>
        <w:t xml:space="preserve"> – extra T creates a slippery slope that incentivizes Frankenstein affs with infinite additional planks to circumvent neg links</w:t>
      </w:r>
    </w:p>
    <w:p w:rsidR="00C72C67" w:rsidRPr="006356D7" w:rsidRDefault="00C72C67" w:rsidP="00C72C67">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rsidR="00C72C67" w:rsidRPr="006356D7" w:rsidRDefault="00C72C67" w:rsidP="00C72C67">
      <w:pPr>
        <w:pStyle w:val="Heading4"/>
        <w:rPr>
          <w:rFonts w:cs="Calibri"/>
        </w:rPr>
      </w:pPr>
      <w:r w:rsidRPr="006356D7">
        <w:rPr>
          <w:rFonts w:cs="Calibri"/>
        </w:rPr>
        <w:t xml:space="preserve">Drop the debater – dropping the argument doesn’t rectify abuse since winning T proves why we don’t have the burden of rejoinder against their aff. </w:t>
      </w:r>
    </w:p>
    <w:p w:rsidR="00C72C67" w:rsidRPr="006356D7" w:rsidRDefault="00C72C67" w:rsidP="00C72C67">
      <w:pPr>
        <w:pStyle w:val="Heading4"/>
        <w:rPr>
          <w:rFonts w:cs="Calibri"/>
        </w:rPr>
      </w:pPr>
      <w:r w:rsidRPr="006356D7">
        <w:rPr>
          <w:rFonts w:cs="Calibri"/>
        </w:rPr>
        <w:t xml:space="preserve">Use competing interps – reasonability invites arbitrary judge intervention since there’s no consensus as to what’s reasonable. </w:t>
      </w:r>
    </w:p>
    <w:p w:rsidR="00C72C67" w:rsidRDefault="00C72C67" w:rsidP="00C72C67">
      <w:pPr>
        <w:pStyle w:val="Heading3"/>
      </w:pPr>
      <w:r>
        <w:lastRenderedPageBreak/>
        <w:t>1NC – Off</w:t>
      </w:r>
    </w:p>
    <w:p w:rsidR="00C72C67" w:rsidRDefault="00C72C67" w:rsidP="00C72C67">
      <w:pPr>
        <w:pStyle w:val="Heading4"/>
      </w:pPr>
      <w:r>
        <w:t>Xi is consolidating unprecedented political power – that’s only possible with strong PLA support</w:t>
      </w:r>
    </w:p>
    <w:p w:rsidR="00C72C67" w:rsidRPr="00845F67" w:rsidRDefault="00C72C67" w:rsidP="00C72C67">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C72C67" w:rsidRPr="00225479" w:rsidRDefault="00C72C67" w:rsidP="00C72C67">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rsidR="00C72C67" w:rsidRPr="00225479" w:rsidRDefault="00C72C67" w:rsidP="00C72C67">
      <w:r w:rsidRPr="00225479">
        <w:rPr>
          <w:rStyle w:val="StyleUnderline"/>
        </w:rPr>
        <w:t>Why is the People's Liberation Army making a comeback? The answer lies in succession politics</w:t>
      </w:r>
      <w:r w:rsidRPr="00225479">
        <w:t>.</w:t>
      </w:r>
    </w:p>
    <w:p w:rsidR="00C72C67" w:rsidRPr="00225479" w:rsidRDefault="00C72C67" w:rsidP="00C72C67">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C72C67" w:rsidRPr="00225479" w:rsidRDefault="00C72C67" w:rsidP="00C72C67">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rsidR="00C72C67" w:rsidRPr="00225479" w:rsidRDefault="00C72C67" w:rsidP="00C72C67">
      <w:pPr>
        <w:rPr>
          <w:sz w:val="12"/>
        </w:rPr>
      </w:pPr>
      <w:r w:rsidRPr="00225479">
        <w:rPr>
          <w:sz w:val="12"/>
        </w:rPr>
        <w:t xml:space="preserve">And </w:t>
      </w:r>
      <w:r w:rsidRPr="001617C2">
        <w:rPr>
          <w:rStyle w:val="Emphasis"/>
          <w:highlight w:val="green"/>
        </w:rPr>
        <w:t>with the help of the military, Xi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C72C67" w:rsidRPr="00225479" w:rsidRDefault="00C72C67" w:rsidP="00C72C67">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C72C67" w:rsidRPr="00225479" w:rsidRDefault="00C72C67" w:rsidP="00C72C67">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rsidR="00C72C67" w:rsidRPr="00225479" w:rsidRDefault="00C72C67" w:rsidP="00C72C67">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C72C67" w:rsidRPr="00225479" w:rsidRDefault="00C72C67" w:rsidP="00C72C67">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C72C67" w:rsidRPr="00225479" w:rsidRDefault="00C72C67" w:rsidP="00C72C67">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C72C67" w:rsidRDefault="00C72C67" w:rsidP="00C72C67">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rsidR="00C72C67" w:rsidRDefault="00C72C67" w:rsidP="00C72C67">
      <w:pPr>
        <w:rPr>
          <w:sz w:val="12"/>
        </w:rPr>
      </w:pPr>
    </w:p>
    <w:p w:rsidR="00C72C67" w:rsidRPr="000D0A38" w:rsidRDefault="00C72C67" w:rsidP="00C72C67">
      <w:pPr>
        <w:pStyle w:val="Heading4"/>
      </w:pPr>
      <w:r>
        <w:lastRenderedPageBreak/>
        <w:t>The plan alienates the PLA – they perceive space dominance as key to military strength – independently, space cooperation forces fights</w:t>
      </w:r>
    </w:p>
    <w:p w:rsidR="00C72C67" w:rsidRPr="000D0A38" w:rsidRDefault="00C72C67" w:rsidP="00C72C67">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rsidR="00C72C67" w:rsidRPr="000D0A38" w:rsidRDefault="00C72C67" w:rsidP="00C72C67">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rsidR="00C72C67" w:rsidRPr="000D0A38" w:rsidRDefault="00C72C67" w:rsidP="00C72C67">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on anything other than its own terms</w:t>
      </w:r>
      <w:r w:rsidRPr="000D0A38">
        <w:rPr>
          <w:szCs w:val="16"/>
        </w:rPr>
        <w:t>.¶ Prospects for Cooperation</w:t>
      </w:r>
    </w:p>
    <w:p w:rsidR="00C72C67" w:rsidRPr="000D0A38" w:rsidRDefault="00C72C67" w:rsidP="00C72C67">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The failure of the joint Russian–Chinese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rsidR="00C72C67" w:rsidRPr="000D0A38" w:rsidRDefault="00C72C67" w:rsidP="00C72C67">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rsidR="00C72C67" w:rsidRPr="000D0A38" w:rsidRDefault="00C72C67" w:rsidP="00C72C67">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w:t>
      </w:r>
      <w:r w:rsidRPr="000D0A38">
        <w:lastRenderedPageBreak/>
        <w:t>to that decision, and why it was undertaken, remains unclear. Consequently, any effort at cooperation would raise questions about the identity of the partners and ultimate beneficiaries—with a real likelihood that the PLA would be one of them.</w:t>
      </w:r>
    </w:p>
    <w:p w:rsidR="00C72C67" w:rsidRDefault="00C72C67" w:rsidP="00C72C67">
      <w:pPr>
        <w:pStyle w:val="Heading4"/>
      </w:pPr>
      <w:r>
        <w:t>The private sector is key</w:t>
      </w:r>
    </w:p>
    <w:p w:rsidR="00C72C67" w:rsidRPr="00093634" w:rsidRDefault="00C72C67" w:rsidP="00C72C67">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rsidR="00C72C67" w:rsidRPr="00EE6EBB" w:rsidRDefault="00C72C67" w:rsidP="00C72C67">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rsidR="00C72C67" w:rsidRPr="00EE6EBB" w:rsidRDefault="00C72C67" w:rsidP="00C72C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rsidR="00C72C67" w:rsidRPr="00C0159B" w:rsidRDefault="00C72C67" w:rsidP="00C72C67">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rsidR="00C72C67" w:rsidRPr="00EE6EBB" w:rsidRDefault="00C72C67" w:rsidP="00C72C67">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rsidR="00C72C67" w:rsidRPr="00EE6EBB" w:rsidRDefault="00C72C67" w:rsidP="00C72C6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rsidR="00C72C67" w:rsidRPr="00C0159B" w:rsidRDefault="00C72C67" w:rsidP="00C72C6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rsidR="00C72C67" w:rsidRDefault="00C72C67" w:rsidP="00C72C67">
      <w:pPr>
        <w:rPr>
          <w:rStyle w:val="StyleUnderline"/>
        </w:rPr>
      </w:pPr>
      <w:r w:rsidRPr="00C0159B">
        <w:rPr>
          <w:sz w:val="12"/>
        </w:rPr>
        <w:t xml:space="preserve">The problem is, </w:t>
      </w:r>
      <w:r w:rsidRPr="00EE6EBB">
        <w:rPr>
          <w:rStyle w:val="StyleUnderline"/>
        </w:rPr>
        <w:t>China has to make up decades’ worth of ground lost to the West.</w:t>
      </w:r>
    </w:p>
    <w:p w:rsidR="00C72C67" w:rsidRPr="00ED4AF3" w:rsidRDefault="00C72C67" w:rsidP="00C72C67">
      <w:pPr>
        <w:rPr>
          <w:sz w:val="12"/>
        </w:rPr>
      </w:pPr>
    </w:p>
    <w:p w:rsidR="00C72C67" w:rsidRPr="003057A9" w:rsidRDefault="00C72C67" w:rsidP="00C72C67">
      <w:pPr>
        <w:pStyle w:val="Heading4"/>
        <w:rPr>
          <w:u w:val="single"/>
        </w:rPr>
      </w:pPr>
      <w:r>
        <w:lastRenderedPageBreak/>
        <w:t xml:space="preserve">That factionalizes the CCP and emboldens challenges to Xi – the PLA is increasingly powerful and </w:t>
      </w:r>
      <w:r w:rsidRPr="003057A9">
        <w:rPr>
          <w:u w:val="single"/>
        </w:rPr>
        <w:t>not unconditionally subservient</w:t>
      </w:r>
    </w:p>
    <w:p w:rsidR="00C72C67" w:rsidRDefault="00C72C67" w:rsidP="00C72C6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C72C67" w:rsidRPr="00DF7688" w:rsidRDefault="00C72C67" w:rsidP="00C72C6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rsidR="00C72C67" w:rsidRPr="00DF7688" w:rsidRDefault="00C72C67" w:rsidP="00C72C6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C72C67" w:rsidRPr="00DF7688" w:rsidRDefault="00C72C67" w:rsidP="00C72C6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C72C67" w:rsidRPr="00DF7688" w:rsidRDefault="00C72C67" w:rsidP="00C72C67">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C72C67" w:rsidRPr="00DF7688" w:rsidRDefault="00C72C67" w:rsidP="00C72C6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C72C67" w:rsidRPr="00DF7688" w:rsidRDefault="00C72C67" w:rsidP="00C72C67">
      <w:pPr>
        <w:rPr>
          <w:sz w:val="12"/>
          <w:szCs w:val="12"/>
        </w:rPr>
      </w:pPr>
      <w:r w:rsidRPr="00DF7688">
        <w:rPr>
          <w:sz w:val="12"/>
          <w:szCs w:val="12"/>
        </w:rPr>
        <w:lastRenderedPageBreak/>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rsidR="00C72C67" w:rsidRPr="00DF7688" w:rsidRDefault="00C72C67" w:rsidP="00C72C6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C72C67" w:rsidRPr="00DF7688" w:rsidRDefault="00C72C67" w:rsidP="00C72C67">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C72C67" w:rsidRPr="00DF7688" w:rsidRDefault="00C72C67" w:rsidP="00C72C6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rsidR="00C72C67" w:rsidRPr="00DF7688" w:rsidRDefault="00C72C67" w:rsidP="00C72C6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C72C67" w:rsidRPr="00DF7688" w:rsidRDefault="00C72C67" w:rsidP="00C72C67">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rsidR="00C72C67" w:rsidRPr="00DF7688" w:rsidRDefault="00C72C67" w:rsidP="00C72C67">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C72C67" w:rsidRPr="00DF7688" w:rsidRDefault="00C72C67" w:rsidP="00C72C6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C72C67" w:rsidRPr="00ED4AF3" w:rsidRDefault="00C72C67" w:rsidP="00C72C67">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rsidR="00C72C67" w:rsidRDefault="00C72C67" w:rsidP="00C72C67">
      <w:pPr>
        <w:pStyle w:val="Heading4"/>
      </w:pPr>
      <w:r>
        <w:t>CCP instability collapses the international order – extinction</w:t>
      </w:r>
    </w:p>
    <w:p w:rsidR="00C72C67" w:rsidRPr="00770553" w:rsidRDefault="00C72C67" w:rsidP="00C72C67">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C72C67" w:rsidRPr="00770553" w:rsidRDefault="00C72C67" w:rsidP="00C72C67">
      <w:pPr>
        <w:rPr>
          <w:sz w:val="12"/>
        </w:rPr>
      </w:pPr>
      <w:r w:rsidRPr="001617C2">
        <w:rPr>
          <w:rStyle w:val="StyleUnderline"/>
          <w:highlight w:val="green"/>
        </w:rPr>
        <w:lastRenderedPageBreak/>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rsidR="00C72C67" w:rsidRPr="00770553" w:rsidRDefault="00C72C67" w:rsidP="00C72C67">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C72C67" w:rsidRDefault="00C72C67" w:rsidP="00C72C67">
      <w:pPr>
        <w:pStyle w:val="Heading4"/>
      </w:pPr>
      <w:r>
        <w:t xml:space="preserve">Independently, Xi will lash out to preserve cred in the SCS – US draw-in ensures extinction </w:t>
      </w:r>
    </w:p>
    <w:p w:rsidR="00C72C67" w:rsidRPr="00B0737B" w:rsidRDefault="00C72C67" w:rsidP="00C72C67">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rsidR="00C72C67" w:rsidRPr="00F56426" w:rsidRDefault="00C72C67" w:rsidP="00C72C6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rsidR="00C72C67" w:rsidRPr="00F56426" w:rsidRDefault="00C72C67" w:rsidP="00C72C6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rsidR="00C72C67" w:rsidRPr="00F56426" w:rsidRDefault="00C72C67" w:rsidP="00C72C67">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xml:space="preserve">.” China does </w:t>
      </w:r>
      <w:r w:rsidRPr="00F56426">
        <w:rPr>
          <w:rStyle w:val="StyleUnderline"/>
        </w:rPr>
        <w:lastRenderedPageBreak/>
        <w:t>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rsidR="00C72C67" w:rsidRPr="00F56426" w:rsidRDefault="00C72C67" w:rsidP="00C72C67">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rsidR="00C72C67" w:rsidRDefault="00C72C67" w:rsidP="00C72C67">
      <w:pPr>
        <w:pStyle w:val="Heading3"/>
      </w:pPr>
      <w:r>
        <w:t>1NC – </w:t>
      </w:r>
      <w:r w:rsidR="001F1808">
        <w:t>Off</w:t>
      </w:r>
    </w:p>
    <w:p w:rsidR="00C72C67" w:rsidRPr="0074704C" w:rsidRDefault="00C72C67" w:rsidP="00C72C67">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rsidR="00C72C67" w:rsidRPr="004D6836" w:rsidRDefault="00C72C67" w:rsidP="00C72C67">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rsidR="00C72C67" w:rsidRPr="00114552" w:rsidRDefault="00C72C67" w:rsidP="00C72C67">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rsidR="00C72C67" w:rsidRPr="00114552" w:rsidRDefault="00C72C67" w:rsidP="00C72C67">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rsidR="00C72C67" w:rsidRPr="00114552" w:rsidRDefault="00C72C67" w:rsidP="00C72C67">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rsidR="00C72C67" w:rsidRPr="00114552" w:rsidRDefault="00C72C67" w:rsidP="00C72C67">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rsidR="00C72C67" w:rsidRPr="00114552" w:rsidRDefault="00C72C67" w:rsidP="00C72C67">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rsidR="00C72C67" w:rsidRPr="00114552" w:rsidRDefault="00C72C67" w:rsidP="00C72C67">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rsidR="00C72C67" w:rsidRPr="00114552" w:rsidRDefault="00C72C67" w:rsidP="00C72C67">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rsidR="00C72C67" w:rsidRPr="00114552" w:rsidRDefault="00C72C67" w:rsidP="00C72C67">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rsidR="00C72C67" w:rsidRPr="00114552" w:rsidRDefault="00C72C67" w:rsidP="00C72C67">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rsidR="00C72C67" w:rsidRPr="00114552" w:rsidRDefault="00C72C67" w:rsidP="00C72C67">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rsidR="00C72C67" w:rsidRPr="00114552" w:rsidRDefault="00C72C67" w:rsidP="00C72C67">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rsidR="00C72C67" w:rsidRPr="00114552" w:rsidRDefault="00C72C67" w:rsidP="00C72C67">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rsidR="00C72C67" w:rsidRPr="00114552" w:rsidRDefault="00C72C67" w:rsidP="00C72C67">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rsidR="00C72C67" w:rsidRPr="00114552" w:rsidRDefault="00C72C67" w:rsidP="00C72C67">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rsidR="00C72C67" w:rsidRPr="00114552" w:rsidRDefault="00C72C67" w:rsidP="00C72C67">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rsidR="00C72C67" w:rsidRPr="00114552" w:rsidRDefault="00C72C67" w:rsidP="00C72C67"/>
    <w:p w:rsidR="00C72C67" w:rsidRPr="00114552" w:rsidRDefault="00C72C67" w:rsidP="00C72C67"/>
    <w:p w:rsidR="00C72C67" w:rsidRDefault="00C72C67" w:rsidP="00C72C67">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rsidR="00C72C67" w:rsidRPr="00C460B7" w:rsidRDefault="00C72C67" w:rsidP="00C72C67">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rsidR="00C72C67" w:rsidRPr="00C460B7" w:rsidRDefault="00C72C67" w:rsidP="00C72C67">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rsidR="00C72C67" w:rsidRPr="00C460B7" w:rsidRDefault="00C72C67" w:rsidP="00C72C67">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rsidR="00C72C67" w:rsidRPr="00C460B7" w:rsidRDefault="00C72C67" w:rsidP="00C72C67">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rsidR="00C72C67" w:rsidRPr="00C460B7" w:rsidRDefault="00C72C67" w:rsidP="00C72C67">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rsidR="00C72C67" w:rsidRPr="00C460B7" w:rsidRDefault="00C72C67" w:rsidP="00C72C67">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rsidR="00C72C67" w:rsidRPr="00C460B7" w:rsidRDefault="00C72C67" w:rsidP="00C72C67">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rsidR="00C72C67" w:rsidRPr="00C460B7" w:rsidRDefault="00C72C67" w:rsidP="00C72C67">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C72C67" w:rsidRPr="00C460B7" w:rsidRDefault="00C72C67" w:rsidP="00C72C67">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rsidR="00C72C67" w:rsidRPr="00C460B7" w:rsidRDefault="00C72C67" w:rsidP="00C72C67">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rsidR="00C72C67" w:rsidRPr="00C460B7" w:rsidRDefault="00C72C67" w:rsidP="00C72C67">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C72C67" w:rsidRPr="00C460B7" w:rsidRDefault="00C72C67" w:rsidP="00C72C67">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C72C67" w:rsidRPr="00C460B7" w:rsidRDefault="00C72C67" w:rsidP="00C72C67">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C72C67" w:rsidRPr="00C460B7" w:rsidRDefault="00C72C67" w:rsidP="00C72C67">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rsidR="00C72C67" w:rsidRPr="00C460B7" w:rsidRDefault="00C72C67" w:rsidP="00C72C67">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rsidR="00C72C67" w:rsidRPr="00C72C67" w:rsidRDefault="00C72C67" w:rsidP="00C72C67">
      <w:pPr>
        <w:pStyle w:val="Heading3"/>
      </w:pPr>
      <w:r w:rsidRPr="00C72C67">
        <w:t xml:space="preserve">1NC </w:t>
      </w:r>
      <w:r>
        <w:t xml:space="preserve">-- </w:t>
      </w:r>
      <w:r w:rsidR="001F1808">
        <w:t>Off</w:t>
      </w:r>
    </w:p>
    <w:p w:rsidR="00C72C67" w:rsidRPr="00C32179" w:rsidRDefault="00C72C67" w:rsidP="00C72C67">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rsidR="00C72C67" w:rsidRPr="00C32179" w:rsidRDefault="00C72C67" w:rsidP="00C72C67">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rsidR="00C72C67" w:rsidRPr="004C2C1E" w:rsidRDefault="00C72C67" w:rsidP="00C72C67">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rsidR="00C72C67" w:rsidRPr="004C2C1E" w:rsidRDefault="00C72C67" w:rsidP="00C72C67">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rsidR="00C72C67" w:rsidRPr="004C2C1E" w:rsidRDefault="00C72C67" w:rsidP="00C72C67">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rsidR="00C72C67" w:rsidRPr="004C2C1E" w:rsidRDefault="00C72C67" w:rsidP="00C72C67">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rsidR="00C72C67" w:rsidRPr="004C2C1E" w:rsidRDefault="00C72C67" w:rsidP="00C72C67">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rsidR="00C72C67" w:rsidRPr="004C2C1E" w:rsidRDefault="00C72C67" w:rsidP="00C72C67">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rsidR="00C72C67" w:rsidRPr="004C2C1E" w:rsidRDefault="00C72C67" w:rsidP="00C72C67">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rsidR="00C72C67" w:rsidRPr="004C2C1E" w:rsidRDefault="00C72C67" w:rsidP="00C72C67">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rsidR="00C72C67" w:rsidRPr="004C2C1E" w:rsidRDefault="00C72C67" w:rsidP="00C72C67">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rsidR="00C72C67" w:rsidRPr="004C2C1E" w:rsidRDefault="00C72C67" w:rsidP="00C72C67">
      <w:pPr>
        <w:rPr>
          <w:sz w:val="12"/>
          <w:szCs w:val="12"/>
        </w:rPr>
      </w:pPr>
      <w:r w:rsidRPr="004C2C1E">
        <w:rPr>
          <w:sz w:val="12"/>
          <w:szCs w:val="12"/>
        </w:rPr>
        <w:t>Iran says its nuclear program is purely peaceful and U.S. officials have said there is no evidence Iran has decided to build a nuclear weapon.</w:t>
      </w:r>
    </w:p>
    <w:p w:rsidR="00C72C67" w:rsidRPr="004C2C1E" w:rsidRDefault="00C72C67" w:rsidP="00C72C67">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rsidR="00C72C67" w:rsidRPr="004C2C1E" w:rsidRDefault="00C72C67" w:rsidP="00C72C67">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rsidR="00C72C67" w:rsidRPr="004C2C1E" w:rsidRDefault="00C72C67" w:rsidP="00C72C67">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rsidR="00C72C67" w:rsidRPr="004C2C1E" w:rsidRDefault="00C72C67" w:rsidP="00C72C67">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rsidR="00C72C67" w:rsidRPr="004C2C1E" w:rsidRDefault="00C72C67" w:rsidP="00C72C67">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rsidR="00C72C67" w:rsidRPr="004C2C1E" w:rsidRDefault="00C72C67" w:rsidP="00C72C67">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rsidR="00C72C67" w:rsidRPr="00C32179" w:rsidRDefault="00C72C67" w:rsidP="00C72C67"/>
    <w:p w:rsidR="00C72C67" w:rsidRPr="00C32179" w:rsidRDefault="00C72C67" w:rsidP="00C72C67">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rsidR="00C72C67" w:rsidRPr="00C32179" w:rsidRDefault="00C72C67" w:rsidP="00C72C67">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rsidR="00C72C67" w:rsidRPr="00C32179" w:rsidRDefault="00C72C67" w:rsidP="00C72C67">
      <w:pPr>
        <w:rPr>
          <w:rStyle w:val="Style13ptBold"/>
          <w:b w:val="0"/>
          <w:sz w:val="16"/>
        </w:rPr>
      </w:pPr>
      <w:r w:rsidRPr="00C32179">
        <w:t> *The plan is legislated in the AVC (same bureau of the State Department that’s concerned with the JCPOA)</w:t>
      </w:r>
    </w:p>
    <w:p w:rsidR="00C72C67" w:rsidRPr="00C32179" w:rsidRDefault="00C72C67" w:rsidP="00C72C67">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rsidR="00C72C67" w:rsidRPr="00C32179" w:rsidRDefault="00C72C67" w:rsidP="00C72C67">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rsidR="00C72C67" w:rsidRPr="00C32179" w:rsidRDefault="00C72C67" w:rsidP="00C72C67">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rsidR="00C72C67" w:rsidRPr="00C32179" w:rsidRDefault="00C72C67" w:rsidP="00C72C67">
      <w:r w:rsidRPr="00C32179">
        <w:t xml:space="preserve">• </w:t>
      </w:r>
      <w:r w:rsidRPr="00C32179">
        <w:rPr>
          <w:rStyle w:val="StyleUnderline"/>
        </w:rPr>
        <w:t>Develop policy and strategy for a domain that is increasingly congested, competitive, and contested</w:t>
      </w:r>
    </w:p>
    <w:p w:rsidR="00C72C67" w:rsidRPr="00C32179" w:rsidRDefault="00C72C67" w:rsidP="00C72C67">
      <w:pPr>
        <w:rPr>
          <w:sz w:val="12"/>
          <w:szCs w:val="12"/>
        </w:rPr>
      </w:pPr>
      <w:r w:rsidRPr="00C32179">
        <w:rPr>
          <w:sz w:val="12"/>
          <w:szCs w:val="12"/>
        </w:rPr>
        <w:t>• Implement across DoD — plans, programs, doctrine, operations — and with the IC and other agencies</w:t>
      </w:r>
    </w:p>
    <w:p w:rsidR="00C72C67" w:rsidRPr="00C32179" w:rsidRDefault="00C72C67" w:rsidP="00C72C67">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rsidR="00C72C67" w:rsidRPr="00C32179" w:rsidRDefault="00C72C67" w:rsidP="00C72C67">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rsidR="00C72C67" w:rsidRPr="00C32179" w:rsidRDefault="00C72C67" w:rsidP="00C72C67">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C72C67" w:rsidRPr="00C32179" w:rsidRDefault="00C72C67" w:rsidP="00C72C67">
      <w:pPr>
        <w:pStyle w:val="Heading4"/>
        <w:rPr>
          <w:rFonts w:cs="Calibri"/>
        </w:rPr>
      </w:pPr>
      <w:r w:rsidRPr="00C32179">
        <w:rPr>
          <w:rFonts w:cs="Calibri"/>
        </w:rPr>
        <w:t xml:space="preserve">The plan kills Iranian support for JCPOA – private space capabilities are a key focus for Raisi </w:t>
      </w:r>
    </w:p>
    <w:p w:rsidR="00C72C67" w:rsidRPr="00C32179" w:rsidRDefault="00C72C67" w:rsidP="00C72C67">
      <w:pPr>
        <w:rPr>
          <w:rStyle w:val="StyleUnderline"/>
          <w:b w:val="0"/>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Raisi,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(eghtedar-saz)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where Raisi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rsidR="00C72C67" w:rsidRPr="00C32179" w:rsidRDefault="00C72C67" w:rsidP="00C72C67">
      <w:pPr>
        <w:rPr>
          <w:rStyle w:val="StyleUnderline"/>
        </w:rPr>
      </w:pPr>
      <w:r w:rsidRPr="00C32179">
        <w:t xml:space="preserve">In his first 100 days, </w:t>
      </w:r>
      <w:r w:rsidRPr="00C32179">
        <w:rPr>
          <w:rStyle w:val="StyleUnderline"/>
        </w:rPr>
        <w:t>Raisi has moved to place his imprint by reinvigorating Iran’s space program</w:t>
      </w:r>
      <w:r w:rsidRPr="00C32179">
        <w:t xml:space="preserve">, the results of which will be visible in the coming months and years. Raisi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rsidR="00C72C67" w:rsidRPr="00C32179" w:rsidRDefault="00C72C67" w:rsidP="00C72C67">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rsidR="00C72C67" w:rsidRPr="00C32179" w:rsidRDefault="00C72C67" w:rsidP="00C72C67">
      <w:r w:rsidRPr="00C32179">
        <w:t>Raisi Moves to Revive Iran’s Space Programs</w:t>
      </w:r>
    </w:p>
    <w:p w:rsidR="00C72C67" w:rsidRPr="00C32179" w:rsidRDefault="00C72C67" w:rsidP="00C72C67">
      <w:r w:rsidRPr="00C32179">
        <w:rPr>
          <w:rStyle w:val="StyleUnderline"/>
        </w:rPr>
        <w:t xml:space="preserve">Raisi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Raisi chaired a meeting of the Supreme Space Council — the country’s highest-level space policymaking organization — which had not met for more than a decade. At that meeting, Raisi committed Iran to launching more satellites into low earth orbit and reaching geostationary orbit by 2026. </w:t>
      </w:r>
    </w:p>
    <w:p w:rsidR="00C72C67" w:rsidRPr="00C32179" w:rsidRDefault="00C72C67" w:rsidP="00C72C67">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rsidR="00C72C67" w:rsidRPr="00DC3B05" w:rsidRDefault="00C72C67" w:rsidP="00C72C67"/>
    <w:p w:rsidR="00C72C67" w:rsidRPr="00C32179" w:rsidRDefault="00C72C67" w:rsidP="00C72C67">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rsidR="00C72C67" w:rsidRPr="00C32179" w:rsidRDefault="00C72C67" w:rsidP="00C72C67">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rsidR="00C72C67" w:rsidRPr="00ED0BEB" w:rsidRDefault="00C72C67" w:rsidP="00C72C67">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rsidR="00C72C67" w:rsidRPr="00ED0BEB" w:rsidRDefault="00C72C67" w:rsidP="00C72C67">
      <w:pPr>
        <w:rPr>
          <w:sz w:val="12"/>
        </w:rPr>
      </w:pPr>
      <w:r w:rsidRPr="00ED0BEB">
        <w:rPr>
          <w:rStyle w:val="StyleUnderline"/>
        </w:rPr>
        <w:t>Before Donald </w:t>
      </w:r>
      <w:r w:rsidRPr="00ED0BEB">
        <w:rPr>
          <w:rStyle w:val="StyleUnderline"/>
          <w:rFonts w:eastAsiaTheme="majorEastAsia"/>
        </w:rPr>
        <w:t>Trump</w:t>
      </w:r>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rsidR="00C72C67" w:rsidRPr="00ED0BEB" w:rsidRDefault="00C72C67" w:rsidP="00C72C67">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rsidR="00C72C67" w:rsidRPr="00ED0BEB" w:rsidRDefault="00C72C67" w:rsidP="00C72C67">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rsidR="00C72C67" w:rsidRPr="00ED0BEB" w:rsidRDefault="00C72C67" w:rsidP="00C72C67">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rsidR="00C72C67" w:rsidRPr="00ED0BEB" w:rsidRDefault="00C72C67" w:rsidP="00C72C67">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rsidR="00C72C67" w:rsidRPr="00ED0BEB" w:rsidRDefault="00C72C67" w:rsidP="00C72C67">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rsidR="00C72C67" w:rsidRPr="00ED0BEB" w:rsidRDefault="00C72C67" w:rsidP="00C72C67">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rsidR="00C72C67" w:rsidRPr="00ED0BEB" w:rsidRDefault="00C72C67" w:rsidP="00C72C67">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rsidR="00C72C67" w:rsidRPr="00C32179" w:rsidRDefault="00C72C67" w:rsidP="00C72C67"/>
    <w:p w:rsidR="00C72C67" w:rsidRPr="00C32179" w:rsidRDefault="00C72C67" w:rsidP="00C72C67">
      <w:pPr>
        <w:pStyle w:val="Heading4"/>
        <w:rPr>
          <w:rFonts w:cs="Calibri"/>
          <w:u w:val="single"/>
        </w:rPr>
      </w:pPr>
      <w:r w:rsidRPr="00C32179">
        <w:rPr>
          <w:rFonts w:cs="Calibri"/>
        </w:rPr>
        <w:t xml:space="preserve">High oil prices and volatility cause </w:t>
      </w:r>
      <w:r w:rsidRPr="00C32179">
        <w:rPr>
          <w:rFonts w:cs="Calibri"/>
          <w:u w:val="single"/>
        </w:rPr>
        <w:t>nuclear war</w:t>
      </w:r>
    </w:p>
    <w:p w:rsidR="00C72C67" w:rsidRPr="00C32179" w:rsidRDefault="00C72C67" w:rsidP="00C72C67">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rsidR="00C72C67" w:rsidRPr="00C32179" w:rsidRDefault="00C72C67" w:rsidP="00C72C67">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spawns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rsidR="00C72C67" w:rsidRPr="001617C2" w:rsidRDefault="00C72C67" w:rsidP="00C72C67"/>
    <w:p w:rsidR="00C72C67" w:rsidRDefault="00C72C67" w:rsidP="00C72C67">
      <w:pPr>
        <w:pStyle w:val="Heading2"/>
      </w:pPr>
      <w:r>
        <w:t>Case</w:t>
      </w:r>
    </w:p>
    <w:p w:rsidR="00C72C67" w:rsidRDefault="00C72C67" w:rsidP="00C72C67">
      <w:pPr>
        <w:pStyle w:val="Heading3"/>
      </w:pPr>
      <w:r>
        <w:t>1NC – Debris</w:t>
      </w:r>
    </w:p>
    <w:p w:rsidR="00C72C67" w:rsidRPr="00C72C67" w:rsidRDefault="00C72C67" w:rsidP="00C72C67">
      <w:pPr>
        <w:keepNext/>
        <w:keepLines/>
        <w:spacing w:before="200"/>
        <w:outlineLvl w:val="3"/>
        <w:rPr>
          <w:rFonts w:eastAsia="Malgun Gothic" w:cs="Times New Roman"/>
          <w:b/>
          <w:iCs/>
          <w:sz w:val="26"/>
        </w:rPr>
      </w:pPr>
      <w:r w:rsidRPr="00C72C67">
        <w:rPr>
          <w:rFonts w:eastAsia="Malgun Gothic" w:cs="Times New Roman"/>
          <w:b/>
          <w:iCs/>
          <w:sz w:val="26"/>
        </w:rPr>
        <w:t xml:space="preserve">Probability – 0.1% chance of a collision. </w:t>
      </w:r>
    </w:p>
    <w:p w:rsidR="00C72C67" w:rsidRPr="00100A2B" w:rsidRDefault="00C72C67" w:rsidP="00C72C6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C72C67" w:rsidRPr="00100A2B" w:rsidRDefault="00C72C67" w:rsidP="00C72C6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C72C67" w:rsidRPr="00C72C67" w:rsidRDefault="00C72C67" w:rsidP="00C72C67">
      <w:pPr>
        <w:keepNext/>
        <w:keepLines/>
        <w:spacing w:before="200"/>
        <w:outlineLvl w:val="3"/>
        <w:rPr>
          <w:rFonts w:eastAsia="Malgun Gothic" w:cs="Times New Roman"/>
          <w:b/>
          <w:iCs/>
          <w:sz w:val="26"/>
        </w:rPr>
      </w:pPr>
      <w:r w:rsidRPr="00C72C67">
        <w:rPr>
          <w:rFonts w:eastAsia="Malgun Gothic" w:cs="Times New Roman"/>
          <w:b/>
          <w:iCs/>
          <w:sz w:val="26"/>
        </w:rPr>
        <w:t>Time frame – Kessler effect 200 years away</w:t>
      </w:r>
    </w:p>
    <w:p w:rsidR="00C72C67" w:rsidRPr="00100A2B" w:rsidRDefault="00C72C67" w:rsidP="00C72C67">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rsidR="00C72C67" w:rsidRPr="00100A2B" w:rsidRDefault="00C72C67" w:rsidP="00C72C67">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rsidR="00C72C67" w:rsidRPr="00100A2B" w:rsidRDefault="00C72C67" w:rsidP="00C72C67">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rsidR="00C72C67" w:rsidRPr="00C72C67" w:rsidRDefault="00C72C67" w:rsidP="00C72C67"/>
    <w:p w:rsidR="00C72C67" w:rsidRDefault="00C72C67" w:rsidP="00C72C67">
      <w:pPr>
        <w:pStyle w:val="Heading4"/>
      </w:pPr>
      <w:r>
        <w:t>Debris creates existential deterrence by raising the bar for conflict – international norms fail</w:t>
      </w:r>
    </w:p>
    <w:p w:rsidR="00C72C67" w:rsidRPr="005A5216" w:rsidRDefault="00C72C67" w:rsidP="00C72C67">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rsidR="00C72C67" w:rsidRPr="005A5216" w:rsidRDefault="00C72C67" w:rsidP="00C72C67">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rsidR="00C72C67" w:rsidRPr="005A5216" w:rsidRDefault="00C72C67" w:rsidP="00C72C67">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rsidR="00C72C67" w:rsidRDefault="00C72C67" w:rsidP="00C72C67"/>
    <w:p w:rsidR="00C72C67" w:rsidRPr="00100A2B" w:rsidRDefault="00C72C67" w:rsidP="00C72C67">
      <w:pPr>
        <w:pStyle w:val="Heading4"/>
      </w:pPr>
      <w:r w:rsidRPr="00100A2B">
        <w:t xml:space="preserve">Space debris creates existential deterrence and a taboo </w:t>
      </w:r>
    </w:p>
    <w:p w:rsidR="00C72C67" w:rsidRPr="00100A2B" w:rsidRDefault="00C72C67" w:rsidP="00C72C67">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C72C67" w:rsidRPr="00100A2B" w:rsidRDefault="00C72C67" w:rsidP="00C72C67">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C72C67" w:rsidRDefault="00C72C67" w:rsidP="00C72C67"/>
    <w:p w:rsidR="00C72C67" w:rsidRPr="000B067A" w:rsidRDefault="00C72C67" w:rsidP="00C72C67"/>
    <w:p w:rsidR="00C72C67" w:rsidRPr="002D7C42" w:rsidRDefault="00C72C67" w:rsidP="00C72C67">
      <w:pPr>
        <w:pStyle w:val="Heading4"/>
        <w:rPr>
          <w:rFonts w:cs="Arial"/>
        </w:rPr>
      </w:pPr>
      <w:r>
        <w:rPr>
          <w:rFonts w:cs="Arial"/>
        </w:rPr>
        <w:t>N</w:t>
      </w:r>
      <w:r w:rsidRPr="002D7C42">
        <w:rPr>
          <w:rFonts w:cs="Arial"/>
        </w:rPr>
        <w:t xml:space="preserve">o </w:t>
      </w:r>
      <w:r>
        <w:rPr>
          <w:rFonts w:cs="Arial"/>
        </w:rPr>
        <w:t>miscalc – debris hits</w:t>
      </w:r>
      <w:r w:rsidRPr="002D7C42">
        <w:rPr>
          <w:rFonts w:cs="Arial"/>
        </w:rPr>
        <w:t xml:space="preserve"> stations </w:t>
      </w:r>
      <w:r w:rsidRPr="002D7C42">
        <w:rPr>
          <w:rFonts w:cs="Arial"/>
          <w:u w:val="single"/>
        </w:rPr>
        <w:t>all the time</w:t>
      </w:r>
      <w:r w:rsidRPr="002D7C42">
        <w:rPr>
          <w:rFonts w:cs="Arial"/>
        </w:rPr>
        <w:t>.</w:t>
      </w:r>
    </w:p>
    <w:p w:rsidR="00C72C67" w:rsidRPr="002D7C42" w:rsidRDefault="00C72C67" w:rsidP="00C72C67">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rsidR="00C72C67" w:rsidRPr="002D7C42" w:rsidRDefault="00C72C67" w:rsidP="00C72C67">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rsidR="00313563" w:rsidRPr="00313563" w:rsidRDefault="00313563" w:rsidP="00313563">
      <w:pPr>
        <w:keepNext/>
        <w:keepLines/>
        <w:spacing w:before="200"/>
        <w:outlineLvl w:val="3"/>
        <w:rPr>
          <w:rFonts w:eastAsiaTheme="majorEastAsia" w:cstheme="majorBidi"/>
          <w:b/>
          <w:iCs/>
          <w:sz w:val="26"/>
        </w:rPr>
      </w:pPr>
      <w:r w:rsidRPr="00313563">
        <w:rPr>
          <w:rFonts w:eastAsiaTheme="majorEastAsia" w:cstheme="majorBidi"/>
          <w:b/>
          <w:iCs/>
          <w:sz w:val="26"/>
        </w:rPr>
        <w:t>No ‘space war’ – Insurmountable barriers and everyone has an interest in keeping space peaceful</w:t>
      </w:r>
    </w:p>
    <w:p w:rsidR="00313563" w:rsidRPr="00100A2B" w:rsidRDefault="00313563" w:rsidP="00313563">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313563" w:rsidRPr="00100A2B" w:rsidRDefault="00313563" w:rsidP="00313563">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rsidR="00C72C67" w:rsidRPr="0082431F" w:rsidRDefault="00C72C67" w:rsidP="00C72C67"/>
    <w:p w:rsidR="00C72C67" w:rsidRDefault="00C72C67" w:rsidP="00C72C67">
      <w:pPr>
        <w:pStyle w:val="Heading3"/>
      </w:pPr>
      <w:r>
        <w:t>1NC – Climate</w:t>
      </w:r>
    </w:p>
    <w:p w:rsidR="00313563" w:rsidRDefault="00C72C67" w:rsidP="00C72C67">
      <w:pPr>
        <w:pStyle w:val="Heading4"/>
        <w:rPr>
          <w:rFonts w:cs="Arial"/>
        </w:rPr>
      </w:pPr>
      <w:r>
        <w:rPr>
          <w:rFonts w:cs="Arial"/>
        </w:rPr>
        <w:t xml:space="preserve">No warming solvency – satellites aren’t key, haven’t read evidence indicating how that data is used on earth </w:t>
      </w:r>
      <w:r w:rsidR="00313563">
        <w:rPr>
          <w:rFonts w:cs="Arial"/>
        </w:rPr>
        <w:t>– no reason why data or collaboration in space actually spillover into policy on earth</w:t>
      </w:r>
    </w:p>
    <w:p w:rsidR="00C72C67" w:rsidRPr="00C4045F" w:rsidRDefault="00C72C67" w:rsidP="00C72C67">
      <w:pPr>
        <w:pStyle w:val="Heading4"/>
      </w:pPr>
      <w:r>
        <w:t>No solvency – even if multilateral forums are stronger that doesn’t mean states actually do things like pass climate policy or distribute resources, doesn’t ensure former rivals like India and Pakistan, us and china, etc. all are willing to collaborate</w:t>
      </w:r>
      <w:r w:rsidR="00313563">
        <w:t xml:space="preserve"> – AND those would happen with </w:t>
      </w:r>
      <w:r w:rsidR="00313563">
        <w:rPr>
          <w:u w:val="single"/>
        </w:rPr>
        <w:t>public sector</w:t>
      </w:r>
      <w:r w:rsidR="00313563">
        <w:t xml:space="preserve"> companies in space not </w:t>
      </w:r>
      <w:r w:rsidR="00313563">
        <w:rPr>
          <w:u w:val="single"/>
        </w:rPr>
        <w:t>private</w:t>
      </w:r>
      <w:r>
        <w:t xml:space="preserve"> </w:t>
      </w:r>
    </w:p>
    <w:p w:rsidR="00313563" w:rsidRDefault="00313563" w:rsidP="00313563">
      <w:pPr>
        <w:pStyle w:val="Heading4"/>
      </w:pPr>
      <w:r>
        <w:t xml:space="preserve">Negotiations </w:t>
      </w:r>
      <w:r w:rsidRPr="008958C7">
        <w:rPr>
          <w:u w:val="single"/>
        </w:rPr>
        <w:t>solve</w:t>
      </w:r>
      <w:r>
        <w:t xml:space="preserve"> resource disputes – solves space antagonism </w:t>
      </w:r>
    </w:p>
    <w:p w:rsidR="00313563" w:rsidRPr="008958C7" w:rsidRDefault="00313563" w:rsidP="00313563">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rsidR="00C72C67" w:rsidRPr="00313563" w:rsidRDefault="00313563" w:rsidP="00C72C67">
      <w:pPr>
        <w:rPr>
          <w:sz w:val="12"/>
        </w:rPr>
      </w:pPr>
      <w:r w:rsidRPr="00B234D9">
        <w:rPr>
          <w:rStyle w:val="StyleUnderline"/>
          <w:highlight w:val="green"/>
        </w:rPr>
        <w:t>The</w:t>
      </w:r>
      <w:r w:rsidRPr="00B77CE4">
        <w:rPr>
          <w:rStyle w:val="StyleUnderline"/>
        </w:rPr>
        <w:t xml:space="preserve"> second </w:t>
      </w:r>
      <w:r w:rsidRPr="00B234D9">
        <w:rPr>
          <w:rStyle w:val="StyleUnderline"/>
          <w:highlight w:val="green"/>
        </w:rPr>
        <w:t>argument</w:t>
      </w:r>
      <w:r w:rsidRPr="00B77CE4">
        <w:rPr>
          <w:rStyle w:val="StyleUnderline"/>
        </w:rPr>
        <w:t xml:space="preserve"> is </w:t>
      </w:r>
      <w:r w:rsidRPr="00B234D9">
        <w:rPr>
          <w:rStyle w:val="StyleUnderline"/>
          <w:highlight w:val="green"/>
        </w:rPr>
        <w:t>that competition for territory</w:t>
      </w:r>
      <w:r w:rsidRPr="00B77CE4">
        <w:rPr>
          <w:rStyle w:val="StyleUnderline"/>
        </w:rPr>
        <w:t xml:space="preserve"> in space </w:t>
      </w:r>
      <w:r w:rsidRPr="00B234D9">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234D9">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234D9">
        <w:rPr>
          <w:rStyle w:val="Emphasis"/>
          <w:highlight w:val="green"/>
        </w:rPr>
        <w:t>gunpowder empires</w:t>
      </w:r>
      <w:r w:rsidRPr="00B77CE4">
        <w:rPr>
          <w:rStyle w:val="Emphasis"/>
        </w:rPr>
        <w:t xml:space="preserve"> found more reasons and locations to </w:t>
      </w:r>
      <w:r w:rsidRPr="00B234D9">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234D9">
        <w:rPr>
          <w:rStyle w:val="Emphasis"/>
          <w:highlight w:val="green"/>
        </w:rPr>
        <w:t>Imperial competition for</w:t>
      </w:r>
      <w:r w:rsidRPr="00B77CE4">
        <w:rPr>
          <w:rStyle w:val="Emphasis"/>
        </w:rPr>
        <w:t xml:space="preserve"> vast amounts of the </w:t>
      </w:r>
      <w:r w:rsidRPr="00B234D9">
        <w:rPr>
          <w:rStyle w:val="Emphasis"/>
          <w:highlight w:val="green"/>
        </w:rPr>
        <w:t>Earth</w:t>
      </w:r>
      <w:r w:rsidRPr="00B77CE4">
        <w:rPr>
          <w:rStyle w:val="Emphasis"/>
        </w:rPr>
        <w:t xml:space="preserve">’s surface </w:t>
      </w:r>
      <w:r w:rsidRPr="00B234D9">
        <w:rPr>
          <w:rStyle w:val="Emphasis"/>
          <w:highlight w:val="green"/>
        </w:rPr>
        <w:t>was</w:t>
      </w:r>
      <w:r w:rsidRPr="00B77CE4">
        <w:rPr>
          <w:rStyle w:val="Emphasis"/>
        </w:rPr>
        <w:t xml:space="preserve"> often resolved </w:t>
      </w:r>
      <w:r w:rsidRPr="00B234D9">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234D9">
        <w:rPr>
          <w:rStyle w:val="StyleUnderline"/>
          <w:highlight w:val="green"/>
        </w:rPr>
        <w:t>States</w:t>
      </w:r>
      <w:r w:rsidRPr="00B77CE4">
        <w:rPr>
          <w:rStyle w:val="StyleUnderline"/>
        </w:rPr>
        <w:t xml:space="preserve"> </w:t>
      </w:r>
      <w:r w:rsidRPr="00B234D9">
        <w:rPr>
          <w:rStyle w:val="StyleUnderline"/>
          <w:highlight w:val="green"/>
        </w:rPr>
        <w:t>divided Australasia</w:t>
      </w:r>
      <w:r w:rsidRPr="00B77CE4">
        <w:rPr>
          <w:rStyle w:val="StyleUnderline"/>
        </w:rPr>
        <w:t xml:space="preserve"> and </w:t>
      </w:r>
      <w:r w:rsidRPr="00B234D9">
        <w:rPr>
          <w:rStyle w:val="StyleUnderline"/>
          <w:highlight w:val="green"/>
        </w:rPr>
        <w:t>the</w:t>
      </w:r>
      <w:r w:rsidRPr="00B77CE4">
        <w:rPr>
          <w:rStyle w:val="StyleUnderline"/>
        </w:rPr>
        <w:t xml:space="preserve"> central island </w:t>
      </w:r>
      <w:r w:rsidRPr="00B234D9">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234D9">
        <w:rPr>
          <w:rStyle w:val="StyleUnderline"/>
          <w:highlight w:val="green"/>
        </w:rPr>
        <w:t>sub-Saharan Africa</w:t>
      </w:r>
      <w:r w:rsidRPr="00B77CE4">
        <w:rPr>
          <w:rStyle w:val="StyleUnderline"/>
        </w:rPr>
        <w:t xml:space="preserve"> </w:t>
      </w:r>
      <w:r w:rsidRPr="00B234D9">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234D9">
        <w:rPr>
          <w:rStyle w:val="StyleUnderline"/>
          <w:highlight w:val="green"/>
        </w:rPr>
        <w:t>wars</w:t>
      </w:r>
      <w:r w:rsidRPr="00B77CE4">
        <w:rPr>
          <w:rStyle w:val="StyleUnderline"/>
        </w:rPr>
        <w:t xml:space="preserve"> were </w:t>
      </w:r>
      <w:r w:rsidRPr="00B234D9">
        <w:rPr>
          <w:rStyle w:val="StyleUnderline"/>
          <w:highlight w:val="green"/>
        </w:rPr>
        <w:t>fought</w:t>
      </w:r>
      <w:r w:rsidRPr="00B77CE4">
        <w:rPr>
          <w:rStyle w:val="StyleUnderline"/>
        </w:rPr>
        <w:t xml:space="preserve"> in these new colonial territories but they </w:t>
      </w:r>
      <w:r w:rsidRPr="00B234D9">
        <w:rPr>
          <w:rStyle w:val="StyleUnderline"/>
          <w:highlight w:val="green"/>
        </w:rPr>
        <w:t>were</w:t>
      </w:r>
      <w:r w:rsidRPr="00B77CE4">
        <w:rPr>
          <w:rStyle w:val="StyleUnderline"/>
        </w:rPr>
        <w:t xml:space="preserve"> wars </w:t>
      </w:r>
      <w:r w:rsidRPr="00B234D9">
        <w:rPr>
          <w:rStyle w:val="StyleUnderline"/>
          <w:highlight w:val="green"/>
        </w:rPr>
        <w:t>between colonizers and</w:t>
      </w:r>
      <w:r w:rsidRPr="00B77CE4">
        <w:rPr>
          <w:rStyle w:val="StyleUnderline"/>
        </w:rPr>
        <w:t xml:space="preserve"> the </w:t>
      </w:r>
      <w:r w:rsidRPr="00B234D9">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spacefaring states are capable of negotiating their different claims</w:t>
      </w:r>
      <w:r w:rsidRPr="00B77CE4">
        <w:rPr>
          <w:rStyle w:val="StyleUnderline"/>
        </w:rPr>
        <w:t xml:space="preserve"> and because </w:t>
      </w:r>
      <w:r w:rsidRPr="00B234D9">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Our solar system would be a more interesting place if Martians did exist but they are conspicuous by their absence.</w:t>
      </w:r>
    </w:p>
    <w:p w:rsidR="00C72C67" w:rsidRPr="009C70B6" w:rsidRDefault="00C72C67" w:rsidP="00C72C67">
      <w:pPr>
        <w:pStyle w:val="Heading4"/>
        <w:rPr>
          <w:rFonts w:asciiTheme="majorHAnsi" w:hAnsiTheme="majorHAnsi" w:cstheme="majorHAnsi"/>
        </w:rPr>
      </w:pPr>
      <w:r w:rsidRPr="009C70B6">
        <w:rPr>
          <w:rFonts w:asciiTheme="majorHAnsi" w:hAnsiTheme="majorHAnsi" w:cstheme="majorHAnsi"/>
        </w:rPr>
        <w:t>Warming doesn’t trigger extinction</w:t>
      </w:r>
    </w:p>
    <w:p w:rsidR="00C72C67" w:rsidRPr="009C70B6" w:rsidRDefault="00C72C67" w:rsidP="00C72C67">
      <w:pPr>
        <w:pStyle w:val="ListParagraph"/>
        <w:numPr>
          <w:ilvl w:val="0"/>
          <w:numId w:val="13"/>
        </w:numPr>
        <w:rPr>
          <w:rFonts w:asciiTheme="majorHAnsi" w:hAnsiTheme="majorHAnsi" w:cstheme="majorHAnsi"/>
        </w:rPr>
      </w:pPr>
      <w:r w:rsidRPr="009C70B6">
        <w:rPr>
          <w:rFonts w:asciiTheme="majorHAnsi" w:hAnsiTheme="majorHAnsi" w:cstheme="majorHAnsi"/>
        </w:rPr>
        <w:t xml:space="preserve">peer-reviewed journal shows IPCC exaggeration </w:t>
      </w:r>
    </w:p>
    <w:p w:rsidR="00C72C67" w:rsidRPr="009C70B6" w:rsidRDefault="00C72C67" w:rsidP="00C72C67">
      <w:pPr>
        <w:pStyle w:val="ListParagraph"/>
        <w:numPr>
          <w:ilvl w:val="0"/>
          <w:numId w:val="13"/>
        </w:numPr>
        <w:rPr>
          <w:rFonts w:asciiTheme="majorHAnsi" w:hAnsiTheme="majorHAnsi" w:cstheme="majorHAnsi"/>
        </w:rPr>
      </w:pPr>
      <w:r w:rsidRPr="009C70B6">
        <w:rPr>
          <w:rFonts w:asciiTheme="majorHAnsi" w:hAnsiTheme="majorHAnsi" w:cstheme="majorHAnsi"/>
        </w:rPr>
        <w:t>history proves resilience</w:t>
      </w:r>
    </w:p>
    <w:p w:rsidR="00C72C67" w:rsidRPr="009C70B6" w:rsidRDefault="00C72C67" w:rsidP="00C72C67">
      <w:pPr>
        <w:pStyle w:val="ListParagraph"/>
        <w:numPr>
          <w:ilvl w:val="0"/>
          <w:numId w:val="13"/>
        </w:numPr>
        <w:rPr>
          <w:rFonts w:asciiTheme="majorHAnsi" w:hAnsiTheme="majorHAnsi" w:cstheme="majorHAnsi"/>
        </w:rPr>
      </w:pPr>
      <w:r w:rsidRPr="009C70B6">
        <w:rPr>
          <w:rFonts w:asciiTheme="majorHAnsi" w:hAnsiTheme="majorHAnsi" w:cstheme="majorHAnsi"/>
        </w:rPr>
        <w:t>no extinction- warming under Paris goals</w:t>
      </w:r>
    </w:p>
    <w:p w:rsidR="00C72C67" w:rsidRPr="009C70B6" w:rsidRDefault="00C72C67" w:rsidP="00C72C67">
      <w:pPr>
        <w:pStyle w:val="ListParagraph"/>
        <w:numPr>
          <w:ilvl w:val="0"/>
          <w:numId w:val="13"/>
        </w:numPr>
        <w:rPr>
          <w:rFonts w:asciiTheme="majorHAnsi" w:hAnsiTheme="majorHAnsi" w:cstheme="majorHAnsi"/>
        </w:rPr>
      </w:pPr>
      <w:r w:rsidRPr="009C70B6">
        <w:rPr>
          <w:rFonts w:asciiTheme="majorHAnsi" w:hAnsiTheme="majorHAnsi" w:cstheme="majorHAnsi"/>
        </w:rPr>
        <w:t>rock breaking strategy could offset warming</w:t>
      </w:r>
    </w:p>
    <w:p w:rsidR="00C72C67" w:rsidRPr="009C70B6" w:rsidRDefault="00C72C67" w:rsidP="00C72C67">
      <w:pPr>
        <w:rPr>
          <w:rFonts w:asciiTheme="majorHAnsi" w:hAnsiTheme="majorHAnsi" w:cstheme="majorHAnsi"/>
        </w:rPr>
      </w:pPr>
      <w:r w:rsidRPr="009C70B6">
        <w:rPr>
          <w:rStyle w:val="Style13ptBold"/>
          <w:rFonts w:asciiTheme="majorHAnsi" w:hAnsiTheme="majorHAnsi" w:cstheme="majorHAnsi"/>
        </w:rPr>
        <w:t>IBD 18</w:t>
      </w:r>
      <w:r w:rsidRPr="009C70B6">
        <w:rPr>
          <w:rFonts w:asciiTheme="majorHAnsi" w:hAnsiTheme="majorHAnsi" w:cstheme="majorHAnsi"/>
        </w:rPr>
        <w:t xml:space="preserve"> [Investors Business Daily, Citing Study from Peer reviewed journal by Lewis and Curry, “Here's One Global Warming Study Nobody Wants You To See”, 4/25/18, https://www.investors.com/politics/editorials/global-warming-computer-models-co2-emissions/]</w:t>
      </w:r>
    </w:p>
    <w:p w:rsidR="00C72C67" w:rsidRPr="009C70B6" w:rsidRDefault="00C72C67" w:rsidP="00C72C67">
      <w:pPr>
        <w:rPr>
          <w:rFonts w:asciiTheme="majorHAnsi" w:hAnsiTheme="majorHAnsi" w:cstheme="majorHAnsi"/>
        </w:rPr>
      </w:pPr>
      <w:r w:rsidRPr="009C70B6">
        <w:rPr>
          <w:rFonts w:asciiTheme="majorHAnsi" w:hAnsiTheme="majorHAnsi" w:cstheme="majorHAnsi"/>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warming 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rPr>
        <w:t xml:space="preserve"> If these findings hold true, it's huge news. No wonder the mainstream press is ignoring it.</w:t>
      </w:r>
    </w:p>
    <w:p w:rsidR="00C72C67" w:rsidRPr="009C70B6" w:rsidRDefault="00C72C67" w:rsidP="00C72C67">
      <w:pPr>
        <w:rPr>
          <w:rFonts w:asciiTheme="majorHAnsi" w:hAnsiTheme="majorHAnsi" w:cstheme="majorHAnsi"/>
        </w:rPr>
      </w:pPr>
      <w:r w:rsidRPr="009C70B6">
        <w:rPr>
          <w:rFonts w:asciiTheme="majorHAnsi" w:hAnsiTheme="majorHAnsi" w:cstheme="majorHAnsi"/>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rPr>
        <w:t xml:space="preserve">. What they </w:t>
      </w:r>
      <w:r w:rsidRPr="009C70B6">
        <w:rPr>
          <w:rFonts w:asciiTheme="majorHAnsi" w:hAnsiTheme="majorHAnsi" w:cstheme="majorHAnsi"/>
          <w:u w:val="single"/>
        </w:rPr>
        <w:t>found</w:t>
      </w:r>
      <w:r w:rsidRPr="009C70B6">
        <w:rPr>
          <w:rFonts w:asciiTheme="majorHAnsi" w:hAnsiTheme="majorHAnsi" w:cstheme="majorHAnsi"/>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rPr>
        <w:t>, even if we continue pumping CO2 into the atmosphere.</w:t>
      </w:r>
    </w:p>
    <w:p w:rsidR="00C72C67" w:rsidRPr="009C70B6" w:rsidRDefault="00C72C67" w:rsidP="00C72C67">
      <w:pPr>
        <w:rPr>
          <w:rFonts w:asciiTheme="majorHAnsi" w:hAnsiTheme="majorHAnsi" w:cstheme="majorHAnsi"/>
          <w:u w:val="single"/>
        </w:rPr>
      </w:pPr>
      <w:r w:rsidRPr="009C70B6">
        <w:rPr>
          <w:rFonts w:asciiTheme="majorHAnsi" w:hAnsiTheme="majorHAnsi" w:cstheme="majorHAnsi"/>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rsidR="00C72C67" w:rsidRPr="009C70B6" w:rsidRDefault="00C72C67" w:rsidP="00C72C67">
      <w:pPr>
        <w:rPr>
          <w:rFonts w:asciiTheme="majorHAnsi" w:hAnsiTheme="majorHAnsi" w:cstheme="majorHAnsi"/>
        </w:rPr>
      </w:pPr>
      <w:r w:rsidRPr="009C70B6">
        <w:rPr>
          <w:rFonts w:asciiTheme="majorHAnsi" w:hAnsiTheme="majorHAnsi" w:cstheme="majorHAnsi"/>
          <w:u w:val="single"/>
        </w:rPr>
        <w:t>How much lower</w:t>
      </w:r>
      <w:r w:rsidRPr="009C70B6">
        <w:rPr>
          <w:rFonts w:asciiTheme="majorHAnsi" w:hAnsiTheme="majorHAnsi" w:cstheme="majorHAnsi"/>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rPr>
        <w:t>.</w:t>
      </w:r>
    </w:p>
    <w:p w:rsidR="00C72C67" w:rsidRPr="009C70B6" w:rsidRDefault="00C72C67" w:rsidP="00C72C67">
      <w:pPr>
        <w:rPr>
          <w:rFonts w:asciiTheme="majorHAnsi" w:hAnsiTheme="majorHAnsi" w:cstheme="majorHAnsi"/>
        </w:rPr>
      </w:pPr>
      <w:r w:rsidRPr="009C70B6">
        <w:rPr>
          <w:rFonts w:asciiTheme="majorHAnsi" w:hAnsiTheme="majorHAnsi" w:cstheme="majorHAnsi"/>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rPr>
        <w:t>.</w:t>
      </w:r>
    </w:p>
    <w:p w:rsidR="00C72C67" w:rsidRPr="009C70B6" w:rsidRDefault="00C72C67" w:rsidP="00C72C67">
      <w:pPr>
        <w:rPr>
          <w:rFonts w:asciiTheme="majorHAnsi" w:hAnsiTheme="majorHAnsi" w:cstheme="majorHAnsi"/>
        </w:rPr>
      </w:pPr>
      <w:r w:rsidRPr="009C70B6">
        <w:rPr>
          <w:rFonts w:asciiTheme="majorHAnsi" w:hAnsiTheme="majorHAnsi" w:cstheme="majorHAnsi"/>
        </w:rPr>
        <w:t>This would be tremendously good news.</w:t>
      </w:r>
    </w:p>
    <w:p w:rsidR="00C72C67" w:rsidRPr="009C70B6" w:rsidRDefault="00C72C67" w:rsidP="00C72C67">
      <w:pPr>
        <w:rPr>
          <w:rFonts w:asciiTheme="majorHAnsi" w:hAnsiTheme="majorHAnsi" w:cstheme="majorHAnsi"/>
          <w:u w:val="single"/>
        </w:rPr>
      </w:pPr>
      <w:r w:rsidRPr="009C70B6">
        <w:rPr>
          <w:rFonts w:asciiTheme="majorHAnsi" w:hAnsiTheme="majorHAnsi" w:cstheme="majorHAnsi"/>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rsidR="00C72C67" w:rsidRPr="009C70B6" w:rsidRDefault="00C72C67" w:rsidP="00C72C67">
      <w:pPr>
        <w:rPr>
          <w:rFonts w:asciiTheme="majorHAnsi" w:hAnsiTheme="majorHAnsi" w:cstheme="majorHAnsi"/>
        </w:rPr>
      </w:pPr>
      <w:r w:rsidRPr="009C70B6">
        <w:rPr>
          <w:rFonts w:asciiTheme="majorHAnsi" w:hAnsiTheme="majorHAnsi" w:cstheme="majorHAnsi"/>
        </w:rPr>
        <w:t xml:space="preserve">The Lewis and Curry findings </w:t>
      </w:r>
      <w:r w:rsidRPr="009C70B6">
        <w:rPr>
          <w:rFonts w:asciiTheme="majorHAnsi" w:hAnsiTheme="majorHAnsi" w:cstheme="majorHAnsi"/>
          <w:u w:val="single"/>
        </w:rPr>
        <w:t xml:space="preserve">come after </w:t>
      </w:r>
      <w:r w:rsidRPr="009C70B6">
        <w:rPr>
          <w:rFonts w:asciiTheme="majorHAnsi" w:hAnsiTheme="majorHAnsi" w:cstheme="majorHAnsi"/>
          <w:highlight w:val="cyan"/>
          <w:u w:val="single"/>
        </w:rPr>
        <w:t>another study</w:t>
      </w:r>
      <w:r w:rsidRPr="009C70B6">
        <w:rPr>
          <w:rFonts w:asciiTheme="majorHAnsi" w:hAnsiTheme="majorHAnsi" w:cstheme="majorHAnsi"/>
          <w:u w:val="single"/>
        </w:rPr>
        <w:t xml:space="preserve">, published </w:t>
      </w:r>
      <w:r w:rsidRPr="009C70B6">
        <w:rPr>
          <w:rFonts w:asciiTheme="majorHAnsi" w:hAnsiTheme="majorHAnsi" w:cstheme="majorHAnsi"/>
          <w:highlight w:val="cyan"/>
          <w:u w:val="single"/>
        </w:rPr>
        <w:t>in the</w:t>
      </w:r>
      <w:r w:rsidRPr="009C70B6">
        <w:rPr>
          <w:rFonts w:asciiTheme="majorHAnsi" w:hAnsiTheme="majorHAnsi" w:cstheme="majorHAnsi"/>
          <w:u w:val="single"/>
        </w:rPr>
        <w:t xml:space="preserve"> prestigious </w:t>
      </w:r>
      <w:r w:rsidRPr="009C70B6">
        <w:rPr>
          <w:rFonts w:asciiTheme="majorHAnsi" w:hAnsiTheme="majorHAnsi" w:cstheme="majorHAnsi"/>
          <w:highlight w:val="cyan"/>
          <w:u w:val="single"/>
        </w:rPr>
        <w:t>journal Nature,</w:t>
      </w:r>
      <w:r w:rsidRPr="009C70B6">
        <w:rPr>
          <w:rFonts w:asciiTheme="majorHAnsi" w:hAnsiTheme="majorHAnsi" w:cstheme="majorHAnsi"/>
          <w:u w:val="single"/>
        </w:rPr>
        <w:t xml:space="preserve"> that </w:t>
      </w:r>
      <w:r w:rsidRPr="009C70B6">
        <w:rPr>
          <w:rFonts w:asciiTheme="majorHAnsi" w:hAnsiTheme="majorHAnsi" w:cstheme="majorHAnsi"/>
          <w:highlight w:val="cyan"/>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rPr>
        <w:t>.</w:t>
      </w:r>
      <w:r w:rsidRPr="009C70B6">
        <w:rPr>
          <w:rFonts w:asciiTheme="majorHAnsi" w:hAnsiTheme="majorHAnsi" w:cstheme="majorHAnsi"/>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rPr>
        <w:t>.</w:t>
      </w:r>
    </w:p>
    <w:p w:rsidR="00C72C67" w:rsidRPr="009C70B6" w:rsidRDefault="00C72C67" w:rsidP="00C72C67">
      <w:pPr>
        <w:rPr>
          <w:rFonts w:asciiTheme="majorHAnsi" w:hAnsiTheme="majorHAnsi" w:cstheme="majorHAnsi"/>
          <w:u w:val="single"/>
        </w:rPr>
      </w:pPr>
      <w:r w:rsidRPr="009C70B6">
        <w:rPr>
          <w:rFonts w:asciiTheme="majorHAnsi" w:hAnsiTheme="majorHAnsi" w:cstheme="majorHAnsi"/>
        </w:rPr>
        <w:t xml:space="preserve">It also follows a </w:t>
      </w:r>
      <w:r w:rsidRPr="009C70B6">
        <w:rPr>
          <w:rFonts w:asciiTheme="majorHAnsi" w:hAnsiTheme="majorHAnsi" w:cstheme="majorHAnsi"/>
          <w:u w:val="single"/>
        </w:rPr>
        <w:t xml:space="preserve">study published in Science,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rsidR="00C72C67" w:rsidRPr="00C72C67" w:rsidRDefault="00C72C67" w:rsidP="00C72C67"/>
    <w:p w:rsidR="00E42E4C" w:rsidRPr="00F601E6" w:rsidRDefault="00E42E4C" w:rsidP="00F601E6"/>
    <w:sectPr w:rsidR="00E42E4C" w:rsidRPr="00F601E6" w:rsidSect="00112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E4B6D"/>
    <w:multiLevelType w:val="hybridMultilevel"/>
    <w:tmpl w:val="CE563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C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186B"/>
    <w:rsid w:val="000A2D8A"/>
    <w:rsid w:val="000D26A6"/>
    <w:rsid w:val="000D2B90"/>
    <w:rsid w:val="000D6ED8"/>
    <w:rsid w:val="000D717B"/>
    <w:rsid w:val="00100B28"/>
    <w:rsid w:val="001108F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1F180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56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2A4"/>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C6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A3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0B6"/>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C67"/>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68AA86"/>
  <w14:defaultImageDpi w14:val="300"/>
  <w15:docId w15:val="{41B49FB3-1EF5-FF4B-8928-9450A4FB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A3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73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A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73A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873A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A30"/>
  </w:style>
  <w:style w:type="character" w:customStyle="1" w:styleId="Heading1Char">
    <w:name w:val="Heading 1 Char"/>
    <w:aliases w:val="Pocket Char"/>
    <w:basedOn w:val="DefaultParagraphFont"/>
    <w:link w:val="Heading1"/>
    <w:uiPriority w:val="9"/>
    <w:rsid w:val="00873A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A3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73A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873A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A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873A3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73A3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3A3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873A30"/>
    <w:rPr>
      <w:color w:val="auto"/>
      <w:u w:val="none"/>
    </w:rPr>
  </w:style>
  <w:style w:type="paragraph" w:styleId="DocumentMap">
    <w:name w:val="Document Map"/>
    <w:basedOn w:val="Normal"/>
    <w:link w:val="DocumentMapChar"/>
    <w:uiPriority w:val="99"/>
    <w:semiHidden/>
    <w:unhideWhenUsed/>
    <w:rsid w:val="00873A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A30"/>
    <w:rPr>
      <w:rFonts w:ascii="Lucida Grande" w:hAnsi="Lucida Grande" w:cs="Lucida Grande"/>
    </w:rPr>
  </w:style>
  <w:style w:type="paragraph" w:customStyle="1" w:styleId="Analytic">
    <w:name w:val="Analytic"/>
    <w:basedOn w:val="Normal"/>
    <w:autoRedefine/>
    <w:qFormat/>
    <w:rsid w:val="00873A30"/>
    <w:rPr>
      <w:b/>
      <w:bCs/>
      <w:color w:val="404040" w:themeColor="text1" w:themeTint="BF"/>
      <w:sz w:val="26"/>
      <w:szCs w:val="26"/>
    </w:rPr>
  </w:style>
  <w:style w:type="paragraph" w:customStyle="1" w:styleId="textbold">
    <w:name w:val="text bold"/>
    <w:basedOn w:val="Normal"/>
    <w:link w:val="Emphasis"/>
    <w:autoRedefine/>
    <w:uiPriority w:val="20"/>
    <w:qFormat/>
    <w:rsid w:val="00C72C67"/>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C72C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C72C67"/>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C72C67"/>
    <w:rPr>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C72C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C72C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53317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10</Pages>
  <Words>13121</Words>
  <Characters>74796</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2022-04-09T19:36:00Z</dcterms:created>
  <dcterms:modified xsi:type="dcterms:W3CDTF">2022-04-09T21:10:00Z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