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80606" w14:textId="3079B6B9" w:rsidR="000830EA" w:rsidRDefault="000830EA" w:rsidP="000830EA">
      <w:pPr>
        <w:pStyle w:val="Heading1"/>
      </w:pPr>
      <w:r>
        <w:t xml:space="preserve">1nc vs sage </w:t>
      </w:r>
      <w:proofErr w:type="spellStart"/>
      <w:r>
        <w:t>mp</w:t>
      </w:r>
      <w:proofErr w:type="spellEnd"/>
      <w:r>
        <w:t xml:space="preserve"> </w:t>
      </w:r>
    </w:p>
    <w:p w14:paraId="5773C254" w14:textId="7E92F082" w:rsidR="000830EA" w:rsidRPr="000830EA" w:rsidRDefault="000830EA" w:rsidP="000830EA">
      <w:pPr>
        <w:pStyle w:val="Heading3"/>
      </w:pPr>
      <w:r>
        <w:t>1nc – off</w:t>
      </w:r>
    </w:p>
    <w:p w14:paraId="639BE6AD" w14:textId="77777777" w:rsidR="000830EA" w:rsidRPr="001F60B5" w:rsidRDefault="000830EA" w:rsidP="000830EA">
      <w:pPr>
        <w:pStyle w:val="Heading4"/>
      </w:pPr>
      <w:r>
        <w:t>Interpretation: the affirmative must defend legislative action that prevents private entities from appropriating outer space</w:t>
      </w:r>
    </w:p>
    <w:p w14:paraId="6EED5429" w14:textId="77777777" w:rsidR="000830EA" w:rsidRPr="0009531B" w:rsidRDefault="000830EA" w:rsidP="000830EA">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21C29684" w14:textId="77777777" w:rsidR="000830EA" w:rsidRPr="0009531B" w:rsidRDefault="000830EA" w:rsidP="000830EA">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11515E7" w14:textId="77777777" w:rsidR="000830EA" w:rsidRDefault="000830EA" w:rsidP="000830EA">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60F6117D" w14:textId="77777777" w:rsidR="000830EA" w:rsidRDefault="000830EA" w:rsidP="000830EA">
      <w:pPr>
        <w:pStyle w:val="Heading4"/>
      </w:pPr>
      <w:r>
        <w:t>That entails a law</w:t>
      </w:r>
    </w:p>
    <w:p w14:paraId="5B09C8B1" w14:textId="77777777" w:rsidR="000830EA" w:rsidRPr="00AA27EB" w:rsidRDefault="000830EA" w:rsidP="000830EA">
      <w:pPr>
        <w:rPr>
          <w:rStyle w:val="Style13ptBold"/>
        </w:rPr>
      </w:pPr>
      <w:r>
        <w:rPr>
          <w:rStyle w:val="Style13ptBold"/>
        </w:rPr>
        <w:t xml:space="preserve">LII n.d. </w:t>
      </w:r>
      <w:r w:rsidRPr="00AA27EB">
        <w:rPr>
          <w:rStyle w:val="Style13ptBold"/>
          <w:b w:val="0"/>
          <w:bCs/>
          <w:sz w:val="16"/>
          <w:szCs w:val="16"/>
        </w:rPr>
        <w:t xml:space="preserve">[(Legal Information Institute, </w:t>
      </w:r>
      <w:r w:rsidRPr="00AA27EB">
        <w:rPr>
          <w:szCs w:val="16"/>
        </w:rPr>
        <w:t>non-profit, public service of Cornell Law School that provides no-cost access to current American and international legal research sources</w:t>
      </w:r>
      <w:r w:rsidRPr="00AA27EB">
        <w:rPr>
          <w:rStyle w:val="Style13ptBold"/>
          <w:b w:val="0"/>
          <w:bCs/>
          <w:sz w:val="16"/>
          <w:szCs w:val="16"/>
        </w:rPr>
        <w:t>) “</w:t>
      </w:r>
      <w:r w:rsidRPr="00AA27EB">
        <w:rPr>
          <w:szCs w:val="16"/>
        </w:rPr>
        <w:t>Legislation”] JL</w:t>
      </w:r>
    </w:p>
    <w:p w14:paraId="216517CD" w14:textId="77777777" w:rsidR="000830EA" w:rsidRPr="00A97A88" w:rsidRDefault="000830EA" w:rsidP="000830EA">
      <w:pPr>
        <w:rPr>
          <w:sz w:val="12"/>
        </w:rPr>
      </w:pPr>
      <w:r w:rsidRPr="001F60B5">
        <w:rPr>
          <w:rStyle w:val="StyleUnderline"/>
        </w:rPr>
        <w:t xml:space="preserve">Legislation refers to </w:t>
      </w:r>
      <w:r w:rsidRPr="001F60B5">
        <w:rPr>
          <w:rStyle w:val="StyleUnderline"/>
          <w:highlight w:val="green"/>
        </w:rPr>
        <w:t xml:space="preserve">the </w:t>
      </w:r>
      <w:r w:rsidRPr="001F60B5">
        <w:rPr>
          <w:rStyle w:val="Emphasis"/>
          <w:highlight w:val="green"/>
        </w:rPr>
        <w:t>preparation and enactment of laws</w:t>
      </w:r>
      <w:r w:rsidRPr="001F60B5">
        <w:rPr>
          <w:rStyle w:val="StyleUnderline"/>
          <w:highlight w:val="green"/>
        </w:rPr>
        <w:t xml:space="preserve"> by a legislative body</w:t>
      </w:r>
      <w:r w:rsidRPr="001F60B5">
        <w:rPr>
          <w:rStyle w:val="StyleUnderline"/>
        </w:rPr>
        <w:t xml:space="preserve"> through its lawmaking process</w:t>
      </w:r>
      <w:r w:rsidRPr="001F60B5">
        <w:rPr>
          <w:sz w:val="12"/>
        </w:rPr>
        <w:t>. The legislative process includes evaluating, amending, and voting on proposed laws and is concerned with the words used in the bill to communicate the values, judgments, and purposes of the proposal. An idea becomes an item of legislative business when it is written as a bill. A bill is a draft, or tentative version, of what might become part of the written law. A bill that is enacted is called an act or statute.</w:t>
      </w:r>
    </w:p>
    <w:p w14:paraId="3E4EE3B9" w14:textId="77777777" w:rsidR="000830EA" w:rsidRDefault="000830EA" w:rsidP="000830EA">
      <w:pPr>
        <w:pStyle w:val="Heading4"/>
      </w:pPr>
      <w:r>
        <w:t>Justice implies legal action</w:t>
      </w:r>
    </w:p>
    <w:p w14:paraId="7382F849" w14:textId="77777777" w:rsidR="000830EA" w:rsidRPr="00352B4E" w:rsidRDefault="000830EA" w:rsidP="000830EA">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027BFEAF" w14:textId="77777777" w:rsidR="000830EA" w:rsidRDefault="000830EA" w:rsidP="000830EA">
      <w:r>
        <w:t xml:space="preserve">Essential Meaning of </w:t>
      </w:r>
      <w:r w:rsidRPr="00352B4E">
        <w:rPr>
          <w:rStyle w:val="Emphasis"/>
          <w:highlight w:val="green"/>
        </w:rPr>
        <w:t>justice</w:t>
      </w:r>
    </w:p>
    <w:p w14:paraId="69E64448" w14:textId="77777777" w:rsidR="000830EA" w:rsidRDefault="000830EA" w:rsidP="000830EA">
      <w:r>
        <w:t xml:space="preserve">1: </w:t>
      </w:r>
      <w:r w:rsidRPr="00352B4E">
        <w:rPr>
          <w:rStyle w:val="Emphasis"/>
          <w:highlight w:val="green"/>
        </w:rPr>
        <w:t>the process or result of using laws</w:t>
      </w:r>
      <w:r w:rsidRPr="00EF2C80">
        <w:rPr>
          <w:rStyle w:val="Emphasis"/>
        </w:rPr>
        <w:t xml:space="preserve"> to </w:t>
      </w:r>
      <w:r w:rsidRPr="00352B4E">
        <w:rPr>
          <w:rStyle w:val="Emphasis"/>
          <w:highlight w:val="green"/>
        </w:rPr>
        <w:t>fairly</w:t>
      </w:r>
      <w:r>
        <w:t xml:space="preserve"> judge and punish crimes and criminals</w:t>
      </w:r>
    </w:p>
    <w:p w14:paraId="41D66DA7" w14:textId="77777777" w:rsidR="000830EA" w:rsidRDefault="000830EA" w:rsidP="000830EA"/>
    <w:p w14:paraId="5A3974EF" w14:textId="77777777" w:rsidR="000830EA" w:rsidRDefault="000830EA" w:rsidP="000830EA">
      <w:pPr>
        <w:pStyle w:val="Heading4"/>
      </w:pPr>
      <w:r>
        <w:t>Just is the opposite of unjust</w:t>
      </w:r>
    </w:p>
    <w:p w14:paraId="6947E9C9" w14:textId="77777777" w:rsidR="000830EA" w:rsidRPr="00D81614" w:rsidRDefault="000830EA" w:rsidP="000830EA">
      <w:r w:rsidRPr="00D81614">
        <w:rPr>
          <w:b/>
          <w:bCs/>
          <w:sz w:val="26"/>
          <w:szCs w:val="26"/>
        </w:rPr>
        <w:t>Thesaurus</w:t>
      </w:r>
      <w:r>
        <w:rPr>
          <w:b/>
          <w:bCs/>
          <w:sz w:val="26"/>
          <w:szCs w:val="26"/>
        </w:rPr>
        <w:t xml:space="preserve"> </w:t>
      </w:r>
      <w:r w:rsidRPr="00D81614">
        <w:rPr>
          <w:b/>
          <w:bCs/>
          <w:sz w:val="26"/>
          <w:szCs w:val="26"/>
        </w:rPr>
        <w:t>plus n</w:t>
      </w:r>
      <w:r>
        <w:rPr>
          <w:b/>
          <w:bCs/>
          <w:sz w:val="26"/>
          <w:szCs w:val="26"/>
        </w:rPr>
        <w:t>.</w:t>
      </w:r>
      <w:r w:rsidRPr="00D81614">
        <w:rPr>
          <w:b/>
          <w:bCs/>
          <w:sz w:val="26"/>
          <w:szCs w:val="26"/>
        </w:rPr>
        <w:t>d</w:t>
      </w:r>
      <w:r>
        <w:rPr>
          <w:b/>
          <w:bCs/>
          <w:sz w:val="26"/>
          <w:szCs w:val="26"/>
        </w:rPr>
        <w:t>.</w:t>
      </w:r>
      <w:r w:rsidRPr="00D81614">
        <w:t xml:space="preserve"> </w:t>
      </w:r>
      <w:r>
        <w:t>[</w:t>
      </w:r>
      <w:r w:rsidRPr="00D81614">
        <w:t>"Just and Unjust," Opposite Meaning Words. https://thesaurus.plus/related/just/unjust</w:t>
      </w:r>
      <w:r>
        <w:t>]</w:t>
      </w:r>
    </w:p>
    <w:p w14:paraId="06E0B29E" w14:textId="77777777" w:rsidR="000830EA" w:rsidRPr="00D81614" w:rsidRDefault="000830EA" w:rsidP="000830EA">
      <w:r w:rsidRPr="00D81614">
        <w:t>Unjust </w:t>
      </w:r>
    </w:p>
    <w:p w14:paraId="75310EC4" w14:textId="77777777" w:rsidR="000830EA" w:rsidRPr="00D81614" w:rsidRDefault="000830EA" w:rsidP="000830EA">
      <w:r w:rsidRPr="00D81614">
        <w:t>Show Definitions</w:t>
      </w:r>
    </w:p>
    <w:p w14:paraId="76107E52" w14:textId="77777777" w:rsidR="000830EA" w:rsidRPr="00D81614" w:rsidRDefault="000830EA" w:rsidP="000830EA">
      <w:r w:rsidRPr="00D81614">
        <w:t> Unjust adjective – Not fair; marked by injustice or partiality or deception.</w:t>
      </w:r>
    </w:p>
    <w:p w14:paraId="71CAF936" w14:textId="77777777" w:rsidR="000830EA" w:rsidRPr="00D81614" w:rsidRDefault="000830EA" w:rsidP="000830EA">
      <w:r w:rsidRPr="00D81614">
        <w:rPr>
          <w:rStyle w:val="StyleUnderline"/>
          <w:highlight w:val="green"/>
        </w:rPr>
        <w:t xml:space="preserve">Just is an </w:t>
      </w:r>
      <w:r w:rsidRPr="00D81614">
        <w:rPr>
          <w:rStyle w:val="Emphasis"/>
          <w:highlight w:val="green"/>
        </w:rPr>
        <w:t>antonym</w:t>
      </w:r>
      <w:r w:rsidRPr="00D81614">
        <w:rPr>
          <w:rStyle w:val="StyleUnderline"/>
          <w:highlight w:val="green"/>
        </w:rPr>
        <w:t xml:space="preserve"> for </w:t>
      </w:r>
      <w:hyperlink r:id="rId9" w:history="1">
        <w:r w:rsidRPr="00D81614">
          <w:rPr>
            <w:rStyle w:val="StyleUnderline"/>
            <w:highlight w:val="green"/>
          </w:rPr>
          <w:t>unjust</w:t>
        </w:r>
      </w:hyperlink>
      <w:r w:rsidRPr="00D81614">
        <w:t> in </w:t>
      </w:r>
      <w:hyperlink r:id="rId10" w:history="1">
        <w:r w:rsidRPr="00D81614">
          <w:rPr>
            <w:rStyle w:val="Hyperlink"/>
          </w:rPr>
          <w:t>not fair</w:t>
        </w:r>
      </w:hyperlink>
      <w:r w:rsidRPr="00D81614">
        <w:t> topic.</w:t>
      </w:r>
    </w:p>
    <w:p w14:paraId="12C77C57" w14:textId="77777777" w:rsidR="000830EA" w:rsidRDefault="000830EA" w:rsidP="000830EA"/>
    <w:p w14:paraId="09F9C27E" w14:textId="77777777" w:rsidR="000830EA" w:rsidRDefault="000830EA" w:rsidP="000830EA">
      <w:pPr>
        <w:pStyle w:val="Heading4"/>
      </w:pPr>
      <w:r>
        <w:t>Violation: they defend private entities doing the plan themselves</w:t>
      </w:r>
    </w:p>
    <w:p w14:paraId="4DA707AE" w14:textId="77777777" w:rsidR="000830EA" w:rsidRDefault="000830EA" w:rsidP="000830EA">
      <w:pPr>
        <w:pStyle w:val="Heading4"/>
      </w:pPr>
      <w:r>
        <w:t>Net benefits:</w:t>
      </w:r>
    </w:p>
    <w:p w14:paraId="1BDE88FC" w14:textId="77777777" w:rsidR="000830EA" w:rsidRDefault="000830EA" w:rsidP="000830EA">
      <w:pPr>
        <w:pStyle w:val="Heading4"/>
        <w:numPr>
          <w:ilvl w:val="0"/>
          <w:numId w:val="12"/>
        </w:numPr>
        <w:tabs>
          <w:tab w:val="num" w:pos="360"/>
        </w:tabs>
        <w:ind w:left="0" w:firstLine="0"/>
      </w:pPr>
      <w:r>
        <w:t xml:space="preserve">Topic education – their interpretation distracts from core controversies like how the plan is implemented – any reason they have inherency proves that political resistance to the plan is a </w:t>
      </w:r>
      <w:r w:rsidRPr="00335123">
        <w:rPr>
          <w:u w:val="single"/>
        </w:rPr>
        <w:t xml:space="preserve">relevant </w:t>
      </w:r>
      <w:r>
        <w:t>debate to have – also means you should negate on presumption because they have zero enforcement mechanism</w:t>
      </w:r>
    </w:p>
    <w:p w14:paraId="4339FF2B" w14:textId="77777777" w:rsidR="000830EA" w:rsidRDefault="000830EA" w:rsidP="000830EA">
      <w:pPr>
        <w:pStyle w:val="Heading4"/>
        <w:numPr>
          <w:ilvl w:val="0"/>
          <w:numId w:val="12"/>
        </w:numPr>
        <w:tabs>
          <w:tab w:val="num" w:pos="360"/>
        </w:tabs>
        <w:ind w:left="0" w:firstLine="0"/>
      </w:pPr>
      <w:r>
        <w:t>Neg flex – eliminating politics and process arguments on a topic with infinite appropriation spec decks neg prep – lack of 1NC rejoinder kills clash –only terminal impact to debate – and arbitrarily privileges the aff</w:t>
      </w:r>
    </w:p>
    <w:p w14:paraId="22FEE35F" w14:textId="77777777" w:rsidR="000830EA" w:rsidRPr="00FE564F" w:rsidRDefault="000830EA" w:rsidP="000830EA"/>
    <w:p w14:paraId="276589AE" w14:textId="77777777" w:rsidR="000830EA" w:rsidRDefault="000830EA" w:rsidP="000830EA">
      <w:pPr>
        <w:pStyle w:val="Heading4"/>
      </w:pPr>
      <w:r>
        <w:t>Drop the debater – deters future abuse and we indict the whole advocacy</w:t>
      </w:r>
    </w:p>
    <w:p w14:paraId="6EFBA586" w14:textId="60E9DD3B" w:rsidR="000830EA" w:rsidRDefault="000830EA" w:rsidP="000830EA">
      <w:pPr>
        <w:pStyle w:val="Heading3"/>
      </w:pPr>
      <w:r>
        <w:t>1nc -- off</w:t>
      </w:r>
    </w:p>
    <w:p w14:paraId="4709FE2A" w14:textId="77777777" w:rsidR="000830EA" w:rsidRPr="00DE3C6E" w:rsidRDefault="000830EA" w:rsidP="000830EA">
      <w:pPr>
        <w:pStyle w:val="Heading4"/>
        <w:rPr>
          <w:rFonts w:cs="Calibri"/>
        </w:rPr>
      </w:pPr>
      <w:r>
        <w:t>CP:</w:t>
      </w:r>
      <w:r w:rsidRPr="00DE3C6E">
        <w:rPr>
          <w:rFonts w:cs="Calibri"/>
        </w:rPr>
        <w:t xml:space="preserve"> </w:t>
      </w:r>
      <w:r>
        <w:rPr>
          <w:rFonts w:cs="Calibri"/>
        </w:rPr>
        <w:t>Private entities except in Ukraine ought not engage in the exclusive use of Low Earth Orbit via Large Satellite Constellations.</w:t>
      </w:r>
    </w:p>
    <w:p w14:paraId="65686E18" w14:textId="77777777" w:rsidR="000830EA" w:rsidRPr="00D117F2" w:rsidRDefault="000830EA" w:rsidP="000830EA">
      <w:pPr>
        <w:pStyle w:val="Heading4"/>
      </w:pPr>
      <w:proofErr w:type="spellStart"/>
      <w:r>
        <w:t>Starlink</w:t>
      </w:r>
      <w:proofErr w:type="spellEnd"/>
      <w:r>
        <w:t xml:space="preserve"> has </w:t>
      </w:r>
      <w:r>
        <w:rPr>
          <w:u w:val="single"/>
        </w:rPr>
        <w:t>transformed</w:t>
      </w:r>
      <w:r>
        <w:t xml:space="preserve"> Ukraine’s resistance – it’s the </w:t>
      </w:r>
      <w:r>
        <w:rPr>
          <w:u w:val="single"/>
        </w:rPr>
        <w:t>only</w:t>
      </w:r>
      <w:r>
        <w:t xml:space="preserve"> reliable way to ensure connectivity</w:t>
      </w:r>
    </w:p>
    <w:p w14:paraId="72546A94" w14:textId="77777777" w:rsidR="000830EA" w:rsidRPr="001D59BC" w:rsidRDefault="000830EA" w:rsidP="000830EA">
      <w:pPr>
        <w:rPr>
          <w:rStyle w:val="Style13ptBold"/>
          <w:sz w:val="16"/>
          <w:szCs w:val="16"/>
        </w:rPr>
      </w:pPr>
      <w:proofErr w:type="spellStart"/>
      <w:r>
        <w:rPr>
          <w:rStyle w:val="Style13ptBold"/>
        </w:rPr>
        <w:t>Lerman</w:t>
      </w:r>
      <w:proofErr w:type="spellEnd"/>
      <w:r>
        <w:rPr>
          <w:rStyle w:val="Style13ptBold"/>
        </w:rPr>
        <w:t xml:space="preserve"> and </w:t>
      </w:r>
      <w:proofErr w:type="spellStart"/>
      <w:r>
        <w:rPr>
          <w:rStyle w:val="Style13ptBold"/>
        </w:rPr>
        <w:t>Zakrzewski</w:t>
      </w:r>
      <w:proofErr w:type="spellEnd"/>
      <w:r>
        <w:rPr>
          <w:rStyle w:val="Style13ptBold"/>
        </w:rPr>
        <w:t xml:space="preserve"> 3/19 </w:t>
      </w:r>
      <w:r w:rsidRPr="001D59BC">
        <w:rPr>
          <w:rStyle w:val="Style13ptBold"/>
          <w:b w:val="0"/>
          <w:bCs/>
          <w:sz w:val="16"/>
          <w:szCs w:val="16"/>
        </w:rPr>
        <w:t xml:space="preserve">[(Rachel, </w:t>
      </w:r>
      <w:r w:rsidRPr="001D59BC">
        <w:rPr>
          <w:szCs w:val="16"/>
        </w:rPr>
        <w:t>covers technology for The Washington Post in San Francisco,</w:t>
      </w:r>
      <w:r w:rsidRPr="001D59BC">
        <w:rPr>
          <w:rStyle w:val="Style13ptBold"/>
          <w:sz w:val="16"/>
          <w:szCs w:val="16"/>
        </w:rPr>
        <w:t xml:space="preserve"> </w:t>
      </w:r>
      <w:r w:rsidRPr="001D59BC">
        <w:rPr>
          <w:rStyle w:val="Style13ptBold"/>
          <w:b w:val="0"/>
          <w:bCs/>
          <w:sz w:val="16"/>
          <w:szCs w:val="16"/>
        </w:rPr>
        <w:t>and Cat,</w:t>
      </w:r>
      <w:r w:rsidRPr="001D59BC">
        <w:rPr>
          <w:rStyle w:val="Style13ptBold"/>
          <w:sz w:val="16"/>
          <w:szCs w:val="16"/>
        </w:rPr>
        <w:t xml:space="preserve"> </w:t>
      </w:r>
      <w:r w:rsidRPr="001D59BC">
        <w:rPr>
          <w:szCs w:val="16"/>
        </w:rPr>
        <w:t>technology policy reporter, tracking Washington's efforts to regulate Silicon Valley companies</w:t>
      </w:r>
      <w:r w:rsidRPr="001D59BC">
        <w:rPr>
          <w:rStyle w:val="Style13ptBold"/>
          <w:b w:val="0"/>
          <w:bCs/>
          <w:sz w:val="16"/>
          <w:szCs w:val="16"/>
        </w:rPr>
        <w:t>) “</w:t>
      </w:r>
      <w:r w:rsidRPr="001D59BC">
        <w:rPr>
          <w:szCs w:val="16"/>
        </w:rPr>
        <w:t xml:space="preserve">Elon Musk’s </w:t>
      </w:r>
      <w:proofErr w:type="spellStart"/>
      <w:r w:rsidRPr="001D59BC">
        <w:rPr>
          <w:szCs w:val="16"/>
        </w:rPr>
        <w:t>Starlink</w:t>
      </w:r>
      <w:proofErr w:type="spellEnd"/>
      <w:r w:rsidRPr="001D59BC">
        <w:rPr>
          <w:szCs w:val="16"/>
        </w:rPr>
        <w:t xml:space="preserve"> is keeping Ukrainians online when traditional Internet fails,” Washington Post, 3/19/2022] JL</w:t>
      </w:r>
    </w:p>
    <w:p w14:paraId="2B89A421" w14:textId="77777777" w:rsidR="000830EA" w:rsidRPr="001D59BC" w:rsidRDefault="000830EA" w:rsidP="000830EA">
      <w:pPr>
        <w:rPr>
          <w:sz w:val="12"/>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from Musk’s companies</w:t>
      </w:r>
      <w:r w:rsidRPr="001D59BC">
        <w:rPr>
          <w:sz w:val="12"/>
        </w:rPr>
        <w:t xml:space="preserve"> and European allies, which has proved “very effective,” </w:t>
      </w:r>
      <w:r w:rsidRPr="000004D2">
        <w:rPr>
          <w:sz w:val="12"/>
        </w:rPr>
        <w:t>Fedorov</w:t>
      </w:r>
      <w:r w:rsidRPr="001D59BC">
        <w:rPr>
          <w:sz w:val="12"/>
        </w:rPr>
        <w:t> said in an interview with The Washington Post Friday.</w:t>
      </w:r>
    </w:p>
    <w:p w14:paraId="5A6A6346" w14:textId="77777777" w:rsidR="000830EA" w:rsidRPr="001D59BC" w:rsidRDefault="000830EA" w:rsidP="000830EA">
      <w:pPr>
        <w:rPr>
          <w:sz w:val="12"/>
        </w:rPr>
      </w:pPr>
      <w:r w:rsidRPr="001D59BC">
        <w:rPr>
          <w:sz w:val="12"/>
        </w:rPr>
        <w:t>“</w:t>
      </w:r>
      <w:r w:rsidRPr="005078D6">
        <w:rPr>
          <w:rStyle w:val="Emphasis"/>
          <w:highlight w:val="green"/>
        </w:rPr>
        <w:t>The quality</w:t>
      </w:r>
      <w:r w:rsidRPr="003464FA">
        <w:rPr>
          <w:rStyle w:val="Emphasis"/>
        </w:rPr>
        <w:t xml:space="preserve"> of the link </w:t>
      </w:r>
      <w:r w:rsidRPr="005078D6">
        <w:rPr>
          <w:rStyle w:val="Emphasis"/>
          <w:highlight w:val="green"/>
        </w:rPr>
        <w:t>is excellent</w:t>
      </w:r>
      <w:r w:rsidRPr="003464FA">
        <w:rPr>
          <w:rStyle w:val="StyleUnderline"/>
        </w:rPr>
        <w:t xml:space="preserve">,” Fedorov said through a translator, using a </w:t>
      </w:r>
      <w:proofErr w:type="spellStart"/>
      <w:r w:rsidRPr="003464FA">
        <w:rPr>
          <w:rStyle w:val="StyleUnderline"/>
        </w:rPr>
        <w:t>Starlink</w:t>
      </w:r>
      <w:proofErr w:type="spellEnd"/>
      <w:r w:rsidRPr="003464FA">
        <w:rPr>
          <w:rStyle w:val="StyleUnderline"/>
        </w:rPr>
        <w:t xml:space="preserve"> connection from an undisclosed location</w:t>
      </w:r>
      <w:r w:rsidRPr="001D59BC">
        <w:rPr>
          <w:sz w:val="12"/>
        </w:rPr>
        <w:t>. “</w:t>
      </w:r>
      <w:r w:rsidRPr="003464FA">
        <w:rPr>
          <w:rStyle w:val="StyleUnderline"/>
        </w:rPr>
        <w:t>We are using thousands, in the area of thousands, of terminals with new shipments arriving every other day</w:t>
      </w:r>
      <w:r w:rsidRPr="001D59BC">
        <w:rPr>
          <w:sz w:val="12"/>
        </w:rPr>
        <w:t>.”</w:t>
      </w:r>
    </w:p>
    <w:p w14:paraId="3E6F53BD" w14:textId="77777777" w:rsidR="000830EA" w:rsidRPr="003464FA" w:rsidRDefault="000830EA" w:rsidP="000830EA">
      <w:r w:rsidRPr="003464FA">
        <w:rPr>
          <w:rStyle w:val="StyleUnderline"/>
        </w:rPr>
        <w:t xml:space="preserve">The use of </w:t>
      </w:r>
      <w:proofErr w:type="spellStart"/>
      <w:r w:rsidRPr="00FE29EA">
        <w:rPr>
          <w:rStyle w:val="StyleUnderline"/>
          <w:highlight w:val="green"/>
        </w:rPr>
        <w:t>Starlink</w:t>
      </w:r>
      <w:proofErr w:type="spellEnd"/>
      <w:r w:rsidRPr="00FE29EA">
        <w:rPr>
          <w:rStyle w:val="StyleUnderline"/>
          <w:highlight w:val="green"/>
        </w:rPr>
        <w:t xml:space="preserve"> as a stopgap measure for citizens and the government to stay connected</w:t>
      </w:r>
      <w:r w:rsidRPr="003464FA">
        <w:rPr>
          <w:rStyle w:val="StyleUnderline"/>
        </w:rPr>
        <w:t xml:space="preserve"> during an invasion is a major test of the relatively new technology, experts say, and </w:t>
      </w:r>
      <w:r w:rsidRPr="00FE29EA">
        <w:rPr>
          <w:rStyle w:val="StyleUnderline"/>
          <w:highlight w:val="green"/>
        </w:rPr>
        <w:t>co</w:t>
      </w:r>
      <w:r w:rsidRPr="005078D6">
        <w:rPr>
          <w:rStyle w:val="StyleUnderline"/>
          <w:highlight w:val="green"/>
        </w:rPr>
        <w:t>uld have widespread implications for the</w:t>
      </w:r>
      <w:r w:rsidRPr="003464FA">
        <w:rPr>
          <w:rStyle w:val="StyleUnderline"/>
        </w:rPr>
        <w:t xml:space="preserve"> future of </w:t>
      </w:r>
      <w:r w:rsidRPr="005078D6">
        <w:rPr>
          <w:rStyle w:val="StyleUnderline"/>
          <w:highlight w:val="green"/>
        </w:rPr>
        <w:t xml:space="preserve">war. </w:t>
      </w:r>
      <w:r w:rsidRPr="005078D6">
        <w:rPr>
          <w:rStyle w:val="Emphasis"/>
          <w:highlight w:val="green"/>
        </w:rPr>
        <w:t>Internet has become</w:t>
      </w:r>
      <w:r w:rsidRPr="001D59BC">
        <w:rPr>
          <w:rStyle w:val="Emphasis"/>
        </w:rPr>
        <w:t xml:space="preserve"> an </w:t>
      </w:r>
      <w:r w:rsidRPr="005078D6">
        <w:rPr>
          <w:rStyle w:val="Emphasis"/>
          <w:highlight w:val="green"/>
        </w:rPr>
        <w:t>essential</w:t>
      </w:r>
      <w:r w:rsidRPr="001D59BC">
        <w:rPr>
          <w:rStyle w:val="Emphasis"/>
        </w:rPr>
        <w:t xml:space="preserve"> tool </w:t>
      </w:r>
      <w:r w:rsidRPr="005078D6">
        <w:rPr>
          <w:rStyle w:val="Emphasis"/>
          <w:highlight w:val="green"/>
        </w:rPr>
        <w:t>for communication</w:t>
      </w:r>
      <w:r w:rsidRPr="001D59BC">
        <w:rPr>
          <w:rStyle w:val="Emphasis"/>
        </w:rPr>
        <w:t xml:space="preserve">, staying informed </w:t>
      </w:r>
      <w:r w:rsidRPr="005078D6">
        <w:rPr>
          <w:rStyle w:val="Emphasis"/>
          <w:highlight w:val="green"/>
        </w:rPr>
        <w:t>and</w:t>
      </w:r>
      <w:r w:rsidRPr="001D59BC">
        <w:rPr>
          <w:rStyle w:val="Emphasis"/>
        </w:rPr>
        <w:t xml:space="preserve"> even </w:t>
      </w:r>
      <w:r w:rsidRPr="005078D6">
        <w:rPr>
          <w:rStyle w:val="Emphasis"/>
          <w:highlight w:val="green"/>
        </w:rPr>
        <w:t>powering weapons</w:t>
      </w:r>
      <w:r w:rsidRPr="001D59BC">
        <w:rPr>
          <w:rStyle w:val="StyleUnderline"/>
        </w:rPr>
        <w:t>.</w:t>
      </w:r>
    </w:p>
    <w:p w14:paraId="4FEC554C" w14:textId="77777777" w:rsidR="000830EA" w:rsidRPr="001D59BC" w:rsidRDefault="000830EA" w:rsidP="000830EA">
      <w:pPr>
        <w:rPr>
          <w:sz w:val="12"/>
        </w:rPr>
      </w:pPr>
      <w:r w:rsidRPr="001D59BC">
        <w:rPr>
          <w:sz w:val="12"/>
        </w:rPr>
        <w:t xml:space="preserve">It’s also a test for </w:t>
      </w:r>
      <w:r w:rsidRPr="003464FA">
        <w:rPr>
          <w:rStyle w:val="StyleUnderline"/>
        </w:rPr>
        <w:t>Musk</w:t>
      </w:r>
      <w:r w:rsidRPr="001D59BC">
        <w:rPr>
          <w:sz w:val="12"/>
        </w:rPr>
        <w:t>. The world’s richest man, valued at $232 billion according to the </w:t>
      </w:r>
      <w:r w:rsidRPr="000004D2">
        <w:rPr>
          <w:sz w:val="12"/>
        </w:rPr>
        <w:t>Bloomberg</w:t>
      </w:r>
      <w:r w:rsidRPr="001D59BC">
        <w:rPr>
          <w:sz w:val="12"/>
        </w:rPr>
        <w:t> </w:t>
      </w:r>
      <w:proofErr w:type="gramStart"/>
      <w:r w:rsidRPr="001D59BC">
        <w:rPr>
          <w:sz w:val="12"/>
        </w:rPr>
        <w:t>Billionaire‘</w:t>
      </w:r>
      <w:proofErr w:type="gramEnd"/>
      <w:r w:rsidRPr="001D59BC">
        <w:rPr>
          <w:sz w:val="12"/>
        </w:rPr>
        <w:t>s Index, makes a habit of turning to Twitter for brash promises and proclamations in the midst of world crises. Already this week, the Tesla CEO has challenged Putin to a fight and followed up by pledging he would use </w:t>
      </w:r>
      <w:r w:rsidRPr="000004D2">
        <w:rPr>
          <w:sz w:val="12"/>
        </w:rPr>
        <w:t>just one hand</w:t>
      </w:r>
      <w:r w:rsidRPr="001D59BC">
        <w:rPr>
          <w:sz w:val="12"/>
        </w:rPr>
        <w:t> if Putin was scared. And he told Putin he could </w:t>
      </w:r>
      <w:r w:rsidRPr="000004D2">
        <w:rPr>
          <w:sz w:val="12"/>
        </w:rPr>
        <w:t>bring a bear.</w:t>
      </w:r>
    </w:p>
    <w:p w14:paraId="38912412" w14:textId="77777777" w:rsidR="000830EA" w:rsidRPr="001D59BC" w:rsidRDefault="000830EA" w:rsidP="000830EA">
      <w:pPr>
        <w:rPr>
          <w:sz w:val="12"/>
        </w:rPr>
      </w:pPr>
      <w:r w:rsidRPr="001D59BC">
        <w:rPr>
          <w:sz w:val="12"/>
        </w:rPr>
        <w:t xml:space="preserve">He </w:t>
      </w:r>
      <w:r w:rsidRPr="003464FA">
        <w:rPr>
          <w:rStyle w:val="StyleUnderline"/>
        </w:rPr>
        <w:t>has fallen short on some past pledges</w:t>
      </w:r>
      <w:r w:rsidRPr="001D59BC">
        <w:rPr>
          <w:sz w:val="12"/>
        </w:rPr>
        <w:t>, including </w:t>
      </w:r>
      <w:r w:rsidRPr="000004D2">
        <w:rPr>
          <w:sz w:val="12"/>
        </w:rPr>
        <w:t>making ventilators</w:t>
      </w:r>
      <w:r w:rsidRPr="001D59BC">
        <w:rPr>
          <w:sz w:val="12"/>
        </w:rPr>
        <w:t> for coronavirus patients and efforts to help rescue </w:t>
      </w:r>
      <w:r w:rsidRPr="000004D2">
        <w:rPr>
          <w:sz w:val="12"/>
        </w:rPr>
        <w:t>Thai children stuck in a cave.</w:t>
      </w:r>
    </w:p>
    <w:p w14:paraId="332189C0" w14:textId="77777777" w:rsidR="000830EA" w:rsidRPr="003464FA" w:rsidRDefault="000830EA" w:rsidP="000830EA">
      <w:r w:rsidRPr="003464FA">
        <w:rPr>
          <w:rStyle w:val="StyleUnderline"/>
        </w:rPr>
        <w:t xml:space="preserve">But this time, Fedorov and some experts say he’s come through. Tesla employees in Europe reportedly assembled systems to help power </w:t>
      </w:r>
      <w:proofErr w:type="spellStart"/>
      <w:r w:rsidRPr="003464FA">
        <w:rPr>
          <w:rStyle w:val="StyleUnderline"/>
        </w:rPr>
        <w:t>Starlink</w:t>
      </w:r>
      <w:proofErr w:type="spellEnd"/>
      <w:r w:rsidRPr="003464FA">
        <w:rPr>
          <w:rStyle w:val="StyleUnderline"/>
        </w:rPr>
        <w:t xml:space="preserve"> in Ukraine, and Fedorov said other European countries have sent </w:t>
      </w:r>
      <w:proofErr w:type="spellStart"/>
      <w:r w:rsidRPr="003464FA">
        <w:rPr>
          <w:rStyle w:val="StyleUnderline"/>
        </w:rPr>
        <w:t>Starlink</w:t>
      </w:r>
      <w:proofErr w:type="spellEnd"/>
      <w:r w:rsidRPr="003464FA">
        <w:rPr>
          <w:rStyle w:val="StyleUnderline"/>
        </w:rPr>
        <w:t xml:space="preserve"> equipment from their own supplies</w:t>
      </w:r>
      <w:r w:rsidRPr="003464FA">
        <w:t>.</w:t>
      </w:r>
    </w:p>
    <w:p w14:paraId="28AE61F8" w14:textId="77777777" w:rsidR="000830EA" w:rsidRPr="001D59BC" w:rsidRDefault="000830EA" w:rsidP="000830EA">
      <w:pPr>
        <w:rPr>
          <w:sz w:val="12"/>
          <w:szCs w:val="12"/>
        </w:rPr>
      </w:pPr>
      <w:r w:rsidRPr="001D59BC">
        <w:rPr>
          <w:sz w:val="12"/>
          <w:szCs w:val="12"/>
        </w:rPr>
        <w:t xml:space="preserve">Musk responded to a request for comment on his efforts with </w:t>
      </w:r>
      <w:proofErr w:type="spellStart"/>
      <w:r w:rsidRPr="001D59BC">
        <w:rPr>
          <w:sz w:val="12"/>
          <w:szCs w:val="12"/>
        </w:rPr>
        <w:t>Starlink</w:t>
      </w:r>
      <w:proofErr w:type="spellEnd"/>
      <w:r w:rsidRPr="001D59BC">
        <w:rPr>
          <w:sz w:val="12"/>
          <w:szCs w:val="12"/>
        </w:rPr>
        <w:t xml:space="preserve"> and past efforts, telling The Post to give his regards “to your puppet master </w:t>
      </w:r>
      <w:proofErr w:type="spellStart"/>
      <w:r w:rsidRPr="001D59BC">
        <w:rPr>
          <w:sz w:val="12"/>
          <w:szCs w:val="12"/>
        </w:rPr>
        <w:t>Besos</w:t>
      </w:r>
      <w:proofErr w:type="spellEnd"/>
      <w:r w:rsidRPr="001D59BC">
        <w:rPr>
          <w:rFonts w:ascii="Apple Color Emoji" w:hAnsi="Apple Color Emoji" w:cs="Apple Color Emoji"/>
          <w:sz w:val="12"/>
          <w:szCs w:val="12"/>
        </w:rPr>
        <w:t>😘😘</w:t>
      </w:r>
      <w:r w:rsidRPr="001D59BC">
        <w:rPr>
          <w:sz w:val="12"/>
          <w:szCs w:val="12"/>
        </w:rPr>
        <w:t xml:space="preserve">.” (Amazon founder Jeff Bezos owns The Post.) Musk did not respond to a follow-up request specifically on his work with </w:t>
      </w:r>
      <w:proofErr w:type="spellStart"/>
      <w:r w:rsidRPr="001D59BC">
        <w:rPr>
          <w:sz w:val="12"/>
          <w:szCs w:val="12"/>
        </w:rPr>
        <w:t>Starlink</w:t>
      </w:r>
      <w:proofErr w:type="spellEnd"/>
      <w:r w:rsidRPr="001D59BC">
        <w:rPr>
          <w:sz w:val="12"/>
          <w:szCs w:val="12"/>
        </w:rPr>
        <w:t xml:space="preserve"> in Ukraine.</w:t>
      </w:r>
    </w:p>
    <w:p w14:paraId="44F12B0E" w14:textId="77777777" w:rsidR="000830EA" w:rsidRPr="001D59BC" w:rsidRDefault="000830EA" w:rsidP="000830EA">
      <w:pPr>
        <w:rPr>
          <w:sz w:val="12"/>
          <w:szCs w:val="12"/>
        </w:rPr>
      </w:pPr>
      <w:r w:rsidRPr="001D59BC">
        <w:rPr>
          <w:sz w:val="12"/>
          <w:szCs w:val="12"/>
        </w:rPr>
        <w:t>SpaceX declined to comment on its work in Ukraine.</w:t>
      </w:r>
    </w:p>
    <w:p w14:paraId="730D8842" w14:textId="77777777" w:rsidR="000830EA" w:rsidRPr="001D59BC" w:rsidRDefault="000830EA" w:rsidP="000830EA">
      <w:pPr>
        <w:rPr>
          <w:sz w:val="12"/>
        </w:rPr>
      </w:pPr>
      <w:r w:rsidRPr="001D59BC">
        <w:rPr>
          <w:sz w:val="12"/>
        </w:rPr>
        <w:t xml:space="preserve">Internet disruptions can be caused by power outages or by fiber optic cables being cut as a result of shelling, experts said. The </w:t>
      </w:r>
      <w:proofErr w:type="spellStart"/>
      <w:r w:rsidRPr="005078D6">
        <w:rPr>
          <w:rStyle w:val="Emphasis"/>
          <w:highlight w:val="green"/>
        </w:rPr>
        <w:t>Starlink</w:t>
      </w:r>
      <w:proofErr w:type="spellEnd"/>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government </w:t>
      </w:r>
      <w:r w:rsidRPr="005078D6">
        <w:rPr>
          <w:rStyle w:val="Emphasis"/>
          <w:highlight w:val="green"/>
        </w:rPr>
        <w:t>officials</w:t>
      </w:r>
      <w:r w:rsidRPr="005078D6">
        <w:rPr>
          <w:rStyle w:val="Emphasis"/>
        </w:rPr>
        <w:t>.</w:t>
      </w:r>
      <w:r w:rsidRPr="003464FA">
        <w:rPr>
          <w:rStyle w:val="Emphasis"/>
        </w:rPr>
        <w:t xml:space="preserve"> </w:t>
      </w:r>
      <w:proofErr w:type="spellStart"/>
      <w:r w:rsidRPr="003464FA">
        <w:rPr>
          <w:rStyle w:val="Emphasis"/>
        </w:rPr>
        <w:t>Starlink</w:t>
      </w:r>
      <w:proofErr w:type="spellEnd"/>
      <w:r w:rsidRPr="003464FA">
        <w:rPr>
          <w:rStyle w:val="Emphasis"/>
        </w:rPr>
        <w:t xml:space="preserve"> terminals have also been provided to help the country’s tech companies stay online when the war has forced them to relocate</w:t>
      </w:r>
      <w:r w:rsidRPr="001D59BC">
        <w:rPr>
          <w:sz w:val="12"/>
        </w:rPr>
        <w:t>. The Times of London </w:t>
      </w:r>
      <w:r w:rsidRPr="000004D2">
        <w:rPr>
          <w:sz w:val="12"/>
        </w:rPr>
        <w:t>reports</w:t>
      </w:r>
      <w:r w:rsidRPr="001D59BC">
        <w:rPr>
          <w:sz w:val="12"/>
        </w:rPr>
        <w:t xml:space="preserve"> that </w:t>
      </w:r>
      <w:r w:rsidRPr="001C3434">
        <w:rPr>
          <w:rStyle w:val="Emphasis"/>
        </w:rPr>
        <w:t xml:space="preserve">a Ukrainian unit is using </w:t>
      </w:r>
      <w:proofErr w:type="spellStart"/>
      <w:r w:rsidRPr="001C3434">
        <w:rPr>
          <w:rStyle w:val="Emphasis"/>
        </w:rPr>
        <w:t>Starlink</w:t>
      </w:r>
      <w:proofErr w:type="spellEnd"/>
      <w:r w:rsidRPr="001C3434">
        <w:rPr>
          <w:rStyle w:val="Emphasis"/>
        </w:rPr>
        <w:t xml:space="preserve"> to connect its drones attacking Russian forces</w:t>
      </w:r>
      <w:r w:rsidRPr="000004D2">
        <w:rPr>
          <w:sz w:val="12"/>
        </w:rPr>
        <w:t>.</w:t>
      </w:r>
    </w:p>
    <w:p w14:paraId="69313373" w14:textId="77777777" w:rsidR="000830EA" w:rsidRPr="001D59BC" w:rsidRDefault="000830EA" w:rsidP="000830EA">
      <w:pPr>
        <w:rPr>
          <w:sz w:val="12"/>
        </w:rPr>
      </w:pPr>
      <w:proofErr w:type="spellStart"/>
      <w:r w:rsidRPr="003464FA">
        <w:rPr>
          <w:rStyle w:val="StyleUnderline"/>
        </w:rPr>
        <w:t>Starlink</w:t>
      </w:r>
      <w:proofErr w:type="spellEnd"/>
      <w:r w:rsidRPr="003464FA">
        <w:rPr>
          <w:rStyle w:val="StyleUnderline"/>
        </w:rPr>
        <w:t xml:space="preserve"> has grown quickly in recent years</w:t>
      </w:r>
      <w:r w:rsidRPr="001D59BC">
        <w:rPr>
          <w:sz w:val="12"/>
        </w:rPr>
        <w:t xml:space="preserve">, surpassing some satellite Internet competitors by launching more than 1,000 satellites into space. People can buy the service online for $99 a month, plus $499 for the equipment, but </w:t>
      </w:r>
      <w:proofErr w:type="spellStart"/>
      <w:r w:rsidRPr="001D59BC">
        <w:rPr>
          <w:sz w:val="12"/>
        </w:rPr>
        <w:t>Starlink</w:t>
      </w:r>
      <w:proofErr w:type="spellEnd"/>
      <w:r w:rsidRPr="001D59BC">
        <w:rPr>
          <w:sz w:val="12"/>
        </w:rPr>
        <w:t xml:space="preserve"> cautions it can take six or more months to ship in some cases.</w:t>
      </w:r>
    </w:p>
    <w:p w14:paraId="1F8FBD23" w14:textId="77777777" w:rsidR="000830EA" w:rsidRPr="001D59BC" w:rsidRDefault="000830EA" w:rsidP="000830EA">
      <w:pPr>
        <w:rPr>
          <w:sz w:val="12"/>
        </w:rPr>
      </w:pPr>
      <w:r w:rsidRPr="001D59BC">
        <w:rPr>
          <w:sz w:val="12"/>
        </w:rPr>
        <w:t xml:space="preserve">A person familiar with </w:t>
      </w:r>
      <w:proofErr w:type="spellStart"/>
      <w:r w:rsidRPr="001D59BC">
        <w:rPr>
          <w:sz w:val="12"/>
        </w:rPr>
        <w:t>Starlink’s</w:t>
      </w:r>
      <w:proofErr w:type="spellEnd"/>
      <w:r w:rsidRPr="001D59BC">
        <w:rPr>
          <w:sz w:val="12"/>
        </w:rPr>
        <w:t xml:space="preserve"> effort in Ukraine, speaking on the condition of anonymity to discuss sensitive matters, said </w:t>
      </w:r>
      <w:r w:rsidRPr="003464FA">
        <w:rPr>
          <w:rStyle w:val="StyleUnderline"/>
        </w:rPr>
        <w:t>there are more than 5,000 terminals in the country</w:t>
      </w:r>
      <w:r w:rsidRPr="001D59BC">
        <w:rPr>
          <w:sz w:val="12"/>
        </w:rPr>
        <w:t>.</w:t>
      </w:r>
    </w:p>
    <w:p w14:paraId="6857B2F1" w14:textId="77777777" w:rsidR="000830EA" w:rsidRPr="001D59BC" w:rsidRDefault="000830EA" w:rsidP="000830EA">
      <w:pPr>
        <w:rPr>
          <w:sz w:val="12"/>
        </w:rPr>
      </w:pPr>
      <w:r w:rsidRPr="001D59BC">
        <w:rPr>
          <w:sz w:val="12"/>
        </w:rPr>
        <w:t xml:space="preserve">Still, experts said that even a big </w:t>
      </w:r>
      <w:proofErr w:type="spellStart"/>
      <w:r w:rsidRPr="001D59BC">
        <w:rPr>
          <w:sz w:val="12"/>
        </w:rPr>
        <w:t>Starlink</w:t>
      </w:r>
      <w:proofErr w:type="spellEnd"/>
      <w:r w:rsidRPr="001D59BC">
        <w:rPr>
          <w:sz w:val="12"/>
        </w:rPr>
        <w:t xml:space="preserve"> network probably wouldn’t be enough power to keep an entire country online and operating at </w:t>
      </w:r>
      <w:proofErr w:type="gramStart"/>
      <w:r w:rsidRPr="001D59BC">
        <w:rPr>
          <w:sz w:val="12"/>
        </w:rPr>
        <w:t>full-speed</w:t>
      </w:r>
      <w:proofErr w:type="gramEnd"/>
      <w:r w:rsidRPr="001D59BC">
        <w:rPr>
          <w:sz w:val="12"/>
        </w:rPr>
        <w:t xml:space="preserve">.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1D59BC">
        <w:rPr>
          <w:sz w:val="12"/>
        </w:rPr>
        <w:t>. Fedorov said he and his staff are having discussions with other European leaders and companies about additional satellite and cellular technologies that could help keep Ukrainians online in the event of greater Internet outages.</w:t>
      </w:r>
    </w:p>
    <w:p w14:paraId="0778AF7B" w14:textId="77777777" w:rsidR="000830EA" w:rsidRPr="001D59BC" w:rsidRDefault="000830EA" w:rsidP="000830EA">
      <w:pPr>
        <w:rPr>
          <w:sz w:val="12"/>
        </w:rPr>
      </w:pPr>
      <w:r w:rsidRPr="003464FA">
        <w:rPr>
          <w:rStyle w:val="StyleUnderline"/>
        </w:rPr>
        <w:t>Internet flows deteriorated on the first day of Russia’s invasion</w:t>
      </w:r>
      <w:r w:rsidRPr="001D59BC">
        <w:rPr>
          <w:sz w:val="12"/>
        </w:rPr>
        <w:t xml:space="preserve"> of Ukraine on Feb. 24 and have not fully recovered, according to data-monitoring services. </w:t>
      </w:r>
      <w:r w:rsidRPr="000263BD">
        <w:rPr>
          <w:sz w:val="12"/>
          <w:szCs w:val="12"/>
        </w:rPr>
        <w:t>But since that initial dip, connectivity has remained fairly stable, with mainly temporary, isolated outages</w:t>
      </w:r>
      <w:r w:rsidRPr="001D59BC">
        <w:rPr>
          <w:sz w:val="12"/>
        </w:rPr>
        <w:t xml:space="preserve"> even during heavy Russian shelling.</w:t>
      </w:r>
    </w:p>
    <w:p w14:paraId="3BF0B2B0" w14:textId="77777777" w:rsidR="000830EA" w:rsidRPr="001D59BC" w:rsidRDefault="000830EA" w:rsidP="000830EA">
      <w:pPr>
        <w:rPr>
          <w:sz w:val="12"/>
          <w:szCs w:val="12"/>
        </w:rPr>
      </w:pPr>
      <w:r w:rsidRPr="001D59BC">
        <w:rPr>
          <w:sz w:val="12"/>
          <w:szCs w:val="12"/>
        </w:rPr>
        <w:t>“</w:t>
      </w:r>
      <w:r w:rsidRPr="005078D6">
        <w:rPr>
          <w:rStyle w:val="StyleUnderline"/>
          <w:highlight w:val="green"/>
        </w:rPr>
        <w:t>Every day there are outages</w:t>
      </w:r>
      <w:r w:rsidRPr="001D59BC">
        <w:rPr>
          <w:sz w:val="12"/>
          <w:szCs w:val="12"/>
        </w:rPr>
        <w:t xml:space="preserve">, but generally service comes back,” said Doug </w:t>
      </w:r>
      <w:proofErr w:type="spellStart"/>
      <w:r w:rsidRPr="001D59BC">
        <w:rPr>
          <w:sz w:val="12"/>
          <w:szCs w:val="12"/>
        </w:rPr>
        <w:t>Madory</w:t>
      </w:r>
      <w:proofErr w:type="spellEnd"/>
      <w:r w:rsidRPr="001D59BC">
        <w:rPr>
          <w:sz w:val="12"/>
          <w:szCs w:val="12"/>
        </w:rPr>
        <w:t xml:space="preserve">, director of Internet analysis for </w:t>
      </w:r>
      <w:proofErr w:type="spellStart"/>
      <w:r w:rsidRPr="001D59BC">
        <w:rPr>
          <w:sz w:val="12"/>
          <w:szCs w:val="12"/>
        </w:rPr>
        <w:t>Kentik</w:t>
      </w:r>
      <w:proofErr w:type="spellEnd"/>
      <w:r w:rsidRPr="001D59BC">
        <w:rPr>
          <w:sz w:val="12"/>
          <w:szCs w:val="12"/>
        </w:rPr>
        <w:t>, which monitors global data flows.</w:t>
      </w:r>
    </w:p>
    <w:p w14:paraId="1C03DBD6" w14:textId="77777777" w:rsidR="000830EA" w:rsidRPr="001D59BC" w:rsidRDefault="000830EA" w:rsidP="000830EA">
      <w:pPr>
        <w:rPr>
          <w:sz w:val="12"/>
        </w:rPr>
      </w:pPr>
      <w:r w:rsidRPr="001D59BC">
        <w:rPr>
          <w:rStyle w:val="StyleUnderline"/>
        </w:rPr>
        <w:t xml:space="preserve">Even before Fedorov tweeted at Musk for help, SpaceX was working on a way to get </w:t>
      </w:r>
      <w:proofErr w:type="spellStart"/>
      <w:r w:rsidRPr="001D59BC">
        <w:rPr>
          <w:rStyle w:val="StyleUnderline"/>
        </w:rPr>
        <w:t>Starlink</w:t>
      </w:r>
      <w:proofErr w:type="spellEnd"/>
      <w:r w:rsidRPr="001D59BC">
        <w:rPr>
          <w:rStyle w:val="StyleUnderline"/>
        </w:rPr>
        <w:t xml:space="preserve"> to Ukraine</w:t>
      </w:r>
      <w:r w:rsidRPr="001D59BC">
        <w:rPr>
          <w:sz w:val="12"/>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1D59BC">
        <w:rPr>
          <w:sz w:val="12"/>
        </w:rPr>
        <w:t>.</w:t>
      </w:r>
    </w:p>
    <w:p w14:paraId="5B1568AC" w14:textId="77777777" w:rsidR="000830EA" w:rsidRPr="001D59BC" w:rsidRDefault="000830EA" w:rsidP="000830EA">
      <w:pPr>
        <w:rPr>
          <w:sz w:val="12"/>
          <w:szCs w:val="12"/>
        </w:rPr>
      </w:pPr>
      <w:r w:rsidRPr="001D59BC">
        <w:rPr>
          <w:sz w:val="12"/>
          <w:szCs w:val="12"/>
        </w:rPr>
        <w:t>“But then they tweeted,” she said, </w:t>
      </w:r>
      <w:r w:rsidRPr="000004D2">
        <w:rPr>
          <w:sz w:val="12"/>
          <w:szCs w:val="12"/>
        </w:rPr>
        <w:t xml:space="preserve">according to </w:t>
      </w:r>
      <w:proofErr w:type="spellStart"/>
      <w:r w:rsidRPr="000004D2">
        <w:rPr>
          <w:sz w:val="12"/>
          <w:szCs w:val="12"/>
        </w:rPr>
        <w:t>SpaceNews</w:t>
      </w:r>
      <w:proofErr w:type="spellEnd"/>
      <w:r w:rsidRPr="000004D2">
        <w:rPr>
          <w:sz w:val="12"/>
          <w:szCs w:val="12"/>
        </w:rPr>
        <w:t>.</w:t>
      </w:r>
      <w:r w:rsidRPr="001D59BC">
        <w:rPr>
          <w:sz w:val="12"/>
          <w:szCs w:val="12"/>
        </w:rPr>
        <w:t> “There’s our permission.”</w:t>
      </w:r>
    </w:p>
    <w:p w14:paraId="5F5D76B5" w14:textId="77777777" w:rsidR="000830EA" w:rsidRPr="001D59BC" w:rsidRDefault="000830EA" w:rsidP="000830EA">
      <w:pPr>
        <w:rPr>
          <w:sz w:val="12"/>
        </w:rPr>
      </w:pPr>
      <w:r w:rsidRPr="001D59BC">
        <w:rPr>
          <w:sz w:val="12"/>
        </w:rPr>
        <w:t xml:space="preserve">Fedorov’s agency is working to get </w:t>
      </w:r>
      <w:proofErr w:type="spellStart"/>
      <w:r w:rsidRPr="001D59BC">
        <w:rPr>
          <w:sz w:val="12"/>
        </w:rPr>
        <w:t>Starlink</w:t>
      </w:r>
      <w:proofErr w:type="spellEnd"/>
      <w:r w:rsidRPr="001D59BC">
        <w:rPr>
          <w:sz w:val="12"/>
        </w:rPr>
        <w:t xml:space="preserve"> terminals to regions where Internet access has been cut off, he said. </w:t>
      </w:r>
      <w:r w:rsidRPr="001D59BC">
        <w:rPr>
          <w:rStyle w:val="StyleUnderline"/>
        </w:rPr>
        <w:t>The systems have in some instances been used to connect people when cellular networks in the country have been overloaded</w:t>
      </w:r>
      <w:r w:rsidRPr="001D59BC">
        <w:rPr>
          <w:sz w:val="12"/>
        </w:rPr>
        <w:t>.</w:t>
      </w:r>
    </w:p>
    <w:p w14:paraId="1F9FF0FF" w14:textId="77777777" w:rsidR="000830EA" w:rsidRPr="001D59BC" w:rsidRDefault="000830EA" w:rsidP="000830EA">
      <w:pPr>
        <w:rPr>
          <w:sz w:val="12"/>
        </w:rPr>
      </w:pPr>
      <w:r w:rsidRPr="001D59BC">
        <w:rPr>
          <w:sz w:val="12"/>
        </w:rPr>
        <w:t xml:space="preserve">Fedorov said that he’s briefly texted with Musk and that </w:t>
      </w:r>
      <w:r w:rsidRPr="001D59BC">
        <w:rPr>
          <w:rStyle w:val="StyleUnderline"/>
        </w:rPr>
        <w:t>the tech billionaire has also had a call with Ukrainian President Volodymyr Zelensky</w:t>
      </w:r>
      <w:r w:rsidRPr="001D59BC">
        <w:rPr>
          <w:sz w:val="12"/>
        </w:rPr>
        <w:t>.</w:t>
      </w:r>
    </w:p>
    <w:p w14:paraId="55ED280C" w14:textId="77777777" w:rsidR="000830EA" w:rsidRPr="001D59BC" w:rsidRDefault="000830EA" w:rsidP="000830EA">
      <w:pPr>
        <w:rPr>
          <w:sz w:val="12"/>
          <w:szCs w:val="12"/>
        </w:rPr>
      </w:pPr>
      <w:r w:rsidRPr="001D59BC">
        <w:rPr>
          <w:sz w:val="12"/>
          <w:szCs w:val="12"/>
        </w:rPr>
        <w:t xml:space="preserve">There are some concerns that accompany the use of the terminals. Like all satellite communications during war, </w:t>
      </w:r>
      <w:proofErr w:type="spellStart"/>
      <w:r w:rsidRPr="001D59BC">
        <w:rPr>
          <w:sz w:val="12"/>
          <w:szCs w:val="12"/>
        </w:rPr>
        <w:t>Starlink</w:t>
      </w:r>
      <w:proofErr w:type="spellEnd"/>
      <w:r w:rsidRPr="001D59BC">
        <w:rPr>
          <w:sz w:val="12"/>
          <w:szCs w:val="12"/>
        </w:rPr>
        <w:t xml:space="preserve"> signals could be used to detect the location of the antennas, experts say.</w:t>
      </w:r>
    </w:p>
    <w:p w14:paraId="06264428" w14:textId="77777777" w:rsidR="000830EA" w:rsidRPr="001D59BC" w:rsidRDefault="000830EA" w:rsidP="000830EA">
      <w:pPr>
        <w:rPr>
          <w:sz w:val="12"/>
          <w:szCs w:val="12"/>
        </w:rPr>
      </w:pPr>
      <w:r w:rsidRPr="001D59BC">
        <w:rPr>
          <w:sz w:val="12"/>
          <w:szCs w:val="12"/>
        </w:rPr>
        <w:t>While it’s unclear if Russia can use the signals to target attacks, Musk instructed caution on Twitter.</w:t>
      </w:r>
    </w:p>
    <w:p w14:paraId="05116650" w14:textId="77777777" w:rsidR="000830EA" w:rsidRPr="001D59BC" w:rsidRDefault="000830EA" w:rsidP="000830EA">
      <w:pPr>
        <w:rPr>
          <w:sz w:val="12"/>
          <w:szCs w:val="12"/>
        </w:rPr>
      </w:pPr>
      <w:r w:rsidRPr="001D59BC">
        <w:rPr>
          <w:sz w:val="12"/>
          <w:szCs w:val="12"/>
        </w:rPr>
        <w:t xml:space="preserve">“Important warning: </w:t>
      </w:r>
      <w:proofErr w:type="spellStart"/>
      <w:r w:rsidRPr="001D59BC">
        <w:rPr>
          <w:sz w:val="12"/>
          <w:szCs w:val="12"/>
        </w:rPr>
        <w:t>Starlink</w:t>
      </w:r>
      <w:proofErr w:type="spellEnd"/>
      <w:r w:rsidRPr="001D59BC">
        <w:rPr>
          <w:sz w:val="12"/>
          <w:szCs w:val="12"/>
        </w:rPr>
        <w:t xml:space="preserve"> is the only non-Russian communications system still working in some parts of Ukraine, so probability of being targeted is high,” he tweeted. He added that users should turn on the terminal only when needed and keep it far away from people.</w:t>
      </w:r>
    </w:p>
    <w:p w14:paraId="078EABE3" w14:textId="77777777" w:rsidR="000830EA" w:rsidRPr="001D59BC" w:rsidRDefault="000830EA" w:rsidP="000830EA">
      <w:pPr>
        <w:rPr>
          <w:sz w:val="12"/>
        </w:rPr>
      </w:pPr>
      <w:r w:rsidRPr="003464FA">
        <w:rPr>
          <w:rStyle w:val="StyleUnderline"/>
        </w:rPr>
        <w:t>Experts have warned that the devices could give away Ukrainians’ locations to Russian attackers, but that hasn’t been an issue so far</w:t>
      </w:r>
      <w:r w:rsidRPr="001D59BC">
        <w:rPr>
          <w:sz w:val="12"/>
        </w:rPr>
        <w:t xml:space="preserve">, Fedorov said. </w:t>
      </w:r>
      <w:r w:rsidRPr="003464FA">
        <w:rPr>
          <w:rStyle w:val="StyleUnderline"/>
        </w:rPr>
        <w:t>The devices have usually been used in “densely populated areas where there would be a lot of civilians anyway</w:t>
      </w:r>
      <w:r w:rsidRPr="001D59BC">
        <w:rPr>
          <w:sz w:val="12"/>
        </w:rPr>
        <w:t>.”</w:t>
      </w:r>
    </w:p>
    <w:p w14:paraId="0764C603" w14:textId="77777777" w:rsidR="000830EA" w:rsidRDefault="000830EA" w:rsidP="000830EA">
      <w:pPr>
        <w:rPr>
          <w:sz w:val="12"/>
        </w:rPr>
      </w:pPr>
      <w:r w:rsidRPr="001D59BC">
        <w:rPr>
          <w:sz w:val="12"/>
        </w:rPr>
        <w:t xml:space="preserve">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5078D6">
        <w:t xml:space="preserve"> </w:t>
      </w:r>
      <w:r w:rsidRPr="005078D6">
        <w:rPr>
          <w:sz w:val="12"/>
          <w:szCs w:val="12"/>
        </w:rPr>
        <w:t>— yet</w:t>
      </w:r>
      <w:r w:rsidRPr="001D59BC">
        <w:rPr>
          <w:sz w:val="12"/>
        </w:rPr>
        <w:t>.</w:t>
      </w:r>
    </w:p>
    <w:p w14:paraId="400D0A73" w14:textId="77777777" w:rsidR="000830EA" w:rsidRPr="00063286" w:rsidRDefault="000830EA" w:rsidP="000830EA">
      <w:pPr>
        <w:pStyle w:val="Heading4"/>
      </w:pPr>
      <w:proofErr w:type="spellStart"/>
      <w:r>
        <w:t>Starlink</w:t>
      </w:r>
      <w:proofErr w:type="spellEnd"/>
      <w:r>
        <w:t xml:space="preserve"> will </w:t>
      </w:r>
      <w:r w:rsidRPr="000263BD">
        <w:rPr>
          <w:u w:val="single"/>
        </w:rPr>
        <w:t>secure</w:t>
      </w:r>
      <w:r>
        <w:t xml:space="preserve"> Ukrainian victory – 2 internal links:</w:t>
      </w:r>
    </w:p>
    <w:p w14:paraId="4F56C1CE" w14:textId="77777777" w:rsidR="000830EA" w:rsidRPr="004F0FE7" w:rsidRDefault="000830EA" w:rsidP="000830EA">
      <w:pPr>
        <w:pStyle w:val="Heading4"/>
        <w:numPr>
          <w:ilvl w:val="0"/>
          <w:numId w:val="13"/>
        </w:numPr>
        <w:tabs>
          <w:tab w:val="num" w:pos="360"/>
        </w:tabs>
        <w:ind w:left="360"/>
      </w:pPr>
      <w:r>
        <w:t>Information sharing – connectivity is key to morale, foreign support, and Russian infighting</w:t>
      </w:r>
    </w:p>
    <w:p w14:paraId="4E55E87B" w14:textId="77777777" w:rsidR="000830EA" w:rsidRPr="00772BD0" w:rsidRDefault="000830EA" w:rsidP="000830EA">
      <w:pPr>
        <w:rPr>
          <w:rStyle w:val="Style13ptBold"/>
        </w:rPr>
      </w:pPr>
      <w:r>
        <w:rPr>
          <w:rStyle w:val="Style13ptBold"/>
        </w:rPr>
        <w:t xml:space="preserve">Aral 3/1 </w:t>
      </w:r>
      <w:r w:rsidRPr="00772BD0">
        <w:rPr>
          <w:rStyle w:val="Style13ptBold"/>
          <w:b w:val="0"/>
          <w:bCs/>
          <w:sz w:val="16"/>
          <w:szCs w:val="16"/>
        </w:rPr>
        <w:t>[(</w:t>
      </w:r>
      <w:proofErr w:type="spellStart"/>
      <w:r w:rsidRPr="00772BD0">
        <w:rPr>
          <w:rStyle w:val="Style13ptBold"/>
          <w:b w:val="0"/>
          <w:bCs/>
          <w:sz w:val="16"/>
          <w:szCs w:val="16"/>
        </w:rPr>
        <w:t>Sinal</w:t>
      </w:r>
      <w:proofErr w:type="spellEnd"/>
      <w:r w:rsidRPr="00772BD0">
        <w:rPr>
          <w:rStyle w:val="Style13ptBold"/>
          <w:b w:val="0"/>
          <w:bCs/>
          <w:sz w:val="16"/>
          <w:szCs w:val="16"/>
        </w:rPr>
        <w:t xml:space="preserve">, </w:t>
      </w:r>
      <w:r w:rsidRPr="00772BD0">
        <w:rPr>
          <w:szCs w:val="16"/>
        </w:rPr>
        <w:t>David Austin Professor of Management, IT, Marketing and Data Science at MIT,</w:t>
      </w:r>
      <w:r w:rsidRPr="00772BD0">
        <w:rPr>
          <w:b/>
          <w:bCs/>
          <w:szCs w:val="16"/>
        </w:rPr>
        <w:t xml:space="preserve"> </w:t>
      </w:r>
      <w:r w:rsidRPr="00772BD0">
        <w:rPr>
          <w:szCs w:val="16"/>
        </w:rPr>
        <w:t>Director of the MIT Initiative on the Digital Economy, Ph.D. in Information Systems from MIT</w:t>
      </w:r>
      <w:r w:rsidRPr="00772BD0">
        <w:rPr>
          <w:rStyle w:val="Style13ptBold"/>
          <w:b w:val="0"/>
          <w:bCs/>
          <w:sz w:val="16"/>
          <w:szCs w:val="16"/>
        </w:rPr>
        <w:t>) “</w:t>
      </w:r>
      <w:r w:rsidRPr="00772BD0">
        <w:rPr>
          <w:szCs w:val="16"/>
        </w:rPr>
        <w:t>Ukraine is winning the information war,” Washington Post, 3/1/2022] JL</w:t>
      </w:r>
      <w:r>
        <w:rPr>
          <w:szCs w:val="16"/>
        </w:rPr>
        <w:t xml:space="preserve"> *brackets for ableist language</w:t>
      </w:r>
    </w:p>
    <w:p w14:paraId="50C49F0F" w14:textId="77777777" w:rsidR="000830EA" w:rsidRPr="00332068" w:rsidRDefault="000830EA" w:rsidP="000830EA">
      <w:pPr>
        <w:rPr>
          <w:sz w:val="12"/>
        </w:rPr>
      </w:pPr>
      <w:r w:rsidRPr="00332068">
        <w:rPr>
          <w:sz w:val="12"/>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332068">
        <w:rPr>
          <w:sz w:val="12"/>
        </w:rPr>
        <w:t xml:space="preserve">. And this time, it seems, </w:t>
      </w:r>
      <w:r w:rsidRPr="00332068">
        <w:rPr>
          <w:rStyle w:val="StyleUnderline"/>
          <w:highlight w:val="green"/>
        </w:rPr>
        <w:t>Russia is losing</w:t>
      </w:r>
      <w:r w:rsidRPr="00332068">
        <w:rPr>
          <w:rStyle w:val="StyleUnderline"/>
        </w:rPr>
        <w:t xml:space="preserve">. Reports abound on social media of more than 4,000 Russian casualties, images of </w:t>
      </w:r>
      <w:r>
        <w:rPr>
          <w:rStyle w:val="StyleUnderline"/>
        </w:rPr>
        <w:t xml:space="preserve">[destroyed] </w:t>
      </w:r>
      <w:r w:rsidRPr="00332068">
        <w:rPr>
          <w:rStyle w:val="StyleUnderline"/>
          <w:strike/>
        </w:rPr>
        <w:t>crippled</w:t>
      </w:r>
      <w:r w:rsidRPr="00332068">
        <w:rPr>
          <w:rStyle w:val="StyleUnderline"/>
        </w:rPr>
        <w:t xml:space="preserve"> Russian helicopters and armored vehicles and cellphone videos of savage Russian missile attacks on civilian targets</w:t>
      </w:r>
      <w:r w:rsidRPr="00332068">
        <w:rPr>
          <w:sz w:val="12"/>
        </w:rPr>
        <w:t xml:space="preserve">. This mix of </w:t>
      </w:r>
      <w:r w:rsidRPr="00332068">
        <w:rPr>
          <w:rStyle w:val="StyleUnderline"/>
        </w:rPr>
        <w:t xml:space="preserve">official Ukrainian war </w:t>
      </w:r>
      <w:r w:rsidRPr="00332068">
        <w:rPr>
          <w:rStyle w:val="StyleUnderline"/>
          <w:highlight w:val="green"/>
        </w:rPr>
        <w:t>statistics combined with videos</w:t>
      </w:r>
      <w:r w:rsidRPr="00332068">
        <w:rPr>
          <w:rStyle w:val="StyleUnderline"/>
        </w:rPr>
        <w:t xml:space="preserve"> (both verified and unverified), </w:t>
      </w:r>
      <w:r w:rsidRPr="00332068">
        <w:rPr>
          <w:rStyle w:val="StyleUnderline"/>
          <w:highlight w:val="green"/>
        </w:rPr>
        <w:t>posted by</w:t>
      </w:r>
      <w:r w:rsidRPr="00332068">
        <w:rPr>
          <w:rStyle w:val="StyleUnderline"/>
        </w:rPr>
        <w:t xml:space="preserve"> Ukrainian </w:t>
      </w:r>
      <w:r w:rsidRPr="00332068">
        <w:rPr>
          <w:rStyle w:val="StyleUnderline"/>
          <w:highlight w:val="green"/>
        </w:rPr>
        <w:t>citizens</w:t>
      </w:r>
      <w:r w:rsidRPr="00332068">
        <w:rPr>
          <w:rStyle w:val="StyleUnderline"/>
        </w:rPr>
        <w:t xml:space="preserve"> and sympathizers from the front lines, is painting a vivid picture of a homegrown resistance</w:t>
      </w:r>
      <w:r w:rsidRPr="00332068">
        <w:rPr>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332068">
        <w:rPr>
          <w:rStyle w:val="StyleUnderline"/>
        </w:rPr>
        <w:t>Viral videos and audio clips evoke a defiant optimism impossible to ignore: Ukrainian President Volodymyr Zelensky appearing via his cellphone walking the streets of Kyiv</w:t>
      </w:r>
      <w:r w:rsidRPr="00332068">
        <w:rPr>
          <w:sz w:val="12"/>
        </w:rPr>
        <w:t xml:space="preserve">, unharmed, in a “proof of life” demonstration emphasizing his willingness to stay and fight for his country, despite a U.S. offer to evacuate him, for example, or </w:t>
      </w:r>
      <w:r w:rsidRPr="00332068">
        <w:rPr>
          <w:rStyle w:val="StyleUnderline"/>
        </w:rPr>
        <w:t>the recording of soldiers in an isolated Ukrainian outpost on Snake Island, in the Black Sea, cursing and telling off the Russian Black Sea Fleet</w:t>
      </w:r>
      <w:r w:rsidRPr="00332068">
        <w:rPr>
          <w:sz w:val="12"/>
        </w:rPr>
        <w:t xml:space="preserve">. These </w:t>
      </w:r>
      <w:r w:rsidRPr="00332068">
        <w:rPr>
          <w:rStyle w:val="StyleUnderline"/>
        </w:rPr>
        <w:t xml:space="preserve">stories are </w:t>
      </w:r>
      <w:r w:rsidRPr="00332068">
        <w:rPr>
          <w:rStyle w:val="Emphasis"/>
          <w:highlight w:val="green"/>
        </w:rPr>
        <w:t>spread</w:t>
      </w:r>
      <w:r w:rsidRPr="00332068">
        <w:rPr>
          <w:rStyle w:val="Emphasis"/>
        </w:rPr>
        <w:t xml:space="preserve">ing </w:t>
      </w:r>
      <w:r w:rsidRPr="00332068">
        <w:rPr>
          <w:rStyle w:val="Emphasis"/>
          <w:highlight w:val="green"/>
        </w:rPr>
        <w:t>rapidly</w:t>
      </w:r>
      <w:r w:rsidRPr="00332068">
        <w:rPr>
          <w:rStyle w:val="Emphasis"/>
        </w:rPr>
        <w:t xml:space="preserve"> on social media</w:t>
      </w:r>
      <w:r w:rsidRPr="00332068">
        <w:rPr>
          <w:rStyle w:val="StyleUnderline"/>
        </w:rPr>
        <w:t xml:space="preserve"> and subsequently </w:t>
      </w:r>
      <w:r w:rsidRPr="00332068">
        <w:rPr>
          <w:rStyle w:val="Emphasis"/>
        </w:rPr>
        <w:t>echoing through official news channels</w:t>
      </w:r>
      <w:r w:rsidRPr="00332068">
        <w:rPr>
          <w:rStyle w:val="StyleUnderline"/>
        </w:rPr>
        <w:t xml:space="preserve"> </w:t>
      </w:r>
      <w:r w:rsidRPr="00332068">
        <w:rPr>
          <w:rStyle w:val="StyleUnderline"/>
          <w:highlight w:val="green"/>
        </w:rPr>
        <w:t>in a</w:t>
      </w:r>
      <w:r w:rsidRPr="00332068">
        <w:rPr>
          <w:rStyle w:val="StyleUnderline"/>
        </w:rPr>
        <w:t xml:space="preserve"> media </w:t>
      </w:r>
      <w:r w:rsidRPr="00332068">
        <w:rPr>
          <w:rStyle w:val="StyleUnderline"/>
          <w:highlight w:val="green"/>
        </w:rPr>
        <w:t>feedback loop</w:t>
      </w:r>
      <w:r w:rsidRPr="00332068">
        <w:rPr>
          <w:rStyle w:val="StyleUnderline"/>
        </w:rPr>
        <w:t> </w:t>
      </w:r>
      <w:r w:rsidRPr="00332068">
        <w:rPr>
          <w:rStyle w:val="Emphasis"/>
        </w:rPr>
        <w:t xml:space="preserve">that amplifies the information war and broadcasts it on television sets </w:t>
      </w:r>
      <w:r w:rsidRPr="00332068">
        <w:rPr>
          <w:rStyle w:val="Emphasis"/>
          <w:highlight w:val="green"/>
        </w:rPr>
        <w:t>all over the world</w:t>
      </w:r>
      <w:r w:rsidRPr="00332068">
        <w:rPr>
          <w:sz w:val="12"/>
        </w:rPr>
        <w:t>.</w:t>
      </w:r>
    </w:p>
    <w:p w14:paraId="2216DD44" w14:textId="77777777" w:rsidR="000830EA" w:rsidRPr="00332068" w:rsidRDefault="000830EA" w:rsidP="000830EA">
      <w:pPr>
        <w:rPr>
          <w:sz w:val="12"/>
        </w:rPr>
      </w:pPr>
      <w:r w:rsidRPr="00332068">
        <w:rPr>
          <w:rStyle w:val="StyleUnderline"/>
        </w:rPr>
        <w:t>Zelensky, in particular, is deftly outmaneuvering Putin in this information war</w:t>
      </w:r>
      <w:r w:rsidRPr="00332068">
        <w:rPr>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r w:rsidRPr="00332068">
        <w:rPr>
          <w:rStyle w:val="StyleUnderline"/>
        </w:rPr>
        <w:t>Zelensky gives the impression that he’s more committed to truth and transparency</w:t>
      </w:r>
      <w:r w:rsidRPr="00332068">
        <w:rPr>
          <w:sz w:val="12"/>
        </w:rPr>
        <w:t xml:space="preserve">. In contrast, </w:t>
      </w:r>
      <w:r w:rsidRPr="00332068">
        <w:rPr>
          <w:rStyle w:val="StyleUnderline"/>
        </w:rPr>
        <w:t>Russia has been secretive, obfuscating the true extent of its incursion into Ukraine, and out of touch, airing the rambling addresses of its leade</w:t>
      </w:r>
      <w:r w:rsidRPr="00332068">
        <w:rPr>
          <w:sz w:val="12"/>
        </w:rPr>
        <w:t xml:space="preserv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w:t>
      </w:r>
      <w:r w:rsidRPr="00332068">
        <w:rPr>
          <w:rStyle w:val="StyleUnderline"/>
        </w:rPr>
        <w:t>The symbolic contrast between Zelensky striding through war-torn streets, confident even under fire, and Putin, seated, hunched over a large wooden desk in the safety of a secure office hundreds of miles away from the fighting, is stark</w:t>
      </w:r>
      <w:r w:rsidRPr="00332068">
        <w:rPr>
          <w:sz w:val="12"/>
        </w:rPr>
        <w:t>.</w:t>
      </w:r>
    </w:p>
    <w:p w14:paraId="623332DF" w14:textId="77777777" w:rsidR="000830EA" w:rsidRPr="00332068" w:rsidRDefault="000830EA" w:rsidP="000830EA">
      <w:pPr>
        <w:rPr>
          <w:sz w:val="12"/>
        </w:rPr>
      </w:pPr>
      <w:r w:rsidRPr="00332068">
        <w:rPr>
          <w:sz w:val="12"/>
        </w:rPr>
        <w:t xml:space="preserve">This time, </w:t>
      </w:r>
      <w:r w:rsidRPr="00332068">
        <w:rPr>
          <w:rStyle w:val="StyleUnderline"/>
          <w:highlight w:val="green"/>
        </w:rPr>
        <w:t>Facebook</w:t>
      </w:r>
      <w:r w:rsidRPr="00332068">
        <w:rPr>
          <w:rStyle w:val="StyleUnderline"/>
        </w:rPr>
        <w:t xml:space="preserve">, YouTube, Twitter </w:t>
      </w:r>
      <w:r w:rsidRPr="00332068">
        <w:rPr>
          <w:rStyle w:val="StyleUnderline"/>
          <w:highlight w:val="green"/>
        </w:rPr>
        <w:t>and Google</w:t>
      </w:r>
      <w:r w:rsidRPr="00332068">
        <w:rPr>
          <w:sz w:val="12"/>
        </w:rPr>
        <w:t xml:space="preserve"> are also proactively engaged in the information war. During the Crimean annexation, they were reactive and struggled to keep up with misinformation and false abuse reports. Today, in Ukraine, they </w:t>
      </w:r>
      <w:r w:rsidRPr="00332068">
        <w:rPr>
          <w:rStyle w:val="StyleUnderline"/>
        </w:rPr>
        <w:t xml:space="preserve">have banned Russian state-owned media from advertising on their platforms and defiantly </w:t>
      </w:r>
      <w:r w:rsidRPr="00332068">
        <w:rPr>
          <w:rStyle w:val="StyleUnderline"/>
          <w:highlight w:val="green"/>
        </w:rPr>
        <w:t>fact-checked</w:t>
      </w:r>
      <w:r w:rsidRPr="00332068">
        <w:rPr>
          <w:rStyle w:val="StyleUnderline"/>
        </w:rPr>
        <w:t xml:space="preserve"> Putin’s </w:t>
      </w:r>
      <w:r w:rsidRPr="00332068">
        <w:rPr>
          <w:rStyle w:val="StyleUnderline"/>
          <w:highlight w:val="green"/>
        </w:rPr>
        <w:t>propaganda</w:t>
      </w:r>
      <w:r w:rsidRPr="00332068">
        <w:rPr>
          <w:sz w:val="12"/>
        </w:rPr>
        <w:t xml:space="preserve"> despite Russia’s protests and a full ban of Twitter and a partial ban of Facebook in Russia. </w:t>
      </w:r>
      <w:r w:rsidRPr="00332068">
        <w:rPr>
          <w:rStyle w:val="StyleUnderline"/>
        </w:rPr>
        <w:t>Facebook has spun up a special operations center, staffed with native Russian and Ukrainian speakers, to monitor misinformation posted about the war</w:t>
      </w:r>
      <w:r w:rsidRPr="00332068">
        <w:rPr>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332068">
        <w:rPr>
          <w:sz w:val="12"/>
        </w:rPr>
        <w:t>TikTok</w:t>
      </w:r>
      <w:proofErr w:type="spellEnd"/>
      <w:r w:rsidRPr="00332068">
        <w:rPr>
          <w:sz w:val="12"/>
        </w:rPr>
        <w:t xml:space="preserve"> about Ukraine, the Chinese-owned platform has no comprehensive policy on policing information about the conflict. Despite blocking state-owned Russian media in the European Union, this </w:t>
      </w:r>
      <w:r w:rsidRPr="00332068">
        <w:rPr>
          <w:rStyle w:val="StyleUnderline"/>
        </w:rPr>
        <w:t>information flows freely in Ukraine and Russia on the platform, now dubbed “</w:t>
      </w:r>
      <w:proofErr w:type="spellStart"/>
      <w:r w:rsidRPr="00332068">
        <w:rPr>
          <w:rStyle w:val="StyleUnderline"/>
        </w:rPr>
        <w:t>WarTok</w:t>
      </w:r>
      <w:proofErr w:type="spellEnd"/>
      <w:r w:rsidRPr="00332068">
        <w:rPr>
          <w:rStyle w:val="StyleUnderline"/>
        </w:rPr>
        <w:t>” by some observers, in part because it is organizing such videos into a convenient discover playlist by the same name</w:t>
      </w:r>
      <w:r w:rsidRPr="00332068">
        <w:rPr>
          <w:sz w:val="12"/>
        </w:rPr>
        <w:t>.</w:t>
      </w:r>
    </w:p>
    <w:p w14:paraId="6133858D" w14:textId="77777777" w:rsidR="000830EA" w:rsidRPr="00332068" w:rsidRDefault="000830EA" w:rsidP="000830EA">
      <w:pPr>
        <w:rPr>
          <w:sz w:val="12"/>
        </w:rPr>
      </w:pPr>
      <w:r w:rsidRPr="00332068">
        <w:rPr>
          <w:rStyle w:val="StyleUnderline"/>
          <w:highlight w:val="green"/>
        </w:rPr>
        <w:t xml:space="preserve">The </w:t>
      </w:r>
      <w:r w:rsidRPr="00332068">
        <w:rPr>
          <w:rStyle w:val="Emphasis"/>
          <w:highlight w:val="green"/>
        </w:rPr>
        <w:t>info</w:t>
      </w:r>
      <w:r w:rsidRPr="00332068">
        <w:rPr>
          <w:rStyle w:val="Emphasis"/>
        </w:rPr>
        <w:t xml:space="preserve">rmation </w:t>
      </w:r>
      <w:r w:rsidRPr="00332068">
        <w:rPr>
          <w:rStyle w:val="Emphasis"/>
          <w:highlight w:val="green"/>
        </w:rPr>
        <w:t>war is critical to what happens next</w:t>
      </w:r>
      <w:r w:rsidRPr="00332068">
        <w:rPr>
          <w:rStyle w:val="StyleUnderline"/>
        </w:rPr>
        <w:t xml:space="preserve"> in Ukraine for several reasons. </w:t>
      </w:r>
      <w:r w:rsidRPr="00332068">
        <w:rPr>
          <w:rStyle w:val="StyleUnderline"/>
          <w:highlight w:val="green"/>
        </w:rPr>
        <w:t xml:space="preserve">It </w:t>
      </w:r>
      <w:r w:rsidRPr="00332068">
        <w:rPr>
          <w:rStyle w:val="Emphasis"/>
          <w:highlight w:val="green"/>
        </w:rPr>
        <w:t>motivates the resistance</w:t>
      </w:r>
      <w:r w:rsidRPr="00332068">
        <w:rPr>
          <w:rStyle w:val="StyleUnderline"/>
        </w:rPr>
        <w:t xml:space="preserve"> by inspiring Ukrainian citizens to take up arms in defense of their country and motivating them with social proof that they are united and not fighting alone. It </w:t>
      </w:r>
      <w:r w:rsidRPr="00332068">
        <w:rPr>
          <w:rStyle w:val="Emphasis"/>
          <w:highlight w:val="green"/>
        </w:rPr>
        <w:t>encourages foreign assistance</w:t>
      </w:r>
      <w:r w:rsidRPr="00332068">
        <w:rPr>
          <w:rStyle w:val="StyleUnderline"/>
        </w:rPr>
        <w:t xml:space="preserve">, pressuring Europe and the United States to step up their efforts to end the conflict. It </w:t>
      </w:r>
      <w:r w:rsidRPr="00332068">
        <w:rPr>
          <w:rStyle w:val="Emphasis"/>
          <w:highlight w:val="green"/>
        </w:rPr>
        <w:t>fans the flames of protest in Russia</w:t>
      </w:r>
      <w:r w:rsidRPr="00332068">
        <w:rPr>
          <w:rStyle w:val="StyleUnderline"/>
        </w:rPr>
        <w:t>, mobilizing the antiwar movement</w:t>
      </w:r>
      <w:r w:rsidRPr="00332068">
        <w:rPr>
          <w:sz w:val="12"/>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332068">
        <w:rPr>
          <w:sz w:val="12"/>
        </w:rPr>
        <w:t xml:space="preserve">, who must be wondering what on earth they are doing in Ukraine if the motivation for the intervention has been a lie all along. </w:t>
      </w:r>
      <w:r w:rsidRPr="00332068">
        <w:rPr>
          <w:rStyle w:val="StyleUnderline"/>
        </w:rPr>
        <w:t>When Russia struck a Ukrainian television tower on Tuesday, it seemed to confirm Moscow’s keen awareness of the need to counter Ukraine’s information war</w:t>
      </w:r>
      <w:r w:rsidRPr="00332068">
        <w:rPr>
          <w:sz w:val="12"/>
        </w:rPr>
        <w:t xml:space="preserve"> and to highlight the importance of information in modern conflicts.</w:t>
      </w:r>
    </w:p>
    <w:p w14:paraId="10976BAF" w14:textId="77777777" w:rsidR="000830EA" w:rsidRPr="00332068" w:rsidRDefault="000830EA" w:rsidP="000830EA">
      <w:pPr>
        <w:rPr>
          <w:sz w:val="12"/>
        </w:rPr>
      </w:pPr>
      <w:r w:rsidRPr="00332068">
        <w:rPr>
          <w:sz w:val="12"/>
        </w:rPr>
        <w:t xml:space="preserve">Information campaigns are difficult to quantify during the fog of war. But </w:t>
      </w:r>
      <w:r w:rsidRPr="00332068">
        <w:rPr>
          <w:rStyle w:val="StyleUnderline"/>
        </w:rPr>
        <w:t xml:space="preserve">while it is hard to pinpoint the extent to which the information war is contributing to the overwhelming international unity against Putin’s aggression, one thing is clear: </w:t>
      </w:r>
      <w:r w:rsidRPr="00332068">
        <w:rPr>
          <w:rStyle w:val="Emphasis"/>
        </w:rPr>
        <w:t xml:space="preserve">Social media, mainstream </w:t>
      </w:r>
      <w:r w:rsidRPr="00332068">
        <w:rPr>
          <w:rStyle w:val="Emphasis"/>
          <w:highlight w:val="green"/>
        </w:rPr>
        <w:t>media and the narrative</w:t>
      </w:r>
      <w:r w:rsidRPr="00332068">
        <w:rPr>
          <w:rStyle w:val="Emphasis"/>
        </w:rPr>
        <w:t xml:space="preserve"> framing </w:t>
      </w:r>
      <w:r w:rsidRPr="00332068">
        <w:rPr>
          <w:rStyle w:val="Emphasis"/>
          <w:highlight w:val="green"/>
        </w:rPr>
        <w:t>of the invasion</w:t>
      </w:r>
      <w:r w:rsidRPr="00332068">
        <w:rPr>
          <w:rStyle w:val="Emphasis"/>
        </w:rPr>
        <w:t xml:space="preserve"> of Ukraine undoubtedly </w:t>
      </w:r>
      <w:r w:rsidRPr="00332068">
        <w:rPr>
          <w:rStyle w:val="Emphasis"/>
          <w:highlight w:val="green"/>
        </w:rPr>
        <w:t>will play an important role in how this conflict ends</w:t>
      </w:r>
      <w:r w:rsidRPr="00332068">
        <w:rPr>
          <w:sz w:val="12"/>
        </w:rPr>
        <w:t xml:space="preserve">. Now, vigilance and fortitude are not only needed on the battlefield, where lives and territory will be won and lost, but also will be essential </w:t>
      </w:r>
      <w:r w:rsidRPr="00332068">
        <w:rPr>
          <w:rStyle w:val="StyleUnderline"/>
        </w:rPr>
        <w:t>online</w:t>
      </w:r>
      <w:r w:rsidRPr="00332068">
        <w:rPr>
          <w:sz w:val="12"/>
        </w:rPr>
        <w:t xml:space="preserve">, where the </w:t>
      </w:r>
      <w:r w:rsidRPr="00332068">
        <w:rPr>
          <w:rStyle w:val="StyleUnderline"/>
        </w:rPr>
        <w:t xml:space="preserve">hearts and minds of </w:t>
      </w:r>
      <w:r w:rsidRPr="00332068">
        <w:rPr>
          <w:rStyle w:val="StyleUnderline"/>
          <w:highlight w:val="green"/>
        </w:rPr>
        <w:t xml:space="preserve">the world will be </w:t>
      </w:r>
      <w:r w:rsidRPr="00332068">
        <w:rPr>
          <w:rStyle w:val="Emphasis"/>
          <w:highlight w:val="green"/>
        </w:rPr>
        <w:t>won or lost</w:t>
      </w:r>
      <w:r w:rsidRPr="00332068">
        <w:rPr>
          <w:sz w:val="12"/>
        </w:rPr>
        <w:t>.</w:t>
      </w:r>
    </w:p>
    <w:p w14:paraId="1C0ADCE9" w14:textId="77777777" w:rsidR="000830EA" w:rsidRPr="00D117F2" w:rsidRDefault="000830EA" w:rsidP="000830EA"/>
    <w:p w14:paraId="67C9A34B" w14:textId="77777777" w:rsidR="000830EA" w:rsidRDefault="000830EA" w:rsidP="000830EA">
      <w:pPr>
        <w:pStyle w:val="Heading4"/>
        <w:numPr>
          <w:ilvl w:val="0"/>
          <w:numId w:val="13"/>
        </w:numPr>
        <w:tabs>
          <w:tab w:val="num" w:pos="360"/>
        </w:tabs>
        <w:ind w:left="360"/>
      </w:pPr>
      <w:r>
        <w:t xml:space="preserve">Drone warfare – </w:t>
      </w:r>
      <w:proofErr w:type="spellStart"/>
      <w:r>
        <w:t>Starlink</w:t>
      </w:r>
      <w:proofErr w:type="spellEnd"/>
      <w:r>
        <w:t xml:space="preserve"> is key to </w:t>
      </w:r>
      <w:r w:rsidRPr="00AF2D37">
        <w:rPr>
          <w:u w:val="single"/>
        </w:rPr>
        <w:t>surveillance</w:t>
      </w:r>
      <w:r>
        <w:t xml:space="preserve"> and </w:t>
      </w:r>
      <w:r w:rsidRPr="00AF2D37">
        <w:rPr>
          <w:u w:val="single"/>
        </w:rPr>
        <w:t>attacks</w:t>
      </w:r>
    </w:p>
    <w:p w14:paraId="3D8A6D7B" w14:textId="77777777" w:rsidR="000830EA" w:rsidRPr="00C4582C" w:rsidRDefault="000830EA" w:rsidP="000830EA">
      <w:pPr>
        <w:rPr>
          <w:rStyle w:val="Style13ptBold"/>
        </w:rPr>
      </w:pPr>
      <w:proofErr w:type="spellStart"/>
      <w:r>
        <w:rPr>
          <w:rStyle w:val="Style13ptBold"/>
        </w:rPr>
        <w:t>Brodkin</w:t>
      </w:r>
      <w:proofErr w:type="spellEnd"/>
      <w:r>
        <w:rPr>
          <w:rStyle w:val="Style13ptBold"/>
        </w:rPr>
        <w:t xml:space="preserve"> 3/21 </w:t>
      </w:r>
      <w:r w:rsidRPr="00C4582C">
        <w:rPr>
          <w:rStyle w:val="Style13ptBold"/>
          <w:b w:val="0"/>
          <w:bCs/>
          <w:sz w:val="16"/>
          <w:szCs w:val="16"/>
        </w:rPr>
        <w:t xml:space="preserve">[(Jon, </w:t>
      </w:r>
      <w:r w:rsidRPr="00C4582C">
        <w:rPr>
          <w:szCs w:val="16"/>
        </w:rPr>
        <w:t xml:space="preserve">covers a wide array of IT and tech policy topics for Ars </w:t>
      </w:r>
      <w:proofErr w:type="spellStart"/>
      <w:r w:rsidRPr="00C4582C">
        <w:rPr>
          <w:szCs w:val="16"/>
        </w:rPr>
        <w:t>Technica</w:t>
      </w:r>
      <w:proofErr w:type="spellEnd"/>
      <w:r w:rsidRPr="00C4582C">
        <w:rPr>
          <w:szCs w:val="16"/>
        </w:rPr>
        <w:t>, studied journalism and literature at Boston University</w:t>
      </w:r>
      <w:r w:rsidRPr="00C4582C">
        <w:rPr>
          <w:rStyle w:val="Style13ptBold"/>
          <w:b w:val="0"/>
          <w:bCs/>
          <w:sz w:val="16"/>
          <w:szCs w:val="16"/>
        </w:rPr>
        <w:t>) “</w:t>
      </w:r>
      <w:proofErr w:type="spellStart"/>
      <w:r w:rsidRPr="00C4582C">
        <w:rPr>
          <w:szCs w:val="16"/>
        </w:rPr>
        <w:t>Starlink</w:t>
      </w:r>
      <w:proofErr w:type="spellEnd"/>
      <w:r w:rsidRPr="00C4582C">
        <w:rPr>
          <w:szCs w:val="16"/>
        </w:rPr>
        <w:t xml:space="preserve"> helps Ukraine’s elite drone unit target and destroy Russian tanks,” Ars </w:t>
      </w:r>
      <w:proofErr w:type="spellStart"/>
      <w:r w:rsidRPr="00C4582C">
        <w:rPr>
          <w:szCs w:val="16"/>
        </w:rPr>
        <w:t>Technica</w:t>
      </w:r>
      <w:proofErr w:type="spellEnd"/>
      <w:r w:rsidRPr="00C4582C">
        <w:rPr>
          <w:szCs w:val="16"/>
        </w:rPr>
        <w:t>, 3/21/2022] JL</w:t>
      </w:r>
    </w:p>
    <w:p w14:paraId="0296DD7B" w14:textId="77777777" w:rsidR="000830EA" w:rsidRPr="00361320" w:rsidRDefault="000830EA" w:rsidP="000830EA">
      <w:pPr>
        <w:rPr>
          <w:sz w:val="12"/>
        </w:rPr>
      </w:pPr>
      <w:r w:rsidRPr="00361320">
        <w:rPr>
          <w:rStyle w:val="StyleUnderline"/>
        </w:rPr>
        <w:t xml:space="preserve">SpaceX's </w:t>
      </w:r>
      <w:proofErr w:type="spellStart"/>
      <w:r w:rsidRPr="00361320">
        <w:rPr>
          <w:rStyle w:val="StyleUnderline"/>
        </w:rPr>
        <w:t>Starlink</w:t>
      </w:r>
      <w:proofErr w:type="spellEnd"/>
      <w:r w:rsidRPr="00361320">
        <w:rPr>
          <w:rStyle w:val="StyleUnderline"/>
        </w:rPr>
        <w:t xml:space="preserve"> Internet is proving to be useful for Ukraine's military as it fights the Russian invasion</w:t>
      </w:r>
      <w:r w:rsidRPr="00361320">
        <w:rPr>
          <w:sz w:val="12"/>
        </w:rPr>
        <w:t>. In an article Friday titled, "</w:t>
      </w:r>
      <w:r w:rsidRPr="00361320">
        <w:rPr>
          <w:rStyle w:val="Emphasis"/>
        </w:rPr>
        <w:t xml:space="preserve">Elon Musk's </w:t>
      </w:r>
      <w:proofErr w:type="spellStart"/>
      <w:r w:rsidRPr="00361320">
        <w:rPr>
          <w:rStyle w:val="Emphasis"/>
          <w:highlight w:val="green"/>
        </w:rPr>
        <w:t>Starlink</w:t>
      </w:r>
      <w:proofErr w:type="spellEnd"/>
      <w:r w:rsidRPr="00361320">
        <w:rPr>
          <w:rStyle w:val="Emphasis"/>
          <w:highlight w:val="green"/>
        </w:rPr>
        <w:t xml:space="preserve">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 </w:t>
      </w:r>
      <w:r w:rsidRPr="00721F7F">
        <w:rPr>
          <w:sz w:val="12"/>
        </w:rPr>
        <w:t>The Telegraph</w:t>
      </w:r>
      <w:r w:rsidRPr="00361320">
        <w:rPr>
          <w:sz w:val="12"/>
        </w:rPr>
        <w:t xml:space="preserve"> described how </w:t>
      </w:r>
      <w:r w:rsidRPr="00361320">
        <w:rPr>
          <w:rStyle w:val="StyleUnderline"/>
        </w:rPr>
        <w:t xml:space="preserve">the </w:t>
      </w:r>
      <w:r w:rsidRPr="00361320">
        <w:rPr>
          <w:rStyle w:val="StyleUnderline"/>
          <w:highlight w:val="green"/>
        </w:rPr>
        <w:t>satellite connection helps the</w:t>
      </w:r>
      <w:r w:rsidRPr="00361320">
        <w:rPr>
          <w:rStyle w:val="StyleUnderline"/>
        </w:rPr>
        <w:t xml:space="preserve"> Ukrainian </w:t>
      </w:r>
      <w:r w:rsidRPr="00361320">
        <w:rPr>
          <w:rStyle w:val="StyleUnderline"/>
          <w:highlight w:val="green"/>
        </w:rPr>
        <w:t>army</w:t>
      </w:r>
      <w:r w:rsidRPr="00361320">
        <w:rPr>
          <w:rStyle w:val="StyleUnderline"/>
        </w:rPr>
        <w:t xml:space="preserve">'s </w:t>
      </w:r>
      <w:proofErr w:type="spellStart"/>
      <w:r w:rsidRPr="00361320">
        <w:rPr>
          <w:rStyle w:val="StyleUnderline"/>
        </w:rPr>
        <w:t>Aerorozvidka</w:t>
      </w:r>
      <w:proofErr w:type="spellEnd"/>
      <w:r w:rsidRPr="00361320">
        <w:rPr>
          <w:rStyle w:val="StyleUnderline"/>
        </w:rPr>
        <w:t xml:space="preserve">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p>
    <w:p w14:paraId="70BB6A55" w14:textId="77777777" w:rsidR="000830EA" w:rsidRPr="00361320" w:rsidRDefault="000830EA" w:rsidP="000830EA">
      <w:pPr>
        <w:rPr>
          <w:sz w:val="12"/>
          <w:szCs w:val="12"/>
        </w:rPr>
      </w:pPr>
      <w:r w:rsidRPr="00361320">
        <w:rPr>
          <w:sz w:val="12"/>
          <w:szCs w:val="12"/>
        </w:rPr>
        <w:t>The Telegraph wrote:</w:t>
      </w:r>
    </w:p>
    <w:p w14:paraId="60EB36FD" w14:textId="77777777" w:rsidR="000830EA" w:rsidRPr="00361320" w:rsidRDefault="000830EA" w:rsidP="000830EA">
      <w:pPr>
        <w:rPr>
          <w:sz w:val="12"/>
        </w:rPr>
      </w:pP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xml:space="preserve">, Ukraine is turning to the newly available </w:t>
      </w:r>
      <w:proofErr w:type="spellStart"/>
      <w:r w:rsidRPr="00361320">
        <w:rPr>
          <w:rStyle w:val="StyleUnderline"/>
        </w:rPr>
        <w:t>Starlink</w:t>
      </w:r>
      <w:proofErr w:type="spellEnd"/>
      <w:r w:rsidRPr="00361320">
        <w:rPr>
          <w:sz w:val="12"/>
        </w:rPr>
        <w:t xml:space="preserve"> system for some of its communications. </w:t>
      </w:r>
      <w:r w:rsidRPr="00361320">
        <w:rPr>
          <w:rStyle w:val="StyleUnderline"/>
        </w:rPr>
        <w:t xml:space="preserve">Drone teams in the field, sometimes </w:t>
      </w:r>
      <w:r w:rsidRPr="00361320">
        <w:rPr>
          <w:rStyle w:val="StyleUnderline"/>
          <w:highlight w:val="green"/>
        </w:rPr>
        <w:t>in</w:t>
      </w:r>
      <w:r w:rsidRPr="00361320">
        <w:rPr>
          <w:rStyle w:val="StyleUnderline"/>
        </w:rPr>
        <w:t xml:space="preserve"> badly connected </w:t>
      </w:r>
      <w:r w:rsidRPr="00361320">
        <w:rPr>
          <w:rStyle w:val="StyleUnderline"/>
          <w:highlight w:val="green"/>
        </w:rPr>
        <w:t>rural areas</w:t>
      </w:r>
      <w:r w:rsidRPr="00361320">
        <w:rPr>
          <w:rStyle w:val="StyleUnderline"/>
        </w:rPr>
        <w:t xml:space="preserve">, are able to use </w:t>
      </w:r>
      <w:proofErr w:type="spellStart"/>
      <w:r w:rsidRPr="00361320">
        <w:rPr>
          <w:rStyle w:val="Emphasis"/>
          <w:highlight w:val="green"/>
        </w:rPr>
        <w:t>Starlink</w:t>
      </w:r>
      <w:proofErr w:type="spellEnd"/>
      <w:r w:rsidRPr="00361320">
        <w:rPr>
          <w:rStyle w:val="StyleUnderline"/>
        </w:rPr>
        <w:t xml:space="preserve"> to connect them to </w:t>
      </w:r>
      <w:proofErr w:type="spellStart"/>
      <w:r w:rsidRPr="00361320">
        <w:rPr>
          <w:rStyle w:val="StyleUnderline"/>
        </w:rPr>
        <w:t>targeters</w:t>
      </w:r>
      <w:proofErr w:type="spellEnd"/>
      <w:r w:rsidRPr="00361320">
        <w:rPr>
          <w:rStyle w:val="StyleUnderline"/>
        </w:rPr>
        <w:t xml:space="preserve">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p>
    <w:p w14:paraId="3AA97F46" w14:textId="77777777" w:rsidR="000830EA" w:rsidRPr="00361320" w:rsidRDefault="000830EA" w:rsidP="000830EA">
      <w:pPr>
        <w:rPr>
          <w:sz w:val="12"/>
        </w:rPr>
      </w:pP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proofErr w:type="spellStart"/>
      <w:r w:rsidRPr="00361320">
        <w:rPr>
          <w:rStyle w:val="Emphasis"/>
          <w:highlight w:val="green"/>
        </w:rPr>
        <w:t>Starlink</w:t>
      </w:r>
      <w:proofErr w:type="spellEnd"/>
      <w:r w:rsidRPr="00361320">
        <w:rPr>
          <w:sz w:val="12"/>
        </w:rPr>
        <w:t>," </w:t>
      </w:r>
      <w:r w:rsidRPr="00721F7F">
        <w:rPr>
          <w:sz w:val="12"/>
        </w:rPr>
        <w:t>The Times of London</w:t>
      </w:r>
      <w:r w:rsidRPr="00361320">
        <w:rPr>
          <w:sz w:val="12"/>
        </w:rPr>
        <w:t> wrote. "</w:t>
      </w:r>
      <w:r w:rsidRPr="00361320">
        <w:rPr>
          <w:rStyle w:val="StyleUnderline"/>
        </w:rPr>
        <w:t xml:space="preserve">If we use a drone with thermal vision at night, the drone must connect through </w:t>
      </w:r>
      <w:proofErr w:type="spellStart"/>
      <w:r w:rsidRPr="00361320">
        <w:rPr>
          <w:rStyle w:val="StyleUnderline"/>
        </w:rPr>
        <w:t>Starlink</w:t>
      </w:r>
      <w:proofErr w:type="spellEnd"/>
      <w:r w:rsidRPr="00361320">
        <w:rPr>
          <w:rStyle w:val="StyleUnderline"/>
        </w:rPr>
        <w:t xml:space="preserve"> to the artillery guy and create target acquisition</w:t>
      </w:r>
      <w:r w:rsidRPr="00361320">
        <w:rPr>
          <w:sz w:val="12"/>
        </w:rPr>
        <w:t xml:space="preserve">," an </w:t>
      </w:r>
      <w:proofErr w:type="spellStart"/>
      <w:r w:rsidRPr="00361320">
        <w:rPr>
          <w:sz w:val="12"/>
        </w:rPr>
        <w:t>Aerorozvidka</w:t>
      </w:r>
      <w:proofErr w:type="spellEnd"/>
      <w:r w:rsidRPr="00361320">
        <w:rPr>
          <w:sz w:val="12"/>
        </w:rPr>
        <w:t xml:space="preserve"> officer told the paper.</w:t>
      </w:r>
    </w:p>
    <w:p w14:paraId="13846178" w14:textId="77777777" w:rsidR="000830EA" w:rsidRPr="00361320" w:rsidRDefault="000830EA" w:rsidP="000830EA">
      <w:pPr>
        <w:rPr>
          <w:sz w:val="12"/>
        </w:rPr>
      </w:pPr>
      <w:r w:rsidRPr="00361320">
        <w:rPr>
          <w:sz w:val="12"/>
        </w:rPr>
        <w:t xml:space="preserve">The Times wrote that </w:t>
      </w:r>
      <w:proofErr w:type="spellStart"/>
      <w:r w:rsidRPr="00361320">
        <w:rPr>
          <w:rStyle w:val="StyleUnderline"/>
        </w:rPr>
        <w:t>Aerorozvidka</w:t>
      </w:r>
      <w:proofErr w:type="spellEnd"/>
      <w:r w:rsidRPr="00361320">
        <w:rPr>
          <w:rStyle w:val="StyleUnderline"/>
        </w:rPr>
        <w:t xml:space="preserve">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14:paraId="589C058B" w14:textId="77777777" w:rsidR="000830EA" w:rsidRPr="00DC32B1" w:rsidRDefault="000830EA" w:rsidP="000830EA">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14:paraId="748D943D" w14:textId="77777777" w:rsidR="000830EA" w:rsidRPr="00421593" w:rsidRDefault="000830EA" w:rsidP="000830EA">
      <w:pPr>
        <w:rPr>
          <w:rStyle w:val="Style13ptBold"/>
        </w:rPr>
      </w:pPr>
      <w:r>
        <w:rPr>
          <w:rStyle w:val="Style13ptBold"/>
        </w:rPr>
        <w:t xml:space="preserve">Applebaum 3/22 </w:t>
      </w:r>
      <w:r w:rsidRPr="00421593">
        <w:rPr>
          <w:rStyle w:val="Style13ptBold"/>
          <w:b w:val="0"/>
          <w:bCs/>
          <w:sz w:val="16"/>
          <w:szCs w:val="16"/>
        </w:rPr>
        <w:t xml:space="preserve">[(Anne, </w:t>
      </w:r>
      <w:r w:rsidRPr="00421593">
        <w:rPr>
          <w:szCs w:val="16"/>
        </w:rPr>
        <w:t>Senior Fellow at the Johns Hopkins School of Advanced International Studies and the Agora Institute, where she co-directs Arena, a program on disinformation and 21st century propaganda</w:t>
      </w:r>
      <w:r w:rsidRPr="00421593">
        <w:rPr>
          <w:rStyle w:val="Style13ptBold"/>
          <w:b w:val="0"/>
          <w:bCs/>
          <w:sz w:val="16"/>
          <w:szCs w:val="16"/>
        </w:rPr>
        <w:t>) “</w:t>
      </w:r>
      <w:r w:rsidRPr="00421593">
        <w:rPr>
          <w:szCs w:val="16"/>
        </w:rPr>
        <w:t>Ukraine Must Win,” The Atlantic, 3/22/2022] JL</w:t>
      </w:r>
    </w:p>
    <w:p w14:paraId="767CD3D4" w14:textId="77777777" w:rsidR="000830EA" w:rsidRPr="00E5086F" w:rsidRDefault="000830EA" w:rsidP="000830EA">
      <w:pPr>
        <w:rPr>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E5086F">
        <w:rPr>
          <w:rStyle w:val="StyleUnderline"/>
          <w:highlight w:val="green"/>
        </w:rPr>
        <w:t>not</w:t>
      </w:r>
      <w:r w:rsidRPr="00E5086F">
        <w:rPr>
          <w:rStyle w:val="StyleUnderline"/>
        </w:rPr>
        <w:t xml:space="preserve"> be </w:t>
      </w:r>
      <w:r w:rsidRPr="00E5086F">
        <w:rPr>
          <w:rStyle w:val="StyleUnderline"/>
          <w:highlight w:val="green"/>
        </w:rPr>
        <w:t>a truce, or</w:t>
      </w:r>
      <w:r w:rsidRPr="00E5086F">
        <w:rPr>
          <w:rStyle w:val="StyleUnderline"/>
        </w:rPr>
        <w:t xml:space="preserve"> a </w:t>
      </w:r>
      <w:r w:rsidRPr="00E5086F">
        <w:rPr>
          <w:rStyle w:val="StyleUnderline"/>
          <w:highlight w:val="green"/>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 Ukrainian victory.</w:t>
      </w:r>
    </w:p>
    <w:p w14:paraId="2DD76CF8" w14:textId="77777777" w:rsidR="000830EA" w:rsidRPr="00E5086F" w:rsidRDefault="000830EA" w:rsidP="000830EA">
      <w:pPr>
        <w:rPr>
          <w:sz w:val="12"/>
        </w:rPr>
      </w:pPr>
      <w:r w:rsidRPr="00E5086F">
        <w:rPr>
          <w:sz w:val="12"/>
        </w:rPr>
        <w:t>Before you can achieve something, you have to imagine what it will look like. And in this war, </w:t>
      </w:r>
      <w:r w:rsidRPr="00E5086F">
        <w:rPr>
          <w:rStyle w:val="StyleUnderline"/>
          <w:highlight w:val="green"/>
        </w:rPr>
        <w:t>victory</w:t>
      </w:r>
      <w:r w:rsidRPr="00E5086F">
        <w:rPr>
          <w:rStyle w:val="StyleUnderline"/>
        </w:rPr>
        <w:t xml:space="preserve"> 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p>
    <w:p w14:paraId="3C7C30CC" w14:textId="77777777" w:rsidR="000830EA" w:rsidRPr="00E5086F" w:rsidRDefault="000830EA" w:rsidP="000830EA">
      <w:pPr>
        <w:rPr>
          <w:sz w:val="12"/>
        </w:rPr>
      </w:pPr>
      <w:r w:rsidRPr="00E5086F">
        <w:rPr>
          <w:sz w:val="12"/>
        </w:rPr>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Zelensky, have </w:t>
      </w:r>
      <w:r w:rsidRPr="00E5086F">
        <w:rPr>
          <w:rStyle w:val="Emphasis"/>
          <w:highlight w:val="green"/>
        </w:rPr>
        <w:t>made their cause</w:t>
      </w:r>
      <w:r w:rsidRPr="00E5086F">
        <w:rPr>
          <w:rStyle w:val="Emphasis"/>
        </w:rPr>
        <w:t xml:space="preserve"> a </w:t>
      </w:r>
      <w:r w:rsidRPr="00E5086F">
        <w:rPr>
          <w:rStyle w:val="Emphasis"/>
          <w:highlight w:val="green"/>
        </w:rPr>
        <w:t>global</w:t>
      </w:r>
      <w:r w:rsidRPr="00E5086F">
        <w:rPr>
          <w:rStyle w:val="Emphasis"/>
        </w:rPr>
        <w:t xml:space="preserve"> one </w:t>
      </w:r>
      <w:r w:rsidRPr="00E5086F">
        <w:rPr>
          <w:rStyle w:val="Emphasis"/>
          <w:highlight w:val="green"/>
        </w:rPr>
        <w:t>by 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Zelensky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14:paraId="0368DFA0" w14:textId="77777777" w:rsidR="000830EA" w:rsidRPr="00E5086F" w:rsidRDefault="000830EA" w:rsidP="000830EA">
      <w:pPr>
        <w:rPr>
          <w:sz w:val="12"/>
        </w:rPr>
      </w:pPr>
      <w:r w:rsidRPr="00E5086F">
        <w:rPr>
          <w:sz w:val="12"/>
        </w:rPr>
        <w:t xml:space="preserve">This language is effective because </w:t>
      </w:r>
      <w:r w:rsidRPr="00E5086F">
        <w:rPr>
          <w:rStyle w:val="Emphasis"/>
          <w:highlight w:val="green"/>
        </w:rPr>
        <w:t>it evokes</w:t>
      </w:r>
      <w:r w:rsidRPr="00E5086F">
        <w:rPr>
          <w:rStyle w:val="Emphasis"/>
        </w:rPr>
        <w:t xml:space="preserve"> the </w:t>
      </w:r>
      <w:r w:rsidRPr="00E5086F">
        <w:rPr>
          <w:rStyle w:val="Emphasis"/>
          <w:highlight w:val="green"/>
        </w:rPr>
        <w:t>principles that bind together</w:t>
      </w:r>
      <w:r w:rsidRPr="00E5086F">
        <w:rPr>
          <w:rStyle w:val="Emphasis"/>
        </w:rPr>
        <w:t xml:space="preserve"> the majority of </w:t>
      </w:r>
      <w:r w:rsidRPr="00E5086F">
        <w:rPr>
          <w:rStyle w:val="Emphasis"/>
          <w:highlight w:val="green"/>
        </w:rPr>
        <w:t>Europeans, Americans</w:t>
      </w:r>
      <w:r w:rsidRPr="00E5086F">
        <w:rPr>
          <w:rStyle w:val="Emphasis"/>
        </w:rPr>
        <w:t xml:space="preserve">, </w:t>
      </w:r>
      <w:r w:rsidRPr="00E5086F">
        <w:rPr>
          <w:rStyle w:val="Emphasis"/>
          <w:highlight w:val="green"/>
        </w:rPr>
        <w:t>and</w:t>
      </w:r>
      <w:r w:rsidRPr="00E5086F">
        <w:rPr>
          <w:rStyle w:val="Emphasis"/>
        </w:rPr>
        <w:t xml:space="preserve"> many </w:t>
      </w:r>
      <w:r w:rsidRPr="00E5086F">
        <w:rPr>
          <w:rStyle w:val="Emphasis"/>
          <w:highlight w:val="green"/>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Zelensky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E5086F">
        <w:rPr>
          <w:rStyle w:val="StyleUnderline"/>
          <w:highlight w:val="green"/>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p>
    <w:p w14:paraId="6957A49C" w14:textId="77777777" w:rsidR="000830EA" w:rsidRPr="00C76845" w:rsidRDefault="000830EA" w:rsidP="000830EA">
      <w:pPr>
        <w:rPr>
          <w:sz w:val="12"/>
        </w:rPr>
      </w:pPr>
      <w:r w:rsidRPr="00C76845">
        <w:rPr>
          <w:sz w:val="12"/>
        </w:rPr>
        <w:t xml:space="preserve">Zelensky’s words resonated further because </w:t>
      </w:r>
      <w:r w:rsidRPr="00C76845">
        <w:rPr>
          <w:rStyle w:val="StyleUnderline"/>
        </w:rPr>
        <w:t>the Russians have also given this conflict enormous significance</w:t>
      </w:r>
      <w:r w:rsidRPr="00C76845">
        <w:rPr>
          <w:sz w:val="12"/>
        </w:rPr>
        <w:t>. The Russian foreign minister has just declared 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The</w:t>
      </w:r>
      <w:r w:rsidRPr="00C76845">
        <w:rPr>
          <w:rStyle w:val="StyleUnderline"/>
        </w:rPr>
        <w:t xml:space="preserve"> current </w:t>
      </w:r>
      <w:r w:rsidRPr="00C76845">
        <w:rPr>
          <w:rStyle w:val="StyleUnderline"/>
          <w:highlight w:val="green"/>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xml:space="preserve">,” President Vladimir Putin had planned for the Russian army to impose Russia’s autocratic, kleptocratic political system 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xml:space="preserve">. In Mariupol, authorities report that citizens are being forcibly deported to Russia, just as Soviet secret police deported Balts,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 Genocide is</w:t>
      </w:r>
      <w:r w:rsidRPr="00C76845">
        <w:rPr>
          <w:rStyle w:val="Emphasis"/>
        </w:rPr>
        <w:t xml:space="preserve"> now </w:t>
      </w:r>
      <w:r w:rsidRPr="00C76845">
        <w:rPr>
          <w:rStyle w:val="Emphasis"/>
          <w:highlight w:val="green"/>
        </w:rPr>
        <w:t>allowed</w:t>
      </w:r>
      <w:r w:rsidRPr="00C76845">
        <w:rPr>
          <w:i/>
          <w:iCs/>
          <w:sz w:val="12"/>
        </w:rPr>
        <w:t>.</w:t>
      </w:r>
    </w:p>
    <w:p w14:paraId="6252EA4F" w14:textId="77777777" w:rsidR="000830EA" w:rsidRDefault="000830EA" w:rsidP="000830EA"/>
    <w:p w14:paraId="21F3B949" w14:textId="77777777" w:rsidR="000830EA" w:rsidRPr="004711AE" w:rsidRDefault="000830EA" w:rsidP="000830EA">
      <w:pPr>
        <w:pStyle w:val="Heading4"/>
        <w:rPr>
          <w:rFonts w:cs="Arial"/>
        </w:rPr>
      </w:pPr>
      <w:r>
        <w:rPr>
          <w:rFonts w:cs="Arial"/>
        </w:rPr>
        <w:t xml:space="preserve">Democracy caps a litany of converging </w:t>
      </w:r>
      <w:r w:rsidRPr="00C47630">
        <w:rPr>
          <w:rFonts w:cs="Arial"/>
          <w:u w:val="single"/>
        </w:rPr>
        <w:t>existential threats</w:t>
      </w:r>
      <w:r>
        <w:rPr>
          <w:rFonts w:cs="Arial"/>
        </w:rPr>
        <w:t xml:space="preserve">. </w:t>
      </w:r>
    </w:p>
    <w:p w14:paraId="1E17DE2B" w14:textId="77777777" w:rsidR="000830EA" w:rsidRPr="004711AE" w:rsidRDefault="000830EA" w:rsidP="000830EA">
      <w:r w:rsidRPr="004711AE">
        <w:rPr>
          <w:rStyle w:val="Style13ptBold"/>
        </w:rPr>
        <w:t>Diamond 19</w:t>
      </w:r>
      <w:r w:rsidRPr="004711AE">
        <w:t xml:space="preserve">, Professor of Political Science and Sociology at Stanford University, Senior Fellow at the Hoover Institution, Senior Fellow at the Freeman </w:t>
      </w:r>
      <w:proofErr w:type="spellStart"/>
      <w:r w:rsidRPr="004711AE">
        <w:t>Spogli</w:t>
      </w:r>
      <w:proofErr w:type="spellEnd"/>
      <w:r w:rsidRPr="004711AE">
        <w:t xml:space="preserve">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14:paraId="14B2D763" w14:textId="7087686D" w:rsidR="000830EA" w:rsidRDefault="000830EA" w:rsidP="000830EA">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3D7D43">
        <w:t xml:space="preserve">. The </w:t>
      </w:r>
      <w:r w:rsidRPr="009379AB">
        <w:rPr>
          <w:rStyle w:val="StyleUnderline"/>
        </w:rPr>
        <w:t>democracies</w:t>
      </w:r>
      <w:r w:rsidRPr="003D7D43">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3D7D43">
        <w:t xml:space="preserve">. </w:t>
      </w:r>
      <w:r w:rsidRPr="009379AB">
        <w:rPr>
          <w:rStyle w:val="StyleUnderline"/>
        </w:rPr>
        <w:t>This is truer now than ever</w:t>
      </w:r>
      <w:r w:rsidRPr="003D7D43">
        <w:t xml:space="preserve">, for several reasons. </w:t>
      </w:r>
      <w:r w:rsidRPr="009379AB">
        <w:rPr>
          <w:rStyle w:val="StyleUnderline"/>
        </w:rPr>
        <w:t xml:space="preserve">We live </w:t>
      </w:r>
      <w:r w:rsidRPr="00C97C6B">
        <w:rPr>
          <w:rStyle w:val="StyleUnderline"/>
          <w:highlight w:val="cyan"/>
        </w:rPr>
        <w:t>in a globalized world</w:t>
      </w:r>
      <w:r w:rsidRPr="009379AB">
        <w:rPr>
          <w:rStyle w:val="StyleUnderline"/>
        </w:rPr>
        <w:t xml:space="preserve">, one in which </w:t>
      </w:r>
      <w:r w:rsidRPr="00C97C6B">
        <w:rPr>
          <w:rStyle w:val="Emphasis"/>
          <w:highlight w:val="cyan"/>
        </w:rPr>
        <w:t>models</w:t>
      </w:r>
      <w:r w:rsidRPr="003D7D43">
        <w:t xml:space="preserve">, trends, and ideas </w:t>
      </w:r>
      <w:r w:rsidRPr="00C97C6B">
        <w:rPr>
          <w:rStyle w:val="Emphasis"/>
          <w:highlight w:val="cyan"/>
        </w:rPr>
        <w:t>cascade</w:t>
      </w:r>
      <w:r w:rsidRPr="003D7D43">
        <w:rPr>
          <w:rStyle w:val="StyleUnderline"/>
        </w:rPr>
        <w:t xml:space="preserve"> across borders.</w:t>
      </w:r>
      <w:r w:rsidRPr="009379AB">
        <w:rPr>
          <w:rStyle w:val="StyleUnderline"/>
        </w:rPr>
        <w:t xml:space="preserve"> </w:t>
      </w:r>
      <w:r w:rsidRPr="002200D1">
        <w:rPr>
          <w:rStyle w:val="StyleUnderline"/>
        </w:rPr>
        <w:t xml:space="preserve">Any wind of </w:t>
      </w:r>
      <w:r w:rsidRPr="00C97C6B">
        <w:rPr>
          <w:rStyle w:val="StyleUnderline"/>
          <w:highlight w:val="cyan"/>
        </w:rPr>
        <w:t xml:space="preserve">change may gather </w:t>
      </w:r>
      <w:r w:rsidRPr="00C97C6B">
        <w:rPr>
          <w:rStyle w:val="Emphasis"/>
          <w:highlight w:val="cyan"/>
        </w:rPr>
        <w:t>quickly</w:t>
      </w:r>
      <w:r w:rsidRPr="000B4811">
        <w:rPr>
          <w:rStyle w:val="StyleUnderline"/>
        </w:rPr>
        <w:t xml:space="preserve"> and blow with </w:t>
      </w:r>
      <w:r w:rsidRPr="000B4811">
        <w:rPr>
          <w:rStyle w:val="Emphasis"/>
        </w:rPr>
        <w:t>gale force</w:t>
      </w:r>
      <w:r w:rsidRPr="000B4811">
        <w:rPr>
          <w:rStyle w:val="StyleUnderline"/>
        </w:rPr>
        <w:t xml:space="preserve">. </w:t>
      </w:r>
      <w:r w:rsidRPr="00C97C6B">
        <w:rPr>
          <w:rStyle w:val="StyleUnderline"/>
          <w:highlight w:val="cyan"/>
        </w:rPr>
        <w:t>People</w:t>
      </w:r>
      <w:r w:rsidRPr="009379AB">
        <w:rPr>
          <w:rStyle w:val="StyleUnderline"/>
        </w:rPr>
        <w:t xml:space="preserve"> everywhere </w:t>
      </w:r>
      <w:r w:rsidRPr="00C97C6B">
        <w:rPr>
          <w:rStyle w:val="Emphasis"/>
          <w:highlight w:val="cyan"/>
        </w:rPr>
        <w:t>form ideas</w:t>
      </w:r>
      <w:r w:rsidRPr="009379AB">
        <w:rPr>
          <w:rStyle w:val="StyleUnderline"/>
        </w:rPr>
        <w:t xml:space="preserve"> about how to govern</w:t>
      </w:r>
      <w:r w:rsidRPr="003D7D43">
        <w:t>—or simply about which forms of government and sources of power may be irresistible—</w:t>
      </w:r>
      <w:r w:rsidRPr="009379AB">
        <w:rPr>
          <w:rStyle w:val="StyleUnderline"/>
        </w:rPr>
        <w:t xml:space="preserve">based </w:t>
      </w:r>
      <w:r w:rsidRPr="00C97C6B">
        <w:rPr>
          <w:rStyle w:val="StyleUnderline"/>
          <w:highlight w:val="cyan"/>
        </w:rPr>
        <w:t xml:space="preserve">on what they </w:t>
      </w:r>
      <w:r w:rsidRPr="00C97C6B">
        <w:rPr>
          <w:rStyle w:val="Emphasis"/>
          <w:highlight w:val="cyan"/>
        </w:rPr>
        <w:t>see</w:t>
      </w:r>
      <w:r w:rsidRPr="009379AB">
        <w:rPr>
          <w:rStyle w:val="Emphasis"/>
        </w:rPr>
        <w:t xml:space="preserve"> happening </w:t>
      </w:r>
      <w:r w:rsidRPr="00C97C6B">
        <w:rPr>
          <w:rStyle w:val="Emphasis"/>
          <w:highlight w:val="cyan"/>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3D7D43">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3D7D43">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3D7D43">
        <w:t xml:space="preserve"> power and </w:t>
      </w:r>
      <w:r w:rsidRPr="009379AB">
        <w:rPr>
          <w:rStyle w:val="Emphasis"/>
        </w:rPr>
        <w:t>security</w:t>
      </w:r>
      <w:r w:rsidRPr="009379AB">
        <w:rPr>
          <w:rStyle w:val="StyleUnderline"/>
        </w:rPr>
        <w:t xml:space="preserve"> argue for more democracy, not less</w:t>
      </w:r>
      <w:r w:rsidRPr="003D7D43">
        <w:t xml:space="preserve">. For one thing, </w:t>
      </w:r>
      <w:r w:rsidRPr="009379AB">
        <w:rPr>
          <w:rStyle w:val="StyleUnderline"/>
        </w:rPr>
        <w:t>if we do not worry about</w:t>
      </w:r>
      <w:r w:rsidRPr="003D7D43">
        <w:t xml:space="preserve"> the </w:t>
      </w:r>
      <w:r w:rsidRPr="009379AB">
        <w:rPr>
          <w:rStyle w:val="StyleUnderline"/>
        </w:rPr>
        <w:t>quality of governance</w:t>
      </w:r>
      <w:r w:rsidRPr="003D7D43">
        <w:t xml:space="preserve"> in lower-income countries, </w:t>
      </w:r>
      <w:r w:rsidRPr="00C97C6B">
        <w:rPr>
          <w:rStyle w:val="StyleUnderline"/>
          <w:highlight w:val="cyan"/>
        </w:rPr>
        <w:t>we will face</w:t>
      </w:r>
      <w:r w:rsidRPr="009379AB">
        <w:rPr>
          <w:rStyle w:val="StyleUnderline"/>
        </w:rPr>
        <w:t xml:space="preserve"> more and more </w:t>
      </w:r>
      <w:r w:rsidRPr="009379AB">
        <w:rPr>
          <w:rStyle w:val="Emphasis"/>
        </w:rPr>
        <w:t xml:space="preserve">troubled and </w:t>
      </w:r>
      <w:r w:rsidRPr="00C97C6B">
        <w:rPr>
          <w:rStyle w:val="Emphasis"/>
          <w:highlight w:val="cyan"/>
        </w:rPr>
        <w:t>failing states</w:t>
      </w:r>
      <w:r w:rsidRPr="00C97C6B">
        <w:rPr>
          <w:rStyle w:val="StyleUnderline"/>
          <w:highlight w:val="cyan"/>
        </w:rPr>
        <w:t xml:space="preserve">. </w:t>
      </w:r>
      <w:r w:rsidRPr="00C97C6B">
        <w:rPr>
          <w:rStyle w:val="Emphasis"/>
          <w:highlight w:val="cyan"/>
        </w:rPr>
        <w:t>Famine</w:t>
      </w:r>
      <w:r w:rsidRPr="00C97C6B">
        <w:rPr>
          <w:rStyle w:val="StyleUnderline"/>
          <w:highlight w:val="cyan"/>
        </w:rPr>
        <w:t xml:space="preserve"> and </w:t>
      </w:r>
      <w:r w:rsidRPr="00C97C6B">
        <w:rPr>
          <w:rStyle w:val="Emphasis"/>
          <w:highlight w:val="cyan"/>
        </w:rPr>
        <w:t>genocide</w:t>
      </w:r>
      <w:r w:rsidRPr="009379AB">
        <w:rPr>
          <w:rStyle w:val="StyleUnderline"/>
        </w:rPr>
        <w:t xml:space="preserve"> are the curse of authoritarian states, not democratic ones. Outright </w:t>
      </w:r>
      <w:r w:rsidRPr="00C97C6B">
        <w:rPr>
          <w:rStyle w:val="Emphasis"/>
          <w:highlight w:val="cyan"/>
        </w:rPr>
        <w:t>state collapse</w:t>
      </w:r>
      <w:r w:rsidRPr="009379AB">
        <w:rPr>
          <w:rStyle w:val="StyleUnderline"/>
        </w:rPr>
        <w:t xml:space="preserve"> is the ultimate, bitter fruit of tyranny. When countries like </w:t>
      </w:r>
      <w:r w:rsidRPr="00C97C6B">
        <w:rPr>
          <w:rStyle w:val="Emphasis"/>
          <w:highlight w:val="cyan"/>
        </w:rPr>
        <w:t>Syria</w:t>
      </w:r>
      <w:r w:rsidRPr="00C97C6B">
        <w:rPr>
          <w:rStyle w:val="StyleUnderline"/>
          <w:highlight w:val="cyan"/>
        </w:rPr>
        <w:t xml:space="preserve">, </w:t>
      </w:r>
      <w:r w:rsidRPr="00C97C6B">
        <w:rPr>
          <w:rStyle w:val="Emphasis"/>
          <w:highlight w:val="cyan"/>
        </w:rPr>
        <w:t>Libya</w:t>
      </w:r>
      <w:r w:rsidRPr="00C97C6B">
        <w:rPr>
          <w:rStyle w:val="StyleUnderline"/>
          <w:highlight w:val="cyan"/>
        </w:rPr>
        <w:t xml:space="preserve">, and </w:t>
      </w:r>
      <w:r w:rsidRPr="00C97C6B">
        <w:rPr>
          <w:rStyle w:val="Emphasis"/>
          <w:highlight w:val="cyan"/>
        </w:rPr>
        <w:t>Afghanistan</w:t>
      </w:r>
      <w:r w:rsidRPr="009379AB">
        <w:rPr>
          <w:rStyle w:val="StyleUnderline"/>
        </w:rPr>
        <w:t xml:space="preserve"> descend </w:t>
      </w:r>
      <w:r w:rsidRPr="00C97C6B">
        <w:rPr>
          <w:rStyle w:val="StyleUnderline"/>
          <w:highlight w:val="cyan"/>
        </w:rPr>
        <w:t xml:space="preserve">into </w:t>
      </w:r>
      <w:r w:rsidRPr="00C97C6B">
        <w:rPr>
          <w:rStyle w:val="Emphasis"/>
          <w:highlight w:val="cya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3D7D43">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3D7D43">
        <w:t xml:space="preserve"> simply </w:t>
      </w:r>
      <w:r w:rsidRPr="009379AB">
        <w:rPr>
          <w:rStyle w:val="StyleUnderline"/>
        </w:rPr>
        <w:t>grown too small</w:t>
      </w:r>
      <w:r w:rsidRPr="003D7D43">
        <w:t xml:space="preserve">, too flat, and too fast </w:t>
      </w:r>
      <w:r w:rsidRPr="009379AB">
        <w:rPr>
          <w:rStyle w:val="StyleUnderline"/>
        </w:rPr>
        <w:t xml:space="preserve">to </w:t>
      </w:r>
      <w:r w:rsidRPr="009379AB">
        <w:rPr>
          <w:rStyle w:val="Emphasis"/>
        </w:rPr>
        <w:t>wall off</w:t>
      </w:r>
      <w:r w:rsidRPr="003D7D43">
        <w:t xml:space="preserve"> rotten </w:t>
      </w:r>
      <w:r w:rsidRPr="009379AB">
        <w:rPr>
          <w:rStyle w:val="StyleUnderline"/>
        </w:rPr>
        <w:t>states</w:t>
      </w:r>
      <w:r w:rsidRPr="003D7D43">
        <w:t xml:space="preserve"> and pretend they are on some other planet. </w:t>
      </w:r>
      <w:r w:rsidRPr="009379AB">
        <w:rPr>
          <w:rStyle w:val="Emphasis"/>
        </w:rPr>
        <w:t>Hard security interests</w:t>
      </w:r>
      <w:r w:rsidRPr="009379AB">
        <w:rPr>
          <w:rStyle w:val="StyleUnderline"/>
        </w:rPr>
        <w:t xml:space="preserve"> are at stake</w:t>
      </w:r>
      <w:r w:rsidRPr="003D7D43">
        <w:t xml:space="preserve">. As even the Trump administration’s 2017 National Security Strategy makes clear, </w:t>
      </w:r>
      <w:r w:rsidRPr="009379AB">
        <w:rPr>
          <w:rStyle w:val="StyleUnderline"/>
        </w:rPr>
        <w:t xml:space="preserve">the </w:t>
      </w:r>
      <w:r w:rsidRPr="00C97C6B">
        <w:rPr>
          <w:rStyle w:val="Emphasis"/>
          <w:highlight w:val="cyan"/>
        </w:rPr>
        <w:t>main threats</w:t>
      </w:r>
      <w:r w:rsidRPr="003D7D43">
        <w:t xml:space="preserve"> to U.S. national security </w:t>
      </w:r>
      <w:r w:rsidRPr="009379AB">
        <w:rPr>
          <w:rStyle w:val="StyleUnderline"/>
        </w:rPr>
        <w:t xml:space="preserve">all </w:t>
      </w:r>
      <w:r w:rsidRPr="00C97C6B">
        <w:rPr>
          <w:rStyle w:val="StyleUnderline"/>
          <w:highlight w:val="cyan"/>
        </w:rPr>
        <w:t xml:space="preserve">stem from </w:t>
      </w:r>
      <w:r w:rsidRPr="00C97C6B">
        <w:rPr>
          <w:rStyle w:val="Emphasis"/>
          <w:highlight w:val="cyan"/>
        </w:rPr>
        <w:t>authoritarianism</w:t>
      </w:r>
      <w:r w:rsidRPr="009379AB">
        <w:rPr>
          <w:rStyle w:val="StyleUnderline"/>
        </w:rPr>
        <w:t xml:space="preserve">, whether in the form of tyrannies </w:t>
      </w:r>
      <w:r w:rsidRPr="00C97C6B">
        <w:rPr>
          <w:rStyle w:val="StyleUnderline"/>
          <w:highlight w:val="cyan"/>
        </w:rPr>
        <w:t xml:space="preserve">from </w:t>
      </w:r>
      <w:r w:rsidRPr="00C97C6B">
        <w:rPr>
          <w:rStyle w:val="Emphasis"/>
          <w:highlight w:val="cyan"/>
        </w:rPr>
        <w:t>Russia</w:t>
      </w:r>
      <w:r w:rsidRPr="009379AB">
        <w:rPr>
          <w:rStyle w:val="StyleUnderline"/>
        </w:rPr>
        <w:t xml:space="preserve"> and </w:t>
      </w:r>
      <w:r w:rsidRPr="00C97C6B">
        <w:rPr>
          <w:rStyle w:val="Emphasis"/>
          <w:highlight w:val="cyan"/>
        </w:rPr>
        <w:t>China</w:t>
      </w:r>
      <w:r w:rsidRPr="009379AB">
        <w:rPr>
          <w:rStyle w:val="StyleUnderline"/>
        </w:rPr>
        <w:t xml:space="preserve"> to </w:t>
      </w:r>
      <w:r w:rsidRPr="00C97C6B">
        <w:rPr>
          <w:rStyle w:val="Emphasis"/>
          <w:highlight w:val="cyan"/>
        </w:rPr>
        <w:t>Iran</w:t>
      </w:r>
      <w:r w:rsidRPr="00C97C6B">
        <w:rPr>
          <w:rStyle w:val="StyleUnderline"/>
          <w:highlight w:val="cyan"/>
        </w:rPr>
        <w:t xml:space="preserve"> and </w:t>
      </w:r>
      <w:r w:rsidRPr="00C97C6B">
        <w:rPr>
          <w:rStyle w:val="Emphasis"/>
          <w:highlight w:val="cyan"/>
        </w:rPr>
        <w:t>North Korea</w:t>
      </w:r>
      <w:r w:rsidRPr="00C97C6B">
        <w:rPr>
          <w:rStyle w:val="StyleUnderline"/>
          <w:highlight w:val="cyan"/>
        </w:rPr>
        <w:t xml:space="preserve"> or</w:t>
      </w:r>
      <w:r w:rsidRPr="009379AB">
        <w:rPr>
          <w:rStyle w:val="StyleUnderline"/>
        </w:rPr>
        <w:t xml:space="preserve"> in the guise of antidemocratic terrorist movements such as </w:t>
      </w:r>
      <w:r w:rsidRPr="00C97C6B">
        <w:rPr>
          <w:rStyle w:val="Emphasis"/>
          <w:highlight w:val="cyan"/>
        </w:rPr>
        <w:t>ISIS</w:t>
      </w:r>
      <w:r w:rsidRPr="00C97C6B">
        <w:rPr>
          <w:highlight w:val="cyan"/>
        </w:rPr>
        <w:t>.</w:t>
      </w:r>
      <w:r w:rsidRPr="000B4811">
        <w:t xml:space="preserve">1 </w:t>
      </w:r>
      <w:r w:rsidRPr="000B4811">
        <w:rPr>
          <w:rStyle w:val="StyleUnderline"/>
        </w:rPr>
        <w:t xml:space="preserve">By </w:t>
      </w:r>
      <w:r w:rsidRPr="00C97C6B">
        <w:rPr>
          <w:rStyle w:val="StyleUnderline"/>
          <w:highlight w:val="cyan"/>
        </w:rPr>
        <w:t>supporting</w:t>
      </w:r>
      <w:r w:rsidRPr="009379AB">
        <w:rPr>
          <w:rStyle w:val="StyleUnderline"/>
        </w:rPr>
        <w:t xml:space="preserve"> the development of </w:t>
      </w:r>
      <w:r w:rsidRPr="00C97C6B">
        <w:rPr>
          <w:rStyle w:val="StyleUnderline"/>
          <w:highlight w:val="cyan"/>
        </w:rPr>
        <w:t>democracy</w:t>
      </w:r>
      <w:r w:rsidRPr="009379AB">
        <w:rPr>
          <w:rStyle w:val="StyleUnderline"/>
        </w:rPr>
        <w:t xml:space="preserve"> around the world, </w:t>
      </w:r>
      <w:r w:rsidRPr="000B4811">
        <w:rPr>
          <w:rStyle w:val="StyleUnderline"/>
        </w:rPr>
        <w:t xml:space="preserve">we </w:t>
      </w:r>
      <w:r w:rsidRPr="00C97C6B">
        <w:rPr>
          <w:rStyle w:val="StyleUnderline"/>
          <w:highlight w:val="cyan"/>
        </w:rPr>
        <w:t>can deny</w:t>
      </w:r>
      <w:r w:rsidRPr="002200D1">
        <w:rPr>
          <w:rStyle w:val="StyleUnderline"/>
        </w:rPr>
        <w:t xml:space="preserve"> these</w:t>
      </w:r>
      <w:r w:rsidRPr="009379AB">
        <w:rPr>
          <w:rStyle w:val="StyleUnderline"/>
        </w:rPr>
        <w:t xml:space="preserve"> authoritarian adversaries the </w:t>
      </w:r>
      <w:r w:rsidRPr="00C97C6B">
        <w:rPr>
          <w:rStyle w:val="Emphasis"/>
          <w:highlight w:val="cyan"/>
        </w:rPr>
        <w:t>geopolitical running room</w:t>
      </w:r>
      <w:r w:rsidRPr="009379AB">
        <w:rPr>
          <w:rStyle w:val="StyleUnderline"/>
        </w:rPr>
        <w:t xml:space="preserve"> they seek</w:t>
      </w:r>
      <w:r w:rsidRPr="003D7D43">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3D7D43">
        <w:t xml:space="preserve"> these </w:t>
      </w:r>
      <w:r w:rsidRPr="009379AB">
        <w:rPr>
          <w:rStyle w:val="StyleUnderline"/>
        </w:rPr>
        <w:t>autocrats’ ambitions by helping</w:t>
      </w:r>
      <w:r w:rsidRPr="003D7D43">
        <w:t xml:space="preserve"> other countries </w:t>
      </w:r>
      <w:r w:rsidRPr="009379AB">
        <w:rPr>
          <w:rStyle w:val="StyleUnderline"/>
        </w:rPr>
        <w:t>build effective</w:t>
      </w:r>
      <w:r w:rsidRPr="003D7D43">
        <w:t xml:space="preserve">, resilient </w:t>
      </w:r>
      <w:r w:rsidRPr="009379AB">
        <w:rPr>
          <w:rStyle w:val="StyleUnderline"/>
        </w:rPr>
        <w:t>democracies</w:t>
      </w:r>
      <w:r w:rsidRPr="003D7D43">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C97C6B">
        <w:rPr>
          <w:rStyle w:val="Emphasis"/>
          <w:highlight w:val="cyan"/>
        </w:rPr>
        <w:t>no two democracies</w:t>
      </w:r>
      <w:r w:rsidRPr="00C97C6B">
        <w:rPr>
          <w:rStyle w:val="StyleUnderline"/>
          <w:highlight w:val="cyan"/>
        </w:rPr>
        <w:t xml:space="preserve"> have </w:t>
      </w:r>
      <w:r w:rsidRPr="00C97C6B">
        <w:rPr>
          <w:rStyle w:val="Emphasis"/>
          <w:highlight w:val="cyan"/>
        </w:rPr>
        <w:t>ever gone to war</w:t>
      </w:r>
      <w:r w:rsidRPr="009379AB">
        <w:rPr>
          <w:rStyle w:val="StyleUnderline"/>
        </w:rPr>
        <w:t xml:space="preserve"> with each other—</w:t>
      </w:r>
      <w:r w:rsidRPr="00C97C6B">
        <w:rPr>
          <w:rStyle w:val="Emphasis"/>
          <w:highlight w:val="cyan"/>
        </w:rPr>
        <w:t>ever</w:t>
      </w:r>
      <w:r w:rsidRPr="00C97C6B">
        <w:rPr>
          <w:rStyle w:val="StyleUnderline"/>
          <w:highlight w:val="cyan"/>
        </w:rPr>
        <w:t>. It is not</w:t>
      </w:r>
      <w:r w:rsidRPr="009379AB">
        <w:rPr>
          <w:rStyle w:val="StyleUnderline"/>
        </w:rPr>
        <w:t xml:space="preserve"> the </w:t>
      </w:r>
      <w:r w:rsidRPr="00C97C6B">
        <w:rPr>
          <w:rStyle w:val="StyleUnderline"/>
          <w:highlight w:val="cyan"/>
        </w:rPr>
        <w:t>democracies</w:t>
      </w:r>
      <w:r w:rsidRPr="009379AB">
        <w:rPr>
          <w:rStyle w:val="StyleUnderline"/>
        </w:rPr>
        <w:t xml:space="preserve"> of the world that are </w:t>
      </w:r>
      <w:r w:rsidRPr="00C97C6B">
        <w:rPr>
          <w:rStyle w:val="StyleUnderline"/>
          <w:highlight w:val="cyan"/>
        </w:rPr>
        <w:t>supporting</w:t>
      </w:r>
      <w:r w:rsidRPr="009379AB">
        <w:rPr>
          <w:rStyle w:val="StyleUnderline"/>
        </w:rPr>
        <w:t xml:space="preserve"> international </w:t>
      </w:r>
      <w:r w:rsidRPr="00C97C6B">
        <w:rPr>
          <w:rStyle w:val="Emphasis"/>
          <w:highlight w:val="cyan"/>
        </w:rPr>
        <w:t>terrorism</w:t>
      </w:r>
      <w:r w:rsidRPr="00C97C6B">
        <w:rPr>
          <w:rStyle w:val="StyleUnderline"/>
          <w:highlight w:val="cyan"/>
        </w:rPr>
        <w:t xml:space="preserve">, proliferating </w:t>
      </w:r>
      <w:r w:rsidRPr="00C97C6B">
        <w:rPr>
          <w:rStyle w:val="Emphasis"/>
          <w:highlight w:val="cyan"/>
        </w:rPr>
        <w:t>w</w:t>
      </w:r>
      <w:r w:rsidRPr="009477E8">
        <w:rPr>
          <w:rStyle w:val="StyleUnderline"/>
        </w:rPr>
        <w:t xml:space="preserve">eapons of </w:t>
      </w:r>
      <w:r w:rsidRPr="00C97C6B">
        <w:rPr>
          <w:rStyle w:val="Emphasis"/>
          <w:highlight w:val="cyan"/>
        </w:rPr>
        <w:t>m</w:t>
      </w:r>
      <w:r w:rsidRPr="009477E8">
        <w:rPr>
          <w:rStyle w:val="StyleUnderline"/>
        </w:rPr>
        <w:t>ass</w:t>
      </w:r>
      <w:r w:rsidRPr="003D7D43">
        <w:t xml:space="preserve"> </w:t>
      </w:r>
      <w:r w:rsidRPr="00C97C6B">
        <w:rPr>
          <w:rStyle w:val="Emphasis"/>
          <w:highlight w:val="cyan"/>
        </w:rPr>
        <w:t>d</w:t>
      </w:r>
      <w:r w:rsidRPr="009477E8">
        <w:rPr>
          <w:rStyle w:val="StyleUnderline"/>
        </w:rPr>
        <w:t>estruction</w:t>
      </w:r>
      <w:r w:rsidRPr="003D7D43">
        <w:t xml:space="preserve">, </w:t>
      </w:r>
      <w:r w:rsidRPr="009379AB">
        <w:rPr>
          <w:rStyle w:val="StyleUnderline"/>
        </w:rPr>
        <w:t>or threatening the territory of their neighbors</w:t>
      </w:r>
      <w:r w:rsidRPr="003D7D43">
        <w:t>.</w:t>
      </w:r>
    </w:p>
    <w:p w14:paraId="397E93BD" w14:textId="3786C955" w:rsidR="000830EA" w:rsidRPr="00C32179" w:rsidRDefault="000830EA" w:rsidP="000830EA">
      <w:pPr>
        <w:pStyle w:val="Heading3"/>
      </w:pPr>
      <w:r>
        <w:t>1nc - off</w:t>
      </w:r>
    </w:p>
    <w:p w14:paraId="772DEFAF" w14:textId="77777777" w:rsidR="000830EA" w:rsidRPr="000B5047" w:rsidRDefault="000830EA" w:rsidP="000830EA">
      <w:pPr>
        <w:pStyle w:val="Heading4"/>
        <w:rPr>
          <w:u w:val="single"/>
        </w:rPr>
      </w:pPr>
      <w:r>
        <w:t xml:space="preserve">JCPOA passes now – all parties are </w:t>
      </w:r>
      <w:r>
        <w:rPr>
          <w:u w:val="single"/>
        </w:rPr>
        <w:t>focused</w:t>
      </w:r>
      <w:r>
        <w:t xml:space="preserve"> and believe it’s </w:t>
      </w:r>
      <w:r w:rsidRPr="000B5047">
        <w:rPr>
          <w:u w:val="single"/>
        </w:rPr>
        <w:t>within reach</w:t>
      </w:r>
    </w:p>
    <w:p w14:paraId="3850F433" w14:textId="77777777" w:rsidR="000830EA" w:rsidRPr="003666BF" w:rsidRDefault="000830EA" w:rsidP="000830EA">
      <w:pPr>
        <w:rPr>
          <w:b/>
          <w:sz w:val="26"/>
        </w:rPr>
      </w:pPr>
      <w:r>
        <w:rPr>
          <w:rStyle w:val="Style13ptBold"/>
        </w:rPr>
        <w:t xml:space="preserve">Hickey 4/5 </w:t>
      </w:r>
      <w:r w:rsidRPr="00852AAC">
        <w:rPr>
          <w:rStyle w:val="Style13ptBold"/>
          <w:b w:val="0"/>
          <w:bCs/>
          <w:sz w:val="16"/>
          <w:szCs w:val="16"/>
        </w:rPr>
        <w:t xml:space="preserve">[(Samuel M., </w:t>
      </w:r>
      <w:r w:rsidRPr="00852AAC">
        <w:rPr>
          <w:szCs w:val="16"/>
        </w:rPr>
        <w:t>Research Analyst at the Center for Arms Control and Non-Proliferation whose areas of focus include national security issues in Congress, the 2015 nuclear deal with Iran, nuclear security, and missile defense</w:t>
      </w:r>
      <w:r w:rsidRPr="00852AAC">
        <w:rPr>
          <w:rStyle w:val="Style13ptBold"/>
          <w:b w:val="0"/>
          <w:bCs/>
          <w:sz w:val="16"/>
          <w:szCs w:val="16"/>
        </w:rPr>
        <w:t>) “</w:t>
      </w:r>
      <w:r w:rsidRPr="00D36532">
        <w:rPr>
          <w:rStyle w:val="Emphasis"/>
        </w:rPr>
        <w:t xml:space="preserve">Restored </w:t>
      </w:r>
      <w:r w:rsidRPr="00D36532">
        <w:rPr>
          <w:rStyle w:val="Emphasis"/>
          <w:highlight w:val="green"/>
        </w:rPr>
        <w:t>Iran Deal May Be in Reach</w:t>
      </w:r>
      <w:r w:rsidRPr="00852AAC">
        <w:rPr>
          <w:szCs w:val="16"/>
        </w:rPr>
        <w:t>,” Arms Control Association, 4/</w:t>
      </w:r>
      <w:r>
        <w:rPr>
          <w:szCs w:val="16"/>
        </w:rPr>
        <w:t>5</w:t>
      </w:r>
      <w:r w:rsidRPr="00852AAC">
        <w:rPr>
          <w:szCs w:val="16"/>
        </w:rPr>
        <w:t>/2022] JL</w:t>
      </w:r>
    </w:p>
    <w:p w14:paraId="14B52A76" w14:textId="77777777" w:rsidR="000830EA" w:rsidRPr="00182EAA" w:rsidRDefault="000830EA" w:rsidP="000830EA">
      <w:pPr>
        <w:rPr>
          <w:sz w:val="12"/>
        </w:rPr>
      </w:pPr>
      <w:r w:rsidRPr="00182EAA">
        <w:rPr>
          <w:sz w:val="12"/>
        </w:rPr>
        <w:t xml:space="preserve">Their comments followed signs that </w:t>
      </w:r>
      <w:r w:rsidRPr="00182EAA">
        <w:rPr>
          <w:rStyle w:val="StyleUnderline"/>
          <w:highlight w:val="green"/>
        </w:rPr>
        <w:t>all parties were preparing to resume compliance</w:t>
      </w:r>
      <w:r w:rsidRPr="00182EAA">
        <w:rPr>
          <w:rStyle w:val="StyleUnderline"/>
        </w:rPr>
        <w:t xml:space="preserve"> with the deal after months of negotiations</w:t>
      </w:r>
      <w:r w:rsidRPr="00182EAA">
        <w:rPr>
          <w:sz w:val="12"/>
        </w:rPr>
        <w:t>.</w:t>
      </w:r>
    </w:p>
    <w:p w14:paraId="052AB3DB" w14:textId="77777777" w:rsidR="000830EA" w:rsidRPr="00182EAA" w:rsidRDefault="000830EA" w:rsidP="000830EA">
      <w:pPr>
        <w:rPr>
          <w:sz w:val="12"/>
        </w:rPr>
      </w:pPr>
      <w:r w:rsidRPr="00182EAA">
        <w:rPr>
          <w:rStyle w:val="StyleUnderline"/>
        </w:rPr>
        <w:t>Russia has dropped its last-minute demands for carve-outs in U.S. sanctions imposed because of the war in Ukraine</w:t>
      </w:r>
      <w:r w:rsidRPr="00182EAA">
        <w:rPr>
          <w:sz w:val="12"/>
        </w:rPr>
        <w:t xml:space="preserve">, so the </w:t>
      </w:r>
      <w:r w:rsidRPr="00182EAA">
        <w:rPr>
          <w:rStyle w:val="StyleUnderline"/>
        </w:rPr>
        <w:t>remaining hurdles to restoring the United States and Iran to mutual compliance with the deal are between Washington and Tehran</w:t>
      </w:r>
      <w:r w:rsidRPr="00182EAA">
        <w:rPr>
          <w:sz w:val="12"/>
        </w:rPr>
        <w:t>, according to negotiators and close observers of the lengthy process.</w:t>
      </w:r>
    </w:p>
    <w:p w14:paraId="52429ADF" w14:textId="77777777" w:rsidR="000830EA" w:rsidRPr="00182EAA" w:rsidRDefault="000830EA" w:rsidP="000830EA">
      <w:r w:rsidRPr="00182EAA">
        <w:t>Restoring compliance with the deal, the Joint Comprehensive Plan of Action (JCPOA), would verifiably block Iran’s pathways to nuclear weapons development and incentivize Tehran to maintain an exclusively peaceful nuclear program. It also would restore the most rigorous monitoring regime that exists on any nuclear program.</w:t>
      </w:r>
    </w:p>
    <w:p w14:paraId="603C2D55" w14:textId="77777777" w:rsidR="000830EA" w:rsidRPr="00182EAA" w:rsidRDefault="000830EA" w:rsidP="000830EA">
      <w:pPr>
        <w:rPr>
          <w:sz w:val="12"/>
        </w:rPr>
      </w:pPr>
      <w:r w:rsidRPr="00182EAA">
        <w:rPr>
          <w:sz w:val="12"/>
        </w:rPr>
        <w:t xml:space="preserve">Experts say that </w:t>
      </w:r>
      <w:r w:rsidRPr="00182EAA">
        <w:rPr>
          <w:rStyle w:val="Emphasis"/>
          <w:highlight w:val="green"/>
        </w:rPr>
        <w:t>it is unlikely that</w:t>
      </w:r>
      <w:r w:rsidRPr="00182EAA">
        <w:rPr>
          <w:rStyle w:val="Emphasis"/>
        </w:rPr>
        <w:t xml:space="preserve"> the war in </w:t>
      </w:r>
      <w:r w:rsidRPr="00182EAA">
        <w:rPr>
          <w:rStyle w:val="Emphasis"/>
          <w:highlight w:val="green"/>
        </w:rPr>
        <w:t>Ukraine will scuttle</w:t>
      </w:r>
      <w:r w:rsidRPr="00182EAA">
        <w:rPr>
          <w:rStyle w:val="Emphasis"/>
        </w:rPr>
        <w:t xml:space="preserve"> the </w:t>
      </w:r>
      <w:r w:rsidRPr="00182EAA">
        <w:rPr>
          <w:rStyle w:val="Emphasis"/>
          <w:highlight w:val="green"/>
        </w:rPr>
        <w:t>talks</w:t>
      </w:r>
      <w:r w:rsidRPr="00182EAA">
        <w:rPr>
          <w:rStyle w:val="Emphasis"/>
        </w:rPr>
        <w:t xml:space="preserve"> at this stage</w:t>
      </w:r>
      <w:r w:rsidRPr="00182EAA">
        <w:rPr>
          <w:rStyle w:val="StyleUnderline"/>
        </w:rPr>
        <w:t xml:space="preserve"> despite Russia’s recent efforts to slow the negotiations and delay the return of Iranian oil and natural gas to the market</w:t>
      </w:r>
      <w:r w:rsidRPr="00182EAA">
        <w:rPr>
          <w:sz w:val="12"/>
        </w:rPr>
        <w:t>.</w:t>
      </w:r>
    </w:p>
    <w:p w14:paraId="7FA40B4A" w14:textId="77777777" w:rsidR="000830EA" w:rsidRPr="00182EAA" w:rsidRDefault="000830EA" w:rsidP="000830EA">
      <w:pPr>
        <w:rPr>
          <w:sz w:val="12"/>
        </w:rPr>
      </w:pPr>
      <w:r w:rsidRPr="00182EAA">
        <w:rPr>
          <w:rStyle w:val="StyleUnderline"/>
        </w:rPr>
        <w:t>The Russian invasion of Ukraine and the Western response have driven the price of oil above $110 per barrel</w:t>
      </w:r>
      <w:r w:rsidRPr="00182EAA">
        <w:rPr>
          <w:sz w:val="12"/>
        </w:rPr>
        <w:t>. Iran has the fourth-largest oil reserves in the world, behind Venezuela, Saudi Arabia, and Canada, while Russia is eighth. Iran has the second-largest natural gas reserves, behind Russia. If the JCPOA is restored, the deal will be implemented over several months, and it will take at least two months for Iranian oil to hit the markets. It may be summer before Iranian oil and natural gas will impact global markets.</w:t>
      </w:r>
    </w:p>
    <w:p w14:paraId="535207EC" w14:textId="77777777" w:rsidR="000830EA" w:rsidRPr="00182EAA" w:rsidRDefault="000830EA" w:rsidP="000830EA">
      <w:pPr>
        <w:rPr>
          <w:sz w:val="12"/>
        </w:rPr>
      </w:pPr>
      <w:r w:rsidRPr="00182EAA">
        <w:rPr>
          <w:rStyle w:val="StyleUnderline"/>
        </w:rPr>
        <w:t>The United States and the European Union have imposed sweeping sanctions on Russia</w:t>
      </w:r>
      <w:r w:rsidRPr="00182EAA">
        <w:rPr>
          <w:sz w:val="12"/>
        </w:rPr>
        <w:t xml:space="preserve"> for its war on Ukraine. </w:t>
      </w:r>
      <w:r w:rsidRPr="00182EAA">
        <w:rPr>
          <w:rStyle w:val="StyleUnderline"/>
        </w:rPr>
        <w:t>In putting up the 11th-hour roadblock to the Iran deal, Russian Foreign Minister Sergey Lavrov demanded on March 5 that the United States “give us written guarantees at the minimum level of the Secretary of State that the current [sanctions] process launched by the [United States] will not in any way harm our right to free, fully fledged trade and economic and investment cooperation and military-technical cooperation with Iran</w:t>
      </w:r>
      <w:r w:rsidRPr="00182EAA">
        <w:rPr>
          <w:sz w:val="12"/>
        </w:rPr>
        <w:t>.”</w:t>
      </w:r>
    </w:p>
    <w:p w14:paraId="0D06D443" w14:textId="77777777" w:rsidR="000830EA" w:rsidRPr="00182EAA" w:rsidRDefault="000830EA" w:rsidP="000830EA">
      <w:pPr>
        <w:rPr>
          <w:sz w:val="12"/>
        </w:rPr>
      </w:pPr>
      <w:r w:rsidRPr="00182EAA">
        <w:rPr>
          <w:sz w:val="12"/>
        </w:rPr>
        <w:t xml:space="preserve">But </w:t>
      </w:r>
      <w:r w:rsidRPr="00182EAA">
        <w:rPr>
          <w:rStyle w:val="StyleUnderline"/>
        </w:rPr>
        <w:t>once it became clear that Russia was isolated in this demand, even by Iran, Russia appeared to soften its position</w:t>
      </w:r>
      <w:r w:rsidRPr="00182EAA">
        <w:rPr>
          <w:sz w:val="12"/>
        </w:rPr>
        <w:t xml:space="preserve">. In an apparent about-face, Lavrov said on March 15 that </w:t>
      </w:r>
      <w:r w:rsidRPr="00182EAA">
        <w:rPr>
          <w:rStyle w:val="StyleUnderline"/>
          <w:highlight w:val="green"/>
        </w:rPr>
        <w:t>Russia</w:t>
      </w:r>
      <w:r w:rsidRPr="00182EAA">
        <w:rPr>
          <w:rStyle w:val="StyleUnderline"/>
        </w:rPr>
        <w:t xml:space="preserve"> had </w:t>
      </w:r>
      <w:r w:rsidRPr="00182EAA">
        <w:rPr>
          <w:rStyle w:val="StyleUnderline"/>
          <w:highlight w:val="green"/>
        </w:rPr>
        <w:t>received “written guarantees” from the U</w:t>
      </w:r>
      <w:r w:rsidRPr="00182EAA">
        <w:rPr>
          <w:rStyle w:val="StyleUnderline"/>
        </w:rPr>
        <w:t xml:space="preserve">nited </w:t>
      </w:r>
      <w:r w:rsidRPr="00182EAA">
        <w:rPr>
          <w:rStyle w:val="StyleUnderline"/>
          <w:highlight w:val="green"/>
        </w:rPr>
        <w:t>S</w:t>
      </w:r>
      <w:r w:rsidRPr="00182EAA">
        <w:rPr>
          <w:rStyle w:val="StyleUnderline"/>
        </w:rPr>
        <w:t xml:space="preserve">tates </w:t>
      </w:r>
      <w:r w:rsidRPr="00182EAA">
        <w:rPr>
          <w:rStyle w:val="StyleUnderline"/>
          <w:highlight w:val="green"/>
        </w:rPr>
        <w:t>that</w:t>
      </w:r>
      <w:r w:rsidRPr="00182EAA">
        <w:rPr>
          <w:rStyle w:val="StyleUnderline"/>
        </w:rPr>
        <w:t xml:space="preserve"> Russian </w:t>
      </w:r>
      <w:r w:rsidRPr="00182EAA">
        <w:rPr>
          <w:rStyle w:val="StyleUnderline"/>
          <w:highlight w:val="green"/>
        </w:rPr>
        <w:t>nuclear cooperation with Iran would not be affected</w:t>
      </w:r>
      <w:r w:rsidRPr="00182EAA">
        <w:rPr>
          <w:rStyle w:val="StyleUnderline"/>
        </w:rPr>
        <w:t>. Later, U.S. State Department spokesman Ned Price confirmed that the United States will not sanction Russia for participating in nuclear projects in Iran related to the nuclear deal</w:t>
      </w:r>
      <w:r w:rsidRPr="00182EAA">
        <w:rPr>
          <w:sz w:val="12"/>
        </w:rPr>
        <w:t>.</w:t>
      </w:r>
    </w:p>
    <w:p w14:paraId="5A09B48D" w14:textId="77777777" w:rsidR="000830EA" w:rsidRPr="00182EAA" w:rsidRDefault="000830EA" w:rsidP="000830EA">
      <w:pPr>
        <w:rPr>
          <w:sz w:val="12"/>
        </w:rPr>
      </w:pPr>
      <w:r w:rsidRPr="00182EAA">
        <w:rPr>
          <w:sz w:val="12"/>
        </w:rPr>
        <w:t xml:space="preserve">Under the JCPOA, Russia is mandated to take Iran’s excess uranium back to Russia where it is to be down-blended to low-enriched uranium. Russia is also obligated to redesign Iran’s nuclear facility at Fordow from an enrichment site to a research center for producing stable radioactive isotopes. Finally, Russia will provide nuclear fuel for the Tehran Research Reactor and the Bushehr nuclear power reactor and take back the spent fuel. Some </w:t>
      </w:r>
      <w:r w:rsidRPr="00182EAA">
        <w:rPr>
          <w:rStyle w:val="Emphasis"/>
          <w:highlight w:val="green"/>
        </w:rPr>
        <w:t>sanctions waivers were issued by the U</w:t>
      </w:r>
      <w:r w:rsidRPr="00182EAA">
        <w:rPr>
          <w:rStyle w:val="Emphasis"/>
        </w:rPr>
        <w:t xml:space="preserve">nited </w:t>
      </w:r>
      <w:r w:rsidRPr="00182EAA">
        <w:rPr>
          <w:rStyle w:val="Emphasis"/>
          <w:highlight w:val="green"/>
        </w:rPr>
        <w:t>S</w:t>
      </w:r>
      <w:r w:rsidRPr="00182EAA">
        <w:rPr>
          <w:rStyle w:val="Emphasis"/>
        </w:rPr>
        <w:t xml:space="preserve">tates </w:t>
      </w:r>
      <w:r w:rsidRPr="00182EAA">
        <w:rPr>
          <w:rStyle w:val="Emphasis"/>
          <w:highlight w:val="green"/>
        </w:rPr>
        <w:t>in February</w:t>
      </w:r>
      <w:r w:rsidRPr="00182EAA">
        <w:rPr>
          <w:rStyle w:val="Emphasis"/>
        </w:rPr>
        <w:t xml:space="preserve"> to facilitate technical discussions </w:t>
      </w:r>
      <w:r w:rsidRPr="00182EAA">
        <w:rPr>
          <w:rStyle w:val="Emphasis"/>
          <w:highlight w:val="green"/>
        </w:rPr>
        <w:t>in preparation for a deal</w:t>
      </w:r>
      <w:r w:rsidRPr="00182EAA">
        <w:rPr>
          <w:sz w:val="12"/>
        </w:rPr>
        <w:t>.</w:t>
      </w:r>
    </w:p>
    <w:p w14:paraId="4160777D" w14:textId="77777777" w:rsidR="000830EA" w:rsidRPr="00182EAA" w:rsidRDefault="000830EA" w:rsidP="000830EA">
      <w:pPr>
        <w:rPr>
          <w:sz w:val="12"/>
        </w:rPr>
      </w:pPr>
      <w:r w:rsidRPr="00182EAA">
        <w:rPr>
          <w:rStyle w:val="StyleUnderline"/>
          <w:highlight w:val="green"/>
        </w:rPr>
        <w:t>Another encouraging sign was the release</w:t>
      </w:r>
      <w:r w:rsidRPr="00182EAA">
        <w:rPr>
          <w:rStyle w:val="StyleUnderline"/>
        </w:rPr>
        <w:t xml:space="preserve"> on March 16 </w:t>
      </w:r>
      <w:r w:rsidRPr="00182EAA">
        <w:rPr>
          <w:rStyle w:val="StyleUnderline"/>
          <w:highlight w:val="green"/>
        </w:rPr>
        <w:t>of</w:t>
      </w:r>
      <w:r w:rsidRPr="00182EAA">
        <w:rPr>
          <w:rStyle w:val="StyleUnderline"/>
        </w:rPr>
        <w:t xml:space="preserve"> Nazanin </w:t>
      </w:r>
      <w:proofErr w:type="spellStart"/>
      <w:r w:rsidRPr="00182EAA">
        <w:rPr>
          <w:rStyle w:val="StyleUnderline"/>
        </w:rPr>
        <w:t>Zaghari</w:t>
      </w:r>
      <w:proofErr w:type="spellEnd"/>
      <w:r w:rsidRPr="00182EAA">
        <w:rPr>
          <w:rStyle w:val="StyleUnderline"/>
        </w:rPr>
        <w:t xml:space="preserve">-Ratcliffe and </w:t>
      </w:r>
      <w:proofErr w:type="spellStart"/>
      <w:r w:rsidRPr="00182EAA">
        <w:rPr>
          <w:rStyle w:val="StyleUnderline"/>
        </w:rPr>
        <w:t>Anoosheh</w:t>
      </w:r>
      <w:proofErr w:type="spellEnd"/>
      <w:r w:rsidRPr="00182EAA">
        <w:rPr>
          <w:rStyle w:val="StyleUnderline"/>
        </w:rPr>
        <w:t xml:space="preserve"> </w:t>
      </w:r>
      <w:proofErr w:type="spellStart"/>
      <w:r w:rsidRPr="00182EAA">
        <w:rPr>
          <w:rStyle w:val="StyleUnderline"/>
        </w:rPr>
        <w:t>Ashoori</w:t>
      </w:r>
      <w:proofErr w:type="spellEnd"/>
      <w:r w:rsidRPr="00182EAA">
        <w:rPr>
          <w:rStyle w:val="StyleUnderline"/>
        </w:rPr>
        <w:t xml:space="preserve">, </w:t>
      </w:r>
      <w:r w:rsidRPr="00182EAA">
        <w:rPr>
          <w:rStyle w:val="StyleUnderline"/>
          <w:highlight w:val="green"/>
        </w:rPr>
        <w:t>UK nationals</w:t>
      </w:r>
      <w:r w:rsidRPr="00182EAA">
        <w:rPr>
          <w:rStyle w:val="StyleUnderline"/>
        </w:rPr>
        <w:t xml:space="preserve"> who had been </w:t>
      </w:r>
      <w:r w:rsidRPr="00182EAA">
        <w:rPr>
          <w:rStyle w:val="StyleUnderline"/>
          <w:highlight w:val="green"/>
        </w:rPr>
        <w:t>imprisoned in Iran</w:t>
      </w:r>
      <w:r w:rsidRPr="00182EAA">
        <w:rPr>
          <w:rStyle w:val="StyleUnderline"/>
        </w:rPr>
        <w:t xml:space="preserve"> for spying</w:t>
      </w:r>
      <w:r w:rsidRPr="00182EAA">
        <w:rPr>
          <w:sz w:val="12"/>
        </w:rPr>
        <w:t xml:space="preserve">. There are hopes that </w:t>
      </w:r>
      <w:r w:rsidRPr="00182EAA">
        <w:rPr>
          <w:rStyle w:val="StyleUnderline"/>
        </w:rPr>
        <w:t>if implementation of the nuclear deal is resumed,</w:t>
      </w:r>
      <w:r>
        <w:rPr>
          <w:rStyle w:val="StyleUnderline"/>
        </w:rPr>
        <w:t xml:space="preserve"> </w:t>
      </w:r>
      <w:r w:rsidRPr="00182EAA">
        <w:rPr>
          <w:rStyle w:val="StyleUnderline"/>
        </w:rPr>
        <w:t>Iran will release other Western nationals held in Iran</w:t>
      </w:r>
      <w:r w:rsidRPr="00182EAA">
        <w:rPr>
          <w:sz w:val="12"/>
        </w:rPr>
        <w:t>.</w:t>
      </w:r>
    </w:p>
    <w:p w14:paraId="2CD4D053" w14:textId="77777777" w:rsidR="000830EA" w:rsidRPr="00182EAA" w:rsidRDefault="000830EA" w:rsidP="000830EA">
      <w:pPr>
        <w:rPr>
          <w:sz w:val="12"/>
        </w:rPr>
      </w:pPr>
      <w:r w:rsidRPr="00182EAA">
        <w:rPr>
          <w:sz w:val="12"/>
        </w:rPr>
        <w:t xml:space="preserve">The remaining issues in negotiations on the Iran deal are between Washington and Tehran. One of the stickiest ones was overcome the same day Russia put up its roadblock. </w:t>
      </w:r>
      <w:r w:rsidRPr="00182EAA">
        <w:rPr>
          <w:rStyle w:val="StyleUnderline"/>
        </w:rPr>
        <w:t>On March 5, International Atomic Energy Agency (</w:t>
      </w:r>
      <w:r w:rsidRPr="00182EAA">
        <w:rPr>
          <w:rStyle w:val="StyleUnderline"/>
          <w:highlight w:val="green"/>
        </w:rPr>
        <w:t>IAEA) Director</w:t>
      </w:r>
      <w:r w:rsidRPr="00182EAA">
        <w:rPr>
          <w:rStyle w:val="StyleUnderline"/>
        </w:rPr>
        <w:t xml:space="preserve">-General Rafael Mariano </w:t>
      </w:r>
      <w:proofErr w:type="spellStart"/>
      <w:r w:rsidRPr="00182EAA">
        <w:rPr>
          <w:rStyle w:val="StyleUnderline"/>
        </w:rPr>
        <w:t>Grossi</w:t>
      </w:r>
      <w:proofErr w:type="spellEnd"/>
      <w:r w:rsidRPr="00182EAA">
        <w:rPr>
          <w:rStyle w:val="StyleUnderline"/>
        </w:rPr>
        <w:t xml:space="preserve"> </w:t>
      </w:r>
      <w:r w:rsidRPr="00182EAA">
        <w:rPr>
          <w:rStyle w:val="StyleUnderline"/>
          <w:highlight w:val="green"/>
        </w:rPr>
        <w:t xml:space="preserve">secured a </w:t>
      </w:r>
      <w:r w:rsidRPr="00182EAA">
        <w:rPr>
          <w:rStyle w:val="Emphasis"/>
          <w:highlight w:val="green"/>
        </w:rPr>
        <w:t>road map to address</w:t>
      </w:r>
      <w:r w:rsidRPr="00182EAA">
        <w:rPr>
          <w:rStyle w:val="Emphasis"/>
        </w:rPr>
        <w:t xml:space="preserve"> outstanding </w:t>
      </w:r>
      <w:r w:rsidRPr="00182EAA">
        <w:rPr>
          <w:rStyle w:val="Emphasis"/>
          <w:highlight w:val="green"/>
        </w:rPr>
        <w:t>safeguards disputes at three</w:t>
      </w:r>
      <w:r w:rsidRPr="00182EAA">
        <w:rPr>
          <w:rStyle w:val="Emphasis"/>
        </w:rPr>
        <w:t xml:space="preserve"> undeclared </w:t>
      </w:r>
      <w:r w:rsidRPr="00182EAA">
        <w:rPr>
          <w:rStyle w:val="Emphasis"/>
          <w:highlight w:val="green"/>
        </w:rPr>
        <w:t>locations</w:t>
      </w:r>
      <w:r w:rsidRPr="00182EAA">
        <w:rPr>
          <w:rStyle w:val="Emphasis"/>
        </w:rPr>
        <w:t xml:space="preserve"> in Iran</w:t>
      </w:r>
      <w:r w:rsidRPr="00182EAA">
        <w:rPr>
          <w:rStyle w:val="StyleUnderline"/>
        </w:rPr>
        <w:t xml:space="preserve">, </w:t>
      </w:r>
      <w:r w:rsidRPr="00182EAA">
        <w:rPr>
          <w:rStyle w:val="Emphasis"/>
          <w:highlight w:val="green"/>
        </w:rPr>
        <w:t>fueling optimism that the JCPOA could be restored</w:t>
      </w:r>
      <w:r w:rsidRPr="00182EAA">
        <w:rPr>
          <w:sz w:val="12"/>
        </w:rPr>
        <w:t>.</w:t>
      </w:r>
    </w:p>
    <w:p w14:paraId="7D3C502A" w14:textId="77777777" w:rsidR="000830EA" w:rsidRPr="00C32179" w:rsidRDefault="000830EA" w:rsidP="000830EA">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0DDC65A7" w14:textId="77777777" w:rsidR="000830EA" w:rsidRPr="00C32179" w:rsidRDefault="000830EA" w:rsidP="000830EA">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5B347E06" w14:textId="77777777" w:rsidR="000830EA" w:rsidRPr="00C32179" w:rsidRDefault="000830EA" w:rsidP="000830EA">
      <w:pPr>
        <w:rPr>
          <w:rStyle w:val="Style13ptBold"/>
          <w:b w:val="0"/>
          <w:sz w:val="16"/>
        </w:rPr>
      </w:pPr>
      <w:r w:rsidRPr="00C32179">
        <w:t> *The plan is legislated in the AVC (same bureau of the State Department that’s concerned with the JCPOA)</w:t>
      </w:r>
    </w:p>
    <w:p w14:paraId="07D39B87" w14:textId="77777777" w:rsidR="000830EA" w:rsidRPr="00C32179" w:rsidRDefault="000830EA" w:rsidP="000830EA">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w:t>
      </w:r>
      <w:proofErr w:type="spellStart"/>
      <w:r w:rsidRPr="00C32179">
        <w:rPr>
          <w:sz w:val="12"/>
        </w:rPr>
        <w:t>hardwareproducing</w:t>
      </w:r>
      <w:proofErr w:type="spellEnd"/>
      <w:r w:rsidRPr="00C32179">
        <w:rPr>
          <w:sz w:val="12"/>
        </w:rPr>
        <w:t xml:space="preserve">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C32179">
        <w:rPr>
          <w:sz w:val="12"/>
        </w:rPr>
        <w:t>year</w:t>
      </w:r>
      <w:proofErr w:type="gramEnd"/>
      <w:r w:rsidRPr="00C32179">
        <w:rPr>
          <w:sz w:val="12"/>
        </w:rPr>
        <w:t xml:space="preserve"> 2013, </w:t>
      </w:r>
      <w:r w:rsidRPr="00C32179">
        <w:rPr>
          <w:rStyle w:val="StyleUnderline"/>
        </w:rPr>
        <w:t>AVC had a budget of $31.2 million and 141 employees</w:t>
      </w:r>
      <w:r w:rsidRPr="00C32179">
        <w:rPr>
          <w:sz w:val="12"/>
        </w:rPr>
        <w:t>35 to be active participants and leaders in all of these issues.</w:t>
      </w:r>
    </w:p>
    <w:p w14:paraId="5C023A5F" w14:textId="77777777" w:rsidR="000830EA" w:rsidRPr="00C32179" w:rsidRDefault="000830EA" w:rsidP="000830EA">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5C862E6B" w14:textId="77777777" w:rsidR="000830EA" w:rsidRPr="00C32179" w:rsidRDefault="000830EA" w:rsidP="000830EA">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22AFABE5" w14:textId="77777777" w:rsidR="000830EA" w:rsidRPr="00C32179" w:rsidRDefault="000830EA" w:rsidP="000830EA">
      <w:r w:rsidRPr="00C32179">
        <w:t xml:space="preserve">• </w:t>
      </w:r>
      <w:r w:rsidRPr="00C32179">
        <w:rPr>
          <w:rStyle w:val="StyleUnderline"/>
        </w:rPr>
        <w:t>Develop policy and strategy for a domain that is increasingly congested, competitive, and contested</w:t>
      </w:r>
    </w:p>
    <w:p w14:paraId="48622EAE" w14:textId="77777777" w:rsidR="000830EA" w:rsidRPr="00C32179" w:rsidRDefault="000830EA" w:rsidP="000830EA">
      <w:pPr>
        <w:rPr>
          <w:sz w:val="12"/>
          <w:szCs w:val="12"/>
        </w:rPr>
      </w:pPr>
      <w:r w:rsidRPr="00C32179">
        <w:rPr>
          <w:sz w:val="12"/>
          <w:szCs w:val="12"/>
        </w:rPr>
        <w:t>• Implement across DoD — plans, programs, doctrine, operations — and with the IC and other agencies</w:t>
      </w:r>
    </w:p>
    <w:p w14:paraId="79A5B5C7" w14:textId="77777777" w:rsidR="000830EA" w:rsidRPr="00C32179" w:rsidRDefault="000830EA" w:rsidP="000830EA">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653B9B10" w14:textId="77777777" w:rsidR="000830EA" w:rsidRPr="00C32179" w:rsidRDefault="000830EA" w:rsidP="000830EA">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3AB893BF" w14:textId="77777777" w:rsidR="000830EA" w:rsidRPr="00C32179" w:rsidRDefault="000830EA" w:rsidP="000830EA">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 xml:space="preserve">multilateral diplomacy, can be </w:t>
      </w:r>
      <w:proofErr w:type="spellStart"/>
      <w:r w:rsidRPr="00C32179">
        <w:rPr>
          <w:rStyle w:val="Emphasis"/>
          <w:highlight w:val="green"/>
        </w:rPr>
        <w:t>timeconsuming</w:t>
      </w:r>
      <w:proofErr w:type="spellEnd"/>
      <w:r w:rsidRPr="00C32179">
        <w:rPr>
          <w:rStyle w:val="Emphasis"/>
          <w:highlight w:val="green"/>
        </w:rPr>
        <w:t>,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5608E58B" w14:textId="77777777" w:rsidR="000830EA" w:rsidRPr="00C32179" w:rsidRDefault="000830EA" w:rsidP="000830EA">
      <w:pPr>
        <w:rPr>
          <w:sz w:val="12"/>
        </w:rPr>
      </w:pPr>
    </w:p>
    <w:p w14:paraId="2E5AF990" w14:textId="77777777" w:rsidR="000830EA" w:rsidRPr="00C32179" w:rsidRDefault="000830EA" w:rsidP="000830EA">
      <w:pPr>
        <w:pStyle w:val="Heading4"/>
        <w:rPr>
          <w:rFonts w:cs="Calibri"/>
        </w:rPr>
      </w:pPr>
      <w:r w:rsidRPr="00C32179">
        <w:rPr>
          <w:rFonts w:cs="Calibri"/>
        </w:rPr>
        <w:t>Iranian proliferation goes nuclear – causes regional war and spurs proliferation cascades across the Middle East</w:t>
      </w:r>
    </w:p>
    <w:p w14:paraId="7324CAA6" w14:textId="77777777" w:rsidR="000830EA" w:rsidRPr="00C32179" w:rsidRDefault="000830EA" w:rsidP="000830EA">
      <w:r w:rsidRPr="00C32179">
        <w:rPr>
          <w:rStyle w:val="Style13ptBold"/>
        </w:rPr>
        <w:t xml:space="preserve">Chilton and </w:t>
      </w:r>
      <w:proofErr w:type="spellStart"/>
      <w:r w:rsidRPr="00C32179">
        <w:rPr>
          <w:rStyle w:val="Style13ptBold"/>
        </w:rPr>
        <w:t>Hoshovsky</w:t>
      </w:r>
      <w:proofErr w:type="spellEnd"/>
      <w:r w:rsidRPr="00C32179">
        <w:rPr>
          <w:rStyle w:val="Style13ptBold"/>
        </w:rPr>
        <w:t xml:space="preserve"> 20</w:t>
      </w:r>
      <w:r w:rsidRPr="00C32179">
        <w:t xml:space="preserve"> – [(Kevin, led U.S. Strategic Command and has participated in the Jewish Institute for National Security of America’s Generals and Admirals Program; Harry, policy analyst at JINSA’s </w:t>
      </w:r>
      <w:proofErr w:type="spellStart"/>
      <w:r w:rsidRPr="00C32179">
        <w:t>Gemunder</w:t>
      </w:r>
      <w:proofErr w:type="spellEnd"/>
      <w:r w:rsidRPr="00C32179">
        <w:t xml:space="preserve"> Center for Defense and Strategy) "Avoiding a nuclear arms race in the Middle East," Defense News, 2-13-2020, https://www.defensenews.com/opinion/commentary/2020/02/13/avoiding-a-nuclear-arms-race-in-the-middle-east/] TDI</w:t>
      </w:r>
    </w:p>
    <w:p w14:paraId="657F2B21" w14:textId="77777777" w:rsidR="000830EA" w:rsidRPr="00C32179" w:rsidRDefault="000830EA" w:rsidP="000830EA">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14:paraId="5AA66F52" w14:textId="77777777" w:rsidR="000830EA" w:rsidRPr="00C32179" w:rsidRDefault="000830EA" w:rsidP="000830EA">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C32179">
        <w:rPr>
          <w:b/>
          <w:bCs/>
          <w:szCs w:val="22"/>
          <w:highlight w:val="green"/>
          <w:u w:val="single"/>
        </w:rPr>
        <w:t>could</w:t>
      </w:r>
      <w:r w:rsidRPr="00C32179">
        <w:rPr>
          <w:highlight w:val="green"/>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14:paraId="3E0990EE" w14:textId="77777777" w:rsidR="000830EA" w:rsidRPr="00C32179" w:rsidRDefault="000830EA" w:rsidP="000830EA">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from a major supplier </w:t>
      </w:r>
      <w:r w:rsidRPr="00C32179">
        <w:rPr>
          <w:b/>
          <w:bCs/>
          <w:szCs w:val="22"/>
          <w:u w:val="single"/>
        </w:rPr>
        <w:t xml:space="preserve">like South Korea </w:t>
      </w:r>
      <w:r w:rsidRPr="00C32179">
        <w:rPr>
          <w:b/>
          <w:bCs/>
          <w:szCs w:val="22"/>
          <w:highlight w:val="green"/>
          <w:u w:val="single"/>
        </w:rPr>
        <w:t>and then build a reprocessing plant that would yield</w:t>
      </w:r>
      <w:r w:rsidRPr="00C32179">
        <w:rPr>
          <w:b/>
          <w:bCs/>
          <w:szCs w:val="22"/>
          <w:u w:val="single"/>
        </w:rPr>
        <w:t xml:space="preserve"> enough </w:t>
      </w:r>
      <w:r w:rsidRPr="00C32179">
        <w:rPr>
          <w:b/>
          <w:bCs/>
          <w:szCs w:val="22"/>
          <w:highlight w:val="green"/>
          <w:u w:val="single"/>
        </w:rPr>
        <w:t>weapons-grade plutonium</w:t>
      </w:r>
      <w:r w:rsidRPr="00C32179">
        <w:rPr>
          <w:b/>
          <w:bCs/>
          <w:szCs w:val="22"/>
          <w:u w:val="single"/>
        </w:rPr>
        <w:t xml:space="preserve"> in five years</w:t>
      </w:r>
      <w:r w:rsidRPr="00C32179">
        <w:t>.</w:t>
      </w:r>
    </w:p>
    <w:p w14:paraId="1009C2C5" w14:textId="77777777" w:rsidR="000830EA" w:rsidRPr="00C32179" w:rsidRDefault="000830EA" w:rsidP="000830EA">
      <w:pPr>
        <w:rPr>
          <w:szCs w:val="16"/>
        </w:rPr>
      </w:pPr>
      <w:r w:rsidRPr="00C32179">
        <w:rPr>
          <w:szCs w:val="16"/>
        </w:rPr>
        <w:t>A half-decade delay isn’t optimal, however, when the goal is achieving nuclear deterrence quickly. Thus, there is the so-called Islamabad option.</w:t>
      </w:r>
    </w:p>
    <w:p w14:paraId="6181BDE8" w14:textId="77777777" w:rsidR="000830EA" w:rsidRPr="00C32179" w:rsidRDefault="000830EA" w:rsidP="000830EA">
      <w:pPr>
        <w:rPr>
          <w:b/>
          <w:bCs/>
          <w:szCs w:val="22"/>
        </w:rPr>
      </w:pPr>
      <w:r w:rsidRPr="00C32179">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could deploy some of its nuclear arsenal on Saudi soil </w:t>
      </w:r>
      <w:r w:rsidRPr="00C32179">
        <w:rPr>
          <w:b/>
          <w:bCs/>
          <w:szCs w:val="22"/>
          <w:u w:val="single"/>
        </w:rPr>
        <w:t>following a successful Iranian breakout</w:t>
      </w:r>
      <w:r w:rsidRPr="00C32179">
        <w:rPr>
          <w:b/>
          <w:bCs/>
          <w:szCs w:val="22"/>
        </w:rPr>
        <w:t>.</w:t>
      </w:r>
    </w:p>
    <w:p w14:paraId="495F4BEA" w14:textId="77777777" w:rsidR="000830EA" w:rsidRPr="00C32179" w:rsidRDefault="000830EA" w:rsidP="000830EA">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67F039A8" w14:textId="77777777" w:rsidR="000830EA" w:rsidRPr="00C32179" w:rsidRDefault="000830EA" w:rsidP="000830EA">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C32179">
        <w:rPr>
          <w:b/>
          <w:bCs/>
          <w:szCs w:val="22"/>
          <w:highlight w:val="green"/>
          <w:u w:val="single"/>
        </w:rPr>
        <w:t>Erdogan declared that he “cannot accept” the 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05E0C038" w14:textId="77777777" w:rsidR="000830EA" w:rsidRPr="00C32179" w:rsidRDefault="000830EA" w:rsidP="000830EA"/>
    <w:p w14:paraId="1A3AE42F" w14:textId="77777777" w:rsidR="000830EA" w:rsidRPr="00C32179" w:rsidRDefault="000830EA" w:rsidP="000830EA">
      <w:pPr>
        <w:pStyle w:val="Heading4"/>
        <w:rPr>
          <w:rFonts w:cs="Calibri"/>
        </w:rPr>
      </w:pPr>
      <w:proofErr w:type="spellStart"/>
      <w:r w:rsidRPr="00C32179">
        <w:rPr>
          <w:rFonts w:cs="Calibri"/>
        </w:rPr>
        <w:t>Prolif</w:t>
      </w:r>
      <w:proofErr w:type="spellEnd"/>
      <w:r w:rsidRPr="00C32179">
        <w:rPr>
          <w:rFonts w:cs="Calibri"/>
        </w:rPr>
        <w:t xml:space="preserve"> cascades undermine deterrence and cause nuclear war – this is predictive of what a multi-nuclear Middle East would look like</w:t>
      </w:r>
    </w:p>
    <w:p w14:paraId="6050AF9F" w14:textId="77777777" w:rsidR="000830EA" w:rsidRPr="00C32179" w:rsidRDefault="000830EA" w:rsidP="000830EA">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14:paraId="126E4AB8" w14:textId="77777777" w:rsidR="000830EA" w:rsidRPr="00C32179" w:rsidRDefault="000830EA" w:rsidP="000830EA">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w:t>
      </w:r>
      <w:proofErr w:type="gramStart"/>
      <w:r w:rsidRPr="00C32179">
        <w:rPr>
          <w:rStyle w:val="StyleUnderline"/>
        </w:rPr>
        <w:t>Israeli-Iranian</w:t>
      </w:r>
      <w:proofErr w:type="gramEnd"/>
      <w:r w:rsidRPr="00C32179">
        <w:rPr>
          <w:rStyle w:val="StyleUnderline"/>
        </w:rPr>
        <w:t xml:space="preserve">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2C353429" w14:textId="77777777" w:rsidR="000830EA" w:rsidRPr="00C32179" w:rsidRDefault="000830EA" w:rsidP="000830EA">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actually </w:t>
      </w:r>
      <w:r w:rsidRPr="00C32179">
        <w:rPr>
          <w:b/>
          <w:bCs/>
          <w:szCs w:val="22"/>
          <w:highlight w:val="green"/>
          <w:u w:val="single"/>
        </w:rPr>
        <w:t>prove misleading and dangerous</w:t>
      </w:r>
      <w:r w:rsidRPr="00C32179">
        <w:t xml:space="preserve">. The same can be said of those looking to apply Cold War-era arms control metrics as a way of keeping the peace in general and avoiding nuclear use in particular. </w:t>
      </w:r>
    </w:p>
    <w:p w14:paraId="101ECF08" w14:textId="77777777" w:rsidR="000830EA" w:rsidRPr="00C32179" w:rsidRDefault="000830EA" w:rsidP="000830EA">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strategists is that the rough equivalence contributed to the tradition of non-use of nuclear </w:t>
      </w:r>
      <w:proofErr w:type="gramStart"/>
      <w:r w:rsidRPr="00C32179">
        <w:t>weapons, and</w:t>
      </w:r>
      <w:proofErr w:type="gramEnd"/>
      <w:r w:rsidRPr="00C3217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08F919FC" w14:textId="77777777" w:rsidR="000830EA" w:rsidRPr="00C32179" w:rsidRDefault="000830EA" w:rsidP="000830EA">
      <w:pPr>
        <w:rPr>
          <w:b/>
          <w:bCs/>
          <w:szCs w:val="22"/>
        </w:rPr>
      </w:pPr>
      <w:r w:rsidRPr="00C32179">
        <w:rPr>
          <w:b/>
          <w:bCs/>
          <w:szCs w:val="22"/>
          <w:u w:val="single"/>
        </w:rPr>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C32179">
        <w:rPr>
          <w:b/>
          <w:bCs/>
          <w:szCs w:val="22"/>
          <w:highlight w:val="green"/>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C32179">
        <w:rPr>
          <w:b/>
          <w:bCs/>
          <w:szCs w:val="22"/>
          <w:highlight w:val="green"/>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14:paraId="5766953D" w14:textId="77777777" w:rsidR="000830EA" w:rsidRPr="00C32179" w:rsidRDefault="000830EA" w:rsidP="000830EA">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C32179">
        <w:rPr>
          <w:b/>
          <w:bCs/>
          <w:szCs w:val="22"/>
          <w:highlight w:val="green"/>
          <w:u w:val="single"/>
        </w:rPr>
        <w:t>initiated</w:t>
      </w:r>
      <w:r w:rsidRPr="00C32179">
        <w:rPr>
          <w:b/>
          <w:bCs/>
          <w:szCs w:val="22"/>
          <w:u w:val="single"/>
        </w:rPr>
        <w:t xml:space="preserve"> between two states </w:t>
      </w:r>
      <w:r w:rsidRPr="00C32179">
        <w:rPr>
          <w:b/>
          <w:bCs/>
          <w:szCs w:val="22"/>
          <w:highlight w:val="green"/>
          <w:u w:val="single"/>
        </w:rPr>
        <w:t>by a third party</w:t>
      </w:r>
      <w:r w:rsidRPr="00C32179">
        <w:rPr>
          <w:b/>
          <w:bCs/>
          <w:szCs w:val="22"/>
          <w:highlight w:val="green"/>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14:paraId="157823F3" w14:textId="77777777" w:rsidR="000830EA" w:rsidRPr="00C32179" w:rsidRDefault="000830EA" w:rsidP="000830EA">
      <w:r w:rsidRPr="00C32179">
        <w:t xml:space="preserve">Further complicating matters, </w:t>
      </w:r>
      <w:r w:rsidRPr="00C32179">
        <w:rPr>
          <w:b/>
          <w:bCs/>
          <w:szCs w:val="22"/>
          <w:highlight w:val="green"/>
          <w:u w:val="single"/>
        </w:rPr>
        <w:t>the early warning requiremen</w:t>
      </w:r>
      <w:r w:rsidRPr="00C32179">
        <w:rPr>
          <w:b/>
          <w:bCs/>
          <w:szCs w:val="22"/>
          <w:u w:val="single"/>
        </w:rPr>
        <w:t>t following a proliferation cascade could be multidirectional</w:t>
      </w:r>
      <w:r w:rsidRPr="00C32179">
        <w:rPr>
          <w:b/>
          <w:bCs/>
          <w:szCs w:val="22"/>
        </w:rPr>
        <w:t xml:space="preserve">, </w:t>
      </w:r>
      <w:r w:rsidRPr="00C32179">
        <w:rPr>
          <w:b/>
          <w:bCs/>
          <w:szCs w:val="22"/>
          <w:u w:val="single"/>
        </w:rPr>
        <w:t xml:space="preserve">and at some </w:t>
      </w:r>
      <w:proofErr w:type="gramStart"/>
      <w:r w:rsidRPr="00C32179">
        <w:rPr>
          <w:b/>
          <w:bCs/>
          <w:szCs w:val="22"/>
          <w:u w:val="single"/>
        </w:rPr>
        <w:t>point</w:t>
      </w:r>
      <w:proofErr w:type="gramEnd"/>
      <w:r w:rsidRPr="00C32179">
        <w:rPr>
          <w:b/>
          <w:bCs/>
          <w:szCs w:val="22"/>
          <w:u w:val="single"/>
        </w:rPr>
        <w:t xml:space="preserve">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C32179">
        <w:rPr>
          <w:b/>
          <w:bCs/>
          <w:szCs w:val="22"/>
          <w:highlight w:val="green"/>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w:t>
      </w:r>
      <w:proofErr w:type="gramStart"/>
      <w:r w:rsidRPr="00C32179">
        <w:t>Israeli-Iranian</w:t>
      </w:r>
      <w:proofErr w:type="gramEnd"/>
      <w:r w:rsidRPr="00C32179">
        <w:t xml:space="preserve"> competition. Owing to its proximity to Iran, </w:t>
      </w:r>
      <w:r w:rsidRPr="00C32179">
        <w:rPr>
          <w:b/>
          <w:bCs/>
          <w:szCs w:val="22"/>
          <w:highlight w:val="green"/>
          <w:u w:val="single"/>
        </w:rPr>
        <w:t>Saudi Arabia</w:t>
      </w:r>
      <w:r w:rsidRPr="00C32179">
        <w:t xml:space="preserve">, for example, </w:t>
      </w:r>
      <w:r w:rsidRPr="00C32179">
        <w:rPr>
          <w:b/>
          <w:bCs/>
          <w:szCs w:val="22"/>
          <w:highlight w:val="green"/>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14:paraId="3D07CC23" w14:textId="77777777" w:rsidR="000830EA" w:rsidRPr="00C32179" w:rsidRDefault="000830EA" w:rsidP="000830EA">
      <w:r w:rsidRPr="00C3217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C32179">
        <w:rPr>
          <w:b/>
          <w:bCs/>
          <w:szCs w:val="22"/>
          <w:highlight w:val="green"/>
          <w:u w:val="single"/>
        </w:rPr>
        <w:t>States</w:t>
      </w:r>
      <w:r w:rsidRPr="00C32179">
        <w:rPr>
          <w:b/>
          <w:bCs/>
          <w:szCs w:val="22"/>
          <w:u w:val="single"/>
        </w:rPr>
        <w:t xml:space="preserve"> might be tempted to </w:t>
      </w:r>
      <w:r w:rsidRPr="00C32179">
        <w:rPr>
          <w:b/>
          <w:bCs/>
          <w:szCs w:val="22"/>
          <w:highlight w:val="green"/>
          <w:u w:val="single"/>
        </w:rPr>
        <w:t>adopt a launch-on-warning posture</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14:paraId="6F2F30A8" w14:textId="77777777" w:rsidR="000830EA" w:rsidRPr="00C32179" w:rsidRDefault="000830EA" w:rsidP="000830EA"/>
    <w:p w14:paraId="19D9DCDA" w14:textId="327B02EB" w:rsidR="000830EA" w:rsidRDefault="000830EA" w:rsidP="000830EA">
      <w:pPr>
        <w:pStyle w:val="Heading3"/>
      </w:pPr>
      <w:r>
        <w:t xml:space="preserve">1nc </w:t>
      </w:r>
      <w:r w:rsidR="008F10CB">
        <w:t>–</w:t>
      </w:r>
      <w:r>
        <w:t xml:space="preserve"> off</w:t>
      </w:r>
    </w:p>
    <w:p w14:paraId="0F5365F7" w14:textId="77777777" w:rsidR="008F10CB" w:rsidRDefault="008F10CB" w:rsidP="008F10CB">
      <w:pPr>
        <w:pStyle w:val="Heading4"/>
      </w:pPr>
      <w:proofErr w:type="spellStart"/>
      <w:r>
        <w:t>Starlink</w:t>
      </w:r>
      <w:proofErr w:type="spellEnd"/>
      <w:r>
        <w:t xml:space="preserve"> is key to rural broadband expansion</w:t>
      </w:r>
    </w:p>
    <w:p w14:paraId="0D7B6A4F" w14:textId="77777777" w:rsidR="008F10CB" w:rsidRPr="00A87CF8" w:rsidRDefault="008F10CB" w:rsidP="008F10CB">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 xml:space="preserve">IT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14:paraId="52AA074E" w14:textId="77777777" w:rsidR="008F10CB" w:rsidRPr="00A87CF8" w:rsidRDefault="008F10CB" w:rsidP="008F10CB">
      <w:pPr>
        <w:rPr>
          <w:sz w:val="12"/>
        </w:rPr>
      </w:pPr>
      <w:r w:rsidRPr="00A87CF8">
        <w:rPr>
          <w:sz w:val="12"/>
        </w:rPr>
        <w:t xml:space="preserve">SpaceX’s </w:t>
      </w:r>
      <w:proofErr w:type="spellStart"/>
      <w:r w:rsidRPr="00B72F08">
        <w:rPr>
          <w:rStyle w:val="Emphasis"/>
          <w:highlight w:val="green"/>
        </w:rPr>
        <w:t>Starlink</w:t>
      </w:r>
      <w:proofErr w:type="spellEnd"/>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B72F08">
        <w:rPr>
          <w:rStyle w:val="StyleUnderline"/>
          <w:highlight w:val="green"/>
        </w:rPr>
        <w:t>Ookla</w:t>
      </w:r>
      <w:proofErr w:type="spellEnd"/>
      <w:r w:rsidRPr="00B72F08">
        <w:rPr>
          <w:rStyle w:val="StyleUnderline"/>
          <w:highlight w:val="green"/>
        </w:rPr>
        <w:t xml:space="preserve"> </w:t>
      </w:r>
      <w:proofErr w:type="spellStart"/>
      <w:r w:rsidRPr="00B72F08">
        <w:rPr>
          <w:rStyle w:val="StyleUnderline"/>
          <w:highlight w:val="green"/>
        </w:rPr>
        <w:t>Speedtest</w:t>
      </w:r>
      <w:proofErr w:type="spellEnd"/>
      <w:r w:rsidRPr="00A87CF8">
        <w:rPr>
          <w:sz w:val="12"/>
        </w:rPr>
        <w:t>.</w:t>
      </w:r>
    </w:p>
    <w:p w14:paraId="5FE7146D" w14:textId="77777777" w:rsidR="008F10CB" w:rsidRPr="00A87CF8" w:rsidRDefault="008F10CB" w:rsidP="008F10CB">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3F077250" w14:textId="77777777" w:rsidR="008F10CB" w:rsidRPr="00A87CF8" w:rsidRDefault="008F10CB" w:rsidP="008F10CB">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14:paraId="1BB9434D" w14:textId="77777777" w:rsidR="008F10CB" w:rsidRPr="00A87CF8" w:rsidRDefault="008F10CB" w:rsidP="008F10CB">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 xml:space="preserve">counties in which </w:t>
      </w:r>
      <w:proofErr w:type="spellStart"/>
      <w:r w:rsidRPr="00B72F08">
        <w:rPr>
          <w:rStyle w:val="StyleUnderline"/>
          <w:highlight w:val="green"/>
        </w:rPr>
        <w:t>Starlink</w:t>
      </w:r>
      <w:proofErr w:type="spellEnd"/>
      <w:r w:rsidRPr="00B72F08">
        <w:rPr>
          <w:rStyle w:val="StyleUnderline"/>
          <w:highlight w:val="green"/>
        </w:rPr>
        <w:t xml:space="preserve">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14:paraId="2D57AB74" w14:textId="77777777" w:rsidR="008F10CB" w:rsidRPr="00A87CF8" w:rsidRDefault="008F10CB" w:rsidP="008F10CB">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14:paraId="175949C0" w14:textId="77777777" w:rsidR="008F10CB" w:rsidRPr="00A87CF8" w:rsidRDefault="008F10CB" w:rsidP="008F10CB">
      <w:pPr>
        <w:rPr>
          <w:sz w:val="12"/>
        </w:rPr>
      </w:pPr>
      <w:r w:rsidRPr="00A87CF8">
        <w:rPr>
          <w:sz w:val="12"/>
        </w:rPr>
        <w:t xml:space="preserve">“Our own analysis shows that </w:t>
      </w:r>
      <w:proofErr w:type="spellStart"/>
      <w:r w:rsidRPr="00B72F08">
        <w:rPr>
          <w:rStyle w:val="StyleUnderline"/>
          <w:highlight w:val="green"/>
        </w:rPr>
        <w:t>Starlink</w:t>
      </w:r>
      <w:proofErr w:type="spellEnd"/>
      <w:r w:rsidRPr="00B72F0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14:paraId="576EFE99" w14:textId="77777777" w:rsidR="008F10CB" w:rsidRPr="00A87CF8" w:rsidRDefault="008F10CB" w:rsidP="008F10CB"/>
    <w:p w14:paraId="582A2818" w14:textId="77777777" w:rsidR="008F10CB" w:rsidRDefault="008F10CB" w:rsidP="008F10CB">
      <w:pPr>
        <w:pStyle w:val="Heading4"/>
      </w:pPr>
      <w:r>
        <w:t xml:space="preserve">Broadband is key to </w:t>
      </w:r>
      <w:r w:rsidRPr="002229CC">
        <w:rPr>
          <w:u w:val="single"/>
        </w:rPr>
        <w:t>precision agriculture</w:t>
      </w:r>
      <w:r>
        <w:t xml:space="preserve"> transition</w:t>
      </w:r>
    </w:p>
    <w:p w14:paraId="64510BDD" w14:textId="77777777" w:rsidR="008F10CB" w:rsidRPr="00DA210C" w:rsidRDefault="008F10CB" w:rsidP="008F10CB">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144113C0" w14:textId="77777777" w:rsidR="008F10CB" w:rsidRPr="009F5BAF" w:rsidRDefault="008F10CB" w:rsidP="008F10CB">
      <w:pPr>
        <w:rPr>
          <w:sz w:val="12"/>
        </w:rPr>
      </w:pPr>
      <w:r w:rsidRPr="009F5BAF">
        <w:rPr>
          <w:sz w:val="12"/>
        </w:rPr>
        <w:t xml:space="preserve">HOW </w:t>
      </w:r>
      <w:r w:rsidRPr="00B72F08">
        <w:rPr>
          <w:rStyle w:val="Emphasis"/>
          <w:highlight w:val="green"/>
        </w:rPr>
        <w:t>E-CONNECTIVITY WILL TRANSFORM</w:t>
      </w:r>
      <w:r w:rsidRPr="004711EE">
        <w:rPr>
          <w:rStyle w:val="Emphasis"/>
        </w:rPr>
        <w:t xml:space="preserve"> THE BUSINESS OF </w:t>
      </w:r>
      <w:r w:rsidRPr="00B72F08">
        <w:rPr>
          <w:rStyle w:val="Emphasis"/>
          <w:highlight w:val="green"/>
        </w:rPr>
        <w:t>AGRICULTURE</w:t>
      </w:r>
      <w:r w:rsidRPr="009F5BAF">
        <w:rPr>
          <w:sz w:val="12"/>
        </w:rPr>
        <w:t xml:space="preserve"> </w:t>
      </w:r>
    </w:p>
    <w:p w14:paraId="1F9F66E6" w14:textId="77777777" w:rsidR="008F10CB" w:rsidRPr="004711EE" w:rsidRDefault="008F10CB" w:rsidP="008F10CB">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B72F08">
        <w:rPr>
          <w:rStyle w:val="StyleUnderline"/>
          <w:highlight w:val="green"/>
        </w:rPr>
        <w:t>enhanc</w:t>
      </w:r>
      <w:r w:rsidRPr="00FB1132">
        <w:rPr>
          <w:rStyle w:val="StyleUnderline"/>
        </w:rPr>
        <w:t>ing agriculture</w:t>
      </w:r>
      <w:r w:rsidRPr="00B72F08">
        <w:rPr>
          <w:rStyle w:val="StyleUnderline"/>
          <w:highlight w:val="green"/>
        </w:rPr>
        <w:t xml:space="preserve"> </w:t>
      </w:r>
      <w:r w:rsidRPr="00FB1132">
        <w:rPr>
          <w:rStyle w:val="StyleUnderline"/>
        </w:rPr>
        <w:t xml:space="preserve">by </w:t>
      </w:r>
      <w:r w:rsidRPr="00F320C9">
        <w:rPr>
          <w:rStyle w:val="StyleUnderline"/>
        </w:rPr>
        <w:t xml:space="preserve">driving </w:t>
      </w:r>
      <w:r w:rsidRPr="00B72F08">
        <w:rPr>
          <w:rStyle w:val="Emphasis"/>
          <w:highlight w:val="green"/>
        </w:rPr>
        <w:t>decision-making based on</w:t>
      </w:r>
      <w:r w:rsidRPr="004711EE">
        <w:rPr>
          <w:rStyle w:val="Emphasis"/>
        </w:rPr>
        <w:t xml:space="preserve"> integrated </w:t>
      </w:r>
      <w:r w:rsidRPr="00B72F08">
        <w:rPr>
          <w:rStyle w:val="Emphasis"/>
          <w:highlight w:val="green"/>
        </w:rPr>
        <w:t>data</w:t>
      </w:r>
      <w:r w:rsidRPr="004711EE">
        <w:rPr>
          <w:rStyle w:val="StyleUnderline"/>
        </w:rPr>
        <w:t xml:space="preserve">, </w:t>
      </w:r>
      <w:r w:rsidRPr="00B72F08">
        <w:rPr>
          <w:rStyle w:val="Emphasis"/>
          <w:highlight w:val="green"/>
        </w:rPr>
        <w:t>automat</w:t>
      </w:r>
      <w:r w:rsidRPr="00FB1132">
        <w:rPr>
          <w:rStyle w:val="Emphasis"/>
        </w:rPr>
        <w:t>ing</w:t>
      </w:r>
      <w:r w:rsidRPr="00B72F08">
        <w:rPr>
          <w:rStyle w:val="Emphasis"/>
          <w:highlight w:val="green"/>
        </w:rPr>
        <w:t xml:space="preserve"> processes to increase</w:t>
      </w:r>
      <w:r w:rsidRPr="004711EE">
        <w:rPr>
          <w:rStyle w:val="Emphasis"/>
        </w:rPr>
        <w:t xml:space="preserve"> operational </w:t>
      </w:r>
      <w:r w:rsidRPr="00B72F08">
        <w:rPr>
          <w:rStyle w:val="Emphasis"/>
          <w:highlight w:val="green"/>
        </w:rPr>
        <w:t>efficiency</w:t>
      </w:r>
      <w:r w:rsidRPr="004711EE">
        <w:rPr>
          <w:rStyle w:val="StyleUnderline"/>
        </w:rPr>
        <w:t xml:space="preserve">, </w:t>
      </w:r>
      <w:r w:rsidRPr="00B72F08">
        <w:rPr>
          <w:rStyle w:val="Emphasis"/>
          <w:highlight w:val="green"/>
        </w:rPr>
        <w:t>improv</w:t>
      </w:r>
      <w:r w:rsidRPr="00FB1132">
        <w:rPr>
          <w:rStyle w:val="Emphasis"/>
        </w:rPr>
        <w:t xml:space="preserve">ing </w:t>
      </w:r>
      <w:r w:rsidRPr="00B72F08">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B72F08">
        <w:rPr>
          <w:rStyle w:val="Emphasis"/>
          <w:highlight w:val="green"/>
        </w:rPr>
        <w:t>augment</w:t>
      </w:r>
      <w:r w:rsidRPr="00FB1132">
        <w:rPr>
          <w:rStyle w:val="Emphasis"/>
        </w:rPr>
        <w:t xml:space="preserve">ing the role of </w:t>
      </w:r>
      <w:r w:rsidRPr="00B72F08">
        <w:rPr>
          <w:rStyle w:val="Emphasis"/>
          <w:highlight w:val="green"/>
        </w:rPr>
        <w:t>management</w:t>
      </w:r>
      <w:r w:rsidRPr="004711EE">
        <w:rPr>
          <w:rStyle w:val="StyleUnderline"/>
        </w:rPr>
        <w:t xml:space="preserve"> in the business of farming, </w:t>
      </w:r>
      <w:r w:rsidRPr="00B72F08">
        <w:rPr>
          <w:rStyle w:val="StyleUnderline"/>
          <w:highlight w:val="green"/>
        </w:rPr>
        <w:t xml:space="preserve">and </w:t>
      </w:r>
      <w:r w:rsidRPr="00B72F08">
        <w:rPr>
          <w:rStyle w:val="Emphasis"/>
          <w:highlight w:val="green"/>
        </w:rPr>
        <w:t>creat</w:t>
      </w:r>
      <w:r w:rsidRPr="00FB1132">
        <w:rPr>
          <w:rStyle w:val="Emphasis"/>
        </w:rPr>
        <w:t xml:space="preserve">ing </w:t>
      </w:r>
      <w:r w:rsidRPr="00B72F08">
        <w:rPr>
          <w:rStyle w:val="Emphasis"/>
          <w:highlight w:val="green"/>
        </w:rPr>
        <w:t>new markets</w:t>
      </w:r>
      <w:r w:rsidRPr="004711EE">
        <w:rPr>
          <w:rStyle w:val="StyleUnderline"/>
        </w:rPr>
        <w:t xml:space="preserve"> with extended geographic reach.</w:t>
      </w:r>
    </w:p>
    <w:p w14:paraId="413B373B" w14:textId="77777777" w:rsidR="008F10CB" w:rsidRPr="009F5BAF" w:rsidRDefault="008F10CB" w:rsidP="008F10CB">
      <w:pPr>
        <w:rPr>
          <w:sz w:val="12"/>
        </w:rPr>
      </w:pPr>
      <w:r w:rsidRPr="009F5BAF">
        <w:rPr>
          <w:sz w:val="12"/>
        </w:rPr>
        <w:t xml:space="preserve">These </w:t>
      </w:r>
      <w:r w:rsidRPr="00DA210C">
        <w:rPr>
          <w:rStyle w:val="StyleUnderline"/>
        </w:rPr>
        <w:t xml:space="preserve">patterns of </w:t>
      </w:r>
      <w:r w:rsidRPr="00B72F08">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B72F08">
        <w:rPr>
          <w:rStyle w:val="StyleUnderline"/>
          <w:highlight w:val="green"/>
        </w:rPr>
        <w:t>make the industry more</w:t>
      </w:r>
      <w:r w:rsidRPr="00DA210C">
        <w:rPr>
          <w:rStyle w:val="StyleUnderline"/>
        </w:rPr>
        <w:t xml:space="preserve"> </w:t>
      </w:r>
      <w:r w:rsidRPr="00FB1132">
        <w:rPr>
          <w:rStyle w:val="StyleUnderline"/>
        </w:rPr>
        <w:t xml:space="preserve">productive, </w:t>
      </w:r>
      <w:r w:rsidRPr="00B72F08">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17C2BCAF" w14:textId="77777777" w:rsidR="008F10CB" w:rsidRPr="009F5BAF" w:rsidRDefault="008F10CB" w:rsidP="008F10CB">
      <w:pPr>
        <w:rPr>
          <w:sz w:val="12"/>
        </w:rPr>
      </w:pPr>
      <w:r w:rsidRPr="00DA210C">
        <w:rPr>
          <w:rStyle w:val="Emphasis"/>
        </w:rPr>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14:paraId="24CD4EC8" w14:textId="77777777" w:rsidR="008F10CB" w:rsidRPr="00DA210C" w:rsidRDefault="008F10CB" w:rsidP="008F10CB">
      <w:pPr>
        <w:rPr>
          <w:rStyle w:val="StyleUnderline"/>
        </w:rPr>
      </w:pPr>
      <w:r w:rsidRPr="00B72F08">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B72F08">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735413E3" w14:textId="77777777" w:rsidR="008F10CB" w:rsidRPr="009F5BAF" w:rsidRDefault="008F10CB" w:rsidP="008F10CB">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B72F08">
        <w:rPr>
          <w:rStyle w:val="Emphasis"/>
          <w:highlight w:val="green"/>
        </w:rPr>
        <w:t>creates a disparity between producers who can utilize</w:t>
      </w:r>
      <w:r w:rsidRPr="00DA210C">
        <w:rPr>
          <w:rStyle w:val="Emphasis"/>
        </w:rPr>
        <w:t xml:space="preserve"> high-speed </w:t>
      </w:r>
      <w:r w:rsidRPr="00B72F08">
        <w:rPr>
          <w:rStyle w:val="Emphasis"/>
          <w:highlight w:val="green"/>
        </w:rPr>
        <w:t>Internet</w:t>
      </w:r>
      <w:r w:rsidRPr="00DA210C">
        <w:rPr>
          <w:rStyle w:val="Emphasis"/>
        </w:rPr>
        <w:t xml:space="preserve"> service </w:t>
      </w:r>
      <w:r w:rsidRPr="00B72F08">
        <w:rPr>
          <w:rStyle w:val="Emphasis"/>
          <w:highlight w:val="green"/>
        </w:rPr>
        <w:t>and those who cannot.</w:t>
      </w:r>
      <w:r w:rsidRPr="00FB1132">
        <w:t xml:space="preserve"> </w:t>
      </w:r>
      <w:r w:rsidRPr="009F5BAF">
        <w:rPr>
          <w:sz w:val="12"/>
        </w:rPr>
        <w:t>Examples include the ability to do the following:</w:t>
      </w:r>
    </w:p>
    <w:p w14:paraId="7B8BE55F" w14:textId="77777777" w:rsidR="008F10CB" w:rsidRPr="00DC62B1" w:rsidRDefault="008F10CB" w:rsidP="008F10CB">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40EB5BBB" w14:textId="77777777" w:rsidR="008F10CB" w:rsidRPr="00DC62B1" w:rsidRDefault="008F10CB" w:rsidP="008F10CB">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202AF645" w14:textId="77777777" w:rsidR="008F10CB" w:rsidRPr="00DC62B1" w:rsidRDefault="008F10CB" w:rsidP="008F10CB">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2B3666AC" w14:textId="77777777" w:rsidR="008F10CB" w:rsidRPr="009F5BAF" w:rsidRDefault="008F10CB" w:rsidP="008F10CB">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610D9166" w14:textId="77777777" w:rsidR="008F10CB" w:rsidRPr="009F5BAF" w:rsidRDefault="008F10CB" w:rsidP="008F10CB">
      <w:pPr>
        <w:rPr>
          <w:sz w:val="12"/>
        </w:rPr>
      </w:pPr>
      <w:r w:rsidRPr="009F5BAF">
        <w:rPr>
          <w:sz w:val="12"/>
        </w:rPr>
        <w:t xml:space="preserve">For example, </w:t>
      </w:r>
      <w:r w:rsidRPr="00DA210C">
        <w:rPr>
          <w:rStyle w:val="StyleUnderline"/>
        </w:rPr>
        <w:t xml:space="preserve">previous research has found that </w:t>
      </w:r>
      <w:r w:rsidRPr="00B72F08">
        <w:rPr>
          <w:rStyle w:val="StyleUnderline"/>
          <w:highlight w:val="green"/>
        </w:rPr>
        <w:t>40 percent of fields are over-fertilized, which</w:t>
      </w:r>
      <w:r w:rsidRPr="00F320C9">
        <w:rPr>
          <w:rStyle w:val="StyleUnderline"/>
        </w:rPr>
        <w:t xml:space="preserve"> not only </w:t>
      </w:r>
      <w:r w:rsidRPr="00B72F08">
        <w:rPr>
          <w:rStyle w:val="Emphasis"/>
          <w:highlight w:val="green"/>
        </w:rPr>
        <w:t>inflates the cost of inputs</w:t>
      </w:r>
      <w:r w:rsidRPr="008323A7">
        <w:t xml:space="preserve"> </w:t>
      </w:r>
      <w:r w:rsidRPr="00F320C9">
        <w:rPr>
          <w:rStyle w:val="StyleUnderline"/>
        </w:rPr>
        <w:t xml:space="preserve">but also </w:t>
      </w:r>
      <w:r w:rsidRPr="00B72F08">
        <w:rPr>
          <w:rStyle w:val="Emphasis"/>
          <w:highlight w:val="green"/>
        </w:rPr>
        <w:t xml:space="preserve">results in </w:t>
      </w:r>
      <w:r w:rsidRPr="00F320C9">
        <w:rPr>
          <w:rStyle w:val="Emphasis"/>
        </w:rPr>
        <w:t>15</w:t>
      </w:r>
      <w:r w:rsidRPr="00DA210C">
        <w:rPr>
          <w:rStyle w:val="Emphasis"/>
        </w:rPr>
        <w:t xml:space="preserve"> percent–</w:t>
      </w:r>
      <w:r w:rsidRPr="00B72F08">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B72F08">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B72F08">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608FE9BE" w14:textId="77777777" w:rsidR="008F10CB" w:rsidRPr="00DA210C" w:rsidRDefault="008F10CB" w:rsidP="008F10CB">
      <w:pPr>
        <w:rPr>
          <w:rStyle w:val="StyleUnderline"/>
        </w:rPr>
      </w:pPr>
      <w:r w:rsidRPr="00B72F08">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B72F08">
        <w:rPr>
          <w:rStyle w:val="StyleUnderline"/>
          <w:highlight w:val="green"/>
        </w:rPr>
        <w:t>sensors</w:t>
      </w:r>
      <w:r w:rsidRPr="008323A7">
        <w:rPr>
          <w:rStyle w:val="StyleUnderline"/>
        </w:rPr>
        <w:t xml:space="preserve"> can </w:t>
      </w:r>
      <w:r w:rsidRPr="00B72F08">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0C070940" w14:textId="77777777" w:rsidR="008F10CB" w:rsidRPr="00DA210C" w:rsidRDefault="008F10CB" w:rsidP="008F10CB">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04FA8CF5" w14:textId="77777777" w:rsidR="008F10CB" w:rsidRPr="009F5BAF" w:rsidRDefault="008F10CB" w:rsidP="008F10CB">
      <w:pPr>
        <w:rPr>
          <w:sz w:val="12"/>
        </w:rPr>
      </w:pPr>
      <w:r w:rsidRPr="00B72F08">
        <w:rPr>
          <w:rStyle w:val="StyleUnderline"/>
          <w:highlight w:val="green"/>
        </w:rPr>
        <w:t>Connected devices equip farmers with a</w:t>
      </w:r>
      <w:r w:rsidRPr="00DA210C">
        <w:rPr>
          <w:rStyle w:val="StyleUnderline"/>
        </w:rPr>
        <w:t xml:space="preserve"> clear </w:t>
      </w:r>
      <w:r w:rsidRPr="00B72F08">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B72F08">
        <w:rPr>
          <w:rStyle w:val="StyleUnderline"/>
          <w:highlight w:val="green"/>
        </w:rPr>
        <w:t xml:space="preserve">technologies </w:t>
      </w:r>
      <w:r w:rsidRPr="00F320C9">
        <w:rPr>
          <w:rStyle w:val="StyleUnderline"/>
        </w:rPr>
        <w:t xml:space="preserve">can </w:t>
      </w:r>
      <w:r w:rsidRPr="00B72F08">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21A185BF" w14:textId="7B13C808" w:rsidR="008F10CB" w:rsidRDefault="008F10CB" w:rsidP="008F10CB">
      <w:pPr>
        <w:pStyle w:val="Heading4"/>
      </w:pPr>
      <w:r>
        <w:t>Increased agriculture productivity is key to meet rising demands</w:t>
      </w:r>
    </w:p>
    <w:p w14:paraId="4C94A9EE" w14:textId="77777777" w:rsidR="008F10CB" w:rsidRPr="00A31DD7" w:rsidRDefault="008F10CB" w:rsidP="008F10CB">
      <w:r w:rsidRPr="002F2E3D">
        <w:rPr>
          <w:rStyle w:val="Style13ptBold"/>
        </w:rPr>
        <w:t>Max</w:t>
      </w:r>
      <w:r>
        <w:rPr>
          <w:rStyle w:val="Style13ptBold"/>
        </w:rPr>
        <w:t xml:space="preserve">well 19 </w:t>
      </w:r>
      <w:r w:rsidRPr="00A31DD7">
        <w:t xml:space="preserve">[(Mary Jane, PhD. She has </w:t>
      </w:r>
      <w:proofErr w:type="gramStart"/>
      <w:r w:rsidRPr="00A31DD7">
        <w:t>worked  at</w:t>
      </w:r>
      <w:proofErr w:type="gramEnd"/>
      <w:r w:rsidRPr="00A31DD7">
        <w:t xml:space="preserve"> the World Bank, USAID, and the Department of State. At the State Department, Mary Jane published more than 400 articles on U.S. Foreign Policy for the Bureau for Global Public Affairs. Now a consultant with Washington Business Dynamics, she is supporting USAID with the implementation of its new Private Sector Engagement Policy) “U.S. farmers feed the world” Share America, 3/6/2019] BC </w:t>
      </w:r>
    </w:p>
    <w:p w14:paraId="7E47FC7A" w14:textId="77777777" w:rsidR="008F10CB" w:rsidRPr="002F2E3D" w:rsidRDefault="008F10CB" w:rsidP="008F10CB">
      <w:pPr>
        <w:rPr>
          <w:rStyle w:val="StyleUnderline"/>
        </w:rPr>
      </w:pPr>
      <w:r w:rsidRPr="002F2E3D">
        <w:rPr>
          <w:rStyle w:val="StyleUnderline"/>
        </w:rPr>
        <w:t xml:space="preserve">American </w:t>
      </w:r>
      <w:r w:rsidRPr="00573EB4">
        <w:rPr>
          <w:rStyle w:val="Emphasis"/>
          <w:highlight w:val="green"/>
        </w:rPr>
        <w:t>farmers</w:t>
      </w:r>
      <w:r w:rsidRPr="002F2E3D">
        <w:rPr>
          <w:rStyle w:val="Emphasis"/>
        </w:rPr>
        <w:t xml:space="preserve"> are </w:t>
      </w:r>
      <w:r w:rsidRPr="00573EB4">
        <w:rPr>
          <w:rStyle w:val="Emphasis"/>
          <w:highlight w:val="green"/>
        </w:rPr>
        <w:t>sell</w:t>
      </w:r>
      <w:r w:rsidRPr="002F2E3D">
        <w:rPr>
          <w:rStyle w:val="Emphasis"/>
        </w:rPr>
        <w:t xml:space="preserve">ing </w:t>
      </w:r>
      <w:r w:rsidRPr="00573EB4">
        <w:rPr>
          <w:rStyle w:val="Emphasis"/>
          <w:highlight w:val="green"/>
        </w:rPr>
        <w:t>more</w:t>
      </w:r>
      <w:r w:rsidRPr="002F2E3D">
        <w:rPr>
          <w:rStyle w:val="Emphasis"/>
        </w:rPr>
        <w:t xml:space="preserve"> of their high-quality </w:t>
      </w:r>
      <w:r w:rsidRPr="006D304F">
        <w:rPr>
          <w:rStyle w:val="Emphasis"/>
        </w:rPr>
        <w:t xml:space="preserve">products </w:t>
      </w:r>
      <w:r w:rsidRPr="00573EB4">
        <w:rPr>
          <w:rStyle w:val="Emphasis"/>
          <w:highlight w:val="green"/>
        </w:rPr>
        <w:t>to</w:t>
      </w:r>
      <w:r w:rsidRPr="006D304F">
        <w:rPr>
          <w:rStyle w:val="Emphasis"/>
        </w:rPr>
        <w:t xml:space="preserve"> the rest of </w:t>
      </w:r>
      <w:r w:rsidRPr="00573EB4">
        <w:rPr>
          <w:rStyle w:val="Emphasis"/>
          <w:highlight w:val="green"/>
        </w:rPr>
        <w:t>the world than ever</w:t>
      </w:r>
      <w:r w:rsidRPr="006D304F">
        <w:rPr>
          <w:rStyle w:val="Emphasis"/>
        </w:rPr>
        <w:t xml:space="preserve"> before</w:t>
      </w:r>
      <w:r w:rsidRPr="002F2E3D">
        <w:rPr>
          <w:rStyle w:val="StyleUnderline"/>
        </w:rPr>
        <w:t xml:space="preserve"> in the history of U.S. agriculture.</w:t>
      </w:r>
    </w:p>
    <w:p w14:paraId="2AADDF8A" w14:textId="77777777" w:rsidR="008F10CB" w:rsidRPr="002F2E3D" w:rsidRDefault="008F10CB" w:rsidP="008F10CB">
      <w:pPr>
        <w:rPr>
          <w:rStyle w:val="StyleUnderline"/>
        </w:rPr>
      </w:pPr>
      <w:r w:rsidRPr="009F5BAF">
        <w:rPr>
          <w:sz w:val="12"/>
        </w:rPr>
        <w:t xml:space="preserve">Secretary of State Mike Pompeo, speaking to farmers in Iowa on March </w:t>
      </w:r>
      <w:proofErr w:type="gramStart"/>
      <w:r w:rsidRPr="009F5BAF">
        <w:rPr>
          <w:sz w:val="12"/>
        </w:rPr>
        <w:t>4 ,</w:t>
      </w:r>
      <w:proofErr w:type="gramEnd"/>
      <w:r w:rsidRPr="009F5BAF">
        <w:rPr>
          <w:sz w:val="12"/>
        </w:rPr>
        <w:t xml:space="preserve"> said that </w:t>
      </w:r>
      <w:r w:rsidRPr="002F2E3D">
        <w:rPr>
          <w:rStyle w:val="StyleUnderline"/>
        </w:rPr>
        <w:t>U.S. farmers produce harvests “at levels the world would have been astounded by just a few years ago.”</w:t>
      </w:r>
    </w:p>
    <w:p w14:paraId="6B65777D" w14:textId="77777777" w:rsidR="008F10CB" w:rsidRPr="009F5BAF" w:rsidRDefault="008F10CB" w:rsidP="008F10CB">
      <w:pPr>
        <w:rPr>
          <w:sz w:val="12"/>
        </w:rPr>
      </w:pPr>
      <w:r w:rsidRPr="00573EB4">
        <w:rPr>
          <w:rStyle w:val="StyleUnderline"/>
          <w:highlight w:val="green"/>
        </w:rPr>
        <w:t>The U</w:t>
      </w:r>
      <w:r w:rsidRPr="009F5BAF">
        <w:rPr>
          <w:sz w:val="12"/>
        </w:rPr>
        <w:t xml:space="preserve">nited </w:t>
      </w:r>
      <w:r w:rsidRPr="00573EB4">
        <w:rPr>
          <w:rStyle w:val="StyleUnderline"/>
          <w:highlight w:val="green"/>
        </w:rPr>
        <w:t>S</w:t>
      </w:r>
      <w:r w:rsidRPr="009F5BAF">
        <w:rPr>
          <w:sz w:val="12"/>
        </w:rPr>
        <w:t>tates</w:t>
      </w:r>
      <w:r w:rsidRPr="006D304F">
        <w:t xml:space="preserve">, </w:t>
      </w:r>
      <w:r w:rsidRPr="00573EB4">
        <w:rPr>
          <w:rStyle w:val="Emphasis"/>
          <w:highlight w:val="green"/>
        </w:rPr>
        <w:t>the world’s top food exporter</w:t>
      </w:r>
      <w:r w:rsidRPr="006D304F">
        <w:rPr>
          <w:sz w:val="12"/>
        </w:rPr>
        <w:t xml:space="preserve">, </w:t>
      </w:r>
      <w:r w:rsidRPr="00F320C9">
        <w:rPr>
          <w:rStyle w:val="StyleUnderline"/>
        </w:rPr>
        <w:t>shipped</w:t>
      </w:r>
      <w:r w:rsidRPr="002F2E3D">
        <w:rPr>
          <w:rStyle w:val="StyleUnderline"/>
        </w:rPr>
        <w:t xml:space="preserve"> over </w:t>
      </w:r>
      <w:r w:rsidRPr="00F320C9">
        <w:rPr>
          <w:rStyle w:val="StyleUnderline"/>
        </w:rPr>
        <w:t>$139.5 billion in agricultural products abroad in 2018</w:t>
      </w:r>
      <w:r w:rsidRPr="00F320C9">
        <w:rPr>
          <w:sz w:val="12"/>
        </w:rPr>
        <w:t>,</w:t>
      </w:r>
      <w:r w:rsidRPr="009F5BAF">
        <w:rPr>
          <w:sz w:val="12"/>
        </w:rPr>
        <w:t xml:space="preserve"> a $1.5 billion increase over 2017.</w:t>
      </w:r>
    </w:p>
    <w:p w14:paraId="2EA5E5C1" w14:textId="77777777" w:rsidR="008F10CB" w:rsidRPr="009F5BAF" w:rsidRDefault="008F10CB" w:rsidP="008F10CB">
      <w:pPr>
        <w:rPr>
          <w:sz w:val="12"/>
        </w:rPr>
      </w:pPr>
      <w:r w:rsidRPr="009F5BAF">
        <w:rPr>
          <w:sz w:val="12"/>
        </w:rPr>
        <w:t>That’s good news for both American farmers and the nations who import high-quality</w:t>
      </w:r>
      <w:r w:rsidRPr="006D304F">
        <w:t xml:space="preserve">, </w:t>
      </w:r>
      <w:r w:rsidRPr="00573EB4">
        <w:rPr>
          <w:rStyle w:val="Emphasis"/>
          <w:highlight w:val="green"/>
        </w:rPr>
        <w:t>safe and reliable U.S. ag</w:t>
      </w:r>
      <w:r w:rsidRPr="002F2E3D">
        <w:rPr>
          <w:rStyle w:val="Emphasis"/>
        </w:rPr>
        <w:t xml:space="preserve">ricultural </w:t>
      </w:r>
      <w:r w:rsidRPr="00573EB4">
        <w:rPr>
          <w:rStyle w:val="Emphasis"/>
          <w:highlight w:val="green"/>
        </w:rPr>
        <w:t>products</w:t>
      </w:r>
      <w:r w:rsidRPr="002F2E3D">
        <w:rPr>
          <w:rStyle w:val="Emphasis"/>
        </w:rPr>
        <w:t xml:space="preserve"> and so can </w:t>
      </w:r>
      <w:r w:rsidRPr="00573EB4">
        <w:rPr>
          <w:rStyle w:val="Emphasis"/>
          <w:highlight w:val="green"/>
        </w:rPr>
        <w:t>provide enough food for</w:t>
      </w:r>
      <w:r w:rsidRPr="002F2E3D">
        <w:rPr>
          <w:rStyle w:val="Emphasis"/>
        </w:rPr>
        <w:t xml:space="preserve"> their </w:t>
      </w:r>
      <w:r w:rsidRPr="00573EB4">
        <w:rPr>
          <w:rStyle w:val="Emphasis"/>
          <w:highlight w:val="green"/>
        </w:rPr>
        <w:t>entire populations</w:t>
      </w:r>
      <w:r w:rsidRPr="00573EB4">
        <w:rPr>
          <w:sz w:val="12"/>
          <w:highlight w:val="green"/>
        </w:rPr>
        <w:t>.</w:t>
      </w:r>
    </w:p>
    <w:p w14:paraId="2D6BF3F5" w14:textId="77777777" w:rsidR="008F10CB" w:rsidRPr="009F5BAF" w:rsidRDefault="008F10CB" w:rsidP="008F10CB">
      <w:pPr>
        <w:rPr>
          <w:sz w:val="12"/>
        </w:rPr>
      </w:pPr>
      <w:r w:rsidRPr="009F5BAF">
        <w:rPr>
          <w:sz w:val="12"/>
        </w:rPr>
        <w:t>What America grows</w:t>
      </w:r>
    </w:p>
    <w:p w14:paraId="217AC57D" w14:textId="77777777" w:rsidR="008F10CB" w:rsidRPr="009F5BAF" w:rsidRDefault="008F10CB" w:rsidP="008F10CB">
      <w:pPr>
        <w:rPr>
          <w:sz w:val="12"/>
        </w:rPr>
      </w:pPr>
      <w:r w:rsidRPr="009F5BAF">
        <w:rPr>
          <w:sz w:val="12"/>
        </w:rPr>
        <w:t>Anyone driving across the American Midwest — Illinois, Iowa, Nebraska and more — quickly learns that corn and soybeans are the most common crops grown in the United States and generate the highest agricultural export sales.</w:t>
      </w:r>
    </w:p>
    <w:p w14:paraId="7DF70AD2" w14:textId="77777777" w:rsidR="008F10CB" w:rsidRPr="009F5BAF" w:rsidRDefault="008F10CB" w:rsidP="008F10CB">
      <w:pPr>
        <w:rPr>
          <w:sz w:val="12"/>
        </w:rPr>
      </w:pPr>
      <w:r w:rsidRPr="009F5BAF">
        <w:rPr>
          <w:sz w:val="12"/>
        </w:rPr>
        <w:t>Drive across the states of Kansas, North Dakota, Montana and Washington and wheat fields dominate the landscape.</w:t>
      </w:r>
    </w:p>
    <w:p w14:paraId="09672642" w14:textId="77777777" w:rsidR="008F10CB" w:rsidRPr="009F5BAF" w:rsidRDefault="008F10CB" w:rsidP="008F10CB">
      <w:pPr>
        <w:rPr>
          <w:sz w:val="12"/>
        </w:rPr>
      </w:pPr>
      <w:r w:rsidRPr="009F5BAF">
        <w:rPr>
          <w:sz w:val="12"/>
        </w:rPr>
        <w:t>And visitors to Texas, Nebraska and Kansas see massive herds of cattle roaming these top three beef-producing states.</w:t>
      </w:r>
    </w:p>
    <w:p w14:paraId="55337124" w14:textId="77777777" w:rsidR="008F10CB" w:rsidRPr="009F5BAF" w:rsidRDefault="008F10CB" w:rsidP="008F10CB">
      <w:pPr>
        <w:rPr>
          <w:sz w:val="12"/>
        </w:rPr>
      </w:pPr>
      <w:r w:rsidRPr="009F5BAF">
        <w:rPr>
          <w:sz w:val="12"/>
        </w:rPr>
        <w:t>“</w:t>
      </w:r>
      <w:r w:rsidRPr="002F2E3D">
        <w:rPr>
          <w:rStyle w:val="StyleUnderline"/>
        </w:rPr>
        <w:t>The U.S. agriculture sector is extremely diverse</w:t>
      </w:r>
      <w:r w:rsidRPr="009F5BAF">
        <w:rPr>
          <w:sz w:val="12"/>
        </w:rPr>
        <w:t>,” said Bryce Cooke, an economist with the U.S. Department of Agriculture. “</w:t>
      </w:r>
      <w:r w:rsidRPr="00F320C9">
        <w:rPr>
          <w:rStyle w:val="StyleUnderline"/>
        </w:rPr>
        <w:t>The affordability and variety of the U.S. food supply reflects the productivity and diversity of the entire agricultural sector.</w:t>
      </w:r>
      <w:r w:rsidRPr="00F320C9">
        <w:rPr>
          <w:sz w:val="12"/>
        </w:rPr>
        <w:t>”</w:t>
      </w:r>
    </w:p>
    <w:p w14:paraId="318850A4" w14:textId="77777777" w:rsidR="008F10CB" w:rsidRPr="009F5BAF" w:rsidRDefault="008F10CB" w:rsidP="008F10CB">
      <w:pPr>
        <w:rPr>
          <w:sz w:val="12"/>
        </w:rPr>
      </w:pPr>
      <w:r w:rsidRPr="009F5BAF">
        <w:rPr>
          <w:sz w:val="12"/>
        </w:rPr>
        <w:t>Agricultural exports support more than 1 million American jobs in farming and ranching, as well as jobs in processing, packaging and transporting the crops.</w:t>
      </w:r>
    </w:p>
    <w:p w14:paraId="558A5FE5" w14:textId="77777777" w:rsidR="008F10CB" w:rsidRPr="009F5BAF" w:rsidRDefault="008F10CB" w:rsidP="008F10CB">
      <w:pPr>
        <w:rPr>
          <w:sz w:val="12"/>
        </w:rPr>
      </w:pPr>
      <w:r w:rsidRPr="009F5BAF">
        <w:rPr>
          <w:sz w:val="12"/>
        </w:rPr>
        <w:t>Future of American farming</w:t>
      </w:r>
    </w:p>
    <w:p w14:paraId="388DB680" w14:textId="77777777" w:rsidR="008F10CB" w:rsidRPr="002F2E3D" w:rsidRDefault="008F10CB" w:rsidP="008F10CB">
      <w:pPr>
        <w:rPr>
          <w:rStyle w:val="StyleUnderline"/>
        </w:rPr>
      </w:pPr>
      <w:r w:rsidRPr="00573EB4">
        <w:rPr>
          <w:rStyle w:val="Emphasis"/>
          <w:highlight w:val="green"/>
        </w:rPr>
        <w:t>By 2050 the</w:t>
      </w:r>
      <w:r w:rsidRPr="006D304F">
        <w:rPr>
          <w:rStyle w:val="Emphasis"/>
        </w:rPr>
        <w:t xml:space="preserve"> world </w:t>
      </w:r>
      <w:r w:rsidRPr="00573EB4">
        <w:rPr>
          <w:rStyle w:val="Emphasis"/>
          <w:highlight w:val="green"/>
        </w:rPr>
        <w:t xml:space="preserve">demand for food </w:t>
      </w:r>
      <w:r w:rsidRPr="006D304F">
        <w:rPr>
          <w:rStyle w:val="Emphasis"/>
        </w:rPr>
        <w:t xml:space="preserve">is expected to </w:t>
      </w:r>
      <w:r w:rsidRPr="00573EB4">
        <w:rPr>
          <w:rStyle w:val="Emphasis"/>
          <w:highlight w:val="green"/>
        </w:rPr>
        <w:t>increase by 60 percent</w:t>
      </w:r>
      <w:r w:rsidRPr="009F5BAF">
        <w:rPr>
          <w:sz w:val="12"/>
        </w:rPr>
        <w:t xml:space="preserve">. To meet this challenge, </w:t>
      </w:r>
      <w:r w:rsidRPr="00573EB4">
        <w:rPr>
          <w:rStyle w:val="StyleUnderline"/>
          <w:highlight w:val="green"/>
        </w:rPr>
        <w:t>the U.S. will devise new ag</w:t>
      </w:r>
      <w:r w:rsidRPr="006D304F">
        <w:rPr>
          <w:rStyle w:val="StyleUnderline"/>
        </w:rPr>
        <w:t xml:space="preserve">ricultural </w:t>
      </w:r>
      <w:r w:rsidRPr="00573EB4">
        <w:rPr>
          <w:rStyle w:val="StyleUnderline"/>
          <w:highlight w:val="green"/>
        </w:rPr>
        <w:t>practices</w:t>
      </w:r>
      <w:r w:rsidRPr="002F2E3D">
        <w:rPr>
          <w:rStyle w:val="StyleUnderline"/>
        </w:rPr>
        <w:t>, build new markets and remove unfair trade barriers.</w:t>
      </w:r>
    </w:p>
    <w:p w14:paraId="2F9F0BF7" w14:textId="77777777" w:rsidR="008F10CB" w:rsidRPr="009F5BAF" w:rsidRDefault="008F10CB" w:rsidP="008F10CB">
      <w:pPr>
        <w:rPr>
          <w:sz w:val="12"/>
        </w:rPr>
      </w:pPr>
      <w:r w:rsidRPr="009F5BAF">
        <w:rPr>
          <w:noProof/>
          <w:sz w:val="12"/>
        </w:rPr>
        <w:drawing>
          <wp:inline distT="0" distB="0" distL="0" distR="0" wp14:anchorId="3F03ABED" wp14:editId="0AE77AD8">
            <wp:extent cx="2942167" cy="1771093"/>
            <wp:effectExtent l="0" t="0" r="4445" b="0"/>
            <wp:docPr id="12" name="Picture 1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p&#10;&#10;Description automatically generated"/>
                    <pic:cNvPicPr/>
                  </pic:nvPicPr>
                  <pic:blipFill>
                    <a:blip r:embed="rId11"/>
                    <a:stretch>
                      <a:fillRect/>
                    </a:stretch>
                  </pic:blipFill>
                  <pic:spPr>
                    <a:xfrm>
                      <a:off x="0" y="0"/>
                      <a:ext cx="2952585" cy="1777364"/>
                    </a:xfrm>
                    <a:prstGeom prst="rect">
                      <a:avLst/>
                    </a:prstGeom>
                  </pic:spPr>
                </pic:pic>
              </a:graphicData>
            </a:graphic>
          </wp:inline>
        </w:drawing>
      </w:r>
    </w:p>
    <w:p w14:paraId="039AD6CE" w14:textId="77777777" w:rsidR="008F10CB" w:rsidRPr="009F5BAF" w:rsidRDefault="008F10CB" w:rsidP="008F10CB">
      <w:pPr>
        <w:rPr>
          <w:sz w:val="12"/>
        </w:rPr>
      </w:pPr>
      <w:r w:rsidRPr="009F5BAF">
        <w:rPr>
          <w:sz w:val="12"/>
        </w:rPr>
        <w:t>“We also have the highest quality because of our free-market system,” Pompeo told the American farmers. “Companies value their brand in a market-based economy and work to protect that reputation. Competition and choice cause people to play by the rules.”</w:t>
      </w:r>
    </w:p>
    <w:p w14:paraId="662F48AB" w14:textId="77777777" w:rsidR="008F10CB" w:rsidRDefault="008F10CB" w:rsidP="008F10CB">
      <w:pPr>
        <w:rPr>
          <w:sz w:val="12"/>
        </w:rPr>
      </w:pPr>
      <w:r w:rsidRPr="009F5BAF">
        <w:rPr>
          <w:sz w:val="12"/>
        </w:rPr>
        <w:t>“</w:t>
      </w:r>
      <w:r w:rsidRPr="002F2E3D">
        <w:rPr>
          <w:rStyle w:val="StyleUnderline"/>
        </w:rPr>
        <w:t xml:space="preserve">I am confident that </w:t>
      </w:r>
      <w:r w:rsidRPr="006D304F">
        <w:rPr>
          <w:rStyle w:val="StyleUnderline"/>
        </w:rPr>
        <w:t>the</w:t>
      </w:r>
      <w:r w:rsidRPr="002F2E3D">
        <w:rPr>
          <w:rStyle w:val="StyleUnderline"/>
        </w:rPr>
        <w:t xml:space="preserve"> next billion, and the billion after that, of </w:t>
      </w:r>
      <w:r w:rsidRPr="00573EB4">
        <w:rPr>
          <w:rStyle w:val="StyleUnderline"/>
          <w:highlight w:val="green"/>
        </w:rPr>
        <w:t>people</w:t>
      </w:r>
      <w:r w:rsidRPr="006D304F">
        <w:rPr>
          <w:rStyle w:val="StyleUnderline"/>
        </w:rPr>
        <w:t xml:space="preserve"> who will be fed around the world </w:t>
      </w:r>
      <w:r w:rsidRPr="00573EB4">
        <w:rPr>
          <w:rStyle w:val="StyleUnderline"/>
          <w:highlight w:val="green"/>
        </w:rPr>
        <w:t>will</w:t>
      </w:r>
      <w:r w:rsidRPr="002F2E3D">
        <w:rPr>
          <w:rStyle w:val="StyleUnderline"/>
        </w:rPr>
        <w:t xml:space="preserve"> also </w:t>
      </w:r>
      <w:r w:rsidRPr="00573EB4">
        <w:rPr>
          <w:rStyle w:val="StyleUnderline"/>
          <w:highlight w:val="green"/>
        </w:rPr>
        <w:t>be fed by American</w:t>
      </w:r>
      <w:r w:rsidRPr="002F2E3D">
        <w:rPr>
          <w:rStyle w:val="StyleUnderline"/>
        </w:rPr>
        <w:t xml:space="preserve"> </w:t>
      </w:r>
      <w:r w:rsidRPr="00573EB4">
        <w:rPr>
          <w:rStyle w:val="StyleUnderline"/>
          <w:highlight w:val="green"/>
        </w:rPr>
        <w:t>innovation, creativity and hard work</w:t>
      </w:r>
      <w:r w:rsidRPr="002F2E3D">
        <w:rPr>
          <w:rStyle w:val="StyleUnderline"/>
        </w:rPr>
        <w:t>,</w:t>
      </w:r>
      <w:r w:rsidRPr="009F5BAF">
        <w:rPr>
          <w:sz w:val="12"/>
        </w:rPr>
        <w:t>” Pompeo said.</w:t>
      </w:r>
    </w:p>
    <w:p w14:paraId="1AFE4908" w14:textId="77777777" w:rsidR="008F10CB" w:rsidRDefault="008F10CB" w:rsidP="008F10CB"/>
    <w:p w14:paraId="284469F6" w14:textId="77777777" w:rsidR="008F10CB" w:rsidRDefault="008F10CB" w:rsidP="008F10CB">
      <w:pPr>
        <w:pStyle w:val="Heading4"/>
      </w:pPr>
      <w:r>
        <w:t xml:space="preserve">Food insecurity causes state collapse, nuclear war, and terror – extinction </w:t>
      </w:r>
    </w:p>
    <w:p w14:paraId="63A1C2BB" w14:textId="77777777" w:rsidR="008F10CB" w:rsidRPr="00CD1503" w:rsidRDefault="008F10CB" w:rsidP="008F10CB">
      <w:pPr>
        <w:rPr>
          <w:rStyle w:val="Style13ptBold"/>
        </w:rPr>
      </w:pPr>
      <w:proofErr w:type="spellStart"/>
      <w:r>
        <w:rPr>
          <w:rStyle w:val="Style13ptBold"/>
        </w:rPr>
        <w:t>DeFeo</w:t>
      </w:r>
      <w:proofErr w:type="spellEnd"/>
      <w:r>
        <w:rPr>
          <w:rStyle w:val="Style13ptBold"/>
        </w:rPr>
        <w:t xml:space="preserve">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4FB85AE5" w14:textId="77777777" w:rsidR="008F10CB" w:rsidRPr="009F5BAF" w:rsidRDefault="008F10CB" w:rsidP="008F10CB">
      <w:pPr>
        <w:rPr>
          <w:sz w:val="12"/>
        </w:rPr>
      </w:pPr>
      <w:r w:rsidRPr="009F5BAF">
        <w:rPr>
          <w:sz w:val="12"/>
        </w:rPr>
        <w:t>Poor Institutional Capacity</w:t>
      </w:r>
    </w:p>
    <w:p w14:paraId="6E83F0A9" w14:textId="77777777" w:rsidR="008F10CB" w:rsidRPr="00F05DB4" w:rsidRDefault="008F10CB" w:rsidP="008F10CB">
      <w:pPr>
        <w:rPr>
          <w:rStyle w:val="Emphasis"/>
        </w:rPr>
      </w:pPr>
      <w:r w:rsidRPr="00F320C9">
        <w:rPr>
          <w:rStyle w:val="StyleUnderline"/>
        </w:rPr>
        <w:t>Although the developed world experiences food insecurity</w:t>
      </w:r>
      <w:r w:rsidRPr="00F05DB4">
        <w:rPr>
          <w:rStyle w:val="StyleUnderline"/>
        </w:rPr>
        <w:t xml:space="preserve">, it is the </w:t>
      </w:r>
      <w:r w:rsidRPr="00B72F08">
        <w:rPr>
          <w:rStyle w:val="Emphasis"/>
          <w:highlight w:val="green"/>
        </w:rPr>
        <w:t xml:space="preserve">lack of infrastructure and </w:t>
      </w:r>
      <w:r w:rsidRPr="00F320C9">
        <w:rPr>
          <w:rStyle w:val="Emphasis"/>
        </w:rPr>
        <w:t xml:space="preserve">government </w:t>
      </w:r>
      <w:r w:rsidRPr="00B72F08">
        <w:rPr>
          <w:rStyle w:val="Emphasis"/>
          <w:highlight w:val="green"/>
        </w:rPr>
        <w:t>institutions</w:t>
      </w:r>
      <w:r w:rsidRPr="00F05DB4">
        <w:rPr>
          <w:rStyle w:val="StyleUnderline"/>
        </w:rPr>
        <w:t xml:space="preserve"> in developing countries that </w:t>
      </w:r>
      <w:r w:rsidRPr="00B72F08">
        <w:rPr>
          <w:rStyle w:val="StyleUnderline"/>
          <w:highlight w:val="green"/>
        </w:rPr>
        <w:t>contribute</w:t>
      </w:r>
      <w:r w:rsidRPr="00793BA7">
        <w:rPr>
          <w:rStyle w:val="StyleUnderline"/>
        </w:rPr>
        <w:t xml:space="preserve"> </w:t>
      </w:r>
      <w:r w:rsidRPr="00F320C9">
        <w:rPr>
          <w:rStyle w:val="StyleUnderline"/>
        </w:rPr>
        <w:t xml:space="preserve">to civil </w:t>
      </w:r>
      <w:r w:rsidRPr="00B72F08">
        <w:rPr>
          <w:rStyle w:val="StyleUnderline"/>
          <w:highlight w:val="green"/>
        </w:rPr>
        <w:t xml:space="preserve">wars and </w:t>
      </w:r>
      <w:r w:rsidRPr="00F320C9">
        <w:rPr>
          <w:rStyle w:val="StyleUnderline"/>
        </w:rPr>
        <w:t>state</w:t>
      </w:r>
      <w:r w:rsidRPr="00F05DB4">
        <w:rPr>
          <w:rStyle w:val="StyleUnderline"/>
        </w:rPr>
        <w:t xml:space="preserve"> </w:t>
      </w:r>
      <w:r w:rsidRPr="00B72F08">
        <w:rPr>
          <w:rStyle w:val="StyleUnderline"/>
          <w:highlight w:val="green"/>
        </w:rPr>
        <w:t>fragility</w:t>
      </w:r>
      <w:r w:rsidRPr="00793BA7">
        <w:rPr>
          <w:sz w:val="12"/>
        </w:rPr>
        <w:t>.</w:t>
      </w:r>
      <w:r w:rsidRPr="00B72F08">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B72F08">
        <w:rPr>
          <w:rStyle w:val="Emphasis"/>
          <w:highlight w:val="green"/>
        </w:rPr>
        <w:t>food</w:t>
      </w:r>
      <w:r w:rsidRPr="00F05DB4">
        <w:rPr>
          <w:rStyle w:val="Emphasis"/>
        </w:rPr>
        <w:t xml:space="preserve"> and fuel </w:t>
      </w:r>
      <w:r w:rsidRPr="00B72F08">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B72F08">
        <w:rPr>
          <w:rStyle w:val="Emphasis"/>
          <w:highlight w:val="green"/>
        </w:rPr>
        <w:t xml:space="preserve">create breeding grounds for </w:t>
      </w:r>
      <w:r w:rsidRPr="00793BA7">
        <w:rPr>
          <w:rStyle w:val="Emphasis"/>
        </w:rPr>
        <w:t xml:space="preserve">internal </w:t>
      </w:r>
      <w:r w:rsidRPr="00B72F08">
        <w:rPr>
          <w:rStyle w:val="Emphasis"/>
          <w:highlight w:val="green"/>
        </w:rPr>
        <w:t>conflict.</w:t>
      </w:r>
    </w:p>
    <w:p w14:paraId="56B46BB2" w14:textId="77777777" w:rsidR="008F10CB" w:rsidRPr="009F5BAF" w:rsidRDefault="008F10CB" w:rsidP="008F10CB">
      <w:pPr>
        <w:rPr>
          <w:sz w:val="12"/>
        </w:rPr>
      </w:pPr>
      <w:r w:rsidRPr="00F05DB4">
        <w:rPr>
          <w:rStyle w:val="StyleUnderline"/>
        </w:rPr>
        <w:t>All violent conflicts destroy</w:t>
      </w:r>
      <w:r w:rsidRPr="009F5BAF">
        <w:rPr>
          <w:sz w:val="12"/>
        </w:rPr>
        <w:t xml:space="preserve"> land, water, and social </w:t>
      </w:r>
      <w:r w:rsidRPr="00F05DB4">
        <w:rPr>
          <w:rStyle w:val="StyleUnderline"/>
        </w:rPr>
        <w:t xml:space="preserve">resources for food production. Developing countries do not have massive industrial machines that can remedy such </w:t>
      </w:r>
      <w:proofErr w:type="gramStart"/>
      <w:r w:rsidRPr="00F05DB4">
        <w:rPr>
          <w:rStyle w:val="StyleUnderline"/>
        </w:rPr>
        <w:t>losses,</w:t>
      </w:r>
      <w:proofErr w:type="gramEnd"/>
      <w:r w:rsidRPr="00F05DB4">
        <w:rPr>
          <w:rStyle w:val="StyleUnderline"/>
        </w:rPr>
        <w:t xml:space="preserve"> therefore, the population will suffer.</w:t>
      </w:r>
      <w:r w:rsidRPr="009F5BAF">
        <w:rPr>
          <w:sz w:val="12"/>
        </w:rPr>
        <w:t xml:space="preserve"> </w:t>
      </w:r>
      <w:r w:rsidRPr="00B72F08">
        <w:rPr>
          <w:rStyle w:val="Emphasis"/>
          <w:highlight w:val="green"/>
        </w:rPr>
        <w:t xml:space="preserve">Food insecurity is a recruitment tool for </w:t>
      </w:r>
      <w:r w:rsidRPr="00F320C9">
        <w:rPr>
          <w:rStyle w:val="Emphasis"/>
        </w:rPr>
        <w:t xml:space="preserve">violent </w:t>
      </w:r>
      <w:r w:rsidRPr="00B72F08">
        <w:rPr>
          <w:rStyle w:val="Emphasis"/>
          <w:highlight w:val="green"/>
        </w:rPr>
        <w:t>extremist groups</w:t>
      </w:r>
      <w:r w:rsidRPr="00B72F08">
        <w:rPr>
          <w:sz w:val="12"/>
          <w:highlight w:val="green"/>
        </w:rPr>
        <w:t xml:space="preserve">. </w:t>
      </w:r>
      <w:r w:rsidRPr="00B72F08">
        <w:rPr>
          <w:rStyle w:val="StyleUnderline"/>
          <w:highlight w:val="green"/>
        </w:rPr>
        <w:t>Promising food</w:t>
      </w:r>
      <w:r w:rsidRPr="00F05DB4">
        <w:rPr>
          <w:rStyle w:val="StyleUnderline"/>
        </w:rPr>
        <w:t xml:space="preserve"> and water </w:t>
      </w:r>
      <w:r w:rsidRPr="00B72F08">
        <w:rPr>
          <w:rStyle w:val="StyleUnderline"/>
          <w:highlight w:val="green"/>
        </w:rPr>
        <w:t>to a starving population</w:t>
      </w:r>
      <w:r w:rsidRPr="009F5BAF">
        <w:rPr>
          <w:sz w:val="12"/>
        </w:rPr>
        <w:t>, especially in urban areas</w:t>
      </w:r>
      <w:r w:rsidRPr="00F05DB4">
        <w:rPr>
          <w:rStyle w:val="StyleUnderline"/>
        </w:rPr>
        <w:t xml:space="preserve">, </w:t>
      </w:r>
      <w:r w:rsidRPr="00B72F08">
        <w:rPr>
          <w:rStyle w:val="StyleUnderline"/>
          <w:highlight w:val="green"/>
        </w:rPr>
        <w:t>makes recruiting</w:t>
      </w:r>
      <w:r w:rsidRPr="009F5BAF">
        <w:rPr>
          <w:sz w:val="12"/>
        </w:rPr>
        <w:t xml:space="preserve"> young and disgruntled youth </w:t>
      </w:r>
      <w:r w:rsidRPr="00B72F08">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62945F82" w14:textId="77777777" w:rsidR="008F10CB" w:rsidRPr="009F5BAF" w:rsidRDefault="008F10CB" w:rsidP="008F10CB">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9F5BAF">
        <w:rPr>
          <w:sz w:val="12"/>
          <w:szCs w:val="12"/>
        </w:rPr>
        <w:t>Wischnath</w:t>
      </w:r>
      <w:proofErr w:type="spellEnd"/>
      <w:r w:rsidRPr="009F5BAF">
        <w:rPr>
          <w:sz w:val="12"/>
          <w:szCs w:val="12"/>
        </w:rPr>
        <w:t>, 2014).</w:t>
      </w:r>
    </w:p>
    <w:p w14:paraId="7120E1E1" w14:textId="77777777" w:rsidR="008F10CB" w:rsidRPr="009F5BAF" w:rsidRDefault="008F10CB" w:rsidP="008F10CB">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9F5BAF">
        <w:rPr>
          <w:sz w:val="12"/>
          <w:szCs w:val="12"/>
        </w:rPr>
        <w:t>Koubi</w:t>
      </w:r>
      <w:proofErr w:type="spellEnd"/>
      <w:r w:rsidRPr="009F5BAF">
        <w:rPr>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9F5BAF">
        <w:rPr>
          <w:sz w:val="12"/>
          <w:szCs w:val="12"/>
        </w:rPr>
        <w:t>Paveliuc-Olariu</w:t>
      </w:r>
      <w:proofErr w:type="spellEnd"/>
      <w:r w:rsidRPr="009F5BAF">
        <w:rPr>
          <w:sz w:val="12"/>
          <w:szCs w:val="12"/>
        </w:rPr>
        <w:t>, 2013).</w:t>
      </w:r>
    </w:p>
    <w:p w14:paraId="158664E9" w14:textId="77777777" w:rsidR="008F10CB" w:rsidRPr="00F05DB4" w:rsidRDefault="008F10CB" w:rsidP="008F10CB">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w:t>
      </w:r>
      <w:proofErr w:type="spellStart"/>
      <w:r w:rsidRPr="009F5BAF">
        <w:rPr>
          <w:sz w:val="12"/>
        </w:rPr>
        <w:t>Christopoulou</w:t>
      </w:r>
      <w:proofErr w:type="spellEnd"/>
      <w:r w:rsidRPr="009F5BAF">
        <w:rPr>
          <w:sz w:val="12"/>
        </w:rPr>
        <w:t xml:space="preserve">, &amp; </w:t>
      </w:r>
      <w:proofErr w:type="spellStart"/>
      <w:r w:rsidRPr="009F5BAF">
        <w:rPr>
          <w:sz w:val="12"/>
        </w:rPr>
        <w:t>Makatsoris</w:t>
      </w:r>
      <w:proofErr w:type="spellEnd"/>
      <w:r w:rsidRPr="009F5BAF">
        <w:rPr>
          <w:sz w:val="12"/>
        </w:rPr>
        <w:t xml:space="preserve">, 2013). </w:t>
      </w:r>
      <w:r w:rsidRPr="00793BA7">
        <w:rPr>
          <w:rStyle w:val="Emphasis"/>
        </w:rPr>
        <w:t xml:space="preserve">Once a country experiences </w:t>
      </w:r>
      <w:r w:rsidRPr="00B72F08">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B72F08">
        <w:rPr>
          <w:rStyle w:val="StyleUnderline"/>
          <w:highlight w:val="green"/>
        </w:rPr>
        <w:t>contributes to</w:t>
      </w:r>
      <w:r w:rsidRPr="00793BA7">
        <w:rPr>
          <w:rStyle w:val="StyleUnderline"/>
        </w:rPr>
        <w:t xml:space="preserve"> state </w:t>
      </w:r>
      <w:r w:rsidRPr="00B72F08">
        <w:rPr>
          <w:rStyle w:val="StyleUnderline"/>
          <w:highlight w:val="green"/>
        </w:rPr>
        <w:t>instability</w:t>
      </w:r>
      <w:r w:rsidRPr="00F05DB4">
        <w:rPr>
          <w:rStyle w:val="StyleUnderline"/>
        </w:rPr>
        <w:t xml:space="preserve">, but it is not the state alone that suffers. </w:t>
      </w:r>
      <w:r w:rsidRPr="00B72F08">
        <w:rPr>
          <w:rStyle w:val="Emphasis"/>
          <w:highlight w:val="green"/>
        </w:rPr>
        <w:t>If one country fails, it</w:t>
      </w:r>
      <w:r w:rsidRPr="00F05DB4">
        <w:rPr>
          <w:rStyle w:val="Emphasis"/>
        </w:rPr>
        <w:t xml:space="preserve"> creates a crisis that could </w:t>
      </w:r>
      <w:r w:rsidRPr="00B72F08">
        <w:rPr>
          <w:rStyle w:val="Emphasis"/>
          <w:highlight w:val="green"/>
        </w:rPr>
        <w:t>destabilize a</w:t>
      </w:r>
      <w:r w:rsidRPr="00793BA7">
        <w:rPr>
          <w:rStyle w:val="Emphasis"/>
        </w:rPr>
        <w:t xml:space="preserve">n entire </w:t>
      </w:r>
      <w:r w:rsidRPr="00B72F08">
        <w:rPr>
          <w:rStyle w:val="Emphasis"/>
          <w:highlight w:val="green"/>
        </w:rPr>
        <w:t>region</w:t>
      </w:r>
      <w:r w:rsidRPr="00B72F08">
        <w:rPr>
          <w:rStyle w:val="StyleUnderline"/>
          <w:highlight w:val="green"/>
        </w:rPr>
        <w:t>.</w:t>
      </w:r>
    </w:p>
    <w:p w14:paraId="5FD9EEF9" w14:textId="77777777" w:rsidR="008F10CB" w:rsidRPr="009F5BAF" w:rsidRDefault="008F10CB" w:rsidP="008F10CB">
      <w:pPr>
        <w:rPr>
          <w:sz w:val="12"/>
        </w:rPr>
      </w:pPr>
      <w:r w:rsidRPr="009F5BAF">
        <w:rPr>
          <w:sz w:val="12"/>
        </w:rPr>
        <w:t>State Failure and the Threat to Regional Stability</w:t>
      </w:r>
    </w:p>
    <w:p w14:paraId="46B1A65D" w14:textId="77777777" w:rsidR="008F10CB" w:rsidRPr="00F05DB4" w:rsidRDefault="008F10CB" w:rsidP="008F10CB">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B72F08">
        <w:rPr>
          <w:rStyle w:val="StyleUnderline"/>
          <w:highlight w:val="green"/>
        </w:rPr>
        <w:t>risk</w:t>
      </w:r>
      <w:r w:rsidRPr="00F320C9">
        <w:rPr>
          <w:rStyle w:val="StyleUnderline"/>
        </w:rPr>
        <w:t xml:space="preserve"> also </w:t>
      </w:r>
      <w:r w:rsidRPr="00B72F08">
        <w:rPr>
          <w:rStyle w:val="StyleUnderline"/>
          <w:highlight w:val="green"/>
        </w:rPr>
        <w:t>threatens</w:t>
      </w:r>
      <w:r w:rsidRPr="00793BA7">
        <w:rPr>
          <w:rStyle w:val="StyleUnderline"/>
        </w:rPr>
        <w:t xml:space="preserve"> the</w:t>
      </w:r>
      <w:r w:rsidRPr="00F320C9">
        <w:rPr>
          <w:rStyle w:val="StyleUnderline"/>
        </w:rPr>
        <w:t xml:space="preserve"> country’s </w:t>
      </w:r>
      <w:r w:rsidRPr="00B72F08">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B72F08">
        <w:rPr>
          <w:rStyle w:val="StyleUnderline"/>
          <w:highlight w:val="green"/>
        </w:rPr>
        <w:t>Lack of cooperation can cause</w:t>
      </w:r>
      <w:r w:rsidRPr="00CD1503">
        <w:rPr>
          <w:rStyle w:val="StyleUnderline"/>
        </w:rPr>
        <w:t xml:space="preserve"> civil as well as</w:t>
      </w:r>
      <w:r w:rsidRPr="00B72F08">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28482ACF" w14:textId="77777777" w:rsidR="008F10CB" w:rsidRPr="009F5BAF" w:rsidRDefault="008F10CB" w:rsidP="008F10CB">
      <w:pPr>
        <w:rPr>
          <w:sz w:val="12"/>
        </w:rPr>
      </w:pPr>
      <w:r w:rsidRPr="009F5BAF">
        <w:rPr>
          <w:sz w:val="12"/>
        </w:rPr>
        <w:t xml:space="preserve">The effects of climate change, water shortages, and mass migrations have resulted in acute food insecurity not just in Syria, but across the region (El Hassan, 2014). </w:t>
      </w:r>
      <w:r w:rsidRPr="00B72F08">
        <w:rPr>
          <w:rStyle w:val="StyleUnderline"/>
          <w:highlight w:val="green"/>
        </w:rPr>
        <w:t>Food insecurity, plus an increase in the prices of</w:t>
      </w:r>
      <w:r w:rsidRPr="00F05DB4">
        <w:rPr>
          <w:rStyle w:val="StyleUnderline"/>
        </w:rPr>
        <w:t xml:space="preserve"> staple </w:t>
      </w:r>
      <w:r w:rsidRPr="00B72F08">
        <w:rPr>
          <w:rStyle w:val="StyleUnderline"/>
          <w:highlight w:val="green"/>
        </w:rPr>
        <w:t>foods</w:t>
      </w:r>
      <w:r w:rsidRPr="00F05DB4">
        <w:rPr>
          <w:rStyle w:val="StyleUnderline"/>
        </w:rPr>
        <w:t xml:space="preserve"> have </w:t>
      </w:r>
      <w:r w:rsidRPr="00B72F08">
        <w:rPr>
          <w:rStyle w:val="StyleUnderline"/>
          <w:highlight w:val="green"/>
        </w:rPr>
        <w:t>destabiliz</w:t>
      </w:r>
      <w:r w:rsidRPr="00F05DB4">
        <w:rPr>
          <w:rStyle w:val="StyleUnderline"/>
        </w:rPr>
        <w:t xml:space="preserve">ed </w:t>
      </w:r>
      <w:r w:rsidRPr="00793BA7">
        <w:rPr>
          <w:rStyle w:val="StyleUnderline"/>
        </w:rPr>
        <w:t xml:space="preserve">much of </w:t>
      </w:r>
      <w:r w:rsidRPr="00B72F08">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739F05B0" w14:textId="77777777" w:rsidR="008F10CB" w:rsidRPr="00F05DB4" w:rsidRDefault="008F10CB" w:rsidP="008F10CB">
      <w:pPr>
        <w:rPr>
          <w:rStyle w:val="StyleUnderline"/>
        </w:rPr>
      </w:pPr>
      <w:r w:rsidRPr="00B72F08">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B72F08">
        <w:rPr>
          <w:rStyle w:val="StyleUnderline"/>
          <w:highlight w:val="green"/>
        </w:rPr>
        <w:t>When a region experiences food scarcity</w:t>
      </w:r>
      <w:r w:rsidRPr="00F05DB4">
        <w:rPr>
          <w:rStyle w:val="StyleUnderline"/>
        </w:rPr>
        <w:t xml:space="preserve"> and </w:t>
      </w:r>
      <w:r w:rsidRPr="00B72F08">
        <w:rPr>
          <w:rStyle w:val="StyleUnderline"/>
          <w:highlight w:val="green"/>
        </w:rPr>
        <w:t>that population</w:t>
      </w:r>
      <w:r w:rsidRPr="00F05DB4">
        <w:rPr>
          <w:rStyle w:val="StyleUnderline"/>
        </w:rPr>
        <w:t xml:space="preserve"> feels threatened by hunger, it </w:t>
      </w:r>
      <w:r w:rsidRPr="00B72F08">
        <w:rPr>
          <w:rStyle w:val="StyleUnderline"/>
          <w:highlight w:val="green"/>
        </w:rPr>
        <w:t xml:space="preserve">will </w:t>
      </w:r>
      <w:r w:rsidRPr="00F320C9">
        <w:rPr>
          <w:rStyle w:val="StyleUnderline"/>
        </w:rPr>
        <w:t xml:space="preserve">relinquish dependency on any political authority and </w:t>
      </w:r>
      <w:r w:rsidRPr="00B72F08">
        <w:rPr>
          <w:rStyle w:val="StyleUnderline"/>
          <w:highlight w:val="green"/>
        </w:rPr>
        <w:t>take up arms</w:t>
      </w:r>
      <w:r w:rsidRPr="00F05DB4">
        <w:rPr>
          <w:rStyle w:val="StyleUnderline"/>
        </w:rPr>
        <w:t xml:space="preserve"> in order to ensure its well-being</w:t>
      </w:r>
      <w:r w:rsidRPr="009F5BAF">
        <w:rPr>
          <w:sz w:val="12"/>
        </w:rPr>
        <w:t xml:space="preserve"> (</w:t>
      </w:r>
      <w:proofErr w:type="spellStart"/>
      <w:r w:rsidRPr="009F5BAF">
        <w:rPr>
          <w:sz w:val="12"/>
        </w:rPr>
        <w:t>Paveliuc-Olariu</w:t>
      </w:r>
      <w:proofErr w:type="spellEnd"/>
      <w:r w:rsidRPr="009F5BAF">
        <w:rPr>
          <w:sz w:val="12"/>
        </w:rPr>
        <w:t>,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14:paraId="36AA1D82" w14:textId="77777777" w:rsidR="008F10CB" w:rsidRPr="009F5BAF" w:rsidRDefault="008F10CB" w:rsidP="008F10CB">
      <w:pPr>
        <w:rPr>
          <w:sz w:val="12"/>
        </w:rPr>
      </w:pPr>
      <w:r w:rsidRPr="009F5BAF">
        <w:rPr>
          <w:sz w:val="12"/>
        </w:rPr>
        <w:t xml:space="preserve">South Sudan experienced what happens when countries do not work together to feed their people. After gaining its independence from Sudan in 2011, 360,000 South Sudanese refugees returned to the country. </w:t>
      </w:r>
      <w:proofErr w:type="gramStart"/>
      <w:r w:rsidRPr="009F5BAF">
        <w:rPr>
          <w:sz w:val="12"/>
        </w:rPr>
        <w:t>This influx of human beings,</w:t>
      </w:r>
      <w:proofErr w:type="gramEnd"/>
      <w:r w:rsidRPr="009F5BAF">
        <w:rPr>
          <w:sz w:val="12"/>
        </w:rPr>
        <w:t xml:space="preserve">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9F5BAF">
        <w:rPr>
          <w:sz w:val="12"/>
        </w:rPr>
        <w:t>Tappis</w:t>
      </w:r>
      <w:proofErr w:type="spellEnd"/>
      <w:r w:rsidRPr="009F5BAF">
        <w:rPr>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373AE5B6" w14:textId="77777777" w:rsidR="008F10CB" w:rsidRPr="009F5BAF" w:rsidRDefault="008F10CB" w:rsidP="008F10CB">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9F5BAF">
        <w:rPr>
          <w:sz w:val="12"/>
        </w:rPr>
        <w:t>Rotberg</w:t>
      </w:r>
      <w:proofErr w:type="spellEnd"/>
      <w:r w:rsidRPr="009F5BAF">
        <w:rPr>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698B36A7" w14:textId="77777777" w:rsidR="008F10CB" w:rsidRPr="00F05DB4" w:rsidRDefault="008F10CB" w:rsidP="008F10CB">
      <w:pPr>
        <w:rPr>
          <w:rStyle w:val="Emphasis"/>
        </w:rPr>
      </w:pPr>
      <w:r w:rsidRPr="00CD1503">
        <w:rPr>
          <w:rStyle w:val="Emphasis"/>
        </w:rPr>
        <w:t>Global Consequences</w:t>
      </w:r>
      <w:r w:rsidRPr="00F05DB4">
        <w:rPr>
          <w:rStyle w:val="Emphasis"/>
        </w:rPr>
        <w:t xml:space="preserve"> of State Failure</w:t>
      </w:r>
    </w:p>
    <w:p w14:paraId="1CBCA612" w14:textId="77777777" w:rsidR="008F10CB" w:rsidRPr="009F5BAF" w:rsidRDefault="008F10CB" w:rsidP="008F10CB">
      <w:pPr>
        <w:rPr>
          <w:sz w:val="12"/>
        </w:rPr>
      </w:pPr>
      <w:r w:rsidRPr="00B72F08">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B72F08">
        <w:rPr>
          <w:rStyle w:val="Emphasis"/>
          <w:highlight w:val="green"/>
        </w:rPr>
        <w:t>are a very real concern for the U</w:t>
      </w:r>
      <w:r w:rsidRPr="00CD1503">
        <w:rPr>
          <w:rStyle w:val="Emphasis"/>
        </w:rPr>
        <w:t>nited</w:t>
      </w:r>
      <w:r w:rsidRPr="00B72F08">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B72F08">
        <w:rPr>
          <w:rStyle w:val="StyleUnderline"/>
          <w:highlight w:val="green"/>
        </w:rPr>
        <w:t>They</w:t>
      </w:r>
      <w:r w:rsidRPr="00F05DB4">
        <w:rPr>
          <w:rStyle w:val="StyleUnderline"/>
        </w:rPr>
        <w:t xml:space="preserve"> have at also </w:t>
      </w:r>
      <w:r w:rsidRPr="00B72F08">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B72F08">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xml:space="preserve">. Controlling some of the most fertile regions of the two countries has also helped the Islamic State starve off areas that have resisted them (Jaafar &amp; Woertz, 2016). If Syria or Iraq are ever going to stabilize, those breadbaskets must be </w:t>
      </w:r>
      <w:proofErr w:type="gramStart"/>
      <w:r w:rsidRPr="009F5BAF">
        <w:rPr>
          <w:sz w:val="12"/>
        </w:rPr>
        <w:t>retaken</w:t>
      </w:r>
      <w:proofErr w:type="gramEnd"/>
      <w:r w:rsidRPr="009F5BAF">
        <w:rPr>
          <w:sz w:val="12"/>
        </w:rPr>
        <w:t xml:space="preserve"> and the food must reach the civilians in the cut off areas.</w:t>
      </w:r>
    </w:p>
    <w:p w14:paraId="0C3BCE9E" w14:textId="77777777" w:rsidR="008F10CB" w:rsidRPr="009F5BAF" w:rsidRDefault="008F10CB" w:rsidP="008F10CB">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B72F08">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B72F08">
        <w:rPr>
          <w:rStyle w:val="StyleUnderline"/>
          <w:highlight w:val="green"/>
        </w:rPr>
        <w:t xml:space="preserve">the entire </w:t>
      </w:r>
      <w:r w:rsidRPr="00B72F08">
        <w:rPr>
          <w:rStyle w:val="Emphasis"/>
          <w:highlight w:val="green"/>
        </w:rPr>
        <w:t>international community</w:t>
      </w:r>
      <w:r w:rsidRPr="009F5BAF">
        <w:rPr>
          <w:sz w:val="12"/>
        </w:rPr>
        <w:t xml:space="preserve"> (</w:t>
      </w:r>
      <w:proofErr w:type="spellStart"/>
      <w:r w:rsidRPr="009F5BAF">
        <w:rPr>
          <w:sz w:val="12"/>
        </w:rPr>
        <w:t>Rotberg</w:t>
      </w:r>
      <w:proofErr w:type="spellEnd"/>
      <w:r w:rsidRPr="009F5BAF">
        <w:rPr>
          <w:sz w:val="12"/>
        </w:rPr>
        <w:t xml:space="preserve">, 2002). Islamic State - inspired </w:t>
      </w:r>
      <w:r w:rsidRPr="00F05DB4">
        <w:rPr>
          <w:rStyle w:val="StyleUnderline"/>
        </w:rPr>
        <w:t>terror attacks in Belgium and France are a direct result of state collapse in Syria and Iraq</w:t>
      </w:r>
      <w:r w:rsidRPr="009F5BAF">
        <w:rPr>
          <w:sz w:val="12"/>
        </w:rPr>
        <w:t>.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w:t>
      </w:r>
      <w:proofErr w:type="spellStart"/>
      <w:r w:rsidRPr="009F5BAF">
        <w:rPr>
          <w:sz w:val="12"/>
        </w:rPr>
        <w:t>Rotberg</w:t>
      </w:r>
      <w:proofErr w:type="spellEnd"/>
      <w:r w:rsidRPr="009F5BAF">
        <w:rPr>
          <w:sz w:val="12"/>
        </w:rPr>
        <w:t xml:space="preserve">,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6D724136" w14:textId="77777777" w:rsidR="008F10CB" w:rsidRPr="009F5BAF" w:rsidRDefault="008F10CB" w:rsidP="008F10CB">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533CAF33" w14:textId="77777777" w:rsidR="008F10CB" w:rsidRPr="009F5BAF" w:rsidRDefault="008F10CB" w:rsidP="008F10CB">
      <w:pPr>
        <w:rPr>
          <w:sz w:val="12"/>
          <w:szCs w:val="12"/>
        </w:rPr>
      </w:pPr>
      <w:r w:rsidRPr="009F5BAF">
        <w:rPr>
          <w:sz w:val="12"/>
          <w:szCs w:val="12"/>
        </w:rPr>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9F5BAF">
        <w:rPr>
          <w:sz w:val="12"/>
          <w:szCs w:val="12"/>
        </w:rPr>
        <w:t>Rotberg</w:t>
      </w:r>
      <w:proofErr w:type="spellEnd"/>
      <w:r w:rsidRPr="009F5BAF">
        <w:rPr>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5A1A17A9" w14:textId="77777777" w:rsidR="008F10CB" w:rsidRPr="009F5BAF" w:rsidRDefault="008F10CB" w:rsidP="008F10CB">
      <w:pPr>
        <w:rPr>
          <w:sz w:val="12"/>
          <w:szCs w:val="12"/>
        </w:rPr>
      </w:pPr>
      <w:r w:rsidRPr="009F5BAF">
        <w:rPr>
          <w:sz w:val="12"/>
          <w:szCs w:val="12"/>
        </w:rPr>
        <w:t xml:space="preserve">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w:t>
      </w:r>
      <w:proofErr w:type="gramStart"/>
      <w:r w:rsidRPr="009F5BAF">
        <w:rPr>
          <w:sz w:val="12"/>
          <w:szCs w:val="12"/>
        </w:rPr>
        <w:t>violence</w:t>
      </w:r>
      <w:proofErr w:type="gramEnd"/>
      <w:r w:rsidRPr="009F5BAF">
        <w:rPr>
          <w:sz w:val="12"/>
          <w:szCs w:val="12"/>
        </w:rPr>
        <w:t xml:space="preserve"> and they cannot control their borders, thus threatening more than just the failed state (Woodward, 1999). Because state failure is so consequential, the United States military must continue to look into measures it can take to prevent it.</w:t>
      </w:r>
    </w:p>
    <w:p w14:paraId="360A89F5" w14:textId="77777777" w:rsidR="008F10CB" w:rsidRPr="00CD1503" w:rsidRDefault="008F10CB" w:rsidP="008F10CB">
      <w:pPr>
        <w:rPr>
          <w:rStyle w:val="StyleUnderline"/>
        </w:rPr>
      </w:pPr>
      <w:r w:rsidRPr="00CD1503">
        <w:rPr>
          <w:rStyle w:val="StyleUnderline"/>
        </w:rPr>
        <w:t>The Threat of the Future</w:t>
      </w:r>
    </w:p>
    <w:p w14:paraId="4D5B547E" w14:textId="77777777" w:rsidR="008F10CB" w:rsidRPr="00CD1503" w:rsidRDefault="008F10CB" w:rsidP="008F10CB">
      <w:pPr>
        <w:rPr>
          <w:rStyle w:val="StyleUnderline"/>
        </w:rPr>
      </w:pPr>
      <w:r w:rsidRPr="009F5BAF">
        <w:rPr>
          <w:sz w:val="12"/>
        </w:rPr>
        <w:t xml:space="preserve">Finally, </w:t>
      </w:r>
      <w:r w:rsidRPr="00793BA7">
        <w:rPr>
          <w:rStyle w:val="StyleUnderline"/>
        </w:rPr>
        <w:t xml:space="preserve">the threats from </w:t>
      </w:r>
      <w:r w:rsidRPr="00B72F08">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B72F08">
        <w:rPr>
          <w:rStyle w:val="StyleUnderline"/>
          <w:highlight w:val="green"/>
        </w:rPr>
        <w:t>become a</w:t>
      </w:r>
      <w:r w:rsidRPr="00793BA7">
        <w:rPr>
          <w:rStyle w:val="StyleUnderline"/>
        </w:rPr>
        <w:t xml:space="preserve"> real </w:t>
      </w:r>
      <w:r w:rsidRPr="00B72F08">
        <w:rPr>
          <w:rStyle w:val="StyleUnderline"/>
          <w:highlight w:val="green"/>
        </w:rPr>
        <w:t>problem</w:t>
      </w:r>
      <w:r w:rsidRPr="00F320C9">
        <w:rPr>
          <w:rStyle w:val="StyleUnderline"/>
        </w:rPr>
        <w:t xml:space="preserve"> very soon.</w:t>
      </w:r>
    </w:p>
    <w:p w14:paraId="43C55378" w14:textId="77777777" w:rsidR="008F10CB" w:rsidRPr="00CD1503" w:rsidRDefault="008F10CB" w:rsidP="008F10CB">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B72F08">
        <w:rPr>
          <w:rStyle w:val="StyleUnderline"/>
          <w:highlight w:val="green"/>
        </w:rPr>
        <w:t>because of</w:t>
      </w:r>
      <w:r w:rsidRPr="00793BA7">
        <w:rPr>
          <w:rStyle w:val="StyleUnderline"/>
        </w:rPr>
        <w:t xml:space="preserve"> the existence of </w:t>
      </w:r>
      <w:r w:rsidRPr="00B72F08">
        <w:rPr>
          <w:rStyle w:val="Emphasis"/>
          <w:highlight w:val="green"/>
        </w:rPr>
        <w:t>nuc</w:t>
      </w:r>
      <w:r w:rsidRPr="00793BA7">
        <w:rPr>
          <w:rStyle w:val="Emphasis"/>
        </w:rPr>
        <w:t>lear weapon</w:t>
      </w:r>
      <w:r w:rsidRPr="00B72F08">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w:t>
      </w:r>
      <w:proofErr w:type="spellStart"/>
      <w:r w:rsidRPr="009F5BAF">
        <w:rPr>
          <w:sz w:val="12"/>
        </w:rPr>
        <w:t>Shaheen</w:t>
      </w:r>
      <w:proofErr w:type="spellEnd"/>
      <w:r w:rsidRPr="009F5BAF">
        <w:rPr>
          <w:sz w:val="12"/>
        </w:rPr>
        <w:t xml:space="preserve"> 1A ballistic missile that can reach targets 550 miles away (Pakistan </w:t>
      </w:r>
      <w:proofErr w:type="spellStart"/>
      <w:r w:rsidRPr="009F5BAF">
        <w:rPr>
          <w:sz w:val="12"/>
        </w:rPr>
        <w:t>Defence</w:t>
      </w:r>
      <w:proofErr w:type="spellEnd"/>
      <w:r w:rsidRPr="009F5BAF">
        <w:rPr>
          <w:sz w:val="12"/>
        </w:rPr>
        <w:t xml:space="preserve">, 2015). </w:t>
      </w:r>
      <w:r w:rsidRPr="00CD1503">
        <w:rPr>
          <w:rStyle w:val="StyleUnderline"/>
        </w:rPr>
        <w:t xml:space="preserve">Should a food crisis arise in Pakistan that results in civil war and governmental collapse, those </w:t>
      </w:r>
      <w:r w:rsidRPr="00B72F08">
        <w:rPr>
          <w:rStyle w:val="StyleUnderline"/>
          <w:highlight w:val="green"/>
        </w:rPr>
        <w:t>weapons</w:t>
      </w:r>
      <w:r w:rsidRPr="00793BA7">
        <w:rPr>
          <w:rStyle w:val="StyleUnderline"/>
        </w:rPr>
        <w:t xml:space="preserve"> could </w:t>
      </w:r>
      <w:r w:rsidRPr="00B72F08">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B72F08">
        <w:rPr>
          <w:rStyle w:val="Emphasis"/>
          <w:highlight w:val="green"/>
        </w:rPr>
        <w:t>.</w:t>
      </w:r>
    </w:p>
    <w:p w14:paraId="041FF971" w14:textId="77777777" w:rsidR="008F10CB" w:rsidRPr="009F5BAF" w:rsidRDefault="008F10CB" w:rsidP="008F10CB">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B72F08">
        <w:rPr>
          <w:rStyle w:val="Emphasis"/>
          <w:highlight w:val="green"/>
        </w:rPr>
        <w:t xml:space="preserve">people need food and </w:t>
      </w:r>
      <w:r w:rsidRPr="00F320C9">
        <w:rPr>
          <w:rStyle w:val="Emphasis"/>
        </w:rPr>
        <w:t xml:space="preserve">water and </w:t>
      </w:r>
      <w:r w:rsidRPr="00B72F08">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59B1052B" w14:textId="77777777" w:rsidR="008F10CB" w:rsidRDefault="008F10CB" w:rsidP="008F10CB"/>
    <w:p w14:paraId="77202766" w14:textId="77777777" w:rsidR="008F10CB" w:rsidRDefault="008F10CB" w:rsidP="008F10CB"/>
    <w:p w14:paraId="2C80FAA4" w14:textId="77777777" w:rsidR="008F10CB" w:rsidRPr="008F10CB" w:rsidRDefault="008F10CB" w:rsidP="008F10CB"/>
    <w:p w14:paraId="48ADBF02" w14:textId="0FD233C4" w:rsidR="000830EA" w:rsidRDefault="000830EA" w:rsidP="000830EA">
      <w:pPr>
        <w:pStyle w:val="Heading2"/>
      </w:pPr>
      <w:r>
        <w:t>Case</w:t>
      </w:r>
    </w:p>
    <w:p w14:paraId="075177A8" w14:textId="7E0D3B41" w:rsidR="007F39FB" w:rsidRDefault="007F39FB" w:rsidP="000830EA">
      <w:pPr>
        <w:pStyle w:val="Heading3"/>
      </w:pPr>
      <w:r>
        <w:t>Debris</w:t>
      </w:r>
    </w:p>
    <w:p w14:paraId="6579395C" w14:textId="77777777" w:rsidR="007F39FB" w:rsidRPr="007F39FB" w:rsidRDefault="007F39FB" w:rsidP="007F39FB">
      <w:pPr>
        <w:keepNext/>
        <w:keepLines/>
        <w:spacing w:before="200"/>
        <w:outlineLvl w:val="3"/>
        <w:rPr>
          <w:rFonts w:eastAsia="Malgun Gothic" w:cs="Times New Roman"/>
          <w:b/>
          <w:iCs/>
          <w:sz w:val="26"/>
        </w:rPr>
      </w:pPr>
      <w:r w:rsidRPr="007F39FB">
        <w:rPr>
          <w:rFonts w:eastAsia="Malgun Gothic" w:cs="Times New Roman"/>
          <w:b/>
          <w:iCs/>
          <w:sz w:val="26"/>
        </w:rPr>
        <w:t xml:space="preserve">Probability – 0.1% chance of a collision. </w:t>
      </w:r>
    </w:p>
    <w:p w14:paraId="769A70E9" w14:textId="77777777" w:rsidR="007F39FB" w:rsidRPr="00100A2B" w:rsidRDefault="007F39FB" w:rsidP="007F39FB">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DEA8977" w14:textId="77777777" w:rsidR="007F39FB" w:rsidRPr="00100A2B" w:rsidRDefault="007F39FB" w:rsidP="007F39FB">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9A86695" w14:textId="77777777" w:rsidR="007F39FB" w:rsidRPr="007F39FB" w:rsidRDefault="007F39FB" w:rsidP="007F39FB">
      <w:pPr>
        <w:keepNext/>
        <w:keepLines/>
        <w:spacing w:before="200"/>
        <w:outlineLvl w:val="3"/>
        <w:rPr>
          <w:rFonts w:eastAsia="Malgun Gothic" w:cs="Times New Roman"/>
          <w:b/>
          <w:iCs/>
          <w:sz w:val="26"/>
        </w:rPr>
      </w:pPr>
      <w:r w:rsidRPr="007F39FB">
        <w:rPr>
          <w:rFonts w:eastAsia="Malgun Gothic" w:cs="Times New Roman"/>
          <w:b/>
          <w:iCs/>
          <w:sz w:val="26"/>
        </w:rPr>
        <w:t>Time frame – Kessler effect 200 years away</w:t>
      </w:r>
    </w:p>
    <w:p w14:paraId="5C743F7D" w14:textId="77777777" w:rsidR="007F39FB" w:rsidRPr="00100A2B" w:rsidRDefault="007F39FB" w:rsidP="007F39FB">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72B484AF" w14:textId="77777777" w:rsidR="007F39FB" w:rsidRPr="00100A2B" w:rsidRDefault="007F39FB" w:rsidP="007F39FB">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12532B75" w14:textId="77777777" w:rsidR="007F39FB" w:rsidRPr="00100A2B" w:rsidRDefault="007F39FB" w:rsidP="007F39FB">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BB6E0FA" w14:textId="77777777" w:rsidR="007F39FB" w:rsidRPr="00F22B32" w:rsidRDefault="007F39FB" w:rsidP="007F39FB">
      <w:pPr>
        <w:pStyle w:val="ListParagraph"/>
        <w:keepNext/>
        <w:keepLines/>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51E19682" w14:textId="77777777" w:rsidR="007F39FB" w:rsidRPr="00100A2B" w:rsidRDefault="007F39FB" w:rsidP="007F39FB">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657E233" w14:textId="77777777" w:rsidR="007F39FB" w:rsidRPr="009B3208" w:rsidRDefault="007F39FB" w:rsidP="007F39FB">
      <w:pPr>
        <w:rPr>
          <w:b/>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048DAABA" w14:textId="77777777" w:rsidR="007F39FB" w:rsidRPr="00100A2B" w:rsidRDefault="007F39FB" w:rsidP="007F39FB">
      <w:pPr>
        <w:pStyle w:val="Heading4"/>
      </w:pPr>
      <w:r w:rsidRPr="00100A2B">
        <w:t xml:space="preserve">Space debris creates existential deterrence and a taboo </w:t>
      </w:r>
    </w:p>
    <w:p w14:paraId="49DB6023" w14:textId="77777777" w:rsidR="007F39FB" w:rsidRPr="00100A2B" w:rsidRDefault="007F39FB" w:rsidP="007F39FB">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0003EBE5" w14:textId="77777777" w:rsidR="007F39FB" w:rsidRPr="00100A2B" w:rsidRDefault="007F39FB" w:rsidP="007F39FB">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317D671D" w14:textId="77777777" w:rsidR="007F39FB" w:rsidRPr="00100A2B" w:rsidRDefault="007F39FB" w:rsidP="007F39FB"/>
    <w:p w14:paraId="32E9A2D9" w14:textId="5BD2FB32" w:rsidR="007F39FB" w:rsidRPr="00100A2B" w:rsidRDefault="00720451" w:rsidP="007F39FB">
      <w:pPr>
        <w:pStyle w:val="Heading4"/>
      </w:pPr>
      <w:proofErr w:type="spellStart"/>
      <w:r>
        <w:t>xxx</w:t>
      </w:r>
      <w:r w:rsidR="007F39FB" w:rsidRPr="00100A2B">
        <w:t>Alliances</w:t>
      </w:r>
      <w:proofErr w:type="spellEnd"/>
      <w:r w:rsidR="007F39FB" w:rsidRPr="00100A2B">
        <w:t xml:space="preserve"> check </w:t>
      </w:r>
      <w:proofErr w:type="spellStart"/>
      <w:r w:rsidR="007F39FB" w:rsidRPr="00100A2B">
        <w:t>miscalc</w:t>
      </w:r>
      <w:proofErr w:type="spellEnd"/>
      <w:r w:rsidR="007F39FB" w:rsidRPr="00100A2B">
        <w:t xml:space="preserve"> – too costly</w:t>
      </w:r>
    </w:p>
    <w:p w14:paraId="481921EE" w14:textId="77777777" w:rsidR="007F39FB" w:rsidRPr="00100A2B" w:rsidRDefault="007F39FB" w:rsidP="007F39FB">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07378769" w14:textId="77777777" w:rsidR="007F39FB" w:rsidRPr="00624789" w:rsidRDefault="007F39FB" w:rsidP="007F39FB">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78527E24" w14:textId="77777777" w:rsidR="007F39FB" w:rsidRPr="00F601E6" w:rsidRDefault="007F39FB" w:rsidP="007F39FB"/>
    <w:p w14:paraId="0FBE115C" w14:textId="77777777" w:rsidR="007F39FB" w:rsidRDefault="007F39FB" w:rsidP="007F39FB"/>
    <w:p w14:paraId="5CA71895" w14:textId="77777777" w:rsidR="007F39FB" w:rsidRPr="007F39FB" w:rsidRDefault="007F39FB" w:rsidP="007F39FB"/>
    <w:p w14:paraId="074956B7" w14:textId="723C1DD5" w:rsidR="000830EA" w:rsidRPr="009E0915" w:rsidRDefault="007F39FB" w:rsidP="000830EA">
      <w:pPr>
        <w:pStyle w:val="Heading3"/>
      </w:pPr>
      <w:r>
        <w:t>Hacking</w:t>
      </w:r>
    </w:p>
    <w:p w14:paraId="23904F61" w14:textId="77777777" w:rsidR="000830EA" w:rsidRPr="00132664" w:rsidRDefault="000830EA" w:rsidP="000830EA">
      <w:pPr>
        <w:pStyle w:val="Heading4"/>
      </w:pPr>
      <w:r>
        <w:t xml:space="preserve">Use or lose is wrong – It’d be irrational AND never be contemplated by any state. </w:t>
      </w:r>
    </w:p>
    <w:p w14:paraId="72420CD7" w14:textId="77777777" w:rsidR="000830EA" w:rsidRPr="0086396F" w:rsidRDefault="000830EA" w:rsidP="000830EA">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6AF386E5" w14:textId="77777777" w:rsidR="000830EA" w:rsidRDefault="000830EA" w:rsidP="000830EA">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1B8AE386" w14:textId="77777777" w:rsidR="000830EA" w:rsidRDefault="000830EA" w:rsidP="000830EA">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3A47478C" w14:textId="77777777" w:rsidR="000830EA" w:rsidRDefault="000830EA" w:rsidP="000830EA">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5B90A4B8" w14:textId="77777777" w:rsidR="000830EA" w:rsidRDefault="000830EA" w:rsidP="000830EA">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p w14:paraId="570BFF09" w14:textId="77777777" w:rsidR="000830EA" w:rsidRPr="00100A2B" w:rsidRDefault="000830EA" w:rsidP="000830EA"/>
    <w:p w14:paraId="0243CE18" w14:textId="77777777" w:rsidR="000830EA" w:rsidRDefault="000830EA" w:rsidP="000830EA">
      <w:pPr>
        <w:pStyle w:val="Heading4"/>
      </w:pPr>
      <w:r>
        <w:t xml:space="preserve">Constellations are </w:t>
      </w:r>
      <w:r w:rsidRPr="00970420">
        <w:rPr>
          <w:u w:val="single"/>
        </w:rPr>
        <w:t>comparatively less vulnerable</w:t>
      </w:r>
      <w:r w:rsidRPr="007207B4">
        <w:t xml:space="preserve"> to hacking</w:t>
      </w:r>
    </w:p>
    <w:p w14:paraId="7E462FAE" w14:textId="77777777" w:rsidR="000830EA" w:rsidRPr="00970420" w:rsidRDefault="000830EA" w:rsidP="000830EA">
      <w:pPr>
        <w:rPr>
          <w:rStyle w:val="Style13ptBold"/>
          <w:sz w:val="16"/>
          <w:szCs w:val="16"/>
        </w:rPr>
      </w:pPr>
      <w:proofErr w:type="spellStart"/>
      <w:r>
        <w:rPr>
          <w:rStyle w:val="Style13ptBold"/>
        </w:rPr>
        <w:t>Moriyasu</w:t>
      </w:r>
      <w:proofErr w:type="spellEnd"/>
      <w:r>
        <w:rPr>
          <w:rStyle w:val="Style13ptBold"/>
        </w:rPr>
        <w:t xml:space="preserve"> 4/21 </w:t>
      </w:r>
      <w:r w:rsidRPr="00970420">
        <w:rPr>
          <w:rStyle w:val="Style13ptBold"/>
          <w:b w:val="0"/>
          <w:bCs/>
          <w:sz w:val="16"/>
          <w:szCs w:val="16"/>
        </w:rPr>
        <w:t>[(Ken, r</w:t>
      </w:r>
      <w:r w:rsidRPr="00970420">
        <w:rPr>
          <w:szCs w:val="16"/>
        </w:rPr>
        <w:t>eporter and editor with 20-plus years of experience at Nikkei, Japan's top financial newspaper, and Nikkei Asia</w:t>
      </w:r>
      <w:r w:rsidRPr="00970420">
        <w:rPr>
          <w:rStyle w:val="Style13ptBold"/>
          <w:b w:val="0"/>
          <w:bCs/>
          <w:sz w:val="16"/>
          <w:szCs w:val="16"/>
        </w:rPr>
        <w:t>) “</w:t>
      </w:r>
      <w:r w:rsidRPr="00970420">
        <w:rPr>
          <w:szCs w:val="16"/>
        </w:rPr>
        <w:t>China can 'grapple' US satellites with robotic arm, commander says,” Nikkei Asia, 4/21/2021] JL</w:t>
      </w:r>
    </w:p>
    <w:p w14:paraId="65A0128F" w14:textId="77777777" w:rsidR="000830EA" w:rsidRPr="00E667A2" w:rsidRDefault="000830EA" w:rsidP="000830EA">
      <w:r w:rsidRPr="00E667A2">
        <w:t xml:space="preserve">Sen. Angus King, an independent from Maine, noted that "in a conflict, the very first thing that an enemy will try to do is a major cyberattack and to try to blind us." </w:t>
      </w:r>
      <w:r w:rsidRPr="00E667A2">
        <w:rPr>
          <w:rStyle w:val="StyleUnderline"/>
        </w:rPr>
        <w:t xml:space="preserve">King asked whether having </w:t>
      </w:r>
      <w:r w:rsidRPr="00E667A2">
        <w:rPr>
          <w:rStyle w:val="Emphasis"/>
          <w:highlight w:val="green"/>
        </w:rPr>
        <w:t>a constellation of small satellites, rather than large, multibillion-dollar satellites, would be harder to disable</w:t>
      </w:r>
      <w:r w:rsidRPr="00E667A2">
        <w:rPr>
          <w:rStyle w:val="StyleUnderline"/>
        </w:rPr>
        <w:t xml:space="preserve"> at the beginning of a conflict</w:t>
      </w:r>
      <w:r w:rsidRPr="00E667A2">
        <w:t>.</w:t>
      </w:r>
    </w:p>
    <w:p w14:paraId="48F4DB87" w14:textId="77777777" w:rsidR="000830EA" w:rsidRPr="00E667A2" w:rsidRDefault="000830EA" w:rsidP="000830EA">
      <w:r w:rsidRPr="00E667A2">
        <w:t>"</w:t>
      </w:r>
      <w:r w:rsidRPr="00E667A2">
        <w:rPr>
          <w:rStyle w:val="Emphasis"/>
        </w:rPr>
        <w:t>Small satellites, many satellites in orbit, provides us a ... resilient capability that would be very difficult to degrade</w:t>
      </w:r>
      <w:r w:rsidRPr="00E667A2">
        <w:t>," Dickinson replied. "</w:t>
      </w:r>
      <w:r w:rsidRPr="00E667A2">
        <w:rPr>
          <w:rStyle w:val="StyleUnderline"/>
        </w:rPr>
        <w:t xml:space="preserve">Whether it's communications, whether it's [intelligence, surveillance and reconnaissance], whether it's missile warning, those types of </w:t>
      </w:r>
      <w:r w:rsidRPr="00E667A2">
        <w:rPr>
          <w:rStyle w:val="StyleUnderline"/>
          <w:highlight w:val="green"/>
        </w:rPr>
        <w:t>activities</w:t>
      </w:r>
      <w:r w:rsidRPr="00E667A2">
        <w:t xml:space="preserve"> I think </w:t>
      </w:r>
      <w:r w:rsidRPr="00E667A2">
        <w:rPr>
          <w:rStyle w:val="StyleUnderline"/>
          <w:highlight w:val="green"/>
        </w:rPr>
        <w:t>will</w:t>
      </w:r>
      <w:r w:rsidRPr="00E667A2">
        <w:rPr>
          <w:rStyle w:val="StyleUnderline"/>
        </w:rPr>
        <w:t xml:space="preserve"> absolutely </w:t>
      </w:r>
      <w:r w:rsidRPr="00E667A2">
        <w:rPr>
          <w:rStyle w:val="StyleUnderline"/>
          <w:highlight w:val="green"/>
        </w:rPr>
        <w:t xml:space="preserve">be </w:t>
      </w:r>
      <w:r w:rsidRPr="00E667A2">
        <w:rPr>
          <w:rStyle w:val="Emphasis"/>
          <w:highlight w:val="green"/>
        </w:rPr>
        <w:t>more redundant, more resilient</w:t>
      </w:r>
      <w:r w:rsidRPr="00E667A2">
        <w:rPr>
          <w:rStyle w:val="StyleUnderline"/>
        </w:rPr>
        <w:t xml:space="preserve">, if we have a what we call a mesh network if you will, </w:t>
      </w:r>
      <w:r w:rsidRPr="00E667A2">
        <w:rPr>
          <w:rStyle w:val="StyleUnderline"/>
          <w:highlight w:val="green"/>
        </w:rPr>
        <w:t>in a constellation</w:t>
      </w:r>
      <w:r w:rsidRPr="00E667A2">
        <w:t>."</w:t>
      </w:r>
    </w:p>
    <w:p w14:paraId="7496B33D" w14:textId="77777777" w:rsidR="000830EA" w:rsidRPr="00E667A2" w:rsidRDefault="000830EA" w:rsidP="000830EA"/>
    <w:p w14:paraId="54672C43" w14:textId="77777777" w:rsidR="000830EA" w:rsidRDefault="000830EA" w:rsidP="000830EA">
      <w:pPr>
        <w:pStyle w:val="Heading4"/>
        <w:rPr>
          <w:rFonts w:cs="Arial"/>
        </w:rPr>
      </w:pPr>
      <w:r>
        <w:rPr>
          <w:rFonts w:cs="Arial"/>
        </w:rPr>
        <w:t>Orbit alteration and autonomous avoidance solve collisions</w:t>
      </w:r>
    </w:p>
    <w:p w14:paraId="1519DEFC" w14:textId="77777777" w:rsidR="000830EA" w:rsidRPr="004B045E" w:rsidRDefault="000830EA" w:rsidP="000830EA">
      <w:pPr>
        <w:rPr>
          <w:rStyle w:val="Style13ptBold"/>
        </w:rPr>
      </w:pPr>
      <w:r>
        <w:rPr>
          <w:rStyle w:val="Style13ptBold"/>
        </w:rPr>
        <w:t xml:space="preserve">Kan 12/1 </w:t>
      </w:r>
      <w:r w:rsidRPr="004B045E">
        <w:rPr>
          <w:rStyle w:val="Style13ptBold"/>
          <w:b w:val="0"/>
          <w:bCs/>
          <w:sz w:val="16"/>
          <w:szCs w:val="16"/>
        </w:rPr>
        <w:t xml:space="preserve">[(Michael, </w:t>
      </w:r>
      <w:proofErr w:type="spellStart"/>
      <w:r w:rsidRPr="004B045E">
        <w:rPr>
          <w:szCs w:val="16"/>
        </w:rPr>
        <w:t>PCMag</w:t>
      </w:r>
      <w:proofErr w:type="spellEnd"/>
      <w:r w:rsidRPr="004B045E">
        <w:rPr>
          <w:szCs w:val="16"/>
        </w:rPr>
        <w:t xml:space="preserve"> reporter since October 2017, covers a wide variety of news topics, including consumer devices, the PC industry, cybersecurity, online communities, and gaming</w:t>
      </w:r>
      <w:r w:rsidRPr="004B045E">
        <w:rPr>
          <w:rStyle w:val="Style13ptBold"/>
          <w:b w:val="0"/>
          <w:bCs/>
          <w:sz w:val="16"/>
          <w:szCs w:val="16"/>
        </w:rPr>
        <w:t>) “</w:t>
      </w:r>
      <w:proofErr w:type="spellStart"/>
      <w:r w:rsidRPr="004B045E">
        <w:rPr>
          <w:szCs w:val="16"/>
        </w:rPr>
        <w:t>Starlink</w:t>
      </w:r>
      <w:proofErr w:type="spellEnd"/>
      <w:r w:rsidRPr="004B045E">
        <w:rPr>
          <w:szCs w:val="16"/>
        </w:rPr>
        <w:t xml:space="preserve"> Satellite Orbits Changed to Avoid Debris After Russia's Missile Test,” PC Magazine, 12/1/2021] JL</w:t>
      </w:r>
    </w:p>
    <w:p w14:paraId="1C8C1874" w14:textId="77777777" w:rsidR="000830EA" w:rsidRPr="003C2D40" w:rsidRDefault="000830EA" w:rsidP="000830EA">
      <w:pPr>
        <w:rPr>
          <w:sz w:val="12"/>
        </w:rPr>
      </w:pPr>
      <w:r w:rsidRPr="003C2D40">
        <w:rPr>
          <w:rStyle w:val="StyleUnderline"/>
          <w:highlight w:val="green"/>
        </w:rPr>
        <w:t>SpaceX</w:t>
      </w:r>
      <w:r w:rsidRPr="003C2D40">
        <w:rPr>
          <w:rStyle w:val="StyleUnderline"/>
        </w:rPr>
        <w:t xml:space="preserve"> has </w:t>
      </w:r>
      <w:r w:rsidRPr="003C2D40">
        <w:rPr>
          <w:rStyle w:val="Emphasis"/>
          <w:highlight w:val="green"/>
        </w:rPr>
        <w:t>altered</w:t>
      </w:r>
      <w:r w:rsidRPr="003C2D40">
        <w:rPr>
          <w:rStyle w:val="Emphasis"/>
        </w:rPr>
        <w:t xml:space="preserve"> the </w:t>
      </w:r>
      <w:r w:rsidRPr="003C2D40">
        <w:rPr>
          <w:rStyle w:val="Emphasis"/>
          <w:highlight w:val="green"/>
        </w:rPr>
        <w:t>orbits for</w:t>
      </w:r>
      <w:r w:rsidRPr="003C2D40">
        <w:rPr>
          <w:rStyle w:val="Emphasis"/>
        </w:rPr>
        <w:t xml:space="preserve"> its </w:t>
      </w:r>
      <w:proofErr w:type="spellStart"/>
      <w:r w:rsidR="008112CA">
        <w:fldChar w:fldCharType="begin"/>
      </w:r>
      <w:r w:rsidR="008112CA">
        <w:instrText xml:space="preserve"> HYPERLINK "https://www.pcmag.com/how-to/what-is-starlink-spacex-satellite-internet-service-explained" </w:instrText>
      </w:r>
      <w:r w:rsidR="008112CA">
        <w:fldChar w:fldCharType="separate"/>
      </w:r>
      <w:r w:rsidRPr="003C2D40">
        <w:rPr>
          <w:rStyle w:val="Emphasis"/>
          <w:highlight w:val="green"/>
        </w:rPr>
        <w:t>Starlink</w:t>
      </w:r>
      <w:proofErr w:type="spellEnd"/>
      <w:r w:rsidR="008112CA">
        <w:rPr>
          <w:rStyle w:val="Emphasis"/>
          <w:highlight w:val="green"/>
        </w:rPr>
        <w:fldChar w:fldCharType="end"/>
      </w:r>
      <w:r w:rsidRPr="003C2D40">
        <w:rPr>
          <w:rStyle w:val="Emphasis"/>
        </w:rPr>
        <w:t> satellites</w:t>
      </w:r>
      <w:r w:rsidRPr="003C2D40">
        <w:rPr>
          <w:rStyle w:val="StyleUnderline"/>
        </w:rPr>
        <w:t xml:space="preserve">, likely </w:t>
      </w:r>
      <w:r w:rsidRPr="003C2D40">
        <w:rPr>
          <w:rStyle w:val="Emphasis"/>
          <w:highlight w:val="green"/>
        </w:rPr>
        <w:t>to prevent them from colliding with debris</w:t>
      </w:r>
      <w:r w:rsidRPr="003C2D40">
        <w:rPr>
          <w:rStyle w:val="StyleUnderline"/>
        </w:rPr>
        <w:t xml:space="preserve"> from Russia’s anti-satellite missile test</w:t>
      </w:r>
      <w:r w:rsidRPr="003C2D40">
        <w:rPr>
          <w:sz w:val="12"/>
        </w:rPr>
        <w:t>.</w:t>
      </w:r>
    </w:p>
    <w:p w14:paraId="4592E8BE" w14:textId="77777777" w:rsidR="000830EA" w:rsidRPr="003C2D40" w:rsidRDefault="000830EA" w:rsidP="000830EA">
      <w:pPr>
        <w:rPr>
          <w:sz w:val="12"/>
          <w:szCs w:val="12"/>
        </w:rPr>
      </w:pPr>
      <w:r w:rsidRPr="003C2D40">
        <w:rPr>
          <w:sz w:val="12"/>
          <w:szCs w:val="12"/>
        </w:rPr>
        <w:t>On Tuesday, SpaceX CEO Elon Musk mentioned the issue after NASA abruptly delayed a spacewalk on the International Space Station due to the threat of space debris. In his </w:t>
      </w:r>
      <w:hyperlink r:id="rId12" w:tgtFrame="_blank" w:history="1">
        <w:r w:rsidRPr="003C2D40">
          <w:rPr>
            <w:rStyle w:val="Hyperlink"/>
            <w:sz w:val="12"/>
            <w:szCs w:val="12"/>
          </w:rPr>
          <w:t>tweet</w:t>
        </w:r>
      </w:hyperlink>
      <w:r w:rsidRPr="003C2D40">
        <w:rPr>
          <w:sz w:val="12"/>
          <w:szCs w:val="12"/>
        </w:rPr>
        <w:t xml:space="preserve">, Musk said: “We had to shift some </w:t>
      </w:r>
      <w:proofErr w:type="spellStart"/>
      <w:r w:rsidRPr="003C2D40">
        <w:rPr>
          <w:sz w:val="12"/>
          <w:szCs w:val="12"/>
        </w:rPr>
        <w:t>Starlink</w:t>
      </w:r>
      <w:proofErr w:type="spellEnd"/>
      <w:r w:rsidRPr="003C2D40">
        <w:rPr>
          <w:sz w:val="12"/>
          <w:szCs w:val="12"/>
        </w:rPr>
        <w:t xml:space="preserve"> satellite orbits to reduce probability of collision. Not great, but not terrible either.”</w:t>
      </w:r>
    </w:p>
    <w:p w14:paraId="2FF78941" w14:textId="77777777" w:rsidR="000830EA" w:rsidRPr="003C2D40" w:rsidRDefault="000830EA" w:rsidP="000830EA">
      <w:pPr>
        <w:rPr>
          <w:sz w:val="12"/>
          <w:szCs w:val="12"/>
        </w:rPr>
      </w:pPr>
      <w:r w:rsidRPr="003C2D40">
        <w:rPr>
          <w:sz w:val="12"/>
          <w:szCs w:val="12"/>
        </w:rPr>
        <w:t>Musk didn’t explicitly blame the space debris on Russia’s anti-satellite missile test. Nevertheless, the “Not great, but not terrible” quote may be a subtle jab at the Russian government. The </w:t>
      </w:r>
      <w:hyperlink r:id="rId13" w:tgtFrame="_blank" w:history="1">
        <w:r w:rsidRPr="003C2D40">
          <w:rPr>
            <w:rStyle w:val="Hyperlink"/>
            <w:sz w:val="12"/>
            <w:szCs w:val="12"/>
          </w:rPr>
          <w:t>same line</w:t>
        </w:r>
      </w:hyperlink>
      <w:r w:rsidRPr="003C2D40">
        <w:rPr>
          <w:sz w:val="12"/>
          <w:szCs w:val="12"/>
        </w:rPr>
        <w:t> is used in the HBO series </w:t>
      </w:r>
      <w:r w:rsidRPr="003C2D40">
        <w:rPr>
          <w:i/>
          <w:iCs/>
          <w:sz w:val="12"/>
          <w:szCs w:val="12"/>
        </w:rPr>
        <w:t>Chernobyl</w:t>
      </w:r>
      <w:r w:rsidRPr="003C2D40">
        <w:rPr>
          <w:sz w:val="12"/>
          <w:szCs w:val="12"/>
        </w:rPr>
        <w:t>, which dramatizes the 1986 nuclear plant disaster in the Soviet Union. (In the show, a nuclear plant worker utters the line “Not great, but not terrible,” when in reality the conditions at the facility are catastrophic.)</w:t>
      </w:r>
    </w:p>
    <w:p w14:paraId="46596059" w14:textId="77777777" w:rsidR="000830EA" w:rsidRPr="003C2D40" w:rsidRDefault="000830EA" w:rsidP="000830EA">
      <w:pPr>
        <w:rPr>
          <w:sz w:val="12"/>
        </w:rPr>
      </w:pPr>
      <w:r w:rsidRPr="003C2D40">
        <w:rPr>
          <w:sz w:val="12"/>
        </w:rPr>
        <w:t xml:space="preserve">Last month, </w:t>
      </w:r>
      <w:r w:rsidRPr="003C2D40">
        <w:rPr>
          <w:rStyle w:val="StyleUnderline"/>
        </w:rPr>
        <w:t>the US was quick to </w:t>
      </w:r>
      <w:hyperlink r:id="rId14" w:history="1">
        <w:r w:rsidRPr="003C2D40">
          <w:rPr>
            <w:rStyle w:val="StyleUnderline"/>
          </w:rPr>
          <w:t>condemn</w:t>
        </w:r>
      </w:hyperlink>
      <w:r w:rsidRPr="003C2D40">
        <w:rPr>
          <w:rStyle w:val="StyleUnderline"/>
        </w:rPr>
        <w:t> </w:t>
      </w:r>
      <w:r w:rsidRPr="003C2D40">
        <w:rPr>
          <w:rStyle w:val="Emphasis"/>
          <w:highlight w:val="green"/>
        </w:rPr>
        <w:t>Russia’s a</w:t>
      </w:r>
      <w:r w:rsidRPr="003C2D40">
        <w:rPr>
          <w:rStyle w:val="Emphasis"/>
        </w:rPr>
        <w:t>nti-</w:t>
      </w:r>
      <w:r w:rsidRPr="003C2D40">
        <w:rPr>
          <w:rStyle w:val="Emphasis"/>
          <w:highlight w:val="green"/>
        </w:rPr>
        <w:t>sat</w:t>
      </w:r>
      <w:r w:rsidRPr="003C2D40">
        <w:rPr>
          <w:rStyle w:val="Emphasis"/>
        </w:rPr>
        <w:t xml:space="preserve">ellite missile </w:t>
      </w:r>
      <w:r w:rsidRPr="003C2D40">
        <w:rPr>
          <w:rStyle w:val="Emphasis"/>
          <w:highlight w:val="green"/>
        </w:rPr>
        <w:t>test</w:t>
      </w:r>
      <w:r w:rsidRPr="003C2D40">
        <w:rPr>
          <w:rStyle w:val="StyleUnderline"/>
        </w:rPr>
        <w:t xml:space="preserve">, which involved the Kremlin sending up a missile to destroy one of its own defunct satellites. The ensuing impact </w:t>
      </w:r>
      <w:r w:rsidRPr="003C2D40">
        <w:rPr>
          <w:rStyle w:val="Emphasis"/>
          <w:highlight w:val="green"/>
        </w:rPr>
        <w:t>caused hundreds of thousands of pieces of debris</w:t>
      </w:r>
      <w:r w:rsidRPr="003C2D40">
        <w:rPr>
          <w:rStyle w:val="Emphasis"/>
        </w:rPr>
        <w:t xml:space="preserve"> to spill out into orbit</w:t>
      </w:r>
      <w:r w:rsidRPr="003C2D40">
        <w:rPr>
          <w:sz w:val="12"/>
        </w:rPr>
        <w:t>, according to the US. </w:t>
      </w:r>
    </w:p>
    <w:p w14:paraId="6DD21916" w14:textId="77777777" w:rsidR="000830EA" w:rsidRPr="003C2D40" w:rsidRDefault="000830EA" w:rsidP="000830EA">
      <w:pPr>
        <w:rPr>
          <w:sz w:val="12"/>
        </w:rPr>
      </w:pPr>
      <w:r w:rsidRPr="003C2D40">
        <w:rPr>
          <w:rStyle w:val="StyleUnderline"/>
        </w:rPr>
        <w:t>Because space debris can travel up to 17,500 miles per hour, even a small artifact can cause serious damage if strikes a spacecraft or an astronaut. "</w:t>
      </w:r>
      <w:r w:rsidRPr="003C2D40">
        <w:rPr>
          <w:rStyle w:val="StyleUnderline"/>
          <w:highlight w:val="green"/>
        </w:rPr>
        <w:t>Russia's</w:t>
      </w:r>
      <w:r w:rsidRPr="003C2D40">
        <w:rPr>
          <w:rStyle w:val="StyleUnderline"/>
        </w:rPr>
        <w:t xml:space="preserve"> dangerous and irresponsible </w:t>
      </w:r>
      <w:r w:rsidRPr="003C2D40">
        <w:rPr>
          <w:rStyle w:val="StyleUnderline"/>
          <w:highlight w:val="green"/>
        </w:rPr>
        <w:t>behavior jeopardizes</w:t>
      </w:r>
      <w:r w:rsidRPr="003C2D40">
        <w:rPr>
          <w:rStyle w:val="StyleUnderline"/>
        </w:rPr>
        <w:t xml:space="preserve"> the long-term sustainability of outer </w:t>
      </w:r>
      <w:r w:rsidRPr="003C2D40">
        <w:rPr>
          <w:rStyle w:val="StyleUnderline"/>
          <w:highlight w:val="green"/>
        </w:rPr>
        <w:t>space</w:t>
      </w:r>
      <w:r w:rsidRPr="003C2D40">
        <w:rPr>
          <w:sz w:val="12"/>
        </w:rPr>
        <w:t>,” the US State Department said at the time.</w:t>
      </w:r>
    </w:p>
    <w:p w14:paraId="30194A45" w14:textId="77777777" w:rsidR="000830EA" w:rsidRPr="003C2D40" w:rsidRDefault="000830EA" w:rsidP="000830EA">
      <w:pPr>
        <w:rPr>
          <w:sz w:val="12"/>
        </w:rPr>
      </w:pPr>
      <w:r w:rsidRPr="003C2D40">
        <w:rPr>
          <w:sz w:val="12"/>
        </w:rPr>
        <w:t>However, Russia </w:t>
      </w:r>
      <w:hyperlink r:id="rId15" w:tgtFrame="_blank" w:history="1">
        <w:r w:rsidRPr="003C2D40">
          <w:rPr>
            <w:rStyle w:val="Hyperlink"/>
            <w:sz w:val="12"/>
          </w:rPr>
          <w:t>claims</w:t>
        </w:r>
      </w:hyperlink>
      <w:r w:rsidRPr="003C2D40">
        <w:rPr>
          <w:sz w:val="12"/>
        </w:rPr>
        <w:t xml:space="preserve"> the resulting debris poses no danger to any space activity. The Kremlin also points out </w:t>
      </w:r>
      <w:r w:rsidRPr="003C2D40">
        <w:rPr>
          <w:rStyle w:val="StyleUnderline"/>
          <w:highlight w:val="green"/>
        </w:rPr>
        <w:t>other countries have</w:t>
      </w:r>
      <w:r w:rsidRPr="003C2D40">
        <w:rPr>
          <w:rStyle w:val="StyleUnderline"/>
        </w:rPr>
        <w:t xml:space="preserve"> embarked on their own anti-satellite </w:t>
      </w:r>
      <w:r w:rsidRPr="003C2D40">
        <w:rPr>
          <w:rStyle w:val="StyleUnderline"/>
          <w:highlight w:val="green"/>
        </w:rPr>
        <w:t>missile tests</w:t>
      </w:r>
      <w:r w:rsidRPr="003C2D40">
        <w:rPr>
          <w:rStyle w:val="StyleUnderline"/>
        </w:rPr>
        <w:t xml:space="preserve"> too</w:t>
      </w:r>
      <w:r w:rsidRPr="003C2D40">
        <w:rPr>
          <w:sz w:val="12"/>
        </w:rPr>
        <w:t>. </w:t>
      </w:r>
    </w:p>
    <w:p w14:paraId="5542F47C" w14:textId="77777777" w:rsidR="000830EA" w:rsidRDefault="000830EA" w:rsidP="000830EA">
      <w:pPr>
        <w:rPr>
          <w:sz w:val="12"/>
        </w:rPr>
      </w:pPr>
      <w:r w:rsidRPr="003C2D40">
        <w:rPr>
          <w:rStyle w:val="StyleUnderline"/>
        </w:rPr>
        <w:t xml:space="preserve">To avoid space debris, </w:t>
      </w:r>
      <w:r w:rsidRPr="003C2D40">
        <w:rPr>
          <w:rStyle w:val="Emphasis"/>
          <w:highlight w:val="green"/>
        </w:rPr>
        <w:t>SpaceX</w:t>
      </w:r>
      <w:r w:rsidRPr="003C2D40">
        <w:rPr>
          <w:rStyle w:val="Emphasis"/>
        </w:rPr>
        <w:t xml:space="preserve"> has </w:t>
      </w:r>
      <w:r w:rsidRPr="003C2D40">
        <w:rPr>
          <w:rStyle w:val="Emphasis"/>
          <w:highlight w:val="green"/>
        </w:rPr>
        <w:t>equipped</w:t>
      </w:r>
      <w:r w:rsidRPr="003C2D40">
        <w:rPr>
          <w:rStyle w:val="Emphasis"/>
        </w:rPr>
        <w:t xml:space="preserve"> each </w:t>
      </w:r>
      <w:proofErr w:type="spellStart"/>
      <w:r w:rsidRPr="003C2D40">
        <w:rPr>
          <w:rStyle w:val="Emphasis"/>
          <w:highlight w:val="green"/>
        </w:rPr>
        <w:t>Starlink</w:t>
      </w:r>
      <w:proofErr w:type="spellEnd"/>
      <w:r w:rsidRPr="003C2D40">
        <w:rPr>
          <w:rStyle w:val="Emphasis"/>
        </w:rPr>
        <w:t xml:space="preserve"> satellite </w:t>
      </w:r>
      <w:r w:rsidRPr="003C2D40">
        <w:rPr>
          <w:rStyle w:val="Emphasis"/>
          <w:highlight w:val="green"/>
        </w:rPr>
        <w:t>with</w:t>
      </w:r>
      <w:r w:rsidRPr="003C2D40">
        <w:rPr>
          <w:rStyle w:val="Emphasis"/>
        </w:rPr>
        <w:t xml:space="preserve"> an “</w:t>
      </w:r>
      <w:r w:rsidRPr="003C2D40">
        <w:rPr>
          <w:rStyle w:val="Emphasis"/>
          <w:highlight w:val="green"/>
        </w:rPr>
        <w:t>autonomous collision avoidance</w:t>
      </w:r>
      <w:r w:rsidRPr="003C2D40">
        <w:rPr>
          <w:rStyle w:val="Emphasis"/>
        </w:rPr>
        <w:t>” system</w:t>
      </w:r>
      <w:r w:rsidRPr="003C2D40">
        <w:rPr>
          <w:rStyle w:val="StyleUnderline"/>
        </w:rPr>
        <w:t xml:space="preserve">. The same </w:t>
      </w:r>
      <w:r w:rsidRPr="003C2D40">
        <w:rPr>
          <w:rStyle w:val="StyleUnderline"/>
          <w:highlight w:val="green"/>
        </w:rPr>
        <w:t>satellites will</w:t>
      </w:r>
      <w:r w:rsidRPr="003C2D40">
        <w:rPr>
          <w:rStyle w:val="StyleUnderline"/>
        </w:rPr>
        <w:t xml:space="preserve"> eventually </w:t>
      </w:r>
      <w:r w:rsidRPr="003C2D40">
        <w:rPr>
          <w:rStyle w:val="StyleUnderline"/>
          <w:highlight w:val="green"/>
        </w:rPr>
        <w:t>descend and burn up</w:t>
      </w:r>
      <w:r w:rsidRPr="003C2D40">
        <w:rPr>
          <w:rStyle w:val="StyleUnderline"/>
        </w:rPr>
        <w:t xml:space="preserve"> in Earth’s atmosphere within one to five years if </w:t>
      </w:r>
      <w:r w:rsidRPr="003C2D40">
        <w:rPr>
          <w:rStyle w:val="StyleUnderline"/>
          <w:highlight w:val="green"/>
        </w:rPr>
        <w:t>the propulsion system</w:t>
      </w:r>
      <w:r w:rsidRPr="003C2D40">
        <w:rPr>
          <w:rStyle w:val="StyleUnderline"/>
        </w:rPr>
        <w:t xml:space="preserve"> on board ever </w:t>
      </w:r>
      <w:r w:rsidRPr="003C2D40">
        <w:rPr>
          <w:rStyle w:val="StyleUnderline"/>
          <w:highlight w:val="green"/>
        </w:rPr>
        <w:t>fails</w:t>
      </w:r>
      <w:r w:rsidRPr="003C2D40">
        <w:rPr>
          <w:sz w:val="12"/>
        </w:rPr>
        <w:t>. </w:t>
      </w:r>
    </w:p>
    <w:p w14:paraId="04AA1477" w14:textId="77777777" w:rsidR="000830EA" w:rsidRDefault="000830EA" w:rsidP="000830EA">
      <w:pPr>
        <w:rPr>
          <w:sz w:val="12"/>
        </w:rPr>
      </w:pPr>
    </w:p>
    <w:p w14:paraId="0BDFBD6D" w14:textId="178B2222" w:rsidR="000830EA" w:rsidRPr="005F6EA9" w:rsidRDefault="00720451" w:rsidP="000830EA">
      <w:pPr>
        <w:pStyle w:val="Heading4"/>
        <w:rPr>
          <w:u w:val="single"/>
        </w:rPr>
      </w:pPr>
      <w:proofErr w:type="spellStart"/>
      <w:r>
        <w:t>XX</w:t>
      </w:r>
      <w:r w:rsidR="000830EA">
        <w:t>No</w:t>
      </w:r>
      <w:proofErr w:type="spellEnd"/>
      <w:r w:rsidR="000830EA">
        <w:t xml:space="preserve"> hacking – SpaceX is </w:t>
      </w:r>
      <w:r w:rsidR="000830EA" w:rsidRPr="005F6EA9">
        <w:rPr>
          <w:u w:val="single"/>
        </w:rPr>
        <w:t>honing defenses</w:t>
      </w:r>
      <w:r w:rsidR="000830EA">
        <w:t xml:space="preserve"> and can </w:t>
      </w:r>
      <w:r w:rsidR="000830EA" w:rsidRPr="005F6EA9">
        <w:rPr>
          <w:u w:val="single"/>
        </w:rPr>
        <w:t>stop jamming</w:t>
      </w:r>
    </w:p>
    <w:p w14:paraId="2172A7CF" w14:textId="77777777" w:rsidR="000830EA" w:rsidRPr="000004D2" w:rsidRDefault="000830EA" w:rsidP="000830EA">
      <w:pPr>
        <w:rPr>
          <w:rStyle w:val="Style13ptBold"/>
        </w:rPr>
      </w:pPr>
      <w:r>
        <w:rPr>
          <w:rStyle w:val="Style13ptBold"/>
        </w:rPr>
        <w:t>Malik 3/5</w:t>
      </w:r>
      <w:r w:rsidRPr="000004D2">
        <w:rPr>
          <w:rStyle w:val="Style13ptBold"/>
          <w:b w:val="0"/>
          <w:bCs/>
        </w:rPr>
        <w:t xml:space="preserve"> </w:t>
      </w:r>
      <w:r w:rsidRPr="000004D2">
        <w:rPr>
          <w:rStyle w:val="Style13ptBold"/>
          <w:b w:val="0"/>
          <w:bCs/>
          <w:sz w:val="16"/>
          <w:szCs w:val="16"/>
        </w:rPr>
        <w:t xml:space="preserve">[(Tariq, </w:t>
      </w:r>
      <w:r w:rsidRPr="000004D2">
        <w:rPr>
          <w:szCs w:val="16"/>
        </w:rPr>
        <w:t>Editor-in-Chief of Space.com, BA in Journalism and Astronomy from the University of Southern California</w:t>
      </w:r>
      <w:r w:rsidRPr="000004D2">
        <w:rPr>
          <w:rStyle w:val="Style13ptBold"/>
          <w:b w:val="0"/>
          <w:bCs/>
          <w:sz w:val="16"/>
          <w:szCs w:val="16"/>
        </w:rPr>
        <w:t>) “</w:t>
      </w:r>
      <w:r w:rsidRPr="000004D2">
        <w:rPr>
          <w:szCs w:val="16"/>
        </w:rPr>
        <w:t xml:space="preserve">Elon Musk says SpaceX focusing on cyber defense after </w:t>
      </w:r>
      <w:proofErr w:type="spellStart"/>
      <w:r w:rsidRPr="000004D2">
        <w:rPr>
          <w:szCs w:val="16"/>
        </w:rPr>
        <w:t>Starlink</w:t>
      </w:r>
      <w:proofErr w:type="spellEnd"/>
      <w:r w:rsidRPr="000004D2">
        <w:rPr>
          <w:szCs w:val="16"/>
        </w:rPr>
        <w:t xml:space="preserve"> signals jammed near Ukraine conflict areas,” Space, 3/5/2022] JL</w:t>
      </w:r>
    </w:p>
    <w:p w14:paraId="469C864B" w14:textId="77777777" w:rsidR="000830EA" w:rsidRPr="000004D2" w:rsidRDefault="000830EA" w:rsidP="000830EA">
      <w:pPr>
        <w:rPr>
          <w:sz w:val="12"/>
        </w:rPr>
      </w:pPr>
      <w:r w:rsidRPr="000004D2">
        <w:rPr>
          <w:rStyle w:val="StyleUnderline"/>
          <w:highlight w:val="green"/>
        </w:rPr>
        <w:t>SpaceX</w:t>
      </w:r>
      <w:r w:rsidRPr="000004D2">
        <w:rPr>
          <w:rStyle w:val="StyleUnderline"/>
        </w:rPr>
        <w:t xml:space="preserve"> founder</w:t>
      </w:r>
      <w:r w:rsidRPr="000004D2">
        <w:rPr>
          <w:sz w:val="12"/>
        </w:rPr>
        <w:t xml:space="preserve"> and CEO </w:t>
      </w:r>
      <w:r w:rsidRPr="000004D2">
        <w:rPr>
          <w:rStyle w:val="StyleUnderline"/>
        </w:rPr>
        <w:t xml:space="preserve">Elon Musk said Friday that his company </w:t>
      </w:r>
      <w:r w:rsidRPr="000004D2">
        <w:rPr>
          <w:rStyle w:val="StyleUnderline"/>
          <w:highlight w:val="green"/>
        </w:rPr>
        <w:t>is</w:t>
      </w:r>
      <w:r w:rsidRPr="000004D2">
        <w:rPr>
          <w:rStyle w:val="StyleUnderline"/>
        </w:rPr>
        <w:t xml:space="preserve"> now </w:t>
      </w:r>
      <w:r w:rsidRPr="000004D2">
        <w:rPr>
          <w:rStyle w:val="Emphasis"/>
          <w:highlight w:val="green"/>
        </w:rPr>
        <w:t>focusing on cyber defense</w:t>
      </w:r>
      <w:r w:rsidRPr="000004D2">
        <w:rPr>
          <w:rStyle w:val="StyleUnderline"/>
          <w:highlight w:val="green"/>
        </w:rPr>
        <w:t xml:space="preserve"> and </w:t>
      </w:r>
      <w:r w:rsidRPr="000004D2">
        <w:rPr>
          <w:rStyle w:val="Emphasis"/>
          <w:highlight w:val="green"/>
        </w:rPr>
        <w:t>overcoming</w:t>
      </w:r>
      <w:r w:rsidRPr="000004D2">
        <w:rPr>
          <w:rStyle w:val="Emphasis"/>
        </w:rPr>
        <w:t xml:space="preserve"> signal </w:t>
      </w:r>
      <w:r w:rsidRPr="000004D2">
        <w:rPr>
          <w:rStyle w:val="Emphasis"/>
          <w:highlight w:val="green"/>
        </w:rPr>
        <w:t>jamming</w:t>
      </w:r>
      <w:r w:rsidRPr="000004D2">
        <w:rPr>
          <w:rStyle w:val="StyleUnderline"/>
          <w:highlight w:val="green"/>
        </w:rPr>
        <w:t xml:space="preserve"> of</w:t>
      </w:r>
      <w:r w:rsidRPr="000004D2">
        <w:rPr>
          <w:rStyle w:val="StyleUnderline"/>
        </w:rPr>
        <w:t xml:space="preserve"> its </w:t>
      </w:r>
      <w:proofErr w:type="spellStart"/>
      <w:r w:rsidRPr="000004D2">
        <w:rPr>
          <w:rStyle w:val="StyleUnderline"/>
          <w:highlight w:val="green"/>
        </w:rPr>
        <w:t>Starlink</w:t>
      </w:r>
      <w:proofErr w:type="spellEnd"/>
      <w:r w:rsidRPr="000004D2">
        <w:rPr>
          <w:rStyle w:val="StyleUnderline"/>
        </w:rPr>
        <w:t xml:space="preserve"> internet satellites </w:t>
      </w:r>
      <w:r w:rsidRPr="000004D2">
        <w:rPr>
          <w:rStyle w:val="StyleUnderline"/>
          <w:highlight w:val="green"/>
        </w:rPr>
        <w:t>amid Russia's</w:t>
      </w:r>
      <w:r w:rsidRPr="000004D2">
        <w:rPr>
          <w:rStyle w:val="StyleUnderline"/>
        </w:rPr>
        <w:t xml:space="preserve"> ongoing </w:t>
      </w:r>
      <w:r w:rsidRPr="000004D2">
        <w:rPr>
          <w:rStyle w:val="StyleUnderline"/>
          <w:highlight w:val="green"/>
        </w:rPr>
        <w:t>invasion</w:t>
      </w:r>
      <w:r w:rsidRPr="000004D2">
        <w:rPr>
          <w:rStyle w:val="StyleUnderline"/>
        </w:rPr>
        <w:t xml:space="preserve"> of Ukraine</w:t>
      </w:r>
      <w:r w:rsidRPr="000004D2">
        <w:rPr>
          <w:sz w:val="12"/>
        </w:rPr>
        <w:t>.</w:t>
      </w:r>
    </w:p>
    <w:p w14:paraId="7DD8B9C4" w14:textId="77777777" w:rsidR="000830EA" w:rsidRPr="000004D2" w:rsidRDefault="000830EA" w:rsidP="000830EA">
      <w:pPr>
        <w:rPr>
          <w:sz w:val="12"/>
        </w:rPr>
      </w:pPr>
      <w:r w:rsidRPr="000004D2">
        <w:rPr>
          <w:sz w:val="12"/>
        </w:rPr>
        <w:t>Musk and SpaceX sent </w:t>
      </w:r>
      <w:proofErr w:type="spellStart"/>
      <w:r w:rsidRPr="000004D2">
        <w:rPr>
          <w:sz w:val="12"/>
        </w:rPr>
        <w:t>Starlink</w:t>
      </w:r>
      <w:proofErr w:type="spellEnd"/>
      <w:r w:rsidRPr="000004D2">
        <w:rPr>
          <w:sz w:val="12"/>
        </w:rPr>
        <w:t xml:space="preserve"> terminals to Ukraine at the request of a government official after internet service was disrupted across the country by the Russian invasion. </w:t>
      </w:r>
      <w:r w:rsidRPr="000004D2">
        <w:rPr>
          <w:rStyle w:val="StyleUnderline"/>
        </w:rPr>
        <w:t xml:space="preserve">A shipment of </w:t>
      </w:r>
      <w:proofErr w:type="spellStart"/>
      <w:r w:rsidRPr="000004D2">
        <w:rPr>
          <w:rStyle w:val="StyleUnderline"/>
        </w:rPr>
        <w:t>Starlink</w:t>
      </w:r>
      <w:proofErr w:type="spellEnd"/>
      <w:r w:rsidRPr="000004D2">
        <w:rPr>
          <w:rStyle w:val="StyleUnderline"/>
        </w:rPr>
        <w:t xml:space="preserve"> ground terminals, which use an antenna and terminal to access the satellite broadband service, arrived in Ukraine by Monday Feb. 28</w:t>
      </w:r>
      <w:r w:rsidRPr="000004D2">
        <w:rPr>
          <w:sz w:val="12"/>
        </w:rPr>
        <w:t>). With the terminals in use, </w:t>
      </w:r>
      <w:r w:rsidRPr="000004D2">
        <w:rPr>
          <w:rStyle w:val="StyleUnderline"/>
        </w:rPr>
        <w:t>SpaceX is working to keep them online</w:t>
      </w:r>
      <w:r w:rsidRPr="000004D2">
        <w:rPr>
          <w:sz w:val="12"/>
        </w:rPr>
        <w:t>, Musk said.</w:t>
      </w:r>
    </w:p>
    <w:p w14:paraId="7E5BA230" w14:textId="77777777" w:rsidR="000830EA" w:rsidRPr="000004D2" w:rsidRDefault="000830EA" w:rsidP="000830EA">
      <w:pPr>
        <w:rPr>
          <w:sz w:val="12"/>
        </w:rPr>
      </w:pPr>
      <w:r w:rsidRPr="000004D2">
        <w:rPr>
          <w:sz w:val="12"/>
        </w:rPr>
        <w:t>"</w:t>
      </w:r>
      <w:r w:rsidRPr="000004D2">
        <w:rPr>
          <w:rStyle w:val="StyleUnderline"/>
          <w:highlight w:val="green"/>
        </w:rPr>
        <w:t>Some</w:t>
      </w:r>
      <w:r w:rsidRPr="000004D2">
        <w:rPr>
          <w:rStyle w:val="StyleUnderline"/>
        </w:rPr>
        <w:t xml:space="preserve"> </w:t>
      </w:r>
      <w:proofErr w:type="spellStart"/>
      <w:r w:rsidRPr="000004D2">
        <w:rPr>
          <w:rStyle w:val="StyleUnderline"/>
        </w:rPr>
        <w:t>Starlink</w:t>
      </w:r>
      <w:proofErr w:type="spellEnd"/>
      <w:r w:rsidRPr="000004D2">
        <w:rPr>
          <w:rStyle w:val="StyleUnderline"/>
        </w:rPr>
        <w:t xml:space="preserve"> </w:t>
      </w:r>
      <w:r w:rsidRPr="000004D2">
        <w:rPr>
          <w:rStyle w:val="StyleUnderline"/>
          <w:highlight w:val="green"/>
        </w:rPr>
        <w:t>terminals</w:t>
      </w:r>
      <w:r w:rsidRPr="000004D2">
        <w:rPr>
          <w:rStyle w:val="StyleUnderline"/>
        </w:rPr>
        <w:t xml:space="preserve"> near conflict areas </w:t>
      </w:r>
      <w:r w:rsidRPr="000004D2">
        <w:rPr>
          <w:rStyle w:val="StyleUnderline"/>
          <w:highlight w:val="green"/>
        </w:rPr>
        <w:t>were</w:t>
      </w:r>
      <w:r w:rsidRPr="000004D2">
        <w:rPr>
          <w:rStyle w:val="StyleUnderline"/>
        </w:rPr>
        <w:t xml:space="preserve"> being </w:t>
      </w:r>
      <w:r w:rsidRPr="000004D2">
        <w:rPr>
          <w:rStyle w:val="StyleUnderline"/>
          <w:highlight w:val="green"/>
        </w:rPr>
        <w:t>jammed</w:t>
      </w:r>
      <w:r w:rsidRPr="000004D2">
        <w:rPr>
          <w:rStyle w:val="StyleUnderline"/>
        </w:rPr>
        <w:t xml:space="preserve"> for several hours at a time</w:t>
      </w:r>
      <w:r w:rsidRPr="000004D2">
        <w:rPr>
          <w:sz w:val="12"/>
        </w:rPr>
        <w:t>," Musk wrote in a Twitter statement Friday (March 1). "</w:t>
      </w:r>
      <w:r w:rsidRPr="000004D2">
        <w:rPr>
          <w:rStyle w:val="Emphasis"/>
          <w:highlight w:val="green"/>
        </w:rPr>
        <w:t>Our latest</w:t>
      </w:r>
      <w:r w:rsidRPr="000004D2">
        <w:rPr>
          <w:rStyle w:val="Emphasis"/>
        </w:rPr>
        <w:t xml:space="preserve"> software </w:t>
      </w:r>
      <w:r w:rsidRPr="000004D2">
        <w:rPr>
          <w:rStyle w:val="Emphasis"/>
          <w:highlight w:val="green"/>
        </w:rPr>
        <w:t>update bypasses</w:t>
      </w:r>
      <w:r w:rsidRPr="000004D2">
        <w:rPr>
          <w:rStyle w:val="Emphasis"/>
        </w:rPr>
        <w:t xml:space="preserve"> the </w:t>
      </w:r>
      <w:r w:rsidRPr="000004D2">
        <w:rPr>
          <w:rStyle w:val="Emphasis"/>
          <w:highlight w:val="green"/>
        </w:rPr>
        <w:t>jamming</w:t>
      </w:r>
      <w:r w:rsidRPr="000004D2">
        <w:rPr>
          <w:sz w:val="12"/>
        </w:rPr>
        <w:t>."</w:t>
      </w:r>
    </w:p>
    <w:p w14:paraId="1C6A13BC" w14:textId="77777777" w:rsidR="000830EA" w:rsidRPr="000004D2" w:rsidRDefault="000830EA" w:rsidP="000830EA">
      <w:pPr>
        <w:rPr>
          <w:sz w:val="12"/>
        </w:rPr>
      </w:pPr>
      <w:r w:rsidRPr="000004D2">
        <w:rPr>
          <w:sz w:val="12"/>
        </w:rPr>
        <w:t xml:space="preserve">Musk later said </w:t>
      </w:r>
      <w:r w:rsidRPr="000004D2">
        <w:rPr>
          <w:rStyle w:val="Emphasis"/>
          <w:highlight w:val="green"/>
        </w:rPr>
        <w:t>SpaceX is shifting</w:t>
      </w:r>
      <w:r w:rsidRPr="000004D2">
        <w:rPr>
          <w:rStyle w:val="Emphasis"/>
        </w:rPr>
        <w:t xml:space="preserve"> its </w:t>
      </w:r>
      <w:r w:rsidRPr="000004D2">
        <w:rPr>
          <w:rStyle w:val="Emphasis"/>
          <w:highlight w:val="green"/>
        </w:rPr>
        <w:t>focus to keeping</w:t>
      </w:r>
      <w:r w:rsidRPr="000004D2">
        <w:rPr>
          <w:rStyle w:val="Emphasis"/>
        </w:rPr>
        <w:t xml:space="preserve"> its </w:t>
      </w:r>
      <w:proofErr w:type="spellStart"/>
      <w:r w:rsidRPr="000004D2">
        <w:rPr>
          <w:rStyle w:val="Emphasis"/>
        </w:rPr>
        <w:t>Starlink</w:t>
      </w:r>
      <w:proofErr w:type="spellEnd"/>
      <w:r w:rsidRPr="000004D2">
        <w:rPr>
          <w:rStyle w:val="Emphasis"/>
        </w:rPr>
        <w:t xml:space="preserve"> </w:t>
      </w:r>
      <w:r w:rsidRPr="000004D2">
        <w:rPr>
          <w:rStyle w:val="Emphasis"/>
          <w:highlight w:val="green"/>
        </w:rPr>
        <w:t>service uninterrupted in Ukraine and</w:t>
      </w:r>
      <w:r w:rsidRPr="000004D2">
        <w:rPr>
          <w:rStyle w:val="Emphasis"/>
        </w:rPr>
        <w:t xml:space="preserve"> likely </w:t>
      </w:r>
      <w:r w:rsidRPr="000004D2">
        <w:rPr>
          <w:rStyle w:val="Emphasis"/>
          <w:highlight w:val="green"/>
        </w:rPr>
        <w:t>elsewhere</w:t>
      </w:r>
      <w:r w:rsidRPr="000004D2">
        <w:rPr>
          <w:sz w:val="12"/>
        </w:rPr>
        <w:t>. </w:t>
      </w:r>
    </w:p>
    <w:p w14:paraId="2C83D65C" w14:textId="77777777" w:rsidR="000830EA" w:rsidRDefault="000830EA" w:rsidP="000830EA">
      <w:pPr>
        <w:rPr>
          <w:sz w:val="12"/>
        </w:rPr>
      </w:pPr>
      <w:r w:rsidRPr="000004D2">
        <w:rPr>
          <w:sz w:val="12"/>
        </w:rPr>
        <w:t>"</w:t>
      </w:r>
      <w:r w:rsidRPr="000004D2">
        <w:rPr>
          <w:rStyle w:val="StyleUnderline"/>
        </w:rPr>
        <w:t>SpaceX reprioritized to cyber defense &amp; overcoming signal jamming</w:t>
      </w:r>
      <w:r w:rsidRPr="000004D2">
        <w:rPr>
          <w:sz w:val="12"/>
        </w:rPr>
        <w:t xml:space="preserve">," he wrote Friday. Musk quipped that </w:t>
      </w:r>
      <w:r w:rsidRPr="000004D2">
        <w:rPr>
          <w:rStyle w:val="StyleUnderline"/>
        </w:rPr>
        <w:t xml:space="preserve">the measures were a bit of </w:t>
      </w:r>
      <w:r w:rsidRPr="000004D2">
        <w:rPr>
          <w:rStyle w:val="StyleUnderline"/>
          <w:highlight w:val="green"/>
        </w:rPr>
        <w:t xml:space="preserve">unexpected </w:t>
      </w:r>
      <w:r w:rsidRPr="000004D2">
        <w:rPr>
          <w:rStyle w:val="Emphasis"/>
          <w:highlight w:val="green"/>
        </w:rPr>
        <w:t>quality assurance work</w:t>
      </w:r>
      <w:r w:rsidRPr="000004D2">
        <w:rPr>
          <w:rStyle w:val="Emphasis"/>
        </w:rPr>
        <w:t xml:space="preserve"> for the </w:t>
      </w:r>
      <w:proofErr w:type="spellStart"/>
      <w:r w:rsidRPr="000004D2">
        <w:rPr>
          <w:rStyle w:val="Emphasis"/>
        </w:rPr>
        <w:t>Starlink</w:t>
      </w:r>
      <w:proofErr w:type="spellEnd"/>
      <w:r w:rsidRPr="000004D2">
        <w:rPr>
          <w:rStyle w:val="Emphasis"/>
        </w:rPr>
        <w:t xml:space="preserve"> system</w:t>
      </w:r>
      <w:r w:rsidRPr="000004D2">
        <w:rPr>
          <w:sz w:val="12"/>
        </w:rPr>
        <w:t>.</w:t>
      </w:r>
    </w:p>
    <w:p w14:paraId="58C350B3" w14:textId="77777777" w:rsidR="000830EA" w:rsidRDefault="000830EA" w:rsidP="000830EA">
      <w:pPr>
        <w:rPr>
          <w:sz w:val="12"/>
        </w:rPr>
      </w:pPr>
    </w:p>
    <w:p w14:paraId="57FBD597" w14:textId="2386FC32" w:rsidR="000830EA" w:rsidRPr="00A424C7" w:rsidRDefault="00720451" w:rsidP="000830EA">
      <w:pPr>
        <w:pStyle w:val="Heading4"/>
        <w:rPr>
          <w:rFonts w:cs="Arial"/>
        </w:rPr>
      </w:pPr>
      <w:proofErr w:type="spellStart"/>
      <w:r>
        <w:rPr>
          <w:rFonts w:cs="Arial"/>
        </w:rPr>
        <w:t>XX</w:t>
      </w:r>
      <w:r w:rsidR="000830EA" w:rsidRPr="00A424C7">
        <w:rPr>
          <w:rFonts w:cs="Arial"/>
        </w:rPr>
        <w:t>Cyber</w:t>
      </w:r>
      <w:proofErr w:type="spellEnd"/>
      <w:r w:rsidR="000830EA" w:rsidRPr="00A424C7">
        <w:rPr>
          <w:rFonts w:cs="Arial"/>
        </w:rPr>
        <w:t>-attacks won’t escalate---collateral damage, international blowback, reciprocal use, and empirics---robust quantitative data proves</w:t>
      </w:r>
    </w:p>
    <w:p w14:paraId="733DF7A4" w14:textId="77777777" w:rsidR="000830EA" w:rsidRPr="00A424C7" w:rsidRDefault="000830EA" w:rsidP="000830EA">
      <w:proofErr w:type="spellStart"/>
      <w:r w:rsidRPr="00A424C7">
        <w:rPr>
          <w:rStyle w:val="Style13ptBold"/>
        </w:rPr>
        <w:t>Gudgel</w:t>
      </w:r>
      <w:proofErr w:type="spellEnd"/>
      <w:r w:rsidRPr="00A424C7">
        <w:rPr>
          <w:rStyle w:val="Style13ptBold"/>
        </w:rPr>
        <w:t xml:space="preserve"> 16</w:t>
      </w:r>
      <w:r w:rsidRPr="00A424C7">
        <w:t xml:space="preserve">---Ph.D. Candidate in Public Policy with a Focus on U.S. Cybersecurity Policy at George Mason </w:t>
      </w:r>
      <w:proofErr w:type="spellStart"/>
      <w:r w:rsidRPr="00A424C7">
        <w:t>Universty</w:t>
      </w:r>
      <w:proofErr w:type="spellEnd"/>
      <w:r w:rsidRPr="00A424C7">
        <w:t xml:space="preserve"> [John E. </w:t>
      </w:r>
      <w:proofErr w:type="spellStart"/>
      <w:r w:rsidRPr="00A424C7">
        <w:t>Gudgel</w:t>
      </w:r>
      <w:proofErr w:type="spellEnd"/>
      <w:r w:rsidRPr="00A424C7">
        <w:t xml:space="preserve">, “Cyber War versus Cyber Realities: Cyber Conflict in the International System” </w:t>
      </w:r>
      <w:r w:rsidRPr="00A424C7">
        <w:rPr>
          <w:i/>
        </w:rPr>
        <w:t>Small Wars &amp; Insurgencies</w:t>
      </w:r>
      <w:r w:rsidRPr="00A424C7">
        <w:t>, Taylor and Francis Group, Date Accessed: 4-16-17]</w:t>
      </w:r>
    </w:p>
    <w:p w14:paraId="2B523D19" w14:textId="77777777" w:rsidR="000830EA" w:rsidRPr="00A424C7" w:rsidRDefault="000830EA" w:rsidP="000830EA"/>
    <w:p w14:paraId="0CFEBEED" w14:textId="77777777" w:rsidR="000830EA" w:rsidRPr="00A424C7" w:rsidRDefault="000830EA" w:rsidP="000830EA">
      <w:proofErr w:type="spellStart"/>
      <w:r w:rsidRPr="00A424C7">
        <w:rPr>
          <w:rStyle w:val="StyleUnderline"/>
        </w:rPr>
        <w:t>Valeriano</w:t>
      </w:r>
      <w:proofErr w:type="spellEnd"/>
      <w:r w:rsidRPr="00A424C7">
        <w:rPr>
          <w:rStyle w:val="StyleUnderline"/>
        </w:rPr>
        <w:t xml:space="preserve"> and Maness view cyber conflict through the </w:t>
      </w:r>
      <w:r w:rsidRPr="00A424C7">
        <w:rPr>
          <w:rStyle w:val="Emphasis"/>
        </w:rPr>
        <w:t>lens of international relations</w:t>
      </w:r>
      <w:r w:rsidRPr="00A424C7">
        <w:t xml:space="preserve"> </w:t>
      </w:r>
      <w:r w:rsidRPr="00A424C7">
        <w:rPr>
          <w:rStyle w:val="StyleUnderline"/>
        </w:rPr>
        <w:t xml:space="preserve">and primarily focus on cyber interactions among states and directed towards states in the </w:t>
      </w:r>
      <w:r w:rsidRPr="00A424C7">
        <w:rPr>
          <w:rStyle w:val="Emphasis"/>
        </w:rPr>
        <w:t>realm of foreign policy</w:t>
      </w:r>
      <w:r w:rsidRPr="00A424C7">
        <w:rPr>
          <w:rStyle w:val="StyleUnderline"/>
        </w:rPr>
        <w:t>.</w:t>
      </w:r>
      <w:r w:rsidRPr="00A424C7">
        <w:t xml:space="preserve"> They argue: ‘while cyberspace is a separate domain, it is not unconnected from the normal political domain that is the genesis of conflicts’ (p. 15). Following an introductory chapter outlining the contours of the cyber conflict world, eight subsequent chapters build and defend their theoretical framework for the analysis and prediction of cyber conflict in the international system. One of their major conclusions is that </w:t>
      </w:r>
      <w:r w:rsidRPr="00A424C7">
        <w:rPr>
          <w:rStyle w:val="StyleUnderline"/>
          <w:highlight w:val="cyan"/>
        </w:rPr>
        <w:t xml:space="preserve">‘cyber conflict has not changed </w:t>
      </w:r>
      <w:r w:rsidRPr="00A424C7">
        <w:rPr>
          <w:rStyle w:val="Emphasis"/>
          <w:highlight w:val="cyan"/>
        </w:rPr>
        <w:t>how states operate</w:t>
      </w:r>
      <w:r w:rsidRPr="00A424C7">
        <w:rPr>
          <w:rStyle w:val="StyleUnderline"/>
          <w:highlight w:val="cyan"/>
        </w:rPr>
        <w:t xml:space="preserve">, it has not led to a revolution in </w:t>
      </w:r>
      <w:r w:rsidRPr="00A424C7">
        <w:rPr>
          <w:rStyle w:val="Emphasis"/>
          <w:highlight w:val="cyan"/>
        </w:rPr>
        <w:t xml:space="preserve">military </w:t>
      </w:r>
      <w:r w:rsidRPr="00A424C7">
        <w:rPr>
          <w:rStyle w:val="Emphasis"/>
        </w:rPr>
        <w:t>affairs</w:t>
      </w:r>
      <w:r w:rsidRPr="00A424C7">
        <w:rPr>
          <w:rStyle w:val="StyleUnderline"/>
          <w:highlight w:val="cyan"/>
        </w:rPr>
        <w:t xml:space="preserve">, and </w:t>
      </w:r>
      <w:r w:rsidRPr="00A424C7">
        <w:rPr>
          <w:rStyle w:val="StyleUnderline"/>
        </w:rPr>
        <w:t xml:space="preserve">the </w:t>
      </w:r>
      <w:r w:rsidRPr="00A424C7">
        <w:rPr>
          <w:rStyle w:val="StyleUnderline"/>
          <w:highlight w:val="cyan"/>
        </w:rPr>
        <w:t>fears</w:t>
      </w:r>
      <w:r w:rsidRPr="00A424C7">
        <w:rPr>
          <w:rStyle w:val="StyleUnderline"/>
        </w:rPr>
        <w:t xml:space="preserve"> associated with the tactic </w:t>
      </w:r>
      <w:r w:rsidRPr="00A424C7">
        <w:rPr>
          <w:rStyle w:val="StyleUnderline"/>
          <w:highlight w:val="cyan"/>
        </w:rPr>
        <w:t>are overblown’</w:t>
      </w:r>
      <w:r w:rsidRPr="00A424C7">
        <w:rPr>
          <w:rStyle w:val="StyleUnderline"/>
        </w:rPr>
        <w:t xml:space="preserve"> </w:t>
      </w:r>
      <w:r w:rsidRPr="00A424C7">
        <w:t>(p. 209).</w:t>
      </w:r>
    </w:p>
    <w:p w14:paraId="23EF5195" w14:textId="77777777" w:rsidR="000830EA" w:rsidRPr="00A424C7" w:rsidRDefault="000830EA" w:rsidP="000830EA">
      <w:r w:rsidRPr="00A424C7">
        <w:t xml:space="preserve">A key component of the authors’ framework described in Chapter 3 is their </w:t>
      </w:r>
      <w:r w:rsidRPr="00A424C7">
        <w:rPr>
          <w:rStyle w:val="Emphasis"/>
        </w:rPr>
        <w:t>Theory of Cyber Restraint</w:t>
      </w:r>
      <w:r w:rsidRPr="00A424C7">
        <w:t xml:space="preserve"> that holds that </w:t>
      </w:r>
      <w:r w:rsidRPr="00A424C7">
        <w:rPr>
          <w:rStyle w:val="StyleUnderline"/>
          <w:highlight w:val="cyan"/>
        </w:rPr>
        <w:t xml:space="preserve">due to fears of collateral damage, blowback, and replication states will </w:t>
      </w:r>
      <w:r w:rsidRPr="00A424C7">
        <w:rPr>
          <w:rStyle w:val="Emphasis"/>
          <w:highlight w:val="cyan"/>
        </w:rPr>
        <w:t>restrain themselves</w:t>
      </w:r>
      <w:r w:rsidRPr="00A424C7">
        <w:rPr>
          <w:rStyle w:val="StyleUnderline"/>
          <w:highlight w:val="cyan"/>
        </w:rPr>
        <w:t xml:space="preserve"> from unleashing </w:t>
      </w:r>
      <w:r w:rsidRPr="00A424C7">
        <w:rPr>
          <w:rStyle w:val="StyleUnderline"/>
        </w:rPr>
        <w:t xml:space="preserve">the </w:t>
      </w:r>
      <w:r w:rsidRPr="00A424C7">
        <w:rPr>
          <w:rStyle w:val="Emphasis"/>
        </w:rPr>
        <w:t xml:space="preserve">full weight of their </w:t>
      </w:r>
      <w:r w:rsidRPr="00A424C7">
        <w:rPr>
          <w:rStyle w:val="Emphasis"/>
          <w:highlight w:val="cyan"/>
        </w:rPr>
        <w:t>cyber capabilities</w:t>
      </w:r>
      <w:r w:rsidRPr="00A424C7">
        <w:rPr>
          <w:rStyle w:val="StyleUnderline"/>
        </w:rPr>
        <w:t>.</w:t>
      </w:r>
      <w:r w:rsidRPr="00A424C7">
        <w:t xml:space="preserve"> In delineating this theory, </w:t>
      </w:r>
      <w:proofErr w:type="spellStart"/>
      <w:r w:rsidRPr="00A424C7">
        <w:t>Valeriano</w:t>
      </w:r>
      <w:proofErr w:type="spellEnd"/>
      <w:r w:rsidRPr="00A424C7">
        <w:t xml:space="preserve"> and Maness stake out a clear middle path between authors such as Richard Clarke and Robert </w:t>
      </w:r>
      <w:proofErr w:type="spellStart"/>
      <w:r w:rsidRPr="00A424C7">
        <w:t>Knake</w:t>
      </w:r>
      <w:proofErr w:type="spellEnd"/>
      <w:r w:rsidRPr="00A424C7">
        <w:t xml:space="preserve"> who believe that cyber war has already begun,2 and Thomas Rid who contends that cyber war will never take place.3 They frame their approach as cyber moderation: the concept that cyber conflict will occur, but that the conflicts themselves will be trivial and will not significantly change state behavior (p. 39). From their theory and approach, they then propose nine hypotheses on interstate cyber interactions.</w:t>
      </w:r>
    </w:p>
    <w:p w14:paraId="2F197F8C" w14:textId="77777777" w:rsidR="000830EA" w:rsidRPr="00A424C7" w:rsidRDefault="000830EA" w:rsidP="000830EA">
      <w:r w:rsidRPr="00A424C7">
        <w:t xml:space="preserve">One of the primary contributions </w:t>
      </w:r>
      <w:r w:rsidRPr="00A424C7">
        <w:rPr>
          <w:rStyle w:val="StyleUnderline"/>
        </w:rPr>
        <w:t xml:space="preserve">of </w:t>
      </w:r>
      <w:r w:rsidRPr="00A424C7">
        <w:rPr>
          <w:rStyle w:val="StyleUnderline"/>
          <w:highlight w:val="cyan"/>
        </w:rPr>
        <w:t>the</w:t>
      </w:r>
      <w:r w:rsidRPr="00A424C7">
        <w:rPr>
          <w:rStyle w:val="StyleUnderline"/>
        </w:rPr>
        <w:t xml:space="preserve"> authors’ </w:t>
      </w:r>
      <w:r w:rsidRPr="00A424C7">
        <w:rPr>
          <w:rStyle w:val="StyleUnderline"/>
          <w:highlight w:val="cyan"/>
        </w:rPr>
        <w:t>research is the construction of</w:t>
      </w:r>
      <w:r w:rsidRPr="00A424C7">
        <w:rPr>
          <w:rStyle w:val="StyleUnderline"/>
        </w:rPr>
        <w:t xml:space="preserve"> an </w:t>
      </w:r>
      <w:r w:rsidRPr="00A424C7">
        <w:rPr>
          <w:rStyle w:val="Emphasis"/>
          <w:highlight w:val="cyan"/>
        </w:rPr>
        <w:t>open source</w:t>
      </w:r>
      <w:r w:rsidRPr="00A424C7">
        <w:rPr>
          <w:rStyle w:val="StyleUnderline"/>
          <w:highlight w:val="cyan"/>
        </w:rPr>
        <w:t xml:space="preserve"> and </w:t>
      </w:r>
      <w:r w:rsidRPr="00A424C7">
        <w:rPr>
          <w:rStyle w:val="Emphasis"/>
          <w:highlight w:val="cyan"/>
        </w:rPr>
        <w:t>peer-vetted database</w:t>
      </w:r>
      <w:r w:rsidRPr="00A424C7">
        <w:rPr>
          <w:rStyle w:val="StyleUnderline"/>
        </w:rPr>
        <w:t xml:space="preserve"> of cyber incidents and disputes</w:t>
      </w:r>
      <w:r w:rsidRPr="00A424C7">
        <w:t xml:space="preserve"> between countries called the Dyadic Cyber Incident and Dispute Dataset (DCID). The 1.0 version of the dataset currently contains 111 cyber incidents (defined as short-term isolated cyber operations) and 45 cyber disputes (defined as longer-term operations that can contain several incidents) between state-to-state rivals over an 11-year period (2001 to 2011) including 21 cyber incidents and 5 cyber disputes between China and the United States. In creating this dataset, the authors recognized the attribution problem and only included incidents and disputes where state-based involvement was explicit and evident (p. 84).</w:t>
      </w:r>
    </w:p>
    <w:p w14:paraId="003EDD1A" w14:textId="77777777" w:rsidR="000830EA" w:rsidRPr="00A424C7" w:rsidRDefault="000830EA" w:rsidP="000830EA">
      <w:r w:rsidRPr="00A424C7">
        <w:t xml:space="preserve">Using this dataset, </w:t>
      </w:r>
      <w:proofErr w:type="spellStart"/>
      <w:r w:rsidRPr="00A424C7">
        <w:t>Valeriano</w:t>
      </w:r>
      <w:proofErr w:type="spellEnd"/>
      <w:r w:rsidRPr="00A424C7">
        <w:t xml:space="preserve"> and Maness in Chapters 4 and 5 quantitatively analyze interstate cyber actions including the ‘scope, length, and damage inflicted by cyber disputes among rival states’ (p. 78) from 2001 to 2011. Some of the research questions they address include: What factors might predict the occurrence, targets, and level of severity in cyber conflict between states? What are the foreign policy implications of cyber conflict? Do cyber incidents influence and lead to more conflictual relations?</w:t>
      </w:r>
    </w:p>
    <w:p w14:paraId="06B4ED9D" w14:textId="77777777" w:rsidR="000830EA" w:rsidRDefault="000830EA" w:rsidP="000830EA">
      <w:r w:rsidRPr="00A424C7">
        <w:t xml:space="preserve">What they found was ‘that </w:t>
      </w:r>
      <w:r w:rsidRPr="00A424C7">
        <w:rPr>
          <w:rStyle w:val="StyleUnderline"/>
          <w:highlight w:val="cyan"/>
        </w:rPr>
        <w:t>the</w:t>
      </w:r>
      <w:r w:rsidRPr="00A424C7">
        <w:rPr>
          <w:rStyle w:val="StyleUnderline"/>
        </w:rPr>
        <w:t xml:space="preserve"> </w:t>
      </w:r>
      <w:r w:rsidRPr="00A424C7">
        <w:rPr>
          <w:rStyle w:val="Emphasis"/>
        </w:rPr>
        <w:t xml:space="preserve">actual </w:t>
      </w:r>
      <w:r w:rsidRPr="00A424C7">
        <w:rPr>
          <w:rStyle w:val="Emphasis"/>
          <w:highlight w:val="cyan"/>
        </w:rPr>
        <w:t>magnitude</w:t>
      </w:r>
      <w:r w:rsidRPr="00A424C7">
        <w:rPr>
          <w:rStyle w:val="StyleUnderline"/>
          <w:highlight w:val="cyan"/>
        </w:rPr>
        <w:t xml:space="preserve"> and </w:t>
      </w:r>
      <w:r w:rsidRPr="00A424C7">
        <w:rPr>
          <w:rStyle w:val="Emphasis"/>
          <w:highlight w:val="cyan"/>
        </w:rPr>
        <w:t>pace</w:t>
      </w:r>
      <w:r w:rsidRPr="00A424C7">
        <w:rPr>
          <w:rStyle w:val="StyleUnderline"/>
          <w:highlight w:val="cyan"/>
        </w:rPr>
        <w:t xml:space="preserve"> of cyber disputes</w:t>
      </w:r>
      <w:r w:rsidRPr="00A424C7">
        <w:rPr>
          <w:rStyle w:val="StyleUnderline"/>
        </w:rPr>
        <w:t xml:space="preserve"> among rivals </w:t>
      </w:r>
      <w:r w:rsidRPr="00A424C7">
        <w:rPr>
          <w:rStyle w:val="Emphasis"/>
          <w:highlight w:val="cyan"/>
        </w:rPr>
        <w:t>do not match</w:t>
      </w:r>
      <w:r w:rsidRPr="00A424C7">
        <w:rPr>
          <w:rStyle w:val="Emphasis"/>
        </w:rPr>
        <w:t xml:space="preserve"> popular </w:t>
      </w:r>
      <w:r w:rsidRPr="00A424C7">
        <w:rPr>
          <w:rStyle w:val="Emphasis"/>
          <w:highlight w:val="cyan"/>
        </w:rPr>
        <w:t>perception</w:t>
      </w:r>
      <w:r w:rsidRPr="00A424C7">
        <w:t xml:space="preserve">; only 20 of 126 active rivals have engaged in cyber conflict, and their interactions have been limited in terms of magnitude and frequency’ (p. 18). Further, they found that </w:t>
      </w:r>
      <w:r w:rsidRPr="00A424C7">
        <w:rPr>
          <w:rStyle w:val="Emphasis"/>
        </w:rPr>
        <w:t xml:space="preserve">most </w:t>
      </w:r>
      <w:r w:rsidRPr="00A424C7">
        <w:rPr>
          <w:rStyle w:val="Emphasis"/>
          <w:highlight w:val="cyan"/>
        </w:rPr>
        <w:t>cyber incidents</w:t>
      </w:r>
      <w:r w:rsidRPr="00A424C7">
        <w:rPr>
          <w:rStyle w:val="StyleUnderline"/>
          <w:highlight w:val="cyan"/>
        </w:rPr>
        <w:t xml:space="preserve"> are regional</w:t>
      </w:r>
      <w:r w:rsidRPr="00A424C7">
        <w:t xml:space="preserve"> (e.g. India–Pakistan), </w:t>
      </w:r>
      <w:r w:rsidRPr="00A424C7">
        <w:rPr>
          <w:rStyle w:val="StyleUnderline"/>
          <w:highlight w:val="cyan"/>
        </w:rPr>
        <w:t>focused</w:t>
      </w:r>
      <w:r w:rsidRPr="00A424C7">
        <w:rPr>
          <w:rStyle w:val="StyleUnderline"/>
        </w:rPr>
        <w:t xml:space="preserve"> predominately </w:t>
      </w:r>
      <w:r w:rsidRPr="00A424C7">
        <w:rPr>
          <w:rStyle w:val="StyleUnderline"/>
          <w:highlight w:val="cyan"/>
        </w:rPr>
        <w:t xml:space="preserve">on </w:t>
      </w:r>
      <w:r w:rsidRPr="00A424C7">
        <w:rPr>
          <w:rStyle w:val="Emphasis"/>
          <w:highlight w:val="cyan"/>
        </w:rPr>
        <w:t>espionage</w:t>
      </w:r>
      <w:r w:rsidRPr="00A424C7">
        <w:rPr>
          <w:rStyle w:val="StyleUnderline"/>
          <w:highlight w:val="cyan"/>
        </w:rPr>
        <w:t xml:space="preserve"> and </w:t>
      </w:r>
      <w:r w:rsidRPr="00A424C7">
        <w:rPr>
          <w:rStyle w:val="Emphasis"/>
          <w:highlight w:val="cyan"/>
        </w:rPr>
        <w:t>low-level</w:t>
      </w:r>
      <w:r w:rsidRPr="00A424C7">
        <w:rPr>
          <w:rStyle w:val="Emphasis"/>
        </w:rPr>
        <w:t xml:space="preserve"> DDoS </w:t>
      </w:r>
      <w:r w:rsidRPr="00A424C7">
        <w:rPr>
          <w:rStyle w:val="Emphasis"/>
          <w:highlight w:val="cyan"/>
        </w:rPr>
        <w:t>attacks</w:t>
      </w:r>
      <w:r w:rsidRPr="00A424C7">
        <w:rPr>
          <w:rStyle w:val="StyleUnderline"/>
          <w:highlight w:val="cyan"/>
        </w:rPr>
        <w:t>, and were</w:t>
      </w:r>
      <w:r w:rsidRPr="00A424C7">
        <w:rPr>
          <w:rStyle w:val="StyleUnderline"/>
        </w:rPr>
        <w:t xml:space="preserve"> largely </w:t>
      </w:r>
      <w:r w:rsidRPr="00A424C7">
        <w:rPr>
          <w:rStyle w:val="StyleUnderline"/>
          <w:highlight w:val="cyan"/>
        </w:rPr>
        <w:t>ineffective</w:t>
      </w:r>
      <w:r w:rsidRPr="00A424C7">
        <w:rPr>
          <w:rStyle w:val="StyleUnderline"/>
        </w:rPr>
        <w:t xml:space="preserve"> in getting states </w:t>
      </w:r>
      <w:r w:rsidRPr="00A424C7">
        <w:rPr>
          <w:rStyle w:val="StyleUnderline"/>
          <w:highlight w:val="cyan"/>
        </w:rPr>
        <w:t xml:space="preserve">to </w:t>
      </w:r>
      <w:r w:rsidRPr="00A424C7">
        <w:rPr>
          <w:rStyle w:val="Emphasis"/>
          <w:highlight w:val="cyan"/>
        </w:rPr>
        <w:t>change behavior</w:t>
      </w:r>
      <w:r w:rsidRPr="00A424C7">
        <w:rPr>
          <w:rStyle w:val="StyleUnderline"/>
          <w:highlight w:val="cyan"/>
        </w:rPr>
        <w:t>. There was</w:t>
      </w:r>
      <w:r w:rsidRPr="00A424C7">
        <w:rPr>
          <w:rStyle w:val="StyleUnderline"/>
        </w:rPr>
        <w:t xml:space="preserve"> also </w:t>
      </w:r>
      <w:r w:rsidRPr="00A424C7">
        <w:rPr>
          <w:rStyle w:val="StyleUnderline"/>
          <w:highlight w:val="cyan"/>
        </w:rPr>
        <w:t>little evidence of state-supported</w:t>
      </w:r>
      <w:r w:rsidRPr="00A424C7">
        <w:rPr>
          <w:rStyle w:val="StyleUnderline"/>
        </w:rPr>
        <w:t xml:space="preserve"> or sponsored groups utilizing </w:t>
      </w:r>
      <w:r w:rsidRPr="00A424C7">
        <w:rPr>
          <w:rStyle w:val="Emphasis"/>
          <w:highlight w:val="cyan"/>
        </w:rPr>
        <w:t>cyber terrorism</w:t>
      </w:r>
      <w:r w:rsidRPr="00A424C7">
        <w:rPr>
          <w:rStyle w:val="StyleUnderline"/>
          <w:highlight w:val="cyan"/>
        </w:rPr>
        <w:t>. They back up</w:t>
      </w:r>
      <w:r w:rsidRPr="00A424C7">
        <w:rPr>
          <w:rStyle w:val="StyleUnderline"/>
        </w:rPr>
        <w:t xml:space="preserve"> their </w:t>
      </w:r>
      <w:r w:rsidRPr="00A424C7">
        <w:rPr>
          <w:rStyle w:val="Emphasis"/>
          <w:highlight w:val="cyan"/>
        </w:rPr>
        <w:t>quantitative data</w:t>
      </w:r>
      <w:r w:rsidRPr="00A424C7">
        <w:rPr>
          <w:rStyle w:val="StyleUnderline"/>
          <w:highlight w:val="cyan"/>
        </w:rPr>
        <w:t xml:space="preserve"> with</w:t>
      </w:r>
      <w:r w:rsidRPr="00A424C7">
        <w:rPr>
          <w:rStyle w:val="StyleUnderline"/>
        </w:rPr>
        <w:t xml:space="preserve"> a series of </w:t>
      </w:r>
      <w:r w:rsidRPr="00A424C7">
        <w:rPr>
          <w:rStyle w:val="Emphasis"/>
          <w:highlight w:val="cyan"/>
        </w:rPr>
        <w:t>case studies</w:t>
      </w:r>
      <w:r w:rsidRPr="00A424C7">
        <w:t xml:space="preserve"> looking at the most significant recent cyber conflicts involving state (Chapter 6) and non-state (Chapter 7) actors. They then propose a system of rules and norms in cyberspace based on the Just War tradition (Chapter 8).</w:t>
      </w:r>
    </w:p>
    <w:p w14:paraId="660C583B" w14:textId="77777777" w:rsidR="000830EA" w:rsidRDefault="000830EA" w:rsidP="000830EA"/>
    <w:p w14:paraId="02A1C07F" w14:textId="069A36C6" w:rsidR="000830EA" w:rsidRPr="00A424C7" w:rsidRDefault="00720451" w:rsidP="000830EA">
      <w:pPr>
        <w:pStyle w:val="Heading4"/>
        <w:rPr>
          <w:rFonts w:cs="Arial"/>
        </w:rPr>
      </w:pPr>
      <w:proofErr w:type="spellStart"/>
      <w:r>
        <w:rPr>
          <w:rFonts w:cs="Arial"/>
        </w:rPr>
        <w:t>XX</w:t>
      </w:r>
      <w:r w:rsidR="000830EA" w:rsidRPr="00A424C7">
        <w:rPr>
          <w:rFonts w:cs="Arial"/>
        </w:rPr>
        <w:t>Won’t</w:t>
      </w:r>
      <w:proofErr w:type="spellEnd"/>
      <w:r w:rsidR="000830EA" w:rsidRPr="00A424C7">
        <w:rPr>
          <w:rFonts w:cs="Arial"/>
        </w:rPr>
        <w:t xml:space="preserve"> go nuclear. </w:t>
      </w:r>
    </w:p>
    <w:p w14:paraId="12627000" w14:textId="77777777" w:rsidR="000830EA" w:rsidRPr="00A424C7" w:rsidRDefault="000830EA" w:rsidP="000830EA">
      <w:r w:rsidRPr="00A424C7">
        <w:rPr>
          <w:rStyle w:val="Style13ptBold"/>
        </w:rPr>
        <w:t>Fung, 16</w:t>
      </w:r>
      <w:r w:rsidRPr="00A424C7">
        <w:t xml:space="preserve"> — Brian Fung; Reporter focusing on telecommunications, media, and competition—MSc, international relations. Citing Maj. General Jack Weinstein. (5-26-2016; "The real reason America controls its nukes with ancient floppy disks;" </w:t>
      </w:r>
      <w:r w:rsidRPr="00A424C7">
        <w:rPr>
          <w:i/>
          <w:iCs/>
        </w:rPr>
        <w:t>Washington Post</w:t>
      </w:r>
      <w:r w:rsidRPr="00A424C7">
        <w:t>; https://www.washingtonpost.com/news/the-switch/wp/2016/05/26/the-real-reason-america-controls-its-nukes-with-ancient-floppy-disks/; //</w:t>
      </w:r>
      <w:proofErr w:type="spellStart"/>
      <w:r w:rsidRPr="00A424C7">
        <w:t>GrRv</w:t>
      </w:r>
      <w:proofErr w:type="spellEnd"/>
      <w:r w:rsidRPr="00A424C7">
        <w:t>)</w:t>
      </w:r>
    </w:p>
    <w:p w14:paraId="656F7BC1" w14:textId="77777777" w:rsidR="000830EA" w:rsidRPr="00A424C7" w:rsidRDefault="000830EA" w:rsidP="000830EA">
      <w:pPr>
        <w:rPr>
          <w:rStyle w:val="Emphasis"/>
        </w:rPr>
      </w:pPr>
      <w:r w:rsidRPr="00A424C7">
        <w:t xml:space="preserve">As it happens, a similar logic underpins the U.S. military’s continued use of floppy disks. </w:t>
      </w:r>
      <w:r w:rsidRPr="00A424C7">
        <w:rPr>
          <w:rStyle w:val="StyleUnderline"/>
          <w:highlight w:val="cyan"/>
        </w:rPr>
        <w:t xml:space="preserve">The fact that America’s nuclear forces are </w:t>
      </w:r>
      <w:r w:rsidRPr="00A424C7">
        <w:rPr>
          <w:rStyle w:val="Emphasis"/>
          <w:highlight w:val="cyan"/>
        </w:rPr>
        <w:t>disconnected from digital networks</w:t>
      </w:r>
      <w:r w:rsidRPr="00A424C7">
        <w:t xml:space="preserve"> actually </w:t>
      </w:r>
      <w:r w:rsidRPr="00A424C7">
        <w:rPr>
          <w:rStyle w:val="StyleUnderline"/>
        </w:rPr>
        <w:t xml:space="preserve">acts as a </w:t>
      </w:r>
      <w:r w:rsidRPr="00A424C7">
        <w:rPr>
          <w:rStyle w:val="Emphasis"/>
        </w:rPr>
        <w:t>buffer</w:t>
      </w:r>
      <w:r w:rsidRPr="00A424C7">
        <w:rPr>
          <w:rStyle w:val="StyleUnderline"/>
        </w:rPr>
        <w:t xml:space="preserve"> against hackers</w:t>
      </w:r>
      <w:r w:rsidRPr="00A424C7">
        <w:t xml:space="preserve">. As Maj. General Jack Weinstein told CBS’s “60 Minutes” in 2014: Jack Weinstein: I'll tell you, those </w:t>
      </w:r>
      <w:r w:rsidRPr="00A424C7">
        <w:rPr>
          <w:rStyle w:val="StyleUnderline"/>
          <w:highlight w:val="cyan"/>
        </w:rPr>
        <w:t>older systems provide</w:t>
      </w:r>
      <w:r w:rsidRPr="00A424C7">
        <w:t xml:space="preserve"> us some -- I will say </w:t>
      </w:r>
      <w:r w:rsidRPr="00A424C7">
        <w:rPr>
          <w:rStyle w:val="Emphasis"/>
          <w:highlight w:val="cyan"/>
        </w:rPr>
        <w:t>huge safety</w:t>
      </w:r>
      <w:r w:rsidRPr="00A424C7">
        <w:rPr>
          <w:rStyle w:val="StyleUnderline"/>
        </w:rPr>
        <w:t xml:space="preserve"> when it comes to</w:t>
      </w:r>
      <w:r w:rsidRPr="00A424C7">
        <w:t xml:space="preserve"> some </w:t>
      </w:r>
      <w:r w:rsidRPr="00A424C7">
        <w:rPr>
          <w:rStyle w:val="Emphasis"/>
        </w:rPr>
        <w:t>cyber issues</w:t>
      </w:r>
      <w:r w:rsidRPr="00A424C7">
        <w:t xml:space="preserve"> that we currently have in the world. Lesley Stahl: Now, explain that. Weinstein: A few years </w:t>
      </w:r>
      <w:proofErr w:type="gramStart"/>
      <w:r w:rsidRPr="00A424C7">
        <w:t>ago</w:t>
      </w:r>
      <w:proofErr w:type="gramEnd"/>
      <w:r w:rsidRPr="00A424C7">
        <w:t xml:space="preserve"> we did a complete analysis of our entire network. </w:t>
      </w:r>
      <w:r w:rsidRPr="00A424C7">
        <w:rPr>
          <w:rStyle w:val="StyleUnderline"/>
        </w:rPr>
        <w:t xml:space="preserve">Cyber </w:t>
      </w:r>
      <w:r w:rsidRPr="00A424C7">
        <w:rPr>
          <w:rStyle w:val="StyleUnderline"/>
          <w:highlight w:val="cyan"/>
        </w:rPr>
        <w:t xml:space="preserve">engineers found out that the system is </w:t>
      </w:r>
      <w:r w:rsidRPr="00A424C7">
        <w:rPr>
          <w:rStyle w:val="Emphasis"/>
          <w:highlight w:val="cyan"/>
        </w:rPr>
        <w:t>extremely</w:t>
      </w:r>
      <w:r w:rsidRPr="00A424C7">
        <w:rPr>
          <w:rStyle w:val="Emphasis"/>
        </w:rPr>
        <w:t xml:space="preserve"> safe</w:t>
      </w:r>
      <w:r w:rsidRPr="00A424C7">
        <w:rPr>
          <w:rStyle w:val="StyleUnderline"/>
        </w:rPr>
        <w:t xml:space="preserve"> and </w:t>
      </w:r>
      <w:r w:rsidRPr="00A424C7">
        <w:rPr>
          <w:rStyle w:val="Emphasis"/>
        </w:rPr>
        <w:t xml:space="preserve">extremely </w:t>
      </w:r>
      <w:r w:rsidRPr="00A424C7">
        <w:rPr>
          <w:rStyle w:val="Emphasis"/>
          <w:highlight w:val="cyan"/>
        </w:rPr>
        <w:t>secure</w:t>
      </w:r>
      <w:r w:rsidRPr="00A424C7">
        <w:rPr>
          <w:rStyle w:val="Emphasis"/>
        </w:rPr>
        <w:t xml:space="preserve"> </w:t>
      </w:r>
      <w:r w:rsidRPr="00A424C7">
        <w:rPr>
          <w:rStyle w:val="StyleUnderline"/>
        </w:rPr>
        <w:t xml:space="preserve">on the way it's developed. </w:t>
      </w:r>
      <w:r w:rsidRPr="00A424C7">
        <w:t xml:space="preserve">Stahl: Meaning that you're not up on the Internet kind of thing? Weinstein: </w:t>
      </w:r>
      <w:r w:rsidRPr="00A424C7">
        <w:rPr>
          <w:rStyle w:val="StyleUnderline"/>
          <w:highlight w:val="cyan"/>
        </w:rPr>
        <w:t xml:space="preserve">We're </w:t>
      </w:r>
      <w:r w:rsidRPr="00A424C7">
        <w:rPr>
          <w:rStyle w:val="Emphasis"/>
          <w:highlight w:val="cyan"/>
        </w:rPr>
        <w:t>not up on the Internet.</w:t>
      </w:r>
      <w:r w:rsidRPr="00A424C7">
        <w:rPr>
          <w:rStyle w:val="Emphasis"/>
        </w:rPr>
        <w:t xml:space="preserve"> </w:t>
      </w:r>
      <w:r w:rsidRPr="00A424C7">
        <w:t xml:space="preserve">Stahl: </w:t>
      </w:r>
      <w:proofErr w:type="gramStart"/>
      <w:r w:rsidRPr="00A424C7">
        <w:t>So</w:t>
      </w:r>
      <w:proofErr w:type="gramEnd"/>
      <w:r w:rsidRPr="00A424C7">
        <w:t xml:space="preserve"> did the cyber people recommend you keep it the way it is? Weinstein: For right now, yes. In other words, </w:t>
      </w:r>
      <w:r w:rsidRPr="00A424C7">
        <w:rPr>
          <w:rStyle w:val="StyleUnderline"/>
        </w:rPr>
        <w:t xml:space="preserve">the rise of hackers and cyberwarfare is exactly why even technologically </w:t>
      </w:r>
      <w:r w:rsidRPr="00A424C7">
        <w:rPr>
          <w:rStyle w:val="Emphasis"/>
          <w:highlight w:val="cyan"/>
        </w:rPr>
        <w:t>obsolete systems</w:t>
      </w:r>
      <w:r w:rsidRPr="00A424C7">
        <w:rPr>
          <w:rStyle w:val="StyleUnderline"/>
          <w:highlight w:val="cyan"/>
        </w:rPr>
        <w:t xml:space="preserve"> can </w:t>
      </w:r>
      <w:r w:rsidRPr="00A424C7">
        <w:rPr>
          <w:rStyle w:val="StyleUnderline"/>
        </w:rPr>
        <w:t xml:space="preserve">still </w:t>
      </w:r>
      <w:r w:rsidRPr="00A424C7">
        <w:rPr>
          <w:rStyle w:val="StyleUnderline"/>
          <w:highlight w:val="cyan"/>
        </w:rPr>
        <w:t>serve</w:t>
      </w:r>
      <w:r w:rsidRPr="00A424C7">
        <w:rPr>
          <w:rStyle w:val="StyleUnderline"/>
        </w:rPr>
        <w:t xml:space="preserve"> </w:t>
      </w:r>
      <w:r w:rsidRPr="00A424C7">
        <w:rPr>
          <w:rStyle w:val="StyleUnderline"/>
          <w:highlight w:val="cyan"/>
        </w:rPr>
        <w:t xml:space="preserve">a </w:t>
      </w:r>
      <w:r w:rsidRPr="00A424C7">
        <w:rPr>
          <w:rStyle w:val="Emphasis"/>
          <w:highlight w:val="cyan"/>
        </w:rPr>
        <w:t>valuable purpose.</w:t>
      </w:r>
    </w:p>
    <w:p w14:paraId="00EB7E19" w14:textId="77777777" w:rsidR="000830EA" w:rsidRDefault="000830EA" w:rsidP="000830EA">
      <w:pPr>
        <w:rPr>
          <w:sz w:val="12"/>
        </w:rPr>
      </w:pPr>
    </w:p>
    <w:p w14:paraId="65513688" w14:textId="77777777" w:rsidR="000830EA" w:rsidRDefault="000830EA" w:rsidP="000830EA">
      <w:pPr>
        <w:rPr>
          <w:sz w:val="12"/>
        </w:rPr>
      </w:pPr>
    </w:p>
    <w:p w14:paraId="77A5FB1C" w14:textId="2ADA06E4" w:rsidR="000830EA" w:rsidRPr="00F47ACC" w:rsidRDefault="00720451" w:rsidP="000830EA">
      <w:pPr>
        <w:pStyle w:val="Heading4"/>
      </w:pPr>
      <w:bookmarkStart w:id="1" w:name="_Hlk30232579"/>
      <w:proofErr w:type="spellStart"/>
      <w:r>
        <w:t>XXX</w:t>
      </w:r>
      <w:r w:rsidR="000830EA">
        <w:t>Sat</w:t>
      </w:r>
      <w:proofErr w:type="spellEnd"/>
      <w:r w:rsidR="000830EA">
        <w:t xml:space="preserve"> attacks don’t cause nuke war</w:t>
      </w:r>
    </w:p>
    <w:p w14:paraId="359F6891" w14:textId="77777777" w:rsidR="000830EA" w:rsidRPr="00043596" w:rsidRDefault="000830EA" w:rsidP="000830EA">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6" w:history="1">
        <w:r w:rsidRPr="00A405BA">
          <w:rPr>
            <w:rStyle w:val="Hyperlink"/>
          </w:rPr>
          <w:t>https://apps.dtic.mil/dtic/tr/fulltext/u2/1062004.pdf</w:t>
        </w:r>
      </w:hyperlink>
      <w:r>
        <w:t>]</w:t>
      </w:r>
    </w:p>
    <w:p w14:paraId="3F7B6535" w14:textId="77777777" w:rsidR="000830EA" w:rsidRPr="00F47ACC" w:rsidRDefault="000830EA" w:rsidP="000830EA">
      <w:r w:rsidRPr="00F47ACC">
        <w:t>PREVENTING AGGRESSION IN SPACE</w:t>
      </w:r>
    </w:p>
    <w:p w14:paraId="7BE6769F" w14:textId="77777777" w:rsidR="000830EA" w:rsidRDefault="000830EA" w:rsidP="000830EA">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t xml:space="preserve"> because </w:t>
      </w:r>
      <w:r w:rsidRPr="00152A1C">
        <w:rPr>
          <w:rStyle w:val="StyleUnderline"/>
          <w:highlight w:val="yellow"/>
        </w:rPr>
        <w:t>both sides viewed</w:t>
      </w:r>
      <w:r w:rsidRPr="00F47ACC">
        <w:t xml:space="preserve"> an </w:t>
      </w:r>
      <w:r w:rsidRPr="00152A1C">
        <w:rPr>
          <w:rStyle w:val="StyleUnderline"/>
          <w:highlight w:val="yellow"/>
        </w:rPr>
        <w:t>attack on</w:t>
      </w:r>
      <w:r w:rsidRPr="00F47ACC">
        <w:t xml:space="preserve"> military </w:t>
      </w:r>
      <w:r w:rsidRPr="00152A1C">
        <w:rPr>
          <w:rStyle w:val="Emphasis"/>
          <w:highlight w:val="yellow"/>
        </w:rPr>
        <w:t>sat</w:t>
      </w:r>
      <w:r w:rsidRPr="00F47ACC">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t xml:space="preserve"> highly </w:t>
      </w:r>
      <w:r w:rsidRPr="00152A1C">
        <w:rPr>
          <w:rStyle w:val="StyleUnderline"/>
          <w:highlight w:val="yellow"/>
        </w:rPr>
        <w:t>escalatory</w:t>
      </w:r>
      <w:r w:rsidRPr="00F47ACC">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t xml:space="preserve">, </w:t>
      </w:r>
      <w:r w:rsidRPr="00152A1C">
        <w:rPr>
          <w:rStyle w:val="Emphasis"/>
          <w:highlight w:val="yellow"/>
        </w:rPr>
        <w:t>attacking</w:t>
      </w:r>
      <w:r w:rsidRPr="00F47ACC">
        <w:t xml:space="preserve"> satellites, including </w:t>
      </w:r>
      <w:r w:rsidRPr="00152A1C">
        <w:rPr>
          <w:rStyle w:val="Emphasis"/>
          <w:highlight w:val="yellow"/>
        </w:rPr>
        <w:t>military</w:t>
      </w:r>
      <w:r w:rsidRPr="00F47ACC">
        <w:t xml:space="preserve"> </w:t>
      </w:r>
      <w:r w:rsidRPr="00152A1C">
        <w:rPr>
          <w:rStyle w:val="Emphasis"/>
          <w:highlight w:val="yellow"/>
        </w:rPr>
        <w:t>sat</w:t>
      </w:r>
      <w:r w:rsidRPr="00F47ACC">
        <w:t>ellite</w:t>
      </w:r>
      <w:r w:rsidRPr="00152A1C">
        <w:rPr>
          <w:rStyle w:val="Emphasis"/>
          <w:highlight w:val="yellow"/>
        </w:rPr>
        <w:t>s</w:t>
      </w:r>
      <w:r w:rsidRPr="00F47ACC">
        <w:t xml:space="preserve">, </w:t>
      </w:r>
      <w:r w:rsidRPr="00152A1C">
        <w:rPr>
          <w:rStyle w:val="Emphasis"/>
          <w:highlight w:val="yellow"/>
        </w:rPr>
        <w:t>does not</w:t>
      </w:r>
      <w:r w:rsidRPr="00F47ACC">
        <w:t xml:space="preserve"> necessarily </w:t>
      </w:r>
      <w:r w:rsidRPr="00152A1C">
        <w:rPr>
          <w:rStyle w:val="Emphasis"/>
          <w:highlight w:val="yellow"/>
        </w:rPr>
        <w:t>result in nuclear war</w:t>
      </w:r>
      <w:r w:rsidRPr="00F47ACC">
        <w:t xml:space="preserve">. For instance, </w:t>
      </w:r>
      <w:r w:rsidRPr="00152A1C">
        <w:rPr>
          <w:rStyle w:val="StyleUnderline"/>
          <w:highlight w:val="yellow"/>
        </w:rPr>
        <w:t>foreign countries</w:t>
      </w:r>
      <w:r w:rsidRPr="00F47ACC">
        <w:t xml:space="preserve"> have </w:t>
      </w:r>
      <w:r w:rsidRPr="00152A1C">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t>ellite</w:t>
      </w:r>
      <w:r w:rsidRPr="00152A1C">
        <w:rPr>
          <w:rStyle w:val="Emphasis"/>
          <w:highlight w:val="yellow"/>
        </w:rPr>
        <w:t>s</w:t>
      </w:r>
      <w:r w:rsidRPr="00F47ACC">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t xml:space="preserve">nited </w:t>
      </w:r>
      <w:r w:rsidRPr="00152A1C">
        <w:rPr>
          <w:rStyle w:val="Emphasis"/>
          <w:highlight w:val="yellow"/>
        </w:rPr>
        <w:t>S</w:t>
      </w:r>
      <w:r w:rsidRPr="00F47ACC">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t>eration</w:t>
      </w:r>
      <w:r w:rsidRPr="00152A1C">
        <w:rPr>
          <w:rStyle w:val="Emphasis"/>
          <w:highlight w:val="yellow"/>
        </w:rPr>
        <w:t>s</w:t>
      </w:r>
      <w:r w:rsidRPr="00F47ACC">
        <w:t>, to which countries struggle to respond while limiting escalation. Beginning with the fundamentals of deterrence illuminates how it applies to prevention of aggression in space</w:t>
      </w:r>
      <w:r>
        <w:t>.</w:t>
      </w:r>
    </w:p>
    <w:bookmarkEnd w:id="1"/>
    <w:p w14:paraId="53619FD5" w14:textId="77777777" w:rsidR="000830EA" w:rsidRPr="003C2D40" w:rsidRDefault="000830EA" w:rsidP="000830EA">
      <w:pPr>
        <w:rPr>
          <w:sz w:val="12"/>
        </w:rPr>
      </w:pPr>
    </w:p>
    <w:p w14:paraId="633D81C6" w14:textId="77777777" w:rsidR="000830EA" w:rsidRDefault="000830EA" w:rsidP="000830EA"/>
    <w:p w14:paraId="49A86923" w14:textId="77777777" w:rsidR="000830EA" w:rsidRPr="003C2D40" w:rsidRDefault="000830EA" w:rsidP="000830EA"/>
    <w:p w14:paraId="5CD6463E" w14:textId="77777777" w:rsidR="000830EA" w:rsidRDefault="000830EA" w:rsidP="000830EA">
      <w:pPr>
        <w:pStyle w:val="Heading3"/>
      </w:pPr>
      <w:r>
        <w:t>Astronomy</w:t>
      </w:r>
    </w:p>
    <w:p w14:paraId="2351B342" w14:textId="2E16D712" w:rsidR="000830EA" w:rsidRPr="00396D17" w:rsidRDefault="00F93014" w:rsidP="000830EA">
      <w:pPr>
        <w:pStyle w:val="Heading4"/>
      </w:pPr>
      <w:proofErr w:type="spellStart"/>
      <w:r>
        <w:t>n</w:t>
      </w:r>
      <w:r w:rsidR="000830EA">
        <w:t>No</w:t>
      </w:r>
      <w:proofErr w:type="spellEnd"/>
      <w:r w:rsidR="000830EA">
        <w:t xml:space="preserve"> link – only compromises astronomy for objects further away than Neptune, but 1AC Spencer is all about asteroids that are way closer – in blue </w:t>
      </w:r>
    </w:p>
    <w:p w14:paraId="1056B2B0" w14:textId="77777777" w:rsidR="000830EA" w:rsidRPr="00623846" w:rsidRDefault="000830EA" w:rsidP="000830EA">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w:t>
      </w:r>
      <w:r w:rsidRPr="00334DFF">
        <w:rPr>
          <w:rStyle w:val="StyleUnderline"/>
          <w:highlight w:val="cyan"/>
        </w:rPr>
        <w:t xml:space="preserve">scientists looking for distant objects beyond Neptune — including the hunt for the mysterious Planet Nine — might have trouble when </w:t>
      </w:r>
      <w:proofErr w:type="spellStart"/>
      <w:r w:rsidRPr="00334DFF">
        <w:rPr>
          <w:rStyle w:val="StyleUnderline"/>
          <w:highlight w:val="cyan"/>
        </w:rPr>
        <w:t>Starlink</w:t>
      </w:r>
      <w:proofErr w:type="spellEnd"/>
      <w:r w:rsidRPr="00334DFF">
        <w:rPr>
          <w:rStyle w:val="StyleUnderline"/>
          <w:highlight w:val="cyan"/>
        </w:rPr>
        <w:t xml:space="preserve"> is complete</w:t>
      </w:r>
      <w:r w:rsidRPr="00623846">
        <w:rPr>
          <w:rStyle w:val="StyleUnderline"/>
        </w:rPr>
        <w:t xml:space="preserv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6911B6E4" w14:textId="77777777" w:rsidR="000830EA" w:rsidRPr="00396D17" w:rsidRDefault="000830EA" w:rsidP="000830EA"/>
    <w:p w14:paraId="67A2486E" w14:textId="7FBC7E41" w:rsidR="000830EA" w:rsidRDefault="000830EA" w:rsidP="000830EA">
      <w:pPr>
        <w:pStyle w:val="Heading4"/>
      </w:pPr>
      <w:r>
        <w:t xml:space="preserve">No internal link – none of their </w:t>
      </w:r>
      <w:proofErr w:type="spellStart"/>
      <w:r>
        <w:t>ev</w:t>
      </w:r>
      <w:proofErr w:type="spellEnd"/>
      <w:r>
        <w:t xml:space="preserve"> explains how astronomy solves asteroid impacts – at best, we know they’re coming but that doesn’t do anything</w:t>
      </w:r>
    </w:p>
    <w:p w14:paraId="480EBFD8" w14:textId="77777777" w:rsidR="008266BB" w:rsidRPr="006E17D8" w:rsidRDefault="008266BB" w:rsidP="008266BB">
      <w:pPr>
        <w:pStyle w:val="Heading4"/>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78E2AD4A" w14:textId="77777777" w:rsidR="008266BB" w:rsidRPr="006E17D8" w:rsidRDefault="008266BB" w:rsidP="008266BB">
      <w:r w:rsidRPr="006E17D8">
        <w:t xml:space="preserve">Inigo </w:t>
      </w:r>
      <w:proofErr w:type="spellStart"/>
      <w:r w:rsidRPr="006E17D8">
        <w:rPr>
          <w:rStyle w:val="Style13ptBold"/>
        </w:rPr>
        <w:t>Monzon</w:t>
      </w:r>
      <w:proofErr w:type="spellEnd"/>
      <w:r w:rsidRPr="006E17D8">
        <w:t>, IBT Correspondent</w:t>
      </w:r>
      <w:r w:rsidRPr="006E17D8">
        <w:rPr>
          <w:rStyle w:val="Style13ptBold"/>
        </w:rPr>
        <w:t>, 9-2</w:t>
      </w:r>
      <w:r w:rsidRPr="006E17D8">
        <w:t xml:space="preserve">-2019, "Scientist Reveals Truth About Earth’s Chances </w:t>
      </w:r>
      <w:proofErr w:type="gramStart"/>
      <w:r w:rsidRPr="006E17D8">
        <w:t>Of</w:t>
      </w:r>
      <w:proofErr w:type="gramEnd"/>
      <w:r w:rsidRPr="006E17D8">
        <w:t xml:space="preserve"> Surviving An Asteroid Impact", International Business Times, 9-2-2019, https://www.ibtimes.com/scientist-reveals-truth-about-earths-chances-surviving-asteroid-impact-2820951, </w:t>
      </w:r>
      <w:proofErr w:type="spellStart"/>
      <w:r w:rsidRPr="006E17D8">
        <w:t>hec</w:t>
      </w:r>
      <w:proofErr w:type="spellEnd"/>
      <w:r w:rsidRPr="006E17D8">
        <w:t>)</w:t>
      </w:r>
    </w:p>
    <w:p w14:paraId="2878D80A" w14:textId="77777777" w:rsidR="00720451" w:rsidRDefault="008266BB" w:rsidP="008266BB">
      <w:pPr>
        <w:rPr>
          <w:sz w:val="12"/>
        </w:rPr>
      </w:pPr>
      <w:r w:rsidRPr="006E17D8">
        <w:rPr>
          <w:sz w:val="12"/>
        </w:rPr>
        <w:t xml:space="preserve">Dr. </w:t>
      </w:r>
      <w:proofErr w:type="spellStart"/>
      <w:r w:rsidRPr="006E17D8">
        <w:rPr>
          <w:sz w:val="12"/>
        </w:rPr>
        <w:t>Lewiss</w:t>
      </w:r>
      <w:proofErr w:type="spellEnd"/>
      <w:r w:rsidRPr="006E17D8">
        <w:rPr>
          <w:sz w:val="12"/>
        </w:rPr>
        <w:t xml:space="preserve"> </w:t>
      </w:r>
      <w:proofErr w:type="spellStart"/>
      <w:r w:rsidRPr="006E17D8">
        <w:rPr>
          <w:sz w:val="12"/>
        </w:rPr>
        <w:t>Dartnell</w:t>
      </w:r>
      <w:proofErr w:type="spellEnd"/>
      <w:r w:rsidRPr="006E17D8">
        <w:rPr>
          <w:sz w:val="12"/>
        </w:rPr>
        <w:t xml:space="preserve">,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w:t>
      </w:r>
      <w:proofErr w:type="spellStart"/>
      <w:r w:rsidRPr="006E17D8">
        <w:rPr>
          <w:sz w:val="12"/>
        </w:rPr>
        <w:t>Dartnell</w:t>
      </w:r>
      <w:proofErr w:type="spellEnd"/>
      <w:r w:rsidRPr="006E17D8">
        <w:rPr>
          <w:sz w:val="12"/>
        </w:rPr>
        <w:t xml:space="preserve">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r w:rsidRPr="006E17D8">
        <w:rPr>
          <w:rStyle w:val="StyleUnderline"/>
        </w:rPr>
        <w:t>in order to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t>
      </w:r>
    </w:p>
    <w:p w14:paraId="36D68147" w14:textId="7490996D" w:rsidR="00720451" w:rsidRDefault="00720451" w:rsidP="008266BB">
      <w:pPr>
        <w:rPr>
          <w:sz w:val="12"/>
        </w:rPr>
      </w:pPr>
    </w:p>
    <w:p w14:paraId="6A5AEC99" w14:textId="094714B3" w:rsidR="00720451" w:rsidRDefault="00720451" w:rsidP="008266BB">
      <w:pPr>
        <w:rPr>
          <w:sz w:val="12"/>
        </w:rPr>
      </w:pPr>
    </w:p>
    <w:p w14:paraId="06F1CF87" w14:textId="3066F5B5" w:rsidR="00720451" w:rsidRDefault="00720451" w:rsidP="008266BB">
      <w:pPr>
        <w:rPr>
          <w:sz w:val="12"/>
        </w:rPr>
      </w:pPr>
    </w:p>
    <w:p w14:paraId="78ECE6BC" w14:textId="335CAD2A" w:rsidR="00720451" w:rsidRDefault="00720451" w:rsidP="008266BB">
      <w:pPr>
        <w:rPr>
          <w:sz w:val="12"/>
        </w:rPr>
      </w:pPr>
    </w:p>
    <w:p w14:paraId="056BE945" w14:textId="77777777" w:rsidR="00720451" w:rsidRDefault="00720451" w:rsidP="008266BB">
      <w:pPr>
        <w:rPr>
          <w:sz w:val="12"/>
        </w:rPr>
      </w:pPr>
    </w:p>
    <w:p w14:paraId="7D200E13" w14:textId="77777777" w:rsidR="00720451" w:rsidRDefault="00720451" w:rsidP="008266BB">
      <w:pPr>
        <w:rPr>
          <w:sz w:val="12"/>
        </w:rPr>
      </w:pPr>
    </w:p>
    <w:p w14:paraId="7D4480D1" w14:textId="3F04D119" w:rsidR="008266BB" w:rsidRPr="008266BB" w:rsidRDefault="008266BB" w:rsidP="008266BB">
      <w:pPr>
        <w:rPr>
          <w:sz w:val="12"/>
        </w:rPr>
      </w:pPr>
      <w:r w:rsidRPr="006E17D8">
        <w:rPr>
          <w:sz w:val="12"/>
        </w:rPr>
        <w:t>with Earth. “</w:t>
      </w:r>
      <w:r w:rsidRPr="006E17D8">
        <w:rPr>
          <w:rStyle w:val="Emphasis"/>
        </w:rPr>
        <w:t>The Earth is not going to be destroyed by an asteroid</w:t>
      </w:r>
      <w:r w:rsidRPr="006E17D8">
        <w:rPr>
          <w:sz w:val="12"/>
        </w:rPr>
        <w:t xml:space="preserve">,” </w:t>
      </w:r>
      <w:proofErr w:type="spellStart"/>
      <w:r w:rsidRPr="006E17D8">
        <w:rPr>
          <w:sz w:val="12"/>
        </w:rPr>
        <w:t>Dartnell</w:t>
      </w:r>
      <w:proofErr w:type="spellEnd"/>
      <w:r w:rsidRPr="006E17D8">
        <w:rPr>
          <w:sz w:val="12"/>
        </w:rPr>
        <w:t xml:space="preserve">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w:t>
      </w:r>
      <w:proofErr w:type="spellStart"/>
      <w:r w:rsidRPr="006E17D8">
        <w:rPr>
          <w:sz w:val="12"/>
        </w:rPr>
        <w:t>Dartnell</w:t>
      </w:r>
      <w:proofErr w:type="spellEnd"/>
      <w:r w:rsidRPr="006E17D8">
        <w:rPr>
          <w:sz w:val="12"/>
        </w:rPr>
        <w:t xml:space="preserve">,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6E17D8">
        <w:rPr>
          <w:rStyle w:val="StyleUnderline"/>
        </w:rPr>
        <w:t>space agencies ruled out a possible collision between Apophis and Earth in the near future</w:t>
      </w:r>
      <w:r w:rsidRPr="006E17D8">
        <w:rPr>
          <w:sz w:val="12"/>
        </w:rPr>
        <w:t xml:space="preserve">. “If we were very, very unlucky, and they strike over a major city, then they could destroy the city,” </w:t>
      </w:r>
      <w:proofErr w:type="spellStart"/>
      <w:r w:rsidRPr="006E17D8">
        <w:rPr>
          <w:sz w:val="12"/>
        </w:rPr>
        <w:t>Dartnell</w:t>
      </w:r>
      <w:proofErr w:type="spellEnd"/>
      <w:r w:rsidRPr="006E17D8">
        <w:rPr>
          <w:sz w:val="12"/>
        </w:rPr>
        <w:t xml:space="preserve"> said. “But the chances of that happening are very unlikely.” “Asteroid Apophis is one of the asteroids that we are </w:t>
      </w:r>
      <w:proofErr w:type="gramStart"/>
      <w:r w:rsidRPr="006E17D8">
        <w:rPr>
          <w:sz w:val="12"/>
        </w:rPr>
        <w:t>tracking</w:t>
      </w:r>
      <w:proofErr w:type="gramEnd"/>
      <w:r w:rsidRPr="006E17D8">
        <w:rPr>
          <w:sz w:val="12"/>
        </w:rPr>
        <w:t xml:space="preserve"> and we know that it is not going to impact for the next few decades and will continue on </w:t>
      </w:r>
      <w:proofErr w:type="spellStart"/>
      <w:r w:rsidRPr="006E17D8">
        <w:rPr>
          <w:sz w:val="12"/>
        </w:rPr>
        <w:t>trail</w:t>
      </w:r>
      <w:proofErr w:type="spellEnd"/>
      <w:r w:rsidRPr="006E17D8">
        <w:rPr>
          <w:sz w:val="12"/>
        </w:rPr>
        <w:t xml:space="preserve">,” the professor added. Aside from the asteroid’s slim chances, </w:t>
      </w:r>
      <w:r w:rsidRPr="00DE06BC">
        <w:rPr>
          <w:rStyle w:val="Emphasis"/>
          <w:highlight w:val="green"/>
        </w:rPr>
        <w:t>space agencies</w:t>
      </w:r>
      <w:r w:rsidRPr="006E17D8">
        <w:rPr>
          <w:rStyle w:val="StyleUnderline"/>
        </w:rPr>
        <w:t xml:space="preserve"> from various 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57C18A9D" w14:textId="75B0EF86" w:rsidR="000830EA" w:rsidRDefault="00720451" w:rsidP="000830EA">
      <w:pPr>
        <w:pStyle w:val="Heading4"/>
      </w:pPr>
      <w:r>
        <w:t xml:space="preserve">XXX </w:t>
      </w:r>
      <w:r w:rsidR="000830EA">
        <w:t>Detection alone is inadequate</w:t>
      </w:r>
    </w:p>
    <w:p w14:paraId="36EF7D08" w14:textId="77777777" w:rsidR="000830EA" w:rsidRPr="00E61BAC" w:rsidRDefault="000830EA" w:rsidP="000830EA">
      <w:pPr>
        <w:rPr>
          <w:rStyle w:val="Style13ptBold"/>
          <w:sz w:val="16"/>
          <w:szCs w:val="16"/>
        </w:rPr>
      </w:pPr>
      <w:proofErr w:type="spellStart"/>
      <w:r>
        <w:rPr>
          <w:rStyle w:val="Style13ptBold"/>
        </w:rPr>
        <w:t>Hasco</w:t>
      </w:r>
      <w:proofErr w:type="spellEnd"/>
      <w:r>
        <w:rPr>
          <w:rStyle w:val="Style13ptBold"/>
        </w:rPr>
        <w:t xml:space="preserve">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1C9C6723" w14:textId="77777777" w:rsidR="000830EA" w:rsidRPr="00E61BAC" w:rsidRDefault="000830EA" w:rsidP="000830EA">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372D6B47" w14:textId="77777777" w:rsidR="000830EA" w:rsidRPr="00E61BAC" w:rsidRDefault="000830EA" w:rsidP="000830EA">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64795A28" w14:textId="77777777" w:rsidR="000830EA" w:rsidRPr="00E61BAC" w:rsidRDefault="000830EA" w:rsidP="000830EA">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1E84A8CB" w14:textId="77777777" w:rsidR="000830EA" w:rsidRPr="00E61BAC" w:rsidRDefault="000830EA" w:rsidP="000830EA">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624C3BAD" w14:textId="77777777" w:rsidR="000830EA" w:rsidRPr="00E61BAC" w:rsidRDefault="000830EA" w:rsidP="000830EA">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219A4413" w14:textId="77777777" w:rsidR="000830EA" w:rsidRPr="00E61BAC" w:rsidRDefault="000830EA" w:rsidP="000830EA">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363259C8" w14:textId="77777777" w:rsidR="000830EA" w:rsidRPr="00E61BAC" w:rsidRDefault="000830EA" w:rsidP="000830EA">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p w14:paraId="44AB0F12" w14:textId="77777777" w:rsidR="000830EA" w:rsidRPr="00E61BAC" w:rsidRDefault="000830EA" w:rsidP="000830EA">
      <w:pPr>
        <w:rPr>
          <w:sz w:val="12"/>
        </w:rPr>
      </w:pPr>
      <w:r w:rsidRPr="00E61BAC">
        <w:rPr>
          <w:rStyle w:val="StyleUnderline"/>
          <w:highlight w:val="green"/>
        </w:rPr>
        <w:t>SpaceX</w:t>
      </w:r>
      <w:r w:rsidRPr="00E61BAC">
        <w:rPr>
          <w:rStyle w:val="StyleUnderline"/>
        </w:rPr>
        <w:t xml:space="preserve"> recently secured a $2.89 billion contract with NASA to develop its next-generation Starship spacecraft</w:t>
      </w:r>
      <w:r w:rsidRPr="00E61BAC">
        <w:rPr>
          <w:sz w:val="12"/>
        </w:rPr>
        <w:t>. </w:t>
      </w:r>
      <w:r w:rsidRPr="004D6836">
        <w:rPr>
          <w:sz w:val="12"/>
        </w:rPr>
        <w:t>SpaceX claims</w:t>
      </w:r>
      <w:r w:rsidRPr="00E61BAC">
        <w:rPr>
          <w:sz w:val="12"/>
        </w:rPr>
        <w:t xml:space="preserve"> that </w:t>
      </w:r>
      <w:r w:rsidRPr="00E61BAC">
        <w:rPr>
          <w:rStyle w:val="StyleUnderline"/>
          <w:highlight w:val="green"/>
        </w:rPr>
        <w:t>Starship</w:t>
      </w:r>
      <w:r w:rsidRPr="00E61BAC">
        <w:rPr>
          <w:sz w:val="12"/>
        </w:rPr>
        <w:t xml:space="preserve">, when combined with its Super Heavy rocket Booster, will be “the world’s most powerful launch vehicle ever developed,” and </w:t>
      </w:r>
      <w:r w:rsidRPr="00E61BAC">
        <w:rPr>
          <w:rStyle w:val="StyleUnderline"/>
          <w:highlight w:val="green"/>
        </w:rPr>
        <w:t>could</w:t>
      </w:r>
      <w:r w:rsidRPr="00E61BAC">
        <w:rPr>
          <w:rStyle w:val="StyleUnderline"/>
        </w:rPr>
        <w:t xml:space="preserve"> “theoretically” assist in missions designed to </w:t>
      </w:r>
      <w:r w:rsidRPr="00E61BAC">
        <w:rPr>
          <w:rStyle w:val="StyleUnderline"/>
          <w:highlight w:val="green"/>
        </w:rPr>
        <w:t>redirect</w:t>
      </w:r>
      <w:r w:rsidRPr="00E61BAC">
        <w:rPr>
          <w:rStyle w:val="StyleUnderline"/>
        </w:rPr>
        <w:t xml:space="preserve"> the path of </w:t>
      </w:r>
      <w:r w:rsidRPr="00E61BAC">
        <w:rPr>
          <w:rStyle w:val="StyleUnderline"/>
          <w:highlight w:val="green"/>
        </w:rPr>
        <w:t>an Earth-bound asteroid</w:t>
      </w:r>
      <w:r w:rsidRPr="00E61BAC">
        <w:rPr>
          <w:sz w:val="12"/>
        </w:rPr>
        <w:t>.</w:t>
      </w:r>
    </w:p>
    <w:p w14:paraId="716DEEF7" w14:textId="77777777" w:rsidR="000830EA" w:rsidRPr="00E61BAC" w:rsidRDefault="000830EA" w:rsidP="000830EA">
      <w:pPr>
        <w:rPr>
          <w:sz w:val="12"/>
        </w:rPr>
      </w:pPr>
      <w:r w:rsidRPr="00E61BAC">
        <w:rPr>
          <w:rStyle w:val="StyleUnderline"/>
        </w:rPr>
        <w:t xml:space="preserve">NASA is working on asteroid deflection technology which will attempt to change the orbit of an asteroid and hopefully give credence that such a strategy could be effective at </w:t>
      </w:r>
      <w:r w:rsidRPr="00E61BAC">
        <w:rPr>
          <w:rStyle w:val="StyleUnderline"/>
          <w:highlight w:val="green"/>
        </w:rPr>
        <w:t>mitigating</w:t>
      </w:r>
      <w:r w:rsidRPr="00E61BAC">
        <w:rPr>
          <w:rStyle w:val="StyleUnderline"/>
        </w:rPr>
        <w:t xml:space="preserve"> </w:t>
      </w:r>
      <w:r w:rsidRPr="00E61BAC">
        <w:rPr>
          <w:rStyle w:val="StyleUnderline"/>
          <w:highlight w:val="green"/>
        </w:rPr>
        <w:t>the threat of</w:t>
      </w:r>
      <w:r w:rsidRPr="00E61BAC">
        <w:rPr>
          <w:rStyle w:val="StyleUnderline"/>
        </w:rPr>
        <w:t xml:space="preserve"> dangerous </w:t>
      </w:r>
      <w:r w:rsidRPr="00E61BAC">
        <w:rPr>
          <w:rStyle w:val="StyleUnderline"/>
          <w:highlight w:val="green"/>
        </w:rPr>
        <w:t>n</w:t>
      </w:r>
      <w:r w:rsidRPr="00E61BAC">
        <w:rPr>
          <w:rStyle w:val="StyleUnderline"/>
        </w:rPr>
        <w:t>ear-</w:t>
      </w:r>
      <w:r w:rsidRPr="00E61BAC">
        <w:rPr>
          <w:rStyle w:val="StyleUnderline"/>
          <w:highlight w:val="green"/>
        </w:rPr>
        <w:t>E</w:t>
      </w:r>
      <w:r w:rsidRPr="00E61BAC">
        <w:rPr>
          <w:rStyle w:val="StyleUnderline"/>
        </w:rPr>
        <w:t xml:space="preserve">arth </w:t>
      </w:r>
      <w:r w:rsidRPr="00E61BAC">
        <w:rPr>
          <w:rStyle w:val="StyleUnderline"/>
          <w:highlight w:val="green"/>
        </w:rPr>
        <w:t>o</w:t>
      </w:r>
      <w:r w:rsidRPr="00E61BAC">
        <w:rPr>
          <w:rStyle w:val="StyleUnderline"/>
        </w:rPr>
        <w:t>bject</w:t>
      </w:r>
      <w:r w:rsidRPr="00E61BAC">
        <w:rPr>
          <w:rStyle w:val="StyleUnderline"/>
          <w:highlight w:val="green"/>
        </w:rPr>
        <w:t>s</w:t>
      </w:r>
      <w:r w:rsidRPr="00E61BAC">
        <w:rPr>
          <w:sz w:val="12"/>
        </w:rPr>
        <w:t xml:space="preserve"> in the future.</w:t>
      </w:r>
    </w:p>
    <w:p w14:paraId="742FFFF8" w14:textId="77777777" w:rsidR="000830EA" w:rsidRPr="00D056BF" w:rsidRDefault="000830EA" w:rsidP="000830EA"/>
    <w:p w14:paraId="707BB17F" w14:textId="77777777" w:rsidR="000830EA" w:rsidRDefault="000830EA" w:rsidP="000830EA">
      <w:pPr>
        <w:pStyle w:val="Heading3"/>
      </w:pPr>
      <w:r>
        <w:t>Ozone</w:t>
      </w:r>
    </w:p>
    <w:p w14:paraId="54553E43" w14:textId="77777777" w:rsidR="000830EA" w:rsidRDefault="000830EA" w:rsidP="000830EA">
      <w:pPr>
        <w:pStyle w:val="Heading4"/>
      </w:pPr>
      <w:r>
        <w:t xml:space="preserve">1AC </w:t>
      </w:r>
      <w:proofErr w:type="spellStart"/>
      <w:r>
        <w:t>Pultarova</w:t>
      </w:r>
      <w:proofErr w:type="spellEnd"/>
      <w:r>
        <w:t xml:space="preserve"> is about rocket launches – means </w:t>
      </w:r>
      <w:r>
        <w:rPr>
          <w:u w:val="single"/>
        </w:rPr>
        <w:t>any</w:t>
      </w:r>
      <w:r>
        <w:t xml:space="preserve"> other activity in space thumps, like colonization and military usage – also concludes that holes are temporary</w:t>
      </w:r>
    </w:p>
    <w:p w14:paraId="6542642F" w14:textId="77777777" w:rsidR="000830EA" w:rsidRPr="00623846" w:rsidRDefault="000830EA" w:rsidP="000830EA">
      <w:pPr>
        <w:rPr>
          <w:rStyle w:val="StyleUnderline"/>
        </w:rPr>
      </w:pPr>
      <w:r w:rsidRPr="00623846">
        <w:rPr>
          <w:rStyle w:val="StyleUnderline"/>
        </w:rPr>
        <w:t xml:space="preserve">"We know that </w:t>
      </w:r>
      <w:r w:rsidRPr="00AF589F">
        <w:rPr>
          <w:rStyle w:val="StyleUnderline"/>
          <w:highlight w:val="cyan"/>
        </w:rPr>
        <w:t>alumina does deplete ozone just from rocket launches themselves because a lot of solid-fuel rockets use, or have, alumina as a byproduct</w:t>
      </w:r>
      <w:r w:rsidRPr="00623846">
        <w:rPr>
          <w:rStyle w:val="StyleUnderline"/>
        </w:rPr>
        <w:t xml:space="preserve">," </w:t>
      </w:r>
      <w:proofErr w:type="spellStart"/>
      <w:r w:rsidRPr="00623846">
        <w:rPr>
          <w:rStyle w:val="StyleUnderline"/>
        </w:rPr>
        <w:t>Boley</w:t>
      </w:r>
      <w:proofErr w:type="spellEnd"/>
      <w:r w:rsidRPr="00623846">
        <w:rPr>
          <w:rStyle w:val="StyleUnderline"/>
        </w:rPr>
        <w:t xml:space="preserve">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F0A42BB" w14:textId="77777777" w:rsidR="000830EA" w:rsidRDefault="000830EA" w:rsidP="000830EA"/>
    <w:p w14:paraId="07AEC9BE" w14:textId="77777777" w:rsidR="000830EA" w:rsidRDefault="000830EA" w:rsidP="000830EA">
      <w:pPr>
        <w:pStyle w:val="Heading4"/>
      </w:pPr>
      <w:r>
        <w:t>Even if ozone increasing now, 1AC Browne concludes that holes are long term inevitable because of global warming – blue</w:t>
      </w:r>
    </w:p>
    <w:p w14:paraId="577E2E47" w14:textId="77777777" w:rsidR="000830EA" w:rsidRPr="00623846" w:rsidRDefault="000830EA" w:rsidP="000830EA">
      <w:r w:rsidRPr="009F14A3">
        <w:rPr>
          <w:rStyle w:val="Style13ptBold"/>
          <w:highlight w:val="cyan"/>
        </w:rPr>
        <w:t>It could have alarming implications for the way our current world is headed, regarding rising global temperatures</w:t>
      </w:r>
      <w:r w:rsidRPr="00623846">
        <w:t>. Researchers from the University of Southampton have been investigating an extinction event that occurred at the end of the Devonian geological period.</w:t>
      </w:r>
    </w:p>
    <w:p w14:paraId="1EC232BC" w14:textId="77777777" w:rsidR="000830EA" w:rsidRPr="00623846" w:rsidRDefault="000830EA" w:rsidP="000830EA">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1B212114" w14:textId="77777777" w:rsidR="000830EA" w:rsidRPr="00623846" w:rsidRDefault="000830EA" w:rsidP="000830EA">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0FEBA61" w14:textId="77777777" w:rsidR="000830EA" w:rsidRPr="00623846" w:rsidRDefault="000830EA" w:rsidP="000830EA">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27410B55" w14:textId="77777777" w:rsidR="000830EA" w:rsidRPr="009F14A3" w:rsidRDefault="000830EA" w:rsidP="000830EA"/>
    <w:p w14:paraId="055C8B88" w14:textId="77777777" w:rsidR="000830EA" w:rsidRPr="00C830B9" w:rsidRDefault="000830EA" w:rsidP="000830EA">
      <w:pPr>
        <w:pStyle w:val="Heading4"/>
      </w:pPr>
      <w:r>
        <w:t>Tourism thumps</w:t>
      </w:r>
    </w:p>
    <w:p w14:paraId="4A61971B" w14:textId="77777777" w:rsidR="000830EA" w:rsidRPr="00C93278" w:rsidRDefault="000830EA" w:rsidP="000830EA">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7"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172949F4" w14:textId="77777777" w:rsidR="00720451" w:rsidRDefault="000830EA" w:rsidP="000830EA">
      <w:pPr>
        <w:rPr>
          <w:rStyle w:val="Emphasis"/>
        </w:rPr>
      </w:pPr>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p>
    <w:p w14:paraId="6DE56F7D" w14:textId="77777777" w:rsidR="00720451" w:rsidRDefault="00720451" w:rsidP="000830EA">
      <w:pPr>
        <w:rPr>
          <w:rStyle w:val="Emphasis"/>
        </w:rPr>
      </w:pPr>
    </w:p>
    <w:p w14:paraId="282B52B8" w14:textId="77777777" w:rsidR="00720451" w:rsidRDefault="00720451" w:rsidP="000830EA">
      <w:pPr>
        <w:rPr>
          <w:rStyle w:val="Emphasis"/>
        </w:rPr>
      </w:pPr>
    </w:p>
    <w:p w14:paraId="28807662" w14:textId="77777777" w:rsidR="00720451" w:rsidRDefault="00720451" w:rsidP="000830EA">
      <w:pPr>
        <w:rPr>
          <w:rStyle w:val="Emphasis"/>
        </w:rPr>
      </w:pPr>
    </w:p>
    <w:p w14:paraId="356FAE41" w14:textId="77777777" w:rsidR="00720451" w:rsidRDefault="00720451" w:rsidP="000830EA">
      <w:pPr>
        <w:rPr>
          <w:rStyle w:val="Emphasis"/>
        </w:rPr>
      </w:pPr>
    </w:p>
    <w:p w14:paraId="04FCE2AC" w14:textId="1FE1E629" w:rsidR="00720451" w:rsidRDefault="00720451" w:rsidP="000830EA">
      <w:pPr>
        <w:rPr>
          <w:rStyle w:val="Emphasis"/>
        </w:rPr>
      </w:pPr>
    </w:p>
    <w:p w14:paraId="38477DC0" w14:textId="29AFF3D6" w:rsidR="00720451" w:rsidRDefault="00720451" w:rsidP="000830EA">
      <w:pPr>
        <w:rPr>
          <w:rStyle w:val="Emphasis"/>
        </w:rPr>
      </w:pPr>
    </w:p>
    <w:p w14:paraId="5E2A1E59" w14:textId="10DB32B9" w:rsidR="00720451" w:rsidRDefault="00720451" w:rsidP="000830EA">
      <w:pPr>
        <w:rPr>
          <w:rStyle w:val="Emphasis"/>
        </w:rPr>
      </w:pPr>
    </w:p>
    <w:p w14:paraId="44359662" w14:textId="77777777" w:rsidR="00720451" w:rsidRDefault="00720451" w:rsidP="000830EA">
      <w:pPr>
        <w:rPr>
          <w:rStyle w:val="Emphasis"/>
        </w:rPr>
      </w:pPr>
    </w:p>
    <w:p w14:paraId="1CEEB137" w14:textId="187CC0CB" w:rsidR="000830EA" w:rsidRPr="00623EDB" w:rsidRDefault="000830EA" w:rsidP="000830EA">
      <w:r w:rsidRPr="00834DCF">
        <w:rPr>
          <w:rStyle w:val="Emphasis"/>
        </w:rPr>
        <w:t xml:space="preserve">which </w:t>
      </w:r>
      <w:proofErr w:type="gramStart"/>
      <w:r w:rsidRPr="00834DCF">
        <w:rPr>
          <w:rStyle w:val="Emphasis"/>
        </w:rPr>
        <w:t>guards</w:t>
      </w:r>
      <w:proofErr w:type="gramEnd"/>
      <w:r w:rsidRPr="00834DCF">
        <w:rPr>
          <w:rStyle w:val="Emphasis"/>
        </w:rPr>
        <w:t xml:space="preserve">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0C114C9F" w14:textId="77777777" w:rsidR="000830EA" w:rsidRPr="007D0CE1" w:rsidRDefault="000830EA" w:rsidP="000830EA">
      <w:pPr>
        <w:pStyle w:val="Heading4"/>
      </w:pPr>
      <w:r w:rsidRPr="007D0CE1">
        <w:t xml:space="preserve">No </w:t>
      </w:r>
      <w:r>
        <w:t>Ozone Impact</w:t>
      </w:r>
      <w:r w:rsidRPr="007D0CE1">
        <w:t>.</w:t>
      </w:r>
    </w:p>
    <w:p w14:paraId="0EB527BD" w14:textId="77777777" w:rsidR="000830EA" w:rsidRPr="007D0CE1" w:rsidRDefault="000830EA" w:rsidP="000830EA">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8"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56C22512" w14:textId="77777777" w:rsidR="000830EA" w:rsidRPr="00D87F7D" w:rsidRDefault="000830EA" w:rsidP="000830EA">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71151235" w14:textId="77777777" w:rsidR="000830EA" w:rsidRPr="00F601E6" w:rsidRDefault="000830EA" w:rsidP="000830EA"/>
    <w:p w14:paraId="50685FF5" w14:textId="77777777" w:rsidR="000830EA" w:rsidRPr="00B026F3" w:rsidRDefault="000830EA" w:rsidP="000830EA"/>
    <w:p w14:paraId="0EBCCD3B" w14:textId="77777777" w:rsidR="000830EA" w:rsidRPr="000830EA" w:rsidRDefault="000830EA" w:rsidP="000830EA"/>
    <w:p w14:paraId="15BE1D81" w14:textId="77777777" w:rsidR="000830EA" w:rsidRPr="003D7D43" w:rsidRDefault="000830EA" w:rsidP="000830EA"/>
    <w:p w14:paraId="2BFDBA8C" w14:textId="77777777" w:rsidR="000830EA" w:rsidRPr="00FE564F" w:rsidRDefault="000830EA" w:rsidP="000830EA"/>
    <w:p w14:paraId="7D5FADB3" w14:textId="77777777" w:rsidR="000830EA" w:rsidRDefault="000830EA" w:rsidP="000830EA"/>
    <w:p w14:paraId="34F7E7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30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30E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2C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45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9FB"/>
    <w:rsid w:val="00803A12"/>
    <w:rsid w:val="00805417"/>
    <w:rsid w:val="008112CA"/>
    <w:rsid w:val="008266B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10CB"/>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6D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014"/>
    <w:rsid w:val="00F94060"/>
    <w:rsid w:val="00FA56F6"/>
    <w:rsid w:val="00FB329D"/>
    <w:rsid w:val="00FC27E3"/>
    <w:rsid w:val="00FC5A9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84BD2"/>
  <w14:defaultImageDpi w14:val="300"/>
  <w15:docId w15:val="{48653AB7-AE98-3945-8C30-8945C161F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76D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F76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76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F76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F76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76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76D9"/>
  </w:style>
  <w:style w:type="character" w:customStyle="1" w:styleId="Heading1Char">
    <w:name w:val="Heading 1 Char"/>
    <w:aliases w:val="Pocket Char"/>
    <w:basedOn w:val="DefaultParagraphFont"/>
    <w:link w:val="Heading1"/>
    <w:uiPriority w:val="9"/>
    <w:rsid w:val="00DF76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76D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F76D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F76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F76D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F76D9"/>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DF76D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F76D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DF76D9"/>
    <w:rPr>
      <w:color w:val="auto"/>
      <w:u w:val="none"/>
    </w:rPr>
  </w:style>
  <w:style w:type="paragraph" w:styleId="DocumentMap">
    <w:name w:val="Document Map"/>
    <w:basedOn w:val="Normal"/>
    <w:link w:val="DocumentMapChar"/>
    <w:uiPriority w:val="99"/>
    <w:semiHidden/>
    <w:unhideWhenUsed/>
    <w:rsid w:val="00DF76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76D9"/>
    <w:rPr>
      <w:rFonts w:ascii="Lucida Grande" w:hAnsi="Lucida Grande" w:cs="Lucida Grande"/>
    </w:rPr>
  </w:style>
  <w:style w:type="paragraph" w:customStyle="1" w:styleId="Analytic">
    <w:name w:val="Analytic"/>
    <w:basedOn w:val="Normal"/>
    <w:autoRedefine/>
    <w:qFormat/>
    <w:rsid w:val="00DF76D9"/>
    <w:rPr>
      <w:b/>
      <w:bCs/>
      <w:color w:val="404040" w:themeColor="text1" w:themeTint="BF"/>
      <w:sz w:val="26"/>
      <w:szCs w:val="26"/>
    </w:rPr>
  </w:style>
  <w:style w:type="paragraph" w:customStyle="1" w:styleId="textbold">
    <w:name w:val="text bold"/>
    <w:basedOn w:val="Normal"/>
    <w:link w:val="Emphasis"/>
    <w:uiPriority w:val="20"/>
    <w:qFormat/>
    <w:rsid w:val="000830E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0830E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7F39FB"/>
    <w:pPr>
      <w:ind w:left="720"/>
      <w:contextualSpacing/>
    </w:pPr>
  </w:style>
  <w:style w:type="paragraph" w:customStyle="1" w:styleId="Emphasis1">
    <w:name w:val="Emphasis1"/>
    <w:basedOn w:val="Normal"/>
    <w:autoRedefine/>
    <w:uiPriority w:val="20"/>
    <w:qFormat/>
    <w:rsid w:val="007F39F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F39FB"/>
    <w:rPr>
      <w:u w:val="single"/>
    </w:rPr>
  </w:style>
  <w:style w:type="paragraph" w:styleId="Title">
    <w:name w:val="Title"/>
    <w:aliases w:val="title,UNDERLINE,Cites and Cards,Bold Underlined,Read This,Block Heading"/>
    <w:basedOn w:val="Normal"/>
    <w:next w:val="Normal"/>
    <w:link w:val="TitleChar"/>
    <w:uiPriority w:val="6"/>
    <w:qFormat/>
    <w:rsid w:val="007F39FB"/>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7F39F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Mg5HOnq7zD0" TargetMode="External"/><Relationship Id="rId18" Type="http://schemas.openxmlformats.org/officeDocument/2006/relationships/hyperlink" Target="http://www.rationaloptimist.com/blog/the-ozone-hole-was-exaggerated-as-a-problem.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itter.com/elonmusk/status/1465761470147346435?s=20" TargetMode="External"/><Relationship Id="rId17" Type="http://schemas.openxmlformats.org/officeDocument/2006/relationships/hyperlink" Target="https://theconversation.com/space-tourism-rockets-emit-100-times-more-co-per-passenger-than-flights-imagine-a-whole-industry-164601" TargetMode="External"/><Relationship Id="rId2" Type="http://schemas.openxmlformats.org/officeDocument/2006/relationships/customXml" Target="../customXml/item2.xml"/><Relationship Id="rId16" Type="http://schemas.openxmlformats.org/officeDocument/2006/relationships/hyperlink" Target="https://apps.dtic.mil/dtic/tr/fulltext/u2/106200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tass.com/science/1362125" TargetMode="External"/><Relationship Id="rId10" Type="http://schemas.openxmlformats.org/officeDocument/2006/relationships/hyperlink" Target="https://thesaurus.plus/thesaurus/not_fai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saurus.plus/thesaurus/unjust" TargetMode="External"/><Relationship Id="rId14" Type="http://schemas.openxmlformats.org/officeDocument/2006/relationships/hyperlink" Target="https://www.pcmag.com/news/report-russian-anti-satellite-weapons-test-causes-dangerous-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17404</Words>
  <Characters>99204</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2022-04-11T03:44:00Z</dcterms:created>
  <dcterms:modified xsi:type="dcterms:W3CDTF">2022-04-11T15:35:00Z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