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2AF05" w14:textId="2DCD639C" w:rsidR="003E6A35" w:rsidRDefault="003E6A35" w:rsidP="003E6A35">
      <w:pPr>
        <w:pStyle w:val="Heading1"/>
      </w:pPr>
      <w:r>
        <w:t xml:space="preserve">1NC vs Homestead DA </w:t>
      </w:r>
    </w:p>
    <w:p w14:paraId="53222E7E" w14:textId="555471E8" w:rsidR="003E6A35" w:rsidRDefault="003E6A35" w:rsidP="003E6A35">
      <w:pPr>
        <w:pStyle w:val="Heading3"/>
      </w:pPr>
      <w:r>
        <w:lastRenderedPageBreak/>
        <w:t>1NC – </w:t>
      </w:r>
      <w:r>
        <w:t>Off</w:t>
      </w:r>
    </w:p>
    <w:p w14:paraId="615E7775" w14:textId="77777777" w:rsidR="003E6A35" w:rsidRPr="00FE51A3" w:rsidRDefault="003E6A35" w:rsidP="003E6A35">
      <w:pPr>
        <w:pStyle w:val="Heading4"/>
        <w:rPr>
          <w:rFonts w:asciiTheme="majorHAnsi" w:hAnsiTheme="majorHAnsi" w:cstheme="majorHAnsi"/>
        </w:rPr>
      </w:pPr>
      <w:r w:rsidRPr="00FE51A3">
        <w:rPr>
          <w:rFonts w:asciiTheme="majorHAnsi" w:hAnsiTheme="majorHAnsi" w:cstheme="majorHAnsi"/>
        </w:rPr>
        <w:t>Biotech industry strong now</w:t>
      </w:r>
    </w:p>
    <w:p w14:paraId="00199BA0" w14:textId="77777777" w:rsidR="003E6A35" w:rsidRPr="00FE51A3" w:rsidRDefault="003E6A35" w:rsidP="003E6A35">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7173ED9D" w14:textId="77777777" w:rsidR="003E6A35" w:rsidRPr="00B73CE8" w:rsidRDefault="003E6A35" w:rsidP="003E6A35">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076F8B7D" w14:textId="77777777" w:rsidR="003E6A35" w:rsidRPr="00B73CE8" w:rsidRDefault="003E6A35" w:rsidP="003E6A35">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5D46E771" w14:textId="77777777" w:rsidR="003E6A35" w:rsidRPr="00B73CE8" w:rsidRDefault="003E6A35" w:rsidP="003E6A35">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0429BA43" w14:textId="77777777" w:rsidR="003E6A35" w:rsidRPr="00B73CE8" w:rsidRDefault="003E6A35" w:rsidP="003E6A35">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4FDB5882" w14:textId="77777777" w:rsidR="003E6A35" w:rsidRPr="00FE51A3" w:rsidRDefault="003E6A35" w:rsidP="003E6A35">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2CDF4799" w14:textId="77777777" w:rsidR="003E6A35" w:rsidRPr="00FE51A3" w:rsidRDefault="003E6A35" w:rsidP="003E6A35">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CCA804B" w14:textId="77777777" w:rsidR="003E6A35" w:rsidRPr="00B73CE8" w:rsidRDefault="003E6A35" w:rsidP="003E6A35">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4FA86A34" w14:textId="77777777" w:rsidR="003E6A35" w:rsidRPr="00B73CE8" w:rsidRDefault="003E6A35" w:rsidP="003E6A35">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0AFF2622" w14:textId="77777777" w:rsidR="003E6A35" w:rsidRPr="00B73CE8" w:rsidRDefault="003E6A35" w:rsidP="003E6A35">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7966A6A3" w14:textId="77777777" w:rsidR="003E6A35" w:rsidRPr="00B73CE8" w:rsidRDefault="003E6A35" w:rsidP="003E6A35">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7213B592" w14:textId="77777777" w:rsidR="003E6A35" w:rsidRPr="00B73CE8" w:rsidRDefault="003E6A35" w:rsidP="003E6A35">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792993B4" w14:textId="77777777" w:rsidR="003E6A35" w:rsidRDefault="003E6A35" w:rsidP="003E6A35"/>
    <w:p w14:paraId="4B144F5C" w14:textId="77777777" w:rsidR="003E6A35" w:rsidRPr="00D1700D" w:rsidRDefault="003E6A35" w:rsidP="003E6A35">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653556B5" w14:textId="77777777" w:rsidR="003E6A35" w:rsidRPr="00D1700D" w:rsidRDefault="003E6A35" w:rsidP="003E6A35">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4A4C593C" w14:textId="77777777" w:rsidR="003E6A35" w:rsidRPr="006F506E" w:rsidRDefault="003E6A35" w:rsidP="003E6A35">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6E0839D2" w14:textId="77777777" w:rsidR="003E6A35" w:rsidRPr="006F506E" w:rsidRDefault="003E6A35" w:rsidP="003E6A35">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4C9F2420" w14:textId="77777777" w:rsidR="003E6A35" w:rsidRPr="006F506E" w:rsidRDefault="003E6A35" w:rsidP="003E6A35">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1039BCC4" w14:textId="77777777" w:rsidR="003E6A35" w:rsidRPr="006F506E" w:rsidRDefault="003E6A35" w:rsidP="003E6A35">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20B5637" w14:textId="77777777" w:rsidR="003E6A35" w:rsidRPr="00D1700D" w:rsidRDefault="003E6A35" w:rsidP="003E6A35">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7F7397F" w14:textId="77777777" w:rsidR="003E6A35" w:rsidRDefault="003E6A35" w:rsidP="003E6A35">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2659BD9" w14:textId="77777777" w:rsidR="003E6A35" w:rsidRDefault="003E6A35" w:rsidP="003E6A35">
      <w:pPr>
        <w:rPr>
          <w:sz w:val="12"/>
        </w:rPr>
      </w:pPr>
    </w:p>
    <w:p w14:paraId="4F189E16" w14:textId="77777777" w:rsidR="003E6A35" w:rsidRDefault="003E6A35" w:rsidP="003E6A35">
      <w:pPr>
        <w:pStyle w:val="Heading4"/>
      </w:pPr>
      <w:r>
        <w:t>MRNA solves a litany of diseases, but continued innovation is key</w:t>
      </w:r>
    </w:p>
    <w:p w14:paraId="7E758C0D" w14:textId="77777777" w:rsidR="003E6A35" w:rsidRPr="00B769DF" w:rsidRDefault="003E6A35" w:rsidP="003E6A35">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7E8ADBA9" w14:textId="77777777" w:rsidR="003E6A35" w:rsidRPr="00B769DF" w:rsidRDefault="003E6A35" w:rsidP="003E6A35">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w:t>
      </w:r>
      <w:proofErr w:type="spellStart"/>
      <w:r w:rsidRPr="00B769DF">
        <w:rPr>
          <w:rStyle w:val="StyleUnderline"/>
        </w:rPr>
        <w:t>BioNTech</w:t>
      </w:r>
      <w:proofErr w:type="spellEnd"/>
      <w:r w:rsidRPr="00B769DF">
        <w:rPr>
          <w:rStyle w:val="StyleUnderline"/>
        </w:rPr>
        <w:t xml:space="preserve">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3019D5DC" w14:textId="77777777" w:rsidR="003E6A35" w:rsidRPr="00B769DF" w:rsidRDefault="003E6A35" w:rsidP="003E6A35">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6A2E2F50" w14:textId="77777777" w:rsidR="003E6A35" w:rsidRPr="00B769DF" w:rsidRDefault="003E6A35" w:rsidP="003E6A35">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08D9FA77" w14:textId="77777777" w:rsidR="003E6A35" w:rsidRDefault="003E6A35" w:rsidP="003E6A35">
      <w:pPr>
        <w:rPr>
          <w:sz w:val="12"/>
        </w:rPr>
      </w:pPr>
    </w:p>
    <w:p w14:paraId="1206EE5D" w14:textId="024C3C1C" w:rsidR="003E6A35" w:rsidRPr="0078545D" w:rsidRDefault="003E6A35" w:rsidP="00C60E53">
      <w:pPr>
        <w:pStyle w:val="Heading4"/>
        <w:rPr>
          <w:sz w:val="12"/>
        </w:rPr>
      </w:pPr>
      <w:r>
        <w:rPr>
          <w:u w:val="single"/>
        </w:rPr>
        <w:t>Disease causes e</w:t>
      </w:r>
      <w:r w:rsidRPr="009A7E01">
        <w:rPr>
          <w:u w:val="single"/>
        </w:rPr>
        <w:t>xtinction</w:t>
      </w:r>
      <w:r>
        <w:t xml:space="preserve"> – </w:t>
      </w:r>
      <w:r w:rsidR="00C60E53">
        <w:t xml:space="preserve">that was the 1ac extinction scenario </w:t>
      </w:r>
    </w:p>
    <w:p w14:paraId="2EF32819" w14:textId="77777777" w:rsidR="003E6A35" w:rsidRPr="00B73CE8" w:rsidRDefault="003E6A35" w:rsidP="003E6A35"/>
    <w:p w14:paraId="41561768" w14:textId="3B9CFC40" w:rsidR="003E6A35" w:rsidRDefault="003E6A35" w:rsidP="003E6A35">
      <w:pPr>
        <w:pStyle w:val="Heading3"/>
      </w:pPr>
      <w:r>
        <w:lastRenderedPageBreak/>
        <w:t>1NC – </w:t>
      </w:r>
      <w:r>
        <w:t>Off</w:t>
      </w:r>
    </w:p>
    <w:p w14:paraId="1FF6F514" w14:textId="77777777" w:rsidR="004F7341" w:rsidRDefault="004F7341" w:rsidP="004F7341">
      <w:pPr>
        <w:pStyle w:val="Heading4"/>
      </w:pPr>
      <w:r>
        <w:t xml:space="preserve">CP Text: </w:t>
      </w:r>
      <w:proofErr w:type="gramStart"/>
      <w:r>
        <w:t>the</w:t>
      </w:r>
      <w:proofErr w:type="gramEnd"/>
      <w:r>
        <w:t xml:space="preserve"> United States should</w:t>
      </w:r>
    </w:p>
    <w:p w14:paraId="6024CA25" w14:textId="77777777" w:rsidR="004F7341" w:rsidRDefault="004F7341" w:rsidP="004F7341">
      <w:pPr>
        <w:pStyle w:val="Heading4"/>
      </w:pPr>
      <w:r>
        <w:t>-invest $25 billion into 25 production lines dedicated solely to COVID-19 vaccines to boost global vaccine production managed by the Biomedical Advanced Research and Development Authority.</w:t>
      </w:r>
    </w:p>
    <w:p w14:paraId="7E6BCB06" w14:textId="77777777" w:rsidR="004F7341" w:rsidRDefault="004F7341" w:rsidP="004F7341">
      <w:pPr>
        <w:pStyle w:val="Heading4"/>
      </w:pPr>
      <w:r>
        <w:t>-distribute 8 billion doses of COVID vaccines using an equitable distribution framework prioritizing developing countries in the Global South.</w:t>
      </w:r>
    </w:p>
    <w:p w14:paraId="0858A05E" w14:textId="77777777" w:rsidR="004F7341" w:rsidRDefault="004F7341" w:rsidP="004F7341">
      <w:pPr>
        <w:pStyle w:val="Heading4"/>
      </w:pPr>
      <w:r>
        <w:t xml:space="preserve">The CP solves the </w:t>
      </w:r>
      <w:r>
        <w:rPr>
          <w:u w:val="single"/>
        </w:rPr>
        <w:t>entirety</w:t>
      </w:r>
      <w:r>
        <w:t xml:space="preserve"> of the case and does it </w:t>
      </w:r>
      <w:r>
        <w:rPr>
          <w:u w:val="single"/>
        </w:rPr>
        <w:t>faster</w:t>
      </w:r>
      <w:r>
        <w:t>.</w:t>
      </w:r>
    </w:p>
    <w:p w14:paraId="4B0CDAF0" w14:textId="77777777" w:rsidR="004F7341" w:rsidRPr="00BF4965" w:rsidRDefault="004F7341" w:rsidP="004F7341">
      <w:proofErr w:type="spellStart"/>
      <w:r w:rsidRPr="00BF4965">
        <w:rPr>
          <w:rStyle w:val="Style13ptBold"/>
          <w:u w:val="single"/>
        </w:rPr>
        <w:t>Stankiewicz</w:t>
      </w:r>
      <w:proofErr w:type="spellEnd"/>
      <w:r w:rsidRPr="00BF4965">
        <w:rPr>
          <w:rStyle w:val="Style13ptBold"/>
          <w:u w:val="single"/>
        </w:rPr>
        <w:t xml:space="preserve"> 21</w:t>
      </w:r>
      <w:r w:rsidRPr="00BF4965">
        <w:t xml:space="preserve"> Mike </w:t>
      </w:r>
      <w:proofErr w:type="spellStart"/>
      <w:r w:rsidRPr="00BF4965">
        <w:t>Stankiewicz</w:t>
      </w:r>
      <w:proofErr w:type="spellEnd"/>
      <w:r w:rsidRPr="00BF4965">
        <w:t xml:space="preserve">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9"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14:paraId="010CE2F2" w14:textId="55296EA5" w:rsidR="00FE6AD8" w:rsidRPr="00FE6AD8" w:rsidRDefault="004F7341" w:rsidP="00336689">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t>And</w:t>
      </w:r>
      <w:proofErr w:type="gramEnd"/>
      <w:r w:rsidRPr="00B11D80">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amount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proofErr w:type="spellStart"/>
      <w:r w:rsidRPr="000716C9">
        <w:rPr>
          <w:rStyle w:val="StyleUnderline"/>
          <w:highlight w:val="green"/>
        </w:rPr>
        <w:t>Moderna</w:t>
      </w:r>
      <w:proofErr w:type="spellEnd"/>
      <w:r w:rsidRPr="000716C9">
        <w:rPr>
          <w:rStyle w:val="StyleUnderline"/>
          <w:highlight w:val="green"/>
        </w:rPr>
        <w:t xml:space="preserve">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w:t>
      </w:r>
      <w:proofErr w:type="spellStart"/>
      <w:r w:rsidRPr="000716C9">
        <w:rPr>
          <w:rStyle w:val="StyleUnderline"/>
        </w:rPr>
        <w:t>Moderna</w:t>
      </w:r>
      <w:proofErr w:type="spellEnd"/>
      <w:r w:rsidRPr="000716C9">
        <w:rPr>
          <w:rStyle w:val="StyleUnderline"/>
        </w:rPr>
        <w:t xml:space="preserve">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64A6DED5" w14:textId="6AB9E52E" w:rsidR="003E6A35" w:rsidRDefault="003E6A35" w:rsidP="003E6A35">
      <w:pPr>
        <w:pStyle w:val="Heading3"/>
      </w:pPr>
      <w:r>
        <w:lastRenderedPageBreak/>
        <w:t>1NC – </w:t>
      </w:r>
      <w:r>
        <w:t>Off</w:t>
      </w:r>
    </w:p>
    <w:p w14:paraId="70BF89B6" w14:textId="77777777" w:rsidR="003E6A35" w:rsidRDefault="003E6A35" w:rsidP="003E6A35">
      <w:pPr>
        <w:pStyle w:val="Heading4"/>
      </w:pPr>
      <w:r>
        <w:t xml:space="preserve">WTO is near consensus on fisheries subsidies – success will require continued </w:t>
      </w:r>
      <w:r w:rsidRPr="00F93316">
        <w:rPr>
          <w:u w:val="single"/>
        </w:rPr>
        <w:t>focus, flexibility, and cooperation</w:t>
      </w:r>
      <w:r>
        <w:t xml:space="preserve"> among members</w:t>
      </w:r>
    </w:p>
    <w:p w14:paraId="7F130060" w14:textId="77777777" w:rsidR="003E6A35" w:rsidRPr="00C14E46" w:rsidRDefault="003E6A35" w:rsidP="003E6A35">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17026D6C" w14:textId="77777777" w:rsidR="003E6A35" w:rsidRPr="00757E1F" w:rsidRDefault="003E6A35" w:rsidP="003E6A35">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532C762A" w14:textId="77777777" w:rsidR="003E6A35" w:rsidRPr="00757E1F" w:rsidRDefault="003E6A35" w:rsidP="003E6A35">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6BBE105B" w14:textId="77777777" w:rsidR="003E6A35" w:rsidRPr="00757E1F" w:rsidRDefault="003E6A35" w:rsidP="003E6A35">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758670DC" w14:textId="77777777" w:rsidR="003E6A35" w:rsidRPr="00757E1F" w:rsidRDefault="003E6A35" w:rsidP="003E6A35">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41A4A73A" w14:textId="77777777" w:rsidR="003E6A35" w:rsidRPr="00757E1F" w:rsidRDefault="003E6A35" w:rsidP="003E6A35">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64B026EC" w14:textId="77777777" w:rsidR="003E6A35" w:rsidRPr="00757E1F" w:rsidRDefault="003E6A35" w:rsidP="003E6A35">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54D2172E" w14:textId="77777777" w:rsidR="003E6A35" w:rsidRPr="00757E1F" w:rsidRDefault="003E6A35" w:rsidP="003E6A35">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1AD02BAF" w14:textId="77777777" w:rsidR="003E6A35" w:rsidRPr="00757E1F" w:rsidRDefault="003E6A35" w:rsidP="003E6A35">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3F28A899" w14:textId="77777777" w:rsidR="003E6A35" w:rsidRPr="00757E1F" w:rsidRDefault="003E6A35" w:rsidP="003E6A35">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15D8CF20" w14:textId="77777777" w:rsidR="003E6A35" w:rsidRPr="00757E1F" w:rsidRDefault="003E6A35" w:rsidP="003E6A35">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398EB46D" w14:textId="77777777" w:rsidR="003E6A35" w:rsidRPr="00757E1F" w:rsidRDefault="003E6A35" w:rsidP="003E6A35">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32AC7D1C" w14:textId="77777777" w:rsidR="003E6A35" w:rsidRDefault="003E6A35" w:rsidP="003E6A35"/>
    <w:p w14:paraId="1E4867E7" w14:textId="77777777" w:rsidR="003E6A35" w:rsidRDefault="003E6A35" w:rsidP="003E6A35">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5AC6BC64" w14:textId="77777777" w:rsidR="003E6A35" w:rsidRPr="008E47F9" w:rsidRDefault="003E6A35" w:rsidP="003E6A35">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1536405E" w14:textId="77777777" w:rsidR="003E6A35" w:rsidRPr="004F31F2" w:rsidRDefault="003E6A35" w:rsidP="003E6A35">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5D50092C" w14:textId="77777777" w:rsidR="003E6A35" w:rsidRPr="004F31F2" w:rsidRDefault="003E6A35" w:rsidP="003E6A35">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627CD192" w14:textId="77777777" w:rsidR="003E6A35" w:rsidRPr="004F31F2" w:rsidRDefault="003E6A35" w:rsidP="003E6A35">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6980C027" w14:textId="77777777" w:rsidR="003E6A35" w:rsidRPr="004F31F2" w:rsidRDefault="003E6A35" w:rsidP="003E6A35">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0B588A83" w14:textId="77777777" w:rsidR="003E6A35" w:rsidRPr="004F31F2" w:rsidRDefault="003E6A35" w:rsidP="003E6A35">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5EC67E1B" w14:textId="77777777" w:rsidR="003E6A35" w:rsidRPr="004F31F2" w:rsidRDefault="003E6A35" w:rsidP="003E6A35">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7FE0CCB0" w14:textId="77777777" w:rsidR="003E6A35" w:rsidRPr="004F31F2" w:rsidRDefault="003E6A35" w:rsidP="003E6A35">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6E1977F1" w14:textId="77777777" w:rsidR="003E6A35" w:rsidRPr="004F31F2" w:rsidRDefault="003E6A35" w:rsidP="003E6A35">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621B4A11" w14:textId="77777777" w:rsidR="003E6A35" w:rsidRPr="004F31F2" w:rsidRDefault="003E6A35" w:rsidP="003E6A35">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4BF54F35" w14:textId="77777777" w:rsidR="003E6A35" w:rsidRPr="004F31F2" w:rsidRDefault="003E6A35" w:rsidP="003E6A35">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1CEC86B6" w14:textId="77777777" w:rsidR="003E6A35" w:rsidRPr="004F31F2" w:rsidRDefault="003E6A35" w:rsidP="003E6A35">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38F8C185" w14:textId="77777777" w:rsidR="003E6A35" w:rsidRPr="004F31F2" w:rsidRDefault="003E6A35" w:rsidP="003E6A35">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3A24D725" w14:textId="77777777" w:rsidR="003E6A35" w:rsidRPr="004F31F2" w:rsidRDefault="003E6A35" w:rsidP="003E6A35">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325E7963" w14:textId="77777777" w:rsidR="003E6A35" w:rsidRPr="004F31F2" w:rsidRDefault="003E6A35" w:rsidP="003E6A35">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6D63A7B9" w14:textId="77777777" w:rsidR="003E6A35" w:rsidRPr="004F31F2" w:rsidRDefault="003E6A35" w:rsidP="003E6A35">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75442CDC" w14:textId="77777777" w:rsidR="003E6A35" w:rsidRDefault="003E6A35" w:rsidP="003E6A35">
      <w:pPr>
        <w:pStyle w:val="Heading4"/>
      </w:pPr>
      <w:r>
        <w:t>Overfishing causes SCS war – WTO agreement solves</w:t>
      </w:r>
    </w:p>
    <w:p w14:paraId="5379E523" w14:textId="77777777" w:rsidR="003E6A35" w:rsidRPr="008E10F7" w:rsidRDefault="003E6A35" w:rsidP="003E6A35">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06585B3E" w14:textId="77777777" w:rsidR="003E6A35" w:rsidRPr="0035321A" w:rsidRDefault="003E6A35" w:rsidP="003E6A35">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06B0FFBE" w14:textId="77777777" w:rsidR="003E6A35" w:rsidRPr="0035321A" w:rsidRDefault="003E6A35" w:rsidP="003E6A35">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fishermen intentionally rammed a Filipino fishing boat and left its crew stranded in the sea in </w:t>
      </w:r>
      <w:r w:rsidRPr="0035321A">
        <w:rPr>
          <w:rStyle w:val="StyleUnderline"/>
        </w:rPr>
        <w:lastRenderedPageBreak/>
        <w:t>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4F4FC190" w14:textId="77777777" w:rsidR="003E6A35" w:rsidRPr="0035321A" w:rsidRDefault="003E6A35" w:rsidP="003E6A35">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41C18B3A" w14:textId="77777777" w:rsidR="003E6A35" w:rsidRDefault="003E6A35" w:rsidP="003E6A35"/>
    <w:p w14:paraId="390708B6" w14:textId="77777777" w:rsidR="003E6A35" w:rsidRDefault="003E6A35" w:rsidP="003E6A35">
      <w:pPr>
        <w:pStyle w:val="Heading4"/>
      </w:pPr>
      <w:r>
        <w:t>SCS conflict draws in the US and goes nuclear – extinction</w:t>
      </w:r>
    </w:p>
    <w:p w14:paraId="5DE60362" w14:textId="77777777" w:rsidR="003E6A35" w:rsidRDefault="003E6A35" w:rsidP="003E6A35">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5C1CBB90" w14:textId="306CADA7" w:rsidR="003E6A35" w:rsidRDefault="003E6A35" w:rsidP="003E6A35">
      <w:pPr>
        <w:rPr>
          <w:rStyle w:val="StyleUnderlin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move, the Chinese test fired several of its “aircraft carrier killer” missiles in a clear warning to </w:t>
      </w:r>
      <w:r w:rsidRPr="00404EF1">
        <w:rPr>
          <w:rStyle w:val="StyleUnderline"/>
        </w:rPr>
        <w:lastRenderedPageBreak/>
        <w:t>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68BCDE17" w14:textId="77777777" w:rsidR="00DB0BAD" w:rsidRDefault="00DB0BAD" w:rsidP="00DB0BAD">
      <w:pPr>
        <w:pStyle w:val="Heading4"/>
      </w:pPr>
      <w:r>
        <w:t>Overfishing collapses biodiversity</w:t>
      </w:r>
    </w:p>
    <w:p w14:paraId="30A101C8" w14:textId="77777777" w:rsidR="00DB0BAD" w:rsidRPr="00C82D72" w:rsidRDefault="00DB0BAD" w:rsidP="00DB0BAD">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2BCE1EF0" w14:textId="77777777" w:rsidR="00DB0BAD" w:rsidRPr="000951E7" w:rsidRDefault="00DB0BAD" w:rsidP="00DB0BAD">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1D85A964" w14:textId="77777777" w:rsidR="00DB0BAD" w:rsidRPr="000951E7" w:rsidRDefault="00DB0BAD" w:rsidP="00DB0BAD">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2BC030C1" w14:textId="77777777" w:rsidR="00DB0BAD" w:rsidRPr="000951E7" w:rsidRDefault="00DB0BAD" w:rsidP="00DB0BAD">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w:t>
      </w:r>
      <w:r w:rsidRPr="000951E7">
        <w:rPr>
          <w:sz w:val="12"/>
        </w:rPr>
        <w:lastRenderedPageBreak/>
        <w:t xml:space="preserve">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071B2446" w14:textId="77777777" w:rsidR="00DB0BAD" w:rsidRPr="000951E7" w:rsidRDefault="00DB0BAD" w:rsidP="00DB0BAD">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374B41D6" w14:textId="77777777" w:rsidR="00DB0BAD" w:rsidRPr="000951E7" w:rsidRDefault="00DB0BAD" w:rsidP="00DB0BAD">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5D296F41" w14:textId="77777777" w:rsidR="00DB0BAD" w:rsidRPr="000951E7" w:rsidRDefault="00DB0BAD" w:rsidP="00DB0BAD">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199DF984" w14:textId="77777777" w:rsidR="00DB0BAD" w:rsidRPr="000951E7" w:rsidRDefault="00DB0BAD" w:rsidP="00DB0BAD">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5C79FBD1" w14:textId="77777777" w:rsidR="00DB0BAD" w:rsidRPr="000951E7" w:rsidRDefault="00DB0BAD" w:rsidP="00DB0BAD">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4EBE69FA" w14:textId="77777777" w:rsidR="00DB0BAD" w:rsidRPr="000951E7" w:rsidRDefault="00DB0BAD" w:rsidP="00DB0BAD">
      <w:pPr>
        <w:rPr>
          <w:sz w:val="12"/>
        </w:rPr>
      </w:pPr>
      <w:r w:rsidRPr="000951E7">
        <w:rPr>
          <w:rStyle w:val="StyleUnderline"/>
        </w:rPr>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79F4689E" w14:textId="77777777" w:rsidR="00DB0BAD" w:rsidRPr="000951E7" w:rsidRDefault="00DB0BAD" w:rsidP="00DB0BAD">
      <w:pPr>
        <w:rPr>
          <w:sz w:val="12"/>
        </w:rPr>
      </w:pPr>
      <w:r w:rsidRPr="000951E7">
        <w:rPr>
          <w:rStyle w:val="StyleUnderline"/>
        </w:rPr>
        <w:t xml:space="preserve">A recent study found that overfishing is also decreasing the genetic diversity of fish worldwide. Diversity is projected to be reduced further if overfishing continues at the same </w:t>
      </w:r>
      <w:r w:rsidRPr="000951E7">
        <w:rPr>
          <w:rStyle w:val="StyleUnderline"/>
        </w:rPr>
        <w:lastRenderedPageBreak/>
        <w:t>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305E7C92" w14:textId="77777777" w:rsidR="00DB0BAD" w:rsidRDefault="00DB0BAD" w:rsidP="00DB0BAD">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33DDBA97" w14:textId="77777777" w:rsidR="00DB0BAD" w:rsidRDefault="00DB0BAD" w:rsidP="00DB0BAD">
      <w:pPr>
        <w:rPr>
          <w:sz w:val="12"/>
        </w:rPr>
      </w:pPr>
    </w:p>
    <w:p w14:paraId="5C4C0C9E" w14:textId="77777777" w:rsidR="00DB0BAD" w:rsidRPr="00DF1AFF" w:rsidRDefault="00DB0BAD" w:rsidP="00DB0BAD">
      <w:pPr>
        <w:pStyle w:val="Heading4"/>
      </w:pPr>
      <w:r w:rsidRPr="00DF1AFF">
        <w:t xml:space="preserve">Continued biodiversity loss </w:t>
      </w:r>
      <w:r w:rsidRPr="006D3D9B">
        <w:t>causes extinction</w:t>
      </w:r>
    </w:p>
    <w:p w14:paraId="6C8CFA76" w14:textId="77777777" w:rsidR="00DB0BAD" w:rsidRDefault="00DB0BAD" w:rsidP="00DB0BAD">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777184BD" w14:textId="77777777" w:rsidR="00DB0BAD" w:rsidRPr="00AA7E53" w:rsidRDefault="00DB0BAD" w:rsidP="00DB0BAD">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58FE3ADF" w14:textId="77777777" w:rsidR="00DB0BAD" w:rsidRPr="00AA7E53" w:rsidRDefault="00DB0BAD" w:rsidP="00DB0BAD">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2C2572BA" w14:textId="77777777" w:rsidR="00DB0BAD" w:rsidRPr="00AA7E53" w:rsidRDefault="00DB0BAD" w:rsidP="00DB0BAD">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33AF0AC2" w14:textId="77777777" w:rsidR="00DB0BAD" w:rsidRPr="00AA7E53" w:rsidRDefault="00DB0BAD" w:rsidP="00DB0BAD">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5D3C8F5D" w14:textId="77777777" w:rsidR="00DB0BAD" w:rsidRPr="00AA7E53" w:rsidRDefault="00DB0BAD" w:rsidP="00DB0BAD">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7754C949" w14:textId="77777777" w:rsidR="00DB0BAD" w:rsidRPr="00AA7E53" w:rsidRDefault="00DB0BAD" w:rsidP="00DB0BAD">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0ABAE1F2" w14:textId="77777777" w:rsidR="00DB0BAD" w:rsidRPr="00AA7E53" w:rsidRDefault="00DB0BAD" w:rsidP="00DB0BAD">
      <w:pPr>
        <w:rPr>
          <w:sz w:val="12"/>
        </w:rPr>
      </w:pPr>
      <w:r w:rsidRPr="00AA7E53">
        <w:rPr>
          <w:rStyle w:val="StyleUnderline"/>
        </w:rPr>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3E7AAE19" w14:textId="77777777" w:rsidR="00DB0BAD" w:rsidRPr="00AA7E53" w:rsidRDefault="00DB0BAD" w:rsidP="00DB0BAD">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0375BCDE" w14:textId="77777777" w:rsidR="00DB0BAD" w:rsidRPr="00AA7E53" w:rsidRDefault="00DB0BAD" w:rsidP="00DB0BAD">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w:t>
      </w:r>
      <w:r w:rsidRPr="00AA7E53">
        <w:rPr>
          <w:rStyle w:val="StyleUnderline"/>
        </w:rPr>
        <w:lastRenderedPageBreak/>
        <w:t>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56DB4493" w14:textId="77777777" w:rsidR="00DB0BAD" w:rsidRPr="00AA7E53" w:rsidRDefault="00DB0BAD" w:rsidP="00DB0BAD">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34E29086" w14:textId="77777777" w:rsidR="00DB0BAD" w:rsidRPr="00AA7E53" w:rsidRDefault="00DB0BAD" w:rsidP="00DB0BAD">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72CF2557" w14:textId="77777777" w:rsidR="00DB0BAD" w:rsidRPr="00AA7E53" w:rsidRDefault="00DB0BAD" w:rsidP="00DB0BAD">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0FD87172" w14:textId="77777777" w:rsidR="00DB0BAD" w:rsidRPr="00AA7E53" w:rsidRDefault="00DB0BAD" w:rsidP="00DB0BAD">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7D84D92F" w14:textId="77777777" w:rsidR="00DB0BAD" w:rsidRPr="00AA7E53" w:rsidRDefault="00DB0BAD" w:rsidP="00DB0BAD">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6C8CD7CF" w14:textId="77777777" w:rsidR="00DB0BAD" w:rsidRPr="00AA7E53" w:rsidRDefault="00DB0BAD" w:rsidP="00DB0BAD">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7240043A" w14:textId="77777777" w:rsidR="00DB0BAD" w:rsidRPr="00AA7E53" w:rsidRDefault="00DB0BAD" w:rsidP="00DB0BAD">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1CEF11CB" w14:textId="77777777" w:rsidR="00DB0BAD" w:rsidRPr="00AA7E53" w:rsidRDefault="00DB0BAD" w:rsidP="00DB0BAD">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1A8A61CE" w14:textId="77777777" w:rsidR="00DB0BAD" w:rsidRPr="000951E7" w:rsidRDefault="00DB0BAD" w:rsidP="00DB0BAD">
      <w:pPr>
        <w:rPr>
          <w:sz w:val="12"/>
        </w:rPr>
      </w:pPr>
    </w:p>
    <w:p w14:paraId="7E671CC7" w14:textId="77777777" w:rsidR="00DB0BAD" w:rsidRDefault="00DB0BAD" w:rsidP="00DB0BAD">
      <w:pPr>
        <w:pStyle w:val="Heading3"/>
      </w:pPr>
      <w:r>
        <w:lastRenderedPageBreak/>
        <w:t>1NC – Off</w:t>
      </w:r>
    </w:p>
    <w:p w14:paraId="54C7FC65" w14:textId="77777777" w:rsidR="00DB0BAD" w:rsidRPr="0032505C" w:rsidRDefault="00DB0BAD" w:rsidP="00DB0BAD">
      <w:pPr>
        <w:pStyle w:val="Heading4"/>
      </w:pPr>
      <w:r>
        <w:t xml:space="preserve">CP: Member nations of the World Trade Organization should reduce intellectual property protections for medicines except </w:t>
      </w:r>
      <w:proofErr w:type="spellStart"/>
      <w:r>
        <w:t>Remdesivir</w:t>
      </w:r>
      <w:proofErr w:type="spellEnd"/>
      <w:r>
        <w:t>.</w:t>
      </w:r>
    </w:p>
    <w:p w14:paraId="172AA382" w14:textId="77777777" w:rsidR="00DB0BAD" w:rsidRDefault="00DB0BAD" w:rsidP="00DB0BAD">
      <w:pPr>
        <w:pStyle w:val="Heading4"/>
      </w:pPr>
      <w:proofErr w:type="spellStart"/>
      <w:r>
        <w:t>Remdesivir</w:t>
      </w:r>
      <w:proofErr w:type="spellEnd"/>
      <w:r>
        <w:t xml:space="preserve"> patents are key to profits that enable </w:t>
      </w:r>
      <w:r w:rsidRPr="0032505C">
        <w:rPr>
          <w:u w:val="single"/>
        </w:rPr>
        <w:t>continued production</w:t>
      </w:r>
      <w:r>
        <w:t xml:space="preserve"> and </w:t>
      </w:r>
      <w:r w:rsidRPr="0032505C">
        <w:rPr>
          <w:u w:val="single"/>
        </w:rPr>
        <w:t>future innovation</w:t>
      </w:r>
    </w:p>
    <w:p w14:paraId="59CF6C85" w14:textId="77777777" w:rsidR="00DB0BAD" w:rsidRPr="003B4602" w:rsidRDefault="00DB0BAD" w:rsidP="00DB0BAD">
      <w:pPr>
        <w:rPr>
          <w:rStyle w:val="Style13ptBold"/>
          <w:b w:val="0"/>
          <w:bCs/>
          <w:sz w:val="16"/>
          <w:szCs w:val="16"/>
        </w:rPr>
      </w:pPr>
      <w:proofErr w:type="spellStart"/>
      <w:r>
        <w:rPr>
          <w:rStyle w:val="Style13ptBold"/>
        </w:rPr>
        <w:t>Mossoff</w:t>
      </w:r>
      <w:proofErr w:type="spellEnd"/>
      <w:r>
        <w:rPr>
          <w:rStyle w:val="Style13ptBold"/>
        </w:rPr>
        <w:t xml:space="preserve"> 20 </w:t>
      </w:r>
      <w:r w:rsidRPr="003B4602">
        <w:rPr>
          <w:rStyle w:val="Style13ptBold"/>
          <w:b w:val="0"/>
          <w:bCs/>
          <w:sz w:val="16"/>
          <w:szCs w:val="16"/>
        </w:rPr>
        <w:t xml:space="preserve">[(Adam, </w:t>
      </w:r>
      <w:r w:rsidRPr="003B4602">
        <w:rPr>
          <w:bCs/>
          <w:szCs w:val="16"/>
        </w:rPr>
        <w:t>Professor of Law at Antonin Scalia Law School, George Mason University, teaches a wide range of courses at the law school, including property, patent law, trade secrets, trademark law, remedies, and internet law, Visiting Intellectual Property Fellow at the Heritage Foundation</w:t>
      </w:r>
      <w:r>
        <w:rPr>
          <w:bCs/>
          <w:szCs w:val="16"/>
        </w:rPr>
        <w:t>, J</w:t>
      </w:r>
      <w:r w:rsidRPr="003B4602">
        <w:rPr>
          <w:bCs/>
          <w:szCs w:val="16"/>
        </w:rPr>
        <w:t>D from the University of Chicago Law School</w:t>
      </w:r>
      <w:r w:rsidRPr="003B4602">
        <w:rPr>
          <w:rStyle w:val="Style13ptBold"/>
          <w:b w:val="0"/>
          <w:bCs/>
          <w:sz w:val="16"/>
          <w:szCs w:val="16"/>
        </w:rPr>
        <w:t>) “</w:t>
      </w:r>
      <w:r w:rsidRPr="003B4602">
        <w:rPr>
          <w:szCs w:val="16"/>
        </w:rPr>
        <w:t xml:space="preserve">US Should Not Confiscate Gilead's </w:t>
      </w:r>
      <w:proofErr w:type="spellStart"/>
      <w:r w:rsidRPr="003B4602">
        <w:rPr>
          <w:szCs w:val="16"/>
        </w:rPr>
        <w:t>Remdesivir</w:t>
      </w:r>
      <w:proofErr w:type="spellEnd"/>
      <w:r w:rsidRPr="003B4602">
        <w:rPr>
          <w:szCs w:val="16"/>
        </w:rPr>
        <w:t xml:space="preserve"> Patent,” Law360, 8/21/2020] JL</w:t>
      </w:r>
    </w:p>
    <w:p w14:paraId="0583104C" w14:textId="77777777" w:rsidR="00DB0BAD" w:rsidRPr="003B4602" w:rsidRDefault="00DB0BAD" w:rsidP="00DB0BAD">
      <w:pPr>
        <w:rPr>
          <w:sz w:val="12"/>
        </w:rPr>
      </w:pPr>
      <w:r w:rsidRPr="003B4602">
        <w:rPr>
          <w:sz w:val="12"/>
        </w:rPr>
        <w:t xml:space="preserve">These </w:t>
      </w:r>
      <w:r w:rsidRPr="00B20A19">
        <w:rPr>
          <w:rStyle w:val="Emphasis"/>
          <w:highlight w:val="green"/>
        </w:rPr>
        <w:t>politicians allege that</w:t>
      </w:r>
      <w:r w:rsidRPr="003B4602">
        <w:rPr>
          <w:sz w:val="12"/>
        </w:rPr>
        <w:t xml:space="preserve"> since the U.S. helped pay for some of </w:t>
      </w:r>
      <w:proofErr w:type="spellStart"/>
      <w:r w:rsidRPr="003B4602">
        <w:rPr>
          <w:sz w:val="12"/>
        </w:rPr>
        <w:t>remdesivir's</w:t>
      </w:r>
      <w:proofErr w:type="spellEnd"/>
      <w:r w:rsidRPr="003B4602">
        <w:rPr>
          <w:sz w:val="12"/>
        </w:rPr>
        <w:t xml:space="preserve"> clinical trials, </w:t>
      </w:r>
      <w:r w:rsidRPr="00B20A19">
        <w:rPr>
          <w:rStyle w:val="Emphasis"/>
          <w:highlight w:val="green"/>
        </w:rPr>
        <w:t>the</w:t>
      </w:r>
      <w:r w:rsidRPr="00B20A19">
        <w:rPr>
          <w:rStyle w:val="Emphasis"/>
        </w:rPr>
        <w:t xml:space="preserve"> federal </w:t>
      </w:r>
      <w:r w:rsidRPr="00B20A19">
        <w:rPr>
          <w:rStyle w:val="Emphasis"/>
          <w:highlight w:val="green"/>
        </w:rPr>
        <w:t>government can</w:t>
      </w:r>
      <w:r w:rsidRPr="003B4602">
        <w:rPr>
          <w:rStyle w:val="StyleUnderline"/>
        </w:rPr>
        <w:t xml:space="preserve"> use its march-in power in a 1980 law to </w:t>
      </w:r>
      <w:r w:rsidRPr="00B20A19">
        <w:rPr>
          <w:rStyle w:val="Emphasis"/>
          <w:highlight w:val="green"/>
        </w:rPr>
        <w:t>appropriate Gilead's patent</w:t>
      </w:r>
      <w:r w:rsidRPr="00B20A19">
        <w:rPr>
          <w:rStyle w:val="StyleUnderline"/>
          <w:highlight w:val="green"/>
        </w:rPr>
        <w:t xml:space="preserve"> and license it to generic manufacturers</w:t>
      </w:r>
      <w:r w:rsidRPr="003B4602">
        <w:rPr>
          <w:sz w:val="12"/>
        </w:rPr>
        <w:t xml:space="preserve"> to lower the price and increase availability of the drug.</w:t>
      </w:r>
      <w:r w:rsidRPr="003B4602">
        <w:rPr>
          <w:sz w:val="12"/>
        </w:rPr>
        <w:br/>
      </w:r>
      <w:r w:rsidRPr="003B4602">
        <w:rPr>
          <w:sz w:val="12"/>
        </w:rPr>
        <w:br/>
        <w:t xml:space="preserve">At first glance, their argument may seem appealing. </w:t>
      </w:r>
      <w:r w:rsidRPr="003B4602">
        <w:rPr>
          <w:rStyle w:val="StyleUnderline"/>
        </w:rPr>
        <w:t>Unfortunately, the state AGs' letter is another example of populist rhetoric contrary to both law and reason</w:t>
      </w:r>
      <w:r w:rsidRPr="003B4602">
        <w:rPr>
          <w:sz w:val="12"/>
        </w:rPr>
        <w:t xml:space="preserve">. The state AGs clearly don't understand the law in question — or the drug development process. If they succeed, </w:t>
      </w:r>
      <w:r w:rsidRPr="00B20A19">
        <w:rPr>
          <w:rStyle w:val="Emphasis"/>
          <w:highlight w:val="green"/>
        </w:rPr>
        <w:t>this would</w:t>
      </w:r>
      <w:r w:rsidRPr="003B4602">
        <w:rPr>
          <w:rStyle w:val="Emphasis"/>
        </w:rPr>
        <w:t xml:space="preserve"> sanction government theft of patents that will </w:t>
      </w:r>
      <w:r w:rsidRPr="00B20A19">
        <w:rPr>
          <w:rStyle w:val="Emphasis"/>
          <w:highlight w:val="green"/>
        </w:rPr>
        <w:t>chill innovation and harm patients</w:t>
      </w:r>
      <w:r w:rsidRPr="003B4602">
        <w:rPr>
          <w:sz w:val="12"/>
        </w:rPr>
        <w:t>.</w:t>
      </w:r>
      <w:r w:rsidRPr="003B4602">
        <w:rPr>
          <w:sz w:val="12"/>
        </w:rPr>
        <w:br/>
      </w:r>
      <w:r w:rsidRPr="003B4602">
        <w:rPr>
          <w:sz w:val="12"/>
        </w:rPr>
        <w:br/>
        <w:t xml:space="preserve">First, consider how </w:t>
      </w:r>
      <w:r w:rsidRPr="003B4602">
        <w:rPr>
          <w:rStyle w:val="StyleUnderline"/>
        </w:rPr>
        <w:t>their proposal rests on a foundation of sand</w:t>
      </w:r>
      <w:r w:rsidRPr="003B4602">
        <w:rPr>
          <w:sz w:val="12"/>
        </w:rPr>
        <w:t>.</w:t>
      </w:r>
      <w:r w:rsidRPr="003B4602">
        <w:rPr>
          <w:sz w:val="12"/>
        </w:rPr>
        <w:br/>
      </w:r>
      <w:r w:rsidRPr="003B4602">
        <w:rPr>
          <w:sz w:val="12"/>
        </w:rPr>
        <w:br/>
      </w:r>
      <w:r w:rsidRPr="003B4602">
        <w:rPr>
          <w:rStyle w:val="StyleUnderline"/>
        </w:rPr>
        <w:t>The 1980 law they cite, the Bayh-Dole Act, was not enacted for the purpose of government confiscation of patents</w:t>
      </w:r>
      <w:r w:rsidRPr="003B4602">
        <w:rPr>
          <w:sz w:val="12"/>
        </w:rPr>
        <w:t>. Congress enacted this law to facilitate universities and other research institutions to obtain patents and then license their innovations in the marketplace. Before 1980, no one knew who owned inventions if one cent of federal funding was used in the basic research that led to the patent. As a result, life-saving innovations sat on the shelf in the university lab.</w:t>
      </w:r>
      <w:r w:rsidRPr="003B4602">
        <w:rPr>
          <w:sz w:val="12"/>
        </w:rPr>
        <w:br/>
      </w:r>
      <w:r w:rsidRPr="003B4602">
        <w:rPr>
          <w:sz w:val="12"/>
        </w:rPr>
        <w:br/>
        <w:t>Bayh-Dole changed this. As former Sen. Bob Dole, R-Kan., recently observed, his legislation spurred the licensing of new innovations, promoted thousands of startups, and led to massive economic growth. It contributed to the explosion in new drugs over the past 40 years that have turned what were once death sentences into manageable conditions — from cancer to diabetes to hepatitis.</w:t>
      </w:r>
      <w:r w:rsidRPr="003B4602">
        <w:rPr>
          <w:sz w:val="12"/>
        </w:rPr>
        <w:br/>
      </w:r>
      <w:r w:rsidRPr="003B4602">
        <w:rPr>
          <w:sz w:val="12"/>
        </w:rPr>
        <w:br/>
      </w:r>
      <w:r w:rsidRPr="003B4602">
        <w:rPr>
          <w:rStyle w:val="StyleUnderline"/>
        </w:rPr>
        <w:t>Bayh-Dole does authorize a march-in power for the federal government to take patents and license them under very limited conditions</w:t>
      </w:r>
      <w:r w:rsidRPr="003B4602">
        <w:rPr>
          <w:sz w:val="12"/>
        </w:rPr>
        <w:t xml:space="preserve">. Contrary to the state AGs' claim, </w:t>
      </w:r>
      <w:r w:rsidRPr="003B4602">
        <w:rPr>
          <w:rStyle w:val="StyleUnderline"/>
        </w:rPr>
        <w:t xml:space="preserve">this is not an authorization for the federal government </w:t>
      </w:r>
      <w:r w:rsidRPr="00B20A19">
        <w:rPr>
          <w:rStyle w:val="StyleUnderline"/>
          <w:highlight w:val="green"/>
        </w:rPr>
        <w:t>to confiscate patents</w:t>
      </w:r>
      <w:r w:rsidRPr="003B4602">
        <w:rPr>
          <w:rStyle w:val="StyleUnderline"/>
        </w:rPr>
        <w:t xml:space="preserve"> merely to lower a price by expanding production. The National Institutes of Health has repeatedly stated that "the extraordinary remedy of march-in </w:t>
      </w:r>
      <w:r w:rsidRPr="00B20A19">
        <w:rPr>
          <w:rStyle w:val="StyleUnderline"/>
          <w:highlight w:val="green"/>
        </w:rPr>
        <w:t>is not an appropriate means of controlling prices</w:t>
      </w:r>
      <w:r w:rsidRPr="003B4602">
        <w:rPr>
          <w:sz w:val="12"/>
        </w:rPr>
        <w:t>."</w:t>
      </w:r>
      <w:r w:rsidRPr="003B4602">
        <w:rPr>
          <w:sz w:val="12"/>
        </w:rPr>
        <w:br/>
      </w:r>
      <w:r w:rsidRPr="003B4602">
        <w:rPr>
          <w:sz w:val="12"/>
        </w:rPr>
        <w:br/>
        <w:t xml:space="preserve">Since 1980, </w:t>
      </w:r>
      <w:r w:rsidRPr="003B4602">
        <w:rPr>
          <w:rStyle w:val="StyleUnderline"/>
        </w:rPr>
        <w:t>bipartisan administrations have consistently rejected lobbying efforts to use the march-in power for the purpose of lowering prices of drugs</w:t>
      </w:r>
      <w:r w:rsidRPr="003B4602">
        <w:rPr>
          <w:sz w:val="12"/>
        </w:rPr>
        <w:t xml:space="preserve">. They did so for one simple reason: </w:t>
      </w:r>
      <w:r w:rsidRPr="003B4602">
        <w:rPr>
          <w:rStyle w:val="StyleUnderline"/>
        </w:rPr>
        <w:t>Bayh-Dole does not authorize it</w:t>
      </w:r>
      <w:r w:rsidRPr="003B4602">
        <w:rPr>
          <w:sz w:val="12"/>
        </w:rPr>
        <w:t>.</w:t>
      </w:r>
      <w:r w:rsidRPr="003B4602">
        <w:rPr>
          <w:sz w:val="12"/>
        </w:rPr>
        <w:br/>
      </w:r>
      <w:r w:rsidRPr="003B4602">
        <w:rPr>
          <w:sz w:val="12"/>
        </w:rPr>
        <w:br/>
        <w:t xml:space="preserve">But there's a more basic legal problem with the state AGs' letter: </w:t>
      </w:r>
      <w:r w:rsidRPr="003B4602">
        <w:rPr>
          <w:rStyle w:val="StyleUnderline"/>
        </w:rPr>
        <w:t xml:space="preserve">Bayh-Dole doesn't even apply to </w:t>
      </w:r>
      <w:proofErr w:type="spellStart"/>
      <w:r w:rsidRPr="003B4602">
        <w:rPr>
          <w:rStyle w:val="StyleUnderline"/>
        </w:rPr>
        <w:t>remdesivir</w:t>
      </w:r>
      <w:proofErr w:type="spellEnd"/>
      <w:r w:rsidRPr="003B4602">
        <w:rPr>
          <w:sz w:val="12"/>
        </w:rPr>
        <w:t>. The company readily acknowledges working with universities and the U.S. military in testing the drug, but</w:t>
      </w:r>
      <w:r w:rsidRPr="003B4602">
        <w:rPr>
          <w:rStyle w:val="StyleUnderline"/>
        </w:rPr>
        <w:t xml:space="preserve"> it was invented by and patented by Gilead researchers</w:t>
      </w:r>
      <w:r w:rsidRPr="003B4602">
        <w:rPr>
          <w:sz w:val="12"/>
        </w:rPr>
        <w:t xml:space="preserve">. The chief patent counsel for </w:t>
      </w:r>
      <w:r w:rsidRPr="003B4602">
        <w:rPr>
          <w:rStyle w:val="StyleUnderline"/>
        </w:rPr>
        <w:t>the U.S. Army Medical Research Institute of Infectious Diseases</w:t>
      </w:r>
      <w:r w:rsidRPr="003B4602">
        <w:rPr>
          <w:sz w:val="12"/>
        </w:rPr>
        <w:t xml:space="preserve">, or USAMRIID, which assisted Gilead in some of the later-stage testing, </w:t>
      </w:r>
      <w:r w:rsidRPr="003B4602">
        <w:rPr>
          <w:rStyle w:val="StyleUnderline"/>
        </w:rPr>
        <w:t>recently stated that its contributions did "not qualify USAMRIID as a joint inventor of the compound</w:t>
      </w:r>
      <w:r w:rsidRPr="003B4602">
        <w:rPr>
          <w:sz w:val="12"/>
        </w:rPr>
        <w:t>."</w:t>
      </w:r>
      <w:r w:rsidRPr="003B4602">
        <w:rPr>
          <w:sz w:val="12"/>
        </w:rPr>
        <w:br/>
      </w:r>
      <w:r w:rsidRPr="003B4602">
        <w:rPr>
          <w:sz w:val="12"/>
        </w:rPr>
        <w:br/>
      </w:r>
      <w:proofErr w:type="spellStart"/>
      <w:r w:rsidRPr="003B4602">
        <w:rPr>
          <w:sz w:val="12"/>
        </w:rPr>
        <w:t>Remdesivir</w:t>
      </w:r>
      <w:proofErr w:type="spellEnd"/>
      <w:r w:rsidRPr="003B4602">
        <w:rPr>
          <w:sz w:val="12"/>
        </w:rPr>
        <w:t xml:space="preserve"> is an example of the miracle drugs created by the modern biopharmaceutical sector. </w:t>
      </w:r>
      <w:r w:rsidRPr="00B20A19">
        <w:rPr>
          <w:rStyle w:val="Emphasis"/>
          <w:highlight w:val="green"/>
        </w:rPr>
        <w:t>Researchers at Gilead labored for more than a decade</w:t>
      </w:r>
      <w:r w:rsidRPr="003B4602">
        <w:rPr>
          <w:rStyle w:val="Emphasis"/>
        </w:rPr>
        <w:t xml:space="preserve"> and ultimately </w:t>
      </w:r>
      <w:r w:rsidRPr="00B20A19">
        <w:rPr>
          <w:rStyle w:val="Emphasis"/>
          <w:highlight w:val="green"/>
        </w:rPr>
        <w:t>the company will spend more than a billion</w:t>
      </w:r>
      <w:r w:rsidRPr="003B4602">
        <w:rPr>
          <w:rStyle w:val="Emphasis"/>
        </w:rPr>
        <w:t xml:space="preserve"> dollars </w:t>
      </w:r>
      <w:r w:rsidRPr="00B20A19">
        <w:rPr>
          <w:rStyle w:val="Emphasis"/>
          <w:highlight w:val="green"/>
        </w:rPr>
        <w:t>in R&amp;D</w:t>
      </w:r>
      <w:r w:rsidRPr="003B4602">
        <w:rPr>
          <w:rStyle w:val="Emphasis"/>
        </w:rPr>
        <w:t xml:space="preserve"> expenditures on the drug</w:t>
      </w:r>
      <w:r w:rsidRPr="003B4602">
        <w:rPr>
          <w:sz w:val="12"/>
        </w:rPr>
        <w:t>. This is typical of the average time and R&amp;D expenditures that lead to all life-enhancing drugs today.</w:t>
      </w:r>
      <w:r w:rsidRPr="003B4602">
        <w:rPr>
          <w:sz w:val="12"/>
        </w:rPr>
        <w:br/>
      </w:r>
      <w:r w:rsidRPr="003B4602">
        <w:rPr>
          <w:sz w:val="12"/>
        </w:rPr>
        <w:lastRenderedPageBreak/>
        <w:br/>
        <w:t xml:space="preserve">The federal government's total funding of </w:t>
      </w:r>
      <w:proofErr w:type="spellStart"/>
      <w:r w:rsidRPr="003B4602">
        <w:rPr>
          <w:sz w:val="12"/>
        </w:rPr>
        <w:t>remdesivir's</w:t>
      </w:r>
      <w:proofErr w:type="spellEnd"/>
      <w:r w:rsidRPr="003B4602">
        <w:rPr>
          <w:sz w:val="12"/>
        </w:rPr>
        <w:t xml:space="preserve"> testing, and the additional funding provided in response to the COVID-19 pandemic, ranged from $30 million to $70 million. These </w:t>
      </w:r>
      <w:r w:rsidRPr="003B4602">
        <w:rPr>
          <w:rStyle w:val="StyleUnderline"/>
        </w:rPr>
        <w:t>federal monies are a minuscule fraction — approximately 3% to 7% — of the total $1 billion plus in private investments ultimately made by Gilead</w:t>
      </w:r>
      <w:r w:rsidRPr="003B4602">
        <w:rPr>
          <w:sz w:val="12"/>
        </w:rPr>
        <w:t xml:space="preserve"> in this life-saving medicine. For this, the state AGs would have the federal government confiscate Gilead's entire patent.</w:t>
      </w:r>
      <w:r w:rsidRPr="003B4602">
        <w:rPr>
          <w:sz w:val="12"/>
        </w:rPr>
        <w:br/>
      </w:r>
      <w:r w:rsidRPr="003B4602">
        <w:rPr>
          <w:sz w:val="12"/>
        </w:rPr>
        <w:br/>
      </w:r>
      <w:r w:rsidRPr="003B4602">
        <w:rPr>
          <w:rStyle w:val="StyleUnderline"/>
        </w:rPr>
        <w:t>This is not what Bayh-Dole was intended to do</w:t>
      </w:r>
      <w:r w:rsidRPr="003B4602">
        <w:rPr>
          <w:sz w:val="12"/>
        </w:rPr>
        <w:t>, as Dole has made clear. It was not enacted to justify confiscation of the patents that this law made possible in the first place. It was especially not enacted to justify confiscation simply to lower prices given massive disparities in federal funding versus private funding of the R&amp;D in a life-saving drug.</w:t>
      </w:r>
      <w:r w:rsidRPr="003B4602">
        <w:rPr>
          <w:sz w:val="12"/>
        </w:rPr>
        <w:br/>
      </w:r>
      <w:r w:rsidRPr="003B4602">
        <w:rPr>
          <w:sz w:val="12"/>
        </w:rPr>
        <w:br/>
      </w:r>
      <w:r w:rsidRPr="003B4602">
        <w:rPr>
          <w:rStyle w:val="StyleUnderline"/>
        </w:rPr>
        <w:t>The politicians and activists lobbying since February for the government to invoke its march-in power for any COVID-19 drugs do a disservice to innovators</w:t>
      </w:r>
      <w:r w:rsidRPr="003B4602">
        <w:rPr>
          <w:sz w:val="12"/>
        </w:rPr>
        <w:t xml:space="preserve"> and to the American patients who benefit from the fruits of their inventive labors.</w:t>
      </w:r>
      <w:r w:rsidRPr="003B4602">
        <w:rPr>
          <w:sz w:val="12"/>
        </w:rPr>
        <w:br/>
      </w:r>
      <w:r w:rsidRPr="003B4602">
        <w:rPr>
          <w:sz w:val="12"/>
        </w:rPr>
        <w:br/>
        <w:t xml:space="preserve">If the government can twist the Bayh-Dole law and arbitrarily decide when to confiscate patents, </w:t>
      </w:r>
      <w:r w:rsidRPr="00B20A19">
        <w:rPr>
          <w:rStyle w:val="Emphasis"/>
          <w:highlight w:val="green"/>
        </w:rPr>
        <w:t>companies like Gilead will no longer risk billions</w:t>
      </w:r>
      <w:r w:rsidRPr="003B4602">
        <w:rPr>
          <w:rStyle w:val="Emphasis"/>
        </w:rPr>
        <w:t xml:space="preserve"> of dollars </w:t>
      </w:r>
      <w:r w:rsidRPr="00B20A19">
        <w:rPr>
          <w:rStyle w:val="Emphasis"/>
          <w:highlight w:val="green"/>
        </w:rPr>
        <w:t>and decades of research</w:t>
      </w:r>
      <w:r w:rsidRPr="003B4602">
        <w:rPr>
          <w:rStyle w:val="Emphasis"/>
        </w:rPr>
        <w:t xml:space="preserve"> in creating miracle drugs like </w:t>
      </w:r>
      <w:proofErr w:type="spellStart"/>
      <w:r w:rsidRPr="003B4602">
        <w:rPr>
          <w:rStyle w:val="Emphasis"/>
        </w:rPr>
        <w:t>remdesivir</w:t>
      </w:r>
      <w:proofErr w:type="spellEnd"/>
      <w:r w:rsidRPr="003B4602">
        <w:rPr>
          <w:sz w:val="12"/>
        </w:rPr>
        <w:t xml:space="preserve">. </w:t>
      </w:r>
      <w:r w:rsidRPr="00B20A19">
        <w:rPr>
          <w:rStyle w:val="StyleUnderline"/>
          <w:highlight w:val="green"/>
        </w:rPr>
        <w:t>We will never see cures for diseases like Alzheimer's and</w:t>
      </w:r>
      <w:r w:rsidRPr="003B4602">
        <w:rPr>
          <w:rStyle w:val="StyleUnderline"/>
        </w:rPr>
        <w:t xml:space="preserve"> ultimately for </w:t>
      </w:r>
      <w:r w:rsidRPr="00B20A19">
        <w:rPr>
          <w:rStyle w:val="StyleUnderline"/>
          <w:highlight w:val="green"/>
        </w:rPr>
        <w:t>pandemics like COVID</w:t>
      </w:r>
      <w:r w:rsidRPr="003B4602">
        <w:rPr>
          <w:rStyle w:val="StyleUnderline"/>
        </w:rPr>
        <w:t>-19</w:t>
      </w:r>
      <w:r w:rsidRPr="003B4602">
        <w:rPr>
          <w:sz w:val="12"/>
        </w:rPr>
        <w:t>.</w:t>
      </w:r>
    </w:p>
    <w:p w14:paraId="1014EF41" w14:textId="77777777" w:rsidR="00DB0BAD" w:rsidRDefault="00DB0BAD" w:rsidP="00DB0BAD"/>
    <w:p w14:paraId="0E2B5A92" w14:textId="77777777" w:rsidR="00DB0BAD" w:rsidRDefault="00DB0BAD" w:rsidP="00DB0BAD">
      <w:pPr>
        <w:pStyle w:val="Heading4"/>
      </w:pPr>
      <w:proofErr w:type="spellStart"/>
      <w:r>
        <w:t>Remdesivir</w:t>
      </w:r>
      <w:proofErr w:type="spellEnd"/>
      <w:r>
        <w:t xml:space="preserve"> substantially reduces COVID mortality – turns case</w:t>
      </w:r>
    </w:p>
    <w:p w14:paraId="303E513B" w14:textId="77777777" w:rsidR="00DB0BAD" w:rsidRPr="006A2177" w:rsidRDefault="00DB0BAD" w:rsidP="00DB0BAD">
      <w:pPr>
        <w:rPr>
          <w:rStyle w:val="Style13ptBold"/>
          <w:b w:val="0"/>
          <w:bCs/>
        </w:rPr>
      </w:pPr>
      <w:r>
        <w:rPr>
          <w:rStyle w:val="Style13ptBold"/>
        </w:rPr>
        <w:t xml:space="preserve">Antrim 7/27 </w:t>
      </w:r>
      <w:r w:rsidRPr="006A2177">
        <w:rPr>
          <w:rStyle w:val="Style13ptBold"/>
          <w:b w:val="0"/>
          <w:bCs/>
          <w:sz w:val="16"/>
          <w:szCs w:val="16"/>
        </w:rPr>
        <w:t>[(Aislinn, assistant editor at Pharmacy Times, BA in journalism from the University of North Carolina) “</w:t>
      </w:r>
      <w:proofErr w:type="spellStart"/>
      <w:r w:rsidRPr="006A2177">
        <w:rPr>
          <w:rStyle w:val="Style13ptBold"/>
          <w:b w:val="0"/>
          <w:bCs/>
          <w:sz w:val="16"/>
          <w:szCs w:val="16"/>
        </w:rPr>
        <w:t>Remdesivir</w:t>
      </w:r>
      <w:proofErr w:type="spellEnd"/>
      <w:r w:rsidRPr="006A2177">
        <w:rPr>
          <w:rStyle w:val="Style13ptBold"/>
          <w:b w:val="0"/>
          <w:bCs/>
          <w:sz w:val="16"/>
          <w:szCs w:val="16"/>
        </w:rPr>
        <w:t xml:space="preserve"> Associated </w:t>
      </w:r>
      <w:proofErr w:type="gramStart"/>
      <w:r w:rsidRPr="006A2177">
        <w:rPr>
          <w:rStyle w:val="Style13ptBold"/>
          <w:b w:val="0"/>
          <w:bCs/>
          <w:sz w:val="16"/>
          <w:szCs w:val="16"/>
        </w:rPr>
        <w:t>With</w:t>
      </w:r>
      <w:proofErr w:type="gramEnd"/>
      <w:r w:rsidRPr="006A2177">
        <w:rPr>
          <w:rStyle w:val="Style13ptBold"/>
          <w:b w:val="0"/>
          <w:bCs/>
          <w:sz w:val="16"/>
          <w:szCs w:val="16"/>
        </w:rPr>
        <w:t xml:space="preserve"> Reduction in Mortality Rate in Hospitalized Patients with COVID-19,” Pharmacy Times, 7/27/2021] JL</w:t>
      </w:r>
    </w:p>
    <w:p w14:paraId="61BF1521" w14:textId="77777777" w:rsidR="00DB0BAD" w:rsidRPr="00C3199C" w:rsidRDefault="00DB0BAD" w:rsidP="00DB0BAD">
      <w:pPr>
        <w:rPr>
          <w:sz w:val="12"/>
        </w:rPr>
      </w:pPr>
      <w:r w:rsidRPr="00C3199C">
        <w:rPr>
          <w:sz w:val="12"/>
        </w:rPr>
        <w:t xml:space="preserve">Three analyses of large, retrospective, real-world data sets have found that </w:t>
      </w:r>
      <w:proofErr w:type="spellStart"/>
      <w:r w:rsidRPr="00B20A19">
        <w:rPr>
          <w:rStyle w:val="Emphasis"/>
          <w:highlight w:val="green"/>
        </w:rPr>
        <w:t>remdesivir</w:t>
      </w:r>
      <w:proofErr w:type="spellEnd"/>
      <w:r w:rsidRPr="00B20A19">
        <w:rPr>
          <w:rStyle w:val="Emphasis"/>
          <w:highlight w:val="green"/>
        </w:rPr>
        <w:t xml:space="preserve"> was associated with a reduction in mortality</w:t>
      </w:r>
      <w:r w:rsidRPr="00C3199C">
        <w:rPr>
          <w:rStyle w:val="Emphasis"/>
        </w:rPr>
        <w:t xml:space="preserve"> </w:t>
      </w:r>
      <w:r w:rsidRPr="00B20A19">
        <w:rPr>
          <w:rStyle w:val="Emphasis"/>
        </w:rPr>
        <w:t xml:space="preserve">rates </w:t>
      </w:r>
      <w:r w:rsidRPr="00B20A19">
        <w:rPr>
          <w:rStyle w:val="Emphasis"/>
          <w:highlight w:val="green"/>
        </w:rPr>
        <w:t>in</w:t>
      </w:r>
      <w:r w:rsidRPr="00C3199C">
        <w:rPr>
          <w:rStyle w:val="Emphasis"/>
        </w:rPr>
        <w:t xml:space="preserve"> patients hospitalized with </w:t>
      </w:r>
      <w:r w:rsidRPr="00B20A19">
        <w:rPr>
          <w:rStyle w:val="Emphasis"/>
          <w:highlight w:val="green"/>
        </w:rPr>
        <w:t>COVID-19</w:t>
      </w:r>
      <w:r w:rsidRPr="00C3199C">
        <w:rPr>
          <w:sz w:val="12"/>
        </w:rPr>
        <w:t xml:space="preserve">, according to a Gilead press release. </w:t>
      </w:r>
      <w:proofErr w:type="spellStart"/>
      <w:r w:rsidRPr="00C3199C">
        <w:rPr>
          <w:sz w:val="12"/>
        </w:rPr>
        <w:t>Remdesivir</w:t>
      </w:r>
      <w:proofErr w:type="spellEnd"/>
      <w:r w:rsidRPr="00C3199C">
        <w:rPr>
          <w:sz w:val="12"/>
        </w:rPr>
        <w:t xml:space="preserve"> is indicated for hospitalized adults and pediatric patients 12 years of age and older and weighing at least 40 kg for the treatment of COVID-19.</w:t>
      </w:r>
    </w:p>
    <w:p w14:paraId="7A9A84E0" w14:textId="77777777" w:rsidR="00DB0BAD" w:rsidRPr="00C3199C" w:rsidRDefault="00DB0BAD" w:rsidP="00DB0BAD">
      <w:pPr>
        <w:rPr>
          <w:sz w:val="12"/>
        </w:rPr>
      </w:pPr>
      <w:r w:rsidRPr="00C3199C">
        <w:rPr>
          <w:rStyle w:val="StyleUnderline"/>
        </w:rPr>
        <w:t>The 3 data analyses include 98,654 patients who were hospitalized with COVID-19. Two of the studies observed treatment trends and outcomes in the United States</w:t>
      </w:r>
      <w:r w:rsidRPr="00C3199C">
        <w:rPr>
          <w:sz w:val="12"/>
        </w:rPr>
        <w:t xml:space="preserve"> using the </w:t>
      </w:r>
      <w:proofErr w:type="spellStart"/>
      <w:r w:rsidRPr="00C3199C">
        <w:rPr>
          <w:sz w:val="12"/>
        </w:rPr>
        <w:t>HealthVerity</w:t>
      </w:r>
      <w:proofErr w:type="spellEnd"/>
      <w:r w:rsidRPr="00C3199C">
        <w:rPr>
          <w:sz w:val="12"/>
        </w:rPr>
        <w:t xml:space="preserve"> and Premier Healthcare databases, whereas </w:t>
      </w:r>
      <w:r w:rsidRPr="00C3199C">
        <w:rPr>
          <w:rStyle w:val="StyleUnderline"/>
        </w:rPr>
        <w:t xml:space="preserve">the third analysis compared clinical outcomes in patients receiving a 10-day treatment course of </w:t>
      </w:r>
      <w:proofErr w:type="spellStart"/>
      <w:r w:rsidRPr="00C3199C">
        <w:rPr>
          <w:rStyle w:val="StyleUnderline"/>
        </w:rPr>
        <w:t>remdesivir</w:t>
      </w:r>
      <w:proofErr w:type="spellEnd"/>
      <w:r w:rsidRPr="00C3199C">
        <w:rPr>
          <w:sz w:val="12"/>
        </w:rPr>
        <w:t xml:space="preserve"> in the extension phase of the SIMPLE-Severe study.</w:t>
      </w:r>
    </w:p>
    <w:p w14:paraId="14E8892D" w14:textId="77777777" w:rsidR="00DB0BAD" w:rsidRPr="00C3199C" w:rsidRDefault="00DB0BAD" w:rsidP="00DB0BAD">
      <w:pPr>
        <w:rPr>
          <w:sz w:val="12"/>
        </w:rPr>
      </w:pPr>
      <w:r w:rsidRPr="00C3199C">
        <w:rPr>
          <w:sz w:val="12"/>
        </w:rPr>
        <w:t>“Clinical trials help us understand the efficacy and safety profile of a treatment, but their size can limit our ability to assess all potential aspects of a treatment’s effect due to low event rates in the trials,” said Robert L. Gottlieb, MD, PhD, a cardiologist at the Baylor University Medical Center, in a press release. “</w:t>
      </w:r>
      <w:r w:rsidRPr="00C3199C">
        <w:rPr>
          <w:rStyle w:val="StyleUnderline"/>
        </w:rPr>
        <w:t>Large real-world datasets with greater sample sizes and robust methodologies can be helpful to assess treatment effects in both the overall patient population</w:t>
      </w:r>
      <w:r w:rsidRPr="00C3199C">
        <w:rPr>
          <w:sz w:val="12"/>
        </w:rPr>
        <w:t xml:space="preserve"> and in clinically relevant subsets of patients.”</w:t>
      </w:r>
    </w:p>
    <w:p w14:paraId="37E34A4E" w14:textId="77777777" w:rsidR="00DB0BAD" w:rsidRPr="00C3199C" w:rsidRDefault="00DB0BAD" w:rsidP="00DB0BAD">
      <w:pPr>
        <w:rPr>
          <w:sz w:val="12"/>
        </w:rPr>
      </w:pPr>
      <w:r w:rsidRPr="00C3199C">
        <w:rPr>
          <w:rStyle w:val="StyleUnderline"/>
        </w:rPr>
        <w:t>This reduction in mortality was observed across a spectrum of baseline oxygen requirements, and the results were consistent at different timeframes over the course of the pandemic and across geographies</w:t>
      </w:r>
      <w:r w:rsidRPr="00C3199C">
        <w:rPr>
          <w:sz w:val="12"/>
        </w:rPr>
        <w:t xml:space="preserve">, according to the researchers. </w:t>
      </w:r>
      <w:r w:rsidRPr="00C3199C">
        <w:rPr>
          <w:rStyle w:val="StyleUnderline"/>
        </w:rPr>
        <w:t xml:space="preserve">Two of the studies also found that patients who received </w:t>
      </w:r>
      <w:proofErr w:type="spellStart"/>
      <w:r w:rsidRPr="00C3199C">
        <w:rPr>
          <w:rStyle w:val="StyleUnderline"/>
        </w:rPr>
        <w:t>remdesivir</w:t>
      </w:r>
      <w:proofErr w:type="spellEnd"/>
      <w:r w:rsidRPr="00C3199C">
        <w:rPr>
          <w:rStyle w:val="StyleUnderline"/>
        </w:rPr>
        <w:t xml:space="preserve"> had a significantly increased chance of discharge from the hospital by day 28</w:t>
      </w:r>
      <w:r w:rsidRPr="00C3199C">
        <w:rPr>
          <w:sz w:val="12"/>
        </w:rPr>
        <w:t>.</w:t>
      </w:r>
    </w:p>
    <w:p w14:paraId="25A66CB4" w14:textId="77777777" w:rsidR="00DB0BAD" w:rsidRPr="00C3199C" w:rsidRDefault="00DB0BAD" w:rsidP="00DB0BAD">
      <w:pPr>
        <w:rPr>
          <w:sz w:val="12"/>
        </w:rPr>
      </w:pPr>
      <w:r w:rsidRPr="00C3199C">
        <w:rPr>
          <w:sz w:val="12"/>
        </w:rPr>
        <w:t xml:space="preserve">The analysis of data from </w:t>
      </w:r>
      <w:proofErr w:type="spellStart"/>
      <w:r w:rsidRPr="00C3199C">
        <w:rPr>
          <w:sz w:val="12"/>
        </w:rPr>
        <w:t>HealthVerity</w:t>
      </w:r>
      <w:proofErr w:type="spellEnd"/>
      <w:r w:rsidRPr="00C3199C">
        <w:rPr>
          <w:sz w:val="12"/>
        </w:rPr>
        <w:t xml:space="preserve"> matched 24,856 patients treated with </w:t>
      </w:r>
      <w:proofErr w:type="spellStart"/>
      <w:r w:rsidRPr="00C3199C">
        <w:rPr>
          <w:sz w:val="12"/>
        </w:rPr>
        <w:t>remdesivir</w:t>
      </w:r>
      <w:proofErr w:type="spellEnd"/>
      <w:r w:rsidRPr="00C3199C">
        <w:rPr>
          <w:sz w:val="12"/>
        </w:rPr>
        <w:t xml:space="preserve"> 1:1 with matched controls between May 1, 2020, and May 3, 2021. Researchers found that in the overall population, </w:t>
      </w:r>
      <w:r w:rsidRPr="00B20A19">
        <w:rPr>
          <w:rStyle w:val="Emphasis"/>
          <w:highlight w:val="green"/>
        </w:rPr>
        <w:t xml:space="preserve">patients receiving </w:t>
      </w:r>
      <w:proofErr w:type="spellStart"/>
      <w:r w:rsidRPr="00B20A19">
        <w:rPr>
          <w:rStyle w:val="Emphasis"/>
          <w:highlight w:val="green"/>
        </w:rPr>
        <w:t>remdesivir</w:t>
      </w:r>
      <w:proofErr w:type="spellEnd"/>
      <w:r w:rsidRPr="00B20A19">
        <w:rPr>
          <w:rStyle w:val="Emphasis"/>
          <w:highlight w:val="green"/>
        </w:rPr>
        <w:t xml:space="preserve"> had a</w:t>
      </w:r>
      <w:r w:rsidRPr="00C3199C">
        <w:rPr>
          <w:rStyle w:val="Emphasis"/>
        </w:rPr>
        <w:t xml:space="preserve"> statistically significant </w:t>
      </w:r>
      <w:r w:rsidRPr="00B20A19">
        <w:rPr>
          <w:rStyle w:val="Emphasis"/>
          <w:highlight w:val="green"/>
        </w:rPr>
        <w:t>23% lower mortality risk</w:t>
      </w:r>
      <w:r w:rsidRPr="00C3199C">
        <w:rPr>
          <w:rStyle w:val="StyleUnderline"/>
        </w:rPr>
        <w:t xml:space="preserve"> compared with patients in the control arm</w:t>
      </w:r>
      <w:r w:rsidRPr="00C3199C">
        <w:rPr>
          <w:sz w:val="12"/>
        </w:rPr>
        <w:t>, regardless of baseline oxygen requirement.</w:t>
      </w:r>
    </w:p>
    <w:p w14:paraId="7CA4EB1C" w14:textId="77777777" w:rsidR="00DB0BAD" w:rsidRPr="00C3199C" w:rsidRDefault="00DB0BAD" w:rsidP="00DB0BAD">
      <w:pPr>
        <w:rPr>
          <w:sz w:val="12"/>
        </w:rPr>
      </w:pPr>
      <w:r w:rsidRPr="00C3199C">
        <w:rPr>
          <w:rStyle w:val="StyleUnderline"/>
        </w:rPr>
        <w:t xml:space="preserve">Investigators also observed a significantly </w:t>
      </w:r>
      <w:r w:rsidRPr="00B20A19">
        <w:rPr>
          <w:rStyle w:val="Emphasis"/>
          <w:highlight w:val="green"/>
        </w:rPr>
        <w:t>greater likelihood of discharge by day 28</w:t>
      </w:r>
      <w:r w:rsidRPr="00C3199C">
        <w:rPr>
          <w:rStyle w:val="StyleUnderline"/>
        </w:rPr>
        <w:t xml:space="preserve"> in patients who completed a full 5-day course of </w:t>
      </w:r>
      <w:proofErr w:type="spellStart"/>
      <w:r w:rsidRPr="00C3199C">
        <w:rPr>
          <w:rStyle w:val="StyleUnderline"/>
        </w:rPr>
        <w:t>remdesivir</w:t>
      </w:r>
      <w:proofErr w:type="spellEnd"/>
      <w:r w:rsidRPr="00C3199C">
        <w:rPr>
          <w:rStyle w:val="StyleUnderline"/>
        </w:rPr>
        <w:t xml:space="preserve"> compared with patients in the control arm</w:t>
      </w:r>
      <w:r w:rsidRPr="00C3199C">
        <w:rPr>
          <w:sz w:val="12"/>
        </w:rPr>
        <w:t>. This result was most pronounced in patients with lower oxygen requirements at baseline.</w:t>
      </w:r>
    </w:p>
    <w:p w14:paraId="5DDC9A70" w14:textId="77777777" w:rsidR="00DB0BAD" w:rsidRPr="00C3199C" w:rsidRDefault="00DB0BAD" w:rsidP="00DB0BAD">
      <w:pPr>
        <w:rPr>
          <w:sz w:val="12"/>
        </w:rPr>
      </w:pPr>
      <w:r w:rsidRPr="00C3199C">
        <w:rPr>
          <w:sz w:val="12"/>
        </w:rPr>
        <w:t xml:space="preserve">Similarly, an analysis of data from the Premier Healthcare Database found that </w:t>
      </w:r>
      <w:r w:rsidRPr="00C3199C">
        <w:rPr>
          <w:rStyle w:val="StyleUnderline"/>
        </w:rPr>
        <w:t xml:space="preserve">patients treated with </w:t>
      </w:r>
      <w:proofErr w:type="spellStart"/>
      <w:r w:rsidRPr="00C3199C">
        <w:rPr>
          <w:rStyle w:val="StyleUnderline"/>
        </w:rPr>
        <w:t>remdesivir</w:t>
      </w:r>
      <w:proofErr w:type="spellEnd"/>
      <w:r w:rsidRPr="00C3199C">
        <w:rPr>
          <w:rStyle w:val="StyleUnderline"/>
        </w:rPr>
        <w:t xml:space="preserve"> had a significantly lower risk of mortality at days 14 and 28 compared with patients who did not receive </w:t>
      </w:r>
      <w:proofErr w:type="spellStart"/>
      <w:r w:rsidRPr="00C3199C">
        <w:rPr>
          <w:rStyle w:val="StyleUnderline"/>
        </w:rPr>
        <w:lastRenderedPageBreak/>
        <w:t>remdesivir</w:t>
      </w:r>
      <w:proofErr w:type="spellEnd"/>
      <w:r w:rsidRPr="00C3199C">
        <w:rPr>
          <w:rStyle w:val="StyleUnderline"/>
        </w:rPr>
        <w:t xml:space="preserve">. Patients who received </w:t>
      </w:r>
      <w:proofErr w:type="spellStart"/>
      <w:r w:rsidRPr="00C3199C">
        <w:rPr>
          <w:rStyle w:val="StyleUnderline"/>
        </w:rPr>
        <w:t>remdesivir</w:t>
      </w:r>
      <w:proofErr w:type="spellEnd"/>
      <w:r w:rsidRPr="00C3199C">
        <w:rPr>
          <w:sz w:val="12"/>
        </w:rPr>
        <w:t xml:space="preserve"> and either no oxygen, low-flow oxygen, invasive mechanical ventilation, or extracorporeal membrane oxygenation (ECMO) at baseline </w:t>
      </w:r>
      <w:r w:rsidRPr="00C3199C">
        <w:rPr>
          <w:rStyle w:val="StyleUnderline"/>
        </w:rPr>
        <w:t>had a significantly lower risk of 14-day mortality</w:t>
      </w:r>
      <w:r w:rsidRPr="00C3199C">
        <w:rPr>
          <w:sz w:val="12"/>
        </w:rPr>
        <w:t>.</w:t>
      </w:r>
    </w:p>
    <w:p w14:paraId="731DB1E5" w14:textId="77777777" w:rsidR="00DB0BAD" w:rsidRPr="00C3199C" w:rsidRDefault="00DB0BAD" w:rsidP="00DB0BAD">
      <w:pPr>
        <w:rPr>
          <w:sz w:val="12"/>
        </w:rPr>
      </w:pPr>
      <w:r w:rsidRPr="00C3199C">
        <w:rPr>
          <w:rStyle w:val="StyleUnderline"/>
        </w:rPr>
        <w:t>A significant reduction in mortality was also seen at day 28 for these same groups of patients</w:t>
      </w:r>
      <w:r w:rsidRPr="00C3199C">
        <w:rPr>
          <w:sz w:val="12"/>
        </w:rPr>
        <w:t xml:space="preserve">, and </w:t>
      </w:r>
      <w:r w:rsidRPr="00B20A19">
        <w:rPr>
          <w:rStyle w:val="StyleUnderline"/>
        </w:rPr>
        <w:t>patients</w:t>
      </w:r>
      <w:r w:rsidRPr="00C3199C">
        <w:rPr>
          <w:rStyle w:val="StyleUnderline"/>
        </w:rPr>
        <w:t xml:space="preserve"> on high-flow oxygen at baseline who received </w:t>
      </w:r>
      <w:proofErr w:type="spellStart"/>
      <w:r w:rsidRPr="00C3199C">
        <w:rPr>
          <w:rStyle w:val="StyleUnderline"/>
        </w:rPr>
        <w:t>remdesivir</w:t>
      </w:r>
      <w:proofErr w:type="spellEnd"/>
      <w:r w:rsidRPr="00C3199C">
        <w:rPr>
          <w:rStyle w:val="StyleUnderline"/>
        </w:rPr>
        <w:t xml:space="preserve"> also </w:t>
      </w:r>
      <w:r w:rsidRPr="00B20A19">
        <w:rPr>
          <w:rStyle w:val="StyleUnderline"/>
        </w:rPr>
        <w:t>had significantly lower 14-day mortality</w:t>
      </w:r>
      <w:r w:rsidRPr="00C3199C">
        <w:rPr>
          <w:sz w:val="12"/>
        </w:rPr>
        <w:t>. At 28 days, the difference in mortality in patients receiving high-flow oxygen at baseline was not statistically significant.</w:t>
      </w:r>
    </w:p>
    <w:p w14:paraId="553E9E05" w14:textId="77777777" w:rsidR="00DB0BAD" w:rsidRPr="00C3199C" w:rsidRDefault="00DB0BAD" w:rsidP="00DB0BAD">
      <w:pPr>
        <w:rPr>
          <w:sz w:val="12"/>
        </w:rPr>
      </w:pPr>
      <w:r w:rsidRPr="00C3199C">
        <w:rPr>
          <w:sz w:val="12"/>
        </w:rPr>
        <w:t xml:space="preserve">The SIMPLE-Severe study evaluated hospitalized adult patients with severe COVID-19. Investigators found that in the overall population, </w:t>
      </w:r>
      <w:r w:rsidRPr="00B20A19">
        <w:rPr>
          <w:rStyle w:val="Emphasis"/>
          <w:highlight w:val="green"/>
        </w:rPr>
        <w:t xml:space="preserve">treatment with </w:t>
      </w:r>
      <w:proofErr w:type="spellStart"/>
      <w:r w:rsidRPr="00B20A19">
        <w:rPr>
          <w:rStyle w:val="Emphasis"/>
          <w:highlight w:val="green"/>
        </w:rPr>
        <w:t>remdesivir</w:t>
      </w:r>
      <w:proofErr w:type="spellEnd"/>
      <w:r w:rsidRPr="00B20A19">
        <w:rPr>
          <w:rStyle w:val="Emphasis"/>
          <w:highlight w:val="green"/>
        </w:rPr>
        <w:t xml:space="preserve"> was associated with a</w:t>
      </w:r>
      <w:r w:rsidRPr="00C3199C">
        <w:rPr>
          <w:rStyle w:val="Emphasis"/>
        </w:rPr>
        <w:t xml:space="preserve"> statistically significant </w:t>
      </w:r>
      <w:r w:rsidRPr="00B20A19">
        <w:rPr>
          <w:rStyle w:val="Emphasis"/>
          <w:highlight w:val="green"/>
        </w:rPr>
        <w:t>54% lower mortality risk at 28 days</w:t>
      </w:r>
      <w:r w:rsidRPr="00C3199C">
        <w:rPr>
          <w:rStyle w:val="Emphasis"/>
        </w:rPr>
        <w:t xml:space="preserve"> compared to patients who were not treated with </w:t>
      </w:r>
      <w:proofErr w:type="spellStart"/>
      <w:r w:rsidRPr="00C3199C">
        <w:rPr>
          <w:rStyle w:val="Emphasis"/>
        </w:rPr>
        <w:t>remdesivir</w:t>
      </w:r>
      <w:proofErr w:type="spellEnd"/>
      <w:r w:rsidRPr="00C3199C">
        <w:rPr>
          <w:sz w:val="12"/>
        </w:rPr>
        <w:t>, regardless of baseline oxygen requirements.</w:t>
      </w:r>
    </w:p>
    <w:p w14:paraId="5E40FB29" w14:textId="77777777" w:rsidR="00DB0BAD" w:rsidRPr="00C3199C" w:rsidRDefault="00DB0BAD" w:rsidP="00DB0BAD">
      <w:pPr>
        <w:rPr>
          <w:sz w:val="12"/>
        </w:rPr>
      </w:pPr>
      <w:r w:rsidRPr="00C3199C">
        <w:rPr>
          <w:sz w:val="12"/>
        </w:rPr>
        <w:t xml:space="preserve">Furthermore, </w:t>
      </w:r>
      <w:r w:rsidRPr="00C3199C">
        <w:rPr>
          <w:rStyle w:val="StyleUnderline"/>
        </w:rPr>
        <w:t>patients who completed a full 10-day course of treatment had a significantly shorter time to discharge within 28 days</w:t>
      </w:r>
      <w:r w:rsidRPr="00C3199C">
        <w:rPr>
          <w:sz w:val="12"/>
        </w:rPr>
        <w:t xml:space="preserve">, compared to patients who did not receive </w:t>
      </w:r>
      <w:proofErr w:type="spellStart"/>
      <w:r w:rsidRPr="00C3199C">
        <w:rPr>
          <w:sz w:val="12"/>
        </w:rPr>
        <w:t>remdesivir</w:t>
      </w:r>
      <w:proofErr w:type="spellEnd"/>
      <w:r w:rsidRPr="00C3199C">
        <w:rPr>
          <w:sz w:val="12"/>
        </w:rPr>
        <w:t>. The result for time to discharge was not significant for patients receiving mechanical ventilation or ECMO at baseline.</w:t>
      </w:r>
    </w:p>
    <w:p w14:paraId="7DF02976" w14:textId="77777777" w:rsidR="00DB0BAD" w:rsidRPr="00C3199C" w:rsidRDefault="00DB0BAD" w:rsidP="00DB0BAD">
      <w:pPr>
        <w:rPr>
          <w:sz w:val="12"/>
        </w:rPr>
      </w:pPr>
      <w:r w:rsidRPr="00C3199C">
        <w:rPr>
          <w:sz w:val="12"/>
        </w:rPr>
        <w:t xml:space="preserve">Finally, </w:t>
      </w:r>
      <w:r w:rsidRPr="00C3199C">
        <w:rPr>
          <w:rStyle w:val="StyleUnderline"/>
        </w:rPr>
        <w:t xml:space="preserve">in the double-blind, placebo-controlled ACTT-1 clinical trial, </w:t>
      </w:r>
      <w:r w:rsidRPr="00385D04">
        <w:rPr>
          <w:rStyle w:val="StyleUnderline"/>
        </w:rPr>
        <w:t>investigators noted a trend toward reduced mortality at day 29</w:t>
      </w:r>
      <w:r w:rsidRPr="00C3199C">
        <w:rPr>
          <w:rStyle w:val="StyleUnderline"/>
        </w:rPr>
        <w:t xml:space="preserve"> among patients who were treated with </w:t>
      </w:r>
      <w:proofErr w:type="spellStart"/>
      <w:r w:rsidRPr="00C3199C">
        <w:rPr>
          <w:rStyle w:val="StyleUnderline"/>
        </w:rPr>
        <w:t>remdesivir</w:t>
      </w:r>
      <w:proofErr w:type="spellEnd"/>
      <w:r w:rsidRPr="00C3199C">
        <w:rPr>
          <w:rStyle w:val="StyleUnderline"/>
        </w:rPr>
        <w:t xml:space="preserve"> compared with placebo</w:t>
      </w:r>
      <w:r w:rsidRPr="00C3199C">
        <w:rPr>
          <w:sz w:val="12"/>
        </w:rPr>
        <w:t>, although this result was not statistically significant.</w:t>
      </w:r>
    </w:p>
    <w:p w14:paraId="01737E58" w14:textId="77777777" w:rsidR="00DB0BAD" w:rsidRPr="00C3199C" w:rsidRDefault="00DB0BAD" w:rsidP="00DB0BAD">
      <w:pPr>
        <w:rPr>
          <w:sz w:val="12"/>
        </w:rPr>
      </w:pPr>
      <w:r w:rsidRPr="00C3199C">
        <w:rPr>
          <w:sz w:val="12"/>
        </w:rPr>
        <w:t xml:space="preserve">Researchers also conducted a post-hoc analysis with no adjustment for multiple testing and determined that </w:t>
      </w:r>
      <w:r w:rsidRPr="00385D04">
        <w:rPr>
          <w:rStyle w:val="StyleUnderline"/>
          <w:highlight w:val="green"/>
        </w:rPr>
        <w:t>patients who</w:t>
      </w:r>
      <w:r w:rsidRPr="00C3199C">
        <w:rPr>
          <w:rStyle w:val="StyleUnderline"/>
        </w:rPr>
        <w:t xml:space="preserve"> required low-flow oxygen at baseline and who </w:t>
      </w:r>
      <w:r w:rsidRPr="00385D04">
        <w:rPr>
          <w:rStyle w:val="StyleUnderline"/>
          <w:highlight w:val="green"/>
        </w:rPr>
        <w:t xml:space="preserve">received </w:t>
      </w:r>
      <w:proofErr w:type="spellStart"/>
      <w:r w:rsidRPr="00385D04">
        <w:rPr>
          <w:rStyle w:val="StyleUnderline"/>
          <w:highlight w:val="green"/>
        </w:rPr>
        <w:t>remdesivir</w:t>
      </w:r>
      <w:proofErr w:type="spellEnd"/>
      <w:r w:rsidRPr="00385D04">
        <w:rPr>
          <w:rStyle w:val="StyleUnderline"/>
          <w:highlight w:val="green"/>
        </w:rPr>
        <w:t xml:space="preserve"> achieved a</w:t>
      </w:r>
      <w:r w:rsidRPr="00C3199C">
        <w:rPr>
          <w:rStyle w:val="StyleUnderline"/>
        </w:rPr>
        <w:t xml:space="preserve"> statistically </w:t>
      </w:r>
      <w:r w:rsidRPr="00385D04">
        <w:rPr>
          <w:rStyle w:val="StyleUnderline"/>
          <w:highlight w:val="green"/>
        </w:rPr>
        <w:t xml:space="preserve">significant </w:t>
      </w:r>
      <w:r w:rsidRPr="00385D04">
        <w:rPr>
          <w:rStyle w:val="Emphasis"/>
          <w:highlight w:val="green"/>
        </w:rPr>
        <w:t>70% reduction in mortality</w:t>
      </w:r>
      <w:r w:rsidRPr="00385D04">
        <w:rPr>
          <w:rStyle w:val="StyleUnderline"/>
          <w:highlight w:val="green"/>
        </w:rPr>
        <w:t xml:space="preserve"> at day 29</w:t>
      </w:r>
      <w:r w:rsidRPr="00C3199C">
        <w:rPr>
          <w:sz w:val="12"/>
        </w:rPr>
        <w:t>, although this reduction was not statistically significant in the other groups.</w:t>
      </w:r>
    </w:p>
    <w:p w14:paraId="43D93C0E" w14:textId="77777777" w:rsidR="003E6A35" w:rsidRDefault="003E6A35" w:rsidP="003E6A35">
      <w:pPr>
        <w:pStyle w:val="Heading2"/>
      </w:pPr>
      <w:r>
        <w:lastRenderedPageBreak/>
        <w:t>1NC – Case</w:t>
      </w:r>
    </w:p>
    <w:p w14:paraId="7FE1CD88" w14:textId="77777777" w:rsidR="003E6A35" w:rsidRDefault="003E6A35" w:rsidP="003E6A35">
      <w:pPr>
        <w:pStyle w:val="Heading3"/>
      </w:pPr>
      <w:r>
        <w:lastRenderedPageBreak/>
        <w:t>WTO Cred</w:t>
      </w:r>
    </w:p>
    <w:p w14:paraId="06BA1FB4" w14:textId="43F30FD4" w:rsidR="00FE6AD8" w:rsidRDefault="00FE6AD8" w:rsidP="003E6A35">
      <w:pPr>
        <w:pStyle w:val="Heading4"/>
        <w:rPr>
          <w:rFonts w:asciiTheme="majorHAnsi" w:hAnsiTheme="majorHAnsi" w:cstheme="majorHAnsi"/>
        </w:rPr>
      </w:pPr>
      <w:r>
        <w:rPr>
          <w:rFonts w:asciiTheme="majorHAnsi" w:hAnsiTheme="majorHAnsi" w:cstheme="majorHAnsi"/>
        </w:rPr>
        <w:t xml:space="preserve">Can’t solve – </w:t>
      </w:r>
      <w:r w:rsidRPr="00FE6AD8">
        <w:rPr>
          <w:rFonts w:asciiTheme="majorHAnsi" w:hAnsiTheme="majorHAnsi" w:cstheme="majorHAnsi"/>
        </w:rPr>
        <w:t>Meyer</w:t>
      </w:r>
      <w:r>
        <w:rPr>
          <w:rFonts w:asciiTheme="majorHAnsi" w:hAnsiTheme="majorHAnsi" w:cstheme="majorHAnsi"/>
        </w:rPr>
        <w:t xml:space="preserve"> id issues like the judge crisis as things that the WTO need to fix, not at things that are solved by the plan. Even if the WTO looks good doesn’t solve that they have 0 judges and countries won’t supply them. </w:t>
      </w:r>
    </w:p>
    <w:p w14:paraId="1496E28E" w14:textId="2CC46DEE" w:rsidR="003E6A35" w:rsidRPr="00FE51A3" w:rsidRDefault="003E6A35" w:rsidP="003E6A35">
      <w:pPr>
        <w:pStyle w:val="Heading4"/>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p>
    <w:p w14:paraId="7B7E16B5" w14:textId="77777777" w:rsidR="003E6A35" w:rsidRPr="00FE51A3" w:rsidRDefault="003E6A35" w:rsidP="003E6A35">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2F3A15A4"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625D0007" w14:textId="77777777" w:rsidR="003E6A35" w:rsidRPr="00FE51A3" w:rsidRDefault="003E6A35" w:rsidP="003E6A35">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24D70960"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 xml:space="preserve">Issues of national security are not </w:t>
      </w:r>
      <w:proofErr w:type="gramStart"/>
      <w:r w:rsidRPr="00FE51A3">
        <w:rPr>
          <w:rStyle w:val="StyleUnderline"/>
          <w:rFonts w:asciiTheme="majorHAnsi" w:hAnsiTheme="majorHAnsi" w:cstheme="majorHAnsi"/>
        </w:rPr>
        <w:t>matters</w:t>
      </w:r>
      <w:proofErr w:type="gramEnd"/>
      <w:r w:rsidRPr="00FE51A3">
        <w:rPr>
          <w:rStyle w:val="StyleUnderline"/>
          <w:rFonts w:asciiTheme="majorHAnsi" w:hAnsiTheme="majorHAnsi" w:cstheme="majorHAnsi"/>
        </w:rPr>
        <w:t xml:space="preserve"> appropriate for adjudication in the WTO dispute-settlement system</w:t>
      </w:r>
      <w:r w:rsidRPr="00FE51A3">
        <w:rPr>
          <w:rFonts w:asciiTheme="majorHAnsi" w:hAnsiTheme="majorHAnsi" w:cstheme="majorHAnsi"/>
          <w:sz w:val="12"/>
        </w:rPr>
        <w:t>.”</w:t>
      </w:r>
    </w:p>
    <w:p w14:paraId="688F72E0" w14:textId="77777777" w:rsidR="003E6A35" w:rsidRPr="00FE51A3" w:rsidRDefault="003E6A35" w:rsidP="003E6A35">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6236F4C2" w14:textId="77777777" w:rsidR="003E6A35" w:rsidRPr="00FE51A3" w:rsidRDefault="003E6A35" w:rsidP="003E6A35">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71589A34"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6F20B406"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54A74330" w14:textId="77777777" w:rsidR="003E6A35" w:rsidRPr="00FE51A3" w:rsidRDefault="003E6A35" w:rsidP="003E6A35">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2FC96FC4"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5DD1782F"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47FC95F0" w14:textId="77777777" w:rsidR="003E6A35" w:rsidRPr="00FE51A3" w:rsidRDefault="003E6A35" w:rsidP="003E6A35">
      <w:pPr>
        <w:rPr>
          <w:rFonts w:asciiTheme="majorHAnsi" w:hAnsiTheme="majorHAnsi" w:cstheme="majorHAnsi"/>
          <w:sz w:val="12"/>
        </w:rPr>
      </w:pPr>
      <w:r w:rsidRPr="00FE51A3">
        <w:rPr>
          <w:rFonts w:asciiTheme="majorHAnsi" w:hAnsiTheme="majorHAnsi" w:cstheme="majorHAnsi"/>
          <w:sz w:val="12"/>
        </w:rPr>
        <w:lastRenderedPageBreak/>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4011037C" w14:textId="77777777" w:rsidR="003E6A35" w:rsidRPr="00FE51A3" w:rsidRDefault="003E6A35" w:rsidP="003E6A35">
      <w:pPr>
        <w:rPr>
          <w:rFonts w:asciiTheme="majorHAnsi" w:hAnsiTheme="majorHAnsi" w:cstheme="majorHAnsi"/>
          <w:sz w:val="12"/>
          <w:szCs w:val="12"/>
        </w:rPr>
      </w:pPr>
      <w:r w:rsidRPr="00FE51A3">
        <w:rPr>
          <w:rFonts w:asciiTheme="majorHAnsi" w:hAnsiTheme="majorHAnsi" w:cstheme="majorHAnsi"/>
          <w:sz w:val="12"/>
          <w:szCs w:val="12"/>
        </w:rPr>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7BF8A14" w14:textId="77777777" w:rsidR="003E6A35" w:rsidRPr="00337A8F" w:rsidRDefault="003E6A35" w:rsidP="003E6A35">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3A211FE5" w14:textId="77777777" w:rsidR="003E6A35" w:rsidRDefault="003E6A35" w:rsidP="003E6A35">
      <w:pPr>
        <w:rPr>
          <w:rFonts w:asciiTheme="majorHAnsi" w:hAnsiTheme="majorHAnsi" w:cstheme="majorHAnsi"/>
          <w:sz w:val="12"/>
        </w:rPr>
      </w:pPr>
    </w:p>
    <w:p w14:paraId="23D16CFC" w14:textId="77777777" w:rsidR="003E6A35" w:rsidRDefault="003E6A35" w:rsidP="003E6A35">
      <w:pPr>
        <w:pStyle w:val="Heading4"/>
      </w:pPr>
      <w:r>
        <w:t>Alt causes to WTO disunity</w:t>
      </w:r>
    </w:p>
    <w:p w14:paraId="344EBC64" w14:textId="77777777" w:rsidR="003E6A35" w:rsidRPr="00D343B7" w:rsidRDefault="003E6A35" w:rsidP="003E6A35">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4B9E0EAF" w14:textId="77777777" w:rsidR="003E6A35" w:rsidRPr="00D343B7" w:rsidRDefault="003E6A35" w:rsidP="003E6A35">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09A63EEC" w14:textId="77777777" w:rsidR="003E6A35" w:rsidRPr="00D343B7" w:rsidRDefault="003E6A35" w:rsidP="003E6A35">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14:paraId="49C89410" w14:textId="77777777" w:rsidR="003E6A35" w:rsidRPr="00D343B7" w:rsidRDefault="003E6A35" w:rsidP="003E6A35">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2EE509B9" w14:textId="77777777" w:rsidR="003E6A35" w:rsidRPr="00D343B7" w:rsidRDefault="003E6A35" w:rsidP="003E6A35">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23B2C4DE" w14:textId="77777777" w:rsidR="003E6A35" w:rsidRPr="00D343B7" w:rsidRDefault="003E6A35" w:rsidP="003E6A35">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1C373724" w14:textId="77777777" w:rsidR="003E6A35" w:rsidRPr="00D343B7" w:rsidRDefault="003E6A35" w:rsidP="003E6A35">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63A89FAE" w14:textId="73423D14" w:rsidR="003E6A35" w:rsidRDefault="003E6A35" w:rsidP="003E6A35">
      <w:pPr>
        <w:pStyle w:val="Heading4"/>
      </w:pPr>
      <w:r>
        <w:t>No internal link – none of your evidence is contextual to WTO IPP disputes, alt causes to challenges to the US-China relationship – tariffs, Taiwan, fighting over resources in Africa</w:t>
      </w:r>
    </w:p>
    <w:p w14:paraId="0DE18459" w14:textId="41B9A05F" w:rsidR="003E6A35" w:rsidRDefault="003E6A35" w:rsidP="003E6A35">
      <w:pPr>
        <w:pStyle w:val="Heading4"/>
        <w:rPr>
          <w:rFonts w:cs="Arial"/>
        </w:rPr>
      </w:pPr>
      <w:r>
        <w:rPr>
          <w:rFonts w:cs="Arial"/>
        </w:rPr>
        <w:t xml:space="preserve">Or, they collaborate in the squo </w:t>
      </w:r>
    </w:p>
    <w:p w14:paraId="094A3BC0" w14:textId="4F38BBC4" w:rsidR="00945195" w:rsidRPr="00945195" w:rsidRDefault="00945195" w:rsidP="00945195">
      <w:r w:rsidRPr="00945195">
        <w:rPr>
          <w:rStyle w:val="Style13ptBold"/>
        </w:rPr>
        <w:t>Myers 10/7</w:t>
      </w:r>
      <w:r w:rsidRPr="00945195">
        <w:t xml:space="preserve"> [(Steven Lee, the Beijing bureau chief for The New York Times. He joined The Times in 1989 and has previously worked as a correspondent in Moscow, Baghdad and Washington. He is the author of “The New Tsar: The Rise and Reign of Vladimir Putin,” published by Alfred A. Knopf in 2015.) “</w:t>
      </w:r>
      <w:r w:rsidRPr="00945195">
        <w:rPr>
          <w:rStyle w:val="Emphasis"/>
          <w:highlight w:val="green"/>
        </w:rPr>
        <w:t>Despite Tensions, U.S.</w:t>
      </w:r>
      <w:r w:rsidRPr="00945195">
        <w:rPr>
          <w:rStyle w:val="Emphasis"/>
        </w:rPr>
        <w:t xml:space="preserve"> </w:t>
      </w:r>
      <w:r w:rsidRPr="00945195">
        <w:rPr>
          <w:rStyle w:val="Emphasis"/>
          <w:highlight w:val="green"/>
        </w:rPr>
        <w:t xml:space="preserve">and China Agree to Work Together on </w:t>
      </w:r>
      <w:r w:rsidRPr="00945195">
        <w:rPr>
          <w:rStyle w:val="Emphasis"/>
          <w:highlight w:val="green"/>
        </w:rPr>
        <w:lastRenderedPageBreak/>
        <w:t>Climate Change</w:t>
      </w:r>
      <w:r w:rsidRPr="00945195">
        <w:t>” The New York Times, 10/7/2021. https://www.nytimes.com/2021/04/17/world/asia/china-u</w:t>
      </w:r>
      <w:r w:rsidRPr="00945195">
        <w:t>s</w:t>
      </w:r>
      <w:r w:rsidRPr="00945195">
        <w:t>-emissions.html] BC</w:t>
      </w:r>
    </w:p>
    <w:p w14:paraId="2CEAB64C" w14:textId="471263DA" w:rsidR="003E6A35" w:rsidRPr="00945195" w:rsidRDefault="003E6A35" w:rsidP="003E6A35">
      <w:pPr>
        <w:rPr>
          <w:rStyle w:val="StyleUnderline"/>
        </w:rPr>
      </w:pPr>
      <w:r>
        <w:t xml:space="preserve">SEOUL — </w:t>
      </w:r>
      <w:r w:rsidRPr="00945195">
        <w:rPr>
          <w:rStyle w:val="StyleUnderline"/>
        </w:rPr>
        <w:t xml:space="preserve">The </w:t>
      </w:r>
      <w:r w:rsidRPr="00945195">
        <w:rPr>
          <w:rStyle w:val="Emphasis"/>
        </w:rPr>
        <w:t>United States and China have said they will fight climate change</w:t>
      </w:r>
      <w:r w:rsidRPr="00945195">
        <w:rPr>
          <w:rStyle w:val="StyleUnderline"/>
        </w:rPr>
        <w:t xml:space="preserve"> “</w:t>
      </w:r>
      <w:r w:rsidRPr="00945195">
        <w:rPr>
          <w:rStyle w:val="StyleUnderline"/>
          <w:highlight w:val="green"/>
        </w:rPr>
        <w:t>with the seriousness and urgency</w:t>
      </w:r>
      <w:r w:rsidRPr="00945195">
        <w:rPr>
          <w:rStyle w:val="StyleUnderline"/>
        </w:rPr>
        <w:t xml:space="preserve"> that </w:t>
      </w:r>
      <w:r w:rsidRPr="00945195">
        <w:rPr>
          <w:rStyle w:val="StyleUnderline"/>
          <w:highlight w:val="green"/>
        </w:rPr>
        <w:t>it</w:t>
      </w:r>
      <w:r w:rsidRPr="00945195">
        <w:rPr>
          <w:rStyle w:val="StyleUnderline"/>
        </w:rPr>
        <w:t xml:space="preserve"> </w:t>
      </w:r>
      <w:r w:rsidRPr="00945195">
        <w:rPr>
          <w:rStyle w:val="StyleUnderline"/>
          <w:highlight w:val="green"/>
        </w:rPr>
        <w:t>demands</w:t>
      </w:r>
      <w:r w:rsidRPr="00945195">
        <w:rPr>
          <w:rStyle w:val="StyleUnderline"/>
        </w:rPr>
        <w:t xml:space="preserve">” </w:t>
      </w:r>
      <w:r w:rsidRPr="00945195">
        <w:rPr>
          <w:rStyle w:val="StyleUnderline"/>
          <w:highlight w:val="green"/>
        </w:rPr>
        <w:t xml:space="preserve">by stepping up efforts to reduce </w:t>
      </w:r>
      <w:r w:rsidRPr="00945195">
        <w:rPr>
          <w:rStyle w:val="StyleUnderline"/>
        </w:rPr>
        <w:t xml:space="preserve">carbon </w:t>
      </w:r>
      <w:r w:rsidRPr="00945195">
        <w:rPr>
          <w:rStyle w:val="StyleUnderline"/>
          <w:highlight w:val="green"/>
        </w:rPr>
        <w:t>emissions, a</w:t>
      </w:r>
      <w:r w:rsidRPr="00945195">
        <w:rPr>
          <w:rStyle w:val="StyleUnderline"/>
        </w:rPr>
        <w:t xml:space="preserve"> rare </w:t>
      </w:r>
      <w:r w:rsidRPr="00945195">
        <w:rPr>
          <w:rStyle w:val="StyleUnderline"/>
          <w:highlight w:val="green"/>
        </w:rPr>
        <w:t>demonstration of cooperation amid escalating tensions</w:t>
      </w:r>
      <w:r w:rsidRPr="00945195">
        <w:rPr>
          <w:rStyle w:val="StyleUnderline"/>
        </w:rPr>
        <w:t xml:space="preserve"> over a raft of other issues.</w:t>
      </w:r>
    </w:p>
    <w:p w14:paraId="62F198D4" w14:textId="278D6ACD" w:rsidR="003E6A35" w:rsidRDefault="003E6A35" w:rsidP="003E6A35">
      <w:r w:rsidRPr="00945195">
        <w:rPr>
          <w:rStyle w:val="Emphasis"/>
        </w:rPr>
        <w:t>The agreement, which included few specific commitments, was announced on Saturday night</w:t>
      </w:r>
      <w:r>
        <w:t>, Washington time, after President Biden’s climate envoy, John Kerry, visited China for three days of talks in which the negotiators managed not to be sidetracked by those disputes.</w:t>
      </w:r>
    </w:p>
    <w:p w14:paraId="0EA2A287" w14:textId="774714AF" w:rsidR="003E6A35" w:rsidRDefault="003E6A35" w:rsidP="003E6A35">
      <w:r w:rsidRPr="00945195">
        <w:rPr>
          <w:rStyle w:val="StyleUnderline"/>
        </w:rPr>
        <w:t>“It’s very important for us to try to keep those other things away, because climate is a life-or-death issue in so many different parts of the world</w:t>
      </w:r>
      <w:r>
        <w:t xml:space="preserve">,” Mr. </w:t>
      </w:r>
      <w:r w:rsidRPr="00945195">
        <w:rPr>
          <w:rStyle w:val="StyleUnderline"/>
          <w:highlight w:val="green"/>
        </w:rPr>
        <w:t>Kerry said</w:t>
      </w:r>
      <w:r>
        <w:t xml:space="preserve"> in an interview on Sunday morning in Seoul, where he met with South Korean officials to discuss global warming. “</w:t>
      </w:r>
      <w:r w:rsidRPr="00945195">
        <w:rPr>
          <w:rStyle w:val="Emphasis"/>
        </w:rPr>
        <w:t xml:space="preserve">What </w:t>
      </w:r>
      <w:r w:rsidRPr="00945195">
        <w:rPr>
          <w:rStyle w:val="Emphasis"/>
          <w:highlight w:val="green"/>
        </w:rPr>
        <w:t>we need to</w:t>
      </w:r>
      <w:r w:rsidRPr="00945195">
        <w:rPr>
          <w:rStyle w:val="Emphasis"/>
        </w:rPr>
        <w:t xml:space="preserve"> do is prove we can actually </w:t>
      </w:r>
      <w:r w:rsidRPr="00945195">
        <w:rPr>
          <w:rStyle w:val="Emphasis"/>
          <w:highlight w:val="green"/>
        </w:rPr>
        <w:t>get together, sit down and work</w:t>
      </w:r>
      <w:r w:rsidRPr="00945195">
        <w:rPr>
          <w:rStyle w:val="Emphasis"/>
        </w:rPr>
        <w:t xml:space="preserve"> on some things constructively</w:t>
      </w:r>
      <w:r>
        <w:t>.”</w:t>
      </w:r>
    </w:p>
    <w:p w14:paraId="1A40CBCA" w14:textId="7CF17216" w:rsidR="003E6A35" w:rsidRPr="00945195" w:rsidRDefault="003E6A35" w:rsidP="00945195">
      <w:r w:rsidRPr="00945195">
        <w:t>The agreement comes only days before Mr. Biden is scheduled to hold a virtual climate summit with world leaders, hoping to prod countries to do more to reduce emissions and limit planetary warming to 1.5 degrees Celsius above preindustrial levels. Many scientists now argue that warming must be kept below that threshold to avert catastrophic disruptions to life on the planet.</w:t>
      </w:r>
    </w:p>
    <w:p w14:paraId="15655C49" w14:textId="397F86B1" w:rsidR="003E6A35" w:rsidRPr="00945195" w:rsidRDefault="003E6A35" w:rsidP="003E6A35">
      <w:pPr>
        <w:rPr>
          <w:rStyle w:val="Emphasis"/>
        </w:rPr>
      </w:pPr>
      <w:r w:rsidRPr="00945195">
        <w:rPr>
          <w:rStyle w:val="StyleUnderline"/>
        </w:rPr>
        <w:t xml:space="preserve">China’s leader, </w:t>
      </w:r>
      <w:r w:rsidRPr="00945195">
        <w:rPr>
          <w:rStyle w:val="StyleUnderline"/>
          <w:highlight w:val="green"/>
        </w:rPr>
        <w:t>Xi</w:t>
      </w:r>
      <w:r w:rsidRPr="00945195">
        <w:rPr>
          <w:rStyle w:val="StyleUnderline"/>
        </w:rPr>
        <w:t xml:space="preserve"> Jinping, is among those who have been invited to the virtual summit</w:t>
      </w:r>
      <w:r>
        <w:t xml:space="preserve">. While he has yet to publicly accept the invitation, </w:t>
      </w:r>
      <w:r w:rsidRPr="00945195">
        <w:rPr>
          <w:rStyle w:val="Emphasis"/>
        </w:rPr>
        <w:t>the agreement with Washington appeared to make his participation more likely.</w:t>
      </w:r>
    </w:p>
    <w:p w14:paraId="55B2A137" w14:textId="6C5EF8DC" w:rsidR="003E6A35" w:rsidRDefault="003E6A35" w:rsidP="003E6A35">
      <w:r>
        <w:t xml:space="preserve">On Friday, Mr. Xi said </w:t>
      </w:r>
      <w:r w:rsidRPr="00945195">
        <w:rPr>
          <w:rStyle w:val="Emphasis"/>
        </w:rPr>
        <w:t xml:space="preserve">China </w:t>
      </w:r>
      <w:r w:rsidRPr="00945195">
        <w:rPr>
          <w:rStyle w:val="Emphasis"/>
          <w:highlight w:val="green"/>
        </w:rPr>
        <w:t>remained committed to climate goals</w:t>
      </w:r>
      <w:r w:rsidRPr="00945195">
        <w:rPr>
          <w:rStyle w:val="Emphasis"/>
        </w:rPr>
        <w:t xml:space="preserve"> he had announced last fall</w:t>
      </w:r>
      <w:r>
        <w:t xml:space="preserve">, including a promise that its </w:t>
      </w:r>
      <w:r w:rsidRPr="00945195">
        <w:rPr>
          <w:rStyle w:val="StyleUnderline"/>
        </w:rPr>
        <w:t>carbon emissions would peak before 2030.</w:t>
      </w:r>
      <w:r>
        <w:t xml:space="preserve"> At the same time, Mr. Xi suggested that </w:t>
      </w:r>
      <w:r w:rsidRPr="00945195">
        <w:rPr>
          <w:rStyle w:val="Emphasis"/>
        </w:rPr>
        <w:t>the world’s most advanced nations had a responsibility to take the lead in making deeper cuts</w:t>
      </w:r>
      <w:r>
        <w:t>.</w:t>
      </w:r>
    </w:p>
    <w:p w14:paraId="627BA1BB" w14:textId="77777777" w:rsidR="003E6A35" w:rsidRPr="003E6A35" w:rsidRDefault="003E6A35" w:rsidP="003E6A35">
      <w:r w:rsidRPr="003E6A35">
        <w:t xml:space="preserve">In what seemed to be a retort to the United States, </w:t>
      </w:r>
      <w:r w:rsidRPr="00945195">
        <w:rPr>
          <w:rStyle w:val="Emphasis"/>
          <w:highlight w:val="green"/>
        </w:rPr>
        <w:t>he warned that the climate issue should not be “a bargaining chip</w:t>
      </w:r>
      <w:r w:rsidRPr="00945195">
        <w:rPr>
          <w:rStyle w:val="Emphasis"/>
        </w:rPr>
        <w:t xml:space="preserve"> for geopolitics” or “an excuse for trade barriers.”</w:t>
      </w:r>
    </w:p>
    <w:p w14:paraId="6683CACE" w14:textId="79C2D02F" w:rsidR="00945195" w:rsidRDefault="00945195" w:rsidP="00945195">
      <w:r>
        <w:t>“This is undoubtedly a tough battle,” Mr. Xi said in a conference call with President Emmanuel Macron of France and Chancellor Angela Merkel of Germany, according to an account of the meeting issued by the Chinese foreign ministry.</w:t>
      </w:r>
    </w:p>
    <w:p w14:paraId="127DF17B" w14:textId="69082D68" w:rsidR="003E6A35" w:rsidRPr="003E6A35" w:rsidRDefault="00945195" w:rsidP="00945195">
      <w:r>
        <w:t>“</w:t>
      </w:r>
      <w:r w:rsidRPr="00945195">
        <w:rPr>
          <w:rStyle w:val="StyleUnderline"/>
          <w:highlight w:val="green"/>
        </w:rPr>
        <w:t>China is sure to act</w:t>
      </w:r>
      <w:r w:rsidRPr="00945195">
        <w:rPr>
          <w:rStyle w:val="StyleUnderline"/>
        </w:rPr>
        <w:t xml:space="preserve"> on its words, and its actions are sure to produce results</w:t>
      </w:r>
      <w:r>
        <w:t>,” he went on. “</w:t>
      </w:r>
      <w:r w:rsidRPr="00945195">
        <w:rPr>
          <w:rStyle w:val="StyleUnderline"/>
        </w:rPr>
        <w:t>We hope that the advanced economies will set an example in momentum for emissions reductions, and also lead the way in fulfilling commitments for climate funding</w:t>
      </w:r>
      <w:r>
        <w:t>.”</w:t>
      </w:r>
    </w:p>
    <w:p w14:paraId="393DB07B" w14:textId="15C3A6C5" w:rsidR="003E6A35" w:rsidRPr="00061AEB" w:rsidRDefault="003E6A35" w:rsidP="003E6A35">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0EA8390D" w14:textId="77777777" w:rsidR="003E6A35" w:rsidRPr="00061AEB" w:rsidRDefault="003E6A35" w:rsidP="003E6A35">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6A15D72" w14:textId="77777777" w:rsidR="003E6A35" w:rsidRPr="00994F99" w:rsidRDefault="003E6A35" w:rsidP="003E6A35">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 xml:space="preserve">the low probability </w:t>
      </w:r>
      <w:r w:rsidRPr="00061AEB">
        <w:rPr>
          <w:rStyle w:val="StyleUnderline"/>
        </w:rPr>
        <w:lastRenderedPageBreak/>
        <w:t>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4F2E2B3D" w14:textId="77777777" w:rsidR="003E6A35" w:rsidRPr="003E6A35" w:rsidRDefault="003E6A35" w:rsidP="003E6A35"/>
    <w:p w14:paraId="35A15575" w14:textId="77777777" w:rsidR="003E6A35" w:rsidRPr="004F724D" w:rsidRDefault="003E6A35" w:rsidP="003E6A35"/>
    <w:p w14:paraId="0958424C" w14:textId="666B1E93" w:rsidR="003E6A35" w:rsidRDefault="003E6A35" w:rsidP="003E6A35">
      <w:pPr>
        <w:pStyle w:val="Heading3"/>
      </w:pPr>
      <w:r>
        <w:lastRenderedPageBreak/>
        <w:t>Pandemic</w:t>
      </w:r>
    </w:p>
    <w:p w14:paraId="3680E43E" w14:textId="7F49EC20" w:rsidR="00FE6AD8" w:rsidRPr="00FE6AD8" w:rsidRDefault="00FE6AD8" w:rsidP="00FE6AD8">
      <w:pPr>
        <w:pStyle w:val="Heading4"/>
      </w:pPr>
      <w:r>
        <w:t>Can’t solve future pandemics – patents on mRNA external to COVID meds</w:t>
      </w:r>
    </w:p>
    <w:p w14:paraId="448FDC84" w14:textId="77777777" w:rsidR="003E6A35" w:rsidRDefault="003E6A35" w:rsidP="003E6A35">
      <w:pPr>
        <w:pStyle w:val="Heading4"/>
      </w:pPr>
      <w:r>
        <w:t>COVID inevitable even with vaccines – antibodies fade and high transmissibility</w:t>
      </w:r>
    </w:p>
    <w:p w14:paraId="5E0B9C2D" w14:textId="77777777" w:rsidR="003E6A35" w:rsidRPr="004F724D" w:rsidRDefault="003E6A35" w:rsidP="003E6A35">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7E735D95" w14:textId="77777777" w:rsidR="003E6A35" w:rsidRPr="004F724D" w:rsidRDefault="003E6A35" w:rsidP="003E6A35">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2ADA2B45" w14:textId="77777777" w:rsidR="003E6A35" w:rsidRPr="004F724D" w:rsidRDefault="003E6A35" w:rsidP="003E6A35">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0EBABF93" w14:textId="77777777" w:rsidR="003E6A35" w:rsidRPr="004F724D" w:rsidRDefault="003E6A35" w:rsidP="003E6A35">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2D542526" w14:textId="77777777" w:rsidR="003E6A35" w:rsidRPr="004F724D" w:rsidRDefault="003E6A35" w:rsidP="003E6A35">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w:t>
      </w:r>
      <w:proofErr w:type="gramStart"/>
      <w:r w:rsidRPr="004F724D">
        <w:rPr>
          <w:sz w:val="12"/>
        </w:rPr>
        <w:t>cause</w:t>
      </w:r>
      <w:proofErr w:type="gramEnd"/>
      <w:r w:rsidRPr="004F724D">
        <w:rPr>
          <w:sz w:val="12"/>
        </w:rPr>
        <w:t xml:space="preserv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1021E5DE" w14:textId="77777777" w:rsidR="003E6A35" w:rsidRPr="004F724D" w:rsidRDefault="003E6A35" w:rsidP="003E6A35">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7F7C3EED" w14:textId="77777777" w:rsidR="003E6A35" w:rsidRPr="004F724D" w:rsidRDefault="003E6A35" w:rsidP="003E6A35">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5C86FCA9" w14:textId="77777777" w:rsidR="003E6A35" w:rsidRPr="004F724D" w:rsidRDefault="003E6A35" w:rsidP="003E6A35">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4197D542" w14:textId="77777777" w:rsidR="003E6A35" w:rsidRPr="004F724D" w:rsidRDefault="003E6A35" w:rsidP="003E6A35"/>
    <w:p w14:paraId="79E4409E" w14:textId="77777777" w:rsidR="003E6A35" w:rsidRPr="003E6A35" w:rsidRDefault="003E6A35" w:rsidP="003E6A35"/>
    <w:p w14:paraId="19F41A74" w14:textId="77777777" w:rsidR="003E6A35" w:rsidRDefault="003E6A35" w:rsidP="003E6A35">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44A79A80" w14:textId="77777777" w:rsidR="003E6A35" w:rsidRPr="006D5674" w:rsidRDefault="003E6A35" w:rsidP="003E6A35">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6CDEE97A" w14:textId="77777777" w:rsidR="003E6A35" w:rsidRPr="00CE75C7" w:rsidRDefault="003E6A35" w:rsidP="003E6A35">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3EAFEA60" w14:textId="77777777" w:rsidR="003E6A35" w:rsidRPr="00CE75C7" w:rsidRDefault="003E6A35" w:rsidP="003E6A35">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7DBF44DB" w14:textId="77777777" w:rsidR="003E6A35" w:rsidRPr="00CE75C7" w:rsidRDefault="003E6A35" w:rsidP="003E6A35">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2DC1798D" w14:textId="77777777" w:rsidR="003E6A35" w:rsidRPr="007D128D" w:rsidRDefault="003E6A35" w:rsidP="003E6A35">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7260D097" w14:textId="77777777" w:rsidR="003E6A35" w:rsidRPr="00CE75C7" w:rsidRDefault="003E6A35" w:rsidP="003E6A35">
      <w:pPr>
        <w:rPr>
          <w:sz w:val="12"/>
          <w:szCs w:val="12"/>
        </w:rPr>
      </w:pPr>
      <w:r w:rsidRPr="00CE75C7">
        <w:rPr>
          <w:sz w:val="12"/>
          <w:szCs w:val="12"/>
        </w:rPr>
        <w:t>The factory was not maintained in a clean and sanitary condition.</w:t>
      </w:r>
    </w:p>
    <w:p w14:paraId="072F1DCE" w14:textId="77777777" w:rsidR="003E6A35" w:rsidRPr="00CE75C7" w:rsidRDefault="003E6A35" w:rsidP="003E6A35">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35971F82" w14:textId="77777777" w:rsidR="003E6A35" w:rsidRPr="00CE75C7" w:rsidRDefault="003E6A35" w:rsidP="003E6A35">
      <w:pPr>
        <w:rPr>
          <w:sz w:val="12"/>
          <w:szCs w:val="12"/>
        </w:rPr>
      </w:pPr>
      <w:r w:rsidRPr="00CE75C7">
        <w:rPr>
          <w:sz w:val="12"/>
          <w:szCs w:val="12"/>
        </w:rPr>
        <w:t>Employees were seen dragging unsealed bags of medical waste from the manufacturing area across the warehouse.</w:t>
      </w:r>
    </w:p>
    <w:p w14:paraId="01A0967F" w14:textId="77777777" w:rsidR="003E6A35" w:rsidRPr="00CE75C7" w:rsidRDefault="003E6A35" w:rsidP="003E6A35">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08BA3891" w14:textId="77777777" w:rsidR="003E6A35" w:rsidRPr="00CE75C7" w:rsidRDefault="003E6A35" w:rsidP="003E6A35">
      <w:pPr>
        <w:rPr>
          <w:sz w:val="12"/>
          <w:szCs w:val="12"/>
        </w:rPr>
      </w:pPr>
      <w:r w:rsidRPr="00CE75C7">
        <w:rPr>
          <w:sz w:val="12"/>
          <w:szCs w:val="12"/>
        </w:rPr>
        <w:t>Employees were seen removing their protective garments where raw materials were staged for manufacturing.</w:t>
      </w:r>
    </w:p>
    <w:p w14:paraId="6B18CF84" w14:textId="77777777" w:rsidR="003E6A35" w:rsidRPr="00CE75C7" w:rsidRDefault="003E6A35" w:rsidP="003E6A35">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31DDF32D" w14:textId="77777777" w:rsidR="003E6A35" w:rsidRPr="00CE75C7" w:rsidRDefault="003E6A35" w:rsidP="003E6A35">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2AC6DD17" w14:textId="77777777" w:rsidR="003E6A35" w:rsidRPr="00CE75C7" w:rsidRDefault="003E6A35" w:rsidP="003E6A35">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2A1C89BB" w14:textId="77777777" w:rsidR="003E6A35" w:rsidRPr="00CE75C7" w:rsidRDefault="003E6A35" w:rsidP="003E6A35">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w:t>
      </w:r>
      <w:proofErr w:type="spellStart"/>
      <w:r w:rsidRPr="00CE75C7">
        <w:rPr>
          <w:rStyle w:val="StyleUnderline"/>
        </w:rPr>
        <w:t>BioNTech</w:t>
      </w:r>
      <w:proofErr w:type="spellEnd"/>
      <w:r w:rsidRPr="00CE75C7">
        <w:rPr>
          <w:rStyle w:val="StyleUnderline"/>
        </w:rPr>
        <w:t xml:space="preserve">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23DCA4A0" w14:textId="77777777" w:rsidR="003E6A35" w:rsidRPr="00CE75C7" w:rsidRDefault="003E6A35" w:rsidP="003E6A35">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62A451DC" w14:textId="77777777" w:rsidR="003E6A35" w:rsidRPr="00CE75C7" w:rsidRDefault="003E6A35" w:rsidP="003E6A35">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54E5468D" w14:textId="77777777" w:rsidR="003E6A35" w:rsidRPr="00CE75C7" w:rsidRDefault="003E6A35" w:rsidP="003E6A35">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7AD0830F" w14:textId="77777777" w:rsidR="003E6A35" w:rsidRPr="00CE75C7" w:rsidRDefault="003E6A35" w:rsidP="003E6A35">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2C40CF9C" w14:textId="77777777" w:rsidR="003E6A35" w:rsidRPr="00CE75C7" w:rsidRDefault="003E6A35" w:rsidP="003E6A35">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 xml:space="preserve">exports </w:t>
      </w:r>
      <w:proofErr w:type="gramStart"/>
      <w:r w:rsidRPr="00CE75C7">
        <w:rPr>
          <w:rStyle w:val="StyleUnderline"/>
          <w:highlight w:val="green"/>
        </w:rPr>
        <w:t>have</w:t>
      </w:r>
      <w:proofErr w:type="gramEnd"/>
      <w:r w:rsidRPr="00CE75C7">
        <w:rPr>
          <w:rStyle w:val="StyleUnderline"/>
          <w:highlight w:val="green"/>
        </w:rPr>
        <w:t xml:space="preserve"> been suspended</w:t>
      </w:r>
      <w:r w:rsidRPr="00CE75C7">
        <w:rPr>
          <w:rStyle w:val="StyleUnderline"/>
        </w:rPr>
        <w:t xml:space="preserve"> since March</w:t>
      </w:r>
      <w:r w:rsidRPr="00CE75C7">
        <w:rPr>
          <w:sz w:val="12"/>
        </w:rPr>
        <w:t xml:space="preserve"> due to the country’s COVID-19 crisis.”</w:t>
      </w:r>
    </w:p>
    <w:p w14:paraId="4D696292" w14:textId="77777777" w:rsidR="003E6A35" w:rsidRDefault="003E6A35" w:rsidP="003E6A35"/>
    <w:p w14:paraId="5EF75F24" w14:textId="77777777" w:rsidR="003E6A35" w:rsidRDefault="003E6A35" w:rsidP="003E6A35">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5309DBB1" w14:textId="77777777" w:rsidR="003E6A35" w:rsidRPr="00AD2F11" w:rsidRDefault="003E6A35" w:rsidP="003E6A35">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3C3DF98E" w14:textId="77777777" w:rsidR="003E6A35" w:rsidRPr="00AD2F11" w:rsidRDefault="003E6A35" w:rsidP="003E6A35">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309B97C6" w14:textId="77777777" w:rsidR="003E6A35" w:rsidRPr="00AD2F11" w:rsidRDefault="003E6A35" w:rsidP="003E6A35">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5C1A62F1" w14:textId="77777777" w:rsidR="003E6A35" w:rsidRDefault="003E6A35" w:rsidP="003E6A35">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7B52937C" w14:textId="77777777" w:rsidR="003E6A35" w:rsidRPr="0050407D" w:rsidRDefault="003E6A35" w:rsidP="003E6A35">
      <w:pPr>
        <w:rPr>
          <w:sz w:val="12"/>
        </w:rPr>
      </w:pPr>
    </w:p>
    <w:p w14:paraId="29F0F761" w14:textId="77777777" w:rsidR="003E6A35" w:rsidRDefault="003E6A35" w:rsidP="003E6A35">
      <w:pPr>
        <w:pStyle w:val="Heading4"/>
      </w:pPr>
      <w:r>
        <w:t>Waivers antagonize drug-makers and manufacturers which reduces vaccine production</w:t>
      </w:r>
    </w:p>
    <w:p w14:paraId="1C4F1D7B" w14:textId="77777777" w:rsidR="003E6A35" w:rsidRPr="0050407D" w:rsidRDefault="003E6A35" w:rsidP="003E6A35">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222AB7F9" w14:textId="77777777" w:rsidR="003E6A35" w:rsidRPr="0050407D" w:rsidRDefault="003E6A35" w:rsidP="003E6A35">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5BE09F73" w14:textId="77777777" w:rsidR="003E6A35" w:rsidRPr="0050407D" w:rsidRDefault="003E6A35" w:rsidP="003E6A35">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5351F05E" w14:textId="77777777" w:rsidR="003E6A35" w:rsidRPr="0050407D" w:rsidRDefault="003E6A35" w:rsidP="003E6A35">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097F2E14" w14:textId="77777777" w:rsidR="003E6A35" w:rsidRPr="0050407D" w:rsidRDefault="003E6A35" w:rsidP="003E6A35"/>
    <w:p w14:paraId="6F176644" w14:textId="77777777" w:rsidR="003E6A35" w:rsidRDefault="003E6A35" w:rsidP="003E6A35"/>
    <w:p w14:paraId="6FBB36F6" w14:textId="77777777" w:rsidR="003E6A35" w:rsidRPr="00E6331C" w:rsidRDefault="003E6A35" w:rsidP="003E6A35">
      <w:pPr>
        <w:pStyle w:val="Heading4"/>
        <w:rPr>
          <w:u w:val="single"/>
        </w:rPr>
      </w:pPr>
      <w:r>
        <w:t xml:space="preserve">The plan alienates pharma companies and doesn’t solve </w:t>
      </w:r>
      <w:r w:rsidRPr="00E6331C">
        <w:rPr>
          <w:u w:val="single"/>
        </w:rPr>
        <w:t xml:space="preserve">lack of vaccine purchasing </w:t>
      </w:r>
    </w:p>
    <w:p w14:paraId="7C3869BC" w14:textId="77777777" w:rsidR="003E6A35" w:rsidRPr="00E6331C" w:rsidRDefault="003E6A35" w:rsidP="003E6A35">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1B3D4091" w14:textId="77777777" w:rsidR="003E6A35" w:rsidRPr="00E6331C" w:rsidRDefault="003E6A35" w:rsidP="003E6A35">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46E129B6" w14:textId="77777777" w:rsidR="008E32F6" w:rsidRDefault="003E6A35" w:rsidP="003E6A35">
      <w:pPr>
        <w:rPr>
          <w:rStyle w:val="StyleUnderline"/>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w:t>
      </w:r>
    </w:p>
    <w:p w14:paraId="682D6880" w14:textId="77777777" w:rsidR="008E32F6" w:rsidRDefault="008E32F6" w:rsidP="003E6A35">
      <w:pPr>
        <w:rPr>
          <w:rStyle w:val="StyleUnderline"/>
        </w:rPr>
      </w:pPr>
    </w:p>
    <w:p w14:paraId="21AE9C05" w14:textId="77777777" w:rsidR="008E32F6" w:rsidRDefault="008E32F6" w:rsidP="003E6A35">
      <w:pPr>
        <w:rPr>
          <w:rStyle w:val="StyleUnderline"/>
        </w:rPr>
      </w:pPr>
    </w:p>
    <w:p w14:paraId="2F1D3D3A" w14:textId="77777777" w:rsidR="008E32F6" w:rsidRDefault="008E32F6" w:rsidP="003E6A35">
      <w:pPr>
        <w:rPr>
          <w:rStyle w:val="StyleUnderline"/>
        </w:rPr>
      </w:pPr>
    </w:p>
    <w:p w14:paraId="17E2CA7A" w14:textId="42A42B48" w:rsidR="003E6A35" w:rsidRPr="00E6331C" w:rsidRDefault="003E6A35" w:rsidP="003E6A35">
      <w:pPr>
        <w:rPr>
          <w:sz w:val="12"/>
        </w:rPr>
      </w:pP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727E6EF4" w14:textId="77777777" w:rsidR="003E6A35" w:rsidRPr="00E6331C" w:rsidRDefault="003E6A35" w:rsidP="003E6A35">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77736F2A" w14:textId="77777777" w:rsidR="003E6A35" w:rsidRPr="00E6331C" w:rsidRDefault="003E6A35" w:rsidP="003E6A35">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227C8716" w14:textId="77777777" w:rsidR="003E6A35" w:rsidRPr="00E6331C" w:rsidRDefault="003E6A35" w:rsidP="003E6A35">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1E570EF7" w14:textId="77777777" w:rsidR="003E6A35" w:rsidRPr="00E6331C" w:rsidRDefault="003E6A35" w:rsidP="003E6A35">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0CE5E782" w14:textId="77777777" w:rsidR="003E6A35" w:rsidRPr="0050407D" w:rsidRDefault="003E6A35" w:rsidP="003E6A35"/>
    <w:p w14:paraId="6AEF2E88" w14:textId="77777777" w:rsidR="003E6A35" w:rsidRPr="00702E8E" w:rsidRDefault="003E6A35" w:rsidP="003E6A35"/>
    <w:p w14:paraId="2E41A3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6A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689"/>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A3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4F7341"/>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99F"/>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2F6"/>
    <w:rsid w:val="008E5031"/>
    <w:rsid w:val="008E7A3E"/>
    <w:rsid w:val="008F41FD"/>
    <w:rsid w:val="008F443B"/>
    <w:rsid w:val="008F4479"/>
    <w:rsid w:val="008F4BA0"/>
    <w:rsid w:val="00901726"/>
    <w:rsid w:val="00920E6A"/>
    <w:rsid w:val="00931816"/>
    <w:rsid w:val="00932C71"/>
    <w:rsid w:val="0094519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A6F"/>
    <w:rsid w:val="009D15DB"/>
    <w:rsid w:val="009D3133"/>
    <w:rsid w:val="009E160D"/>
    <w:rsid w:val="009F1CBB"/>
    <w:rsid w:val="009F3305"/>
    <w:rsid w:val="009F6FB2"/>
    <w:rsid w:val="00A071C0"/>
    <w:rsid w:val="00A22670"/>
    <w:rsid w:val="00A24B35"/>
    <w:rsid w:val="00A271BA"/>
    <w:rsid w:val="00A27F86"/>
    <w:rsid w:val="00A431C6"/>
    <w:rsid w:val="00A527D8"/>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31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E5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BA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454AE3"/>
  <w14:defaultImageDpi w14:val="300"/>
  <w15:docId w15:val="{4E464107-FBA8-EE49-A496-78D169B48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6A3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E6A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6A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6A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3E6A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6A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6A35"/>
  </w:style>
  <w:style w:type="character" w:customStyle="1" w:styleId="Heading1Char">
    <w:name w:val="Heading 1 Char"/>
    <w:aliases w:val="Pocket Char"/>
    <w:basedOn w:val="DefaultParagraphFont"/>
    <w:link w:val="Heading1"/>
    <w:uiPriority w:val="9"/>
    <w:rsid w:val="003E6A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6A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6A3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E6A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E6A3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E6A35"/>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3E6A3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E6A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3E6A35"/>
    <w:rPr>
      <w:color w:val="auto"/>
      <w:u w:val="none"/>
    </w:rPr>
  </w:style>
  <w:style w:type="paragraph" w:styleId="DocumentMap">
    <w:name w:val="Document Map"/>
    <w:basedOn w:val="Normal"/>
    <w:link w:val="DocumentMapChar"/>
    <w:uiPriority w:val="99"/>
    <w:semiHidden/>
    <w:unhideWhenUsed/>
    <w:rsid w:val="003E6A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6A35"/>
    <w:rPr>
      <w:rFonts w:ascii="Lucida Grande" w:hAnsi="Lucida Grande" w:cs="Lucida Grande"/>
    </w:rPr>
  </w:style>
  <w:style w:type="paragraph" w:customStyle="1" w:styleId="Analytic">
    <w:name w:val="Analytic"/>
    <w:basedOn w:val="Normal"/>
    <w:autoRedefine/>
    <w:qFormat/>
    <w:rsid w:val="003E6A35"/>
    <w:rPr>
      <w:b/>
      <w:bCs/>
      <w:color w:val="404040" w:themeColor="text1" w:themeTint="BF"/>
      <w:sz w:val="26"/>
      <w:szCs w:val="26"/>
    </w:rPr>
  </w:style>
  <w:style w:type="paragraph" w:customStyle="1" w:styleId="Emphasis1">
    <w:name w:val="Emphasis1"/>
    <w:basedOn w:val="Normal"/>
    <w:link w:val="Emphasis"/>
    <w:autoRedefine/>
    <w:uiPriority w:val="20"/>
    <w:qFormat/>
    <w:rsid w:val="003E6A3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3E6A35"/>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3E6A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E6A35"/>
    <w:pPr>
      <w:ind w:left="720"/>
      <w:jc w:val="both"/>
    </w:pPr>
    <w:rPr>
      <w:b/>
      <w:iCs/>
      <w:u w:val="single"/>
      <w:bdr w:val="single" w:sz="8" w:space="0" w:color="auto"/>
    </w:rPr>
  </w:style>
  <w:style w:type="paragraph" w:styleId="ListParagraph">
    <w:name w:val="List Paragraph"/>
    <w:basedOn w:val="Normal"/>
    <w:uiPriority w:val="34"/>
    <w:qFormat/>
    <w:rsid w:val="006A4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26</Pages>
  <Words>13359</Words>
  <Characters>76147</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10</cp:revision>
  <dcterms:created xsi:type="dcterms:W3CDTF">2021-10-30T17:20:00Z</dcterms:created>
  <dcterms:modified xsi:type="dcterms:W3CDTF">2021-10-30T18:48:00Z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