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17F3F" w14:textId="7DADF71C" w:rsidR="006C32CB" w:rsidRDefault="006C32CB" w:rsidP="006C32CB">
      <w:pPr>
        <w:pStyle w:val="Heading1"/>
      </w:pPr>
      <w:r>
        <w:t>1NC vs. Boerne TT</w:t>
      </w:r>
    </w:p>
    <w:p w14:paraId="76251D88" w14:textId="4036D90C" w:rsidR="001C4F2B" w:rsidRPr="00937A70" w:rsidRDefault="001C4F2B" w:rsidP="001C4F2B">
      <w:pPr>
        <w:pStyle w:val="Heading3"/>
      </w:pPr>
      <w:r>
        <w:t>1NC - Off</w:t>
      </w:r>
    </w:p>
    <w:p w14:paraId="08EAD6FB" w14:textId="77777777" w:rsidR="001C4F2B" w:rsidRPr="00973241" w:rsidRDefault="001C4F2B" w:rsidP="001C4F2B">
      <w:pPr>
        <w:pStyle w:val="Heading4"/>
      </w:pPr>
      <w:r>
        <w:t xml:space="preserve">CP: The United States should recognize an unconditional right to strike for worker with the exception of law enforcement </w:t>
      </w:r>
    </w:p>
    <w:p w14:paraId="3446164E" w14:textId="77777777" w:rsidR="001C4F2B" w:rsidRDefault="001C4F2B" w:rsidP="001C4F2B">
      <w:pPr>
        <w:pStyle w:val="Heading4"/>
        <w:rPr>
          <w:rStyle w:val="Hyperlink"/>
          <w:rFonts w:eastAsia="Times New Roman" w:cs="Calibri"/>
          <w:szCs w:val="22"/>
        </w:rPr>
      </w:pPr>
      <w:r>
        <w:rPr>
          <w:rStyle w:val="Hyperlink"/>
          <w:rFonts w:eastAsia="Times New Roman" w:cs="Calibri"/>
          <w:szCs w:val="22"/>
        </w:rPr>
        <w:t xml:space="preserve">Current criminal justice reform depletes police unions influence. </w:t>
      </w:r>
    </w:p>
    <w:p w14:paraId="7FD26DDF" w14:textId="77777777" w:rsidR="001C4F2B" w:rsidRDefault="001C4F2B" w:rsidP="001C4F2B">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87343A">
        <w:rPr>
          <w:rStyle w:val="StyleUnderline"/>
          <w:highlight w:val="green"/>
        </w:rPr>
        <w:t>POLICE UNIONS ARE LOSING THE WAR ON CRIMINAL JUSTICE REFORM</w:t>
      </w:r>
      <w:r>
        <w:t xml:space="preserve">” ,The Appeal , </w:t>
      </w:r>
      <w:hyperlink r:id="rId9" w:history="1">
        <w:r w:rsidRPr="000A0B3A">
          <w:rPr>
            <w:rStyle w:val="Hyperlink"/>
          </w:rPr>
          <w:t>https://theappeal.org/police-unions-are-losing-the-war-on-criminal-justice-reform/</w:t>
        </w:r>
      </w:hyperlink>
      <w:r>
        <w:t xml:space="preserve">, </w:t>
      </w:r>
      <w:r w:rsidRPr="0087343A">
        <w:t>Nov 10, 2020</w:t>
      </w:r>
      <w:r>
        <w:t>] SS</w:t>
      </w:r>
    </w:p>
    <w:p w14:paraId="46CE056A" w14:textId="77777777" w:rsidR="001C4F2B" w:rsidRPr="0087343A" w:rsidRDefault="001C4F2B" w:rsidP="001C4F2B">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14:paraId="68B281A8" w14:textId="77777777" w:rsidR="001C4F2B" w:rsidRDefault="001C4F2B" w:rsidP="001C4F2B">
      <w:r>
        <w:t>This commentary is part of The Appeal’s collection of opinion and analysis.</w:t>
      </w:r>
    </w:p>
    <w:p w14:paraId="2324F52E" w14:textId="77777777" w:rsidR="001C4F2B" w:rsidRDefault="001C4F2B" w:rsidP="001C4F2B">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53BDC">
        <w:rPr>
          <w:rStyle w:val="StyleUnderline"/>
        </w:rPr>
        <w:t>maybe the most 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14:paraId="5BDEB5CF" w14:textId="77777777" w:rsidR="001C4F2B" w:rsidRPr="0087343A" w:rsidRDefault="001C4F2B" w:rsidP="001C4F2B">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14:paraId="09F1A6B6" w14:textId="77777777" w:rsidR="001C4F2B" w:rsidRPr="0087343A" w:rsidRDefault="001C4F2B" w:rsidP="001C4F2B">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14:paraId="169545CC" w14:textId="77777777" w:rsidR="001C4F2B" w:rsidRPr="0087343A" w:rsidRDefault="001C4F2B" w:rsidP="001C4F2B">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r w:rsidRPr="006E1428">
        <w:rPr>
          <w:rStyle w:val="StyleUnderline"/>
          <w:highlight w:val="green"/>
        </w:rPr>
        <w:t xml:space="preserve">as a result </w:t>
      </w:r>
      <w:r w:rsidRPr="00FE2334">
        <w:rPr>
          <w:rStyle w:val="StyleUnderline"/>
          <w:highlight w:val="green"/>
        </w:rPr>
        <w:t xml:space="preserve">of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653BDC">
        <w:rPr>
          <w:rStyle w:val="StyleUnderline"/>
        </w:rPr>
        <w:t xml:space="preserve">people have grown more attuned to how these </w:t>
      </w:r>
      <w:r w:rsidRPr="00FE2334">
        <w:rPr>
          <w:rStyle w:val="StyleUnderline"/>
          <w:highlight w:val="green"/>
        </w:rPr>
        <w:t>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E2334">
        <w:rPr>
          <w:rStyle w:val="StyleUnderline"/>
          <w:highlight w:val="green"/>
        </w:rPr>
        <w:t xml:space="preserve">growing number of elected officials have pledged to </w:t>
      </w:r>
      <w:r w:rsidRPr="006E1428">
        <w:rPr>
          <w:rStyle w:val="StyleUnderline"/>
          <w:highlight w:val="green"/>
        </w:rPr>
        <w:t>refuse the</w:t>
      </w:r>
      <w:r w:rsidRPr="00700FA3">
        <w:rPr>
          <w:rStyle w:val="StyleUnderline"/>
        </w:rPr>
        <w:t xml:space="preserve"> </w:t>
      </w:r>
      <w:r w:rsidRPr="006E1428">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14:paraId="77A366FE" w14:textId="77777777" w:rsidR="001C4F2B" w:rsidRDefault="001C4F2B" w:rsidP="001C4F2B">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14:paraId="52B30DD7" w14:textId="77777777" w:rsidR="001C4F2B" w:rsidRPr="0087343A" w:rsidRDefault="001C4F2B" w:rsidP="001C4F2B">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14:paraId="3A26DCC7" w14:textId="77777777" w:rsidR="001C4F2B" w:rsidRPr="0087343A" w:rsidRDefault="001C4F2B" w:rsidP="001C4F2B">
      <w:pPr>
        <w:rPr>
          <w:sz w:val="13"/>
          <w:szCs w:val="13"/>
        </w:rPr>
      </w:pPr>
      <w:r w:rsidRPr="0087343A">
        <w:rPr>
          <w:sz w:val="13"/>
          <w:szCs w:val="13"/>
        </w:rPr>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w:t>
      </w:r>
      <w:proofErr w:type="gramStart"/>
      <w:r w:rsidRPr="0087343A">
        <w:rPr>
          <w:sz w:val="13"/>
          <w:szCs w:val="13"/>
        </w:rPr>
        <w:t>1,000 line</w:t>
      </w:r>
      <w:proofErr w:type="gramEnd"/>
      <w:r w:rsidRPr="0087343A">
        <w:rPr>
          <w:sz w:val="13"/>
          <w:szCs w:val="13"/>
        </w:rPr>
        <w:t xml:space="preserv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14:paraId="7FF098CE" w14:textId="77777777" w:rsidR="001C4F2B" w:rsidRPr="0087343A" w:rsidRDefault="001C4F2B" w:rsidP="001C4F2B">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14:paraId="4C2300DC" w14:textId="77777777" w:rsidR="001C4F2B" w:rsidRPr="0087343A" w:rsidRDefault="001C4F2B" w:rsidP="001C4F2B">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14:paraId="75E4D2A8" w14:textId="77777777" w:rsidR="001C4F2B" w:rsidRPr="0087343A" w:rsidRDefault="001C4F2B" w:rsidP="001C4F2B">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14:paraId="667275F5" w14:textId="77777777" w:rsidR="001C4F2B" w:rsidRPr="0087343A" w:rsidRDefault="001C4F2B" w:rsidP="001C4F2B">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14:paraId="50242CD1" w14:textId="77777777" w:rsidR="001C4F2B" w:rsidRPr="0087343A" w:rsidRDefault="001C4F2B" w:rsidP="001C4F2B">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14:paraId="16D82E96" w14:textId="77777777" w:rsidR="001C4F2B" w:rsidRPr="0087343A" w:rsidRDefault="001C4F2B" w:rsidP="001C4F2B">
      <w:pPr>
        <w:rPr>
          <w:sz w:val="18"/>
          <w:szCs w:val="18"/>
        </w:rPr>
      </w:pPr>
      <w:r w:rsidRPr="006E1428">
        <w:rPr>
          <w:rStyle w:val="Emphasis"/>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14:paraId="7E7FF01A" w14:textId="77777777" w:rsidR="001C4F2B" w:rsidRPr="0087343A" w:rsidRDefault="001C4F2B" w:rsidP="001C4F2B">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These losses won’t put an end to incidents of police brutality, or any other strain of rot that pervades the American criminal justice system</w:t>
      </w:r>
      <w:r w:rsidRPr="006E1428">
        <w:rPr>
          <w:rStyle w:val="StyleUnderline"/>
        </w:rPr>
        <w:t>. But they do signal that police unions are likelier to have to answer for their myriad failures, instead</w:t>
      </w:r>
      <w:r w:rsidRPr="0087343A">
        <w:rPr>
          <w:rStyle w:val="StyleUnderline"/>
        </w:rPr>
        <w:t xml:space="preserve"> of relying on beneficiaries of their largesse to pretend that these failures do not exist.</w:t>
      </w:r>
    </w:p>
    <w:p w14:paraId="0D2B1DD1" w14:textId="77777777" w:rsidR="001C4F2B" w:rsidRDefault="001C4F2B" w:rsidP="001C4F2B">
      <w:pPr>
        <w:pStyle w:val="Heading4"/>
      </w:pPr>
      <w:r>
        <w:t xml:space="preserve">But the plan reverses that— giving them the right to collectively bargain. </w:t>
      </w:r>
    </w:p>
    <w:p w14:paraId="4A23A4E1" w14:textId="77777777" w:rsidR="001C4F2B" w:rsidRPr="00D6288F" w:rsidRDefault="001C4F2B" w:rsidP="001C4F2B">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14:paraId="5479304B" w14:textId="77777777" w:rsidR="001C4F2B" w:rsidRDefault="001C4F2B" w:rsidP="001C4F2B">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50531A">
        <w:rPr>
          <w:rStyle w:val="Emphasis"/>
          <w:highlight w:val="green"/>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members of the Squad, a group of progressive superstars that includes Reps. Alexandria Ocasio-Cortez and Rashida </w:t>
      </w:r>
      <w:proofErr w:type="spellStart"/>
      <w:r>
        <w:t>Tlaib</w:t>
      </w:r>
      <w:proofErr w:type="spellEnd"/>
      <w:r>
        <w:t>.</w:t>
      </w:r>
    </w:p>
    <w:p w14:paraId="483E7DF2" w14:textId="77777777" w:rsidR="001C4F2B" w:rsidRPr="00D6288F" w:rsidRDefault="001C4F2B" w:rsidP="001C4F2B">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14:paraId="20727872" w14:textId="77777777" w:rsidR="001C4F2B" w:rsidRPr="00D6288F" w:rsidRDefault="001C4F2B" w:rsidP="001C4F2B">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14:paraId="6283647C" w14:textId="77777777" w:rsidR="001C4F2B" w:rsidRDefault="001C4F2B" w:rsidP="001C4F2B">
      <w:r>
        <w:t>But labor organizations weren’t pleased with the idea of singling out police affiliates by restricting their ability to bargain over disciplinary standards in the bill. Then the coronavirus pandemic exploded, and negotiations stalled.</w:t>
      </w:r>
    </w:p>
    <w:p w14:paraId="65B2D64A" w14:textId="77777777" w:rsidR="001C4F2B" w:rsidRPr="00D6288F" w:rsidRDefault="001C4F2B" w:rsidP="001C4F2B">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14:paraId="18D3CEA5" w14:textId="77777777" w:rsidR="001C4F2B" w:rsidRPr="00D6288F" w:rsidRDefault="001C4F2B" w:rsidP="001C4F2B">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EB0561">
        <w:rPr>
          <w:rStyle w:val="StyleUnderline"/>
          <w:highlight w:val="green"/>
        </w:rPr>
        <w:t>Democrats</w:t>
      </w:r>
      <w:r>
        <w:t xml:space="preserve">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w:t>
      </w:r>
      <w:r w:rsidRPr="00EB0561">
        <w:rPr>
          <w:rStyle w:val="StyleUnderline"/>
          <w:highlight w:val="green"/>
        </w:rPr>
        <w:t>quietly</w:t>
      </w:r>
      <w:r w:rsidRPr="00D6288F">
        <w:rPr>
          <w:rStyle w:val="StyleUnderline"/>
        </w:rPr>
        <w:t xml:space="preserve">, they </w:t>
      </w:r>
      <w:r w:rsidRPr="00EB0561">
        <w:rPr>
          <w:rStyle w:val="StyleUnderline"/>
        </w:rPr>
        <w:t xml:space="preserve">quickly </w:t>
      </w:r>
      <w:r w:rsidRPr="003A48D6">
        <w:rPr>
          <w:rStyle w:val="StyleUnderline"/>
          <w:highlight w:val="green"/>
        </w:rPr>
        <w:t xml:space="preserve">backed </w:t>
      </w:r>
      <w:r w:rsidRPr="00EB0561">
        <w:rPr>
          <w:rStyle w:val="StyleUnderline"/>
          <w:highlight w:val="green"/>
        </w:rPr>
        <w:t>away from the</w:t>
      </w:r>
      <w:r w:rsidRPr="00D6288F">
        <w:rPr>
          <w:rStyle w:val="StyleUnderline"/>
        </w:rPr>
        <w:t xml:space="preserve"> collective-</w:t>
      </w:r>
      <w:r w:rsidRPr="00EB0561">
        <w:rPr>
          <w:rStyle w:val="StyleUnderline"/>
        </w:rPr>
        <w:t xml:space="preserve">bargaining </w:t>
      </w:r>
      <w:r w:rsidRPr="003A48D6">
        <w:rPr>
          <w:rStyle w:val="StyleUnderline"/>
          <w:highlight w:val="green"/>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14:paraId="10AB49CA" w14:textId="77777777" w:rsidR="001C4F2B" w:rsidRDefault="001C4F2B" w:rsidP="001C4F2B">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14:paraId="163A868E" w14:textId="77777777" w:rsidR="001C4F2B" w:rsidRDefault="001C4F2B" w:rsidP="001C4F2B">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14:paraId="5E48A397" w14:textId="77777777" w:rsidR="001C4F2B" w:rsidRPr="00146C9F" w:rsidRDefault="001C4F2B" w:rsidP="001C4F2B">
      <w:pPr>
        <w:pStyle w:val="Heading4"/>
      </w:pPr>
      <w:r>
        <w:t xml:space="preserve">Police unions are the </w:t>
      </w:r>
      <w:r w:rsidRPr="006A0A25">
        <w:rPr>
          <w:u w:val="single"/>
        </w:rPr>
        <w:t>root cause</w:t>
      </w:r>
      <w:r>
        <w:t xml:space="preserve"> of police brutality </w:t>
      </w:r>
    </w:p>
    <w:p w14:paraId="23B8C5ED" w14:textId="77777777" w:rsidR="001C4F2B" w:rsidRDefault="001C4F2B" w:rsidP="001C4F2B">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14:paraId="028DE86C" w14:textId="77777777" w:rsidR="001C4F2B" w:rsidRPr="00146C9F" w:rsidRDefault="001C4F2B" w:rsidP="001C4F2B">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14:paraId="191A2A1D" w14:textId="77777777" w:rsidR="001C4F2B" w:rsidRPr="00146C9F" w:rsidRDefault="001C4F2B" w:rsidP="001C4F2B">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14:paraId="1BCE5AD4" w14:textId="77777777" w:rsidR="001C4F2B" w:rsidRPr="00146C9F" w:rsidRDefault="001C4F2B" w:rsidP="001C4F2B">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a professor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14:paraId="567F3BA6" w14:textId="77777777" w:rsidR="001C4F2B" w:rsidRPr="005B79A7" w:rsidRDefault="001C4F2B" w:rsidP="001C4F2B">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6A2037D4" w14:textId="77777777" w:rsidR="001C4F2B" w:rsidRPr="00146C9F" w:rsidRDefault="001C4F2B" w:rsidP="001C4F2B">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14:paraId="710AA8C3" w14:textId="77777777" w:rsidR="001C4F2B" w:rsidRPr="005B79A7" w:rsidRDefault="001C4F2B" w:rsidP="001C4F2B">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14:paraId="40F93E7F" w14:textId="77777777" w:rsidR="001C4F2B" w:rsidRPr="00146C9F" w:rsidRDefault="001C4F2B" w:rsidP="001C4F2B">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34DF5924" w14:textId="77777777" w:rsidR="001C4F2B" w:rsidRPr="00880F5F" w:rsidRDefault="001C4F2B" w:rsidP="001C4F2B">
      <w:pPr>
        <w:spacing w:line="235" w:lineRule="atLeast"/>
        <w:rPr>
          <w:rFonts w:eastAsia="Times New Roman"/>
          <w:szCs w:val="22"/>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776B8D18" w14:textId="77777777" w:rsidR="001C4F2B" w:rsidRPr="00880F5F" w:rsidRDefault="001C4F2B" w:rsidP="001C4F2B">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14:paraId="7410DBCF" w14:textId="77777777" w:rsidR="001C4F2B" w:rsidRPr="00880F5F" w:rsidRDefault="001C4F2B" w:rsidP="001C4F2B">
      <w:pPr>
        <w:rPr>
          <w:rStyle w:val="StyleUnderline"/>
          <w:b w:val="0"/>
          <w:u w:val="none"/>
        </w:rPr>
      </w:pPr>
      <w:r w:rsidRPr="00880F5F">
        <w:rPr>
          <w:rStyle w:val="Style13ptBold"/>
        </w:rPr>
        <w:t xml:space="preserve">Ang 20 </w:t>
      </w:r>
      <w:r w:rsidRPr="00880F5F">
        <w:rPr>
          <w:rStyle w:val="Style13ptBold"/>
          <w:b w:val="0"/>
          <w:bCs/>
          <w:sz w:val="16"/>
          <w:szCs w:val="16"/>
        </w:rPr>
        <w:t xml:space="preserve">[(Desmond, Assistant Professor at the Harvard Kennedy School of Government) “Wider Effects of Police Killings in Minority Neighborhoods,” The </w:t>
      </w:r>
      <w:proofErr w:type="spellStart"/>
      <w:r w:rsidRPr="00880F5F">
        <w:rPr>
          <w:rStyle w:val="Style13ptBold"/>
          <w:b w:val="0"/>
          <w:bCs/>
          <w:sz w:val="16"/>
          <w:szCs w:val="16"/>
        </w:rPr>
        <w:t>Econofact</w:t>
      </w:r>
      <w:proofErr w:type="spellEnd"/>
      <w:r w:rsidRPr="00880F5F">
        <w:rPr>
          <w:rStyle w:val="Style13ptBold"/>
          <w:b w:val="0"/>
          <w:bCs/>
          <w:sz w:val="16"/>
          <w:szCs w:val="16"/>
        </w:rPr>
        <w:t xml:space="preserve"> Network, 06/24/20]</w:t>
      </w:r>
      <w:r>
        <w:br/>
      </w:r>
      <w:r w:rsidRPr="006A0A25">
        <w:t xml:space="preserve">High-profile officer-involved killings of unarmed minorities have sparked nationwide protests and raised important questions about the appropriate role of law enforcement in local 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in the neighborhoods where they occur.</w:t>
      </w:r>
    </w:p>
    <w:p w14:paraId="45CD8B69" w14:textId="77777777" w:rsidR="001C4F2B" w:rsidRPr="006A0A25" w:rsidRDefault="001C4F2B" w:rsidP="001C4F2B">
      <w:r w:rsidRPr="006A0A25">
        <w:t>Negative effects on educational performance are driven by the impact on Black and Hispanic students following the killing of an individual who is also part of a minority group.</w:t>
      </w:r>
    </w:p>
    <w:p w14:paraId="796A14AE" w14:textId="77777777" w:rsidR="001C4F2B" w:rsidRPr="006A0A25" w:rsidRDefault="001C4F2B" w:rsidP="001C4F2B">
      <w:r w:rsidRPr="006A0A25">
        <w:t>The Facts:</w:t>
      </w:r>
    </w:p>
    <w:p w14:paraId="75A859BC" w14:textId="77777777" w:rsidR="001C4F2B" w:rsidRPr="006A0A25" w:rsidRDefault="001C4F2B" w:rsidP="001C4F2B">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B83933">
        <w:rPr>
          <w:rStyle w:val="Emphasis"/>
          <w:highlight w:val="green"/>
        </w:rPr>
        <w:t xml:space="preserve">these incidents disproportionately involve </w:t>
      </w:r>
      <w:proofErr w:type="gramStart"/>
      <w:r w:rsidRPr="00B83933">
        <w:rPr>
          <w:rStyle w:val="Emphasis"/>
          <w:highlight w:val="green"/>
        </w:rPr>
        <w:t>African-Americans</w:t>
      </w:r>
      <w:proofErr w:type="gramEnd"/>
      <w:r w:rsidRPr="00B83933">
        <w:rPr>
          <w:rStyle w:val="Emphasis"/>
          <w:highlight w:val="green"/>
        </w:rPr>
        <w:t xml:space="preserve">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 xml:space="preserve">Black men face </w:t>
      </w:r>
      <w:r w:rsidRPr="00653BDC">
        <w:rPr>
          <w:rStyle w:val="StyleUnderline"/>
        </w:rPr>
        <w:t>particularly</w:t>
      </w:r>
      <w:r w:rsidRPr="00B83933">
        <w:rPr>
          <w:rStyle w:val="StyleUnderline"/>
          <w:highlight w:val="green"/>
        </w:rPr>
        <w:t xml:space="preserve">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w:t>
      </w:r>
      <w:r w:rsidRPr="00653BDC">
        <w:rPr>
          <w:rStyle w:val="StyleUnderline"/>
        </w:rPr>
        <w:t>police in 2015</w:t>
      </w:r>
      <w:r w:rsidRPr="006A0A25">
        <w:t xml:space="preserve"> for instance, according to a 2018 report by the Bureau of Justice Statistics (see Table 18).</w:t>
      </w:r>
    </w:p>
    <w:p w14:paraId="56876B52" w14:textId="77777777" w:rsidR="001C4F2B" w:rsidRPr="006A0A25" w:rsidRDefault="001C4F2B" w:rsidP="001C4F2B">
      <w:r w:rsidRPr="006A0A25">
        <w:t xml:space="preserve">Officers involved in police killings went unprosecuted in nearly all cases. Judicial precedence grants law enforcement </w:t>
      </w:r>
      <w:proofErr w:type="gramStart"/>
      <w:r w:rsidRPr="006A0A25">
        <w:t>officers</w:t>
      </w:r>
      <w:proofErr w:type="gramEnd"/>
      <w:r w:rsidRPr="006A0A25">
        <w:t xml:space="preserve">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w:t>
      </w:r>
      <w:proofErr w:type="gramStart"/>
      <w:r w:rsidRPr="006A0A25">
        <w:t>one-percent</w:t>
      </w:r>
      <w:proofErr w:type="gramEnd"/>
      <w:r w:rsidRPr="006A0A25">
        <w:t xml:space="preserve"> of all officer-involved killings during that period. </w:t>
      </w:r>
    </w:p>
    <w:p w14:paraId="242D0387" w14:textId="77777777" w:rsidR="001C4F2B" w:rsidRPr="006A0A25" w:rsidRDefault="001C4F2B" w:rsidP="001C4F2B">
      <w:r w:rsidRPr="006A0A25">
        <w:t xml:space="preserve">The impacts of police violence can extend beyond the direct victims to nearby high school students. </w:t>
      </w:r>
      <w:r w:rsidRPr="00B83933">
        <w:rPr>
          <w:rStyle w:val="StyleUnderline"/>
          <w:highlight w:val="green"/>
        </w:rPr>
        <w:t xml:space="preserve">Students who live close to a </w:t>
      </w:r>
      <w:proofErr w:type="gramStart"/>
      <w:r w:rsidRPr="00B83933">
        <w:rPr>
          <w:rStyle w:val="StyleUnderline"/>
          <w:highlight w:val="green"/>
        </w:rPr>
        <w:t>police</w:t>
      </w:r>
      <w:proofErr w:type="gramEnd"/>
      <w:r w:rsidRPr="00B83933">
        <w:rPr>
          <w:rStyle w:val="StyleUnderline"/>
          <w:highlight w:val="green"/>
        </w:rPr>
        <w:t xml:space="preserv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653BDC">
        <w:rPr>
          <w:rStyle w:val="StyleUnderline"/>
        </w:rPr>
        <w:t>high school and</w:t>
      </w:r>
      <w:r w:rsidRPr="00B83933">
        <w:rPr>
          <w:rStyle w:val="StyleUnderline"/>
        </w:rPr>
        <w:t xml:space="preserve"> 2% less likely to enroll in </w:t>
      </w:r>
      <w:r w:rsidRPr="00653BDC">
        <w:rPr>
          <w:rStyle w:val="StyleUnderline"/>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am able to compare how achievement changes after a killing for students who lived close to the incident relative to students in the same neighborhood who lived slightly farther away. I find that students living within a half a mile of a killing are more likely to miss school the following day and experience significant decreases in GPA lasting several semesters. The highly localized effect may be due to the fact that more than 80 percent of incidents went unreported in area newspapers. </w:t>
      </w:r>
      <w:r w:rsidRPr="00B83933">
        <w:rPr>
          <w:rStyle w:val="StyleUnderline"/>
          <w:highlight w:val="green"/>
        </w:rPr>
        <w:t>Nearby students are</w:t>
      </w:r>
      <w:r w:rsidRPr="00B83933">
        <w:rPr>
          <w:rStyle w:val="StyleUnderline"/>
        </w:rPr>
        <w:t xml:space="preserve"> estimated to be 15% </w:t>
      </w:r>
      <w:r w:rsidRPr="00B83933">
        <w:rPr>
          <w:rStyle w:val="StyleUnderline"/>
          <w:highlight w:val="green"/>
        </w:rPr>
        <w:t>more likely to be diagnosed with</w:t>
      </w:r>
      <w:r w:rsidRPr="006A0A25">
        <w:t xml:space="preserve"> emotional </w:t>
      </w:r>
      <w:proofErr w:type="gramStart"/>
      <w:r w:rsidRPr="006A0A25">
        <w:t>disturbance  -</w:t>
      </w:r>
      <w:proofErr w:type="gramEnd"/>
      <w:r w:rsidRPr="006A0A25">
        <w:t xml:space="preserve"> a chronic learning disability associated with </w:t>
      </w:r>
      <w:r w:rsidRPr="00B83933">
        <w:rPr>
          <w:rStyle w:val="StyleUnderline"/>
          <w:highlight w:val="green"/>
        </w:rPr>
        <w:t>PTSD</w:t>
      </w:r>
      <w:r w:rsidRPr="006A0A25">
        <w:t xml:space="preserve"> and depression - and twice as likely to report feeling unsafe in their neighborhood.</w:t>
      </w:r>
    </w:p>
    <w:p w14:paraId="6DED2A9B" w14:textId="77777777" w:rsidR="001C4F2B" w:rsidRPr="006A0A25" w:rsidRDefault="001C4F2B" w:rsidP="001C4F2B">
      <w:r w:rsidRPr="006A0A25">
        <w:t>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all of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14:paraId="3E8870F9" w14:textId="77777777" w:rsidR="001C4F2B" w:rsidRPr="006A0A25" w:rsidRDefault="001C4F2B" w:rsidP="001C4F2B">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14:paraId="1362D341" w14:textId="77777777" w:rsidR="001C4F2B" w:rsidRPr="00B83933" w:rsidRDefault="001C4F2B" w:rsidP="001C4F2B">
      <w:pPr>
        <w:rPr>
          <w:rStyle w:val="StyleUnderline"/>
        </w:rPr>
      </w:pPr>
      <w:r w:rsidRPr="00B83933">
        <w:rPr>
          <w:rStyle w:val="StyleUnderline"/>
          <w:highlight w:val="green"/>
        </w:rPr>
        <w:t>The pattern</w:t>
      </w:r>
      <w:r w:rsidRPr="00B83933">
        <w:rPr>
          <w:rStyle w:val="StyleUnderline"/>
        </w:rPr>
        <w:t xml:space="preserve"> of effects </w:t>
      </w:r>
      <w:r w:rsidRPr="00B83933">
        <w:rPr>
          <w:rStyle w:val="StyleUnderline"/>
          <w:highlight w:val="green"/>
        </w:rPr>
        <w:t>is consistent with longstanding concerns</w:t>
      </w:r>
      <w:r w:rsidRPr="00B83933">
        <w:rPr>
          <w:rStyle w:val="StyleUnderline"/>
        </w:rPr>
        <w:t xml:space="preserve"> expressed </w:t>
      </w:r>
      <w:r w:rsidRPr="00B83933">
        <w:rPr>
          <w:rStyle w:val="StyleUnderline"/>
          <w:highlight w:val="green"/>
        </w:rPr>
        <w:t>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B83933">
        <w:rPr>
          <w:rStyle w:val="StyleUnderline"/>
          <w:highlight w:val="green"/>
        </w:rPr>
        <w:t>the costs borne by underrepresented groups.</w:t>
      </w:r>
    </w:p>
    <w:p w14:paraId="514F3370" w14:textId="77777777" w:rsidR="001C4F2B" w:rsidRPr="006A0A25" w:rsidRDefault="001C4F2B" w:rsidP="001C4F2B"/>
    <w:p w14:paraId="66752CD2" w14:textId="77777777" w:rsidR="001C4F2B" w:rsidRDefault="001C4F2B" w:rsidP="001C4F2B">
      <w:pPr>
        <w:pStyle w:val="Heading3"/>
        <w:rPr>
          <w:rFonts w:asciiTheme="majorHAnsi" w:hAnsiTheme="majorHAnsi" w:cstheme="majorHAnsi"/>
        </w:rPr>
      </w:pPr>
      <w:r>
        <w:rPr>
          <w:rFonts w:asciiTheme="majorHAnsi" w:hAnsiTheme="majorHAnsi" w:cstheme="majorHAnsi"/>
        </w:rPr>
        <w:t xml:space="preserve">1NC – Off </w:t>
      </w:r>
    </w:p>
    <w:p w14:paraId="38456C06" w14:textId="77777777" w:rsidR="001C4F2B" w:rsidRDefault="001C4F2B" w:rsidP="001C4F2B">
      <w:pPr>
        <w:pStyle w:val="Heading4"/>
      </w:pPr>
      <w:r>
        <w:t>Global economy is set to recover but there is still uncertainty— recession, incomplete recovery</w:t>
      </w:r>
    </w:p>
    <w:p w14:paraId="5A4E060F" w14:textId="77777777" w:rsidR="001C4F2B" w:rsidRPr="0041554F" w:rsidRDefault="001C4F2B" w:rsidP="001C4F2B">
      <w:r w:rsidRPr="0041554F">
        <w:rPr>
          <w:rStyle w:val="Style13ptBold"/>
        </w:rPr>
        <w:t>OECD 9/21</w:t>
      </w:r>
      <w:r w:rsidRPr="0041554F">
        <w:t xml:space="preserve"> [(OECD, </w:t>
      </w:r>
      <w:proofErr w:type="spellStart"/>
      <w:r w:rsidRPr="0041554F">
        <w:t>Organisation</w:t>
      </w:r>
      <w:proofErr w:type="spellEnd"/>
      <w:r w:rsidRPr="0041554F">
        <w:t xml:space="preserve"> for Economic Co-operation and Development (OECD) is an international </w:t>
      </w:r>
      <w:proofErr w:type="spellStart"/>
      <w:r w:rsidRPr="0041554F">
        <w:t>organisation</w:t>
      </w:r>
      <w:proofErr w:type="spellEnd"/>
      <w:r w:rsidRPr="0041554F">
        <w:t xml:space="preserve"> that works to build better policies for better lives. Our goal is to shape policies that foster prosperity, equality, opportunity and well-being for all. We draw on 60 years of experience and insights to better prepare the world of tomorrow.) “Global economic recovery continues but remains uneven, says OECD</w:t>
      </w:r>
      <w:r>
        <w:t>,</w:t>
      </w:r>
      <w:r w:rsidRPr="0041554F">
        <w:t>”</w:t>
      </w:r>
      <w:r>
        <w:t xml:space="preserve"> OECD, 9/21/21. </w:t>
      </w:r>
      <w:hyperlink r:id="rId12" w:history="1">
        <w:r w:rsidRPr="00FF06A0">
          <w:rPr>
            <w:rStyle w:val="Hyperlink"/>
          </w:rPr>
          <w:t>https://www.oecd.org/newsroom/global-economic-recovery-continues-but-remains-uneven-says-oecd.htm</w:t>
        </w:r>
      </w:hyperlink>
      <w:r>
        <w:t>] RR</w:t>
      </w:r>
    </w:p>
    <w:p w14:paraId="7E4B4C28" w14:textId="77777777" w:rsidR="001C4F2B" w:rsidRPr="0041554F" w:rsidRDefault="001C4F2B" w:rsidP="001C4F2B">
      <w:pPr>
        <w:rPr>
          <w:rStyle w:val="StyleUnderline"/>
        </w:rPr>
      </w:pPr>
      <w:r w:rsidRPr="00211979">
        <w:rPr>
          <w:rStyle w:val="Emphasis"/>
          <w:highlight w:val="green"/>
        </w:rPr>
        <w:t>The global economy is growing</w:t>
      </w:r>
      <w:r w:rsidRPr="0041554F">
        <w:rPr>
          <w:rStyle w:val="Emphasis"/>
        </w:rPr>
        <w:t xml:space="preserve"> far more </w:t>
      </w:r>
      <w:r w:rsidRPr="00211979">
        <w:rPr>
          <w:rStyle w:val="Emphasis"/>
          <w:highlight w:val="green"/>
        </w:rPr>
        <w:t>strongly</w:t>
      </w:r>
      <w:r w:rsidRPr="0041554F">
        <w:rPr>
          <w:rStyle w:val="Emphasis"/>
        </w:rPr>
        <w:t xml:space="preserve"> than anticipated a year </w:t>
      </w:r>
      <w:proofErr w:type="gramStart"/>
      <w:r w:rsidRPr="0041554F">
        <w:rPr>
          <w:rStyle w:val="Emphasis"/>
        </w:rPr>
        <w:t>ago</w:t>
      </w:r>
      <w:proofErr w:type="gramEnd"/>
      <w:r w:rsidRPr="0041554F">
        <w:rPr>
          <w:rStyle w:val="Emphasis"/>
        </w:rPr>
        <w:t xml:space="preserve"> </w:t>
      </w:r>
      <w:r w:rsidRPr="00211979">
        <w:rPr>
          <w:rStyle w:val="Emphasis"/>
          <w:highlight w:val="green"/>
        </w:rPr>
        <w:t>but</w:t>
      </w:r>
      <w:r w:rsidRPr="0041554F">
        <w:rPr>
          <w:rStyle w:val="Emphasis"/>
        </w:rPr>
        <w:t xml:space="preserve"> the </w:t>
      </w:r>
      <w:r w:rsidRPr="00211979">
        <w:rPr>
          <w:rStyle w:val="Emphasis"/>
          <w:highlight w:val="green"/>
        </w:rPr>
        <w:t>recovery remains uneven</w:t>
      </w:r>
      <w:r w:rsidRPr="00211979">
        <w:rPr>
          <w:highlight w:val="green"/>
        </w:rPr>
        <w:t>,</w:t>
      </w:r>
      <w:r>
        <w:t xml:space="preserve"> </w:t>
      </w:r>
      <w:r w:rsidRPr="00211979">
        <w:rPr>
          <w:rStyle w:val="StyleUnderline"/>
          <w:highlight w:val="green"/>
        </w:rPr>
        <w:t>exposing</w:t>
      </w:r>
      <w:r w:rsidRPr="0041554F">
        <w:rPr>
          <w:rStyle w:val="StyleUnderline"/>
        </w:rPr>
        <w:t xml:space="preserve"> both advanced and emerging markets to </w:t>
      </w:r>
      <w:r w:rsidRPr="00211979">
        <w:rPr>
          <w:rStyle w:val="StyleUnderline"/>
          <w:highlight w:val="green"/>
        </w:rPr>
        <w:t>a range of risks</w:t>
      </w:r>
      <w:r w:rsidRPr="0041554F">
        <w:rPr>
          <w:rStyle w:val="StyleUnderline"/>
        </w:rPr>
        <w:t>, according to the OECD’s latest Interim Economic Outlook.</w:t>
      </w:r>
    </w:p>
    <w:p w14:paraId="29B58B26" w14:textId="77777777" w:rsidR="001C4F2B" w:rsidRPr="0041554F" w:rsidRDefault="001C4F2B" w:rsidP="001C4F2B">
      <w:pPr>
        <w:rPr>
          <w:rStyle w:val="StyleUnderline"/>
        </w:rPr>
      </w:pPr>
      <w:r>
        <w:t xml:space="preserve">The OECD says </w:t>
      </w:r>
      <w:r w:rsidRPr="0041554F">
        <w:rPr>
          <w:rStyle w:val="StyleUnderline"/>
        </w:rPr>
        <w:t xml:space="preserve">extraordinary </w:t>
      </w:r>
      <w:r w:rsidRPr="00211979">
        <w:rPr>
          <w:rStyle w:val="StyleUnderline"/>
          <w:highlight w:val="green"/>
        </w:rPr>
        <w:t>support from governments</w:t>
      </w:r>
      <w:r w:rsidRPr="0041554F">
        <w:rPr>
          <w:rStyle w:val="StyleUnderline"/>
        </w:rPr>
        <w:t xml:space="preserve"> and central banks </w:t>
      </w:r>
      <w:r w:rsidRPr="00211979">
        <w:rPr>
          <w:rStyle w:val="StyleUnderline"/>
          <w:highlight w:val="green"/>
        </w:rPr>
        <w:t>helped avoid the worst</w:t>
      </w:r>
      <w:r w:rsidRPr="0041554F">
        <w:rPr>
          <w:rStyle w:val="StyleUnderline"/>
        </w:rPr>
        <w:t xml:space="preserve"> once the COVID-19 pandemic hit</w:t>
      </w:r>
      <w:r>
        <w:t xml:space="preserve">. With the vaccine roll-out continuing and a gradual resumption of economic activity underway, the </w:t>
      </w:r>
      <w:r w:rsidRPr="0041554F">
        <w:rPr>
          <w:rStyle w:val="StyleUnderline"/>
        </w:rPr>
        <w:t>OECD projects strong global growth of 5.7% this year and 4.5% in 2022, little changed from its May 2021 Outlook of 5.8% and 4.4% respectively.</w:t>
      </w:r>
    </w:p>
    <w:p w14:paraId="34A80AF2" w14:textId="77777777" w:rsidR="001C4F2B" w:rsidRDefault="001C4F2B" w:rsidP="001C4F2B">
      <w:r w:rsidRPr="00211979">
        <w:rPr>
          <w:rStyle w:val="StyleUnderline"/>
        </w:rPr>
        <w:t>Countries are emerging</w:t>
      </w:r>
      <w:r w:rsidRPr="0041554F">
        <w:rPr>
          <w:rStyle w:val="StyleUnderline"/>
        </w:rPr>
        <w:t xml:space="preserve"> from the crisis </w:t>
      </w:r>
      <w:r w:rsidRPr="00211979">
        <w:rPr>
          <w:rStyle w:val="StyleUnderline"/>
        </w:rPr>
        <w:t>with different challenges</w:t>
      </w:r>
      <w:r>
        <w:t xml:space="preserve">, often reflecting their pre-COVID 19 strengths and weaknesses, and their policy approaches during the pandemic. Even in the countries where output or employment have recovered to their pre-pandemic levels, the </w:t>
      </w:r>
      <w:r w:rsidRPr="00211979">
        <w:rPr>
          <w:rStyle w:val="Emphasis"/>
          <w:highlight w:val="green"/>
        </w:rPr>
        <w:t>recovery is incomplete</w:t>
      </w:r>
      <w:r>
        <w:t xml:space="preserve">, </w:t>
      </w:r>
      <w:r w:rsidRPr="00211979">
        <w:rPr>
          <w:rStyle w:val="Emphasis"/>
        </w:rPr>
        <w:t>with</w:t>
      </w:r>
      <w:r w:rsidRPr="0041554F">
        <w:rPr>
          <w:rStyle w:val="Emphasis"/>
        </w:rPr>
        <w:t xml:space="preserve"> </w:t>
      </w:r>
      <w:r w:rsidRPr="00211979">
        <w:rPr>
          <w:rStyle w:val="Emphasis"/>
          <w:highlight w:val="green"/>
        </w:rPr>
        <w:t>jobs and incomes still short</w:t>
      </w:r>
      <w:r w:rsidRPr="0041554F">
        <w:rPr>
          <w:rStyle w:val="Emphasis"/>
        </w:rPr>
        <w:t xml:space="preserve"> </w:t>
      </w:r>
      <w:r w:rsidRPr="00211979">
        <w:rPr>
          <w:rStyle w:val="Emphasis"/>
          <w:highlight w:val="green"/>
        </w:rPr>
        <w:t>of the levels</w:t>
      </w:r>
      <w:r w:rsidRPr="00211979">
        <w:rPr>
          <w:rStyle w:val="Emphasis"/>
        </w:rPr>
        <w:t xml:space="preserve"> expected</w:t>
      </w:r>
      <w:r w:rsidRPr="0041554F">
        <w:rPr>
          <w:rStyle w:val="Emphasis"/>
        </w:rPr>
        <w:t xml:space="preserve"> </w:t>
      </w:r>
      <w:r w:rsidRPr="00211979">
        <w:rPr>
          <w:rStyle w:val="Emphasis"/>
          <w:highlight w:val="green"/>
        </w:rPr>
        <w:t>before the pandemic</w:t>
      </w:r>
      <w:r w:rsidRPr="00211979">
        <w:rPr>
          <w:rStyle w:val="StyleUnderline"/>
          <w:highlight w:val="green"/>
        </w:rPr>
        <w:t>.</w:t>
      </w:r>
    </w:p>
    <w:p w14:paraId="2DB8AD19" w14:textId="77777777" w:rsidR="001C4F2B" w:rsidRDefault="001C4F2B" w:rsidP="001C4F2B">
      <w:r w:rsidRPr="0041554F">
        <w:t>Large differences in vaccination rates between countries are adding to the unevenness of the recovery.</w:t>
      </w:r>
      <w:r>
        <w:t xml:space="preserve"> </w:t>
      </w:r>
      <w:r w:rsidRPr="00211979">
        <w:rPr>
          <w:rStyle w:val="Emphasis"/>
          <w:highlight w:val="green"/>
        </w:rPr>
        <w:t>Renewed outbreaks</w:t>
      </w:r>
      <w:r w:rsidRPr="0041554F">
        <w:rPr>
          <w:rStyle w:val="Emphasis"/>
        </w:rPr>
        <w:t xml:space="preserve"> of the virus</w:t>
      </w:r>
      <w:r>
        <w:t xml:space="preserve"> </w:t>
      </w:r>
      <w:r w:rsidRPr="0041554F">
        <w:rPr>
          <w:rStyle w:val="StyleUnderline"/>
        </w:rPr>
        <w:t xml:space="preserve">are </w:t>
      </w:r>
      <w:r w:rsidRPr="00211979">
        <w:rPr>
          <w:rStyle w:val="StyleUnderline"/>
          <w:highlight w:val="green"/>
        </w:rPr>
        <w:t>forcing</w:t>
      </w:r>
      <w:r w:rsidRPr="0041554F">
        <w:rPr>
          <w:rStyle w:val="StyleUnderline"/>
        </w:rPr>
        <w:t xml:space="preserve"> some </w:t>
      </w:r>
      <w:r w:rsidRPr="00211979">
        <w:rPr>
          <w:rStyle w:val="StyleUnderline"/>
          <w:highlight w:val="green"/>
        </w:rPr>
        <w:t>countries to restrict</w:t>
      </w:r>
      <w:r w:rsidRPr="0041554F">
        <w:rPr>
          <w:rStyle w:val="StyleUnderline"/>
        </w:rPr>
        <w:t xml:space="preserve"> </w:t>
      </w:r>
      <w:r w:rsidRPr="00211979">
        <w:rPr>
          <w:rStyle w:val="StyleUnderline"/>
          <w:highlight w:val="green"/>
        </w:rPr>
        <w:t>activities,</w:t>
      </w:r>
      <w:r w:rsidRPr="0041554F">
        <w:rPr>
          <w:rStyle w:val="StyleUnderline"/>
        </w:rPr>
        <w:t xml:space="preserve"> resulting in bottlenecks and adding to supply shortages.</w:t>
      </w:r>
      <w:r>
        <w:t xml:space="preserve">  </w:t>
      </w:r>
    </w:p>
    <w:p w14:paraId="20D560FD" w14:textId="77777777" w:rsidR="001C4F2B" w:rsidRDefault="001C4F2B" w:rsidP="001C4F2B">
      <w:r>
        <w:t xml:space="preserve">There is a marked variation in the outlook </w:t>
      </w:r>
      <w:r w:rsidRPr="0041554F">
        <w:rPr>
          <w:rStyle w:val="StyleUnderline"/>
        </w:rPr>
        <w:t>for inflation, which has risen sharply</w:t>
      </w:r>
      <w:r>
        <w:t xml:space="preserve"> in the US and some emerging market economies but remains relatively low in many other advanced economies, particularly in the euro area.</w:t>
      </w:r>
    </w:p>
    <w:p w14:paraId="34F699A3" w14:textId="77777777" w:rsidR="001C4F2B" w:rsidRDefault="001C4F2B" w:rsidP="001C4F2B">
      <w:r w:rsidRPr="00211979">
        <w:rPr>
          <w:rStyle w:val="StyleUnderline"/>
          <w:highlight w:val="green"/>
        </w:rPr>
        <w:t>A rapid increase in demand</w:t>
      </w:r>
      <w:r w:rsidRPr="0041554F">
        <w:rPr>
          <w:rStyle w:val="StyleUnderline"/>
        </w:rPr>
        <w:t xml:space="preserve"> as economies reopen has </w:t>
      </w:r>
      <w:r w:rsidRPr="00211979">
        <w:rPr>
          <w:rStyle w:val="StyleUnderline"/>
          <w:highlight w:val="green"/>
        </w:rPr>
        <w:t>pushed up prices</w:t>
      </w:r>
      <w:r w:rsidRPr="0041554F">
        <w:rPr>
          <w:rStyle w:val="StyleUnderline"/>
        </w:rPr>
        <w:t xml:space="preserve"> in key commodities such as oil and metals as well </w:t>
      </w:r>
      <w:proofErr w:type="gramStart"/>
      <w:r w:rsidRPr="0041554F">
        <w:rPr>
          <w:rStyle w:val="StyleUnderline"/>
        </w:rPr>
        <w:t>as  food</w:t>
      </w:r>
      <w:proofErr w:type="gramEnd"/>
      <w:r>
        <w:t xml:space="preserve">, which has a stronger effect on inflation in emerging markets. </w:t>
      </w:r>
      <w:r w:rsidRPr="0041554F">
        <w:rPr>
          <w:rStyle w:val="StyleUnderline"/>
        </w:rPr>
        <w:t xml:space="preserve">The disruption to supply chains caused by the pandemic has added to cost pressures. </w:t>
      </w:r>
      <w:r>
        <w:t>At the same time, shipping costs have increased sharply.</w:t>
      </w:r>
    </w:p>
    <w:p w14:paraId="7370BFE1" w14:textId="77777777" w:rsidR="001C4F2B" w:rsidRDefault="001C4F2B" w:rsidP="001C4F2B">
      <w:r>
        <w:t xml:space="preserve">But the Interim Outlook says that these inflationary pressures should eventually fade. Consumer price inflation in the G20 countries is projected to peak towards the end of 2021 and slow throughout 2022. </w:t>
      </w:r>
      <w:r w:rsidRPr="00211979">
        <w:rPr>
          <w:rStyle w:val="StyleUnderline"/>
          <w:highlight w:val="green"/>
        </w:rPr>
        <w:t>Wage growth remains</w:t>
      </w:r>
      <w:r w:rsidRPr="0041554F">
        <w:rPr>
          <w:rStyle w:val="StyleUnderline"/>
        </w:rPr>
        <w:t xml:space="preserve"> broadly </w:t>
      </w:r>
      <w:r w:rsidRPr="00211979">
        <w:rPr>
          <w:rStyle w:val="StyleUnderline"/>
          <w:highlight w:val="green"/>
        </w:rPr>
        <w:t>moderate</w:t>
      </w:r>
      <w:r w:rsidRPr="0041554F">
        <w:rPr>
          <w:rStyle w:val="StyleUnderline"/>
        </w:rPr>
        <w:t xml:space="preserve"> and medium-term inflation expectations remain contained</w:t>
      </w:r>
      <w:r>
        <w:t>.</w:t>
      </w:r>
    </w:p>
    <w:p w14:paraId="477E0762" w14:textId="77777777" w:rsidR="001C4F2B" w:rsidRDefault="001C4F2B" w:rsidP="001C4F2B">
      <w:r>
        <w:t>The report warns that to keep the recovery on track stronger international efforts are needed to provide low-income countries with the resources to vaccinate their populations, both for their own and global benefits.</w:t>
      </w:r>
    </w:p>
    <w:p w14:paraId="48EE2320" w14:textId="77777777" w:rsidR="001C4F2B" w:rsidRDefault="001C4F2B" w:rsidP="001C4F2B">
      <w:r w:rsidRPr="0041554F">
        <w:rPr>
          <w:rStyle w:val="StyleUnderline"/>
        </w:rPr>
        <w:t xml:space="preserve">Macroeconomic policy support is still needed as long as </w:t>
      </w:r>
      <w:r w:rsidRPr="00211979">
        <w:rPr>
          <w:rStyle w:val="StyleUnderline"/>
          <w:highlight w:val="green"/>
        </w:rPr>
        <w:t>the</w:t>
      </w:r>
      <w:r w:rsidRPr="0041554F">
        <w:rPr>
          <w:rStyle w:val="StyleUnderline"/>
        </w:rPr>
        <w:t xml:space="preserve"> </w:t>
      </w:r>
      <w:r w:rsidRPr="00211979">
        <w:rPr>
          <w:rStyle w:val="Emphasis"/>
          <w:highlight w:val="green"/>
        </w:rPr>
        <w:t>outlook is uncertain</w:t>
      </w:r>
      <w:r w:rsidRPr="0041554F">
        <w:rPr>
          <w:rStyle w:val="StyleUnderline"/>
        </w:rPr>
        <w:t xml:space="preserve"> and employment has not yet recovered fully</w:t>
      </w:r>
      <w:r>
        <w:t xml:space="preserve">, but clear guidance is called upon from policymakers to </w:t>
      </w:r>
      <w:proofErr w:type="spellStart"/>
      <w:r>
        <w:t>minimise</w:t>
      </w:r>
      <w:proofErr w:type="spellEnd"/>
      <w:r>
        <w:t xml:space="preserve"> risks looking forward. </w:t>
      </w:r>
      <w:r w:rsidRPr="00211979">
        <w:rPr>
          <w:rStyle w:val="StyleUnderline"/>
          <w:highlight w:val="green"/>
        </w:rPr>
        <w:t>Central banks</w:t>
      </w:r>
      <w:r w:rsidRPr="0041554F">
        <w:rPr>
          <w:rStyle w:val="StyleUnderline"/>
        </w:rPr>
        <w:t xml:space="preserve"> should </w:t>
      </w:r>
      <w:r w:rsidRPr="00211979">
        <w:rPr>
          <w:rStyle w:val="StyleUnderline"/>
          <w:highlight w:val="green"/>
        </w:rPr>
        <w:t>communicate clearly</w:t>
      </w:r>
      <w:r w:rsidRPr="0041554F">
        <w:rPr>
          <w:rStyle w:val="StyleUnderline"/>
        </w:rPr>
        <w:t xml:space="preserve"> about the likely sequencing of moves towards eventual policy </w:t>
      </w:r>
      <w:proofErr w:type="spellStart"/>
      <w:r w:rsidRPr="0041554F">
        <w:rPr>
          <w:rStyle w:val="StyleUnderline"/>
        </w:rPr>
        <w:t>normalisation</w:t>
      </w:r>
      <w:proofErr w:type="spellEnd"/>
      <w:r w:rsidRPr="0041554F">
        <w:rPr>
          <w:rStyle w:val="StyleUnderline"/>
        </w:rPr>
        <w:t xml:space="preserve"> and the extent to which any overshooting of inflation targets will be tolerated.</w:t>
      </w:r>
      <w:r>
        <w:t xml:space="preserve"> The report says fiscal policies should remain flexible and avoid a premature withdrawal of support, operating within credible and transparent medium-term fiscal frameworks that provide space for stronger public infrastructure investment.</w:t>
      </w:r>
    </w:p>
    <w:p w14:paraId="72C66B5F" w14:textId="77777777" w:rsidR="001C4F2B" w:rsidRPr="0041554F" w:rsidRDefault="001C4F2B" w:rsidP="001C4F2B">
      <w:pPr>
        <w:rPr>
          <w:rStyle w:val="StyleUnderline"/>
        </w:rPr>
      </w:pPr>
      <w:r>
        <w:t xml:space="preserve">Presenting the Interim Economic Outlook alongside Chief Economist Laurence Boone, OECD Secretary-General Mathias Cormann said: “The world is experiencing a strong recovery thanks to decisive action taken by governments and central banks at the height of the crisis. But as we have seen with vaccine distribution, progress is uneven. Ensuring the recovery is sustained and widespread requires action on a number of fronts – from </w:t>
      </w:r>
      <w:r w:rsidRPr="0041554F">
        <w:rPr>
          <w:rStyle w:val="StyleUnderline"/>
        </w:rPr>
        <w:t xml:space="preserve">effective </w:t>
      </w:r>
      <w:r w:rsidRPr="00211979">
        <w:rPr>
          <w:rStyle w:val="StyleUnderline"/>
        </w:rPr>
        <w:t xml:space="preserve">vaccination </w:t>
      </w:r>
      <w:proofErr w:type="spellStart"/>
      <w:r w:rsidRPr="00211979">
        <w:rPr>
          <w:rStyle w:val="StyleUnderline"/>
        </w:rPr>
        <w:t>programmes</w:t>
      </w:r>
      <w:proofErr w:type="spellEnd"/>
      <w:r w:rsidRPr="0041554F">
        <w:rPr>
          <w:rStyle w:val="StyleUnderline"/>
        </w:rPr>
        <w:t xml:space="preserve"> across all countries to concerted public investment strategies to build for the future.”</w:t>
      </w:r>
    </w:p>
    <w:p w14:paraId="4112192B" w14:textId="77777777" w:rsidR="001C4F2B" w:rsidRDefault="001C4F2B" w:rsidP="001C4F2B">
      <w:pPr>
        <w:rPr>
          <w:rStyle w:val="StyleUnderline"/>
        </w:rPr>
      </w:pPr>
      <w:proofErr w:type="spellStart"/>
      <w:r>
        <w:t>Ms</w:t>
      </w:r>
      <w:proofErr w:type="spellEnd"/>
      <w:r>
        <w:t xml:space="preserve"> Boone said: “</w:t>
      </w:r>
      <w:r w:rsidRPr="00211979">
        <w:rPr>
          <w:rStyle w:val="StyleUnderline"/>
        </w:rPr>
        <w:t>Policies</w:t>
      </w:r>
      <w:r w:rsidRPr="0041554F">
        <w:rPr>
          <w:rStyle w:val="StyleUnderline"/>
        </w:rPr>
        <w:t xml:space="preserve"> </w:t>
      </w:r>
      <w:r w:rsidRPr="00211979">
        <w:rPr>
          <w:rStyle w:val="StyleUnderline"/>
        </w:rPr>
        <w:t>have been efficient</w:t>
      </w:r>
      <w:r w:rsidRPr="0041554F">
        <w:rPr>
          <w:rStyle w:val="StyleUnderline"/>
        </w:rPr>
        <w:t xml:space="preserve"> in buffering the shock and ensuring a strong recovery; planning for more efficient public finances, shifted towards investment in physical and </w:t>
      </w:r>
      <w:r w:rsidRPr="00211979">
        <w:rPr>
          <w:rStyle w:val="StyleUnderline"/>
          <w:highlight w:val="green"/>
        </w:rPr>
        <w:t>human capital is necessary</w:t>
      </w:r>
      <w:r w:rsidRPr="0041554F">
        <w:rPr>
          <w:rStyle w:val="StyleUnderline"/>
        </w:rPr>
        <w:t xml:space="preserve"> </w:t>
      </w:r>
      <w:r w:rsidRPr="00211979">
        <w:rPr>
          <w:rStyle w:val="StyleUnderline"/>
          <w:highlight w:val="green"/>
        </w:rPr>
        <w:t>and will help monetary policy</w:t>
      </w:r>
      <w:r w:rsidRPr="0041554F">
        <w:rPr>
          <w:rStyle w:val="StyleUnderline"/>
        </w:rPr>
        <w:t xml:space="preserve"> to </w:t>
      </w:r>
      <w:proofErr w:type="spellStart"/>
      <w:r w:rsidRPr="0041554F">
        <w:rPr>
          <w:rStyle w:val="StyleUnderline"/>
        </w:rPr>
        <w:t>normalise</w:t>
      </w:r>
      <w:proofErr w:type="spellEnd"/>
      <w:r w:rsidRPr="0041554F">
        <w:rPr>
          <w:rStyle w:val="StyleUnderline"/>
        </w:rPr>
        <w:t xml:space="preserve"> smoothly once the recovery is firmly established.”</w:t>
      </w:r>
    </w:p>
    <w:p w14:paraId="6E5C519F" w14:textId="77777777" w:rsidR="001C4F2B" w:rsidRDefault="001C4F2B" w:rsidP="001C4F2B">
      <w:pPr>
        <w:pStyle w:val="Heading4"/>
      </w:pPr>
      <w:r>
        <w:t>Strikes cause economic decline—</w:t>
      </w:r>
    </w:p>
    <w:p w14:paraId="66B43A25" w14:textId="77777777" w:rsidR="001C4F2B" w:rsidRPr="00FC7ED6" w:rsidRDefault="001C4F2B" w:rsidP="001C4F2B">
      <w:r w:rsidRPr="00FC7ED6">
        <w:rPr>
          <w:rStyle w:val="Style13ptBold"/>
        </w:rPr>
        <w:t>Condon 18</w:t>
      </w:r>
      <w:r>
        <w:t xml:space="preserve"> [(Jacki, Reporter for Creamer Media’s Engineering News) “</w:t>
      </w:r>
      <w:r w:rsidRPr="00FC7ED6">
        <w:t xml:space="preserve">Strikes </w:t>
      </w:r>
      <w:proofErr w:type="gramStart"/>
      <w:r w:rsidRPr="00FC7ED6">
        <w:t>And</w:t>
      </w:r>
      <w:proofErr w:type="gramEnd"/>
      <w:r w:rsidRPr="00FC7ED6">
        <w:t xml:space="preserve"> Their Economic Consequences</w:t>
      </w:r>
      <w:r>
        <w:t xml:space="preserve">,” Creamer Media’s Engineering News, 10/1/18. </w:t>
      </w:r>
      <w:hyperlink r:id="rId13" w:history="1">
        <w:r w:rsidRPr="00FF06A0">
          <w:rPr>
            <w:rStyle w:val="Hyperlink"/>
          </w:rPr>
          <w:t>https://www.engineeringnews.co.za/article/strikes-and-their-economic-consequences-2018-10-01/rep_id:4136</w:t>
        </w:r>
      </w:hyperlink>
      <w:r>
        <w:t>] RR</w:t>
      </w:r>
    </w:p>
    <w:p w14:paraId="2B27812C" w14:textId="77777777" w:rsidR="001C4F2B" w:rsidRDefault="001C4F2B" w:rsidP="001C4F2B">
      <w:r>
        <w:t xml:space="preserve"> “Whilst there are potential benefits from strikes (e.g. better work morale, lower absenteeism, or improved </w:t>
      </w:r>
      <w:proofErr w:type="spellStart"/>
      <w:r>
        <w:t>labour</w:t>
      </w:r>
      <w:proofErr w:type="spellEnd"/>
      <w:r>
        <w:t xml:space="preserve"> productivity), </w:t>
      </w:r>
      <w:r w:rsidRPr="00211979">
        <w:rPr>
          <w:rStyle w:val="StyleUnderline"/>
          <w:highlight w:val="green"/>
        </w:rPr>
        <w:t>strike action</w:t>
      </w:r>
      <w:r w:rsidRPr="00FC7ED6">
        <w:rPr>
          <w:rStyle w:val="StyleUnderline"/>
        </w:rPr>
        <w:t xml:space="preserve"> also </w:t>
      </w:r>
      <w:r w:rsidRPr="00211979">
        <w:rPr>
          <w:rStyle w:val="StyleUnderline"/>
          <w:highlight w:val="green"/>
        </w:rPr>
        <w:t>brings</w:t>
      </w:r>
      <w:r w:rsidRPr="00FC7ED6">
        <w:rPr>
          <w:rStyle w:val="StyleUnderline"/>
        </w:rPr>
        <w:t xml:space="preserve"> about numerous direct and indirect </w:t>
      </w:r>
      <w:r w:rsidRPr="00211979">
        <w:rPr>
          <w:rStyle w:val="StyleUnderline"/>
          <w:highlight w:val="green"/>
        </w:rPr>
        <w:t>economic costs</w:t>
      </w:r>
      <w:r w:rsidRPr="00FC7ED6">
        <w:rPr>
          <w:rStyle w:val="StyleUnderline"/>
        </w:rPr>
        <w:t xml:space="preserve"> that can be high, depending on duration, number of workers involved and divisions affected,</w:t>
      </w:r>
      <w:r>
        <w:t>” the Initiative confirmed.</w:t>
      </w:r>
    </w:p>
    <w:p w14:paraId="259345C2" w14:textId="77777777" w:rsidR="001C4F2B" w:rsidRDefault="001C4F2B" w:rsidP="001C4F2B">
      <w:r>
        <w:t xml:space="preserve">According to </w:t>
      </w:r>
      <w:proofErr w:type="spellStart"/>
      <w:r>
        <w:t>labour</w:t>
      </w:r>
      <w:proofErr w:type="spellEnd"/>
      <w:r>
        <w:t xml:space="preserve"> expert Suleyman Alley, there are seven key causes of </w:t>
      </w:r>
      <w:proofErr w:type="spellStart"/>
      <w:r>
        <w:t>labour</w:t>
      </w:r>
      <w:proofErr w:type="spellEnd"/>
      <w:r>
        <w:t xml:space="preserve"> unrest: health hazards in the workplace; excessive working hours; low wages; demand for leave with pay; discrimination; inadequate working tools; and aggressive </w:t>
      </w:r>
      <w:proofErr w:type="spellStart"/>
      <w:r>
        <w:t>behaviour</w:t>
      </w:r>
      <w:proofErr w:type="spellEnd"/>
      <w:r>
        <w:t xml:space="preserve"> of managers towards employees.</w:t>
      </w:r>
    </w:p>
    <w:p w14:paraId="1DE7F5FA" w14:textId="77777777" w:rsidR="001C4F2B" w:rsidRDefault="001C4F2B" w:rsidP="001C4F2B">
      <w:r>
        <w:t xml:space="preserve">While several activities can be taken in an effort to prevent strikes from occurring or escalating, in the South African context, </w:t>
      </w:r>
      <w:r w:rsidRPr="00FC7ED6">
        <w:rPr>
          <w:rStyle w:val="Emphasis"/>
        </w:rPr>
        <w:t xml:space="preserve">the tendency towards </w:t>
      </w:r>
      <w:r w:rsidRPr="00211979">
        <w:rPr>
          <w:rStyle w:val="Emphasis"/>
          <w:highlight w:val="green"/>
        </w:rPr>
        <w:t>violent outbursts</w:t>
      </w:r>
      <w:r w:rsidRPr="00FC7ED6">
        <w:rPr>
          <w:rStyle w:val="Emphasis"/>
        </w:rPr>
        <w:t xml:space="preserve"> seems to </w:t>
      </w:r>
      <w:r w:rsidRPr="00211979">
        <w:rPr>
          <w:rStyle w:val="Emphasis"/>
          <w:highlight w:val="green"/>
        </w:rPr>
        <w:t>outweigh</w:t>
      </w:r>
      <w:r w:rsidRPr="00FC7ED6">
        <w:rPr>
          <w:rStyle w:val="Emphasis"/>
        </w:rPr>
        <w:t xml:space="preserve"> </w:t>
      </w:r>
      <w:r w:rsidRPr="00211979">
        <w:rPr>
          <w:rStyle w:val="Emphasis"/>
          <w:highlight w:val="green"/>
        </w:rPr>
        <w:t>reasonable action.</w:t>
      </w:r>
      <w:r>
        <w:t xml:space="preserve">     </w:t>
      </w:r>
    </w:p>
    <w:p w14:paraId="66D42AC5" w14:textId="77777777" w:rsidR="001C4F2B" w:rsidRPr="00FC7ED6" w:rsidRDefault="001C4F2B" w:rsidP="001C4F2B">
      <w:pPr>
        <w:rPr>
          <w:rStyle w:val="StyleUnderline"/>
        </w:rPr>
      </w:pPr>
      <w:r w:rsidRPr="00FC7ED6">
        <w:rPr>
          <w:rStyle w:val="StyleUnderline"/>
        </w:rPr>
        <w:t>“</w:t>
      </w:r>
      <w:r w:rsidRPr="00211979">
        <w:rPr>
          <w:rStyle w:val="StyleUnderline"/>
          <w:highlight w:val="green"/>
        </w:rPr>
        <w:t>Strikes</w:t>
      </w:r>
      <w:r w:rsidRPr="00FC7ED6">
        <w:rPr>
          <w:rStyle w:val="StyleUnderline"/>
        </w:rPr>
        <w:t xml:space="preserve"> and </w:t>
      </w:r>
      <w:proofErr w:type="spellStart"/>
      <w:r w:rsidRPr="00FC7ED6">
        <w:rPr>
          <w:rStyle w:val="StyleUnderline"/>
        </w:rPr>
        <w:t>labour</w:t>
      </w:r>
      <w:proofErr w:type="spellEnd"/>
      <w:r w:rsidRPr="00FC7ED6">
        <w:rPr>
          <w:rStyle w:val="StyleUnderline"/>
        </w:rPr>
        <w:t xml:space="preserve"> unrest have </w:t>
      </w:r>
      <w:r w:rsidRPr="00211979">
        <w:rPr>
          <w:rStyle w:val="StyleUnderline"/>
          <w:highlight w:val="green"/>
        </w:rPr>
        <w:t xml:space="preserve">marked </w:t>
      </w:r>
      <w:r w:rsidRPr="00211979">
        <w:rPr>
          <w:rStyle w:val="Emphasis"/>
          <w:highlight w:val="green"/>
        </w:rPr>
        <w:t>negative impacts on</w:t>
      </w:r>
      <w:r w:rsidRPr="00FC7ED6">
        <w:rPr>
          <w:rStyle w:val="StyleUnderline"/>
        </w:rPr>
        <w:t xml:space="preserve"> the </w:t>
      </w:r>
      <w:r w:rsidRPr="00211979">
        <w:rPr>
          <w:rStyle w:val="StyleUnderline"/>
          <w:highlight w:val="green"/>
        </w:rPr>
        <w:t>employees</w:t>
      </w:r>
      <w:r w:rsidRPr="00FC7ED6">
        <w:rPr>
          <w:rStyle w:val="StyleUnderline"/>
        </w:rPr>
        <w:t xml:space="preserve"> themselves, the employers and their stakeholders, the government, consumers, </w:t>
      </w:r>
      <w:r w:rsidRPr="00211979">
        <w:rPr>
          <w:rStyle w:val="StyleUnderline"/>
          <w:highlight w:val="green"/>
        </w:rPr>
        <w:t xml:space="preserve">and </w:t>
      </w:r>
      <w:r w:rsidRPr="00211979">
        <w:rPr>
          <w:rStyle w:val="Emphasis"/>
          <w:highlight w:val="green"/>
        </w:rPr>
        <w:t>the economy</w:t>
      </w:r>
      <w:r w:rsidRPr="00FC7ED6">
        <w:rPr>
          <w:rStyle w:val="Emphasis"/>
        </w:rPr>
        <w:t>,”</w:t>
      </w:r>
      <w:r>
        <w:t xml:space="preserve"> advises Jacki Condon, Managing Director of Apache Security Services. </w:t>
      </w:r>
      <w:r w:rsidRPr="00FC7ED6">
        <w:rPr>
          <w:rStyle w:val="StyleUnderline"/>
        </w:rPr>
        <w:t xml:space="preserve">“The </w:t>
      </w:r>
      <w:r w:rsidRPr="00211979">
        <w:rPr>
          <w:rStyle w:val="StyleUnderline"/>
          <w:highlight w:val="green"/>
        </w:rPr>
        <w:t>negative effects on international trade</w:t>
      </w:r>
      <w:r w:rsidRPr="00FC7ED6">
        <w:rPr>
          <w:rStyle w:val="StyleUnderline"/>
        </w:rPr>
        <w:t xml:space="preserve"> include the hinderance of economic development, creating great economic uncertainty</w:t>
      </w:r>
      <w:r>
        <w:t xml:space="preserve"> – </w:t>
      </w:r>
      <w:r w:rsidRPr="00FC7ED6">
        <w:rPr>
          <w:rStyle w:val="StyleUnderline"/>
        </w:rPr>
        <w:t>especially as the global media continues to share details, images and videos of violence, damage to property and ferocious clashes between strikers and security.”</w:t>
      </w:r>
    </w:p>
    <w:p w14:paraId="7479B52F" w14:textId="77777777" w:rsidR="001C4F2B" w:rsidRDefault="001C4F2B" w:rsidP="001C4F2B">
      <w:r w:rsidRPr="00211979">
        <w:rPr>
          <w:rStyle w:val="Emphasis"/>
          <w:highlight w:val="green"/>
        </w:rPr>
        <w:t>Strike action results in less productivity</w:t>
      </w:r>
      <w:r w:rsidRPr="00FC7ED6">
        <w:rPr>
          <w:rStyle w:val="Emphasis"/>
        </w:rPr>
        <w:t xml:space="preserve">, </w:t>
      </w:r>
      <w:r w:rsidRPr="00211979">
        <w:rPr>
          <w:rStyle w:val="Emphasis"/>
        </w:rPr>
        <w:t>which</w:t>
      </w:r>
      <w:r w:rsidRPr="00FC7ED6">
        <w:rPr>
          <w:rStyle w:val="Emphasis"/>
        </w:rPr>
        <w:t xml:space="preserve"> in turn </w:t>
      </w:r>
      <w:r w:rsidRPr="00211979">
        <w:rPr>
          <w:rStyle w:val="Emphasis"/>
          <w:highlight w:val="green"/>
        </w:rPr>
        <w:t>means less profits</w:t>
      </w:r>
      <w:r>
        <w:t xml:space="preserve">. </w:t>
      </w:r>
      <w:proofErr w:type="spellStart"/>
      <w:r>
        <w:t>Labour</w:t>
      </w:r>
      <w:proofErr w:type="spellEnd"/>
      <w:r>
        <w:t xml:space="preserve"> Law expert, Ivan </w:t>
      </w:r>
      <w:proofErr w:type="spellStart"/>
      <w:r>
        <w:t>Israelstam</w:t>
      </w:r>
      <w:proofErr w:type="spellEnd"/>
      <w:r>
        <w:t xml:space="preserve"> confirms that; “</w:t>
      </w:r>
      <w:r w:rsidRPr="00211979">
        <w:rPr>
          <w:rStyle w:val="StyleUnderline"/>
          <w:highlight w:val="green"/>
        </w:rPr>
        <w:t>The employer</w:t>
      </w:r>
      <w:r w:rsidRPr="00FC7ED6">
        <w:rPr>
          <w:rStyle w:val="StyleUnderline"/>
        </w:rPr>
        <w:t xml:space="preserve"> is likely to </w:t>
      </w:r>
      <w:r w:rsidRPr="00211979">
        <w:rPr>
          <w:rStyle w:val="StyleUnderline"/>
          <w:highlight w:val="green"/>
        </w:rPr>
        <w:t>lose money due</w:t>
      </w:r>
      <w:r w:rsidRPr="00FC7ED6">
        <w:rPr>
          <w:rStyle w:val="StyleUnderline"/>
        </w:rPr>
        <w:t xml:space="preserve"> to </w:t>
      </w:r>
      <w:r w:rsidRPr="00211979">
        <w:rPr>
          <w:rStyle w:val="StyleUnderline"/>
          <w:highlight w:val="green"/>
        </w:rPr>
        <w:t>delayed service to clients</w:t>
      </w:r>
      <w:r w:rsidRPr="00FC7ED6">
        <w:rPr>
          <w:rStyle w:val="StyleUnderline"/>
        </w:rPr>
        <w:t xml:space="preserve"> </w:t>
      </w:r>
      <w:r w:rsidRPr="00211979">
        <w:rPr>
          <w:rStyle w:val="StyleUnderline"/>
          <w:highlight w:val="green"/>
        </w:rPr>
        <w:t>or</w:t>
      </w:r>
      <w:r w:rsidRPr="00FC7ED6">
        <w:rPr>
          <w:rStyle w:val="StyleUnderline"/>
        </w:rPr>
        <w:t xml:space="preserve"> to </w:t>
      </w:r>
      <w:r w:rsidRPr="00211979">
        <w:rPr>
          <w:rStyle w:val="StyleUnderline"/>
          <w:highlight w:val="green"/>
        </w:rPr>
        <w:t>lost production time.</w:t>
      </w:r>
      <w:r>
        <w:t xml:space="preserve"> The </w:t>
      </w:r>
      <w:r w:rsidRPr="00211979">
        <w:rPr>
          <w:rStyle w:val="StyleUnderline"/>
          <w:highlight w:val="green"/>
        </w:rPr>
        <w:t>employees</w:t>
      </w:r>
      <w:r w:rsidRPr="00FC7ED6">
        <w:rPr>
          <w:rStyle w:val="StyleUnderline"/>
        </w:rPr>
        <w:t xml:space="preserve"> will </w:t>
      </w:r>
      <w:r w:rsidRPr="00211979">
        <w:rPr>
          <w:rStyle w:val="StyleUnderline"/>
          <w:highlight w:val="green"/>
        </w:rPr>
        <w:t>lose their pay</w:t>
      </w:r>
      <w:r w:rsidRPr="00FC7ED6">
        <w:rPr>
          <w:rStyle w:val="StyleUnderline"/>
        </w:rPr>
        <w:t xml:space="preserve"> due to the no work, no pay principle. If the strikers are </w:t>
      </w:r>
      <w:proofErr w:type="gramStart"/>
      <w:r w:rsidRPr="00FC7ED6">
        <w:rPr>
          <w:rStyle w:val="StyleUnderline"/>
        </w:rPr>
        <w:t>dismissed</w:t>
      </w:r>
      <w:proofErr w:type="gramEnd"/>
      <w:r w:rsidRPr="00FC7ED6">
        <w:rPr>
          <w:rStyle w:val="StyleUnderline"/>
        </w:rPr>
        <w:t xml:space="preserve"> they will lose their livelihoods altogether</w:t>
      </w:r>
      <w:r>
        <w:t>.”</w:t>
      </w:r>
    </w:p>
    <w:p w14:paraId="7C28C24F" w14:textId="77777777" w:rsidR="001C4F2B" w:rsidRDefault="001C4F2B" w:rsidP="001C4F2B">
      <w:r>
        <w:t xml:space="preserve">This year alone, Eskom, </w:t>
      </w:r>
      <w:proofErr w:type="spellStart"/>
      <w:r>
        <w:t>Prasa</w:t>
      </w:r>
      <w:proofErr w:type="spellEnd"/>
      <w:r>
        <w:t>, various manufacturing plants, Sasol and the Post Office have faced crippling strikes – to name but a few. Condon argues that there are more immediate consequences to consider than loss of income.</w:t>
      </w:r>
    </w:p>
    <w:p w14:paraId="42B342D1" w14:textId="77777777" w:rsidR="001C4F2B" w:rsidRPr="00FC7ED6" w:rsidRDefault="001C4F2B" w:rsidP="001C4F2B">
      <w:pPr>
        <w:rPr>
          <w:rStyle w:val="StyleUnderline"/>
        </w:rPr>
      </w:pPr>
      <w:r>
        <w:t>“As the socio-economic issues continue to affect South Africans across the board, tensions are constantly rising,” states Condon. “</w:t>
      </w:r>
      <w:r w:rsidRPr="00211979">
        <w:rPr>
          <w:rStyle w:val="StyleUnderline"/>
          <w:highlight w:val="green"/>
        </w:rPr>
        <w:t>Businesses must protect themselves</w:t>
      </w:r>
      <w:r w:rsidRPr="00FC7ED6">
        <w:rPr>
          <w:rStyle w:val="StyleUnderline"/>
        </w:rPr>
        <w:t>, their assets, business property, and their non-striking employees from violence and intimidation.”</w:t>
      </w:r>
    </w:p>
    <w:p w14:paraId="721717FA" w14:textId="77777777" w:rsidR="001C4F2B" w:rsidRDefault="001C4F2B" w:rsidP="001C4F2B">
      <w:r>
        <w:t xml:space="preserve">Condon believes that </w:t>
      </w:r>
      <w:r w:rsidRPr="00FC7ED6">
        <w:rPr>
          <w:rStyle w:val="StyleUnderline"/>
        </w:rPr>
        <w:t>this requires the deft hand of well-trained and highly qualified close protection operatives</w:t>
      </w:r>
      <w:r>
        <w:t>. These operatives provide not only protection, but video evidence as well, ensuring those responsible for damage can be held to account.</w:t>
      </w:r>
    </w:p>
    <w:p w14:paraId="7AFFB9AB" w14:textId="77777777" w:rsidR="001C4F2B" w:rsidRPr="00FC7ED6" w:rsidRDefault="001C4F2B" w:rsidP="001C4F2B">
      <w:r>
        <w:t>“</w:t>
      </w:r>
      <w:r w:rsidRPr="00211979">
        <w:rPr>
          <w:rStyle w:val="Emphasis"/>
          <w:highlight w:val="green"/>
        </w:rPr>
        <w:t>The key is to create a strategic partnership</w:t>
      </w:r>
      <w:r w:rsidRPr="00FC7ED6">
        <w:rPr>
          <w:rStyle w:val="Emphasis"/>
        </w:rPr>
        <w:t xml:space="preserve"> with a reliable security provider.</w:t>
      </w:r>
      <w:r>
        <w:t xml:space="preserve"> Plans must be put into place to protect businesses against vandalism, physical assault, property invasion and intimidation during </w:t>
      </w:r>
      <w:proofErr w:type="spellStart"/>
      <w:r w:rsidRPr="00FC7ED6">
        <w:t>labour</w:t>
      </w:r>
      <w:proofErr w:type="spellEnd"/>
      <w:r w:rsidRPr="00FC7ED6">
        <w:t xml:space="preserve"> unrest,” concludes Condon.</w:t>
      </w:r>
    </w:p>
    <w:p w14:paraId="3F82CC08" w14:textId="77777777" w:rsidR="001C4F2B" w:rsidRPr="0041554F" w:rsidRDefault="001C4F2B" w:rsidP="001C4F2B">
      <w:pPr>
        <w:rPr>
          <w:rStyle w:val="StyleUnderline"/>
        </w:rPr>
      </w:pPr>
    </w:p>
    <w:p w14:paraId="17DA32F0" w14:textId="77777777" w:rsidR="001C4F2B" w:rsidRPr="00300607" w:rsidRDefault="001C4F2B" w:rsidP="001C4F2B">
      <w:pPr>
        <w:keepNext/>
        <w:keepLines/>
        <w:spacing w:before="40"/>
        <w:outlineLvl w:val="3"/>
        <w:rPr>
          <w:rFonts w:eastAsiaTheme="majorEastAsia"/>
          <w:b/>
          <w:bCs/>
          <w:sz w:val="26"/>
          <w:szCs w:val="26"/>
        </w:rPr>
      </w:pPr>
      <w:r w:rsidRPr="00300607">
        <w:rPr>
          <w:rFonts w:eastAsiaTheme="majorEastAsia"/>
          <w:b/>
          <w:bCs/>
          <w:sz w:val="26"/>
          <w:szCs w:val="26"/>
        </w:rPr>
        <w:t xml:space="preserve">Economic decline causes global nuclear war </w:t>
      </w:r>
    </w:p>
    <w:p w14:paraId="28E0E779" w14:textId="77777777" w:rsidR="001C4F2B" w:rsidRPr="00300607" w:rsidRDefault="001C4F2B" w:rsidP="001C4F2B">
      <w:proofErr w:type="spellStart"/>
      <w:r w:rsidRPr="00300607">
        <w:rPr>
          <w:b/>
          <w:sz w:val="26"/>
        </w:rPr>
        <w:t>Tønnesson</w:t>
      </w:r>
      <w:proofErr w:type="spellEnd"/>
      <w:r w:rsidRPr="00300607">
        <w:rPr>
          <w:b/>
          <w:sz w:val="26"/>
        </w:rPr>
        <w:t xml:space="preserve"> 15</w:t>
      </w:r>
      <w:r w:rsidRPr="00300607">
        <w:t xml:space="preserve"> </w:t>
      </w:r>
      <w:r w:rsidRPr="00300607">
        <w:rPr>
          <w:szCs w:val="16"/>
        </w:rPr>
        <w:t>[(Stein, Research Professor, Peace Research Institute Oslo; Leader of East Asia Peace program, Uppsala University) “Deterrence, interdependence and Sino–US peace,” International Area Studies Review, Vol. 18, No. 3, p. 297-311, 2015] SJDI</w:t>
      </w:r>
    </w:p>
    <w:p w14:paraId="571CCEF8" w14:textId="77777777" w:rsidR="001C4F2B" w:rsidRPr="00300607" w:rsidRDefault="001C4F2B" w:rsidP="001C4F2B">
      <w:r w:rsidRPr="00300607">
        <w:t xml:space="preserve">Several </w:t>
      </w:r>
      <w:r w:rsidRPr="00300607">
        <w:rPr>
          <w:b/>
          <w:u w:val="single"/>
        </w:rPr>
        <w:t>recent works</w:t>
      </w:r>
      <w:r w:rsidRPr="00300607">
        <w:t xml:space="preserve"> on China and Sino–US relations </w:t>
      </w:r>
      <w:r w:rsidRPr="00300607">
        <w:rPr>
          <w:b/>
          <w:u w:val="single"/>
        </w:rPr>
        <w:t>have made</w:t>
      </w:r>
      <w:r w:rsidRPr="00300607">
        <w:t xml:space="preserve"> substantial </w:t>
      </w:r>
      <w:r w:rsidRPr="00300607">
        <w:rPr>
          <w:b/>
          <w:u w:val="single"/>
        </w:rPr>
        <w:t>contributions to the current understanding of how and under what circumstances</w:t>
      </w:r>
      <w:r w:rsidRPr="00300607">
        <w:t xml:space="preserve"> a combination of </w:t>
      </w:r>
      <w:r w:rsidRPr="00300607">
        <w:rPr>
          <w:b/>
          <w:u w:val="single"/>
        </w:rPr>
        <w:t>nuclear deterrence and economic interdependence may reduce the risk of war between major powers</w:t>
      </w:r>
      <w:r w:rsidRPr="00300607">
        <w:t xml:space="preserve">. At least four conclusions can be drawn from the review above: first, those who say that </w:t>
      </w:r>
      <w:r w:rsidRPr="00300607">
        <w:rPr>
          <w:b/>
          <w:u w:val="single"/>
        </w:rPr>
        <w:t xml:space="preserve">interdependence may </w:t>
      </w:r>
      <w:r w:rsidRPr="00300607">
        <w:rPr>
          <w:b/>
          <w:iCs/>
          <w:u w:val="single"/>
          <w:bdr w:val="single" w:sz="8" w:space="0" w:color="auto"/>
        </w:rPr>
        <w:t>both inhibit and drive conflict</w:t>
      </w:r>
      <w:r w:rsidRPr="00300607">
        <w:t xml:space="preserve"> are right. </w:t>
      </w:r>
      <w:r w:rsidRPr="00300607">
        <w:rPr>
          <w:b/>
          <w:highlight w:val="green"/>
          <w:u w:val="single"/>
        </w:rPr>
        <w:t>Interdependence raises the cost of conflict</w:t>
      </w:r>
      <w:r w:rsidRPr="00300607">
        <w:t xml:space="preserve"> for all </w:t>
      </w:r>
      <w:proofErr w:type="gramStart"/>
      <w:r w:rsidRPr="00300607">
        <w:t>sides</w:t>
      </w:r>
      <w:proofErr w:type="gramEnd"/>
      <w:r w:rsidRPr="00300607">
        <w:t xml:space="preserve"> </w:t>
      </w:r>
      <w:r w:rsidRPr="00300607">
        <w:rPr>
          <w:b/>
          <w:u w:val="single"/>
        </w:rPr>
        <w:t>but</w:t>
      </w:r>
      <w:r w:rsidRPr="00300607">
        <w:t xml:space="preserve"> </w:t>
      </w:r>
      <w:r w:rsidRPr="00300607">
        <w:rPr>
          <w:b/>
          <w:u w:val="single"/>
        </w:rPr>
        <w:t xml:space="preserve">asymmetrical or unbalanced dependencies and </w:t>
      </w:r>
      <w:r w:rsidRPr="00300607">
        <w:rPr>
          <w:b/>
          <w:iCs/>
          <w:highlight w:val="green"/>
          <w:u w:val="single"/>
          <w:bdr w:val="single" w:sz="8" w:space="0" w:color="auto"/>
        </w:rPr>
        <w:t>negative trade expectations</w:t>
      </w:r>
      <w:r w:rsidRPr="00300607">
        <w:rPr>
          <w:highlight w:val="green"/>
        </w:rPr>
        <w:t xml:space="preserve"> </w:t>
      </w:r>
      <w:r w:rsidRPr="00300607">
        <w:t xml:space="preserve">may </w:t>
      </w:r>
      <w:r w:rsidRPr="00300607">
        <w:rPr>
          <w:b/>
          <w:highlight w:val="green"/>
          <w:u w:val="single"/>
        </w:rPr>
        <w:t>generate tensions leading to trade wars among inter-dependent states that</w:t>
      </w:r>
      <w:r w:rsidRPr="00300607">
        <w:t xml:space="preserve"> in turn </w:t>
      </w:r>
      <w:r w:rsidRPr="00300607">
        <w:rPr>
          <w:b/>
          <w:highlight w:val="green"/>
          <w:u w:val="single"/>
        </w:rPr>
        <w:t xml:space="preserve">increase </w:t>
      </w:r>
      <w:r w:rsidRPr="00300607">
        <w:rPr>
          <w:b/>
          <w:u w:val="single"/>
        </w:rPr>
        <w:t xml:space="preserve">the </w:t>
      </w:r>
      <w:r w:rsidRPr="00300607">
        <w:rPr>
          <w:b/>
          <w:highlight w:val="green"/>
          <w:u w:val="single"/>
        </w:rPr>
        <w:t>risk of military conflict</w:t>
      </w:r>
      <w:r w:rsidRPr="00300607">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300607">
        <w:t>analysed</w:t>
      </w:r>
      <w:proofErr w:type="spellEnd"/>
      <w:r w:rsidRPr="00300607">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00607">
        <w:rPr>
          <w:b/>
          <w:u w:val="single"/>
        </w:rPr>
        <w:t>decisions for war</w:t>
      </w:r>
      <w:r w:rsidRPr="00300607">
        <w:t xml:space="preserve"> and peace </w:t>
      </w:r>
      <w:r w:rsidRPr="00300607">
        <w:rPr>
          <w:b/>
          <w:u w:val="single"/>
        </w:rPr>
        <w:t>are taken by very few people, who act on the basis of their future expectations</w:t>
      </w:r>
      <w:r w:rsidRPr="00300607">
        <w:t xml:space="preserve">. International relations theory must be supplemented by foreign policy analysis in order to assess the value attributed by national decision-makers to economic development and their assessments of risks and opportunities. </w:t>
      </w:r>
      <w:r w:rsidRPr="00300607">
        <w:rPr>
          <w:b/>
          <w:highlight w:val="green"/>
          <w:u w:val="single"/>
        </w:rPr>
        <w:t>If leaders</w:t>
      </w:r>
      <w:r w:rsidRPr="00300607">
        <w:t xml:space="preserve"> on either side of the Atlantic </w:t>
      </w:r>
      <w:r w:rsidRPr="00300607">
        <w:rPr>
          <w:b/>
          <w:highlight w:val="green"/>
          <w:u w:val="single"/>
        </w:rPr>
        <w:t xml:space="preserve">begin to </w:t>
      </w:r>
      <w:r w:rsidRPr="00300607">
        <w:rPr>
          <w:b/>
          <w:u w:val="single"/>
        </w:rPr>
        <w:t xml:space="preserve">seriously </w:t>
      </w:r>
      <w:r w:rsidRPr="00300607">
        <w:rPr>
          <w:b/>
          <w:iCs/>
          <w:highlight w:val="green"/>
          <w:u w:val="single"/>
          <w:bdr w:val="single" w:sz="8" w:space="0" w:color="auto"/>
        </w:rPr>
        <w:t>fear or anticipate their own nation’s decline</w:t>
      </w:r>
      <w:r w:rsidRPr="00300607">
        <w:t xml:space="preserve"> then </w:t>
      </w:r>
      <w:r w:rsidRPr="00300607">
        <w:rPr>
          <w:b/>
          <w:highlight w:val="green"/>
          <w:u w:val="single"/>
        </w:rPr>
        <w:t xml:space="preserve">they </w:t>
      </w:r>
      <w:r w:rsidRPr="00300607">
        <w:rPr>
          <w:b/>
          <w:u w:val="single"/>
        </w:rPr>
        <w:t xml:space="preserve">may </w:t>
      </w:r>
      <w:r w:rsidRPr="00300607">
        <w:rPr>
          <w:b/>
          <w:highlight w:val="green"/>
          <w:u w:val="single"/>
        </w:rPr>
        <w:t>blame</w:t>
      </w:r>
      <w:r w:rsidRPr="00300607">
        <w:t xml:space="preserve"> this on </w:t>
      </w:r>
      <w:r w:rsidRPr="00300607">
        <w:rPr>
          <w:b/>
          <w:highlight w:val="green"/>
          <w:u w:val="single"/>
        </w:rPr>
        <w:t>external dependence, appeal to anti-foreign sentiments, contemplate the use of force to gain</w:t>
      </w:r>
      <w:r w:rsidRPr="00300607">
        <w:t xml:space="preserve"> respect or </w:t>
      </w:r>
      <w:r w:rsidRPr="00300607">
        <w:rPr>
          <w:b/>
          <w:highlight w:val="green"/>
          <w:u w:val="single"/>
        </w:rPr>
        <w:t>credibility, adopt protectionist policies, and</w:t>
      </w:r>
      <w:r w:rsidRPr="00300607">
        <w:t xml:space="preserve"> ultimately </w:t>
      </w:r>
      <w:r w:rsidRPr="00300607">
        <w:rPr>
          <w:b/>
          <w:iCs/>
          <w:highlight w:val="green"/>
          <w:u w:val="single"/>
          <w:bdr w:val="single" w:sz="8" w:space="0" w:color="auto"/>
        </w:rPr>
        <w:t>refuse to be deterred by</w:t>
      </w:r>
      <w:r w:rsidRPr="00300607">
        <w:t xml:space="preserve"> either </w:t>
      </w:r>
      <w:r w:rsidRPr="00300607">
        <w:rPr>
          <w:b/>
          <w:iCs/>
          <w:highlight w:val="green"/>
          <w:u w:val="single"/>
          <w:bdr w:val="single" w:sz="8" w:space="0" w:color="auto"/>
        </w:rPr>
        <w:t>nuclear arms</w:t>
      </w:r>
      <w:r w:rsidRPr="00300607">
        <w:rPr>
          <w:b/>
          <w:u w:val="single"/>
        </w:rPr>
        <w:t xml:space="preserve"> or prospects of socioeconomic calamities. </w:t>
      </w:r>
      <w:r w:rsidRPr="00300607">
        <w:rPr>
          <w:b/>
          <w:highlight w:val="green"/>
          <w:u w:val="single"/>
        </w:rPr>
        <w:t xml:space="preserve">Such a dangerous shift could happen </w:t>
      </w:r>
      <w:r w:rsidRPr="00300607">
        <w:rPr>
          <w:b/>
          <w:iCs/>
          <w:highlight w:val="green"/>
          <w:u w:val="single"/>
          <w:bdr w:val="single" w:sz="8" w:space="0" w:color="auto"/>
        </w:rPr>
        <w:t>abruptly</w:t>
      </w:r>
      <w:r w:rsidRPr="00300607">
        <w:t>, i.e. under the instigation of actions by a third party – or against a third party.</w:t>
      </w:r>
    </w:p>
    <w:p w14:paraId="073CDAE9" w14:textId="77777777" w:rsidR="001C4F2B" w:rsidRPr="00300607" w:rsidRDefault="001C4F2B" w:rsidP="001C4F2B">
      <w:r w:rsidRPr="00300607">
        <w:t xml:space="preserve">Yet as long as there is both nuclear deterrence and interdependence, the tensions </w:t>
      </w:r>
      <w:r w:rsidRPr="00300607">
        <w:rPr>
          <w:b/>
          <w:u w:val="single"/>
        </w:rPr>
        <w:t>in East Asia</w:t>
      </w:r>
      <w:r w:rsidRPr="00300607">
        <w:t xml:space="preserve"> are unlikely to escalate to war. As Chan (2013) says, all states in the region are aware that they cannot count on support from either China or the US if they make provocative moves. </w:t>
      </w:r>
      <w:r w:rsidRPr="00300607">
        <w:rPr>
          <w:b/>
          <w:highlight w:val="green"/>
          <w:u w:val="single"/>
        </w:rPr>
        <w:t xml:space="preserve">The greatest risk is </w:t>
      </w:r>
      <w:r w:rsidRPr="00300607">
        <w:rPr>
          <w:b/>
          <w:iCs/>
          <w:highlight w:val="green"/>
          <w:u w:val="single"/>
          <w:bdr w:val="single" w:sz="8" w:space="0" w:color="auto"/>
        </w:rPr>
        <w:t>not</w:t>
      </w:r>
      <w:r w:rsidRPr="00300607">
        <w:t xml:space="preserve"> that </w:t>
      </w:r>
      <w:r w:rsidRPr="00300607">
        <w:rPr>
          <w:b/>
          <w:iCs/>
          <w:highlight w:val="green"/>
          <w:u w:val="single"/>
          <w:bdr w:val="single" w:sz="8" w:space="0" w:color="auto"/>
        </w:rPr>
        <w:t>a territorial dispute</w:t>
      </w:r>
      <w:r w:rsidRPr="00300607">
        <w:t xml:space="preserve"> leads to war under present circumstances </w:t>
      </w:r>
      <w:r w:rsidRPr="00300607">
        <w:rPr>
          <w:b/>
          <w:highlight w:val="green"/>
          <w:u w:val="single"/>
        </w:rPr>
        <w:t xml:space="preserve">but that </w:t>
      </w:r>
      <w:r w:rsidRPr="00300607">
        <w:rPr>
          <w:b/>
          <w:iCs/>
          <w:highlight w:val="green"/>
          <w:u w:val="single"/>
          <w:bdr w:val="single" w:sz="8" w:space="0" w:color="auto"/>
        </w:rPr>
        <w:t>changes in the world economy</w:t>
      </w:r>
      <w:r w:rsidRPr="00300607">
        <w:rPr>
          <w:b/>
          <w:highlight w:val="green"/>
          <w:u w:val="single"/>
        </w:rPr>
        <w:t xml:space="preserve"> alter</w:t>
      </w:r>
      <w:r w:rsidRPr="00300607">
        <w:rPr>
          <w:b/>
          <w:u w:val="single"/>
        </w:rPr>
        <w:t xml:space="preserve"> those </w:t>
      </w:r>
      <w:r w:rsidRPr="00300607">
        <w:rPr>
          <w:b/>
          <w:highlight w:val="green"/>
          <w:u w:val="single"/>
        </w:rPr>
        <w:t>circumstances in ways that render inter-state peace more precarious</w:t>
      </w:r>
      <w:r w:rsidRPr="00300607">
        <w:t xml:space="preserve">. If China and the US fail to rebalance their financial and trading relations (Roach, 2014) then a trade war could result, interrupting transnational production networks, provoking social distress, and exacerbating nationalist emotions. </w:t>
      </w:r>
      <w:r w:rsidRPr="00300607">
        <w:rPr>
          <w:b/>
          <w:u w:val="single"/>
        </w:rPr>
        <w:t xml:space="preserve">This could have unforeseen consequences in the field of security, with nuclear deterrence remaining the only factor to </w:t>
      </w:r>
      <w:r w:rsidRPr="00300607">
        <w:rPr>
          <w:b/>
          <w:iCs/>
          <w:u w:val="single"/>
          <w:bdr w:val="single" w:sz="8" w:space="0" w:color="auto"/>
        </w:rPr>
        <w:t>protect the world from Armageddon</w:t>
      </w:r>
      <w:r w:rsidRPr="00300607">
        <w:rPr>
          <w:b/>
          <w:u w:val="single"/>
        </w:rPr>
        <w:t xml:space="preserve">, and </w:t>
      </w:r>
      <w:r w:rsidRPr="00300607">
        <w:rPr>
          <w:b/>
          <w:iCs/>
          <w:u w:val="single"/>
          <w:bdr w:val="single" w:sz="8" w:space="0" w:color="auto"/>
        </w:rPr>
        <w:t>unreliably so</w:t>
      </w:r>
      <w:r w:rsidRPr="00300607">
        <w:t xml:space="preserve">. </w:t>
      </w:r>
      <w:r w:rsidRPr="00300607">
        <w:rPr>
          <w:b/>
          <w:u w:val="single"/>
        </w:rPr>
        <w:t xml:space="preserve">Deterrence could </w:t>
      </w:r>
      <w:r w:rsidRPr="00300607">
        <w:rPr>
          <w:b/>
          <w:iCs/>
          <w:u w:val="single"/>
          <w:bdr w:val="single" w:sz="8" w:space="0" w:color="auto"/>
        </w:rPr>
        <w:t>lose its credibility</w:t>
      </w:r>
      <w:r w:rsidRPr="00300607">
        <w:t xml:space="preserve">: one of the two </w:t>
      </w:r>
      <w:r w:rsidRPr="00300607">
        <w:rPr>
          <w:b/>
          <w:highlight w:val="green"/>
          <w:u w:val="single"/>
        </w:rPr>
        <w:t>great powers might gamble that the other yield in a cyber-war or conventional</w:t>
      </w:r>
      <w:r w:rsidRPr="00300607">
        <w:t xml:space="preserve"> limited </w:t>
      </w:r>
      <w:r w:rsidRPr="00300607">
        <w:rPr>
          <w:b/>
          <w:highlight w:val="green"/>
          <w:u w:val="single"/>
        </w:rPr>
        <w:t>war</w:t>
      </w:r>
      <w:r w:rsidRPr="00300607">
        <w:t xml:space="preserve">, or </w:t>
      </w:r>
      <w:proofErr w:type="gramStart"/>
      <w:r w:rsidRPr="00300607">
        <w:t>third party</w:t>
      </w:r>
      <w:proofErr w:type="gramEnd"/>
      <w:r w:rsidRPr="00300607">
        <w:t xml:space="preserve"> countries might engage in conflict with each other, with a view to obliging Washington or Beijing to intervene.</w:t>
      </w:r>
    </w:p>
    <w:p w14:paraId="44A6D5D1" w14:textId="77777777" w:rsidR="001C4F2B" w:rsidRPr="00E268B7" w:rsidRDefault="001C4F2B" w:rsidP="001C4F2B">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F657D1B" w14:textId="77777777" w:rsidR="001C4F2B" w:rsidRDefault="001C4F2B" w:rsidP="001C4F2B">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37D47E8" w14:textId="77777777" w:rsidR="001C4F2B" w:rsidRPr="002079A9" w:rsidRDefault="001C4F2B" w:rsidP="001C4F2B">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783C539D" w14:textId="77777777" w:rsidR="001C4F2B" w:rsidRPr="002079A9" w:rsidRDefault="001C4F2B" w:rsidP="001C4F2B">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3D60A10D" w14:textId="77777777" w:rsidR="001C4F2B" w:rsidRPr="006232C5" w:rsidRDefault="001C4F2B" w:rsidP="001C4F2B">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3F0F42AB" w14:textId="77777777" w:rsidR="001C4F2B" w:rsidRPr="002079A9" w:rsidRDefault="001C4F2B" w:rsidP="001C4F2B">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477D76E2" w14:textId="77777777" w:rsidR="001C4F2B" w:rsidRPr="006232C5" w:rsidRDefault="001C4F2B" w:rsidP="001C4F2B">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334690FF" w14:textId="77777777" w:rsidR="001C4F2B" w:rsidRPr="002079A9" w:rsidRDefault="001C4F2B" w:rsidP="001C4F2B">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353558C2" w14:textId="77777777" w:rsidR="001C4F2B" w:rsidRPr="002079A9" w:rsidRDefault="001C4F2B" w:rsidP="001C4F2B">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5A9AE750" w14:textId="5377F21C" w:rsidR="001C4F2B" w:rsidRDefault="001C4F2B" w:rsidP="001C4F2B">
      <w:pPr>
        <w:pStyle w:val="Heading2"/>
      </w:pPr>
      <w:r>
        <w:t>Case</w:t>
      </w:r>
    </w:p>
    <w:p w14:paraId="11D6355E" w14:textId="14EA448A" w:rsidR="00EF6A67" w:rsidRDefault="00EF6A67" w:rsidP="00EF6A67">
      <w:pPr>
        <w:pStyle w:val="Heading3"/>
      </w:pPr>
      <w:r>
        <w:t>Framing</w:t>
      </w:r>
    </w:p>
    <w:p w14:paraId="2B60BA81" w14:textId="77777777" w:rsidR="00657299" w:rsidRPr="00A355C6" w:rsidRDefault="00657299" w:rsidP="0065729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8DFAC53" w14:textId="77777777" w:rsidR="00657299" w:rsidRPr="00A355C6" w:rsidRDefault="00657299" w:rsidP="0065729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77E2AE3C" w14:textId="77777777" w:rsidR="00657299" w:rsidRPr="00A355C6" w:rsidRDefault="00657299" w:rsidP="0065729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E433BF1" w14:textId="77777777" w:rsidR="00657299" w:rsidRPr="00A355C6" w:rsidRDefault="00657299" w:rsidP="0065729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45F680B" w14:textId="77777777" w:rsidR="00657299" w:rsidRPr="00A355C6" w:rsidRDefault="00657299" w:rsidP="0065729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B271927" w14:textId="77777777" w:rsidR="00657299" w:rsidRPr="00A355C6" w:rsidRDefault="00657299" w:rsidP="0065729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5FCDEFD" w14:textId="77777777" w:rsidR="00657299" w:rsidRPr="00A355C6" w:rsidRDefault="00657299" w:rsidP="0065729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1034003" w14:textId="77777777" w:rsidR="00657299" w:rsidRPr="00A355C6" w:rsidRDefault="00657299" w:rsidP="0065729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4BBA476" w14:textId="77777777" w:rsidR="00657299" w:rsidRDefault="00657299" w:rsidP="00657299">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25ECEED" w14:textId="1C0DCF5D" w:rsidR="00657299" w:rsidRDefault="00657299" w:rsidP="00657299">
      <w:pPr>
        <w:pStyle w:val="Heading4"/>
      </w:pPr>
      <w:r>
        <w:t xml:space="preserve">Turns </w:t>
      </w:r>
      <w:proofErr w:type="spellStart"/>
      <w:r>
        <w:t>rawls</w:t>
      </w:r>
      <w:proofErr w:type="spellEnd"/>
      <w:r>
        <w:t xml:space="preserve"> – death would cause ultimate pain for everyone – extinction is discriminatory</w:t>
      </w:r>
    </w:p>
    <w:p w14:paraId="58D8E1F3" w14:textId="12D9015B" w:rsidR="00657299" w:rsidRPr="00657299" w:rsidRDefault="00657299" w:rsidP="00657299">
      <w:pPr>
        <w:pStyle w:val="Heading4"/>
      </w:pPr>
      <w:r>
        <w:t xml:space="preserve">Extinction focus isn’t exclusionary – can discuss other forms of pain, death just outweighs. </w:t>
      </w:r>
    </w:p>
    <w:p w14:paraId="13944D92" w14:textId="362D55EB" w:rsidR="00EF6A67" w:rsidRDefault="00EF6A67" w:rsidP="00EF6A67">
      <w:pPr>
        <w:pStyle w:val="Heading3"/>
      </w:pPr>
      <w:r>
        <w:t>Adv</w:t>
      </w:r>
      <w:r w:rsidR="00657299">
        <w:t xml:space="preserve"> 2 </w:t>
      </w:r>
    </w:p>
    <w:p w14:paraId="1FB2022D" w14:textId="50E59BBC" w:rsidR="001C4F2B" w:rsidRPr="001E0E47" w:rsidRDefault="001C4F2B" w:rsidP="001C4F2B">
      <w:pPr>
        <w:pStyle w:val="Heading4"/>
        <w:rPr>
          <w:rFonts w:cs="Calibri"/>
        </w:rPr>
      </w:pPr>
      <w:r>
        <w:rPr>
          <w:rFonts w:cs="Calibri"/>
        </w:rPr>
        <w:t xml:space="preserve">Strikes fail— benefits only come from competitive economy. </w:t>
      </w:r>
    </w:p>
    <w:p w14:paraId="0B0A28AE" w14:textId="77777777" w:rsidR="001C4F2B" w:rsidRPr="001E0E47" w:rsidRDefault="001C4F2B" w:rsidP="001C4F2B">
      <w:r w:rsidRPr="001E0E47">
        <w:rPr>
          <w:b/>
          <w:bCs/>
          <w:sz w:val="26"/>
          <w:szCs w:val="26"/>
        </w:rPr>
        <w:t xml:space="preserve">Epstein 20 </w:t>
      </w:r>
      <w:r w:rsidRPr="001E0E47">
        <w:t>[(Richard A. Epstein, the Peter and Kirsten Bedford Senior Fellow at the Hoover Institution, is the Laurence A. Tisch Professor of Law, New York University Law School, and a senior lecturer at the University of Chicago. In 2011, Epstein was a recipient of the Bradley Prize for outstanding achievement. In 2005, the College of William &amp; Mary School of Law awarded him the Brigham-</w:t>
      </w:r>
      <w:proofErr w:type="spellStart"/>
      <w:r w:rsidRPr="001E0E47">
        <w:t>Kanner</w:t>
      </w:r>
      <w:proofErr w:type="spellEnd"/>
      <w:r w:rsidRPr="001E0E47">
        <w:t xml:space="preserve"> Property Rights Prize. Epstein researches and writes in a broad range of constitutional, economic, historical, and philosophical subjects. He has taught administrative law, antitrust law, communications law, constitutional law, corporation criminal law, employment discrimination law, environmental law, food and drug law, health law, labor law, Roman law, real estate development and finance, and individual and corporate taxation.) Hoover Institution. January 27, 2020.]AW</w:t>
      </w:r>
    </w:p>
    <w:p w14:paraId="1FC754C2" w14:textId="77777777" w:rsidR="001C4F2B" w:rsidRPr="001E0E47" w:rsidRDefault="001C4F2B" w:rsidP="001C4F2B">
      <w:r w:rsidRPr="001E0E47">
        <w:t>The United States Department of Labor </w:t>
      </w:r>
      <w:hyperlink r:id="rId14" w:history="1">
        <w:r w:rsidRPr="001E0E47">
          <w:rPr>
            <w:rStyle w:val="Hyperlink"/>
          </w:rPr>
          <w:t>released</w:t>
        </w:r>
      </w:hyperlink>
      <w:r w:rsidRPr="001E0E47">
        <w:t> a report last week that chronicled the continued decline of the American labor movement in 2019. In our </w:t>
      </w:r>
      <w:hyperlink r:id="rId15" w:history="1">
        <w:r w:rsidRPr="001E0E47">
          <w:rPr>
            <w:rStyle w:val="Hyperlink"/>
          </w:rPr>
          <w:t>boom economy</w:t>
        </w:r>
      </w:hyperlink>
      <w:r w:rsidRPr="001E0E47">
        <w:t>, more than 2.1 million new jobs were added to the market last year, but the number of unionized workers fell by 170,000. The percentage of union workers, both public and private, fell from 10.5 percent to 10.3 percent, or roughly 14.6 million workers out of 141.7 million. The </w:t>
      </w:r>
      <w:hyperlink r:id="rId16" w:history="1">
        <w:r w:rsidRPr="001E0E47">
          <w:rPr>
            <w:rStyle w:val="Hyperlink"/>
          </w:rPr>
          <w:t>percentage</w:t>
        </w:r>
      </w:hyperlink>
      <w:r w:rsidRPr="001E0E47">
        <w:t> of unionized workers dipped even lower in the private sector, from about 20 percent in 1983 to 6.2 percent of workers in 2019, a far cry from the 35 percent union membership high mark last seen in 1954. Decline was lower in the public sector, where just over one-third of workers are union members, as a modest increase in state government employees partially offset somewhat larger declines in federal and local unionized workers.</w:t>
      </w:r>
    </w:p>
    <w:p w14:paraId="3D0B5D22" w14:textId="77777777" w:rsidR="001C4F2B" w:rsidRPr="001E0E47" w:rsidRDefault="001C4F2B" w:rsidP="001C4F2B">
      <w:r w:rsidRPr="001E0E47">
        <w:rPr>
          <w:rStyle w:val="StyleUnderline"/>
          <w:highlight w:val="green"/>
        </w:rPr>
        <w:t>This</w:t>
      </w:r>
      <w:r w:rsidRPr="001E0E47">
        <w:rPr>
          <w:rStyle w:val="StyleUnderline"/>
        </w:rPr>
        <w:t xml:space="preserve"> continued </w:t>
      </w:r>
      <w:r w:rsidRPr="001E0E47">
        <w:rPr>
          <w:rStyle w:val="StyleUnderline"/>
          <w:highlight w:val="green"/>
        </w:rPr>
        <w:t>trend has elicited </w:t>
      </w:r>
      <w:hyperlink r:id="rId17" w:history="1">
        <w:r w:rsidRPr="001E0E47">
          <w:rPr>
            <w:rStyle w:val="StyleUnderline"/>
            <w:highlight w:val="green"/>
          </w:rPr>
          <w:t>howls</w:t>
        </w:r>
      </w:hyperlink>
      <w:r w:rsidRPr="001E0E47">
        <w:rPr>
          <w:rStyle w:val="StyleUnderline"/>
          <w:highlight w:val="green"/>
        </w:rPr>
        <w:t> of protest from union supporters</w:t>
      </w:r>
      <w:r w:rsidRPr="001E0E47">
        <w:rPr>
          <w:rStyle w:val="StyleUnderline"/>
        </w:rPr>
        <w:t xml:space="preserve"> who, of course, want to see an increase in union membership. It has also led several Democratic presidential candidates to make calls to reconfigure labor law</w:t>
      </w:r>
      <w:r w:rsidRPr="001E0E47">
        <w:t>. Bernie Sanders </w:t>
      </w:r>
      <w:hyperlink r:id="rId18" w:history="1">
        <w:r w:rsidRPr="001E0E47">
          <w:rPr>
            <w:rStyle w:val="Hyperlink"/>
          </w:rPr>
          <w:t>wants</w:t>
        </w:r>
      </w:hyperlink>
      <w:r w:rsidRPr="001E0E47">
        <w:t> to double union membership and give federal workers the right to strike, as well as ban at-will contracts of employment, so that any dismissal could be subject to litigation under a “for cause” standard. Not to be outdone, Elizabeth Warren </w:t>
      </w:r>
      <w:hyperlink r:id="rId19" w:history="1">
        <w:r w:rsidRPr="001E0E47">
          <w:rPr>
            <w:rStyle w:val="Hyperlink"/>
          </w:rPr>
          <w:t>wants to make</w:t>
        </w:r>
      </w:hyperlink>
      <w:r w:rsidRPr="001E0E47">
        <w:t> it illegal for firms to hire permanent replacements for striking workers. They </w:t>
      </w:r>
      <w:hyperlink r:id="rId20" w:history="1">
        <w:r w:rsidRPr="001E0E47">
          <w:rPr>
            <w:rStyle w:val="Hyperlink"/>
          </w:rPr>
          <w:t>are joined by</w:t>
        </w:r>
      </w:hyperlink>
      <w:r w:rsidRPr="001E0E47">
        <w:t> Pete Buttigieg in demanding a change in federal labor law so that states may no longer pass right-to-work laws that insulate workers from the requirement to pay union dues in unionized firms. All of these new devices are </w:t>
      </w:r>
      <w:hyperlink r:id="rId21" w:history="1">
        <w:r w:rsidRPr="001E0E47">
          <w:rPr>
            <w:rStyle w:val="Hyperlink"/>
          </w:rPr>
          <w:t>proven</w:t>
        </w:r>
      </w:hyperlink>
      <w:r w:rsidRPr="001E0E47">
        <w:t> job killers.</w:t>
      </w:r>
    </w:p>
    <w:p w14:paraId="7800C634" w14:textId="77777777" w:rsidR="001C4F2B" w:rsidRPr="001E0E47" w:rsidRDefault="001C4F2B" w:rsidP="001C4F2B">
      <w:r w:rsidRPr="001E0E47">
        <w:rPr>
          <w:rStyle w:val="StyleUnderline"/>
        </w:rPr>
        <w:t xml:space="preserve">The </w:t>
      </w:r>
      <w:r w:rsidRPr="001E0E47">
        <w:rPr>
          <w:rStyle w:val="StyleUnderline"/>
          <w:highlight w:val="green"/>
        </w:rPr>
        <w:t>arguments in favor of unions</w:t>
      </w:r>
      <w:r w:rsidRPr="001E0E47">
        <w:rPr>
          <w:rStyle w:val="StyleUnderline"/>
        </w:rPr>
        <w:t xml:space="preserve"> are also coming from some unexpected sources in academia</w:t>
      </w:r>
      <w:r w:rsidRPr="001E0E47">
        <w:t>, where a </w:t>
      </w:r>
      <w:hyperlink r:id="rId22" w:history="1">
        <w:r w:rsidRPr="001E0E47">
          <w:rPr>
            <w:rStyle w:val="Hyperlink"/>
          </w:rPr>
          <w:t>conservative case</w:t>
        </w:r>
      </w:hyperlink>
      <w:r w:rsidRPr="001E0E47">
        <w:t> has been put forward on the ground that an increase in union membership is needed to combat job insecurity and economic inequality.</w:t>
      </w:r>
    </w:p>
    <w:p w14:paraId="50C0A576" w14:textId="77777777" w:rsidR="001C4F2B" w:rsidRPr="001E0E47" w:rsidRDefault="001C4F2B" w:rsidP="001C4F2B">
      <w:r w:rsidRPr="001E0E47">
        <w:rPr>
          <w:rStyle w:val="StyleUnderline"/>
        </w:rPr>
        <w:t xml:space="preserve">All of these pro-union critiques </w:t>
      </w:r>
      <w:r w:rsidRPr="001E0E47">
        <w:rPr>
          <w:rStyle w:val="StyleUnderline"/>
          <w:highlight w:val="green"/>
        </w:rPr>
        <w:t xml:space="preserve">miss the basic point that </w:t>
      </w:r>
      <w:r w:rsidRPr="001E0E47">
        <w:rPr>
          <w:rStyle w:val="StyleUnderline"/>
        </w:rPr>
        <w:t xml:space="preserve">the </w:t>
      </w:r>
      <w:r w:rsidRPr="001E0E47">
        <w:rPr>
          <w:rStyle w:val="StyleUnderline"/>
          <w:highlight w:val="green"/>
        </w:rPr>
        <w:t>decline of union power is good news, not bad. That conclusion is driven</w:t>
      </w:r>
      <w:r w:rsidRPr="001E0E47">
        <w:rPr>
          <w:rStyle w:val="StyleUnderline"/>
        </w:rPr>
        <w:t xml:space="preserve"> not by some insidious effort to stifle the welfare of workers, but </w:t>
      </w:r>
      <w:r w:rsidRPr="001E0E47">
        <w:rPr>
          <w:rStyle w:val="StyleUnderline"/>
          <w:highlight w:val="green"/>
        </w:rPr>
        <w:t xml:space="preserve">by the </w:t>
      </w:r>
      <w:r w:rsidRPr="001E0E47">
        <w:rPr>
          <w:rStyle w:val="StyleUnderline"/>
        </w:rPr>
        <w:t xml:space="preserve">simple and </w:t>
      </w:r>
      <w:r w:rsidRPr="001E0E47">
        <w:rPr>
          <w:rStyle w:val="StyleUnderline"/>
          <w:highlight w:val="green"/>
        </w:rPr>
        <w:t>profound point that the greatest protection for workers lies in a competitive economy that opens up more doors than it closes</w:t>
      </w:r>
      <w:r w:rsidRPr="001E0E47">
        <w:t>. The only way to achieve that result is by slashing the various restrictions that prevent job formation, as Justin Haskins of the Heartland Institute </w:t>
      </w:r>
      <w:hyperlink r:id="rId23" w:history="1">
        <w:r w:rsidRPr="001E0E47">
          <w:rPr>
            <w:rStyle w:val="Hyperlink"/>
          </w:rPr>
          <w:t>notes</w:t>
        </w:r>
      </w:hyperlink>
      <w:r w:rsidRPr="001E0E47">
        <w:t> in a recent article at The Hill. 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w:t>
      </w:r>
    </w:p>
    <w:p w14:paraId="0998815A" w14:textId="77777777" w:rsidR="001C4F2B" w:rsidRPr="001E0E47" w:rsidRDefault="001C4F2B" w:rsidP="001C4F2B">
      <w:pPr>
        <w:rPr>
          <w:rStyle w:val="StyleUnderline"/>
        </w:rPr>
      </w:pPr>
      <w:r w:rsidRPr="001E0E47">
        <w:rPr>
          <w:rStyle w:val="StyleUnderline"/>
        </w:rPr>
        <w:t xml:space="preserve">President </w:t>
      </w:r>
      <w:r w:rsidRPr="001E0E47">
        <w:rPr>
          <w:rStyle w:val="StyleUnderline"/>
          <w:highlight w:val="green"/>
        </w:rPr>
        <w:t xml:space="preserve">Trump </w:t>
      </w:r>
      <w:r w:rsidRPr="001E0E47">
        <w:rPr>
          <w:rStyle w:val="StyleUnderline"/>
        </w:rPr>
        <w:t>is no master of transaction-cost economics, and he has erred in using </w:t>
      </w:r>
      <w:hyperlink r:id="rId24" w:history="1">
        <w:r w:rsidRPr="001E0E47">
          <w:rPr>
            <w:rStyle w:val="StyleUnderline"/>
          </w:rPr>
          <w:t>tariffs</w:t>
        </w:r>
      </w:hyperlink>
      <w:r w:rsidRPr="001E0E47">
        <w:rPr>
          <w:rStyle w:val="StyleUnderline"/>
        </w:rPr>
        <w:t xml:space="preserve"> as an impediment to foreign trade. But give the devil his due, for </w:t>
      </w:r>
      <w:r w:rsidRPr="001E0E47">
        <w:rPr>
          <w:rStyle w:val="StyleUnderline"/>
          <w:highlight w:val="green"/>
        </w:rPr>
        <w:t>on the domestic</w:t>
      </w:r>
      <w:r w:rsidRPr="001E0E47">
        <w:rPr>
          <w:rStyle w:val="StyleUnderline"/>
        </w:rPr>
        <w:t xml:space="preserve"> </w:t>
      </w:r>
      <w:r w:rsidRPr="001E0E47">
        <w:rPr>
          <w:rStyle w:val="StyleUnderline"/>
          <w:highlight w:val="green"/>
        </w:rPr>
        <w:t>front</w:t>
      </w:r>
      <w:r w:rsidRPr="001E0E47">
        <w:rPr>
          <w:rStyle w:val="StyleUnderline"/>
        </w:rPr>
        <w:t xml:space="preserve"> he </w:t>
      </w:r>
      <w:r w:rsidRPr="001E0E47">
        <w:rPr>
          <w:rStyle w:val="StyleUnderline"/>
          <w:highlight w:val="green"/>
        </w:rPr>
        <w:t>has repealed more regulations</w:t>
      </w:r>
      <w:r w:rsidRPr="001E0E47">
        <w:rPr>
          <w:rStyle w:val="StyleUnderline"/>
        </w:rPr>
        <w:t xml:space="preserve"> than he has </w:t>
      </w:r>
      <w:r w:rsidRPr="001E0E47">
        <w:rPr>
          <w:rStyle w:val="StyleUnderline"/>
          <w:highlight w:val="green"/>
        </w:rPr>
        <w:t>imposed</w:t>
      </w:r>
      <w:r w:rsidRPr="001E0E47">
        <w:rPr>
          <w:rStyle w:val="StyleUnderline"/>
        </w:rPr>
        <w:t xml:space="preserve"> and lowered overall tax rates, especially at the corporate level.</w:t>
      </w:r>
    </w:p>
    <w:p w14:paraId="3AA7193C" w14:textId="77777777" w:rsidR="001C4F2B" w:rsidRPr="001E0E47" w:rsidRDefault="001C4F2B" w:rsidP="001C4F2B">
      <w:pPr>
        <w:rPr>
          <w:rStyle w:val="StyleUnderline"/>
        </w:rPr>
      </w:pPr>
      <w:r w:rsidRPr="001E0E47">
        <w:t>During the 2016 election, President Obama </w:t>
      </w:r>
      <w:hyperlink r:id="rId25" w:history="1">
        <w:r w:rsidRPr="001E0E47">
          <w:rPr>
            <w:rStyle w:val="Hyperlink"/>
          </w:rPr>
          <w:t>chided Trump by saying</w:t>
        </w:r>
      </w:hyperlink>
      <w:r w:rsidRPr="001E0E47">
        <w:t xml:space="preserve">: “He just says, ‘Well, I’m going to negotiate a better deal.’ Well, what, how exactly are you going to negotiate that? What magic wand do you have? And usually the answer is, he doesn’t have an answer.” This snarky remark reveals Obama’s own economic blindness. The </w:t>
      </w:r>
      <w:r w:rsidRPr="001E0E47">
        <w:rPr>
          <w:rStyle w:val="StyleUnderline"/>
          <w:highlight w:val="green"/>
        </w:rPr>
        <w:t>gains</w:t>
      </w:r>
      <w:r w:rsidRPr="001E0E47">
        <w:t xml:space="preserve"> in question don’t come from any “negotiations.” And they don’t require any “magic wand.” They</w:t>
      </w:r>
      <w:r w:rsidRPr="001E0E47">
        <w:rPr>
          <w:rStyle w:val="StyleUnderline"/>
        </w:rPr>
        <w:t xml:space="preserve"> </w:t>
      </w:r>
      <w:r w:rsidRPr="001E0E47">
        <w:rPr>
          <w:rStyle w:val="StyleUnderline"/>
          <w:highlight w:val="green"/>
        </w:rPr>
        <w:t>come from unilateral </w:t>
      </w:r>
      <w:r w:rsidRPr="001E0E47">
        <w:rPr>
          <w:rStyle w:val="StyleUnderline"/>
        </w:rPr>
        <w:t xml:space="preserve">government </w:t>
      </w:r>
      <w:r w:rsidRPr="001E0E47">
        <w:rPr>
          <w:rStyle w:val="StyleUnderline"/>
          <w:highlight w:val="green"/>
        </w:rPr>
        <w:t>decisions that allow</w:t>
      </w:r>
      <w:r w:rsidRPr="001E0E47">
        <w:rPr>
          <w:rStyle w:val="StyleUnderline"/>
        </w:rPr>
        <w:t xml:space="preserve"> for private </w:t>
      </w:r>
      <w:r w:rsidRPr="001E0E47">
        <w:rPr>
          <w:rStyle w:val="StyleUnderline"/>
          <w:highlight w:val="green"/>
        </w:rPr>
        <w:t xml:space="preserve">parties on both sides </w:t>
      </w:r>
      <w:r w:rsidRPr="001E0E47">
        <w:rPr>
          <w:rStyle w:val="StyleUnderline"/>
        </w:rPr>
        <w:t xml:space="preserve">of a transaction </w:t>
      </w:r>
      <w:r w:rsidRPr="001E0E47">
        <w:rPr>
          <w:rStyle w:val="StyleUnderline"/>
          <w:highlight w:val="green"/>
        </w:rPr>
        <w:t>to negotiate better deals for themselves</w:t>
      </w:r>
      <w:r w:rsidRPr="001E0E47">
        <w:rPr>
          <w:rStyle w:val="StyleUnderline"/>
        </w:rPr>
        <w:t>.</w:t>
      </w:r>
    </w:p>
    <w:p w14:paraId="377FEDD6" w14:textId="77777777" w:rsidR="001C4F2B" w:rsidRPr="001E0E47" w:rsidRDefault="001C4F2B" w:rsidP="001C4F2B">
      <w:r w:rsidRPr="001E0E47">
        <w:t>True to standard classical liberal principles, the market has responded to lower transaction costs with improvements that Obama, as President, could only have dreamed of creating. </w:t>
      </w:r>
      <w:hyperlink r:id="rId26" w:history="1">
        <w:r w:rsidRPr="001E0E47">
          <w:rPr>
            <w:rStyle w:val="Hyperlink"/>
          </w:rPr>
          <w:t>Overall job growth</w:t>
        </w:r>
      </w:hyperlink>
      <w:r w:rsidRPr="001E0E47">
        <w:t> was 5.53 million jobs between 2007 and 2017. But </w:t>
      </w:r>
      <w:hyperlink r:id="rId27" w:history="1">
        <w:r w:rsidRPr="001E0E47">
          <w:rPr>
            <w:rStyle w:val="Hyperlink"/>
          </w:rPr>
          <w:t>new job creation</w:t>
        </w:r>
      </w:hyperlink>
      <w:r w:rsidRPr="001E0E47">
        <w:t> has exceeded 7 million in the first three years of the Trump administration. In addition, the sharp decline in manufacturing jobs that started in the late Clinton years and which continued throughout the Obama years has also been reversed. Over 480,000 </w:t>
      </w:r>
      <w:hyperlink r:id="rId28" w:history="1">
        <w:r w:rsidRPr="001E0E47">
          <w:rPr>
            <w:rStyle w:val="Hyperlink"/>
          </w:rPr>
          <w:t>manufacturing jobs</w:t>
        </w:r>
      </w:hyperlink>
      <w:r w:rsidRPr="001E0E47">
        <w:t> have been added to the economy since Trump took office, compared to the 300,000 manufacturing jobs lost in the eight years under Obama.</w:t>
      </w:r>
    </w:p>
    <w:p w14:paraId="41D3F8D1" w14:textId="77777777" w:rsidR="001C4F2B" w:rsidRPr="001E0E47" w:rsidRDefault="001C4F2B" w:rsidP="001C4F2B">
      <w:r w:rsidRPr="001E0E47">
        <w:t>Happily, the </w:t>
      </w:r>
      <w:hyperlink r:id="rId29" w:history="1">
        <w:r w:rsidRPr="001E0E47">
          <w:rPr>
            <w:rStyle w:val="Hyperlink"/>
          </w:rPr>
          <w:t>distribution</w:t>
        </w:r>
      </w:hyperlink>
      <w:r w:rsidRPr="001E0E47">
        <w:t>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w:t>
      </w:r>
    </w:p>
    <w:p w14:paraId="7BFD4E1A" w14:textId="77777777" w:rsidR="001C4F2B" w:rsidRPr="001E0E47" w:rsidRDefault="001C4F2B" w:rsidP="001C4F2B">
      <w:r w:rsidRPr="001E0E47">
        <w:t>Trump’s domestic labor performance is even better than these numbers suggest. Too many state-level initiatives hurt employment, like raising the </w:t>
      </w:r>
      <w:hyperlink r:id="rId30" w:history="1">
        <w:r w:rsidRPr="001E0E47">
          <w:rPr>
            <w:rStyle w:val="Hyperlink"/>
          </w:rPr>
          <w:t>minimum wage</w:t>
        </w:r>
      </w:hyperlink>
      <w:r w:rsidRPr="001E0E47">
        <w:t> or imposing foolish legislation such as California’s </w:t>
      </w:r>
      <w:hyperlink r:id="rId31" w:history="1">
        <w:r w:rsidRPr="001E0E47">
          <w:rPr>
            <w:rStyle w:val="Hyperlink"/>
          </w:rPr>
          <w:t>Assembly Bill 5</w:t>
        </w:r>
      </w:hyperlink>
      <w:r w:rsidRPr="001E0E47">
        <w:t xml:space="preserve">, which takes aim at the gig economy. The surest way to improve the situation is to repeal these regulations </w:t>
      </w:r>
      <w:proofErr w:type="spellStart"/>
      <w:r w:rsidRPr="001E0E47">
        <w:t>en</w:t>
      </w:r>
      <w:proofErr w:type="spellEnd"/>
      <w:r w:rsidRPr="001E0E47">
        <w:t xml:space="preserve"> masse. But progressive prescriptions to strengthen unions cut in exactly the wrong direction.</w:t>
      </w:r>
    </w:p>
    <w:p w14:paraId="3FAA3607" w14:textId="77777777" w:rsidR="001C4F2B" w:rsidRPr="001E0E47" w:rsidRDefault="001C4F2B" w:rsidP="001C4F2B">
      <w:pPr>
        <w:rPr>
          <w:rStyle w:val="StyleUnderline"/>
        </w:rPr>
      </w:pPr>
      <w:r w:rsidRPr="001E0E47">
        <w:rPr>
          <w:rStyle w:val="StyleUnderline"/>
          <w:highlight w:val="green"/>
        </w:rPr>
        <w:t>Unions</w:t>
      </w:r>
      <w:r w:rsidRPr="001E0E47">
        <w:rPr>
          <w:rStyle w:val="StyleUnderline"/>
        </w:rPr>
        <w:t xml:space="preserve"> are monopoly institutions that </w:t>
      </w:r>
      <w:r w:rsidRPr="001E0E47">
        <w:rPr>
          <w:rStyle w:val="StyleUnderline"/>
          <w:highlight w:val="green"/>
        </w:rPr>
        <w:t>raise wages through</w:t>
      </w:r>
      <w:r w:rsidRPr="001E0E47">
        <w:rPr>
          <w:rStyle w:val="StyleUnderline"/>
        </w:rPr>
        <w:t xml:space="preserve"> collective </w:t>
      </w:r>
      <w:r w:rsidRPr="001E0E47">
        <w:rPr>
          <w:rStyle w:val="StyleUnderline"/>
          <w:highlight w:val="green"/>
        </w:rPr>
        <w:t>bargaining, not</w:t>
      </w:r>
      <w:r w:rsidRPr="001E0E47">
        <w:rPr>
          <w:rStyle w:val="StyleUnderline"/>
        </w:rPr>
        <w:t xml:space="preserve"> </w:t>
      </w:r>
      <w:r w:rsidRPr="001E0E47">
        <w:rPr>
          <w:rStyle w:val="StyleUnderline"/>
          <w:highlight w:val="green"/>
        </w:rPr>
        <w:t xml:space="preserve">productivity improvements. The </w:t>
      </w:r>
      <w:r w:rsidRPr="001E0E47">
        <w:rPr>
          <w:rStyle w:val="StyleUnderline"/>
        </w:rPr>
        <w:t xml:space="preserve">ensuing </w:t>
      </w:r>
      <w:r w:rsidRPr="001E0E47">
        <w:rPr>
          <w:rStyle w:val="StyleUnderline"/>
          <w:highlight w:val="green"/>
        </w:rPr>
        <w:t>higher labor costs</w:t>
      </w:r>
      <w:r w:rsidRPr="001E0E47">
        <w:rPr>
          <w:rStyle w:val="StyleUnderline"/>
        </w:rPr>
        <w:t xml:space="preserve">, higher costs of negotiating collective bargaining agreements, </w:t>
      </w:r>
      <w:r w:rsidRPr="001E0E47">
        <w:rPr>
          <w:rStyle w:val="StyleUnderline"/>
          <w:highlight w:val="green"/>
        </w:rPr>
        <w:t>and</w:t>
      </w:r>
      <w:r w:rsidRPr="001E0E47">
        <w:rPr>
          <w:rStyle w:val="StyleUnderline"/>
        </w:rPr>
        <w:t xml:space="preserve"> higher labor </w:t>
      </w:r>
      <w:r w:rsidRPr="001E0E47">
        <w:rPr>
          <w:rStyle w:val="StyleUnderline"/>
          <w:highlight w:val="green"/>
        </w:rPr>
        <w:t>market uncertainty</w:t>
      </w:r>
      <w:r w:rsidRPr="001E0E47">
        <w:rPr>
          <w:rStyle w:val="StyleUnderline"/>
        </w:rPr>
        <w:t xml:space="preserve"> all </w:t>
      </w:r>
      <w:r w:rsidRPr="001E0E47">
        <w:rPr>
          <w:rStyle w:val="StyleUnderline"/>
          <w:highlight w:val="green"/>
        </w:rPr>
        <w:t xml:space="preserve">undercut </w:t>
      </w:r>
      <w:r w:rsidRPr="001E0E47">
        <w:rPr>
          <w:rStyle w:val="StyleUnderline"/>
        </w:rPr>
        <w:t xml:space="preserve">the </w:t>
      </w:r>
      <w:r w:rsidRPr="001E0E47">
        <w:rPr>
          <w:rStyle w:val="StyleUnderline"/>
          <w:highlight w:val="green"/>
        </w:rPr>
        <w:t xml:space="preserve">gains to union workers </w:t>
      </w:r>
      <w:r w:rsidRPr="001E0E47">
        <w:rPr>
          <w:rStyle w:val="StyleUnderline"/>
        </w:rPr>
        <w:t xml:space="preserve">just </w:t>
      </w:r>
      <w:r w:rsidRPr="001E0E47">
        <w:rPr>
          <w:rStyle w:val="StyleUnderline"/>
          <w:highlight w:val="green"/>
        </w:rPr>
        <w:t xml:space="preserve">as they magnify losses to </w:t>
      </w:r>
      <w:r w:rsidRPr="001E0E47">
        <w:rPr>
          <w:rStyle w:val="StyleUnderline"/>
        </w:rPr>
        <w:t xml:space="preserve">nonunion </w:t>
      </w:r>
      <w:r w:rsidRPr="001E0E47">
        <w:rPr>
          <w:rStyle w:val="StyleUnderline"/>
          <w:highlight w:val="green"/>
        </w:rPr>
        <w:t>employers</w:t>
      </w:r>
      <w:r w:rsidRPr="001E0E47">
        <w:rPr>
          <w:rStyle w:val="StyleUnderline"/>
        </w:rPr>
        <w:t xml:space="preserve">, as well as to the shareholders, suppliers, and customers of these unionized firms. </w:t>
      </w:r>
      <w:r w:rsidRPr="001E0E47">
        <w:rPr>
          <w:rStyle w:val="StyleUnderline"/>
          <w:highlight w:val="green"/>
        </w:rPr>
        <w:t>They</w:t>
      </w:r>
      <w:r w:rsidRPr="001E0E47">
        <w:rPr>
          <w:rStyle w:val="StyleUnderline"/>
        </w:rPr>
        <w:t xml:space="preserve"> also </w:t>
      </w:r>
      <w:r w:rsidRPr="001E0E47">
        <w:rPr>
          <w:rStyle w:val="StyleUnderline"/>
          <w:highlight w:val="green"/>
        </w:rPr>
        <w:t>increase</w:t>
      </w:r>
      <w:r w:rsidRPr="001E0E47">
        <w:rPr>
          <w:rStyle w:val="StyleUnderline"/>
        </w:rPr>
        <w:t xml:space="preserve"> the </w:t>
      </w:r>
      <w:r w:rsidRPr="001E0E47">
        <w:rPr>
          <w:rStyle w:val="StyleUnderline"/>
          <w:highlight w:val="green"/>
        </w:rPr>
        <w:t>risk of market disruption from strikes</w:t>
      </w:r>
      <w:r w:rsidRPr="001E0E47">
        <w:rPr>
          <w:rStyle w:val="StyleUnderline"/>
        </w:rPr>
        <w:t xml:space="preserve">, lockouts, or firm bankruptcies </w:t>
      </w:r>
      <w:r w:rsidRPr="001E0E47">
        <w:rPr>
          <w:rStyle w:val="StyleUnderline"/>
          <w:highlight w:val="green"/>
        </w:rPr>
        <w:t xml:space="preserve">whenever </w:t>
      </w:r>
      <w:r w:rsidRPr="001E0E47">
        <w:rPr>
          <w:rStyle w:val="StyleUnderline"/>
        </w:rPr>
        <w:t xml:space="preserve">unions or </w:t>
      </w:r>
      <w:r w:rsidRPr="001E0E47">
        <w:rPr>
          <w:rStyle w:val="StyleUnderline"/>
          <w:highlight w:val="green"/>
        </w:rPr>
        <w:t xml:space="preserve">employers overplay their hands in negotiation. </w:t>
      </w:r>
      <w:r w:rsidRPr="001E0E47">
        <w:rPr>
          <w:rStyle w:val="StyleUnderline"/>
        </w:rPr>
        <w:t xml:space="preserve">These </w:t>
      </w:r>
      <w:r w:rsidRPr="001E0E47">
        <w:rPr>
          <w:rStyle w:val="StyleUnderline"/>
          <w:highlight w:val="green"/>
        </w:rPr>
        <w:t>net losses</w:t>
      </w:r>
      <w:r w:rsidRPr="001E0E47">
        <w:rPr>
          <w:rStyle w:val="StyleUnderline"/>
        </w:rPr>
        <w:t xml:space="preserve"> in capital values </w:t>
      </w:r>
      <w:r w:rsidRPr="001E0E47">
        <w:rPr>
          <w:rStyle w:val="StyleUnderline"/>
          <w:highlight w:val="green"/>
        </w:rPr>
        <w:t>reduce</w:t>
      </w:r>
      <w:r w:rsidRPr="001E0E47">
        <w:rPr>
          <w:rStyle w:val="StyleUnderline"/>
        </w:rPr>
        <w:t xml:space="preserve"> the </w:t>
      </w:r>
      <w:r w:rsidRPr="001E0E47">
        <w:rPr>
          <w:rStyle w:val="StyleUnderline"/>
          <w:highlight w:val="green"/>
        </w:rPr>
        <w:t>pension</w:t>
      </w:r>
      <w:r w:rsidRPr="001E0E47">
        <w:rPr>
          <w:rStyle w:val="StyleUnderline"/>
        </w:rPr>
        <w:t xml:space="preserve"> fund values of unionized and nonunionized workers alike.</w:t>
      </w:r>
    </w:p>
    <w:p w14:paraId="7FE78AAC" w14:textId="77777777" w:rsidR="001C4F2B" w:rsidRPr="001E0E47" w:rsidRDefault="001C4F2B" w:rsidP="001C4F2B">
      <w:r w:rsidRPr="001E0E47">
        <w:t>Employers are right to oppose unionization by any means within the law, because any gains for union workers come at the expense of everyone else. 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w:t>
      </w:r>
      <w:hyperlink r:id="rId32" w:history="1">
        <w:r w:rsidRPr="001E0E47">
          <w:rPr>
            <w:rStyle w:val="Hyperlink"/>
          </w:rPr>
          <w:t>Section 8(a)(2)</w:t>
        </w:r>
      </w:hyperlink>
      <w:r w:rsidRPr="001E0E47">
        <w:t> the National Labor Relations Act (NLRA), which mandates strict separation between workers and firms. This lowers overall productivity and often prevents entry-level employees from rising through the ranks.</w:t>
      </w:r>
    </w:p>
    <w:p w14:paraId="70BFEA68" w14:textId="77777777" w:rsidR="001C4F2B" w:rsidRPr="001E0E47" w:rsidRDefault="001C4F2B" w:rsidP="001C4F2B">
      <w:pPr>
        <w:rPr>
          <w:rStyle w:val="StyleUnderline"/>
        </w:rPr>
      </w:pPr>
      <w:proofErr w:type="gramStart"/>
      <w:r w:rsidRPr="001E0E47">
        <w:rPr>
          <w:rStyle w:val="StyleUnderline"/>
        </w:rPr>
        <w:t>So</w:t>
      </w:r>
      <w:proofErr w:type="gramEnd"/>
      <w:r w:rsidRPr="001E0E47">
        <w:rPr>
          <w:rStyle w:val="StyleUnderline"/>
        </w:rPr>
        <w:t xml:space="preserve"> what then could justify this inefficient provision? </w:t>
      </w:r>
      <w:r w:rsidRPr="001E0E47">
        <w:rPr>
          <w:rStyle w:val="StyleUnderline"/>
          <w:highlight w:val="green"/>
        </w:rPr>
        <w:t>One</w:t>
      </w:r>
      <w:r w:rsidRPr="001E0E47">
        <w:rPr>
          <w:rStyle w:val="StyleUnderline"/>
        </w:rPr>
        <w:t xml:space="preserve"> common </w:t>
      </w:r>
      <w:r w:rsidRPr="001E0E47">
        <w:rPr>
          <w:rStyle w:val="StyleUnderline"/>
          <w:highlight w:val="green"/>
        </w:rPr>
        <w:t>argument is that unions</w:t>
      </w:r>
      <w:r w:rsidRPr="001E0E47">
        <w:rPr>
          <w:rStyle w:val="StyleUnderline"/>
        </w:rPr>
        <w:t xml:space="preserve"> help </w:t>
      </w:r>
      <w:r w:rsidRPr="001E0E47">
        <w:rPr>
          <w:rStyle w:val="StyleUnderline"/>
          <w:highlight w:val="green"/>
        </w:rPr>
        <w:t>reduce the level of income inequality</w:t>
      </w:r>
      <w:r w:rsidRPr="001E0E47">
        <w:rPr>
          <w:rStyle w:val="StyleUnderline"/>
        </w:rPr>
        <w:t xml:space="preserve"> by offering union members a high living wage, as seen in the golden age of the 1950s. But </w:t>
      </w:r>
      <w:r w:rsidRPr="001E0E47">
        <w:rPr>
          <w:rStyle w:val="StyleUnderline"/>
          <w:highlight w:val="green"/>
        </w:rPr>
        <w:t>that</w:t>
      </w:r>
      <w:r w:rsidRPr="001E0E47">
        <w:rPr>
          <w:rStyle w:val="StyleUnderline"/>
        </w:rPr>
        <w:t xml:space="preserve"> argument </w:t>
      </w:r>
      <w:r w:rsidRPr="001E0E47">
        <w:rPr>
          <w:rStyle w:val="StyleUnderline"/>
          <w:highlight w:val="green"/>
        </w:rPr>
        <w:t>misfires on several fronts</w:t>
      </w:r>
      <w:r w:rsidRPr="001E0E47">
        <w:rPr>
          <w:rStyle w:val="StyleUnderline"/>
        </w:rPr>
        <w:t xml:space="preserve">. Those </w:t>
      </w:r>
      <w:r w:rsidRPr="001E0E47">
        <w:rPr>
          <w:rStyle w:val="StyleUnderline"/>
          <w:highlight w:val="green"/>
        </w:rPr>
        <w:t>high</w:t>
      </w:r>
      <w:r w:rsidRPr="001E0E47">
        <w:rPr>
          <w:rStyle w:val="StyleUnderline"/>
        </w:rPr>
        <w:t xml:space="preserve"> </w:t>
      </w:r>
      <w:r w:rsidRPr="001E0E47">
        <w:rPr>
          <w:rStyle w:val="StyleUnderline"/>
          <w:highlight w:val="green"/>
        </w:rPr>
        <w:t>union wages could not survive in</w:t>
      </w:r>
      <w:r w:rsidRPr="001E0E47">
        <w:rPr>
          <w:rStyle w:val="StyleUnderline"/>
        </w:rPr>
        <w:t xml:space="preserve"> the face of </w:t>
      </w:r>
      <w:r w:rsidRPr="001E0E47">
        <w:rPr>
          <w:rStyle w:val="StyleUnderline"/>
          <w:highlight w:val="green"/>
        </w:rPr>
        <w:t>foreign competition</w:t>
      </w:r>
      <w:r w:rsidRPr="001E0E47">
        <w:rPr>
          <w:rStyle w:val="StyleUnderline"/>
        </w:rPr>
        <w:t xml:space="preserve"> or new nonunionized firms. </w:t>
      </w:r>
      <w:r w:rsidRPr="001E0E47">
        <w:rPr>
          <w:rStyle w:val="StyleUnderline"/>
          <w:highlight w:val="green"/>
        </w:rPr>
        <w:t>The only way a union can provide gains</w:t>
      </w:r>
      <w:r w:rsidRPr="001E0E47">
        <w:rPr>
          <w:rStyle w:val="StyleUnderline"/>
        </w:rPr>
        <w:t xml:space="preserve"> for its members </w:t>
      </w:r>
      <w:r w:rsidRPr="001E0E47">
        <w:rPr>
          <w:rStyle w:val="StyleUnderline"/>
          <w:highlight w:val="green"/>
        </w:rPr>
        <w:t>is to extract</w:t>
      </w:r>
      <w:r w:rsidRPr="001E0E47">
        <w:rPr>
          <w:rStyle w:val="StyleUnderline"/>
        </w:rPr>
        <w:t xml:space="preserve"> some fraction of the </w:t>
      </w:r>
      <w:r w:rsidRPr="001E0E47">
        <w:rPr>
          <w:rStyle w:val="StyleUnderline"/>
          <w:highlight w:val="green"/>
        </w:rPr>
        <w:t>profits</w:t>
      </w:r>
      <w:r w:rsidRPr="001E0E47">
        <w:rPr>
          <w:rStyle w:val="StyleUnderline"/>
        </w:rPr>
        <w:t xml:space="preserve"> that firms enjoy when they hold monopoly positions.</w:t>
      </w:r>
    </w:p>
    <w:p w14:paraId="0D9096CA" w14:textId="77777777" w:rsidR="001C4F2B" w:rsidRPr="001E0E47" w:rsidRDefault="001C4F2B" w:rsidP="001C4F2B">
      <w:r w:rsidRPr="001E0E47">
        <w:t xml:space="preserve">When tariff barriers are lowered and domestic markets are deregulated, as with the airlines and telecommunications industries, the size of union gains go down. </w:t>
      </w:r>
      <w:proofErr w:type="gramStart"/>
      <w:r w:rsidRPr="001E0E47">
        <w:t>Thus</w:t>
      </w:r>
      <w:proofErr w:type="gramEnd"/>
      <w:r w:rsidRPr="001E0E47">
        <w:t xml:space="preserve"> the sharp decline in union membership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7EF5725C" w14:textId="77777777" w:rsidR="001C4F2B" w:rsidRPr="001E0E47" w:rsidRDefault="001C4F2B" w:rsidP="001C4F2B">
      <w:r w:rsidRPr="001E0E47">
        <w:t>But don’t be fooled—that 5 percent change in union membership cannot drive widespread inequality for the entire population, which is also affected by a rise in the knowledge economy as well as a general aging of the population. The far more powerful distributive effects are likely to be those from nonunion workers whose job prospects within a given firm have been compromised by higher wages to union workers.</w:t>
      </w:r>
    </w:p>
    <w:p w14:paraId="29312F5B" w14:textId="77777777" w:rsidR="001C4F2B" w:rsidRPr="001E0E47" w:rsidRDefault="001C4F2B" w:rsidP="001C4F2B">
      <w:r w:rsidRPr="001E0E47">
        <w:t xml:space="preserve">It is even less clear that the proposals of progressives like Sanders, Warren, and Buttigieg to revamp the labor rules would reverse the decline of unions. Not only is the American labor market more competitive, but the </w:t>
      </w:r>
      <w:proofErr w:type="gramStart"/>
      <w:r w:rsidRPr="001E0E47">
        <w:t>work place</w:t>
      </w:r>
      <w:proofErr w:type="gramEnd"/>
      <w:r w:rsidRPr="001E0E47">
        <w:t xml:space="preserve"> is no longer dominated by large industrial assembly lines where workers remain in their same position for years. Today, workforces are far more heterogeneous and labor turnover is far higher. It is therefore much more difficult for a union to organize a common front among workers with divergent interests.</w:t>
      </w:r>
    </w:p>
    <w:p w14:paraId="5EF27A51" w14:textId="77777777" w:rsidR="001C4F2B" w:rsidRPr="001E0E47" w:rsidRDefault="001C4F2B" w:rsidP="001C4F2B">
      <w:r w:rsidRPr="001E0E47">
        <w:t>Employers, too, have become much more adept at resisting unionization in ways that no set of labor laws can capture. It is no accident that plants are built in states like </w:t>
      </w:r>
      <w:hyperlink r:id="rId33" w:history="1">
        <w:r w:rsidRPr="001E0E47">
          <w:t>Tennessee and Mississippi</w:t>
        </w:r>
      </w:hyperlink>
      <w:r w:rsidRPr="001E0E47">
        <w:t>, and that </w:t>
      </w:r>
      <w:hyperlink r:id="rId34" w:history="1">
        <w:r w:rsidRPr="001E0E47">
          <w:t>facilities are designed</w:t>
        </w:r>
      </w:hyperlink>
      <w:r w:rsidRPr="001E0E47">
        <w:t> in ways to make it more difficult to picket or shut down. None of these defensive maneuvers would be necessary if, as I have long </w:t>
      </w:r>
      <w:hyperlink r:id="rId35" w:history="1">
        <w:r w:rsidRPr="001E0E47">
          <w:rPr>
            <w:rStyle w:val="Hyperlink"/>
          </w:rPr>
          <w:t>advocated</w:t>
        </w:r>
      </w:hyperlink>
      <w:r w:rsidRPr="001E0E47">
        <w:t>, firms could post notices announcing that they will not hire union members, as they could do before the passage of the NLRA.</w:t>
      </w:r>
    </w:p>
    <w:p w14:paraId="174B617A" w14:textId="77777777" w:rsidR="001C4F2B" w:rsidRPr="001E0E47" w:rsidRDefault="001C4F2B" w:rsidP="001C4F2B">
      <w:r w:rsidRPr="001E0E47">
        <w:t>Such changes to further weaken unions won’t happen all at once. But turning the clock back to increase union power is not the answer. It will only cripple the very workers whom those actions are intended to help.</w:t>
      </w:r>
    </w:p>
    <w:p w14:paraId="410990E2" w14:textId="77777777" w:rsidR="001C4F2B" w:rsidRDefault="001C4F2B" w:rsidP="001C4F2B">
      <w:pPr>
        <w:pStyle w:val="Heading4"/>
      </w:pPr>
      <w:r>
        <w:t>Strikes fail – too expensive and they rarely create substantive change</w:t>
      </w:r>
    </w:p>
    <w:p w14:paraId="2707FB48" w14:textId="77777777" w:rsidR="001C4F2B" w:rsidRPr="00746093" w:rsidRDefault="001C4F2B" w:rsidP="001C4F2B">
      <w:pPr>
        <w:rPr>
          <w:b/>
          <w:bCs/>
          <w:sz w:val="26"/>
          <w:szCs w:val="26"/>
        </w:rPr>
      </w:pPr>
      <w:r w:rsidRPr="00AD6EA2">
        <w:rPr>
          <w:b/>
          <w:bCs/>
          <w:sz w:val="26"/>
          <w:szCs w:val="26"/>
        </w:rPr>
        <w:t>Garneau</w:t>
      </w:r>
      <w:r>
        <w:rPr>
          <w:b/>
          <w:bCs/>
          <w:sz w:val="26"/>
          <w:szCs w:val="26"/>
        </w:rPr>
        <w:t xml:space="preserve"> 19 </w:t>
      </w:r>
      <w:r w:rsidRPr="00AD6EA2">
        <w:rPr>
          <w:sz w:val="18"/>
          <w:szCs w:val="18"/>
        </w:rPr>
        <w:t>[(</w:t>
      </w:r>
      <w:r>
        <w:rPr>
          <w:sz w:val="18"/>
          <w:szCs w:val="18"/>
        </w:rPr>
        <w:t>Marianne Garneau is an author for Organizing Work with an emphasis on labor laws and workers’ rights. She has covered countless stories about labor in America.0 “Why Don’t Strikes Achieve More?” Organizing Work. May 1, 2019] AW</w:t>
      </w:r>
    </w:p>
    <w:p w14:paraId="783FB013" w14:textId="77777777" w:rsidR="001C4F2B" w:rsidRPr="00AD6EA2" w:rsidRDefault="001C4F2B" w:rsidP="001C4F2B">
      <w:r w:rsidRPr="00AD6EA2">
        <w:t>Why don’t strikes achieve more?</w:t>
      </w:r>
    </w:p>
    <w:p w14:paraId="3E52CE93" w14:textId="77777777" w:rsidR="001C4F2B" w:rsidRPr="00AD6EA2" w:rsidRDefault="001C4F2B" w:rsidP="001C4F2B">
      <w:r w:rsidRPr="00AD6EA2">
        <w:t xml:space="preserve">There are a number of factors that contain how effective </w:t>
      </w:r>
      <w:r w:rsidRPr="00746093">
        <w:rPr>
          <w:rStyle w:val="StyleUnderline"/>
          <w:highlight w:val="green"/>
        </w:rPr>
        <w:t>strikes</w:t>
      </w:r>
      <w:r w:rsidRPr="00AD6EA2">
        <w:t xml:space="preserve"> can </w:t>
      </w:r>
      <w:proofErr w:type="gramStart"/>
      <w:r w:rsidRPr="00AD6EA2">
        <w:t>be, and</w:t>
      </w:r>
      <w:proofErr w:type="gramEnd"/>
      <w:r w:rsidRPr="00AD6EA2">
        <w:t xml:space="preserve"> impel unions to settle them. </w:t>
      </w:r>
      <w:r w:rsidRPr="00746093">
        <w:rPr>
          <w:rStyle w:val="StyleUnderline"/>
        </w:rPr>
        <w:t xml:space="preserve">For one thing, they </w:t>
      </w:r>
      <w:r w:rsidRPr="00746093">
        <w:rPr>
          <w:rStyle w:val="StyleUnderline"/>
          <w:highlight w:val="green"/>
        </w:rPr>
        <w:t>are expensive</w:t>
      </w:r>
      <w:r w:rsidRPr="00746093">
        <w:rPr>
          <w:rStyle w:val="StyleUnderline"/>
        </w:rPr>
        <w:t xml:space="preserve">. If </w:t>
      </w:r>
      <w:r w:rsidRPr="00746093">
        <w:rPr>
          <w:rStyle w:val="StyleUnderline"/>
          <w:highlight w:val="green"/>
        </w:rPr>
        <w:t>a union</w:t>
      </w:r>
      <w:r w:rsidRPr="00746093">
        <w:rPr>
          <w:rStyle w:val="StyleUnderline"/>
        </w:rPr>
        <w:t xml:space="preserve"> is providing even minimal strike pay, it </w:t>
      </w:r>
      <w:r w:rsidRPr="00746093">
        <w:rPr>
          <w:rStyle w:val="StyleUnderline"/>
          <w:highlight w:val="green"/>
        </w:rPr>
        <w:t xml:space="preserve">needs a war chest of </w:t>
      </w:r>
      <w:r w:rsidRPr="00D76482">
        <w:rPr>
          <w:rStyle w:val="StyleUnderline"/>
          <w:highlight w:val="green"/>
        </w:rPr>
        <w:t xml:space="preserve">millions of </w:t>
      </w:r>
      <w:r w:rsidRPr="00746093">
        <w:rPr>
          <w:rStyle w:val="StyleUnderline"/>
          <w:highlight w:val="green"/>
        </w:rPr>
        <w:t>dollars</w:t>
      </w:r>
      <w:r w:rsidRPr="00746093">
        <w:rPr>
          <w:rStyle w:val="StyleUnderline"/>
        </w:rPr>
        <w:t xml:space="preserve"> to be able to support even a few hundred workers. </w:t>
      </w:r>
      <w:r w:rsidRPr="00D76482">
        <w:rPr>
          <w:rStyle w:val="StyleUnderline"/>
          <w:highlight w:val="green"/>
        </w:rPr>
        <w:t xml:space="preserve">Strikes drain </w:t>
      </w:r>
      <w:r w:rsidRPr="00D76482">
        <w:rPr>
          <w:rStyle w:val="StyleUnderline"/>
        </w:rPr>
        <w:t>union</w:t>
      </w:r>
      <w:r w:rsidRPr="00746093">
        <w:rPr>
          <w:rStyle w:val="StyleUnderline"/>
        </w:rPr>
        <w:t xml:space="preserve"> </w:t>
      </w:r>
      <w:r w:rsidRPr="00D76482">
        <w:rPr>
          <w:rStyle w:val="StyleUnderline"/>
          <w:highlight w:val="green"/>
        </w:rPr>
        <w:t xml:space="preserve">coffers, and </w:t>
      </w:r>
      <w:r w:rsidRPr="00D76482">
        <w:rPr>
          <w:rStyle w:val="StyleUnderline"/>
        </w:rPr>
        <w:t xml:space="preserve">they </w:t>
      </w:r>
      <w:r w:rsidRPr="00D76482">
        <w:rPr>
          <w:rStyle w:val="StyleUnderline"/>
          <w:highlight w:val="green"/>
        </w:rPr>
        <w:t>take a financial, physical, and emotional toll on workers</w:t>
      </w:r>
      <w:r w:rsidRPr="00746093">
        <w:rPr>
          <w:rStyle w:val="StyleUnderline"/>
        </w:rPr>
        <w:t xml:space="preserve"> as well, who aren’t usually earning as much in strike pay as they would on the job</w:t>
      </w:r>
      <w:r w:rsidRPr="00AD6EA2">
        <w:t>, while getting yelled at or hit by cars or freezing on the picket line.</w:t>
      </w:r>
    </w:p>
    <w:p w14:paraId="09CBB90B" w14:textId="77777777" w:rsidR="001C4F2B" w:rsidRPr="00AD6EA2" w:rsidRDefault="001C4F2B" w:rsidP="001C4F2B">
      <w:r w:rsidRPr="00AD6EA2">
        <w:t>Quite often</w:t>
      </w:r>
      <w:r w:rsidRPr="00746093">
        <w:rPr>
          <w:rStyle w:val="StyleUnderline"/>
        </w:rPr>
        <w:t xml:space="preserve">, </w:t>
      </w:r>
      <w:r w:rsidRPr="00D76482">
        <w:rPr>
          <w:rStyle w:val="StyleUnderline"/>
          <w:highlight w:val="green"/>
        </w:rPr>
        <w:t>strikes don’t succeed in</w:t>
      </w:r>
      <w:r w:rsidRPr="00746093">
        <w:rPr>
          <w:rStyle w:val="StyleUnderline"/>
        </w:rPr>
        <w:t xml:space="preserve"> completely </w:t>
      </w:r>
      <w:r w:rsidRPr="00D76482">
        <w:rPr>
          <w:rStyle w:val="StyleUnderline"/>
          <w:highlight w:val="green"/>
        </w:rPr>
        <w:t>shutting down a business</w:t>
      </w:r>
      <w:r w:rsidRPr="00746093">
        <w:rPr>
          <w:rStyle w:val="StyleUnderline"/>
        </w:rPr>
        <w:t>, not least because employers can legally hire scabs. The product may suffer, and employers may take a hit, but they can hobble along (while draining the union’s bank account).</w:t>
      </w:r>
      <w:r w:rsidRPr="00AD6EA2">
        <w:t xml:space="preserve"> (A note on the alleged $100 million loss suffered by Stop &amp; Shop during the recent strike, which leftists also celebrated: that figure was put out by the </w:t>
      </w:r>
      <w:hyperlink r:id="rId36" w:tgtFrame="_blank" w:history="1">
        <w:r w:rsidRPr="00AD6EA2">
          <w:rPr>
            <w:rStyle w:val="Hyperlink"/>
          </w:rPr>
          <w:t>employer</w:t>
        </w:r>
      </w:hyperlink>
      <w:r w:rsidRPr="00AD6EA2">
        <w:t>, and is more than double an estimate put forward by an </w:t>
      </w:r>
      <w:hyperlink r:id="rId37" w:tgtFrame="_blank" w:history="1">
        <w:r w:rsidRPr="00AD6EA2">
          <w:rPr>
            <w:rStyle w:val="Hyperlink"/>
          </w:rPr>
          <w:t>industry analyst</w:t>
        </w:r>
      </w:hyperlink>
      <w:r w:rsidRPr="00AD6EA2">
        <w:t>. We should always remain skeptical about boss communications. In this case, they may be crying poverty to get workers to sign the proposed collective agreement.)</w:t>
      </w:r>
    </w:p>
    <w:p w14:paraId="67869417" w14:textId="77777777" w:rsidR="001C4F2B" w:rsidRPr="00746093" w:rsidRDefault="001C4F2B" w:rsidP="001C4F2B">
      <w:pPr>
        <w:rPr>
          <w:rStyle w:val="StyleUnderline"/>
        </w:rPr>
      </w:pPr>
      <w:r w:rsidRPr="00746093">
        <w:rPr>
          <w:rStyle w:val="StyleUnderline"/>
        </w:rPr>
        <w:t xml:space="preserve">Sometimes </w:t>
      </w:r>
      <w:r w:rsidRPr="00D76482">
        <w:rPr>
          <w:rStyle w:val="StyleUnderline"/>
          <w:highlight w:val="green"/>
        </w:rPr>
        <w:t>strikes end because of gov</w:t>
      </w:r>
      <w:r w:rsidRPr="00D76482">
        <w:rPr>
          <w:rStyle w:val="StyleUnderline"/>
        </w:rPr>
        <w:t>ernment</w:t>
      </w:r>
      <w:r w:rsidRPr="00D76482">
        <w:rPr>
          <w:rStyle w:val="StyleUnderline"/>
          <w:highlight w:val="green"/>
        </w:rPr>
        <w:t xml:space="preserve"> intervention</w:t>
      </w:r>
      <w:r w:rsidRPr="00746093">
        <w:rPr>
          <w:rStyle w:val="StyleUnderline"/>
        </w:rPr>
        <w:t xml:space="preserve">, as </w:t>
      </w:r>
      <w:r w:rsidRPr="00D76482">
        <w:rPr>
          <w:rStyle w:val="StyleUnderline"/>
          <w:highlight w:val="green"/>
        </w:rPr>
        <w:t xml:space="preserve">when workers are legislated back to work, or fired </w:t>
      </w:r>
      <w:proofErr w:type="spellStart"/>
      <w:r w:rsidRPr="00D76482">
        <w:rPr>
          <w:rStyle w:val="StyleUnderline"/>
          <w:highlight w:val="green"/>
        </w:rPr>
        <w:t>en</w:t>
      </w:r>
      <w:proofErr w:type="spellEnd"/>
      <w:r w:rsidRPr="00D76482">
        <w:rPr>
          <w:rStyle w:val="StyleUnderline"/>
          <w:highlight w:val="green"/>
        </w:rPr>
        <w:t xml:space="preserve"> masse</w:t>
      </w:r>
      <w:r w:rsidRPr="00746093">
        <w:rPr>
          <w:rStyle w:val="StyleUnderline"/>
        </w:rPr>
        <w:t>. Less dramatically, the government can intervene to bring about some kind of settlement in the form of binding arbitration.</w:t>
      </w:r>
    </w:p>
    <w:p w14:paraId="30EC1FEE" w14:textId="77777777" w:rsidR="001C4F2B" w:rsidRPr="00AD6EA2" w:rsidRDefault="001C4F2B" w:rsidP="001C4F2B">
      <w:r w:rsidRPr="00746093">
        <w:rPr>
          <w:rStyle w:val="StyleUnderline"/>
        </w:rPr>
        <w:t>Sometimes employers even goad unions into striking</w:t>
      </w:r>
      <w:r w:rsidRPr="00AD6EA2">
        <w:t>, knowing what a heavy toll strikes take. If an employer knows they can weather a strike much better than the union, they are perfectly incentivized to provoke one and </w:t>
      </w:r>
      <w:hyperlink r:id="rId38" w:tgtFrame="_blank" w:history="1">
        <w:r w:rsidRPr="00AD6EA2">
          <w:rPr>
            <w:rStyle w:val="Hyperlink"/>
          </w:rPr>
          <w:t>starve the union out</w:t>
        </w:r>
      </w:hyperlink>
      <w:r w:rsidRPr="00AD6EA2">
        <w:t>.</w:t>
      </w:r>
    </w:p>
    <w:p w14:paraId="6D91C4AD" w14:textId="1C745849" w:rsidR="001C4F2B" w:rsidRDefault="001C4F2B" w:rsidP="001C4F2B">
      <w:r w:rsidRPr="00746093">
        <w:rPr>
          <w:rStyle w:val="StyleUnderline"/>
        </w:rPr>
        <w:t xml:space="preserve">The bottom line is that </w:t>
      </w:r>
      <w:r w:rsidRPr="00D76482">
        <w:rPr>
          <w:rStyle w:val="StyleUnderline"/>
          <w:highlight w:val="green"/>
        </w:rPr>
        <w:t>strikes</w:t>
      </w:r>
      <w:r w:rsidRPr="00746093">
        <w:rPr>
          <w:rStyle w:val="StyleUnderline"/>
        </w:rPr>
        <w:t>, under the current labor relations system</w:t>
      </w:r>
      <w:r w:rsidRPr="00D76482">
        <w:rPr>
          <w:rStyle w:val="StyleUnderline"/>
          <w:highlight w:val="green"/>
        </w:rPr>
        <w:t>, are not the slam</w:t>
      </w:r>
      <w:r w:rsidRPr="00746093">
        <w:rPr>
          <w:rStyle w:val="StyleUnderline"/>
        </w:rPr>
        <w:t>-</w:t>
      </w:r>
      <w:r w:rsidRPr="00D76482">
        <w:rPr>
          <w:rStyle w:val="StyleUnderline"/>
          <w:highlight w:val="green"/>
        </w:rPr>
        <w:t>dunk tactic</w:t>
      </w:r>
      <w:r w:rsidRPr="00746093">
        <w:rPr>
          <w:rStyle w:val="StyleUnderline"/>
        </w:rPr>
        <w:t xml:space="preserve"> the left takes them to be. </w:t>
      </w:r>
      <w:r w:rsidRPr="00AD6EA2">
        <w:t xml:space="preserve">Strikes can only take place when the contract has expired, and once the membership has been balloted. This means that the employer has years to prepare, knowing when the contract is set to expire. They probably even know roughly how long the strike can last. They’ve also seen strikes </w:t>
      </w:r>
      <w:proofErr w:type="gramStart"/>
      <w:r w:rsidRPr="00AD6EA2">
        <w:t>before, and</w:t>
      </w:r>
      <w:proofErr w:type="gramEnd"/>
      <w:r w:rsidRPr="00AD6EA2">
        <w:t xml:space="preserve">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w:t>
      </w:r>
    </w:p>
    <w:p w14:paraId="366BA969" w14:textId="77777777" w:rsidR="00657299" w:rsidRPr="00AD6EA2" w:rsidRDefault="00657299" w:rsidP="001C4F2B"/>
    <w:p w14:paraId="29639C68" w14:textId="0015CBBF" w:rsidR="00657299" w:rsidRDefault="00657299" w:rsidP="00657299">
      <w:pPr>
        <w:pStyle w:val="Heading3"/>
      </w:pPr>
      <w:r>
        <w:t>Adv 1</w:t>
      </w:r>
    </w:p>
    <w:p w14:paraId="229926A1" w14:textId="6B655465" w:rsidR="00657299" w:rsidRPr="001E0E47" w:rsidRDefault="00657299" w:rsidP="00657299">
      <w:pPr>
        <w:pStyle w:val="Heading4"/>
        <w:rPr>
          <w:rFonts w:cs="Calibri"/>
        </w:rPr>
      </w:pPr>
      <w:r w:rsidRPr="001E0E47">
        <w:rPr>
          <w:rFonts w:cs="Calibri"/>
        </w:rPr>
        <w:t>Alt causes to democracy decline</w:t>
      </w:r>
      <w:r>
        <w:rPr>
          <w:rFonts w:cs="Calibri"/>
        </w:rPr>
        <w:t xml:space="preserve"> – discrimination, special interests and partisan polarization. </w:t>
      </w:r>
    </w:p>
    <w:p w14:paraId="686BA2F0" w14:textId="77777777" w:rsidR="00657299" w:rsidRPr="001E0E47" w:rsidRDefault="00657299" w:rsidP="00657299">
      <w:r w:rsidRPr="001E0E47">
        <w:rPr>
          <w:b/>
          <w:bCs/>
          <w:sz w:val="26"/>
          <w:szCs w:val="26"/>
        </w:rPr>
        <w:t>Freedom House 3/22</w:t>
      </w:r>
      <w:r w:rsidRPr="001E0E47">
        <w:t xml:space="preserve"> [(Freedom House is a news organization founded on the core conviction that freedom flourishes in democratic nations where governments are accountable to their people. It focuses extensively on geopolitical relations and how they impact freedom and democracy from nations around the globe) “US Democracy Has Declined Significantly in the Past Decade, Reforms Urgently Needed” Freedom House. March 22, 2021.] AW</w:t>
      </w:r>
    </w:p>
    <w:p w14:paraId="0456B0BA" w14:textId="77777777" w:rsidR="00657299" w:rsidRPr="001E0E47" w:rsidRDefault="00657299" w:rsidP="00657299">
      <w:r w:rsidRPr="00240ACD">
        <w:rPr>
          <w:rStyle w:val="StyleUnderline"/>
        </w:rPr>
        <w:t xml:space="preserve">Today, Freedom House released a special report, From Crisis to Reform: A Call to Strengthen America’s Battered Democracy, which </w:t>
      </w:r>
      <w:r w:rsidRPr="000F4876">
        <w:rPr>
          <w:rStyle w:val="StyleUnderline"/>
          <w:highlight w:val="green"/>
        </w:rPr>
        <w:t>identifies three enduring problems that</w:t>
      </w:r>
      <w:r w:rsidRPr="00240ACD">
        <w:rPr>
          <w:rStyle w:val="StyleUnderline"/>
        </w:rPr>
        <w:t xml:space="preserve"> have </w:t>
      </w:r>
      <w:r w:rsidRPr="000F4876">
        <w:rPr>
          <w:rStyle w:val="StyleUnderline"/>
          <w:highlight w:val="green"/>
        </w:rPr>
        <w:t>undermined</w:t>
      </w:r>
      <w:r w:rsidRPr="00240ACD">
        <w:rPr>
          <w:rStyle w:val="StyleUnderline"/>
        </w:rPr>
        <w:t xml:space="preserve"> the </w:t>
      </w:r>
      <w:r w:rsidRPr="000F4876">
        <w:rPr>
          <w:rStyle w:val="StyleUnderline"/>
          <w:highlight w:val="green"/>
        </w:rPr>
        <w:t>health of the US political system: unequal treatment for people of color</w:t>
      </w:r>
      <w:r w:rsidRPr="00240ACD">
        <w:rPr>
          <w:rStyle w:val="StyleUnderline"/>
        </w:rPr>
        <w:t xml:space="preserve">, the </w:t>
      </w:r>
      <w:r w:rsidRPr="000F4876">
        <w:rPr>
          <w:rStyle w:val="StyleUnderline"/>
        </w:rPr>
        <w:t xml:space="preserve">outsized </w:t>
      </w:r>
      <w:r w:rsidRPr="000F4876">
        <w:rPr>
          <w:rStyle w:val="StyleUnderline"/>
          <w:highlight w:val="green"/>
        </w:rPr>
        <w:t>influence of special interests</w:t>
      </w:r>
      <w:r w:rsidRPr="00240ACD">
        <w:rPr>
          <w:rStyle w:val="StyleUnderline"/>
        </w:rPr>
        <w:t xml:space="preserve"> in politics, </w:t>
      </w:r>
      <w:r w:rsidRPr="000F4876">
        <w:rPr>
          <w:rStyle w:val="StyleUnderline"/>
          <w:highlight w:val="green"/>
        </w:rPr>
        <w:t>and partisan polarization</w:t>
      </w:r>
      <w:r w:rsidRPr="001E0E47">
        <w:t>. This report comes in response to a decade-long decline in US democracy and is based in Freedom House’s global comparative research.</w:t>
      </w:r>
    </w:p>
    <w:p w14:paraId="0CC67364" w14:textId="77777777" w:rsidR="00657299" w:rsidRPr="001E0E47" w:rsidRDefault="00657299" w:rsidP="00657299">
      <w:r w:rsidRPr="001E0E47">
        <w:t xml:space="preserve">The report concludes </w:t>
      </w:r>
      <w:r w:rsidRPr="00240ACD">
        <w:rPr>
          <w:rStyle w:val="StyleUnderline"/>
        </w:rPr>
        <w:t xml:space="preserve">that </w:t>
      </w:r>
      <w:r w:rsidRPr="000F4876">
        <w:rPr>
          <w:rStyle w:val="StyleUnderline"/>
          <w:highlight w:val="green"/>
        </w:rPr>
        <w:t>these</w:t>
      </w:r>
      <w:r w:rsidRPr="00240ACD">
        <w:rPr>
          <w:rStyle w:val="StyleUnderline"/>
        </w:rPr>
        <w:t xml:space="preserve"> three major problems </w:t>
      </w:r>
      <w:r w:rsidRPr="000F4876">
        <w:rPr>
          <w:rStyle w:val="StyleUnderline"/>
          <w:highlight w:val="green"/>
        </w:rPr>
        <w:t>compound one another, creating</w:t>
      </w:r>
      <w:r w:rsidRPr="00240ACD">
        <w:rPr>
          <w:rStyle w:val="StyleUnderline"/>
        </w:rPr>
        <w:t xml:space="preserve"> a vicious circle of </w:t>
      </w:r>
      <w:r w:rsidRPr="000F4876">
        <w:rPr>
          <w:rStyle w:val="StyleUnderline"/>
        </w:rPr>
        <w:t xml:space="preserve">distrust and </w:t>
      </w:r>
      <w:r w:rsidRPr="000F4876">
        <w:rPr>
          <w:rStyle w:val="StyleUnderline"/>
          <w:highlight w:val="green"/>
        </w:rPr>
        <w:t>dysfunction</w:t>
      </w:r>
      <w:r w:rsidRPr="00240ACD">
        <w:rPr>
          <w:rStyle w:val="StyleUnderline"/>
        </w:rPr>
        <w:t>,</w:t>
      </w:r>
      <w:r w:rsidRPr="001E0E47">
        <w:t xml:space="preserve"> and that addressing them with urgency and conviction is crucial to restoring Americans’ faith not just in their government, but also in democracy itself.</w:t>
      </w:r>
    </w:p>
    <w:p w14:paraId="34457010" w14:textId="77777777" w:rsidR="00657299" w:rsidRPr="001E0E47" w:rsidRDefault="00657299" w:rsidP="00657299">
      <w:r w:rsidRPr="001E0E47">
        <w:t>“Our democracy is in trouble,” said Michael J. Abramowitz, president of Freedom House, “and the strength of American democracy is important for people everywhere, not just here at home. Congress and the Biden administration must make it a priority to s</w:t>
      </w:r>
      <w:r>
        <w:t>t</w:t>
      </w:r>
      <w:r w:rsidRPr="001E0E47">
        <w:t>rengthen our institutions, restore civic norms, and uphold the promise of universal liberty on which our nation was founded.”</w:t>
      </w:r>
    </w:p>
    <w:p w14:paraId="66E8DA25" w14:textId="77777777" w:rsidR="00657299" w:rsidRPr="001E0E47" w:rsidRDefault="00657299" w:rsidP="00657299">
      <w:r w:rsidRPr="001E0E47">
        <w:t xml:space="preserve">“The state of US democracy has implications for freedom and democracy around the world,” said Sarah </w:t>
      </w:r>
      <w:proofErr w:type="spellStart"/>
      <w:r w:rsidRPr="001E0E47">
        <w:t>Repucci</w:t>
      </w:r>
      <w:proofErr w:type="spellEnd"/>
      <w:r w:rsidRPr="001E0E47">
        <w:t>, vice president of research and analysis at Freedom House. “Democracy movements in other countries look to the United States for inspiration and support, and authoritarian leaders falsely point to America’s problems as proof of democracy’s inherent inferiority and as a sort of license for their own abuses of power.”</w:t>
      </w:r>
    </w:p>
    <w:p w14:paraId="0E05B076" w14:textId="77777777" w:rsidR="00657299" w:rsidRPr="00240ACD" w:rsidRDefault="00657299" w:rsidP="00657299">
      <w:pPr>
        <w:rPr>
          <w:rStyle w:val="StyleUnderline"/>
        </w:rPr>
      </w:pPr>
      <w:r w:rsidRPr="000F4876">
        <w:rPr>
          <w:rStyle w:val="StyleUnderline"/>
          <w:highlight w:val="green"/>
        </w:rPr>
        <w:t>Key drivers of</w:t>
      </w:r>
      <w:r w:rsidRPr="00240ACD">
        <w:rPr>
          <w:rStyle w:val="StyleUnderline"/>
        </w:rPr>
        <w:t xml:space="preserve"> long-term </w:t>
      </w:r>
      <w:r w:rsidRPr="000F4876">
        <w:rPr>
          <w:rStyle w:val="StyleUnderline"/>
          <w:highlight w:val="green"/>
        </w:rPr>
        <w:t>decline</w:t>
      </w:r>
    </w:p>
    <w:p w14:paraId="0B4F4B61" w14:textId="77777777" w:rsidR="00657299" w:rsidRPr="001E0E47" w:rsidRDefault="00657299" w:rsidP="00657299">
      <w:r w:rsidRPr="001E0E47">
        <w:t>Unequal treatment for people of color</w:t>
      </w:r>
    </w:p>
    <w:p w14:paraId="7C0B77AA" w14:textId="77777777" w:rsidR="00657299" w:rsidRPr="00240ACD" w:rsidRDefault="00657299" w:rsidP="00657299">
      <w:pPr>
        <w:rPr>
          <w:rStyle w:val="StyleUnderline"/>
        </w:rPr>
      </w:pPr>
      <w:r w:rsidRPr="001E0E47">
        <w:t xml:space="preserve">As a nation and a society, the United States has struggled to move past the legacy of slavery and Jim Crow. While great strides have been made in terms of formal desegregation and the codification of civil rights, the </w:t>
      </w:r>
      <w:r w:rsidRPr="000F4876">
        <w:rPr>
          <w:rStyle w:val="StyleUnderline"/>
          <w:highlight w:val="green"/>
        </w:rPr>
        <w:t>unequal treatment of people of color</w:t>
      </w:r>
      <w:r w:rsidRPr="000F4876">
        <w:rPr>
          <w:rStyle w:val="StyleUnderline"/>
        </w:rPr>
        <w:t xml:space="preserve"> in practice </w:t>
      </w:r>
      <w:r w:rsidRPr="000F4876">
        <w:rPr>
          <w:rStyle w:val="StyleUnderline"/>
          <w:highlight w:val="green"/>
        </w:rPr>
        <w:t>remains a</w:t>
      </w:r>
      <w:r w:rsidRPr="000F4876">
        <w:rPr>
          <w:rStyle w:val="StyleUnderline"/>
        </w:rPr>
        <w:t xml:space="preserve"> great and </w:t>
      </w:r>
      <w:r w:rsidRPr="000F4876">
        <w:rPr>
          <w:rStyle w:val="StyleUnderline"/>
          <w:highlight w:val="green"/>
        </w:rPr>
        <w:t>pressing challenge.</w:t>
      </w:r>
    </w:p>
    <w:p w14:paraId="5EFAB422" w14:textId="77777777" w:rsidR="00657299" w:rsidRPr="00240ACD" w:rsidRDefault="00657299" w:rsidP="00657299">
      <w:pPr>
        <w:rPr>
          <w:rStyle w:val="StyleUnderline"/>
        </w:rPr>
      </w:pPr>
      <w:r w:rsidRPr="000F4876">
        <w:rPr>
          <w:rStyle w:val="StyleUnderline"/>
          <w:highlight w:val="green"/>
        </w:rPr>
        <w:t>Discrimination</w:t>
      </w:r>
      <w:r w:rsidRPr="00240ACD">
        <w:rPr>
          <w:rStyle w:val="StyleUnderline"/>
        </w:rPr>
        <w:t xml:space="preserve"> in the criminal justice system, from police violence against Black Americans to the disproportionate incarceration of people of color, </w:t>
      </w:r>
      <w:r w:rsidRPr="000F4876">
        <w:rPr>
          <w:rStyle w:val="StyleUnderline"/>
          <w:highlight w:val="green"/>
        </w:rPr>
        <w:t>is</w:t>
      </w:r>
      <w:r w:rsidRPr="00240ACD">
        <w:rPr>
          <w:rStyle w:val="StyleUnderline"/>
        </w:rPr>
        <w:t xml:space="preserve"> especially </w:t>
      </w:r>
      <w:r w:rsidRPr="000F4876">
        <w:rPr>
          <w:rStyle w:val="StyleUnderline"/>
          <w:highlight w:val="green"/>
        </w:rPr>
        <w:t>damaging to US society and</w:t>
      </w:r>
      <w:r w:rsidRPr="00240ACD">
        <w:rPr>
          <w:rStyle w:val="StyleUnderline"/>
        </w:rPr>
        <w:t xml:space="preserve"> Americans’ </w:t>
      </w:r>
      <w:r w:rsidRPr="000F4876">
        <w:rPr>
          <w:rStyle w:val="StyleUnderline"/>
          <w:highlight w:val="green"/>
        </w:rPr>
        <w:t>faith in government</w:t>
      </w:r>
      <w:r w:rsidRPr="00240ACD">
        <w:rPr>
          <w:rStyle w:val="StyleUnderline"/>
        </w:rPr>
        <w:t>.</w:t>
      </w:r>
    </w:p>
    <w:p w14:paraId="52DD7476" w14:textId="77777777" w:rsidR="00657299" w:rsidRPr="001E0E47" w:rsidRDefault="00657299" w:rsidP="00657299">
      <w:r w:rsidRPr="001E0E47">
        <w:t>Special-interest influence in politics</w:t>
      </w:r>
    </w:p>
    <w:p w14:paraId="14C9B33A" w14:textId="77777777" w:rsidR="00657299" w:rsidRPr="00240ACD" w:rsidRDefault="00657299" w:rsidP="00657299">
      <w:pPr>
        <w:rPr>
          <w:rStyle w:val="StyleUnderline"/>
        </w:rPr>
      </w:pPr>
      <w:r w:rsidRPr="000F4876">
        <w:rPr>
          <w:rStyle w:val="StyleUnderline"/>
          <w:highlight w:val="green"/>
        </w:rPr>
        <w:t>A major cause of public distrust</w:t>
      </w:r>
      <w:r w:rsidRPr="00240ACD">
        <w:rPr>
          <w:rStyle w:val="StyleUnderline"/>
        </w:rPr>
        <w:t xml:space="preserve"> in government </w:t>
      </w:r>
      <w:r w:rsidRPr="000F4876">
        <w:rPr>
          <w:rStyle w:val="StyleUnderline"/>
          <w:highlight w:val="green"/>
        </w:rPr>
        <w:t>is</w:t>
      </w:r>
      <w:r w:rsidRPr="00240ACD">
        <w:rPr>
          <w:rStyle w:val="StyleUnderline"/>
        </w:rPr>
        <w:t xml:space="preserve"> the outsized </w:t>
      </w:r>
      <w:r w:rsidRPr="000F4876">
        <w:rPr>
          <w:rStyle w:val="StyleUnderline"/>
        </w:rPr>
        <w:t>influence</w:t>
      </w:r>
      <w:r w:rsidRPr="00240ACD">
        <w:rPr>
          <w:rStyle w:val="StyleUnderline"/>
        </w:rPr>
        <w:t xml:space="preserve"> of powerful </w:t>
      </w:r>
      <w:r w:rsidRPr="000F4876">
        <w:rPr>
          <w:rStyle w:val="StyleUnderline"/>
          <w:highlight w:val="green"/>
        </w:rPr>
        <w:t>special</w:t>
      </w:r>
      <w:r w:rsidRPr="00240ACD">
        <w:rPr>
          <w:rStyle w:val="StyleUnderline"/>
        </w:rPr>
        <w:t xml:space="preserve"> </w:t>
      </w:r>
      <w:r w:rsidRPr="000F4876">
        <w:rPr>
          <w:rStyle w:val="StyleUnderline"/>
          <w:highlight w:val="green"/>
        </w:rPr>
        <w:t>interests in politics</w:t>
      </w:r>
      <w:r w:rsidRPr="00240ACD">
        <w:rPr>
          <w:rStyle w:val="StyleUnderline"/>
        </w:rPr>
        <w:t xml:space="preserve"> and policymaking.</w:t>
      </w:r>
      <w:r w:rsidRPr="001E0E47">
        <w:t xml:space="preserve"> The 2010 Citizens United ruling, in which the Supreme Court found that the constitution prohibited government restrictions on political advertising by corporations and other </w:t>
      </w:r>
      <w:r w:rsidRPr="000F4876">
        <w:rPr>
          <w:rStyle w:val="StyleUnderline"/>
          <w:highlight w:val="green"/>
        </w:rPr>
        <w:t>legal entities,</w:t>
      </w:r>
      <w:r w:rsidRPr="00240ACD">
        <w:rPr>
          <w:rStyle w:val="StyleUnderline"/>
        </w:rPr>
        <w:t xml:space="preserve"> </w:t>
      </w:r>
      <w:r w:rsidRPr="000F4876">
        <w:rPr>
          <w:rStyle w:val="StyleUnderline"/>
          <w:highlight w:val="green"/>
        </w:rPr>
        <w:t>exacerbated the problem.</w:t>
      </w:r>
    </w:p>
    <w:p w14:paraId="18ED822D" w14:textId="77777777" w:rsidR="00657299" w:rsidRPr="00975115" w:rsidRDefault="00657299" w:rsidP="00657299">
      <w:pPr>
        <w:rPr>
          <w:rStyle w:val="StyleUnderline"/>
        </w:rPr>
      </w:pPr>
      <w:r w:rsidRPr="000F4876">
        <w:rPr>
          <w:rStyle w:val="StyleUnderline"/>
          <w:highlight w:val="green"/>
        </w:rPr>
        <w:t>The U</w:t>
      </w:r>
      <w:r w:rsidRPr="00975115">
        <w:rPr>
          <w:rStyle w:val="StyleUnderline"/>
        </w:rPr>
        <w:t xml:space="preserve">nited </w:t>
      </w:r>
      <w:r w:rsidRPr="000F4876">
        <w:rPr>
          <w:rStyle w:val="StyleUnderline"/>
          <w:highlight w:val="green"/>
        </w:rPr>
        <w:t>S</w:t>
      </w:r>
      <w:r w:rsidRPr="00975115">
        <w:rPr>
          <w:rStyle w:val="StyleUnderline"/>
        </w:rPr>
        <w:t xml:space="preserve">tates </w:t>
      </w:r>
      <w:r w:rsidRPr="00B23433">
        <w:rPr>
          <w:rStyle w:val="StyleUnderline"/>
          <w:highlight w:val="green"/>
        </w:rPr>
        <w:t>is an outlier</w:t>
      </w:r>
      <w:r w:rsidRPr="00975115">
        <w:rPr>
          <w:rStyle w:val="StyleUnderline"/>
        </w:rPr>
        <w:t xml:space="preserve"> among its peers </w:t>
      </w:r>
      <w:r w:rsidRPr="00B23433">
        <w:rPr>
          <w:rStyle w:val="StyleUnderline"/>
          <w:highlight w:val="green"/>
        </w:rPr>
        <w:t>with respect to the scale</w:t>
      </w:r>
      <w:r w:rsidRPr="00975115">
        <w:rPr>
          <w:rStyle w:val="StyleUnderline"/>
        </w:rPr>
        <w:t xml:space="preserve"> and duration </w:t>
      </w:r>
      <w:r w:rsidRPr="00B23433">
        <w:rPr>
          <w:rStyle w:val="StyleUnderline"/>
          <w:highlight w:val="green"/>
        </w:rPr>
        <w:t>of</w:t>
      </w:r>
      <w:r w:rsidRPr="00975115">
        <w:rPr>
          <w:rStyle w:val="StyleUnderline"/>
        </w:rPr>
        <w:t xml:space="preserve"> </w:t>
      </w:r>
      <w:r w:rsidRPr="00B23433">
        <w:rPr>
          <w:rStyle w:val="StyleUnderline"/>
          <w:highlight w:val="green"/>
        </w:rPr>
        <w:t>campaign expenditures</w:t>
      </w:r>
      <w:r w:rsidRPr="00975115">
        <w:rPr>
          <w:rStyle w:val="StyleUnderline"/>
        </w:rPr>
        <w:t xml:space="preserve"> and the fundraising efforts required to fuel them. In few similar democracies does private money have such a large impact on the political sphere.</w:t>
      </w:r>
    </w:p>
    <w:p w14:paraId="6AA7C479" w14:textId="77777777" w:rsidR="00657299" w:rsidRPr="00975115" w:rsidRDefault="00657299" w:rsidP="00657299">
      <w:pPr>
        <w:rPr>
          <w:rStyle w:val="StyleUnderline"/>
        </w:rPr>
      </w:pPr>
      <w:r w:rsidRPr="00B23433">
        <w:rPr>
          <w:rStyle w:val="StyleUnderline"/>
          <w:highlight w:val="green"/>
        </w:rPr>
        <w:t>Partisan polarization</w:t>
      </w:r>
    </w:p>
    <w:p w14:paraId="412944C7" w14:textId="77777777" w:rsidR="00657299" w:rsidRPr="001E0E47" w:rsidRDefault="00657299" w:rsidP="00657299">
      <w:r w:rsidRPr="00B23433">
        <w:rPr>
          <w:rStyle w:val="StyleUnderline"/>
          <w:highlight w:val="green"/>
        </w:rPr>
        <w:t>Deepening</w:t>
      </w:r>
      <w:r w:rsidRPr="00975115">
        <w:rPr>
          <w:rStyle w:val="StyleUnderline"/>
        </w:rPr>
        <w:t xml:space="preserve"> partisan </w:t>
      </w:r>
      <w:r w:rsidRPr="00B23433">
        <w:rPr>
          <w:rStyle w:val="StyleUnderline"/>
          <w:highlight w:val="green"/>
        </w:rPr>
        <w:t>divisions</w:t>
      </w:r>
      <w:r w:rsidRPr="00975115">
        <w:rPr>
          <w:rStyle w:val="StyleUnderline"/>
        </w:rPr>
        <w:t xml:space="preserve"> have </w:t>
      </w:r>
      <w:r w:rsidRPr="00B23433">
        <w:rPr>
          <w:rStyle w:val="StyleUnderline"/>
          <w:highlight w:val="green"/>
        </w:rPr>
        <w:t>distorted political</w:t>
      </w:r>
      <w:r w:rsidRPr="00975115">
        <w:rPr>
          <w:rStyle w:val="StyleUnderline"/>
        </w:rPr>
        <w:t xml:space="preserve"> and civic </w:t>
      </w:r>
      <w:r w:rsidRPr="00B23433">
        <w:rPr>
          <w:rStyle w:val="StyleUnderline"/>
          <w:highlight w:val="green"/>
        </w:rPr>
        <w:t>discourse, encouraged</w:t>
      </w:r>
      <w:r w:rsidRPr="00975115">
        <w:rPr>
          <w:rStyle w:val="StyleUnderline"/>
        </w:rPr>
        <w:t xml:space="preserve"> </w:t>
      </w:r>
      <w:r w:rsidRPr="00B23433">
        <w:rPr>
          <w:rStyle w:val="StyleUnderline"/>
          <w:highlight w:val="green"/>
        </w:rPr>
        <w:t>extremism, and led to</w:t>
      </w:r>
      <w:r w:rsidRPr="00975115">
        <w:rPr>
          <w:rStyle w:val="StyleUnderline"/>
        </w:rPr>
        <w:t xml:space="preserve"> governmental </w:t>
      </w:r>
      <w:r w:rsidRPr="00B23433">
        <w:rPr>
          <w:rStyle w:val="StyleUnderline"/>
          <w:highlight w:val="green"/>
        </w:rPr>
        <w:t>dysfunction</w:t>
      </w:r>
      <w:r w:rsidRPr="001E0E47">
        <w:t>, often preventing the country from addressing shared problems and advancing the public interest.</w:t>
      </w:r>
    </w:p>
    <w:p w14:paraId="67405291" w14:textId="77777777" w:rsidR="00657299" w:rsidRPr="00975115" w:rsidRDefault="00657299" w:rsidP="00657299">
      <w:pPr>
        <w:rPr>
          <w:rStyle w:val="StyleUnderline"/>
        </w:rPr>
      </w:pPr>
      <w:r w:rsidRPr="00B23433">
        <w:rPr>
          <w:rStyle w:val="StyleUnderline"/>
          <w:highlight w:val="green"/>
        </w:rPr>
        <w:t>Weaknesses</w:t>
      </w:r>
      <w:r w:rsidRPr="00975115">
        <w:rPr>
          <w:rStyle w:val="StyleUnderline"/>
        </w:rPr>
        <w:t xml:space="preserve"> in the US electoral system, </w:t>
      </w:r>
      <w:r w:rsidRPr="00B23433">
        <w:rPr>
          <w:rStyle w:val="StyleUnderline"/>
          <w:highlight w:val="green"/>
        </w:rPr>
        <w:t>such as</w:t>
      </w:r>
      <w:r w:rsidRPr="00975115">
        <w:rPr>
          <w:rStyle w:val="StyleUnderline"/>
        </w:rPr>
        <w:t xml:space="preserve"> partisan </w:t>
      </w:r>
      <w:r w:rsidRPr="00B23433">
        <w:rPr>
          <w:rStyle w:val="StyleUnderline"/>
          <w:highlight w:val="green"/>
        </w:rPr>
        <w:t xml:space="preserve">gerrymandering, feed polarization </w:t>
      </w:r>
      <w:r w:rsidRPr="00B23433">
        <w:rPr>
          <w:rStyle w:val="StyleUnderline"/>
        </w:rPr>
        <w:t>by</w:t>
      </w:r>
      <w:r w:rsidRPr="00975115">
        <w:rPr>
          <w:rStyle w:val="StyleUnderline"/>
        </w:rPr>
        <w:t xml:space="preserve"> </w:t>
      </w:r>
      <w:r w:rsidRPr="00B23433">
        <w:rPr>
          <w:rStyle w:val="StyleUnderline"/>
          <w:highlight w:val="green"/>
        </w:rPr>
        <w:t>incentivizing radically partisan positions</w:t>
      </w:r>
      <w:r w:rsidRPr="00975115">
        <w:rPr>
          <w:rStyle w:val="StyleUnderline"/>
        </w:rPr>
        <w:t xml:space="preserve"> in primary elections, tying partisan affiliation to demographic traits, </w:t>
      </w:r>
      <w:r w:rsidRPr="00B23433">
        <w:rPr>
          <w:rStyle w:val="StyleUnderline"/>
          <w:highlight w:val="green"/>
        </w:rPr>
        <w:t>and undermining a sense of</w:t>
      </w:r>
      <w:r w:rsidRPr="00975115">
        <w:rPr>
          <w:rStyle w:val="StyleUnderline"/>
        </w:rPr>
        <w:t xml:space="preserve"> common </w:t>
      </w:r>
      <w:r w:rsidRPr="00B23433">
        <w:rPr>
          <w:rStyle w:val="StyleUnderline"/>
          <w:highlight w:val="green"/>
        </w:rPr>
        <w:t>national identity.</w:t>
      </w:r>
    </w:p>
    <w:p w14:paraId="29AC816F" w14:textId="77777777" w:rsidR="00657299" w:rsidRPr="001E0E47" w:rsidRDefault="00657299" w:rsidP="00657299"/>
    <w:p w14:paraId="59EE435C" w14:textId="77777777" w:rsidR="00657299" w:rsidRPr="001E0E47" w:rsidRDefault="00657299" w:rsidP="00657299">
      <w:pPr>
        <w:pStyle w:val="Heading4"/>
        <w:rPr>
          <w:rFonts w:cs="Calibri"/>
        </w:rPr>
      </w:pPr>
      <w:r w:rsidRPr="001E0E47">
        <w:rPr>
          <w:rFonts w:cs="Calibri"/>
        </w:rPr>
        <w:t>Partisan polarization</w:t>
      </w:r>
      <w:r>
        <w:rPr>
          <w:rFonts w:cs="Calibri"/>
        </w:rPr>
        <w:t xml:space="preserve"> is a massive alt cause- the US is divided </w:t>
      </w:r>
    </w:p>
    <w:p w14:paraId="249AF791" w14:textId="77777777" w:rsidR="00657299" w:rsidRPr="00D33AE8" w:rsidRDefault="00657299" w:rsidP="00657299">
      <w:pPr>
        <w:rPr>
          <w:sz w:val="18"/>
          <w:szCs w:val="18"/>
        </w:rPr>
      </w:pPr>
      <w:proofErr w:type="spellStart"/>
      <w:r w:rsidRPr="00D002F7">
        <w:rPr>
          <w:b/>
          <w:bCs/>
          <w:sz w:val="26"/>
          <w:szCs w:val="26"/>
        </w:rPr>
        <w:t>Repucci</w:t>
      </w:r>
      <w:proofErr w:type="spellEnd"/>
      <w:r w:rsidRPr="00D002F7">
        <w:rPr>
          <w:b/>
          <w:bCs/>
          <w:sz w:val="26"/>
          <w:szCs w:val="26"/>
        </w:rPr>
        <w:t xml:space="preserve"> 21</w:t>
      </w:r>
      <w:r w:rsidRPr="001E0E47">
        <w:t xml:space="preserve"> </w:t>
      </w:r>
      <w:r w:rsidRPr="001E0E47">
        <w:rPr>
          <w:sz w:val="18"/>
          <w:szCs w:val="18"/>
        </w:rPr>
        <w:t xml:space="preserve">[(Sarah </w:t>
      </w:r>
      <w:proofErr w:type="spellStart"/>
      <w:r w:rsidRPr="001E0E47">
        <w:rPr>
          <w:sz w:val="18"/>
          <w:szCs w:val="18"/>
        </w:rPr>
        <w:t>Repucci</w:t>
      </w:r>
      <w:proofErr w:type="spellEnd"/>
      <w:r w:rsidRPr="001E0E47">
        <w:rPr>
          <w:sz w:val="18"/>
          <w:szCs w:val="18"/>
        </w:rPr>
        <w:t xml:space="preserve"> is the Vice President of Freedom House, a news organization founded on the core conviction that freedom flourishes in democratic nations where governments are accountable to their people. It focuses extensively on geopolitical relations and how they impact freedom and democracy from nations around the globe. She is also head of research and analysis for Freedom House.) “From Crisis to Reform: A Call to Strengthen America’s Battered Democracy”. Freedom House. 2021]</w:t>
      </w:r>
      <w:r>
        <w:rPr>
          <w:sz w:val="18"/>
          <w:szCs w:val="18"/>
        </w:rPr>
        <w:t xml:space="preserve"> </w:t>
      </w:r>
      <w:r w:rsidRPr="001E0E47">
        <w:rPr>
          <w:sz w:val="18"/>
          <w:szCs w:val="18"/>
        </w:rPr>
        <w:t>AW</w:t>
      </w:r>
    </w:p>
    <w:p w14:paraId="681832AA" w14:textId="77777777" w:rsidR="00657299" w:rsidRPr="001E0E47" w:rsidRDefault="00657299" w:rsidP="00657299">
      <w:r w:rsidRPr="00975115">
        <w:rPr>
          <w:rStyle w:val="StyleUnderline"/>
        </w:rPr>
        <w:t xml:space="preserve">American </w:t>
      </w:r>
      <w:r w:rsidRPr="00B23433">
        <w:rPr>
          <w:rStyle w:val="StyleUnderline"/>
          <w:highlight w:val="green"/>
        </w:rPr>
        <w:t>society is</w:t>
      </w:r>
      <w:r w:rsidRPr="00975115">
        <w:rPr>
          <w:rStyle w:val="StyleUnderline"/>
        </w:rPr>
        <w:t xml:space="preserve"> increasingly </w:t>
      </w:r>
      <w:r w:rsidRPr="00B23433">
        <w:rPr>
          <w:rStyle w:val="StyleUnderline"/>
          <w:highlight w:val="green"/>
        </w:rPr>
        <w:t>defined by a widening gap between</w:t>
      </w:r>
      <w:r w:rsidRPr="00975115">
        <w:rPr>
          <w:rStyle w:val="StyleUnderline"/>
        </w:rPr>
        <w:t xml:space="preserve"> people who identify as either </w:t>
      </w:r>
      <w:r w:rsidRPr="00B23433">
        <w:rPr>
          <w:rStyle w:val="StyleUnderline"/>
          <w:highlight w:val="green"/>
        </w:rPr>
        <w:t>liberal or conservative</w:t>
      </w:r>
      <w:r w:rsidRPr="00975115">
        <w:rPr>
          <w:rStyle w:val="StyleUnderline"/>
        </w:rPr>
        <w:t xml:space="preserve">, or as supporters of the Democratic or Republican Party. These </w:t>
      </w:r>
      <w:r w:rsidRPr="00B23433">
        <w:rPr>
          <w:rStyle w:val="StyleUnderline"/>
          <w:highlight w:val="green"/>
        </w:rPr>
        <w:t>Americans are sorting themselves into</w:t>
      </w:r>
      <w:r w:rsidRPr="00975115">
        <w:rPr>
          <w:rStyle w:val="StyleUnderline"/>
        </w:rPr>
        <w:t xml:space="preserve"> more </w:t>
      </w:r>
      <w:r w:rsidRPr="00B23433">
        <w:rPr>
          <w:rStyle w:val="StyleUnderline"/>
          <w:highlight w:val="green"/>
        </w:rPr>
        <w:t>homogeneous groups</w:t>
      </w:r>
      <w:r w:rsidRPr="00975115">
        <w:rPr>
          <w:rStyle w:val="StyleUnderline"/>
        </w:rPr>
        <w:t xml:space="preserve"> with similar political leanings and limited opportunity for interaction with those on the other side, </w:t>
      </w:r>
      <w:r w:rsidRPr="00B23433">
        <w:rPr>
          <w:rStyle w:val="StyleUnderline"/>
          <w:highlight w:val="green"/>
        </w:rPr>
        <w:t>which</w:t>
      </w:r>
      <w:r w:rsidRPr="00975115">
        <w:rPr>
          <w:rStyle w:val="StyleUnderline"/>
        </w:rPr>
        <w:t xml:space="preserve"> can </w:t>
      </w:r>
      <w:r w:rsidRPr="00B23433">
        <w:rPr>
          <w:rStyle w:val="StyleUnderline"/>
          <w:highlight w:val="green"/>
        </w:rPr>
        <w:t>blind</w:t>
      </w:r>
      <w:r w:rsidRPr="00975115">
        <w:rPr>
          <w:rStyle w:val="StyleUnderline"/>
        </w:rPr>
        <w:t xml:space="preserve"> </w:t>
      </w:r>
      <w:r w:rsidRPr="00B23433">
        <w:rPr>
          <w:rStyle w:val="StyleUnderline"/>
          <w:highlight w:val="green"/>
        </w:rPr>
        <w:t>them to</w:t>
      </w:r>
      <w:r w:rsidRPr="00975115">
        <w:rPr>
          <w:rStyle w:val="StyleUnderline"/>
        </w:rPr>
        <w:t xml:space="preserve"> the many </w:t>
      </w:r>
      <w:r w:rsidRPr="00B23433">
        <w:rPr>
          <w:rStyle w:val="StyleUnderline"/>
          <w:highlight w:val="green"/>
        </w:rPr>
        <w:t>issues on which</w:t>
      </w:r>
      <w:r w:rsidRPr="00975115">
        <w:rPr>
          <w:rStyle w:val="StyleUnderline"/>
        </w:rPr>
        <w:t xml:space="preserve"> large </w:t>
      </w:r>
      <w:r w:rsidRPr="00B23433">
        <w:rPr>
          <w:rStyle w:val="StyleUnderline"/>
          <w:highlight w:val="green"/>
        </w:rPr>
        <w:t>majorities</w:t>
      </w:r>
      <w:r w:rsidRPr="00975115">
        <w:rPr>
          <w:rStyle w:val="StyleUnderline"/>
        </w:rPr>
        <w:t xml:space="preserve"> still </w:t>
      </w:r>
      <w:r w:rsidRPr="00B23433">
        <w:rPr>
          <w:rStyle w:val="StyleUnderline"/>
          <w:highlight w:val="green"/>
        </w:rPr>
        <w:t>agree</w:t>
      </w:r>
      <w:r w:rsidRPr="00975115">
        <w:rPr>
          <w:rStyle w:val="StyleUnderline"/>
        </w:rPr>
        <w:t>.</w:t>
      </w:r>
      <w:hyperlink r:id="rId39" w:anchor="footnote1_wc6jxd7" w:tooltip="Rachel Kleinfeld, " w:history="1">
        <w:r w:rsidRPr="001E0E47">
          <w:rPr>
            <w:rStyle w:val="Hyperlink"/>
          </w:rPr>
          <w:t>19</w:t>
        </w:r>
      </w:hyperlink>
      <w:r w:rsidRPr="001E0E47">
        <w:t> Political identity is coded into choices as mundane as where someone buys groceries or what television shows they watch. That Americans across the political spectrum use the shorthand of “red” and “blue” to define geographic areas is a testament to the partisan divide.</w:t>
      </w:r>
    </w:p>
    <w:p w14:paraId="3701D914" w14:textId="77777777" w:rsidR="001A3D9C" w:rsidRDefault="00657299" w:rsidP="00657299">
      <w:pPr>
        <w:rPr>
          <w:rStyle w:val="StyleUnderline"/>
        </w:rPr>
      </w:pPr>
      <w:r w:rsidRPr="00975115">
        <w:rPr>
          <w:rStyle w:val="StyleUnderline"/>
        </w:rPr>
        <w:t xml:space="preserve">The specific character of US political </w:t>
      </w:r>
      <w:r w:rsidRPr="00B23433">
        <w:rPr>
          <w:rStyle w:val="StyleUnderline"/>
          <w:highlight w:val="green"/>
        </w:rPr>
        <w:t>polarization is particularly damaging to democracy</w:t>
      </w:r>
    </w:p>
    <w:p w14:paraId="3C77ED16" w14:textId="77777777" w:rsidR="001A3D9C" w:rsidRDefault="001A3D9C" w:rsidP="00657299">
      <w:pPr>
        <w:rPr>
          <w:rStyle w:val="StyleUnderline"/>
        </w:rPr>
      </w:pPr>
    </w:p>
    <w:p w14:paraId="46DE2FFB" w14:textId="77777777" w:rsidR="00657299" w:rsidRDefault="00657299" w:rsidP="00657299">
      <w:pPr>
        <w:pStyle w:val="Heading4"/>
      </w:pPr>
      <w:r>
        <w:t>US Democracy is resilient – a surge in populism is not enough to upset the balance</w:t>
      </w:r>
    </w:p>
    <w:p w14:paraId="54E39543" w14:textId="77777777" w:rsidR="00657299" w:rsidRPr="00A604AA" w:rsidRDefault="00657299" w:rsidP="00657299">
      <w:pPr>
        <w:rPr>
          <w:sz w:val="18"/>
          <w:szCs w:val="18"/>
        </w:rPr>
      </w:pPr>
      <w:proofErr w:type="spellStart"/>
      <w:r>
        <w:rPr>
          <w:b/>
          <w:bCs/>
          <w:sz w:val="26"/>
          <w:szCs w:val="26"/>
        </w:rPr>
        <w:t>Drezner</w:t>
      </w:r>
      <w:proofErr w:type="spellEnd"/>
      <w:r>
        <w:rPr>
          <w:b/>
          <w:bCs/>
          <w:sz w:val="26"/>
          <w:szCs w:val="26"/>
        </w:rPr>
        <w:t xml:space="preserve"> 20 </w:t>
      </w:r>
      <w:r w:rsidRPr="00A604AA">
        <w:rPr>
          <w:sz w:val="18"/>
          <w:szCs w:val="18"/>
        </w:rPr>
        <w:t xml:space="preserve">[(Daniel W. </w:t>
      </w:r>
      <w:proofErr w:type="spellStart"/>
      <w:r w:rsidRPr="00A604AA">
        <w:rPr>
          <w:sz w:val="18"/>
          <w:szCs w:val="18"/>
        </w:rPr>
        <w:t>Drezner</w:t>
      </w:r>
      <w:proofErr w:type="spellEnd"/>
      <w:r w:rsidRPr="00A604AA">
        <w:rPr>
          <w:sz w:val="18"/>
          <w:szCs w:val="18"/>
        </w:rPr>
        <w:t xml:space="preserve"> is a professor of international politics at the Fletcher School of Law and Diplomacy at Tufts University and a regular contributor.)</w:t>
      </w:r>
      <w:r>
        <w:rPr>
          <w:sz w:val="18"/>
          <w:szCs w:val="18"/>
        </w:rPr>
        <w:t xml:space="preserve"> “The resiliency of American Democracy” The Washington Post. February 4, 2020.] AW</w:t>
      </w:r>
    </w:p>
    <w:p w14:paraId="39E20674" w14:textId="77777777" w:rsidR="00657299" w:rsidRPr="00227A6F" w:rsidRDefault="00657299" w:rsidP="00657299">
      <w:pPr>
        <w:rPr>
          <w:rStyle w:val="StyleUnderline"/>
        </w:rPr>
      </w:pPr>
      <w:r w:rsidRPr="00394D62">
        <w:t>On Monday, the hard-working staff here at Spoiler Alerts</w:t>
      </w:r>
      <w:r w:rsidRPr="00394D62">
        <w:rPr>
          <w:rFonts w:eastAsiaTheme="majorEastAsia"/>
        </w:rPr>
        <w:t> </w:t>
      </w:r>
      <w:hyperlink r:id="rId40" w:tgtFrame="_blank" w:history="1">
        <w:r w:rsidRPr="00394D62">
          <w:rPr>
            <w:rStyle w:val="Hyperlink"/>
            <w:rFonts w:eastAsiaTheme="majorEastAsia"/>
          </w:rPr>
          <w:t>sounded pretty gloomy</w:t>
        </w:r>
      </w:hyperlink>
      <w:r w:rsidRPr="00394D62">
        <w:rPr>
          <w:rFonts w:eastAsiaTheme="majorEastAsia"/>
        </w:rPr>
        <w:t> </w:t>
      </w:r>
      <w:r w:rsidRPr="00394D62">
        <w:t xml:space="preserve">about the state of American civic life., </w:t>
      </w:r>
      <w:r w:rsidRPr="00227A6F">
        <w:rPr>
          <w:rStyle w:val="StyleUnderline"/>
        </w:rPr>
        <w:t xml:space="preserve">As it turns out, </w:t>
      </w:r>
      <w:r w:rsidRPr="006F4662">
        <w:rPr>
          <w:rStyle w:val="StyleUnderline"/>
        </w:rPr>
        <w:t>elected</w:t>
      </w:r>
      <w:r w:rsidRPr="00227A6F">
        <w:rPr>
          <w:rStyle w:val="StyleUnderline"/>
        </w:rPr>
        <w:t xml:space="preserve"> </w:t>
      </w:r>
      <w:r w:rsidRPr="006F4662">
        <w:rPr>
          <w:rStyle w:val="StyleUnderline"/>
          <w:highlight w:val="green"/>
        </w:rPr>
        <w:t>officials are</w:t>
      </w:r>
      <w:r w:rsidRPr="00227A6F">
        <w:rPr>
          <w:rStyle w:val="StyleUnderline"/>
        </w:rPr>
        <w:t xml:space="preserve"> behaving exactly as political scientists predicted they would behave, </w:t>
      </w:r>
      <w:r w:rsidRPr="006F4662">
        <w:rPr>
          <w:rStyle w:val="StyleUnderline"/>
          <w:highlight w:val="green"/>
        </w:rPr>
        <w:t>focusing</w:t>
      </w:r>
      <w:r w:rsidRPr="00227A6F">
        <w:rPr>
          <w:rStyle w:val="StyleUnderline"/>
        </w:rPr>
        <w:t xml:space="preserve"> like a laser beam </w:t>
      </w:r>
      <w:r w:rsidRPr="006F4662">
        <w:rPr>
          <w:rStyle w:val="StyleUnderline"/>
          <w:highlight w:val="green"/>
        </w:rPr>
        <w:t>on staying in power</w:t>
      </w:r>
      <w:r w:rsidRPr="00227A6F">
        <w:rPr>
          <w:rStyle w:val="StyleUnderline"/>
        </w:rPr>
        <w:t xml:space="preserve">. This has led </w:t>
      </w:r>
      <w:r w:rsidRPr="006F4662">
        <w:rPr>
          <w:rStyle w:val="StyleUnderline"/>
          <w:highlight w:val="green"/>
        </w:rPr>
        <w:t>Republicans</w:t>
      </w:r>
      <w:r w:rsidRPr="00227A6F">
        <w:rPr>
          <w:rStyle w:val="StyleUnderline"/>
        </w:rPr>
        <w:t xml:space="preserve"> to </w:t>
      </w:r>
      <w:r w:rsidRPr="006F4662">
        <w:rPr>
          <w:rStyle w:val="StyleUnderline"/>
          <w:highlight w:val="green"/>
        </w:rPr>
        <w:t xml:space="preserve">demonstrate </w:t>
      </w:r>
      <w:r w:rsidRPr="006F4662">
        <w:rPr>
          <w:rStyle w:val="StyleUnderline"/>
        </w:rPr>
        <w:t xml:space="preserve">slavish </w:t>
      </w:r>
      <w:r w:rsidRPr="006F4662">
        <w:rPr>
          <w:rStyle w:val="StyleUnderline"/>
          <w:highlight w:val="green"/>
        </w:rPr>
        <w:t>devotion to the president and</w:t>
      </w:r>
      <w:r w:rsidRPr="00227A6F">
        <w:rPr>
          <w:rStyle w:val="StyleUnderline"/>
        </w:rPr>
        <w:t xml:space="preserve"> </w:t>
      </w:r>
      <w:r w:rsidRPr="00394D62">
        <w:t xml:space="preserve">congressional Republicans in particular to </w:t>
      </w:r>
      <w:r w:rsidRPr="006F4662">
        <w:rPr>
          <w:rStyle w:val="StyleUnderline"/>
          <w:highlight w:val="green"/>
        </w:rPr>
        <w:t>show</w:t>
      </w:r>
      <w:r w:rsidRPr="00227A6F">
        <w:rPr>
          <w:rStyle w:val="StyleUnderline"/>
        </w:rPr>
        <w:t xml:space="preserve"> amazing </w:t>
      </w:r>
      <w:r w:rsidRPr="006F4662">
        <w:rPr>
          <w:rStyle w:val="StyleUnderline"/>
          <w:highlight w:val="green"/>
        </w:rPr>
        <w:t>deference to executive power</w:t>
      </w:r>
      <w:r w:rsidRPr="00227A6F">
        <w:rPr>
          <w:rStyle w:val="StyleUnderline"/>
        </w:rPr>
        <w:t>.</w:t>
      </w:r>
    </w:p>
    <w:p w14:paraId="2F1E6530" w14:textId="77777777" w:rsidR="00657299" w:rsidRPr="00394D62" w:rsidRDefault="00657299" w:rsidP="00657299">
      <w:r w:rsidRPr="00394D62">
        <w:t>Furthermore, as</w:t>
      </w:r>
      <w:r w:rsidRPr="00394D62">
        <w:rPr>
          <w:rFonts w:eastAsiaTheme="majorEastAsia"/>
        </w:rPr>
        <w:t> </w:t>
      </w:r>
      <w:hyperlink r:id="rId41" w:tgtFrame="_blank" w:history="1">
        <w:r w:rsidRPr="00394D62">
          <w:rPr>
            <w:rStyle w:val="Hyperlink"/>
            <w:rFonts w:eastAsiaTheme="majorEastAsia"/>
          </w:rPr>
          <w:t>Jonathan Swan</w:t>
        </w:r>
      </w:hyperlink>
      <w:r w:rsidRPr="00394D62">
        <w:rPr>
          <w:rFonts w:eastAsiaTheme="majorEastAsia"/>
        </w:rPr>
        <w:t> </w:t>
      </w:r>
      <w:r w:rsidRPr="00394D62">
        <w:t xml:space="preserve">of </w:t>
      </w:r>
      <w:proofErr w:type="spellStart"/>
      <w:r w:rsidRPr="00394D62">
        <w:t>Axios</w:t>
      </w:r>
      <w:proofErr w:type="spellEnd"/>
      <w:r w:rsidRPr="00394D62">
        <w:t xml:space="preserve"> reported on Sunday, President Trump’s takeaway from his Senate acquittal is that he’s bulletproof. “Trump and his entire inner circle convey supreme self-confidence, bordering on a sense of invincibility,” according to Swan. “Over the past month, </w:t>
      </w:r>
      <w:proofErr w:type="spellStart"/>
      <w:r w:rsidRPr="00394D62">
        <w:t>Trumpworld’s</w:t>
      </w:r>
      <w:proofErr w:type="spellEnd"/>
      <w:r w:rsidRPr="00394D62">
        <w:t xml:space="preserve"> sense of being unbeatable has only grown. This is partly because the president sometimes defines victory in narrow terms.” The idea, perhaps best exemplified by</w:t>
      </w:r>
      <w:r w:rsidRPr="00394D62">
        <w:rPr>
          <w:rFonts w:eastAsiaTheme="majorEastAsia"/>
        </w:rPr>
        <w:t> </w:t>
      </w:r>
      <w:hyperlink r:id="rId42" w:tgtFrame="_blank" w:history="1">
        <w:r w:rsidRPr="00394D62">
          <w:rPr>
            <w:rStyle w:val="Hyperlink"/>
            <w:rFonts w:eastAsiaTheme="majorEastAsia"/>
          </w:rPr>
          <w:t>Sen. Joni Ernst</w:t>
        </w:r>
      </w:hyperlink>
      <w:r w:rsidRPr="00394D62">
        <w:rPr>
          <w:rFonts w:eastAsiaTheme="majorEastAsia"/>
        </w:rPr>
        <w:t> </w:t>
      </w:r>
      <w:r w:rsidRPr="00394D62">
        <w:t>(R-Iowa), that Trump has learned his lesson from the impeachment episode is risible.</w:t>
      </w:r>
    </w:p>
    <w:p w14:paraId="3C1C9C22" w14:textId="3F587DB2" w:rsidR="00657299" w:rsidRDefault="00657299" w:rsidP="00657299">
      <w:pPr>
        <w:rPr>
          <w:rStyle w:val="StyleUnderline"/>
        </w:rPr>
      </w:pPr>
      <w:proofErr w:type="gramStart"/>
      <w:r w:rsidRPr="00227A6F">
        <w:rPr>
          <w:rStyle w:val="StyleUnderline"/>
        </w:rPr>
        <w:t>So</w:t>
      </w:r>
      <w:proofErr w:type="gramEnd"/>
      <w:r w:rsidRPr="00227A6F">
        <w:rPr>
          <w:rStyle w:val="StyleUnderline"/>
        </w:rPr>
        <w:t xml:space="preserve"> </w:t>
      </w:r>
      <w:r w:rsidRPr="006F4662">
        <w:rPr>
          <w:rStyle w:val="StyleUnderline"/>
          <w:highlight w:val="green"/>
        </w:rPr>
        <w:t xml:space="preserve">is that it for </w:t>
      </w:r>
      <w:r w:rsidRPr="006F4662">
        <w:rPr>
          <w:rStyle w:val="StyleUnderline"/>
        </w:rPr>
        <w:t xml:space="preserve">American </w:t>
      </w:r>
      <w:r w:rsidRPr="006F4662">
        <w:rPr>
          <w:rStyle w:val="StyleUnderline"/>
          <w:highlight w:val="green"/>
        </w:rPr>
        <w:t>democracy? Nah.</w:t>
      </w:r>
    </w:p>
    <w:p w14:paraId="40DAE96F" w14:textId="293A2403" w:rsidR="001A3D9C" w:rsidRDefault="001A3D9C" w:rsidP="00657299">
      <w:pPr>
        <w:rPr>
          <w:rStyle w:val="StyleUnderline"/>
        </w:rPr>
      </w:pPr>
    </w:p>
    <w:p w14:paraId="25FE51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F85927"/>
    <w:multiLevelType w:val="hybridMultilevel"/>
    <w:tmpl w:val="F44A42A8"/>
    <w:lvl w:ilvl="0" w:tplc="A30438E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4F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3D9C"/>
    <w:rsid w:val="001A5371"/>
    <w:rsid w:val="001A72C7"/>
    <w:rsid w:val="001B2BF4"/>
    <w:rsid w:val="001B73E3"/>
    <w:rsid w:val="001C316D"/>
    <w:rsid w:val="001C4F2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299"/>
    <w:rsid w:val="00674A78"/>
    <w:rsid w:val="00691CFE"/>
    <w:rsid w:val="00696A16"/>
    <w:rsid w:val="006A4840"/>
    <w:rsid w:val="006A52A0"/>
    <w:rsid w:val="006A7E1D"/>
    <w:rsid w:val="006C32CB"/>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36A"/>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DC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966"/>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A67"/>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B0336F"/>
  <w14:defaultImageDpi w14:val="300"/>
  <w15:docId w15:val="{7EC8AD98-C449-1E4F-A0D2-C1105869C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4F2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C4F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4F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C4F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C4F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4F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4F2B"/>
  </w:style>
  <w:style w:type="character" w:customStyle="1" w:styleId="Heading1Char">
    <w:name w:val="Heading 1 Char"/>
    <w:aliases w:val="Pocket Char"/>
    <w:basedOn w:val="DefaultParagraphFont"/>
    <w:link w:val="Heading1"/>
    <w:uiPriority w:val="9"/>
    <w:rsid w:val="001C4F2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4F2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C4F2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1C4F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C4F2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9."/>
    <w:basedOn w:val="DefaultParagraphFont"/>
    <w:uiPriority w:val="1"/>
    <w:qFormat/>
    <w:rsid w:val="001C4F2B"/>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C4F2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C4F2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1C4F2B"/>
    <w:rPr>
      <w:color w:val="auto"/>
      <w:u w:val="none"/>
    </w:rPr>
  </w:style>
  <w:style w:type="paragraph" w:styleId="DocumentMap">
    <w:name w:val="Document Map"/>
    <w:basedOn w:val="Normal"/>
    <w:link w:val="DocumentMapChar"/>
    <w:uiPriority w:val="99"/>
    <w:semiHidden/>
    <w:unhideWhenUsed/>
    <w:rsid w:val="001C4F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4F2B"/>
    <w:rPr>
      <w:rFonts w:ascii="Lucida Grande" w:hAnsi="Lucida Grande" w:cs="Lucida Grande"/>
    </w:rPr>
  </w:style>
  <w:style w:type="paragraph" w:customStyle="1" w:styleId="Analytic">
    <w:name w:val="Analytic"/>
    <w:basedOn w:val="Normal"/>
    <w:autoRedefine/>
    <w:qFormat/>
    <w:rsid w:val="001C4F2B"/>
    <w:rPr>
      <w:b/>
      <w:bCs/>
      <w:color w:val="404040" w:themeColor="text1" w:themeTint="BF"/>
      <w:sz w:val="26"/>
      <w:szCs w:val="26"/>
    </w:rPr>
  </w:style>
  <w:style w:type="paragraph" w:customStyle="1" w:styleId="textbold">
    <w:name w:val="text bold"/>
    <w:basedOn w:val="Normal"/>
    <w:link w:val="Emphasis"/>
    <w:uiPriority w:val="20"/>
    <w:qFormat/>
    <w:rsid w:val="001C4F2B"/>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1C4F2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1C4F2B"/>
    <w:pPr>
      <w:widowControl w:val="0"/>
      <w:suppressAutoHyphens/>
      <w:spacing w:after="200"/>
      <w:contextualSpacing/>
    </w:pPr>
    <w:rPr>
      <w:rFonts w:asciiTheme="minorHAnsi" w:hAnsiTheme="minorHAnsi" w:cstheme="minorBidi"/>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ngineeringnews.co.za/article/strikes-and-their-economic-consequences-2018-10-01/rep_id:4136" TargetMode="External"/><Relationship Id="rId18" Type="http://schemas.openxmlformats.org/officeDocument/2006/relationships/hyperlink" Target="https://berniesanders.com/issues/workplace-democracy/" TargetMode="External"/><Relationship Id="rId26" Type="http://schemas.openxmlformats.org/officeDocument/2006/relationships/hyperlink" Target="https://www.bls.gov/charts/employment-situation/civilian-employment.htm" TargetMode="External"/><Relationship Id="rId39" Type="http://schemas.openxmlformats.org/officeDocument/2006/relationships/hyperlink" Target="https://freedomhouse.org/report/special-report/2021/crisis-reform-call-strengthen-americas-battered-democracy" TargetMode="External"/><Relationship Id="rId21" Type="http://schemas.openxmlformats.org/officeDocument/2006/relationships/hyperlink" Target="https://www.chicagobusiness.com/opinion/wrongheaded-idea-about-right-work-illinois" TargetMode="External"/><Relationship Id="rId34" Type="http://schemas.openxmlformats.org/officeDocument/2006/relationships/hyperlink" Target="http://cresprit.com/en/2019/03/29/future-factory-how-technology-is-transforming-manufacturing1/" TargetMode="External"/><Relationship Id="rId42" Type="http://schemas.openxmlformats.org/officeDocument/2006/relationships/hyperlink" Target="https://www.cnn.com/videos/politics/2020/02/02/sotu-ernst-trump.cn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heritage.org/jobs-and-labor/report/labor-unions-stagnant-membership-shows-need-labor-law-modernization" TargetMode="External"/><Relationship Id="rId20" Type="http://schemas.openxmlformats.org/officeDocument/2006/relationships/hyperlink" Target="https://peteforamerica.com/policies/empower-workers/" TargetMode="External"/><Relationship Id="rId29" Type="http://schemas.openxmlformats.org/officeDocument/2006/relationships/hyperlink" Target="https://www.cnbc.com/2019/10/04/black-and-hispanic-unemployment-is-at-a-record-low.html" TargetMode="External"/><Relationship Id="rId41" Type="http://schemas.openxmlformats.org/officeDocument/2006/relationships/hyperlink" Target="https://www.axios.com/trump-invincible-impeachment-dd93583a-3b06-4668-b744-1fb58385e41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24" Type="http://schemas.openxmlformats.org/officeDocument/2006/relationships/hyperlink" Target="https://www.hoover.org/research/donald-trumps-trade-travesty" TargetMode="External"/><Relationship Id="rId32" Type="http://schemas.openxmlformats.org/officeDocument/2006/relationships/hyperlink" Target="https://www.nlrb.gov/rights-we-protect/whats-law/employers/interfering-or-dominating-union-section-8a2" TargetMode="External"/><Relationship Id="rId37" Type="http://schemas.openxmlformats.org/officeDocument/2006/relationships/hyperlink" Target="https://www.newhavenindependent.org/index.php/archives/entry/pyrrhic_victory/" TargetMode="External"/><Relationship Id="rId40" Type="http://schemas.openxmlformats.org/officeDocument/2006/relationships/hyperlink" Target="https://www.washingtonpost.com/outlook/2020/02/03/real-world-political-science/?itid=lk_inline_manual_2" TargetMode="External"/><Relationship Id="rId5" Type="http://schemas.openxmlformats.org/officeDocument/2006/relationships/numbering" Target="numbering.xml"/><Relationship Id="rId15" Type="http://schemas.openxmlformats.org/officeDocument/2006/relationships/hyperlink" Target="https://www.wsj.com/articles/u-s-union-membership-hits-another-record-low-11579715320" TargetMode="External"/><Relationship Id="rId23" Type="http://schemas.openxmlformats.org/officeDocument/2006/relationships/hyperlink" Target="https://thehill.com/opinion/campaign/479579-trumps-big-reelection-weapon-a-remarkable-manufacturing-jobs-boom" TargetMode="External"/><Relationship Id="rId28" Type="http://schemas.openxmlformats.org/officeDocument/2006/relationships/hyperlink" Target="https://www.bls.gov/charts/employment-situation/employment-levels-by-industry.htm" TargetMode="External"/><Relationship Id="rId36" Type="http://schemas.openxmlformats.org/officeDocument/2006/relationships/hyperlink" Target="https://www.masslive.com/boston/2019/04/stop-shop-owner-says-11-day-strike-cost-company-about-100-million.html" TargetMode="External"/><Relationship Id="rId10" Type="http://schemas.openxmlformats.org/officeDocument/2006/relationships/hyperlink" Target="https://www.politico.com/news/magazine/2020/10/14/police-reform-police-unions-qualified-immunity-democratic-party-420122" TargetMode="External"/><Relationship Id="rId19" Type="http://schemas.openxmlformats.org/officeDocument/2006/relationships/hyperlink" Target="https://elizabethwarren.com/plans/empowering-american-workers" TargetMode="External"/><Relationship Id="rId31" Type="http://schemas.openxmlformats.org/officeDocument/2006/relationships/hyperlink" Target="https://www.hoover.org/research/california-wrecks-its-gig-economy"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appeal.org/police-unions-are-losing-the-war-on-criminal-justice-reform/" TargetMode="External"/><Relationship Id="rId14" Type="http://schemas.openxmlformats.org/officeDocument/2006/relationships/hyperlink" Target="https://www.bls.gov/news.release/pdf/union2.pdf" TargetMode="External"/><Relationship Id="rId22" Type="http://schemas.openxmlformats.org/officeDocument/2006/relationships/hyperlink" Target="https://www.theatlantic.com/magazine/archive/2017/07/the-conservative-case-for-unions/528708/" TargetMode="External"/><Relationship Id="rId27" Type="http://schemas.openxmlformats.org/officeDocument/2006/relationships/hyperlink" Target="https://www.wsj.com/articles/tax-reform-has-delivered-for-workers-11577045463" TargetMode="External"/><Relationship Id="rId30" Type="http://schemas.openxmlformats.org/officeDocument/2006/relationships/hyperlink" Target="https://www.ncsl.org/research/labor-and-employment/state-minimum-wage-chart.aspx" TargetMode="External"/><Relationship Id="rId35" Type="http://schemas.openxmlformats.org/officeDocument/2006/relationships/hyperlink" Target="https://chicagounbound.uchicago.edu/cgi/viewcontent.cgi?article=2243&amp;context=journal_articles"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oecd.org/newsroom/global-economic-recovery-continues-but-remains-uneven-says-oecd.htm" TargetMode="External"/><Relationship Id="rId17" Type="http://schemas.openxmlformats.org/officeDocument/2006/relationships/hyperlink" Target="https://www.sfchronicle.com/business/article/Workers-are-fired-up-But-union-participation-is-14996456.php" TargetMode="External"/><Relationship Id="rId25" Type="http://schemas.openxmlformats.org/officeDocument/2006/relationships/hyperlink" Target="https://youtu.be/CKpso3vhZtw?t=193" TargetMode="External"/><Relationship Id="rId33" Type="http://schemas.openxmlformats.org/officeDocument/2006/relationships/hyperlink" Target="https://usa.nissannews.com/en-US/releases/release-1f86e762de6b437e99e860578a877f71-nissan-invests-170-million-in-u-s-assembly-plants-to-build-all-new-altima" TargetMode="External"/><Relationship Id="rId38" Type="http://schemas.openxmlformats.org/officeDocument/2006/relationships/hyperlink" Target="https://labornotes.org/2006/11/viewpoint-looking-back-northwest-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11173</Words>
  <Characters>63687</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9</cp:revision>
  <dcterms:created xsi:type="dcterms:W3CDTF">2021-12-04T16:35:00Z</dcterms:created>
  <dcterms:modified xsi:type="dcterms:W3CDTF">2021-12-04T17:16:00Z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