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536F81" w14:textId="51DB1E1F" w:rsidR="00773BE2" w:rsidRPr="00937A70" w:rsidRDefault="00773BE2" w:rsidP="00773BE2">
      <w:pPr>
        <w:pStyle w:val="Heading3"/>
      </w:pPr>
      <w:r>
        <w:t>1NC - Off</w:t>
      </w:r>
    </w:p>
    <w:p w14:paraId="10E9B089" w14:textId="77777777" w:rsidR="00773BE2" w:rsidRPr="00973241" w:rsidRDefault="00773BE2" w:rsidP="00773BE2">
      <w:pPr>
        <w:pStyle w:val="Heading4"/>
      </w:pPr>
      <w:r>
        <w:t xml:space="preserve">CP: The United States should recognize an unconditional right to strike for worker with the exception of law enforcement </w:t>
      </w:r>
    </w:p>
    <w:p w14:paraId="7026373B" w14:textId="77777777" w:rsidR="00773BE2" w:rsidRDefault="00773BE2" w:rsidP="00773BE2">
      <w:pPr>
        <w:pStyle w:val="Heading4"/>
        <w:rPr>
          <w:rStyle w:val="Hyperlink"/>
          <w:rFonts w:eastAsia="Times New Roman" w:cs="Calibri"/>
          <w:szCs w:val="22"/>
        </w:rPr>
      </w:pPr>
      <w:r>
        <w:rPr>
          <w:rStyle w:val="Hyperlink"/>
          <w:rFonts w:eastAsia="Times New Roman" w:cs="Calibri"/>
          <w:szCs w:val="22"/>
        </w:rPr>
        <w:t xml:space="preserve">Current criminal justice reform depletes police unions influence. </w:t>
      </w:r>
    </w:p>
    <w:p w14:paraId="0521CCDF" w14:textId="77777777" w:rsidR="00773BE2" w:rsidRDefault="00773BE2" w:rsidP="00773BE2">
      <w:r w:rsidRPr="0087343A">
        <w:rPr>
          <w:rStyle w:val="Style13ptBold"/>
        </w:rPr>
        <w:t xml:space="preserve">Willis </w:t>
      </w:r>
      <w:r>
        <w:rPr>
          <w:rStyle w:val="Style13ptBold"/>
        </w:rPr>
        <w:t>20</w:t>
      </w:r>
      <w:r>
        <w:t xml:space="preserve"> [(</w:t>
      </w:r>
      <w:r w:rsidRPr="0087343A">
        <w:t>Jay Willis</w:t>
      </w:r>
      <w:r>
        <w:t>,</w:t>
      </w:r>
      <w:r w:rsidRPr="0087343A">
        <w:t xml:space="preserve"> senior contributor at The Appeal.</w:t>
      </w:r>
      <w:r>
        <w:t>) ,”</w:t>
      </w:r>
      <w:r w:rsidRPr="0087343A">
        <w:t xml:space="preserve"> </w:t>
      </w:r>
      <w:r w:rsidRPr="0087343A">
        <w:rPr>
          <w:rStyle w:val="StyleUnderline"/>
          <w:highlight w:val="green"/>
        </w:rPr>
        <w:t>POLICE UNIONS ARE LOSING THE WAR ON CRIMINAL JUSTICE REFORM</w:t>
      </w:r>
      <w:r>
        <w:t xml:space="preserve">” ,The Appeal , </w:t>
      </w:r>
      <w:hyperlink r:id="rId9" w:history="1">
        <w:r w:rsidRPr="000A0B3A">
          <w:rPr>
            <w:rStyle w:val="Hyperlink"/>
          </w:rPr>
          <w:t>https://theappeal.org/police-unions-are-losing-the-war-on-criminal-justice-reform/</w:t>
        </w:r>
      </w:hyperlink>
      <w:r>
        <w:t xml:space="preserve">, </w:t>
      </w:r>
      <w:r w:rsidRPr="0087343A">
        <w:t>Nov 10, 2020</w:t>
      </w:r>
      <w:r>
        <w:t>] SS</w:t>
      </w:r>
    </w:p>
    <w:p w14:paraId="7CBD32FE" w14:textId="77777777" w:rsidR="00773BE2" w:rsidRPr="0087343A" w:rsidRDefault="00773BE2" w:rsidP="00773BE2">
      <w:pPr>
        <w:rPr>
          <w:rStyle w:val="StyleUnderline"/>
        </w:rPr>
      </w:pPr>
      <w:r>
        <w:t xml:space="preserve">Law enforcement organizations have long treated mass incarceration as a job creation program. </w:t>
      </w:r>
      <w:r w:rsidRPr="0087343A">
        <w:rPr>
          <w:rStyle w:val="StyleUnderline"/>
        </w:rPr>
        <w:t>In 2020, the tide began turning against them.</w:t>
      </w:r>
    </w:p>
    <w:p w14:paraId="015A2C05" w14:textId="77777777" w:rsidR="00773BE2" w:rsidRDefault="00773BE2" w:rsidP="00773BE2">
      <w:r>
        <w:t>This commentary is part of The Appeal’s collection of opinion and analysis.</w:t>
      </w:r>
    </w:p>
    <w:p w14:paraId="7B576519" w14:textId="77777777" w:rsidR="00773BE2" w:rsidRDefault="00773BE2" w:rsidP="00773BE2">
      <w:r w:rsidRPr="00FE2334">
        <w:rPr>
          <w:rStyle w:val="StyleUnderline"/>
          <w:highlight w:val="green"/>
        </w:rPr>
        <w:t xml:space="preserve">Law enforcement unions </w:t>
      </w:r>
      <w:r w:rsidRPr="00700FA3">
        <w:rPr>
          <w:rStyle w:val="StyleUnderline"/>
        </w:rPr>
        <w:t>are</w:t>
      </w:r>
      <w:r w:rsidRPr="00FE2334">
        <w:rPr>
          <w:rStyle w:val="StyleUnderline"/>
          <w:highlight w:val="green"/>
        </w:rPr>
        <w:t xml:space="preserve"> </w:t>
      </w:r>
      <w:r w:rsidRPr="00653BDC">
        <w:rPr>
          <w:rStyle w:val="StyleUnderline"/>
        </w:rPr>
        <w:t>maybe the most powerful force in politics</w:t>
      </w:r>
      <w:r w:rsidRPr="006E1428">
        <w:rPr>
          <w:rStyle w:val="StyleUnderline"/>
        </w:rPr>
        <w:t xml:space="preserve"> that most voters never think twice about. B</w:t>
      </w:r>
      <w:r w:rsidRPr="00700FA3">
        <w:rPr>
          <w:rStyle w:val="StyleUnderline"/>
        </w:rPr>
        <w:t xml:space="preserve">y </w:t>
      </w:r>
      <w:r w:rsidRPr="006E1428">
        <w:rPr>
          <w:rStyle w:val="StyleUnderline"/>
        </w:rPr>
        <w:t xml:space="preserve">quietly </w:t>
      </w:r>
      <w:r w:rsidRPr="00FE2334">
        <w:rPr>
          <w:rStyle w:val="StyleUnderline"/>
          <w:highlight w:val="green"/>
        </w:rPr>
        <w:t>dumping millions of dollars in</w:t>
      </w:r>
      <w:r w:rsidRPr="00FE2334">
        <w:rPr>
          <w:rStyle w:val="StyleUnderline"/>
        </w:rPr>
        <w:t xml:space="preserve"> key prosecutor </w:t>
      </w:r>
      <w:r w:rsidRPr="006E1428">
        <w:rPr>
          <w:rStyle w:val="StyleUnderline"/>
          <w:highlight w:val="green"/>
        </w:rPr>
        <w:t>elections and</w:t>
      </w:r>
      <w:r w:rsidRPr="00FE2334">
        <w:rPr>
          <w:rStyle w:val="StyleUnderline"/>
        </w:rPr>
        <w:t xml:space="preserve"> </w:t>
      </w:r>
      <w:r w:rsidRPr="006E1428">
        <w:rPr>
          <w:rStyle w:val="StyleUnderline"/>
          <w:highlight w:val="green"/>
        </w:rPr>
        <w:t>ballot initiative</w:t>
      </w:r>
      <w:r w:rsidRPr="00FE2334">
        <w:rPr>
          <w:rStyle w:val="StyleUnderline"/>
        </w:rPr>
        <w:t xml:space="preserve"> fights, these organizations </w:t>
      </w:r>
      <w:r w:rsidRPr="00FE2334">
        <w:rPr>
          <w:rStyle w:val="StyleUnderline"/>
          <w:highlight w:val="green"/>
        </w:rPr>
        <w:t>manage to affect everything in the</w:t>
      </w:r>
      <w:r w:rsidRPr="006E1428">
        <w:rPr>
          <w:rStyle w:val="StyleUnderline"/>
        </w:rPr>
        <w:t xml:space="preserve"> criminal </w:t>
      </w:r>
      <w:r w:rsidRPr="00FE2334">
        <w:rPr>
          <w:rStyle w:val="StyleUnderline"/>
          <w:highlight w:val="green"/>
        </w:rPr>
        <w:t>legal system’s orbit</w:t>
      </w:r>
      <w:r w:rsidRPr="00FE2334">
        <w:rPr>
          <w:rStyle w:val="StyleUnderline"/>
        </w:rPr>
        <w:t>, usually while flying well beneath the political radar</w:t>
      </w:r>
      <w:r w:rsidRPr="00FE2334">
        <w:t>. Police unions are sort of like gravity, if gravity played a significant role in enabling agents of the state to systematically terrorize communities of color without facing meaningful</w:t>
      </w:r>
      <w:r>
        <w:t xml:space="preserve"> consequences.</w:t>
      </w:r>
    </w:p>
    <w:p w14:paraId="62CE7381" w14:textId="77777777" w:rsidR="00773BE2" w:rsidRPr="0087343A" w:rsidRDefault="00773BE2" w:rsidP="00773BE2">
      <w:pPr>
        <w:rPr>
          <w:sz w:val="13"/>
          <w:szCs w:val="13"/>
        </w:rPr>
      </w:pPr>
      <w:r w:rsidRPr="0087343A">
        <w:rPr>
          <w:sz w:val="13"/>
          <w:szCs w:val="13"/>
        </w:rPr>
        <w:t xml:space="preserve">In races that take place outside the quadrennial spending bonanzas for control of the White House, these strategic allocations of time and outlays of resources can be decisive in elections, especially since no cohesive pro-reform interest group exists to counteract their influence. (Tight-knit, well-organized police unions can coordinate in ways that the larger but more heterogenous and dispersed coalition of people who favor criminal justice reform cannot.) One recent study found that law enforcement groups have spent about $87 million in local and state elections over the past 20 years, including almost $65 million in Los Angeles alone. At the federal level, their recent campaign contributions and lobbying expenditures approach $50 million, according to The Guardian. </w:t>
      </w:r>
    </w:p>
    <w:p w14:paraId="2532182C" w14:textId="77777777" w:rsidR="00773BE2" w:rsidRPr="0087343A" w:rsidRDefault="00773BE2" w:rsidP="00773BE2">
      <w:pPr>
        <w:rPr>
          <w:sz w:val="13"/>
          <w:szCs w:val="13"/>
        </w:rPr>
      </w:pPr>
      <w:r w:rsidRPr="0087343A">
        <w:rPr>
          <w:sz w:val="13"/>
          <w:szCs w:val="13"/>
        </w:rPr>
        <w:t>Such expenditures are savvy investments for police unions, who keenly understand the value of having sympathetic friends in high places. Because prosecutors work so closely with police, they have a strong incentive to develop a friendly relationship with rank-and-file officers, even if earning that trust comes at the price of turning a blind eye to abuse: It is not a coincidence that researchers have tracked the rise of police unions to an increase in on-the-job police killings. In a country where law-and-order rhetoric is deeply embedded in the cultural zeitgeist, if you’re a prosecutor intent on keeping your job, filing charges against the badge-wearing hand that feeds might not feel worth the retaliatory smear campaign that will inevitably follow.</w:t>
      </w:r>
    </w:p>
    <w:p w14:paraId="0DD61093" w14:textId="77777777" w:rsidR="00773BE2" w:rsidRPr="0087343A" w:rsidRDefault="00773BE2" w:rsidP="00773BE2">
      <w:pPr>
        <w:rPr>
          <w:rStyle w:val="StyleUnderline"/>
        </w:rPr>
      </w:pPr>
      <w:r w:rsidRPr="0087343A">
        <w:rPr>
          <w:rStyle w:val="StyleUnderline"/>
        </w:rPr>
        <w:t xml:space="preserve">In recent years, </w:t>
      </w:r>
      <w:r w:rsidRPr="006E1428">
        <w:rPr>
          <w:rStyle w:val="StyleUnderline"/>
        </w:rPr>
        <w:t>however</w:t>
      </w:r>
      <w:r w:rsidRPr="0087343A">
        <w:rPr>
          <w:rStyle w:val="StyleUnderline"/>
        </w:rPr>
        <w:t>—</w:t>
      </w:r>
      <w:r w:rsidRPr="00700FA3">
        <w:rPr>
          <w:rStyle w:val="StyleUnderline"/>
        </w:rPr>
        <w:t xml:space="preserve">and especially </w:t>
      </w:r>
      <w:r w:rsidRPr="006E1428">
        <w:rPr>
          <w:rStyle w:val="StyleUnderline"/>
          <w:highlight w:val="green"/>
        </w:rPr>
        <w:t xml:space="preserve">as a result </w:t>
      </w:r>
      <w:r w:rsidRPr="00FE2334">
        <w:rPr>
          <w:rStyle w:val="StyleUnderline"/>
          <w:highlight w:val="green"/>
        </w:rPr>
        <w:t xml:space="preserve">of </w:t>
      </w:r>
      <w:r w:rsidRPr="00700FA3">
        <w:rPr>
          <w:rStyle w:val="StyleUnderline"/>
        </w:rPr>
        <w:t xml:space="preserve">the </w:t>
      </w:r>
      <w:r w:rsidRPr="00FE2334">
        <w:rPr>
          <w:rStyle w:val="StyleUnderline"/>
          <w:highlight w:val="green"/>
        </w:rPr>
        <w:t>sustained protests</w:t>
      </w:r>
      <w:r w:rsidRPr="006E1428">
        <w:rPr>
          <w:rStyle w:val="StyleUnderline"/>
        </w:rPr>
        <w:t xml:space="preserve"> of police violence in the aftermath of George Floyd’s killing in</w:t>
      </w:r>
      <w:r w:rsidRPr="00700FA3">
        <w:rPr>
          <w:rStyle w:val="StyleUnderline"/>
        </w:rPr>
        <w:t xml:space="preserve"> Minneapolis—</w:t>
      </w:r>
      <w:r w:rsidRPr="00653BDC">
        <w:rPr>
          <w:rStyle w:val="StyleUnderline"/>
        </w:rPr>
        <w:t xml:space="preserve">people have grown more attuned to how these </w:t>
      </w:r>
      <w:r w:rsidRPr="00FE2334">
        <w:rPr>
          <w:rStyle w:val="StyleUnderline"/>
          <w:highlight w:val="green"/>
        </w:rPr>
        <w:t>organizations</w:t>
      </w:r>
      <w:r w:rsidRPr="006E1428">
        <w:rPr>
          <w:rStyle w:val="StyleUnderline"/>
        </w:rPr>
        <w:t xml:space="preserve"> bend the criminal legal system to</w:t>
      </w:r>
      <w:r w:rsidRPr="00A56BB8">
        <w:rPr>
          <w:rStyle w:val="StyleUnderline"/>
        </w:rPr>
        <w:t xml:space="preserve"> their will and </w:t>
      </w:r>
      <w:r w:rsidRPr="006E1428">
        <w:rPr>
          <w:rStyle w:val="Emphasis"/>
          <w:highlight w:val="green"/>
        </w:rPr>
        <w:t>stymie</w:t>
      </w:r>
      <w:r w:rsidRPr="006E1428">
        <w:rPr>
          <w:rStyle w:val="Emphasis"/>
        </w:rPr>
        <w:t xml:space="preserve"> efforts to </w:t>
      </w:r>
      <w:r w:rsidRPr="006E1428">
        <w:rPr>
          <w:rStyle w:val="Emphasis"/>
          <w:highlight w:val="green"/>
        </w:rPr>
        <w:t>reform</w:t>
      </w:r>
      <w:r w:rsidRPr="00A56BB8">
        <w:rPr>
          <w:rStyle w:val="StyleUnderline"/>
        </w:rPr>
        <w:t xml:space="preserve"> it. </w:t>
      </w:r>
      <w:r w:rsidRPr="00700FA3">
        <w:rPr>
          <w:rStyle w:val="StyleUnderline"/>
        </w:rPr>
        <w:t xml:space="preserve">A </w:t>
      </w:r>
      <w:r w:rsidRPr="00FE2334">
        <w:rPr>
          <w:rStyle w:val="StyleUnderline"/>
          <w:highlight w:val="green"/>
        </w:rPr>
        <w:t xml:space="preserve">growing number of elected officials have pledged to </w:t>
      </w:r>
      <w:r w:rsidRPr="006E1428">
        <w:rPr>
          <w:rStyle w:val="StyleUnderline"/>
          <w:highlight w:val="green"/>
        </w:rPr>
        <w:t>refuse the</w:t>
      </w:r>
      <w:r w:rsidRPr="00700FA3">
        <w:rPr>
          <w:rStyle w:val="StyleUnderline"/>
        </w:rPr>
        <w:t xml:space="preserve"> </w:t>
      </w:r>
      <w:r w:rsidRPr="006E1428">
        <w:rPr>
          <w:rStyle w:val="StyleUnderline"/>
          <w:highlight w:val="green"/>
        </w:rPr>
        <w:t>support of law enforcement</w:t>
      </w:r>
      <w:r w:rsidRPr="0087343A">
        <w:rPr>
          <w:rStyle w:val="StyleUnderline"/>
        </w:rPr>
        <w:t xml:space="preserve"> organizations; in California, a coalition of reform-minded prosecutors has been lobbying for a state bar ethics rule that would prohibit DAs from accepting donations from these sources altogether, arguing that prosecutors cannot ethically prosecute police officers if they are receiving the support of their unions.</w:t>
      </w:r>
    </w:p>
    <w:p w14:paraId="6846A0E8" w14:textId="77777777" w:rsidR="00773BE2" w:rsidRDefault="00773BE2" w:rsidP="00773BE2">
      <w:r w:rsidRPr="00700FA3">
        <w:rPr>
          <w:rStyle w:val="Emphasis"/>
        </w:rPr>
        <w:t xml:space="preserve">“The </w:t>
      </w:r>
      <w:r w:rsidRPr="0087343A">
        <w:rPr>
          <w:rStyle w:val="Emphasis"/>
          <w:highlight w:val="green"/>
        </w:rPr>
        <w:t xml:space="preserve">ties </w:t>
      </w:r>
      <w:r w:rsidRPr="00700FA3">
        <w:rPr>
          <w:rStyle w:val="Emphasis"/>
        </w:rPr>
        <w:t xml:space="preserve">that </w:t>
      </w:r>
      <w:r w:rsidRPr="0087343A">
        <w:rPr>
          <w:rStyle w:val="Emphasis"/>
          <w:highlight w:val="green"/>
        </w:rPr>
        <w:t xml:space="preserve">bind elected officials to police </w:t>
      </w:r>
      <w:r w:rsidRPr="00FE2334">
        <w:rPr>
          <w:rStyle w:val="Emphasis"/>
          <w:highlight w:val="green"/>
        </w:rPr>
        <w:t>unions must be broken,”</w:t>
      </w:r>
      <w:r>
        <w:t xml:space="preserve"> the Los Angeles Times editorial board wrote in June. “</w:t>
      </w:r>
      <w:r w:rsidRPr="0087343A">
        <w:rPr>
          <w:rStyle w:val="StyleUnderline"/>
        </w:rPr>
        <w:t>An elected official considering whether to prosecute officers should not be, in essence, on the political payroll of the agency defending the very same people.”</w:t>
      </w:r>
    </w:p>
    <w:p w14:paraId="7897C563" w14:textId="77777777" w:rsidR="00773BE2" w:rsidRPr="0087343A" w:rsidRDefault="00773BE2" w:rsidP="00773BE2">
      <w:pPr>
        <w:rPr>
          <w:rStyle w:val="Emphasis"/>
        </w:rPr>
      </w:pPr>
      <w:r w:rsidRPr="006E1428">
        <w:rPr>
          <w:sz w:val="13"/>
          <w:szCs w:val="13"/>
        </w:rPr>
        <w:t>On Election Day 2020 in California,</w:t>
      </w:r>
      <w:r w:rsidRPr="006E1428">
        <w:t xml:space="preserve"> </w:t>
      </w:r>
      <w:r w:rsidRPr="0087343A">
        <w:rPr>
          <w:rStyle w:val="Emphasis"/>
          <w:highlight w:val="green"/>
        </w:rPr>
        <w:t xml:space="preserve">voters delivered police unions a series of </w:t>
      </w:r>
      <w:r w:rsidRPr="006E1428">
        <w:rPr>
          <w:rStyle w:val="Emphasis"/>
        </w:rPr>
        <w:t xml:space="preserve">resounding </w:t>
      </w:r>
      <w:r w:rsidRPr="0087343A">
        <w:rPr>
          <w:rStyle w:val="Emphasis"/>
          <w:highlight w:val="green"/>
        </w:rPr>
        <w:t>defeats that threaten to flip this</w:t>
      </w:r>
      <w:r w:rsidRPr="006E1428">
        <w:rPr>
          <w:rStyle w:val="Emphasis"/>
        </w:rPr>
        <w:t xml:space="preserve"> time-honored </w:t>
      </w:r>
      <w:r w:rsidRPr="0087343A">
        <w:rPr>
          <w:rStyle w:val="Emphasis"/>
          <w:highlight w:val="green"/>
        </w:rPr>
        <w:t xml:space="preserve">paradigm on </w:t>
      </w:r>
      <w:r w:rsidRPr="006E1428">
        <w:rPr>
          <w:rStyle w:val="Emphasis"/>
          <w:highlight w:val="green"/>
        </w:rPr>
        <w:t>its head.</w:t>
      </w:r>
    </w:p>
    <w:p w14:paraId="717C5063" w14:textId="77777777" w:rsidR="00773BE2" w:rsidRPr="0087343A" w:rsidRDefault="00773BE2" w:rsidP="00773BE2">
      <w:pPr>
        <w:rPr>
          <w:sz w:val="13"/>
          <w:szCs w:val="13"/>
        </w:rPr>
      </w:pPr>
      <w:r w:rsidRPr="0087343A">
        <w:rPr>
          <w:sz w:val="13"/>
          <w:szCs w:val="13"/>
        </w:rPr>
        <w:t xml:space="preserve">In the race for Los Angeles County District Attorney, reform-oriented challenger George </w:t>
      </w:r>
      <w:proofErr w:type="spellStart"/>
      <w:r w:rsidRPr="0087343A">
        <w:rPr>
          <w:sz w:val="13"/>
          <w:szCs w:val="13"/>
        </w:rPr>
        <w:t>Gascón</w:t>
      </w:r>
      <w:proofErr w:type="spellEnd"/>
      <w:r w:rsidRPr="0087343A">
        <w:rPr>
          <w:sz w:val="13"/>
          <w:szCs w:val="13"/>
        </w:rPr>
        <w:t xml:space="preserve"> ousted incumbent Jackie Lacey, earning control of a sprawling office that employs nearly </w:t>
      </w:r>
      <w:proofErr w:type="gramStart"/>
      <w:r w:rsidRPr="0087343A">
        <w:rPr>
          <w:sz w:val="13"/>
          <w:szCs w:val="13"/>
        </w:rPr>
        <w:t>1,000 line</w:t>
      </w:r>
      <w:proofErr w:type="gramEnd"/>
      <w:r w:rsidRPr="0087343A">
        <w:rPr>
          <w:sz w:val="13"/>
          <w:szCs w:val="13"/>
        </w:rPr>
        <w:t xml:space="preserve"> prosecutors and retains jurisdiction over more than 10 million people. Lacey was the clear favorite of law enforcement organizations, who spent some $5 million boosting her candidacy and attacking her opponent’s. And for good reason: During Lacey’s eight years on the job, she reviewed more than 250 fatal shootings by on-duty law enforcement officers. She filed charges in one of them.</w:t>
      </w:r>
    </w:p>
    <w:p w14:paraId="4924D5AF" w14:textId="77777777" w:rsidR="00773BE2" w:rsidRPr="0087343A" w:rsidRDefault="00773BE2" w:rsidP="00773BE2">
      <w:pPr>
        <w:rPr>
          <w:sz w:val="13"/>
          <w:szCs w:val="13"/>
        </w:rPr>
      </w:pPr>
      <w:r w:rsidRPr="0087343A">
        <w:rPr>
          <w:sz w:val="13"/>
          <w:szCs w:val="13"/>
        </w:rPr>
        <w:t>Occasionally, Lacey’s penchant for lenience extended beyond even that of high-profile police officials. None other than then-LAPD chief Charlie Beck called on Lacey to charge one of his officers, Clifford Proctor, in the 2015 killing of Brendon Glenn, an unarmed, homeless Black man. Lacey declined. “As independent prosecutors, we’re supposed to look at the evidence and the law,” she said. “And that’s what we did.” When the time came for Lacey to seek re-election, it seems that grateful police unions did not forget her choice.</w:t>
      </w:r>
    </w:p>
    <w:p w14:paraId="25266DD2" w14:textId="77777777" w:rsidR="00773BE2" w:rsidRPr="0087343A" w:rsidRDefault="00773BE2" w:rsidP="00773BE2">
      <w:pPr>
        <w:rPr>
          <w:sz w:val="13"/>
          <w:szCs w:val="13"/>
        </w:rPr>
      </w:pPr>
      <w:proofErr w:type="spellStart"/>
      <w:r w:rsidRPr="0087343A">
        <w:rPr>
          <w:sz w:val="13"/>
          <w:szCs w:val="13"/>
        </w:rPr>
        <w:t>Gascón’s</w:t>
      </w:r>
      <w:proofErr w:type="spellEnd"/>
      <w:r w:rsidRPr="0087343A">
        <w:rPr>
          <w:sz w:val="13"/>
          <w:szCs w:val="13"/>
        </w:rPr>
        <w:t xml:space="preserve"> résumé is one that might seem as if it would appeal to law enforcement types: A former LAPD patrol officer who rose to the rank of assistant chief, he also served as police chief in San Francisco and Mesa, Arizona, and as district attorney in San Francisco, before returning to run for DA in the city where he grew up. But </w:t>
      </w:r>
      <w:proofErr w:type="spellStart"/>
      <w:r w:rsidRPr="0087343A">
        <w:rPr>
          <w:sz w:val="13"/>
          <w:szCs w:val="13"/>
        </w:rPr>
        <w:t>Gascón</w:t>
      </w:r>
      <w:proofErr w:type="spellEnd"/>
      <w:r w:rsidRPr="0087343A">
        <w:rPr>
          <w:sz w:val="13"/>
          <w:szCs w:val="13"/>
        </w:rPr>
        <w:t xml:space="preserve"> is among the group of prosecutors who have disclaimed the support of police unions, and his campaign pledges include reducing the population of the county’s chronically overcrowded jail system, reopening investigations of high-profile police shootings that Lacey had closed, and declining to seek the death penalty altogether. For the unions, loyalty apparently extends only so far as it will allow their members to evade accountability.</w:t>
      </w:r>
    </w:p>
    <w:p w14:paraId="4E4FE38F" w14:textId="77777777" w:rsidR="00773BE2" w:rsidRPr="0087343A" w:rsidRDefault="00773BE2" w:rsidP="00773BE2">
      <w:pPr>
        <w:rPr>
          <w:sz w:val="13"/>
          <w:szCs w:val="13"/>
        </w:rPr>
      </w:pPr>
      <w:r w:rsidRPr="0087343A">
        <w:rPr>
          <w:sz w:val="13"/>
          <w:szCs w:val="13"/>
        </w:rPr>
        <w:t xml:space="preserve">Their efforts echoed those of the San Francisco Police Officers Association during last year’s DA election, when it spent some $650,000 on, among other things, mailers that declared progressive DA candidate </w:t>
      </w:r>
      <w:proofErr w:type="spellStart"/>
      <w:r w:rsidRPr="0087343A">
        <w:rPr>
          <w:sz w:val="13"/>
          <w:szCs w:val="13"/>
        </w:rPr>
        <w:t>Chesa</w:t>
      </w:r>
      <w:proofErr w:type="spellEnd"/>
      <w:r w:rsidRPr="0087343A">
        <w:rPr>
          <w:sz w:val="13"/>
          <w:szCs w:val="13"/>
        </w:rPr>
        <w:t xml:space="preserve"> Boudin to be “the #1 choice of criminals and gang members.” These scaremongering predictions were insufficient to prevent the city’s voters from electing Boudin—also a member of the no-money-from-cop-unions coalition—as </w:t>
      </w:r>
      <w:proofErr w:type="spellStart"/>
      <w:r w:rsidRPr="0087343A">
        <w:rPr>
          <w:sz w:val="13"/>
          <w:szCs w:val="13"/>
        </w:rPr>
        <w:t>Gascón’s</w:t>
      </w:r>
      <w:proofErr w:type="spellEnd"/>
      <w:r w:rsidRPr="0087343A">
        <w:rPr>
          <w:sz w:val="13"/>
          <w:szCs w:val="13"/>
        </w:rPr>
        <w:t xml:space="preserve"> successor.</w:t>
      </w:r>
    </w:p>
    <w:p w14:paraId="69D9CFB8" w14:textId="77777777" w:rsidR="00773BE2" w:rsidRPr="0087343A" w:rsidRDefault="00773BE2" w:rsidP="00773BE2">
      <w:pPr>
        <w:rPr>
          <w:sz w:val="13"/>
          <w:szCs w:val="13"/>
        </w:rPr>
      </w:pPr>
      <w:r w:rsidRPr="0087343A">
        <w:rPr>
          <w:sz w:val="13"/>
          <w:szCs w:val="13"/>
        </w:rPr>
        <w:t xml:space="preserve">Further down the ballot in 2020, California voters rejected Proposition 20, which would have reclassified certain misdemeanor theft offenses as felonies and reduced the availability of parole. (Incidentally, this would have rolled back the reforms of Proposition 47, a successful 2014 referendum co-authored by </w:t>
      </w:r>
      <w:proofErr w:type="spellStart"/>
      <w:r w:rsidRPr="0087343A">
        <w:rPr>
          <w:sz w:val="13"/>
          <w:szCs w:val="13"/>
        </w:rPr>
        <w:t>Gascón</w:t>
      </w:r>
      <w:proofErr w:type="spellEnd"/>
      <w:r w:rsidRPr="0087343A">
        <w:rPr>
          <w:sz w:val="13"/>
          <w:szCs w:val="13"/>
        </w:rPr>
        <w:t xml:space="preserve">.) In other words, Proposition 20 would have resulted in more incarceration for more people for longer periods of time, which is why law enforcement organizations contributed roughly $2 million to the campaign to pass it. </w:t>
      </w:r>
    </w:p>
    <w:p w14:paraId="6402BFD3" w14:textId="77777777" w:rsidR="00773BE2" w:rsidRPr="0087343A" w:rsidRDefault="00773BE2" w:rsidP="00773BE2">
      <w:pPr>
        <w:rPr>
          <w:sz w:val="13"/>
          <w:szCs w:val="13"/>
        </w:rPr>
      </w:pPr>
      <w:r w:rsidRPr="0087343A">
        <w:rPr>
          <w:sz w:val="13"/>
          <w:szCs w:val="13"/>
        </w:rPr>
        <w:t>Police unions also opposed San Francisco’s Proposition E, which eliminated the city’s minimum police staffing requirement, and Los Angeles’s Measure J, which earmarked hundreds of millions of dollars in public resources for non-police community investment. The Los Angeles County Professional Peace Officers Association, which represents sheriff’s deputies, claimed that Measure J would “cripple public safety,” and local law enforcement organizations combined to spend more than $3.5 million fighting it. Both measures nonetheless passed with overwhelming support.</w:t>
      </w:r>
    </w:p>
    <w:p w14:paraId="5885F6C4" w14:textId="77777777" w:rsidR="00773BE2" w:rsidRPr="0087343A" w:rsidRDefault="00773BE2" w:rsidP="00773BE2">
      <w:pPr>
        <w:rPr>
          <w:sz w:val="18"/>
          <w:szCs w:val="18"/>
        </w:rPr>
      </w:pPr>
      <w:r w:rsidRPr="006E1428">
        <w:rPr>
          <w:rStyle w:val="Emphasis"/>
          <w:highlight w:val="green"/>
        </w:rPr>
        <w:t>Law enforcement unions reliably oppose criminal justice reform</w:t>
      </w:r>
      <w:r w:rsidRPr="00700FA3">
        <w:rPr>
          <w:rStyle w:val="StyleUnderline"/>
        </w:rPr>
        <w:t xml:space="preserve"> for</w:t>
      </w:r>
      <w:r w:rsidRPr="0087343A">
        <w:rPr>
          <w:rStyle w:val="StyleUnderline"/>
        </w:rPr>
        <w:t xml:space="preserve"> the simple reason that any attempts to reduce the criminal justice system’s footprint will make police less relevant. (</w:t>
      </w:r>
      <w:r>
        <w:t xml:space="preserve">Over the </w:t>
      </w:r>
      <w:r w:rsidRPr="0087343A">
        <w:rPr>
          <w:sz w:val="18"/>
          <w:szCs w:val="18"/>
        </w:rPr>
        <w:t xml:space="preserve">years, they have opposed everything from body camera mandates to the simple requirement that officers wear nametags.) For them, mass incarceration is the world’s most lucrative job creation machine. To justify their lavish spending habits and the generous rules that apply to their conduct, police always frame themselves as a mere half-step ahead of staving off mass chaos, warning that any abrogation of their authority by naive do-gooders will put everyone in danger. </w:t>
      </w:r>
    </w:p>
    <w:p w14:paraId="2658935F" w14:textId="77777777" w:rsidR="00773BE2" w:rsidRPr="0087343A" w:rsidRDefault="00773BE2" w:rsidP="00773BE2">
      <w:pPr>
        <w:rPr>
          <w:rStyle w:val="StyleUnderline"/>
        </w:rPr>
      </w:pPr>
      <w:r>
        <w:t>What this year’s election results demonstrate is that people understand the lies that infuse this narrative, which conspicuously omits from the ledger the staggering human costs that policing imposes on the communities it purports to keep safe</w:t>
      </w:r>
      <w:r w:rsidRPr="00A56BB8">
        <w:t xml:space="preserve">. </w:t>
      </w:r>
      <w:r w:rsidRPr="00A56BB8">
        <w:rPr>
          <w:rStyle w:val="StyleUnderline"/>
        </w:rPr>
        <w:t>These losses won’t put an end to incidents of police brutality, or any other strain of rot that pervades the American criminal justice system</w:t>
      </w:r>
      <w:r w:rsidRPr="006E1428">
        <w:rPr>
          <w:rStyle w:val="StyleUnderline"/>
        </w:rPr>
        <w:t>. But they do signal that police unions are likelier to have to answer for their myriad failures, instead</w:t>
      </w:r>
      <w:r w:rsidRPr="0087343A">
        <w:rPr>
          <w:rStyle w:val="StyleUnderline"/>
        </w:rPr>
        <w:t xml:space="preserve"> of relying on beneficiaries of their largesse to pretend that these failures do not exist.</w:t>
      </w:r>
    </w:p>
    <w:p w14:paraId="2F1A7902" w14:textId="77777777" w:rsidR="00773BE2" w:rsidRDefault="00773BE2" w:rsidP="00773BE2">
      <w:pPr>
        <w:pStyle w:val="Heading4"/>
      </w:pPr>
      <w:r>
        <w:t xml:space="preserve">But the plan reverses that— giving them the right to collectively bargain. </w:t>
      </w:r>
    </w:p>
    <w:p w14:paraId="25A0FEDF" w14:textId="77777777" w:rsidR="00773BE2" w:rsidRPr="00D6288F" w:rsidRDefault="00773BE2" w:rsidP="00773BE2">
      <w:r w:rsidRPr="00920B90">
        <w:rPr>
          <w:rStyle w:val="Style13ptBold"/>
        </w:rPr>
        <w:t>Lopez 20</w:t>
      </w:r>
      <w:r>
        <w:t xml:space="preserve"> [(</w:t>
      </w:r>
      <w:r w:rsidRPr="00920B90">
        <w:t xml:space="preserve">Laura </w:t>
      </w:r>
      <w:proofErr w:type="spellStart"/>
      <w:r w:rsidRPr="00920B90">
        <w:t>Barrón</w:t>
      </w:r>
      <w:proofErr w:type="spellEnd"/>
      <w:r w:rsidRPr="00920B90">
        <w:t>-López</w:t>
      </w:r>
      <w:r>
        <w:t>,</w:t>
      </w:r>
      <w:r w:rsidRPr="00920B90">
        <w:t xml:space="preserve"> is a White House Correspondent for POLITICO.</w:t>
      </w:r>
      <w:r>
        <w:t>), “</w:t>
      </w:r>
      <w:r w:rsidRPr="00920B90">
        <w:t>Democrats’ Coming Civil War Over Police Unions</w:t>
      </w:r>
      <w:r>
        <w:t xml:space="preserve">” , POLITICO , </w:t>
      </w:r>
      <w:hyperlink r:id="rId10" w:history="1">
        <w:r w:rsidRPr="000A0B3A">
          <w:rPr>
            <w:rStyle w:val="Hyperlink"/>
          </w:rPr>
          <w:t>https://www.politico.com/news/magazine/2020/10/14/police-reform-police-unions-qualified-immunity-democratic-party-420122</w:t>
        </w:r>
      </w:hyperlink>
      <w:r>
        <w:t xml:space="preserve">, </w:t>
      </w:r>
      <w:r w:rsidRPr="00920B90">
        <w:t>10/14/2020</w:t>
      </w:r>
      <w:r>
        <w:t>] SS</w:t>
      </w:r>
    </w:p>
    <w:p w14:paraId="2C5E6CE2" w14:textId="77777777" w:rsidR="00773BE2" w:rsidRDefault="00773BE2" w:rsidP="00773BE2">
      <w:r w:rsidRPr="00700FA3">
        <w:t>Earlier this year,</w:t>
      </w:r>
      <w:r>
        <w:t xml:space="preserve"> </w:t>
      </w:r>
      <w:r w:rsidRPr="00A56BB8">
        <w:rPr>
          <w:rStyle w:val="Emphasis"/>
        </w:rPr>
        <w:t xml:space="preserve">House Democrats were close to pushing through </w:t>
      </w:r>
      <w:r w:rsidRPr="0050531A">
        <w:rPr>
          <w:rStyle w:val="Emphasis"/>
          <w:highlight w:val="green"/>
        </w:rPr>
        <w:t>a bill</w:t>
      </w:r>
      <w:r w:rsidRPr="00A56BB8">
        <w:rPr>
          <w:rStyle w:val="Emphasis"/>
        </w:rPr>
        <w:t xml:space="preserve"> that </w:t>
      </w:r>
      <w:r w:rsidRPr="0050531A">
        <w:rPr>
          <w:rStyle w:val="Emphasis"/>
          <w:highlight w:val="green"/>
        </w:rPr>
        <w:t xml:space="preserve">would have </w:t>
      </w:r>
      <w:r w:rsidRPr="00A56BB8">
        <w:rPr>
          <w:rStyle w:val="Emphasis"/>
          <w:highlight w:val="green"/>
        </w:rPr>
        <w:t>cemen</w:t>
      </w:r>
      <w:r w:rsidRPr="0050531A">
        <w:rPr>
          <w:rStyle w:val="Emphasis"/>
          <w:highlight w:val="green"/>
        </w:rPr>
        <w:t xml:space="preserve">ted the power of police </w:t>
      </w:r>
      <w:r w:rsidRPr="00920B90">
        <w:rPr>
          <w:rStyle w:val="Emphasis"/>
          <w:highlight w:val="green"/>
        </w:rPr>
        <w:t>unions across the country.</w:t>
      </w:r>
      <w:r>
        <w:t xml:space="preserve"> For a pro-labor party, </w:t>
      </w:r>
      <w:r w:rsidRPr="00EB0561">
        <w:rPr>
          <w:rStyle w:val="StyleUnderline"/>
          <w:highlight w:val="green"/>
        </w:rPr>
        <w:t>the bill</w:t>
      </w:r>
      <w:r w:rsidRPr="00EB0561">
        <w:rPr>
          <w:rStyle w:val="StyleUnderline"/>
        </w:rPr>
        <w:t>, which</w:t>
      </w:r>
      <w:r w:rsidRPr="00D6288F">
        <w:rPr>
          <w:rStyle w:val="StyleUnderline"/>
        </w:rPr>
        <w:t xml:space="preserve"> </w:t>
      </w:r>
      <w:r w:rsidRPr="00920B90">
        <w:rPr>
          <w:rStyle w:val="StyleUnderline"/>
          <w:highlight w:val="green"/>
        </w:rPr>
        <w:t>gave</w:t>
      </w:r>
      <w:r w:rsidRPr="00D6288F">
        <w:rPr>
          <w:rStyle w:val="StyleUnderline"/>
        </w:rPr>
        <w:t xml:space="preserve"> police </w:t>
      </w:r>
      <w:r w:rsidRPr="00EB0561">
        <w:rPr>
          <w:rStyle w:val="StyleUnderline"/>
          <w:highlight w:val="green"/>
        </w:rPr>
        <w:t xml:space="preserve">officers the federal right to </w:t>
      </w:r>
      <w:r w:rsidRPr="00920B90">
        <w:rPr>
          <w:rStyle w:val="StyleUnderline"/>
          <w:highlight w:val="green"/>
        </w:rPr>
        <w:t>collectively bargain</w:t>
      </w:r>
      <w:r w:rsidRPr="00EB0561">
        <w:rPr>
          <w:rStyle w:val="StyleUnderline"/>
        </w:rPr>
        <w:t xml:space="preserve"> on working conditions, appeared</w:t>
      </w:r>
      <w:r w:rsidRPr="00D6288F">
        <w:rPr>
          <w:rStyle w:val="StyleUnderline"/>
        </w:rPr>
        <w:t xml:space="preserve"> to be a no-brainer. </w:t>
      </w:r>
      <w:r>
        <w:t xml:space="preserve">Nearly every Democrat in the House co-signed the legislation, including members of the Squad, a group of progressive superstars that includes Reps. Alexandria Ocasio-Cortez and Rashida </w:t>
      </w:r>
      <w:proofErr w:type="spellStart"/>
      <w:r>
        <w:t>Tlaib</w:t>
      </w:r>
      <w:proofErr w:type="spellEnd"/>
      <w:r>
        <w:t>.</w:t>
      </w:r>
    </w:p>
    <w:p w14:paraId="3D83D299" w14:textId="77777777" w:rsidR="00773BE2" w:rsidRPr="00D6288F" w:rsidRDefault="00773BE2" w:rsidP="00773BE2">
      <w:pPr>
        <w:rPr>
          <w:rStyle w:val="StyleUnderline"/>
        </w:rPr>
      </w:pPr>
      <w:r>
        <w:t xml:space="preserve">The Democrats have supported public-sector unions for generations — often fighting with Republican state officials who’ve worked to gut the memberships of public employee unions and limit bargaining abilities. </w:t>
      </w:r>
      <w:r w:rsidRPr="00FE2334">
        <w:rPr>
          <w:rStyle w:val="StyleUnderline"/>
          <w:highlight w:val="green"/>
        </w:rPr>
        <w:t>The bill</w:t>
      </w:r>
      <w:r w:rsidRPr="00EB0561">
        <w:rPr>
          <w:rStyle w:val="StyleUnderline"/>
        </w:rPr>
        <w:t xml:space="preserve"> would have </w:t>
      </w:r>
      <w:r w:rsidRPr="00FE2334">
        <w:rPr>
          <w:rStyle w:val="StyleUnderline"/>
          <w:highlight w:val="green"/>
        </w:rPr>
        <w:t>granted the right to form a union and bargain</w:t>
      </w:r>
      <w:r w:rsidRPr="00A56BB8">
        <w:rPr>
          <w:rStyle w:val="StyleUnderline"/>
        </w:rPr>
        <w:t xml:space="preserve"> contracts </w:t>
      </w:r>
      <w:r w:rsidRPr="00FE2334">
        <w:rPr>
          <w:rStyle w:val="StyleUnderline"/>
          <w:highlight w:val="green"/>
        </w:rPr>
        <w:t>to</w:t>
      </w:r>
      <w:r w:rsidRPr="00A56BB8">
        <w:rPr>
          <w:rStyle w:val="StyleUnderline"/>
        </w:rPr>
        <w:t xml:space="preserve"> firefighters, emergency medical personnel and </w:t>
      </w:r>
      <w:r w:rsidRPr="00FE2334">
        <w:rPr>
          <w:rStyle w:val="StyleUnderline"/>
          <w:highlight w:val="green"/>
        </w:rPr>
        <w:t>police</w:t>
      </w:r>
      <w:r w:rsidRPr="00A56BB8">
        <w:rPr>
          <w:rStyle w:val="StyleUnderline"/>
        </w:rPr>
        <w:t>, including in states that currently prohibit some in public safety from negotiating collectively for wages and working conditions.</w:t>
      </w:r>
    </w:p>
    <w:p w14:paraId="05330FC7" w14:textId="77777777" w:rsidR="00773BE2" w:rsidRPr="00D6288F" w:rsidRDefault="00773BE2" w:rsidP="00773BE2">
      <w:pPr>
        <w:rPr>
          <w:rStyle w:val="StyleUnderline"/>
        </w:rPr>
      </w:pPr>
      <w:r w:rsidRPr="00D6288F">
        <w:t>As talk of moving the bill increased in March</w:t>
      </w:r>
      <w:r w:rsidRPr="00D6288F">
        <w:rPr>
          <w:rStyle w:val="StyleUnderline"/>
        </w:rPr>
        <w:t xml:space="preserve">, Rep. Joaquin Castro of Texas was a rare voice raising alarms. He warned his colleagues on the Education and Labor </w:t>
      </w:r>
      <w:r w:rsidRPr="00FE2334">
        <w:rPr>
          <w:rStyle w:val="StyleUnderline"/>
        </w:rPr>
        <w:t xml:space="preserve">Committee that the bill would </w:t>
      </w:r>
      <w:r w:rsidRPr="00FE2334">
        <w:rPr>
          <w:rStyle w:val="Emphasis"/>
        </w:rPr>
        <w:t xml:space="preserve">formalize the authority of </w:t>
      </w:r>
      <w:r w:rsidRPr="00EB0561">
        <w:rPr>
          <w:rStyle w:val="Emphasis"/>
          <w:highlight w:val="green"/>
        </w:rPr>
        <w:t>police unions</w:t>
      </w:r>
      <w:r w:rsidRPr="00FE2334">
        <w:rPr>
          <w:rStyle w:val="StyleUnderline"/>
        </w:rPr>
        <w:t xml:space="preserve"> to determine misconduct standards</w:t>
      </w:r>
      <w:r w:rsidRPr="00D6288F">
        <w:rPr>
          <w:rStyle w:val="StyleUnderline"/>
        </w:rPr>
        <w:t xml:space="preserve"> in their contracts, which </w:t>
      </w:r>
      <w:r w:rsidRPr="00EB0561">
        <w:rPr>
          <w:rStyle w:val="StyleUnderline"/>
          <w:highlight w:val="green"/>
        </w:rPr>
        <w:t>are increasingly</w:t>
      </w:r>
      <w:r w:rsidRPr="00D6288F">
        <w:rPr>
          <w:rStyle w:val="StyleUnderline"/>
        </w:rPr>
        <w:t xml:space="preserve"> viewed as </w:t>
      </w:r>
      <w:r w:rsidRPr="00EB0561">
        <w:rPr>
          <w:rStyle w:val="Emphasis"/>
          <w:highlight w:val="green"/>
        </w:rPr>
        <w:t xml:space="preserve">a barrier </w:t>
      </w:r>
      <w:r w:rsidRPr="0050531A">
        <w:rPr>
          <w:rStyle w:val="Emphasis"/>
          <w:highlight w:val="green"/>
        </w:rPr>
        <w:t xml:space="preserve">to </w:t>
      </w:r>
      <w:r w:rsidRPr="00920B90">
        <w:rPr>
          <w:rStyle w:val="Emphasis"/>
          <w:highlight w:val="green"/>
        </w:rPr>
        <w:t>holding police accountable for wrongdoing</w:t>
      </w:r>
      <w:r w:rsidRPr="00D6288F">
        <w:rPr>
          <w:rStyle w:val="StyleUnderline"/>
        </w:rPr>
        <w:t>.</w:t>
      </w:r>
      <w:r w:rsidRPr="00D6288F">
        <w:t xml:space="preserve"> Castro, a Democrat, fought it, asking racial justice groups like Campaign Zero and Color of Change to talk to his Democratic colleagues</w:t>
      </w:r>
      <w:r w:rsidRPr="00D6288F">
        <w:rPr>
          <w:rStyle w:val="StyleUnderline"/>
        </w:rPr>
        <w:t>. He suggested new language limiting how much police could negotiate over accountability provisions with cities.</w:t>
      </w:r>
    </w:p>
    <w:p w14:paraId="12F0F0C1" w14:textId="77777777" w:rsidR="00773BE2" w:rsidRDefault="00773BE2" w:rsidP="00773BE2">
      <w:r>
        <w:t>But labor organizations weren’t pleased with the idea of singling out police affiliates by restricting their ability to bargain over disciplinary standards in the bill. Then the coronavirus pandemic exploded, and negotiations stalled.</w:t>
      </w:r>
    </w:p>
    <w:p w14:paraId="4050DD14" w14:textId="77777777" w:rsidR="00773BE2" w:rsidRPr="00D6288F" w:rsidRDefault="00773BE2" w:rsidP="00773BE2">
      <w:pPr>
        <w:rPr>
          <w:rStyle w:val="StyleUnderline"/>
        </w:rPr>
      </w:pPr>
      <w:r w:rsidRPr="00D6288F">
        <w:rPr>
          <w:rStyle w:val="StyleUnderline"/>
        </w:rPr>
        <w:t>Two months later, a video of a white police officer using his knee to pin George Floyd’s neck to the pavement for nine minutes rocketed around the country</w:t>
      </w:r>
      <w:r>
        <w:t>. Hundreds of thousands took to the streets across the nation in response to Floyd’s killing, calling for a full re-imagining of policing and thrusting police unions into the center of the national argument</w:t>
      </w:r>
      <w:r w:rsidRPr="00D6288F">
        <w:rPr>
          <w:rStyle w:val="StyleUnderline"/>
        </w:rPr>
        <w:t xml:space="preserve">. Activists, multiple legal experts and even some conservative think tanks, say </w:t>
      </w:r>
      <w:r w:rsidRPr="00920B90">
        <w:rPr>
          <w:rStyle w:val="Emphasis"/>
          <w:highlight w:val="green"/>
        </w:rPr>
        <w:t>police unions are</w:t>
      </w:r>
      <w:r w:rsidRPr="00EB0561">
        <w:rPr>
          <w:rStyle w:val="Emphasis"/>
        </w:rPr>
        <w:t xml:space="preserve"> one of the biggest </w:t>
      </w:r>
      <w:r w:rsidRPr="00920B90">
        <w:rPr>
          <w:rStyle w:val="Emphasis"/>
          <w:highlight w:val="green"/>
        </w:rPr>
        <w:t>impediments to reform</w:t>
      </w:r>
      <w:r w:rsidRPr="00D6288F">
        <w:rPr>
          <w:rStyle w:val="StyleUnderline"/>
        </w:rPr>
        <w:t>, pushing hard to weaken accountability rules, and preventing new ones from being passed.</w:t>
      </w:r>
    </w:p>
    <w:p w14:paraId="793E0E3F" w14:textId="77777777" w:rsidR="00773BE2" w:rsidRPr="00D6288F" w:rsidRDefault="00773BE2" w:rsidP="00773BE2">
      <w:pPr>
        <w:rPr>
          <w:rStyle w:val="StyleUnderline"/>
        </w:rPr>
      </w:pPr>
      <w:r>
        <w:t xml:space="preserve">In the wake of Floyd’s killing, </w:t>
      </w:r>
      <w:r w:rsidRPr="003A48D6">
        <w:rPr>
          <w:rStyle w:val="StyleUnderline"/>
          <w:highlight w:val="green"/>
        </w:rPr>
        <w:t>the bill expanding bargaining rights for police unions</w:t>
      </w:r>
      <w:r w:rsidRPr="00D6288F">
        <w:rPr>
          <w:rStyle w:val="StyleUnderline"/>
        </w:rPr>
        <w:t xml:space="preserve"> is all but dead as currently written, and not because of the pandemic. </w:t>
      </w:r>
      <w:r w:rsidRPr="00EB0561">
        <w:rPr>
          <w:rStyle w:val="StyleUnderline"/>
        </w:rPr>
        <w:t xml:space="preserve">House </w:t>
      </w:r>
      <w:r w:rsidRPr="00EB0561">
        <w:rPr>
          <w:rStyle w:val="StyleUnderline"/>
          <w:highlight w:val="green"/>
        </w:rPr>
        <w:t>Democrats</w:t>
      </w:r>
      <w:r>
        <w:t xml:space="preserve"> rushed to pass a first of its kind police reform bill that would, among other measures, ban choke holds, establish a national database tracking misconduct and end the doctrine of qualified immunity, which shields police officers from civil lawsuits. </w:t>
      </w:r>
      <w:r w:rsidRPr="00D6288F">
        <w:rPr>
          <w:rStyle w:val="StyleUnderline"/>
        </w:rPr>
        <w:t xml:space="preserve">More </w:t>
      </w:r>
      <w:r w:rsidRPr="00EB0561">
        <w:rPr>
          <w:rStyle w:val="StyleUnderline"/>
          <w:highlight w:val="green"/>
        </w:rPr>
        <w:t>quietly</w:t>
      </w:r>
      <w:r w:rsidRPr="00D6288F">
        <w:rPr>
          <w:rStyle w:val="StyleUnderline"/>
        </w:rPr>
        <w:t xml:space="preserve">, they </w:t>
      </w:r>
      <w:r w:rsidRPr="00EB0561">
        <w:rPr>
          <w:rStyle w:val="StyleUnderline"/>
        </w:rPr>
        <w:t xml:space="preserve">quickly </w:t>
      </w:r>
      <w:r w:rsidRPr="003A48D6">
        <w:rPr>
          <w:rStyle w:val="StyleUnderline"/>
          <w:highlight w:val="green"/>
        </w:rPr>
        <w:t xml:space="preserve">backed </w:t>
      </w:r>
      <w:r w:rsidRPr="00EB0561">
        <w:rPr>
          <w:rStyle w:val="StyleUnderline"/>
          <w:highlight w:val="green"/>
        </w:rPr>
        <w:t>away from the</w:t>
      </w:r>
      <w:r w:rsidRPr="00D6288F">
        <w:rPr>
          <w:rStyle w:val="StyleUnderline"/>
        </w:rPr>
        <w:t xml:space="preserve"> collective-</w:t>
      </w:r>
      <w:r w:rsidRPr="00EB0561">
        <w:rPr>
          <w:rStyle w:val="StyleUnderline"/>
        </w:rPr>
        <w:t xml:space="preserve">bargaining </w:t>
      </w:r>
      <w:r w:rsidRPr="003A48D6">
        <w:rPr>
          <w:rStyle w:val="StyleUnderline"/>
          <w:highlight w:val="green"/>
        </w:rPr>
        <w:t>bill.</w:t>
      </w:r>
      <w:r w:rsidRPr="00D6288F">
        <w:rPr>
          <w:rStyle w:val="StyleUnderline"/>
        </w:rPr>
        <w:t xml:space="preserve"> In the span of three months, the party had changed its calculus, now viewing a labor bill that was endorsed by nearly every House Democrat as recently as March as untouchable in its current form.</w:t>
      </w:r>
    </w:p>
    <w:p w14:paraId="5CB579C0" w14:textId="77777777" w:rsidR="00773BE2" w:rsidRDefault="00773BE2" w:rsidP="00773BE2">
      <w:r>
        <w:t xml:space="preserve">Rep. Dan Kildee (D-Mich.), co-author of the measure, said in a statement that he asked House leadership to not move the bill unless the right for police to negotiate on accountability standards is </w:t>
      </w:r>
      <w:r w:rsidRPr="00D6288F">
        <w:rPr>
          <w:rStyle w:val="StyleUnderline"/>
        </w:rPr>
        <w:t>addressed. Rep. Alexandria Ocasio-Cortez of New York, who also signed on to the bill, is “withdrawing her support” fro</w:t>
      </w:r>
      <w:r>
        <w:t xml:space="preserve">m it “as long as it remains in its current form,” said Lauren </w:t>
      </w:r>
      <w:proofErr w:type="spellStart"/>
      <w:r>
        <w:t>Hitt</w:t>
      </w:r>
      <w:proofErr w:type="spellEnd"/>
      <w:r>
        <w:t xml:space="preserve">, a spokesperson for the New York Democrat. Rep. Matt Cartwright of Pennsylvania, author of a separate broader bill to expand collective bargaining rights of public-sector workers, is also deciding “whether any changes need to be made to [his] bill to hold officers with problematic records accountable” and will consider changes Kildee makes to his legislation, said Cartwright spokesman Matt </w:t>
      </w:r>
      <w:proofErr w:type="spellStart"/>
      <w:r>
        <w:t>Slavoski</w:t>
      </w:r>
      <w:proofErr w:type="spellEnd"/>
      <w:r>
        <w:t>.</w:t>
      </w:r>
    </w:p>
    <w:p w14:paraId="390CA61F" w14:textId="77777777" w:rsidR="00773BE2" w:rsidRDefault="00773BE2" w:rsidP="00773BE2">
      <w:pPr>
        <w:rPr>
          <w:rStyle w:val="Emphasis"/>
        </w:rPr>
      </w:pPr>
      <w:r w:rsidRPr="00D6288F">
        <w:rPr>
          <w:rStyle w:val="StyleUnderline"/>
        </w:rPr>
        <w:t xml:space="preserve">All Democrats POLITICO spoke to said they support police’s right to unionize and bargain over wages and working conditions; it’s police’s ability to negotiate </w:t>
      </w:r>
      <w:r w:rsidRPr="00A56BB8">
        <w:rPr>
          <w:rStyle w:val="StyleUnderline"/>
        </w:rPr>
        <w:t xml:space="preserve">misconduct standards </w:t>
      </w:r>
      <w:r w:rsidRPr="00A56BB8">
        <w:rPr>
          <w:rStyle w:val="Emphasis"/>
        </w:rPr>
        <w:t>through union contracts that some are now questioning or flat out opposing.</w:t>
      </w:r>
    </w:p>
    <w:p w14:paraId="354DD844" w14:textId="77777777" w:rsidR="00773BE2" w:rsidRPr="00146C9F" w:rsidRDefault="00773BE2" w:rsidP="00773BE2">
      <w:pPr>
        <w:pStyle w:val="Heading4"/>
      </w:pPr>
      <w:r>
        <w:t xml:space="preserve">Police unions are the </w:t>
      </w:r>
      <w:r w:rsidRPr="006A0A25">
        <w:rPr>
          <w:u w:val="single"/>
        </w:rPr>
        <w:t>root cause</w:t>
      </w:r>
      <w:r>
        <w:t xml:space="preserve"> of police brutality </w:t>
      </w:r>
    </w:p>
    <w:p w14:paraId="066E7CDA" w14:textId="77777777" w:rsidR="00773BE2" w:rsidRDefault="00773BE2" w:rsidP="00773BE2">
      <w:pPr>
        <w:spacing w:line="235" w:lineRule="atLeast"/>
        <w:rPr>
          <w:rStyle w:val="Hyperlink"/>
          <w:rFonts w:eastAsia="Times New Roman"/>
          <w:szCs w:val="22"/>
        </w:rPr>
      </w:pPr>
      <w:r w:rsidRPr="00146C9F">
        <w:rPr>
          <w:rStyle w:val="Style13ptBold"/>
        </w:rPr>
        <w:t>Greenhouse 20</w:t>
      </w:r>
      <w:r>
        <w:rPr>
          <w:rFonts w:eastAsia="Times New Roman"/>
          <w:color w:val="000000"/>
          <w:szCs w:val="22"/>
        </w:rPr>
        <w:t xml:space="preserve"> [(</w:t>
      </w:r>
      <w:r w:rsidRPr="00146C9F">
        <w:rPr>
          <w:rFonts w:eastAsia="Times New Roman"/>
          <w:color w:val="000000"/>
          <w:szCs w:val="22"/>
        </w:rPr>
        <w:t>Steven Greenhouse</w:t>
      </w:r>
      <w:r>
        <w:rPr>
          <w:rFonts w:eastAsia="Times New Roman"/>
          <w:color w:val="000000"/>
          <w:szCs w:val="22"/>
        </w:rPr>
        <w:t xml:space="preserve">, </w:t>
      </w:r>
      <w:r w:rsidRPr="00146C9F">
        <w:rPr>
          <w:rFonts w:eastAsia="Times New Roman"/>
          <w:color w:val="000000"/>
          <w:szCs w:val="22"/>
        </w:rPr>
        <w:t>reporter at the New York Times for thirty-one years; he covered labor and workplace matters there for nineteen. He is the author of “Beaten Down, Worked Up: The Past, Present, and Future of American Labor</w:t>
      </w:r>
      <w:r>
        <w:rPr>
          <w:rFonts w:eastAsia="Times New Roman"/>
          <w:color w:val="000000"/>
          <w:szCs w:val="22"/>
        </w:rPr>
        <w:t>”), “</w:t>
      </w:r>
      <w:r w:rsidRPr="00146C9F">
        <w:rPr>
          <w:rFonts w:eastAsia="Times New Roman"/>
          <w:color w:val="000000"/>
          <w:szCs w:val="22"/>
        </w:rPr>
        <w:t>How Police Unions Enable and Conceal Abuses of Power</w:t>
      </w:r>
      <w:r>
        <w:rPr>
          <w:rFonts w:eastAsia="Times New Roman"/>
          <w:color w:val="000000"/>
          <w:szCs w:val="22"/>
        </w:rPr>
        <w:t xml:space="preserve">”, The New Yorker , </w:t>
      </w:r>
      <w:hyperlink r:id="rId11" w:history="1">
        <w:r w:rsidRPr="00261E27">
          <w:rPr>
            <w:rStyle w:val="Hyperlink"/>
            <w:rFonts w:eastAsia="Times New Roman"/>
            <w:szCs w:val="22"/>
          </w:rPr>
          <w:t>https://www.newyorker.com/news/news-desk/how-police-union-power-helped-increase-abuses</w:t>
        </w:r>
      </w:hyperlink>
      <w:r>
        <w:rPr>
          <w:rStyle w:val="Hyperlink"/>
          <w:rFonts w:eastAsia="Times New Roman"/>
          <w:szCs w:val="22"/>
        </w:rPr>
        <w:t>, J</w:t>
      </w:r>
      <w:r w:rsidRPr="00146C9F">
        <w:rPr>
          <w:rStyle w:val="Hyperlink"/>
          <w:rFonts w:eastAsia="Times New Roman"/>
          <w:szCs w:val="22"/>
        </w:rPr>
        <w:t>une 18, 2020</w:t>
      </w:r>
      <w:r>
        <w:rPr>
          <w:rStyle w:val="Hyperlink"/>
          <w:rFonts w:eastAsia="Times New Roman"/>
          <w:szCs w:val="22"/>
        </w:rPr>
        <w:t xml:space="preserve"> ] SS</w:t>
      </w:r>
    </w:p>
    <w:p w14:paraId="57B869FF" w14:textId="77777777" w:rsidR="00773BE2" w:rsidRPr="00146C9F" w:rsidRDefault="00773BE2" w:rsidP="00773BE2">
      <w:pPr>
        <w:spacing w:line="235" w:lineRule="atLeast"/>
        <w:rPr>
          <w:rStyle w:val="Emphasis"/>
        </w:rPr>
      </w:pPr>
      <w:r w:rsidRPr="005B79A7">
        <w:rPr>
          <w:rStyle w:val="StyleUnderline"/>
          <w:highlight w:val="green"/>
        </w:rPr>
        <w:t>Police unions</w:t>
      </w:r>
      <w:r w:rsidRPr="00146C9F">
        <w:rPr>
          <w:rStyle w:val="StyleUnderline"/>
        </w:rPr>
        <w:t xml:space="preserve"> have long had a singular—and divisive—place in American labor.</w:t>
      </w:r>
      <w:r w:rsidRPr="00146C9F">
        <w:rPr>
          <w:rStyle w:val="Hyperlink"/>
          <w:rFonts w:eastAsia="Times New Roman"/>
          <w:szCs w:val="22"/>
        </w:rPr>
        <w:t xml:space="preserve"> What is different at this fraught moment, </w:t>
      </w:r>
      <w:r w:rsidRPr="00EB0561">
        <w:rPr>
          <w:rStyle w:val="Hyperlink"/>
          <w:rFonts w:eastAsia="Times New Roman"/>
          <w:szCs w:val="22"/>
        </w:rPr>
        <w:t xml:space="preserve">however, is that </w:t>
      </w:r>
      <w:r w:rsidRPr="00EB0561">
        <w:rPr>
          <w:rStyle w:val="Emphasis"/>
        </w:rPr>
        <w:t xml:space="preserve">these unions, </w:t>
      </w:r>
      <w:r w:rsidRPr="00EB0561">
        <w:rPr>
          <w:rStyle w:val="Emphasis"/>
          <w:highlight w:val="green"/>
        </w:rPr>
        <w:t>long considered untouchable</w:t>
      </w:r>
      <w:r w:rsidRPr="00146C9F">
        <w:rPr>
          <w:rStyle w:val="Hyperlink"/>
          <w:rFonts w:eastAsia="Times New Roman"/>
          <w:szCs w:val="22"/>
        </w:rPr>
        <w:t xml:space="preserve">, </w:t>
      </w:r>
      <w:r w:rsidRPr="00EB0561">
        <w:rPr>
          <w:rStyle w:val="StyleUnderline"/>
          <w:highlight w:val="green"/>
        </w:rPr>
        <w:t>due to</w:t>
      </w:r>
      <w:r w:rsidRPr="00146C9F">
        <w:rPr>
          <w:rStyle w:val="StyleUnderline"/>
        </w:rPr>
        <w:t xml:space="preserve"> their </w:t>
      </w:r>
      <w:r w:rsidRPr="00A56BB8">
        <w:rPr>
          <w:rStyle w:val="StyleUnderline"/>
        </w:rPr>
        <w:t xml:space="preserve">extraordinary </w:t>
      </w:r>
      <w:r w:rsidRPr="005B79A7">
        <w:rPr>
          <w:rStyle w:val="StyleUnderline"/>
          <w:highlight w:val="green"/>
        </w:rPr>
        <w:t>power</w:t>
      </w:r>
      <w:r w:rsidRPr="00146C9F">
        <w:rPr>
          <w:rStyle w:val="StyleUnderline"/>
        </w:rPr>
        <w:t xml:space="preserve"> on the streets and among politicians, </w:t>
      </w:r>
      <w:r w:rsidRPr="00EB0561">
        <w:rPr>
          <w:rStyle w:val="StyleUnderline"/>
          <w:highlight w:val="green"/>
        </w:rPr>
        <w:t>face a potential reckoning</w:t>
      </w:r>
      <w:r w:rsidRPr="00146C9F">
        <w:rPr>
          <w:rStyle w:val="StyleUnderline"/>
        </w:rPr>
        <w:t>, as their conduct roils not just one city but the entire nation.</w:t>
      </w:r>
      <w:r w:rsidRPr="00146C9F">
        <w:rPr>
          <w:rStyle w:val="Hyperlink"/>
          <w:rFonts w:eastAsia="Times New Roman"/>
          <w:szCs w:val="22"/>
        </w:rPr>
        <w:t xml:space="preserve"> Since the nineteen-sixties, </w:t>
      </w:r>
      <w:r w:rsidRPr="00146C9F">
        <w:rPr>
          <w:rStyle w:val="StyleUnderline"/>
        </w:rPr>
        <w:t xml:space="preserve">when police unions first became like traditional unions and won the right to bargain collectively, </w:t>
      </w:r>
      <w:r w:rsidRPr="00EB0561">
        <w:rPr>
          <w:rStyle w:val="StyleUnderline"/>
        </w:rPr>
        <w:t>they have had a controversial history</w:t>
      </w:r>
      <w:r w:rsidRPr="00EB0561">
        <w:rPr>
          <w:rStyle w:val="Hyperlink"/>
          <w:rFonts w:eastAsia="Times New Roman"/>
          <w:szCs w:val="22"/>
        </w:rPr>
        <w:t>. And</w:t>
      </w:r>
      <w:r w:rsidRPr="00146C9F">
        <w:rPr>
          <w:rStyle w:val="Hyperlink"/>
          <w:rFonts w:eastAsia="Times New Roman"/>
          <w:szCs w:val="22"/>
        </w:rPr>
        <w:t xml:space="preserve"> recent </w:t>
      </w:r>
      <w:r w:rsidRPr="00EB0561">
        <w:rPr>
          <w:rStyle w:val="StyleUnderline"/>
          <w:highlight w:val="green"/>
        </w:rPr>
        <w:t>studies suggest</w:t>
      </w:r>
      <w:r w:rsidRPr="00EB0561">
        <w:rPr>
          <w:rStyle w:val="StyleUnderline"/>
        </w:rPr>
        <w:t xml:space="preserve"> that </w:t>
      </w:r>
      <w:r w:rsidRPr="00EB0561">
        <w:rPr>
          <w:rStyle w:val="StyleUnderline"/>
          <w:highlight w:val="green"/>
        </w:rPr>
        <w:t>their</w:t>
      </w:r>
      <w:r w:rsidRPr="005B79A7">
        <w:rPr>
          <w:rStyle w:val="StyleUnderline"/>
          <w:highlight w:val="green"/>
        </w:rPr>
        <w:t xml:space="preserve"> </w:t>
      </w:r>
      <w:r w:rsidRPr="00EB0561">
        <w:rPr>
          <w:rStyle w:val="StyleUnderline"/>
        </w:rPr>
        <w:t xml:space="preserve">political and </w:t>
      </w:r>
      <w:r w:rsidRPr="00EB0561">
        <w:rPr>
          <w:rStyle w:val="Emphasis"/>
          <w:highlight w:val="green"/>
        </w:rPr>
        <w:t>bargaining power</w:t>
      </w:r>
      <w:r w:rsidRPr="00EB0561">
        <w:rPr>
          <w:rStyle w:val="StyleUnderline"/>
          <w:highlight w:val="green"/>
        </w:rPr>
        <w:t xml:space="preserve"> has enabled</w:t>
      </w:r>
      <w:r w:rsidRPr="00146C9F">
        <w:rPr>
          <w:rStyle w:val="Hyperlink"/>
          <w:rFonts w:eastAsia="Times New Roman"/>
          <w:szCs w:val="22"/>
        </w:rPr>
        <w:t xml:space="preserve"> them to win disciplinary systems so lax that they have </w:t>
      </w:r>
      <w:r w:rsidRPr="00146C9F">
        <w:rPr>
          <w:rStyle w:val="Emphasis"/>
        </w:rPr>
        <w:t xml:space="preserve">helped increase police </w:t>
      </w:r>
      <w:r w:rsidRPr="005B79A7">
        <w:rPr>
          <w:rStyle w:val="Emphasis"/>
          <w:highlight w:val="green"/>
        </w:rPr>
        <w:t>abuse</w:t>
      </w:r>
      <w:r w:rsidRPr="00EB0561">
        <w:rPr>
          <w:rStyle w:val="Emphasis"/>
        </w:rPr>
        <w:t>s</w:t>
      </w:r>
      <w:r w:rsidRPr="00146C9F">
        <w:rPr>
          <w:rStyle w:val="Emphasis"/>
        </w:rPr>
        <w:t xml:space="preserve"> </w:t>
      </w:r>
      <w:r w:rsidRPr="00EB0561">
        <w:rPr>
          <w:rStyle w:val="Emphasis"/>
        </w:rPr>
        <w:t>in the United States</w:t>
      </w:r>
      <w:r w:rsidRPr="00146C9F">
        <w:rPr>
          <w:rStyle w:val="Emphasis"/>
        </w:rPr>
        <w:t>.</w:t>
      </w:r>
    </w:p>
    <w:p w14:paraId="58C73B52" w14:textId="77777777" w:rsidR="00773BE2" w:rsidRPr="00146C9F" w:rsidRDefault="00773BE2" w:rsidP="00773BE2">
      <w:pPr>
        <w:spacing w:line="235" w:lineRule="atLeast"/>
        <w:rPr>
          <w:rStyle w:val="Hyperlink"/>
          <w:rFonts w:eastAsia="Times New Roman"/>
          <w:szCs w:val="22"/>
        </w:rPr>
      </w:pPr>
      <w:r w:rsidRPr="00146C9F">
        <w:rPr>
          <w:rStyle w:val="Hyperlink"/>
          <w:rFonts w:eastAsia="Times New Roman"/>
          <w:szCs w:val="22"/>
        </w:rPr>
        <w:t>A 2018 University of Oxford study of the hundred largest American cities found that the extent of protections in police contracts was directly and positively correlated with police violence and other abuses against citizens. A 2019 University of Chicago study found that extending collective-bargaining rights to Florida sheriffs’ deputies led to a forty per cent statewide increase in cases of violent misconduct—translating to nearly twelve additional such incidents annually.</w:t>
      </w:r>
    </w:p>
    <w:p w14:paraId="6E3B90E7" w14:textId="77777777" w:rsidR="00773BE2" w:rsidRPr="00146C9F" w:rsidRDefault="00773BE2" w:rsidP="00773BE2">
      <w:pPr>
        <w:spacing w:line="235" w:lineRule="atLeast"/>
        <w:rPr>
          <w:rStyle w:val="StyleUnderline"/>
        </w:rPr>
      </w:pPr>
      <w:r w:rsidRPr="00146C9F">
        <w:rPr>
          <w:rStyle w:val="Hyperlink"/>
          <w:rFonts w:eastAsia="Times New Roman"/>
          <w:szCs w:val="22"/>
        </w:rPr>
        <w:t xml:space="preserve">In a forthcoming study, Rob </w:t>
      </w:r>
      <w:proofErr w:type="spellStart"/>
      <w:r w:rsidRPr="00146C9F">
        <w:rPr>
          <w:rStyle w:val="Hyperlink"/>
          <w:rFonts w:eastAsia="Times New Roman"/>
          <w:szCs w:val="22"/>
        </w:rPr>
        <w:t>Gillezeau</w:t>
      </w:r>
      <w:proofErr w:type="spellEnd"/>
      <w:r w:rsidRPr="00146C9F">
        <w:rPr>
          <w:rStyle w:val="Hyperlink"/>
          <w:rFonts w:eastAsia="Times New Roman"/>
          <w:szCs w:val="22"/>
        </w:rPr>
        <w:t>, a professor and researcher, concluded that, from the nineteen-fifties to the nineteen-eighties</w:t>
      </w:r>
      <w:r w:rsidRPr="00146C9F">
        <w:rPr>
          <w:rStyle w:val="StyleUnderline"/>
        </w:rPr>
        <w:t xml:space="preserve">, </w:t>
      </w:r>
      <w:r w:rsidRPr="00EB0561">
        <w:rPr>
          <w:rStyle w:val="StyleUnderline"/>
          <w:highlight w:val="green"/>
        </w:rPr>
        <w:t>the ability of police to</w:t>
      </w:r>
      <w:r w:rsidRPr="00146C9F">
        <w:rPr>
          <w:rStyle w:val="StyleUnderline"/>
        </w:rPr>
        <w:t xml:space="preserve"> </w:t>
      </w:r>
      <w:r w:rsidRPr="00EB0561">
        <w:rPr>
          <w:rStyle w:val="Emphasis"/>
        </w:rPr>
        <w:t xml:space="preserve">collectively </w:t>
      </w:r>
      <w:r w:rsidRPr="00EB0561">
        <w:rPr>
          <w:rStyle w:val="Emphasis"/>
          <w:highlight w:val="green"/>
        </w:rPr>
        <w:t>bargain</w:t>
      </w:r>
      <w:r w:rsidRPr="00EB0561">
        <w:rPr>
          <w:rStyle w:val="StyleUnderline"/>
          <w:highlight w:val="green"/>
        </w:rPr>
        <w:t xml:space="preserve"> led to a</w:t>
      </w:r>
      <w:r w:rsidRPr="00146C9F">
        <w:rPr>
          <w:rStyle w:val="StyleUnderline"/>
        </w:rPr>
        <w:t xml:space="preserve"> </w:t>
      </w:r>
      <w:r w:rsidRPr="00EB0561">
        <w:rPr>
          <w:rStyle w:val="Emphasis"/>
          <w:highlight w:val="green"/>
        </w:rPr>
        <w:t>substantial rise</w:t>
      </w:r>
      <w:r w:rsidRPr="00EB0561">
        <w:rPr>
          <w:rStyle w:val="StyleUnderline"/>
          <w:highlight w:val="green"/>
        </w:rPr>
        <w:t xml:space="preserve"> in </w:t>
      </w:r>
      <w:r w:rsidRPr="00EB0561">
        <w:rPr>
          <w:rStyle w:val="StyleUnderline"/>
        </w:rPr>
        <w:t xml:space="preserve">police </w:t>
      </w:r>
      <w:r w:rsidRPr="00EB0561">
        <w:rPr>
          <w:rStyle w:val="Emphasis"/>
          <w:highlight w:val="green"/>
        </w:rPr>
        <w:t>killings of civilians</w:t>
      </w:r>
      <w:r w:rsidRPr="00EB0561">
        <w:rPr>
          <w:rStyle w:val="StyleUnderline"/>
          <w:highlight w:val="green"/>
        </w:rPr>
        <w:t xml:space="preserve">, with a </w:t>
      </w:r>
      <w:r w:rsidRPr="00EB0561">
        <w:rPr>
          <w:rStyle w:val="Emphasis"/>
          <w:highlight w:val="green"/>
        </w:rPr>
        <w:t xml:space="preserve">greater impact </w:t>
      </w:r>
      <w:r w:rsidRPr="005B79A7">
        <w:rPr>
          <w:rStyle w:val="Emphasis"/>
          <w:highlight w:val="green"/>
        </w:rPr>
        <w:t>on people of color</w:t>
      </w:r>
      <w:r w:rsidRPr="00146C9F">
        <w:rPr>
          <w:rStyle w:val="Hyperlink"/>
          <w:rFonts w:eastAsia="Times New Roman"/>
          <w:szCs w:val="22"/>
        </w:rPr>
        <w:t xml:space="preserve">. “With the caveat that this is very early work,” </w:t>
      </w:r>
      <w:proofErr w:type="spellStart"/>
      <w:r w:rsidRPr="00146C9F">
        <w:rPr>
          <w:rStyle w:val="Hyperlink"/>
          <w:rFonts w:eastAsia="Times New Roman"/>
          <w:szCs w:val="22"/>
        </w:rPr>
        <w:t>Gillezeau</w:t>
      </w:r>
      <w:proofErr w:type="spellEnd"/>
      <w:r w:rsidRPr="00146C9F">
        <w:rPr>
          <w:rStyle w:val="Hyperlink"/>
          <w:rFonts w:eastAsia="Times New Roman"/>
          <w:szCs w:val="22"/>
        </w:rPr>
        <w:t xml:space="preserve"> wrote on Twitter, on May 30th, “</w:t>
      </w:r>
      <w:r w:rsidRPr="00146C9F">
        <w:rPr>
          <w:rStyle w:val="StyleUnderline"/>
        </w:rPr>
        <w:t>it looks like collective bargaining rights are being used to protect the ability of officers to discriminate in the disproportionate use of force against the non-white population.”</w:t>
      </w:r>
    </w:p>
    <w:p w14:paraId="7E32DF22" w14:textId="77777777" w:rsidR="00773BE2" w:rsidRPr="005B79A7" w:rsidRDefault="00773BE2" w:rsidP="00773BE2">
      <w:pPr>
        <w:spacing w:line="235" w:lineRule="atLeast"/>
        <w:rPr>
          <w:rStyle w:val="Hyperlink"/>
          <w:rFonts w:eastAsia="Times New Roman"/>
          <w:szCs w:val="16"/>
        </w:rPr>
      </w:pPr>
      <w:r w:rsidRPr="005B79A7">
        <w:rPr>
          <w:rStyle w:val="Hyperlink"/>
          <w:rFonts w:eastAsia="Times New Roman"/>
          <w:szCs w:val="16"/>
        </w:rPr>
        <w:t>Other studies revealed that many existing mechanisms for disciplining police are toothless. 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 the public has filed more than twenty-six hundred misconduct complaints, yet only twelve resulted in a police officer being punished. The most severe penalty: a forty-hour suspension. 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14:paraId="00A706E1" w14:textId="77777777" w:rsidR="00773BE2" w:rsidRPr="00146C9F" w:rsidRDefault="00773BE2" w:rsidP="00773BE2">
      <w:pPr>
        <w:spacing w:line="235" w:lineRule="atLeast"/>
        <w:rPr>
          <w:rStyle w:val="Hyperlink"/>
          <w:rFonts w:eastAsia="Times New Roman"/>
          <w:szCs w:val="22"/>
        </w:rPr>
      </w:pPr>
      <w:r w:rsidRPr="005B79A7">
        <w:rPr>
          <w:rStyle w:val="StyleUnderline"/>
        </w:rPr>
        <w:t xml:space="preserve">To critics, all of this highlights that the </w:t>
      </w:r>
      <w:r w:rsidRPr="005B79A7">
        <w:rPr>
          <w:rStyle w:val="StyleUnderline"/>
          <w:highlight w:val="green"/>
        </w:rPr>
        <w:t>disciplinary process for law enforcement is woefully broken</w:t>
      </w:r>
      <w:r w:rsidRPr="005B79A7">
        <w:rPr>
          <w:rStyle w:val="StyleUnderline"/>
        </w:rPr>
        <w:t xml:space="preserve">, and that </w:t>
      </w:r>
      <w:r w:rsidRPr="00A56BB8">
        <w:rPr>
          <w:rStyle w:val="StyleUnderline"/>
        </w:rPr>
        <w:t>police unions have far too much power.</w:t>
      </w:r>
      <w:r w:rsidRPr="005B79A7">
        <w:rPr>
          <w:rStyle w:val="StyleUnderline"/>
        </w:rPr>
        <w:t xml:space="preserve"> </w:t>
      </w:r>
      <w:r w:rsidRPr="00146C9F">
        <w:rPr>
          <w:rStyle w:val="Hyperlink"/>
          <w:rFonts w:eastAsia="Times New Roman"/>
          <w:szCs w:val="22"/>
        </w:rPr>
        <w:t xml:space="preserve">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 police collective bargaining no longer contributes to police violence,” Benjamin Sachs, a labor-law professor at Harvard, told me. Sachs said that </w:t>
      </w:r>
      <w:r w:rsidRPr="006A0A25">
        <w:rPr>
          <w:rStyle w:val="Emphasis"/>
          <w:highlight w:val="green"/>
        </w:rPr>
        <w:t>bargaining</w:t>
      </w:r>
      <w:r w:rsidRPr="006A0A25">
        <w:rPr>
          <w:rStyle w:val="StyleUnderline"/>
          <w:highlight w:val="green"/>
        </w:rPr>
        <w:t xml:space="preserve"> on “matters of discipline</w:t>
      </w:r>
      <w:r w:rsidRPr="005B79A7">
        <w:rPr>
          <w:rStyle w:val="StyleUnderline"/>
        </w:rPr>
        <w:t xml:space="preserve">, especially related to the use of force, </w:t>
      </w:r>
      <w:r w:rsidRPr="006A0A25">
        <w:rPr>
          <w:rStyle w:val="StyleUnderline"/>
          <w:highlight w:val="green"/>
        </w:rPr>
        <w:t>has insulated</w:t>
      </w:r>
      <w:r w:rsidRPr="006A0A25">
        <w:rPr>
          <w:rStyle w:val="StyleUnderline"/>
        </w:rPr>
        <w:t xml:space="preserve"> police </w:t>
      </w:r>
      <w:r w:rsidRPr="005B79A7">
        <w:rPr>
          <w:rStyle w:val="StyleUnderline"/>
          <w:highlight w:val="green"/>
        </w:rPr>
        <w:t>officers from accountability</w:t>
      </w:r>
      <w:r w:rsidRPr="005B79A7">
        <w:rPr>
          <w:rStyle w:val="StyleUnderline"/>
        </w:rPr>
        <w:t>, and that predictably can increase the problem</w:t>
      </w:r>
      <w:r w:rsidRPr="00146C9F">
        <w:rPr>
          <w:rStyle w:val="Hyperlink"/>
          <w:rFonts w:eastAsia="Times New Roman"/>
          <w:szCs w:val="22"/>
        </w:rPr>
        <w:t>.”</w:t>
      </w:r>
    </w:p>
    <w:p w14:paraId="22BF8C07" w14:textId="77777777" w:rsidR="00773BE2" w:rsidRPr="005B79A7" w:rsidRDefault="00773BE2" w:rsidP="00773BE2">
      <w:pPr>
        <w:spacing w:line="235" w:lineRule="atLeast"/>
        <w:rPr>
          <w:rStyle w:val="StyleUnderline"/>
        </w:rPr>
      </w:pPr>
      <w:r w:rsidRPr="00146C9F">
        <w:rPr>
          <w:rStyle w:val="Hyperlink"/>
          <w:rFonts w:eastAsia="Times New Roman"/>
          <w:szCs w:val="22"/>
        </w:rPr>
        <w:t xml:space="preserve">For decades, </w:t>
      </w:r>
      <w:r w:rsidRPr="005B79A7">
        <w:rPr>
          <w:rStyle w:val="StyleUnderline"/>
        </w:rPr>
        <w:t>members of the public have complained about police violence and police unions, and a relatively recent development</w:t>
      </w:r>
      <w:r w:rsidRPr="00146C9F">
        <w:rPr>
          <w:rStyle w:val="Hyperlink"/>
          <w:rFonts w:eastAsia="Times New Roman"/>
          <w:szCs w:val="22"/>
        </w:rPr>
        <w:t xml:space="preserve">—mobile-phone videos—has sparked even more public anger. These complaints grew with </w:t>
      </w:r>
      <w:r w:rsidRPr="00A56BB8">
        <w:rPr>
          <w:rStyle w:val="Hyperlink"/>
          <w:rFonts w:eastAsia="Times New Roman"/>
          <w:szCs w:val="22"/>
        </w:rPr>
        <w:t xml:space="preserve">the </w:t>
      </w:r>
      <w:r w:rsidRPr="00A56BB8">
        <w:rPr>
          <w:rStyle w:val="Emphasis"/>
        </w:rPr>
        <w:t>killings of Eric Garner, Laquan McDonald, Walter Scott, Tamir Rice, Philando Castile</w:t>
      </w:r>
      <w:r w:rsidRPr="00A56BB8">
        <w:rPr>
          <w:rStyle w:val="StyleUnderline"/>
        </w:rPr>
        <w:t xml:space="preserve">, and many others. </w:t>
      </w:r>
      <w:r w:rsidRPr="00A56BB8">
        <w:rPr>
          <w:rStyle w:val="Hyperlink"/>
          <w:rFonts w:eastAsia="Times New Roman"/>
          <w:szCs w:val="22"/>
        </w:rPr>
        <w:t xml:space="preserve">Each time, there were </w:t>
      </w:r>
      <w:r w:rsidRPr="00A56BB8">
        <w:rPr>
          <w:rStyle w:val="StyleUnderline"/>
        </w:rPr>
        <w:t>protests and urgent calls</w:t>
      </w:r>
      <w:r w:rsidRPr="00A56BB8">
        <w:rPr>
          <w:rStyle w:val="Hyperlink"/>
          <w:rFonts w:eastAsia="Times New Roman"/>
          <w:szCs w:val="22"/>
        </w:rPr>
        <w:t xml:space="preserve"> </w:t>
      </w:r>
      <w:r w:rsidRPr="00A56BB8">
        <w:rPr>
          <w:rStyle w:val="StyleUnderline"/>
        </w:rPr>
        <w:t>for police reform</w:t>
      </w:r>
      <w:r w:rsidRPr="00A56BB8">
        <w:rPr>
          <w:rStyle w:val="Hyperlink"/>
          <w:rFonts w:eastAsia="Times New Roman"/>
          <w:szCs w:val="22"/>
        </w:rPr>
        <w:t>, but the matter</w:t>
      </w:r>
      <w:r w:rsidRPr="00146C9F">
        <w:rPr>
          <w:rStyle w:val="Hyperlink"/>
          <w:rFonts w:eastAsia="Times New Roman"/>
          <w:szCs w:val="22"/>
        </w:rPr>
        <w:t xml:space="preserve"> </w:t>
      </w:r>
      <w:r w:rsidRPr="005B79A7">
        <w:rPr>
          <w:rStyle w:val="StyleUnderline"/>
        </w:rPr>
        <w:t>blew over</w:t>
      </w:r>
      <w:r w:rsidRPr="00146C9F">
        <w:rPr>
          <w:rStyle w:val="Hyperlink"/>
          <w:rFonts w:eastAsia="Times New Roman"/>
          <w:szCs w:val="22"/>
        </w:rPr>
        <w:t xml:space="preserve">. </w:t>
      </w:r>
      <w:r w:rsidRPr="005B79A7">
        <w:rPr>
          <w:rStyle w:val="StyleUnderline"/>
        </w:rPr>
        <w:t>Until</w:t>
      </w:r>
      <w:r w:rsidRPr="00146C9F">
        <w:rPr>
          <w:rStyle w:val="Hyperlink"/>
          <w:rFonts w:eastAsia="Times New Roman"/>
          <w:szCs w:val="22"/>
        </w:rPr>
        <w:t xml:space="preserve"> the horrific killing of </w:t>
      </w:r>
      <w:r w:rsidRPr="005B79A7">
        <w:rPr>
          <w:rStyle w:val="StyleUnderline"/>
        </w:rPr>
        <w:t>George Floyd.</w:t>
      </w:r>
    </w:p>
    <w:p w14:paraId="296BBB6B" w14:textId="77777777" w:rsidR="00773BE2" w:rsidRPr="00146C9F" w:rsidRDefault="00773BE2" w:rsidP="00773BE2">
      <w:pPr>
        <w:spacing w:line="235" w:lineRule="atLeast"/>
        <w:rPr>
          <w:rStyle w:val="Hyperlink"/>
          <w:rFonts w:eastAsia="Times New Roman"/>
          <w:szCs w:val="22"/>
        </w:rPr>
      </w:pPr>
      <w:r w:rsidRPr="00146C9F">
        <w:rPr>
          <w:rStyle w:val="Hyperlink"/>
          <w:rFonts w:eastAsia="Times New Roman"/>
          <w:szCs w:val="22"/>
        </w:rPr>
        <w:t>Historians often talk of two distinct genealogies for policing in the North and in the South, and both help to explain the crisis that the police and its unions find themselves in today. Northern cities began to establish police departments in the eighteen-thirties; by the end of the century, many had become best known for using ruthless force to crush labor agitation and strikes, an aim to which they were pushed by the industrial and financial élite. In 1886, the Chicago police killed four strikers and injured dozens more at the McCormick Reaper Works. In the South,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patrols “were explicit in their design to empower the entire white population” to control “the movements of black people.”</w:t>
      </w:r>
    </w:p>
    <w:p w14:paraId="2501B2CE" w14:textId="77777777" w:rsidR="00773BE2" w:rsidRPr="00880F5F" w:rsidRDefault="00773BE2" w:rsidP="00773BE2">
      <w:pPr>
        <w:spacing w:line="235" w:lineRule="atLeast"/>
        <w:rPr>
          <w:rFonts w:eastAsia="Times New Roman"/>
          <w:szCs w:val="22"/>
        </w:rPr>
      </w:pPr>
      <w:r w:rsidRPr="005B79A7">
        <w:rPr>
          <w:rStyle w:val="StyleUnderline"/>
        </w:rPr>
        <w:t>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w:t>
      </w:r>
      <w:r w:rsidRPr="00146C9F">
        <w:rPr>
          <w:rStyle w:val="Hyperlink"/>
          <w:rFonts w:eastAsia="Times New Roman"/>
          <w:szCs w:val="22"/>
        </w:rPr>
        <w:t>—founded in 1886, with Samuel Gompers as its first president—to grant them a union charter. The A.F.L. rejected them, saying, “It is not within the province of the trade union movement to especially organize policemen, no more than to organize militiamen, as both policemen and militiamen are often controlled by forces inimical to the labor movement.”</w:t>
      </w:r>
    </w:p>
    <w:p w14:paraId="4D354A23" w14:textId="77777777" w:rsidR="00773BE2" w:rsidRPr="00880F5F" w:rsidRDefault="00773BE2" w:rsidP="00773BE2">
      <w:pPr>
        <w:pStyle w:val="Heading4"/>
        <w:rPr>
          <w:rStyle w:val="Style13ptBold"/>
          <w:b/>
          <w:bCs w:val="0"/>
        </w:rPr>
      </w:pPr>
      <w:r w:rsidRPr="00880F5F">
        <w:rPr>
          <w:rStyle w:val="Style13ptBold"/>
          <w:b/>
          <w:bCs w:val="0"/>
        </w:rPr>
        <w:t xml:space="preserve">Police brutality is </w:t>
      </w:r>
      <w:r w:rsidRPr="00880F5F">
        <w:rPr>
          <w:rStyle w:val="Style13ptBold"/>
          <w:b/>
          <w:bCs w:val="0"/>
          <w:u w:val="single"/>
        </w:rPr>
        <w:t>racialized structural violence</w:t>
      </w:r>
      <w:r w:rsidRPr="00880F5F">
        <w:rPr>
          <w:rStyle w:val="Style13ptBold"/>
          <w:b/>
          <w:bCs w:val="0"/>
        </w:rPr>
        <w:t xml:space="preserve"> that has an </w:t>
      </w:r>
      <w:r w:rsidRPr="00880F5F">
        <w:rPr>
          <w:rStyle w:val="Style13ptBold"/>
          <w:b/>
          <w:bCs w:val="0"/>
          <w:u w:val="single"/>
        </w:rPr>
        <w:t>inter-generational</w:t>
      </w:r>
      <w:r w:rsidRPr="00880F5F">
        <w:rPr>
          <w:rStyle w:val="Style13ptBold"/>
          <w:b/>
          <w:bCs w:val="0"/>
        </w:rPr>
        <w:t xml:space="preserve"> impact on communities of color  </w:t>
      </w:r>
    </w:p>
    <w:p w14:paraId="1069F2E0" w14:textId="77777777" w:rsidR="00773BE2" w:rsidRPr="00880F5F" w:rsidRDefault="00773BE2" w:rsidP="00773BE2">
      <w:pPr>
        <w:rPr>
          <w:rStyle w:val="StyleUnderline"/>
          <w:b w:val="0"/>
          <w:u w:val="none"/>
        </w:rPr>
      </w:pPr>
      <w:r w:rsidRPr="00880F5F">
        <w:rPr>
          <w:rStyle w:val="Style13ptBold"/>
        </w:rPr>
        <w:t xml:space="preserve">Ang 20 </w:t>
      </w:r>
      <w:r w:rsidRPr="00880F5F">
        <w:rPr>
          <w:rStyle w:val="Style13ptBold"/>
          <w:b w:val="0"/>
          <w:bCs/>
          <w:sz w:val="16"/>
          <w:szCs w:val="16"/>
        </w:rPr>
        <w:t xml:space="preserve">[(Desmond, Assistant Professor at the Harvard Kennedy School of Government) “Wider Effects of Police Killings in Minority Neighborhoods,” The </w:t>
      </w:r>
      <w:proofErr w:type="spellStart"/>
      <w:r w:rsidRPr="00880F5F">
        <w:rPr>
          <w:rStyle w:val="Style13ptBold"/>
          <w:b w:val="0"/>
          <w:bCs/>
          <w:sz w:val="16"/>
          <w:szCs w:val="16"/>
        </w:rPr>
        <w:t>Econofact</w:t>
      </w:r>
      <w:proofErr w:type="spellEnd"/>
      <w:r w:rsidRPr="00880F5F">
        <w:rPr>
          <w:rStyle w:val="Style13ptBold"/>
          <w:b w:val="0"/>
          <w:bCs/>
          <w:sz w:val="16"/>
          <w:szCs w:val="16"/>
        </w:rPr>
        <w:t xml:space="preserve"> Network, 06/24/20]</w:t>
      </w:r>
      <w:r>
        <w:br/>
      </w:r>
      <w:r w:rsidRPr="006A0A25">
        <w:t xml:space="preserve">High-profile officer-involved killings of unarmed minorities have sparked nationwide protests and raised important questions about the appropriate role of law enforcement in local communities. These events comprise just a handful of the roughly one thousand officer-involved killings that occur each year in the United States. </w:t>
      </w:r>
      <w:r w:rsidRPr="00B83933">
        <w:rPr>
          <w:rStyle w:val="StyleUnderline"/>
        </w:rPr>
        <w:t xml:space="preserve">There is growing evidence that acts of </w:t>
      </w:r>
      <w:r w:rsidRPr="00B83933">
        <w:rPr>
          <w:rStyle w:val="StyleUnderline"/>
          <w:highlight w:val="green"/>
        </w:rPr>
        <w:t>police violence</w:t>
      </w:r>
      <w:r w:rsidRPr="00B83933">
        <w:rPr>
          <w:rStyle w:val="StyleUnderline"/>
        </w:rPr>
        <w:t xml:space="preserve"> may have </w:t>
      </w:r>
      <w:r w:rsidRPr="00B83933">
        <w:rPr>
          <w:rStyle w:val="StyleUnderline"/>
          <w:highlight w:val="green"/>
        </w:rPr>
        <w:t>widespread impacts</w:t>
      </w:r>
      <w:r w:rsidRPr="00B83933">
        <w:rPr>
          <w:rStyle w:val="StyleUnderline"/>
        </w:rPr>
        <w:t xml:space="preserve"> that </w:t>
      </w:r>
      <w:r w:rsidRPr="00B83933">
        <w:rPr>
          <w:rStyle w:val="StyleUnderline"/>
          <w:highlight w:val="green"/>
        </w:rPr>
        <w:t>go</w:t>
      </w:r>
      <w:r w:rsidRPr="00B83933">
        <w:rPr>
          <w:rStyle w:val="StyleUnderline"/>
        </w:rPr>
        <w:t xml:space="preserve"> well </w:t>
      </w:r>
      <w:r w:rsidRPr="00B83933">
        <w:rPr>
          <w:rStyle w:val="Emphasis"/>
          <w:highlight w:val="green"/>
        </w:rPr>
        <w:t>beyond the individuals involved</w:t>
      </w:r>
      <w:r w:rsidRPr="006A0A25">
        <w:t xml:space="preserve"> and their immediate families, </w:t>
      </w:r>
      <w:r w:rsidRPr="00B83933">
        <w:rPr>
          <w:rStyle w:val="StyleUnderline"/>
          <w:highlight w:val="green"/>
        </w:rPr>
        <w:t>negatively affecting </w:t>
      </w:r>
      <w:r w:rsidRPr="00B83933">
        <w:rPr>
          <w:rStyle w:val="Emphasis"/>
          <w:highlight w:val="green"/>
        </w:rPr>
        <w:t>academic achievement</w:t>
      </w:r>
      <w:r w:rsidRPr="00B83933">
        <w:rPr>
          <w:rStyle w:val="StyleUnderline"/>
        </w:rPr>
        <w:t>, school attendance </w:t>
      </w:r>
      <w:r w:rsidRPr="00B83933">
        <w:rPr>
          <w:rStyle w:val="StyleUnderline"/>
          <w:highlight w:val="green"/>
        </w:rPr>
        <w:t>and </w:t>
      </w:r>
      <w:r w:rsidRPr="00B83933">
        <w:rPr>
          <w:rStyle w:val="Emphasis"/>
          <w:highlight w:val="green"/>
        </w:rPr>
        <w:t>crime reporting</w:t>
      </w:r>
      <w:r w:rsidRPr="00B83933">
        <w:rPr>
          <w:rStyle w:val="StyleUnderline"/>
          <w:highlight w:val="green"/>
        </w:rPr>
        <w:t> in the neighborhoods where they occur.</w:t>
      </w:r>
    </w:p>
    <w:p w14:paraId="4B97488D" w14:textId="77777777" w:rsidR="00773BE2" w:rsidRPr="006A0A25" w:rsidRDefault="00773BE2" w:rsidP="00773BE2">
      <w:r w:rsidRPr="006A0A25">
        <w:t>Negative effects on educational performance are driven by the impact on Black and Hispanic students following the killing of an individual who is also part of a minority group.</w:t>
      </w:r>
    </w:p>
    <w:p w14:paraId="05C72683" w14:textId="77777777" w:rsidR="00773BE2" w:rsidRPr="006A0A25" w:rsidRDefault="00773BE2" w:rsidP="00773BE2">
      <w:r w:rsidRPr="006A0A25">
        <w:t>The Facts:</w:t>
      </w:r>
    </w:p>
    <w:p w14:paraId="441D2889" w14:textId="77777777" w:rsidR="00773BE2" w:rsidRPr="006A0A25" w:rsidRDefault="00773BE2" w:rsidP="00773BE2">
      <w:r w:rsidRPr="006A0A25">
        <w:t xml:space="preserve">Roughly </w:t>
      </w:r>
      <w:r w:rsidRPr="00B83933">
        <w:rPr>
          <w:rStyle w:val="Emphasis"/>
          <w:highlight w:val="green"/>
        </w:rPr>
        <w:t>1,000 people are killed by</w:t>
      </w:r>
      <w:r w:rsidRPr="00B83933">
        <w:rPr>
          <w:rStyle w:val="Emphasis"/>
        </w:rPr>
        <w:t xml:space="preserve"> American </w:t>
      </w:r>
      <w:r w:rsidRPr="00B83933">
        <w:rPr>
          <w:rStyle w:val="Emphasis"/>
          <w:highlight w:val="green"/>
        </w:rPr>
        <w:t>law enforcement</w:t>
      </w:r>
      <w:r w:rsidRPr="00B83933">
        <w:rPr>
          <w:rStyle w:val="Emphasis"/>
        </w:rPr>
        <w:t xml:space="preserve"> officers </w:t>
      </w:r>
      <w:r w:rsidRPr="00B83933">
        <w:rPr>
          <w:rStyle w:val="Emphasis"/>
          <w:highlight w:val="green"/>
        </w:rPr>
        <w:t>each year.</w:t>
      </w:r>
      <w:r w:rsidRPr="00B83933">
        <w:t> </w:t>
      </w:r>
      <w:r w:rsidRPr="006A0A25">
        <w:t xml:space="preserve">While whites make up the majority of those killed, </w:t>
      </w:r>
      <w:r w:rsidRPr="00B83933">
        <w:rPr>
          <w:rStyle w:val="Emphasis"/>
          <w:highlight w:val="green"/>
        </w:rPr>
        <w:t xml:space="preserve">these incidents disproportionately involve </w:t>
      </w:r>
      <w:proofErr w:type="gramStart"/>
      <w:r w:rsidRPr="00B83933">
        <w:rPr>
          <w:rStyle w:val="Emphasis"/>
          <w:highlight w:val="green"/>
        </w:rPr>
        <w:t>African-Americans</w:t>
      </w:r>
      <w:proofErr w:type="gramEnd"/>
      <w:r w:rsidRPr="00B83933">
        <w:rPr>
          <w:rStyle w:val="Emphasis"/>
          <w:highlight w:val="green"/>
        </w:rPr>
        <w:t xml:space="preserve"> and Hispanics</w:t>
      </w:r>
      <w:r w:rsidRPr="006A0A25">
        <w:t xml:space="preserve"> relative to their share of the U.S. population. The number of fatal shootings by the police has been remarkably stable at close to a thousand per year, as tracked by the Washington Post since 2015. Nearly half of the people killed by police in 2019 were Black or Hispanic and about </w:t>
      </w:r>
      <w:r w:rsidRPr="00B83933">
        <w:rPr>
          <w:rStyle w:val="StyleUnderline"/>
        </w:rPr>
        <w:t>40% were not armed with a gun. Recent research suggests that roughly one in 1,000 Black men and one in 2,000 Hispanic men will be killed by police.</w:t>
      </w:r>
      <w:r w:rsidRPr="006A0A25">
        <w:t xml:space="preserve"> Black men are nearly 2.5 times more likely than white men to die at the hands of law enforcement. </w:t>
      </w:r>
      <w:r w:rsidRPr="00B83933">
        <w:rPr>
          <w:rStyle w:val="StyleUnderline"/>
        </w:rPr>
        <w:t xml:space="preserve">Young </w:t>
      </w:r>
      <w:r w:rsidRPr="00B83933">
        <w:rPr>
          <w:rStyle w:val="StyleUnderline"/>
          <w:highlight w:val="green"/>
        </w:rPr>
        <w:t xml:space="preserve">Black men face </w:t>
      </w:r>
      <w:r w:rsidRPr="00653BDC">
        <w:rPr>
          <w:rStyle w:val="StyleUnderline"/>
        </w:rPr>
        <w:t>particularly</w:t>
      </w:r>
      <w:r w:rsidRPr="00B83933">
        <w:rPr>
          <w:rStyle w:val="StyleUnderline"/>
          <w:highlight w:val="green"/>
        </w:rPr>
        <w:t xml:space="preserve"> high risks with police</w:t>
      </w:r>
      <w:r w:rsidRPr="00B83933">
        <w:rPr>
          <w:rStyle w:val="StyleUnderline"/>
        </w:rPr>
        <w:t xml:space="preserve"> violence </w:t>
      </w:r>
      <w:r w:rsidRPr="00B83933">
        <w:rPr>
          <w:rStyle w:val="StyleUnderline"/>
          <w:highlight w:val="green"/>
        </w:rPr>
        <w:t>representing their </w:t>
      </w:r>
      <w:r w:rsidRPr="00B83933">
        <w:rPr>
          <w:rStyle w:val="Emphasis"/>
          <w:highlight w:val="green"/>
        </w:rPr>
        <w:t>sixth leading</w:t>
      </w:r>
      <w:r w:rsidRPr="00B83933">
        <w:rPr>
          <w:rStyle w:val="StyleUnderline"/>
          <w:highlight w:val="green"/>
        </w:rPr>
        <w:t xml:space="preserve"> cause of death</w:t>
      </w:r>
      <w:r w:rsidRPr="006A0A25">
        <w:t xml:space="preserve"> (behind accidents, suicides, other homicides, heart disease and cancer). At the same time, lethal shootings comprise a tiny fraction of all use of force incidents. </w:t>
      </w:r>
      <w:r w:rsidRPr="00B83933">
        <w:rPr>
          <w:rStyle w:val="StyleUnderline"/>
        </w:rPr>
        <w:t xml:space="preserve">Nearly </w:t>
      </w:r>
      <w:r w:rsidRPr="00B83933">
        <w:rPr>
          <w:rStyle w:val="Emphasis"/>
          <w:highlight w:val="green"/>
        </w:rPr>
        <w:t>a million people</w:t>
      </w:r>
      <w:r w:rsidRPr="00B83933">
        <w:rPr>
          <w:rStyle w:val="StyleUnderline"/>
          <w:highlight w:val="green"/>
        </w:rPr>
        <w:t xml:space="preserve"> experienced</w:t>
      </w:r>
      <w:r w:rsidRPr="00B83933">
        <w:rPr>
          <w:rStyle w:val="StyleUnderline"/>
        </w:rPr>
        <w:t xml:space="preserve"> nonfatal threats or </w:t>
      </w:r>
      <w:r w:rsidRPr="0039112B">
        <w:rPr>
          <w:rStyle w:val="Emphasis"/>
          <w:highlight w:val="green"/>
        </w:rPr>
        <w:t>use of force</w:t>
      </w:r>
      <w:r w:rsidRPr="00B83933">
        <w:rPr>
          <w:rStyle w:val="StyleUnderline"/>
        </w:rPr>
        <w:t xml:space="preserve"> during contacts with </w:t>
      </w:r>
      <w:r w:rsidRPr="00653BDC">
        <w:rPr>
          <w:rStyle w:val="StyleUnderline"/>
        </w:rPr>
        <w:t>police in 2015</w:t>
      </w:r>
      <w:r w:rsidRPr="006A0A25">
        <w:t xml:space="preserve"> for instance, according to a 2018 report by the Bureau of Justice Statistics (see Table 18).</w:t>
      </w:r>
    </w:p>
    <w:p w14:paraId="2DA8EB69" w14:textId="77777777" w:rsidR="00773BE2" w:rsidRPr="006A0A25" w:rsidRDefault="00773BE2" w:rsidP="00773BE2">
      <w:r w:rsidRPr="006A0A25">
        <w:t xml:space="preserve">Officers involved in police killings went unprosecuted in nearly all cases. Judicial precedence grants law enforcement </w:t>
      </w:r>
      <w:proofErr w:type="gramStart"/>
      <w:r w:rsidRPr="006A0A25">
        <w:t>officers</w:t>
      </w:r>
      <w:proofErr w:type="gramEnd"/>
      <w:r w:rsidRPr="006A0A25">
        <w:t xml:space="preserve"> wide latitude in employing force against civilians and department procedures for handling and reporting these incidents are often far from comprehensive. In one large urban county I studied just one out of over 600 incidents resulted in criminal charges against police. Nationally, researchers found 31 cases in which police officers were arrested for murder or nonnegligent manslaughter between 2005 and 2011. This amounts to one-half of </w:t>
      </w:r>
      <w:proofErr w:type="gramStart"/>
      <w:r w:rsidRPr="006A0A25">
        <w:t>one-percent</w:t>
      </w:r>
      <w:proofErr w:type="gramEnd"/>
      <w:r w:rsidRPr="006A0A25">
        <w:t xml:space="preserve"> of all officer-involved killings during that period. </w:t>
      </w:r>
    </w:p>
    <w:p w14:paraId="445BD43D" w14:textId="77777777" w:rsidR="00773BE2" w:rsidRPr="006A0A25" w:rsidRDefault="00773BE2" w:rsidP="00773BE2">
      <w:r w:rsidRPr="006A0A25">
        <w:t xml:space="preserve">The impacts of police violence can extend beyond the direct victims to nearby high school students. </w:t>
      </w:r>
      <w:r w:rsidRPr="00B83933">
        <w:rPr>
          <w:rStyle w:val="StyleUnderline"/>
          <w:highlight w:val="green"/>
        </w:rPr>
        <w:t xml:space="preserve">Students who live close to a </w:t>
      </w:r>
      <w:proofErr w:type="gramStart"/>
      <w:r w:rsidRPr="00B83933">
        <w:rPr>
          <w:rStyle w:val="StyleUnderline"/>
          <w:highlight w:val="green"/>
        </w:rPr>
        <w:t>police</w:t>
      </w:r>
      <w:proofErr w:type="gramEnd"/>
      <w:r w:rsidRPr="00B83933">
        <w:rPr>
          <w:rStyle w:val="StyleUnderline"/>
          <w:highlight w:val="green"/>
        </w:rPr>
        <w:t xml:space="preserve"> killing</w:t>
      </w:r>
      <w:r w:rsidRPr="00B83933">
        <w:rPr>
          <w:rStyle w:val="StyleUnderline"/>
        </w:rPr>
        <w:t xml:space="preserve"> during high school </w:t>
      </w:r>
      <w:r w:rsidRPr="00B83933">
        <w:rPr>
          <w:rStyle w:val="StyleUnderline"/>
          <w:highlight w:val="green"/>
        </w:rPr>
        <w:t>are</w:t>
      </w:r>
      <w:r w:rsidRPr="00B83933">
        <w:rPr>
          <w:rStyle w:val="StyleUnderline"/>
        </w:rPr>
        <w:t xml:space="preserve"> estimated to be 2.5% </w:t>
      </w:r>
      <w:r w:rsidRPr="00B83933">
        <w:rPr>
          <w:rStyle w:val="StyleUnderline"/>
          <w:highlight w:val="green"/>
        </w:rPr>
        <w:t>less likely to graduate</w:t>
      </w:r>
      <w:r w:rsidRPr="00B83933">
        <w:rPr>
          <w:rStyle w:val="StyleUnderline"/>
        </w:rPr>
        <w:t xml:space="preserve"> from </w:t>
      </w:r>
      <w:r w:rsidRPr="00653BDC">
        <w:rPr>
          <w:rStyle w:val="StyleUnderline"/>
        </w:rPr>
        <w:t>high school and</w:t>
      </w:r>
      <w:r w:rsidRPr="00B83933">
        <w:rPr>
          <w:rStyle w:val="StyleUnderline"/>
        </w:rPr>
        <w:t xml:space="preserve"> 2% less likely to enroll in </w:t>
      </w:r>
      <w:r w:rsidRPr="00653BDC">
        <w:rPr>
          <w:rStyle w:val="StyleUnderline"/>
        </w:rPr>
        <w:t>college</w:t>
      </w:r>
      <w:r w:rsidRPr="006A0A25">
        <w:t xml:space="preserve"> than students from the same neighborhood who live farther from the shooting. To estimate these effects, I analyzed detailed data for over 600 officer-involved killings and more than 700,000 public high school students in a large, urban county. Because the data includes home addresses and tracks student performance over time, I am able to compare how achievement changes after a killing for students who lived close to the incident relative to students in the same neighborhood who lived slightly farther away. I find that students living within a half a mile of a killing are more likely to miss school the following day and experience significant decreases in GPA lasting several semesters. The highly localized effect may be due to the fact that more than 80 percent of incidents went unreported in area newspapers. </w:t>
      </w:r>
      <w:r w:rsidRPr="00B83933">
        <w:rPr>
          <w:rStyle w:val="StyleUnderline"/>
          <w:highlight w:val="green"/>
        </w:rPr>
        <w:t>Nearby students are</w:t>
      </w:r>
      <w:r w:rsidRPr="00B83933">
        <w:rPr>
          <w:rStyle w:val="StyleUnderline"/>
        </w:rPr>
        <w:t xml:space="preserve"> estimated to be 15% </w:t>
      </w:r>
      <w:r w:rsidRPr="00B83933">
        <w:rPr>
          <w:rStyle w:val="StyleUnderline"/>
          <w:highlight w:val="green"/>
        </w:rPr>
        <w:t>more likely to be diagnosed with</w:t>
      </w:r>
      <w:r w:rsidRPr="006A0A25">
        <w:t xml:space="preserve"> emotional </w:t>
      </w:r>
      <w:proofErr w:type="gramStart"/>
      <w:r w:rsidRPr="006A0A25">
        <w:t>disturbance  -</w:t>
      </w:r>
      <w:proofErr w:type="gramEnd"/>
      <w:r w:rsidRPr="006A0A25">
        <w:t xml:space="preserve"> a chronic learning disability associated with </w:t>
      </w:r>
      <w:r w:rsidRPr="00B83933">
        <w:rPr>
          <w:rStyle w:val="StyleUnderline"/>
          <w:highlight w:val="green"/>
        </w:rPr>
        <w:t>PTSD</w:t>
      </w:r>
      <w:r w:rsidRPr="006A0A25">
        <w:t xml:space="preserve"> and depression - and twice as likely to report feeling unsafe in their neighborhood.</w:t>
      </w:r>
    </w:p>
    <w:p w14:paraId="11EA11BD" w14:textId="77777777" w:rsidR="00773BE2" w:rsidRPr="006A0A25" w:rsidRDefault="00773BE2" w:rsidP="00773BE2">
      <w:r w:rsidRPr="006A0A25">
        <w:t>The effects of police killings on academic performance in my analysis are driven entirely by effects on Black and Hispanic students in response to police killings of other underrepresented minorities. I find no significant impact on white or Asian students, nor do I find a significant impact for police killings of white or Asian individuals. These racial differences cannot be explained by other factors like the neighborhoods where killings occur, media coverage or socioeconomic background. Even taking all of these factors into account, I continue to find significant differences in effects based on the race of the student and of the person killed. The chart shows the estimated effects on educational attainment by student race. For Black and Hispanic students, I find large, negative impacts on cumulative GPA, high school completion and college enrollment with very little margin of error, whereas for white and Asian students all the estimated effects are near zero.</w:t>
      </w:r>
    </w:p>
    <w:p w14:paraId="5BB73083" w14:textId="77777777" w:rsidR="00773BE2" w:rsidRPr="006A0A25" w:rsidRDefault="00773BE2" w:rsidP="00773BE2">
      <w:r w:rsidRPr="006A0A25">
        <w:t>The adverse effects on academic performance are largest for police killings of unarmed minorities. I find that police killings of individuals that were completely unarmed (as described in District Attorney incident reports) lead to decreases in GPA that are about twice as large as police killings of individuals that were armed with a gun. This suggests that students are not responding to those events with the most gunfire or the largest shootouts but instead to those incidents in which the use of lethal force may have been least warranted. In a similar fashion, I find that the effects of gun-related criminal homicides on GPA are only half as large as those for police killings and do not vary with the race of the person killed.</w:t>
      </w:r>
    </w:p>
    <w:p w14:paraId="1DCCFBEA" w14:textId="77777777" w:rsidR="00773BE2" w:rsidRPr="00B83933" w:rsidRDefault="00773BE2" w:rsidP="00773BE2">
      <w:pPr>
        <w:rPr>
          <w:rStyle w:val="StyleUnderline"/>
        </w:rPr>
      </w:pPr>
      <w:r w:rsidRPr="00B83933">
        <w:rPr>
          <w:rStyle w:val="StyleUnderline"/>
          <w:highlight w:val="green"/>
        </w:rPr>
        <w:t>The pattern</w:t>
      </w:r>
      <w:r w:rsidRPr="00B83933">
        <w:rPr>
          <w:rStyle w:val="StyleUnderline"/>
        </w:rPr>
        <w:t xml:space="preserve"> of effects </w:t>
      </w:r>
      <w:r w:rsidRPr="00B83933">
        <w:rPr>
          <w:rStyle w:val="StyleUnderline"/>
          <w:highlight w:val="green"/>
        </w:rPr>
        <w:t>is consistent with longstanding concerns</w:t>
      </w:r>
      <w:r w:rsidRPr="00B83933">
        <w:rPr>
          <w:rStyle w:val="StyleUnderline"/>
        </w:rPr>
        <w:t xml:space="preserve"> expressed </w:t>
      </w:r>
      <w:r w:rsidRPr="00B83933">
        <w:rPr>
          <w:rStyle w:val="StyleUnderline"/>
          <w:highlight w:val="green"/>
        </w:rPr>
        <w:t>by minorities about how their neighborhoods are policed.</w:t>
      </w:r>
      <w:r w:rsidRPr="006A0A25">
        <w:t xml:space="preserve"> The Kerner Commission, established by President Lyndon B. Johnson in 1968, reported the “widespread belief among Negroes in the existence of police brutality and in a ‘double standard’ of justice and protection.” More recent national surveys, such as this one from 2015, find that </w:t>
      </w:r>
      <w:r w:rsidRPr="00B83933">
        <w:rPr>
          <w:rStyle w:val="StyleUnderline"/>
        </w:rPr>
        <w:t>a vast majority of Black and Hispanic individuals believe that police “deal more roughly with members of minority groups”</w:t>
      </w:r>
      <w:r w:rsidRPr="006A0A25">
        <w:t xml:space="preserve"> and that these individuals are far more likely than white counterparts to believe that police violence is a serious issue. As national protests following the deaths of George Floyd and Breonna Taylor continue to demonstrate, </w:t>
      </w:r>
      <w:r w:rsidRPr="00B83933">
        <w:rPr>
          <w:rStyle w:val="StyleUnderline"/>
          <w:highlight w:val="green"/>
        </w:rPr>
        <w:t>police killings</w:t>
      </w:r>
      <w:r w:rsidRPr="00B83933">
        <w:rPr>
          <w:rStyle w:val="StyleUnderline"/>
        </w:rPr>
        <w:t xml:space="preserve"> of unarmed minorities may </w:t>
      </w:r>
      <w:r w:rsidRPr="00B83933">
        <w:rPr>
          <w:rStyle w:val="StyleUnderline"/>
          <w:highlight w:val="green"/>
        </w:rPr>
        <w:t xml:space="preserve">have negative consequences for </w:t>
      </w:r>
      <w:r w:rsidRPr="00B83933">
        <w:rPr>
          <w:rStyle w:val="Emphasis"/>
          <w:highlight w:val="green"/>
        </w:rPr>
        <w:t>social cohesion</w:t>
      </w:r>
      <w:r w:rsidRPr="00B83933">
        <w:rPr>
          <w:rStyle w:val="StyleUnderline"/>
          <w:highlight w:val="green"/>
        </w:rPr>
        <w:t xml:space="preserve"> and </w:t>
      </w:r>
      <w:r w:rsidRPr="00B83933">
        <w:rPr>
          <w:rStyle w:val="Emphasis"/>
          <w:highlight w:val="green"/>
        </w:rPr>
        <w:t>institutional trust</w:t>
      </w:r>
      <w:r w:rsidRPr="00B83933">
        <w:rPr>
          <w:rStyle w:val="StyleUnderline"/>
          <w:highlight w:val="green"/>
        </w:rPr>
        <w:t>, with</w:t>
      </w:r>
      <w:r w:rsidRPr="00B83933">
        <w:rPr>
          <w:rStyle w:val="StyleUnderline"/>
        </w:rPr>
        <w:t xml:space="preserve"> much of </w:t>
      </w:r>
      <w:r w:rsidRPr="00B83933">
        <w:rPr>
          <w:rStyle w:val="StyleUnderline"/>
          <w:highlight w:val="green"/>
        </w:rPr>
        <w:t>the costs borne by underrepresented groups.</w:t>
      </w:r>
    </w:p>
    <w:p w14:paraId="5BE9102E" w14:textId="77777777" w:rsidR="00773BE2" w:rsidRPr="006A0A25" w:rsidRDefault="00773BE2" w:rsidP="00773BE2"/>
    <w:p w14:paraId="5E1F68B2" w14:textId="2B787517" w:rsidR="00773BE2" w:rsidRDefault="00773BE2" w:rsidP="00773BE2">
      <w:pPr>
        <w:pStyle w:val="Heading3"/>
        <w:rPr>
          <w:rFonts w:asciiTheme="majorHAnsi" w:hAnsiTheme="majorHAnsi" w:cstheme="majorHAnsi"/>
        </w:rPr>
      </w:pPr>
      <w:r>
        <w:rPr>
          <w:rFonts w:asciiTheme="majorHAnsi" w:hAnsiTheme="majorHAnsi" w:cstheme="majorHAnsi"/>
        </w:rPr>
        <w:t xml:space="preserve">1NC – </w:t>
      </w:r>
      <w:r>
        <w:rPr>
          <w:rFonts w:asciiTheme="majorHAnsi" w:hAnsiTheme="majorHAnsi" w:cstheme="majorHAnsi"/>
        </w:rPr>
        <w:t>Off</w:t>
      </w:r>
      <w:r>
        <w:rPr>
          <w:rFonts w:asciiTheme="majorHAnsi" w:hAnsiTheme="majorHAnsi" w:cstheme="majorHAnsi"/>
        </w:rPr>
        <w:t xml:space="preserve"> </w:t>
      </w:r>
    </w:p>
    <w:p w14:paraId="34907C1B" w14:textId="77777777" w:rsidR="004D7160" w:rsidRDefault="004D7160" w:rsidP="004D7160">
      <w:pPr>
        <w:pStyle w:val="Heading4"/>
      </w:pPr>
      <w:r>
        <w:t>Global economy is set to recover but there is still uncertainty— recession, incomplete recovery</w:t>
      </w:r>
    </w:p>
    <w:p w14:paraId="25F5F16D" w14:textId="77777777" w:rsidR="004D7160" w:rsidRPr="0041554F" w:rsidRDefault="004D7160" w:rsidP="004D7160">
      <w:r w:rsidRPr="0041554F">
        <w:rPr>
          <w:rStyle w:val="Style13ptBold"/>
        </w:rPr>
        <w:t>OECD 9/21</w:t>
      </w:r>
      <w:r w:rsidRPr="0041554F">
        <w:t xml:space="preserve"> [(OECD, </w:t>
      </w:r>
      <w:proofErr w:type="spellStart"/>
      <w:r w:rsidRPr="0041554F">
        <w:t>Organisation</w:t>
      </w:r>
      <w:proofErr w:type="spellEnd"/>
      <w:r w:rsidRPr="0041554F">
        <w:t xml:space="preserve"> for Economic Co-operation and Development (OECD) is an international </w:t>
      </w:r>
      <w:proofErr w:type="spellStart"/>
      <w:r w:rsidRPr="0041554F">
        <w:t>organisation</w:t>
      </w:r>
      <w:proofErr w:type="spellEnd"/>
      <w:r w:rsidRPr="0041554F">
        <w:t xml:space="preserve"> that works to build better policies for better lives. Our goal is to shape policies that foster prosperity, equality, opportunity and well-being for all. We draw on 60 years of experience and insights to better prepare the world of tomorrow.) “Global economic recovery continues but remains uneven, says OECD</w:t>
      </w:r>
      <w:r>
        <w:t>,</w:t>
      </w:r>
      <w:r w:rsidRPr="0041554F">
        <w:t>”</w:t>
      </w:r>
      <w:r>
        <w:t xml:space="preserve"> OECD, 9/21/21. </w:t>
      </w:r>
      <w:hyperlink r:id="rId12" w:history="1">
        <w:r w:rsidRPr="00FF06A0">
          <w:rPr>
            <w:rStyle w:val="Hyperlink"/>
          </w:rPr>
          <w:t>https://www.oecd.org/newsroom/global-economic-recovery-continues-but-remains-uneven-says-oecd.htm</w:t>
        </w:r>
      </w:hyperlink>
      <w:r>
        <w:t>] RR</w:t>
      </w:r>
    </w:p>
    <w:p w14:paraId="673B9F5D" w14:textId="77777777" w:rsidR="004D7160" w:rsidRPr="0041554F" w:rsidRDefault="004D7160" w:rsidP="004D7160">
      <w:pPr>
        <w:rPr>
          <w:rStyle w:val="StyleUnderline"/>
        </w:rPr>
      </w:pPr>
      <w:r w:rsidRPr="00211979">
        <w:rPr>
          <w:rStyle w:val="Emphasis"/>
          <w:highlight w:val="green"/>
        </w:rPr>
        <w:t>The global economy is growing</w:t>
      </w:r>
      <w:r w:rsidRPr="0041554F">
        <w:rPr>
          <w:rStyle w:val="Emphasis"/>
        </w:rPr>
        <w:t xml:space="preserve"> far more </w:t>
      </w:r>
      <w:r w:rsidRPr="00211979">
        <w:rPr>
          <w:rStyle w:val="Emphasis"/>
          <w:highlight w:val="green"/>
        </w:rPr>
        <w:t>strongly</w:t>
      </w:r>
      <w:r w:rsidRPr="0041554F">
        <w:rPr>
          <w:rStyle w:val="Emphasis"/>
        </w:rPr>
        <w:t xml:space="preserve"> than anticipated a year </w:t>
      </w:r>
      <w:proofErr w:type="gramStart"/>
      <w:r w:rsidRPr="0041554F">
        <w:rPr>
          <w:rStyle w:val="Emphasis"/>
        </w:rPr>
        <w:t>ago</w:t>
      </w:r>
      <w:proofErr w:type="gramEnd"/>
      <w:r w:rsidRPr="0041554F">
        <w:rPr>
          <w:rStyle w:val="Emphasis"/>
        </w:rPr>
        <w:t xml:space="preserve"> </w:t>
      </w:r>
      <w:r w:rsidRPr="00211979">
        <w:rPr>
          <w:rStyle w:val="Emphasis"/>
          <w:highlight w:val="green"/>
        </w:rPr>
        <w:t>but</w:t>
      </w:r>
      <w:r w:rsidRPr="0041554F">
        <w:rPr>
          <w:rStyle w:val="Emphasis"/>
        </w:rPr>
        <w:t xml:space="preserve"> the </w:t>
      </w:r>
      <w:r w:rsidRPr="00211979">
        <w:rPr>
          <w:rStyle w:val="Emphasis"/>
          <w:highlight w:val="green"/>
        </w:rPr>
        <w:t>recovery remains uneven</w:t>
      </w:r>
      <w:r w:rsidRPr="00211979">
        <w:rPr>
          <w:highlight w:val="green"/>
        </w:rPr>
        <w:t>,</w:t>
      </w:r>
      <w:r>
        <w:t xml:space="preserve"> </w:t>
      </w:r>
      <w:r w:rsidRPr="00211979">
        <w:rPr>
          <w:rStyle w:val="StyleUnderline"/>
          <w:highlight w:val="green"/>
        </w:rPr>
        <w:t>exposing</w:t>
      </w:r>
      <w:r w:rsidRPr="0041554F">
        <w:rPr>
          <w:rStyle w:val="StyleUnderline"/>
        </w:rPr>
        <w:t xml:space="preserve"> both advanced and emerging markets to </w:t>
      </w:r>
      <w:r w:rsidRPr="00211979">
        <w:rPr>
          <w:rStyle w:val="StyleUnderline"/>
          <w:highlight w:val="green"/>
        </w:rPr>
        <w:t>a range of risks</w:t>
      </w:r>
      <w:r w:rsidRPr="0041554F">
        <w:rPr>
          <w:rStyle w:val="StyleUnderline"/>
        </w:rPr>
        <w:t>, according to the OECD’s latest Interim Economic Outlook.</w:t>
      </w:r>
    </w:p>
    <w:p w14:paraId="755D9889" w14:textId="77777777" w:rsidR="004D7160" w:rsidRPr="0041554F" w:rsidRDefault="004D7160" w:rsidP="004D7160">
      <w:pPr>
        <w:rPr>
          <w:rStyle w:val="StyleUnderline"/>
        </w:rPr>
      </w:pPr>
      <w:r>
        <w:t xml:space="preserve">The OECD says </w:t>
      </w:r>
      <w:r w:rsidRPr="0041554F">
        <w:rPr>
          <w:rStyle w:val="StyleUnderline"/>
        </w:rPr>
        <w:t xml:space="preserve">extraordinary </w:t>
      </w:r>
      <w:r w:rsidRPr="00211979">
        <w:rPr>
          <w:rStyle w:val="StyleUnderline"/>
          <w:highlight w:val="green"/>
        </w:rPr>
        <w:t>support from governments</w:t>
      </w:r>
      <w:r w:rsidRPr="0041554F">
        <w:rPr>
          <w:rStyle w:val="StyleUnderline"/>
        </w:rPr>
        <w:t xml:space="preserve"> and central banks </w:t>
      </w:r>
      <w:r w:rsidRPr="00211979">
        <w:rPr>
          <w:rStyle w:val="StyleUnderline"/>
          <w:highlight w:val="green"/>
        </w:rPr>
        <w:t>helped avoid the worst</w:t>
      </w:r>
      <w:r w:rsidRPr="0041554F">
        <w:rPr>
          <w:rStyle w:val="StyleUnderline"/>
        </w:rPr>
        <w:t xml:space="preserve"> once the COVID-19 pandemic hit</w:t>
      </w:r>
      <w:r>
        <w:t xml:space="preserve">. With the vaccine roll-out continuing and a gradual resumption of economic activity underway, the </w:t>
      </w:r>
      <w:r w:rsidRPr="0041554F">
        <w:rPr>
          <w:rStyle w:val="StyleUnderline"/>
        </w:rPr>
        <w:t>OECD projects strong global growth of 5.7% this year and 4.5% in 2022, little changed from its May 2021 Outlook of 5.8% and 4.4% respectively.</w:t>
      </w:r>
    </w:p>
    <w:p w14:paraId="22B1B33C" w14:textId="77777777" w:rsidR="004D7160" w:rsidRDefault="004D7160" w:rsidP="004D7160">
      <w:r w:rsidRPr="00211979">
        <w:rPr>
          <w:rStyle w:val="StyleUnderline"/>
        </w:rPr>
        <w:t>Countries are emerging</w:t>
      </w:r>
      <w:r w:rsidRPr="0041554F">
        <w:rPr>
          <w:rStyle w:val="StyleUnderline"/>
        </w:rPr>
        <w:t xml:space="preserve"> from the crisis </w:t>
      </w:r>
      <w:r w:rsidRPr="00211979">
        <w:rPr>
          <w:rStyle w:val="StyleUnderline"/>
        </w:rPr>
        <w:t>with different challenges</w:t>
      </w:r>
      <w:r>
        <w:t xml:space="preserve">, often reflecting their pre-COVID 19 strengths and weaknesses, and their policy approaches during the pandemic. Even in the countries where output or employment have recovered to their pre-pandemic levels, the </w:t>
      </w:r>
      <w:r w:rsidRPr="00211979">
        <w:rPr>
          <w:rStyle w:val="Emphasis"/>
          <w:highlight w:val="green"/>
        </w:rPr>
        <w:t>recovery is incomplete</w:t>
      </w:r>
      <w:r>
        <w:t xml:space="preserve">, </w:t>
      </w:r>
      <w:r w:rsidRPr="00211979">
        <w:rPr>
          <w:rStyle w:val="Emphasis"/>
        </w:rPr>
        <w:t>with</w:t>
      </w:r>
      <w:r w:rsidRPr="0041554F">
        <w:rPr>
          <w:rStyle w:val="Emphasis"/>
        </w:rPr>
        <w:t xml:space="preserve"> </w:t>
      </w:r>
      <w:r w:rsidRPr="00211979">
        <w:rPr>
          <w:rStyle w:val="Emphasis"/>
          <w:highlight w:val="green"/>
        </w:rPr>
        <w:t>jobs and incomes still short</w:t>
      </w:r>
      <w:r w:rsidRPr="0041554F">
        <w:rPr>
          <w:rStyle w:val="Emphasis"/>
        </w:rPr>
        <w:t xml:space="preserve"> </w:t>
      </w:r>
      <w:r w:rsidRPr="00211979">
        <w:rPr>
          <w:rStyle w:val="Emphasis"/>
          <w:highlight w:val="green"/>
        </w:rPr>
        <w:t>of the levels</w:t>
      </w:r>
      <w:r w:rsidRPr="00211979">
        <w:rPr>
          <w:rStyle w:val="Emphasis"/>
        </w:rPr>
        <w:t xml:space="preserve"> expected</w:t>
      </w:r>
      <w:r w:rsidRPr="0041554F">
        <w:rPr>
          <w:rStyle w:val="Emphasis"/>
        </w:rPr>
        <w:t xml:space="preserve"> </w:t>
      </w:r>
      <w:r w:rsidRPr="00211979">
        <w:rPr>
          <w:rStyle w:val="Emphasis"/>
          <w:highlight w:val="green"/>
        </w:rPr>
        <w:t>before the pandemic</w:t>
      </w:r>
      <w:r w:rsidRPr="00211979">
        <w:rPr>
          <w:rStyle w:val="StyleUnderline"/>
          <w:highlight w:val="green"/>
        </w:rPr>
        <w:t>.</w:t>
      </w:r>
    </w:p>
    <w:p w14:paraId="1635DB31" w14:textId="77777777" w:rsidR="004D7160" w:rsidRDefault="004D7160" w:rsidP="004D7160">
      <w:r w:rsidRPr="0041554F">
        <w:t>Large differences in vaccination rates between countries are adding to the unevenness of the recovery.</w:t>
      </w:r>
      <w:r>
        <w:t xml:space="preserve"> </w:t>
      </w:r>
      <w:r w:rsidRPr="00211979">
        <w:rPr>
          <w:rStyle w:val="Emphasis"/>
          <w:highlight w:val="green"/>
        </w:rPr>
        <w:t>Renewed outbreaks</w:t>
      </w:r>
      <w:r w:rsidRPr="0041554F">
        <w:rPr>
          <w:rStyle w:val="Emphasis"/>
        </w:rPr>
        <w:t xml:space="preserve"> of the virus</w:t>
      </w:r>
      <w:r>
        <w:t xml:space="preserve"> </w:t>
      </w:r>
      <w:r w:rsidRPr="0041554F">
        <w:rPr>
          <w:rStyle w:val="StyleUnderline"/>
        </w:rPr>
        <w:t xml:space="preserve">are </w:t>
      </w:r>
      <w:r w:rsidRPr="00211979">
        <w:rPr>
          <w:rStyle w:val="StyleUnderline"/>
          <w:highlight w:val="green"/>
        </w:rPr>
        <w:t>forcing</w:t>
      </w:r>
      <w:r w:rsidRPr="0041554F">
        <w:rPr>
          <w:rStyle w:val="StyleUnderline"/>
        </w:rPr>
        <w:t xml:space="preserve"> some </w:t>
      </w:r>
      <w:r w:rsidRPr="00211979">
        <w:rPr>
          <w:rStyle w:val="StyleUnderline"/>
          <w:highlight w:val="green"/>
        </w:rPr>
        <w:t>countries to restrict</w:t>
      </w:r>
      <w:r w:rsidRPr="0041554F">
        <w:rPr>
          <w:rStyle w:val="StyleUnderline"/>
        </w:rPr>
        <w:t xml:space="preserve"> </w:t>
      </w:r>
      <w:r w:rsidRPr="00211979">
        <w:rPr>
          <w:rStyle w:val="StyleUnderline"/>
          <w:highlight w:val="green"/>
        </w:rPr>
        <w:t>activities,</w:t>
      </w:r>
      <w:r w:rsidRPr="0041554F">
        <w:rPr>
          <w:rStyle w:val="StyleUnderline"/>
        </w:rPr>
        <w:t xml:space="preserve"> resulting in bottlenecks and adding to supply shortages.</w:t>
      </w:r>
      <w:r>
        <w:t xml:space="preserve">  </w:t>
      </w:r>
    </w:p>
    <w:p w14:paraId="2B26AAD6" w14:textId="77777777" w:rsidR="004D7160" w:rsidRDefault="004D7160" w:rsidP="004D7160">
      <w:r>
        <w:t xml:space="preserve">There is a marked variation in the outlook </w:t>
      </w:r>
      <w:r w:rsidRPr="0041554F">
        <w:rPr>
          <w:rStyle w:val="StyleUnderline"/>
        </w:rPr>
        <w:t>for inflation, which has risen sharply</w:t>
      </w:r>
      <w:r>
        <w:t xml:space="preserve"> in the US and some emerging market economies but remains relatively low in many other advanced economies, particularly in the euro area.</w:t>
      </w:r>
    </w:p>
    <w:p w14:paraId="0574AAE3" w14:textId="77777777" w:rsidR="004D7160" w:rsidRDefault="004D7160" w:rsidP="004D7160">
      <w:r w:rsidRPr="00211979">
        <w:rPr>
          <w:rStyle w:val="StyleUnderline"/>
          <w:highlight w:val="green"/>
        </w:rPr>
        <w:t>A rapid increase in demand</w:t>
      </w:r>
      <w:r w:rsidRPr="0041554F">
        <w:rPr>
          <w:rStyle w:val="StyleUnderline"/>
        </w:rPr>
        <w:t xml:space="preserve"> as economies reopen has </w:t>
      </w:r>
      <w:r w:rsidRPr="00211979">
        <w:rPr>
          <w:rStyle w:val="StyleUnderline"/>
          <w:highlight w:val="green"/>
        </w:rPr>
        <w:t>pushed up prices</w:t>
      </w:r>
      <w:r w:rsidRPr="0041554F">
        <w:rPr>
          <w:rStyle w:val="StyleUnderline"/>
        </w:rPr>
        <w:t xml:space="preserve"> in key commodities such as oil and metals as well </w:t>
      </w:r>
      <w:proofErr w:type="gramStart"/>
      <w:r w:rsidRPr="0041554F">
        <w:rPr>
          <w:rStyle w:val="StyleUnderline"/>
        </w:rPr>
        <w:t>as  food</w:t>
      </w:r>
      <w:proofErr w:type="gramEnd"/>
      <w:r>
        <w:t xml:space="preserve">, which has a stronger effect on inflation in emerging markets. </w:t>
      </w:r>
      <w:r w:rsidRPr="0041554F">
        <w:rPr>
          <w:rStyle w:val="StyleUnderline"/>
        </w:rPr>
        <w:t xml:space="preserve">The disruption to supply chains caused by the pandemic has added to cost pressures. </w:t>
      </w:r>
      <w:r>
        <w:t>At the same time, shipping costs have increased sharply.</w:t>
      </w:r>
    </w:p>
    <w:p w14:paraId="67CC8374" w14:textId="77777777" w:rsidR="004D7160" w:rsidRDefault="004D7160" w:rsidP="004D7160">
      <w:r>
        <w:t xml:space="preserve">But the Interim Outlook says that these inflationary pressures should eventually fade. Consumer price inflation in the G20 countries is projected to peak towards the end of 2021 and slow throughout 2022. </w:t>
      </w:r>
      <w:r w:rsidRPr="00211979">
        <w:rPr>
          <w:rStyle w:val="StyleUnderline"/>
          <w:highlight w:val="green"/>
        </w:rPr>
        <w:t>Wage growth remains</w:t>
      </w:r>
      <w:r w:rsidRPr="0041554F">
        <w:rPr>
          <w:rStyle w:val="StyleUnderline"/>
        </w:rPr>
        <w:t xml:space="preserve"> broadly </w:t>
      </w:r>
      <w:r w:rsidRPr="00211979">
        <w:rPr>
          <w:rStyle w:val="StyleUnderline"/>
          <w:highlight w:val="green"/>
        </w:rPr>
        <w:t>moderate</w:t>
      </w:r>
      <w:r w:rsidRPr="0041554F">
        <w:rPr>
          <w:rStyle w:val="StyleUnderline"/>
        </w:rPr>
        <w:t xml:space="preserve"> and medium-term inflation expectations remain contained</w:t>
      </w:r>
      <w:r>
        <w:t>.</w:t>
      </w:r>
    </w:p>
    <w:p w14:paraId="2BDBF3CD" w14:textId="77777777" w:rsidR="004D7160" w:rsidRDefault="004D7160" w:rsidP="004D7160">
      <w:r>
        <w:t>The report warns that to keep the recovery on track stronger international efforts are needed to provide low-income countries with the resources to vaccinate their populations, both for their own and global benefits.</w:t>
      </w:r>
    </w:p>
    <w:p w14:paraId="3024C036" w14:textId="77777777" w:rsidR="004D7160" w:rsidRDefault="004D7160" w:rsidP="004D7160">
      <w:r w:rsidRPr="0041554F">
        <w:rPr>
          <w:rStyle w:val="StyleUnderline"/>
        </w:rPr>
        <w:t xml:space="preserve">Macroeconomic policy support is still needed as long as </w:t>
      </w:r>
      <w:r w:rsidRPr="00211979">
        <w:rPr>
          <w:rStyle w:val="StyleUnderline"/>
          <w:highlight w:val="green"/>
        </w:rPr>
        <w:t>the</w:t>
      </w:r>
      <w:r w:rsidRPr="0041554F">
        <w:rPr>
          <w:rStyle w:val="StyleUnderline"/>
        </w:rPr>
        <w:t xml:space="preserve"> </w:t>
      </w:r>
      <w:r w:rsidRPr="00211979">
        <w:rPr>
          <w:rStyle w:val="Emphasis"/>
          <w:highlight w:val="green"/>
        </w:rPr>
        <w:t>outlook is uncertain</w:t>
      </w:r>
      <w:r w:rsidRPr="0041554F">
        <w:rPr>
          <w:rStyle w:val="StyleUnderline"/>
        </w:rPr>
        <w:t xml:space="preserve"> and employment has not yet recovered fully</w:t>
      </w:r>
      <w:r>
        <w:t xml:space="preserve">, but clear guidance is called upon from policymakers to </w:t>
      </w:r>
      <w:proofErr w:type="spellStart"/>
      <w:r>
        <w:t>minimise</w:t>
      </w:r>
      <w:proofErr w:type="spellEnd"/>
      <w:r>
        <w:t xml:space="preserve"> risks looking forward. </w:t>
      </w:r>
      <w:r w:rsidRPr="00211979">
        <w:rPr>
          <w:rStyle w:val="StyleUnderline"/>
          <w:highlight w:val="green"/>
        </w:rPr>
        <w:t>Central banks</w:t>
      </w:r>
      <w:r w:rsidRPr="0041554F">
        <w:rPr>
          <w:rStyle w:val="StyleUnderline"/>
        </w:rPr>
        <w:t xml:space="preserve"> should </w:t>
      </w:r>
      <w:r w:rsidRPr="00211979">
        <w:rPr>
          <w:rStyle w:val="StyleUnderline"/>
          <w:highlight w:val="green"/>
        </w:rPr>
        <w:t>communicate clearly</w:t>
      </w:r>
      <w:r w:rsidRPr="0041554F">
        <w:rPr>
          <w:rStyle w:val="StyleUnderline"/>
        </w:rPr>
        <w:t xml:space="preserve"> about the likely sequencing of moves towards eventual policy </w:t>
      </w:r>
      <w:proofErr w:type="spellStart"/>
      <w:r w:rsidRPr="0041554F">
        <w:rPr>
          <w:rStyle w:val="StyleUnderline"/>
        </w:rPr>
        <w:t>normalisation</w:t>
      </w:r>
      <w:proofErr w:type="spellEnd"/>
      <w:r w:rsidRPr="0041554F">
        <w:rPr>
          <w:rStyle w:val="StyleUnderline"/>
        </w:rPr>
        <w:t xml:space="preserve"> and the extent to which any overshooting of inflation targets will be tolerated.</w:t>
      </w:r>
      <w:r>
        <w:t xml:space="preserve"> The report says fiscal policies should remain flexible and avoid a premature withdrawal of support, operating within credible and transparent medium-term fiscal frameworks that provide space for stronger public infrastructure investment.</w:t>
      </w:r>
    </w:p>
    <w:p w14:paraId="0CEEAF10" w14:textId="77777777" w:rsidR="004D7160" w:rsidRPr="0041554F" w:rsidRDefault="004D7160" w:rsidP="004D7160">
      <w:pPr>
        <w:rPr>
          <w:rStyle w:val="StyleUnderline"/>
        </w:rPr>
      </w:pPr>
      <w:r>
        <w:t xml:space="preserve">Presenting the Interim Economic Outlook alongside Chief Economist Laurence Boone, OECD Secretary-General Mathias Cormann said: “The world is experiencing a strong recovery thanks to decisive action taken by governments and central banks at the height of the crisis. But as we have seen with vaccine distribution, progress is uneven. Ensuring the recovery is sustained and widespread requires action on a number of fronts – from </w:t>
      </w:r>
      <w:r w:rsidRPr="0041554F">
        <w:rPr>
          <w:rStyle w:val="StyleUnderline"/>
        </w:rPr>
        <w:t xml:space="preserve">effective </w:t>
      </w:r>
      <w:r w:rsidRPr="00211979">
        <w:rPr>
          <w:rStyle w:val="StyleUnderline"/>
        </w:rPr>
        <w:t xml:space="preserve">vaccination </w:t>
      </w:r>
      <w:proofErr w:type="spellStart"/>
      <w:r w:rsidRPr="00211979">
        <w:rPr>
          <w:rStyle w:val="StyleUnderline"/>
        </w:rPr>
        <w:t>programmes</w:t>
      </w:r>
      <w:proofErr w:type="spellEnd"/>
      <w:r w:rsidRPr="0041554F">
        <w:rPr>
          <w:rStyle w:val="StyleUnderline"/>
        </w:rPr>
        <w:t xml:space="preserve"> across all countries to concerted public investment strategies to build for the future.”</w:t>
      </w:r>
    </w:p>
    <w:p w14:paraId="3BBEAB51" w14:textId="77777777" w:rsidR="004D7160" w:rsidRDefault="004D7160" w:rsidP="004D7160">
      <w:pPr>
        <w:rPr>
          <w:rStyle w:val="StyleUnderline"/>
        </w:rPr>
      </w:pPr>
      <w:proofErr w:type="spellStart"/>
      <w:r>
        <w:t>Ms</w:t>
      </w:r>
      <w:proofErr w:type="spellEnd"/>
      <w:r>
        <w:t xml:space="preserve"> Boone said: “</w:t>
      </w:r>
      <w:r w:rsidRPr="00211979">
        <w:rPr>
          <w:rStyle w:val="StyleUnderline"/>
        </w:rPr>
        <w:t>Policies</w:t>
      </w:r>
      <w:r w:rsidRPr="0041554F">
        <w:rPr>
          <w:rStyle w:val="StyleUnderline"/>
        </w:rPr>
        <w:t xml:space="preserve"> </w:t>
      </w:r>
      <w:r w:rsidRPr="00211979">
        <w:rPr>
          <w:rStyle w:val="StyleUnderline"/>
        </w:rPr>
        <w:t>have been efficient</w:t>
      </w:r>
      <w:r w:rsidRPr="0041554F">
        <w:rPr>
          <w:rStyle w:val="StyleUnderline"/>
        </w:rPr>
        <w:t xml:space="preserve"> in buffering the shock and ensuring a strong recovery; planning for more efficient public finances, shifted towards investment in physical and </w:t>
      </w:r>
      <w:r w:rsidRPr="00211979">
        <w:rPr>
          <w:rStyle w:val="StyleUnderline"/>
          <w:highlight w:val="green"/>
        </w:rPr>
        <w:t>human capital is necessary</w:t>
      </w:r>
      <w:r w:rsidRPr="0041554F">
        <w:rPr>
          <w:rStyle w:val="StyleUnderline"/>
        </w:rPr>
        <w:t xml:space="preserve"> </w:t>
      </w:r>
      <w:r w:rsidRPr="00211979">
        <w:rPr>
          <w:rStyle w:val="StyleUnderline"/>
          <w:highlight w:val="green"/>
        </w:rPr>
        <w:t>and will help monetary policy</w:t>
      </w:r>
      <w:r w:rsidRPr="0041554F">
        <w:rPr>
          <w:rStyle w:val="StyleUnderline"/>
        </w:rPr>
        <w:t xml:space="preserve"> to </w:t>
      </w:r>
      <w:proofErr w:type="spellStart"/>
      <w:r w:rsidRPr="0041554F">
        <w:rPr>
          <w:rStyle w:val="StyleUnderline"/>
        </w:rPr>
        <w:t>normalise</w:t>
      </w:r>
      <w:proofErr w:type="spellEnd"/>
      <w:r w:rsidRPr="0041554F">
        <w:rPr>
          <w:rStyle w:val="StyleUnderline"/>
        </w:rPr>
        <w:t xml:space="preserve"> smoothly once the recovery is firmly established.”</w:t>
      </w:r>
    </w:p>
    <w:p w14:paraId="1CBF063D" w14:textId="77777777" w:rsidR="004D7160" w:rsidRDefault="004D7160" w:rsidP="004D7160">
      <w:pPr>
        <w:pStyle w:val="Heading4"/>
      </w:pPr>
      <w:r>
        <w:t>Strikes cause economic decline—</w:t>
      </w:r>
    </w:p>
    <w:p w14:paraId="675F1465" w14:textId="77777777" w:rsidR="004D7160" w:rsidRPr="00FC7ED6" w:rsidRDefault="004D7160" w:rsidP="004D7160">
      <w:r w:rsidRPr="00FC7ED6">
        <w:rPr>
          <w:rStyle w:val="Style13ptBold"/>
        </w:rPr>
        <w:t>Condon 18</w:t>
      </w:r>
      <w:r>
        <w:t xml:space="preserve"> [(Jacki, Reporter for Creamer Media’s Engineering News) “</w:t>
      </w:r>
      <w:r w:rsidRPr="00FC7ED6">
        <w:t xml:space="preserve">Strikes </w:t>
      </w:r>
      <w:proofErr w:type="gramStart"/>
      <w:r w:rsidRPr="00FC7ED6">
        <w:t>And</w:t>
      </w:r>
      <w:proofErr w:type="gramEnd"/>
      <w:r w:rsidRPr="00FC7ED6">
        <w:t xml:space="preserve"> Their Economic Consequences</w:t>
      </w:r>
      <w:r>
        <w:t xml:space="preserve">,” Creamer Media’s Engineering News, 10/1/18. </w:t>
      </w:r>
      <w:hyperlink r:id="rId13" w:history="1">
        <w:r w:rsidRPr="00FF06A0">
          <w:rPr>
            <w:rStyle w:val="Hyperlink"/>
          </w:rPr>
          <w:t>https://www.engineeringnews.co.za/article/strikes-and-their-economic-consequences-2018-10-01/rep_id:4136</w:t>
        </w:r>
      </w:hyperlink>
      <w:r>
        <w:t>] RR</w:t>
      </w:r>
    </w:p>
    <w:p w14:paraId="459E5669" w14:textId="77777777" w:rsidR="004D7160" w:rsidRDefault="004D7160" w:rsidP="004D7160">
      <w:r>
        <w:t xml:space="preserve"> “Whilst there are potential benefits from strikes (e.g. better work morale, lower absenteeism, or improved </w:t>
      </w:r>
      <w:proofErr w:type="spellStart"/>
      <w:r>
        <w:t>labour</w:t>
      </w:r>
      <w:proofErr w:type="spellEnd"/>
      <w:r>
        <w:t xml:space="preserve"> productivity), </w:t>
      </w:r>
      <w:r w:rsidRPr="00211979">
        <w:rPr>
          <w:rStyle w:val="StyleUnderline"/>
          <w:highlight w:val="green"/>
        </w:rPr>
        <w:t>strike action</w:t>
      </w:r>
      <w:r w:rsidRPr="00FC7ED6">
        <w:rPr>
          <w:rStyle w:val="StyleUnderline"/>
        </w:rPr>
        <w:t xml:space="preserve"> also </w:t>
      </w:r>
      <w:r w:rsidRPr="00211979">
        <w:rPr>
          <w:rStyle w:val="StyleUnderline"/>
          <w:highlight w:val="green"/>
        </w:rPr>
        <w:t>brings</w:t>
      </w:r>
      <w:r w:rsidRPr="00FC7ED6">
        <w:rPr>
          <w:rStyle w:val="StyleUnderline"/>
        </w:rPr>
        <w:t xml:space="preserve"> about numerous direct and indirect </w:t>
      </w:r>
      <w:r w:rsidRPr="00211979">
        <w:rPr>
          <w:rStyle w:val="StyleUnderline"/>
          <w:highlight w:val="green"/>
        </w:rPr>
        <w:t>economic costs</w:t>
      </w:r>
      <w:r w:rsidRPr="00FC7ED6">
        <w:rPr>
          <w:rStyle w:val="StyleUnderline"/>
        </w:rPr>
        <w:t xml:space="preserve"> that can be high, depending on duration, number of workers involved and divisions affected,</w:t>
      </w:r>
      <w:r>
        <w:t>” the Initiative confirmed.</w:t>
      </w:r>
    </w:p>
    <w:p w14:paraId="6665CD50" w14:textId="77777777" w:rsidR="004D7160" w:rsidRDefault="004D7160" w:rsidP="004D7160">
      <w:r>
        <w:t xml:space="preserve">According to </w:t>
      </w:r>
      <w:proofErr w:type="spellStart"/>
      <w:r>
        <w:t>labour</w:t>
      </w:r>
      <w:proofErr w:type="spellEnd"/>
      <w:r>
        <w:t xml:space="preserve"> expert Suleyman Alley, there are seven key causes of </w:t>
      </w:r>
      <w:proofErr w:type="spellStart"/>
      <w:r>
        <w:t>labour</w:t>
      </w:r>
      <w:proofErr w:type="spellEnd"/>
      <w:r>
        <w:t xml:space="preserve"> unrest: health hazards in the workplace; excessive working hours; low wages; demand for leave with pay; discrimination; inadequate working tools; and aggressive </w:t>
      </w:r>
      <w:proofErr w:type="spellStart"/>
      <w:r>
        <w:t>behaviour</w:t>
      </w:r>
      <w:proofErr w:type="spellEnd"/>
      <w:r>
        <w:t xml:space="preserve"> of managers towards employees.</w:t>
      </w:r>
    </w:p>
    <w:p w14:paraId="6A8267BA" w14:textId="77777777" w:rsidR="004D7160" w:rsidRDefault="004D7160" w:rsidP="004D7160">
      <w:r>
        <w:t xml:space="preserve">While several activities can be taken in an effort to prevent strikes from occurring or escalating, in the South African context, </w:t>
      </w:r>
      <w:r w:rsidRPr="00FC7ED6">
        <w:rPr>
          <w:rStyle w:val="Emphasis"/>
        </w:rPr>
        <w:t xml:space="preserve">the tendency towards </w:t>
      </w:r>
      <w:r w:rsidRPr="00211979">
        <w:rPr>
          <w:rStyle w:val="Emphasis"/>
          <w:highlight w:val="green"/>
        </w:rPr>
        <w:t>violent outbursts</w:t>
      </w:r>
      <w:r w:rsidRPr="00FC7ED6">
        <w:rPr>
          <w:rStyle w:val="Emphasis"/>
        </w:rPr>
        <w:t xml:space="preserve"> seems to </w:t>
      </w:r>
      <w:r w:rsidRPr="00211979">
        <w:rPr>
          <w:rStyle w:val="Emphasis"/>
          <w:highlight w:val="green"/>
        </w:rPr>
        <w:t>outweigh</w:t>
      </w:r>
      <w:r w:rsidRPr="00FC7ED6">
        <w:rPr>
          <w:rStyle w:val="Emphasis"/>
        </w:rPr>
        <w:t xml:space="preserve"> </w:t>
      </w:r>
      <w:r w:rsidRPr="00211979">
        <w:rPr>
          <w:rStyle w:val="Emphasis"/>
          <w:highlight w:val="green"/>
        </w:rPr>
        <w:t>reasonable action.</w:t>
      </w:r>
      <w:r>
        <w:t xml:space="preserve">     </w:t>
      </w:r>
    </w:p>
    <w:p w14:paraId="27D23977" w14:textId="77777777" w:rsidR="004D7160" w:rsidRPr="00FC7ED6" w:rsidRDefault="004D7160" w:rsidP="004D7160">
      <w:pPr>
        <w:rPr>
          <w:rStyle w:val="StyleUnderline"/>
        </w:rPr>
      </w:pPr>
      <w:r w:rsidRPr="00FC7ED6">
        <w:rPr>
          <w:rStyle w:val="StyleUnderline"/>
        </w:rPr>
        <w:t>“</w:t>
      </w:r>
      <w:r w:rsidRPr="00211979">
        <w:rPr>
          <w:rStyle w:val="StyleUnderline"/>
          <w:highlight w:val="green"/>
        </w:rPr>
        <w:t>Strikes</w:t>
      </w:r>
      <w:r w:rsidRPr="00FC7ED6">
        <w:rPr>
          <w:rStyle w:val="StyleUnderline"/>
        </w:rPr>
        <w:t xml:space="preserve"> and </w:t>
      </w:r>
      <w:proofErr w:type="spellStart"/>
      <w:r w:rsidRPr="00FC7ED6">
        <w:rPr>
          <w:rStyle w:val="StyleUnderline"/>
        </w:rPr>
        <w:t>labour</w:t>
      </w:r>
      <w:proofErr w:type="spellEnd"/>
      <w:r w:rsidRPr="00FC7ED6">
        <w:rPr>
          <w:rStyle w:val="StyleUnderline"/>
        </w:rPr>
        <w:t xml:space="preserve"> unrest have </w:t>
      </w:r>
      <w:r w:rsidRPr="00211979">
        <w:rPr>
          <w:rStyle w:val="StyleUnderline"/>
          <w:highlight w:val="green"/>
        </w:rPr>
        <w:t xml:space="preserve">marked </w:t>
      </w:r>
      <w:r w:rsidRPr="00211979">
        <w:rPr>
          <w:rStyle w:val="Emphasis"/>
          <w:highlight w:val="green"/>
        </w:rPr>
        <w:t>negative impacts on</w:t>
      </w:r>
      <w:r w:rsidRPr="00FC7ED6">
        <w:rPr>
          <w:rStyle w:val="StyleUnderline"/>
        </w:rPr>
        <w:t xml:space="preserve"> the </w:t>
      </w:r>
      <w:r w:rsidRPr="00211979">
        <w:rPr>
          <w:rStyle w:val="StyleUnderline"/>
          <w:highlight w:val="green"/>
        </w:rPr>
        <w:t>employees</w:t>
      </w:r>
      <w:r w:rsidRPr="00FC7ED6">
        <w:rPr>
          <w:rStyle w:val="StyleUnderline"/>
        </w:rPr>
        <w:t xml:space="preserve"> themselves, the employers and their stakeholders, the government, consumers, </w:t>
      </w:r>
      <w:r w:rsidRPr="00211979">
        <w:rPr>
          <w:rStyle w:val="StyleUnderline"/>
          <w:highlight w:val="green"/>
        </w:rPr>
        <w:t xml:space="preserve">and </w:t>
      </w:r>
      <w:r w:rsidRPr="00211979">
        <w:rPr>
          <w:rStyle w:val="Emphasis"/>
          <w:highlight w:val="green"/>
        </w:rPr>
        <w:t>the economy</w:t>
      </w:r>
      <w:r w:rsidRPr="00FC7ED6">
        <w:rPr>
          <w:rStyle w:val="Emphasis"/>
        </w:rPr>
        <w:t>,”</w:t>
      </w:r>
      <w:r>
        <w:t xml:space="preserve"> advises Jacki Condon, Managing Director of Apache Security Services. </w:t>
      </w:r>
      <w:r w:rsidRPr="00FC7ED6">
        <w:rPr>
          <w:rStyle w:val="StyleUnderline"/>
        </w:rPr>
        <w:t xml:space="preserve">“The </w:t>
      </w:r>
      <w:r w:rsidRPr="00211979">
        <w:rPr>
          <w:rStyle w:val="StyleUnderline"/>
          <w:highlight w:val="green"/>
        </w:rPr>
        <w:t>negative effects on international trade</w:t>
      </w:r>
      <w:r w:rsidRPr="00FC7ED6">
        <w:rPr>
          <w:rStyle w:val="StyleUnderline"/>
        </w:rPr>
        <w:t xml:space="preserve"> include the hinderance of economic development, creating great economic uncertainty</w:t>
      </w:r>
      <w:r>
        <w:t xml:space="preserve"> – </w:t>
      </w:r>
      <w:r w:rsidRPr="00FC7ED6">
        <w:rPr>
          <w:rStyle w:val="StyleUnderline"/>
        </w:rPr>
        <w:t>especially as the global media continues to share details, images and videos of violence, damage to property and ferocious clashes between strikers and security.”</w:t>
      </w:r>
    </w:p>
    <w:p w14:paraId="46F35D7A" w14:textId="77777777" w:rsidR="004D7160" w:rsidRDefault="004D7160" w:rsidP="004D7160">
      <w:r w:rsidRPr="00211979">
        <w:rPr>
          <w:rStyle w:val="Emphasis"/>
          <w:highlight w:val="green"/>
        </w:rPr>
        <w:t>Strike action results in less productivity</w:t>
      </w:r>
      <w:r w:rsidRPr="00FC7ED6">
        <w:rPr>
          <w:rStyle w:val="Emphasis"/>
        </w:rPr>
        <w:t xml:space="preserve">, </w:t>
      </w:r>
      <w:r w:rsidRPr="00211979">
        <w:rPr>
          <w:rStyle w:val="Emphasis"/>
        </w:rPr>
        <w:t>which</w:t>
      </w:r>
      <w:r w:rsidRPr="00FC7ED6">
        <w:rPr>
          <w:rStyle w:val="Emphasis"/>
        </w:rPr>
        <w:t xml:space="preserve"> in turn </w:t>
      </w:r>
      <w:r w:rsidRPr="00211979">
        <w:rPr>
          <w:rStyle w:val="Emphasis"/>
          <w:highlight w:val="green"/>
        </w:rPr>
        <w:t>means less profits</w:t>
      </w:r>
      <w:r>
        <w:t xml:space="preserve">. </w:t>
      </w:r>
      <w:proofErr w:type="spellStart"/>
      <w:r>
        <w:t>Labour</w:t>
      </w:r>
      <w:proofErr w:type="spellEnd"/>
      <w:r>
        <w:t xml:space="preserve"> Law expert, Ivan </w:t>
      </w:r>
      <w:proofErr w:type="spellStart"/>
      <w:r>
        <w:t>Israelstam</w:t>
      </w:r>
      <w:proofErr w:type="spellEnd"/>
      <w:r>
        <w:t xml:space="preserve"> confirms that; “</w:t>
      </w:r>
      <w:r w:rsidRPr="00211979">
        <w:rPr>
          <w:rStyle w:val="StyleUnderline"/>
          <w:highlight w:val="green"/>
        </w:rPr>
        <w:t>The employer</w:t>
      </w:r>
      <w:r w:rsidRPr="00FC7ED6">
        <w:rPr>
          <w:rStyle w:val="StyleUnderline"/>
        </w:rPr>
        <w:t xml:space="preserve"> is likely to </w:t>
      </w:r>
      <w:r w:rsidRPr="00211979">
        <w:rPr>
          <w:rStyle w:val="StyleUnderline"/>
          <w:highlight w:val="green"/>
        </w:rPr>
        <w:t>lose money due</w:t>
      </w:r>
      <w:r w:rsidRPr="00FC7ED6">
        <w:rPr>
          <w:rStyle w:val="StyleUnderline"/>
        </w:rPr>
        <w:t xml:space="preserve"> to </w:t>
      </w:r>
      <w:r w:rsidRPr="00211979">
        <w:rPr>
          <w:rStyle w:val="StyleUnderline"/>
          <w:highlight w:val="green"/>
        </w:rPr>
        <w:t>delayed service to clients</w:t>
      </w:r>
      <w:r w:rsidRPr="00FC7ED6">
        <w:rPr>
          <w:rStyle w:val="StyleUnderline"/>
        </w:rPr>
        <w:t xml:space="preserve"> </w:t>
      </w:r>
      <w:r w:rsidRPr="00211979">
        <w:rPr>
          <w:rStyle w:val="StyleUnderline"/>
          <w:highlight w:val="green"/>
        </w:rPr>
        <w:t>or</w:t>
      </w:r>
      <w:r w:rsidRPr="00FC7ED6">
        <w:rPr>
          <w:rStyle w:val="StyleUnderline"/>
        </w:rPr>
        <w:t xml:space="preserve"> to </w:t>
      </w:r>
      <w:r w:rsidRPr="00211979">
        <w:rPr>
          <w:rStyle w:val="StyleUnderline"/>
          <w:highlight w:val="green"/>
        </w:rPr>
        <w:t>lost production time.</w:t>
      </w:r>
      <w:r>
        <w:t xml:space="preserve"> The </w:t>
      </w:r>
      <w:r w:rsidRPr="00211979">
        <w:rPr>
          <w:rStyle w:val="StyleUnderline"/>
          <w:highlight w:val="green"/>
        </w:rPr>
        <w:t>employees</w:t>
      </w:r>
      <w:r w:rsidRPr="00FC7ED6">
        <w:rPr>
          <w:rStyle w:val="StyleUnderline"/>
        </w:rPr>
        <w:t xml:space="preserve"> will </w:t>
      </w:r>
      <w:r w:rsidRPr="00211979">
        <w:rPr>
          <w:rStyle w:val="StyleUnderline"/>
          <w:highlight w:val="green"/>
        </w:rPr>
        <w:t>lose their pay</w:t>
      </w:r>
      <w:r w:rsidRPr="00FC7ED6">
        <w:rPr>
          <w:rStyle w:val="StyleUnderline"/>
        </w:rPr>
        <w:t xml:space="preserve"> due to the no work, no pay principle. If the strikers are </w:t>
      </w:r>
      <w:proofErr w:type="gramStart"/>
      <w:r w:rsidRPr="00FC7ED6">
        <w:rPr>
          <w:rStyle w:val="StyleUnderline"/>
        </w:rPr>
        <w:t>dismissed</w:t>
      </w:r>
      <w:proofErr w:type="gramEnd"/>
      <w:r w:rsidRPr="00FC7ED6">
        <w:rPr>
          <w:rStyle w:val="StyleUnderline"/>
        </w:rPr>
        <w:t xml:space="preserve"> they will lose their livelihoods altogether</w:t>
      </w:r>
      <w:r>
        <w:t>.”</w:t>
      </w:r>
    </w:p>
    <w:p w14:paraId="0155E399" w14:textId="77777777" w:rsidR="004D7160" w:rsidRDefault="004D7160" w:rsidP="004D7160">
      <w:r>
        <w:t xml:space="preserve">This year alone, Eskom, </w:t>
      </w:r>
      <w:proofErr w:type="spellStart"/>
      <w:r>
        <w:t>Prasa</w:t>
      </w:r>
      <w:proofErr w:type="spellEnd"/>
      <w:r>
        <w:t>, various manufacturing plants, Sasol and the Post Office have faced crippling strikes – to name but a few. Condon argues that there are more immediate consequences to consider than loss of income.</w:t>
      </w:r>
    </w:p>
    <w:p w14:paraId="570902A1" w14:textId="77777777" w:rsidR="004D7160" w:rsidRPr="00FC7ED6" w:rsidRDefault="004D7160" w:rsidP="004D7160">
      <w:pPr>
        <w:rPr>
          <w:rStyle w:val="StyleUnderline"/>
        </w:rPr>
      </w:pPr>
      <w:r>
        <w:t>“As the socio-economic issues continue to affect South Africans across the board, tensions are constantly rising,” states Condon. “</w:t>
      </w:r>
      <w:r w:rsidRPr="00211979">
        <w:rPr>
          <w:rStyle w:val="StyleUnderline"/>
          <w:highlight w:val="green"/>
        </w:rPr>
        <w:t>Businesses must protect themselves</w:t>
      </w:r>
      <w:r w:rsidRPr="00FC7ED6">
        <w:rPr>
          <w:rStyle w:val="StyleUnderline"/>
        </w:rPr>
        <w:t>, their assets, business property, and their non-striking employees from violence and intimidation.”</w:t>
      </w:r>
    </w:p>
    <w:p w14:paraId="0FB6AE1D" w14:textId="77777777" w:rsidR="004D7160" w:rsidRDefault="004D7160" w:rsidP="004D7160">
      <w:r>
        <w:t xml:space="preserve">Condon believes that </w:t>
      </w:r>
      <w:r w:rsidRPr="00FC7ED6">
        <w:rPr>
          <w:rStyle w:val="StyleUnderline"/>
        </w:rPr>
        <w:t>this requires the deft hand of well-trained and highly qualified close protection operatives</w:t>
      </w:r>
      <w:r>
        <w:t>. These operatives provide not only protection, but video evidence as well, ensuring those responsible for damage can be held to account.</w:t>
      </w:r>
    </w:p>
    <w:p w14:paraId="6E424262" w14:textId="77777777" w:rsidR="004D7160" w:rsidRPr="00FC7ED6" w:rsidRDefault="004D7160" w:rsidP="004D7160">
      <w:r>
        <w:t>“</w:t>
      </w:r>
      <w:r w:rsidRPr="00211979">
        <w:rPr>
          <w:rStyle w:val="Emphasis"/>
          <w:highlight w:val="green"/>
        </w:rPr>
        <w:t>The key is to create a strategic partnership</w:t>
      </w:r>
      <w:r w:rsidRPr="00FC7ED6">
        <w:rPr>
          <w:rStyle w:val="Emphasis"/>
        </w:rPr>
        <w:t xml:space="preserve"> with a reliable security provider.</w:t>
      </w:r>
      <w:r>
        <w:t xml:space="preserve"> Plans must be put into place to protect businesses against vandalism, physical assault, property invasion and intimidation during </w:t>
      </w:r>
      <w:proofErr w:type="spellStart"/>
      <w:r w:rsidRPr="00FC7ED6">
        <w:t>labour</w:t>
      </w:r>
      <w:proofErr w:type="spellEnd"/>
      <w:r w:rsidRPr="00FC7ED6">
        <w:t xml:space="preserve"> unrest,” concludes Condon.</w:t>
      </w:r>
    </w:p>
    <w:p w14:paraId="7EF99E1D" w14:textId="77777777" w:rsidR="004D7160" w:rsidRPr="0041554F" w:rsidRDefault="004D7160" w:rsidP="004D7160">
      <w:pPr>
        <w:rPr>
          <w:rStyle w:val="StyleUnderline"/>
        </w:rPr>
      </w:pPr>
    </w:p>
    <w:p w14:paraId="4933A9C2" w14:textId="77777777" w:rsidR="004D7160" w:rsidRPr="00300607" w:rsidRDefault="004D7160" w:rsidP="004D7160">
      <w:pPr>
        <w:keepNext/>
        <w:keepLines/>
        <w:spacing w:before="40"/>
        <w:outlineLvl w:val="3"/>
        <w:rPr>
          <w:rFonts w:eastAsiaTheme="majorEastAsia"/>
          <w:b/>
          <w:bCs/>
          <w:sz w:val="26"/>
          <w:szCs w:val="26"/>
        </w:rPr>
      </w:pPr>
      <w:r w:rsidRPr="00300607">
        <w:rPr>
          <w:rFonts w:eastAsiaTheme="majorEastAsia"/>
          <w:b/>
          <w:bCs/>
          <w:sz w:val="26"/>
          <w:szCs w:val="26"/>
        </w:rPr>
        <w:t xml:space="preserve">Economic decline causes global nuclear war </w:t>
      </w:r>
    </w:p>
    <w:p w14:paraId="5E044E9E" w14:textId="77777777" w:rsidR="004D7160" w:rsidRPr="00300607" w:rsidRDefault="004D7160" w:rsidP="004D7160">
      <w:proofErr w:type="spellStart"/>
      <w:r w:rsidRPr="00300607">
        <w:rPr>
          <w:b/>
          <w:sz w:val="26"/>
        </w:rPr>
        <w:t>Tønnesson</w:t>
      </w:r>
      <w:proofErr w:type="spellEnd"/>
      <w:r w:rsidRPr="00300607">
        <w:rPr>
          <w:b/>
          <w:sz w:val="26"/>
        </w:rPr>
        <w:t xml:space="preserve"> 15</w:t>
      </w:r>
      <w:r w:rsidRPr="00300607">
        <w:t xml:space="preserve"> </w:t>
      </w:r>
      <w:r w:rsidRPr="00300607">
        <w:rPr>
          <w:szCs w:val="16"/>
        </w:rPr>
        <w:t>[(Stein, Research Professor, Peace Research Institute Oslo; Leader of East Asia Peace program, Uppsala University) “Deterrence, interdependence and Sino–US peace,” International Area Studies Review, Vol. 18, No. 3, p. 297-311, 2015] SJDI</w:t>
      </w:r>
    </w:p>
    <w:p w14:paraId="6648E6C0" w14:textId="77777777" w:rsidR="004D7160" w:rsidRPr="00300607" w:rsidRDefault="004D7160" w:rsidP="004D7160">
      <w:r w:rsidRPr="00300607">
        <w:t xml:space="preserve">Several </w:t>
      </w:r>
      <w:r w:rsidRPr="00300607">
        <w:rPr>
          <w:b/>
          <w:u w:val="single"/>
        </w:rPr>
        <w:t>recent works</w:t>
      </w:r>
      <w:r w:rsidRPr="00300607">
        <w:t xml:space="preserve"> on China and Sino–US relations </w:t>
      </w:r>
      <w:r w:rsidRPr="00300607">
        <w:rPr>
          <w:b/>
          <w:u w:val="single"/>
        </w:rPr>
        <w:t>have made</w:t>
      </w:r>
      <w:r w:rsidRPr="00300607">
        <w:t xml:space="preserve"> substantial </w:t>
      </w:r>
      <w:r w:rsidRPr="00300607">
        <w:rPr>
          <w:b/>
          <w:u w:val="single"/>
        </w:rPr>
        <w:t>contributions to the current understanding of how and under what circumstances</w:t>
      </w:r>
      <w:r w:rsidRPr="00300607">
        <w:t xml:space="preserve"> a combination of </w:t>
      </w:r>
      <w:r w:rsidRPr="00300607">
        <w:rPr>
          <w:b/>
          <w:u w:val="single"/>
        </w:rPr>
        <w:t>nuclear deterrence and economic interdependence may reduce the risk of war between major powers</w:t>
      </w:r>
      <w:r w:rsidRPr="00300607">
        <w:t xml:space="preserve">. At least four conclusions can be drawn from the review above: first, those who say that </w:t>
      </w:r>
      <w:r w:rsidRPr="00300607">
        <w:rPr>
          <w:b/>
          <w:u w:val="single"/>
        </w:rPr>
        <w:t xml:space="preserve">interdependence may </w:t>
      </w:r>
      <w:r w:rsidRPr="00300607">
        <w:rPr>
          <w:b/>
          <w:iCs/>
          <w:u w:val="single"/>
          <w:bdr w:val="single" w:sz="8" w:space="0" w:color="auto"/>
        </w:rPr>
        <w:t>both inhibit and drive conflict</w:t>
      </w:r>
      <w:r w:rsidRPr="00300607">
        <w:t xml:space="preserve"> are right. </w:t>
      </w:r>
      <w:r w:rsidRPr="00300607">
        <w:rPr>
          <w:b/>
          <w:highlight w:val="green"/>
          <w:u w:val="single"/>
        </w:rPr>
        <w:t>Interdependence raises the cost of conflict</w:t>
      </w:r>
      <w:r w:rsidRPr="00300607">
        <w:t xml:space="preserve"> for all </w:t>
      </w:r>
      <w:proofErr w:type="gramStart"/>
      <w:r w:rsidRPr="00300607">
        <w:t>sides</w:t>
      </w:r>
      <w:proofErr w:type="gramEnd"/>
      <w:r w:rsidRPr="00300607">
        <w:t xml:space="preserve"> </w:t>
      </w:r>
      <w:r w:rsidRPr="00300607">
        <w:rPr>
          <w:b/>
          <w:u w:val="single"/>
        </w:rPr>
        <w:t>but</w:t>
      </w:r>
      <w:r w:rsidRPr="00300607">
        <w:t xml:space="preserve"> </w:t>
      </w:r>
      <w:r w:rsidRPr="00300607">
        <w:rPr>
          <w:b/>
          <w:u w:val="single"/>
        </w:rPr>
        <w:t xml:space="preserve">asymmetrical or unbalanced dependencies and </w:t>
      </w:r>
      <w:r w:rsidRPr="00300607">
        <w:rPr>
          <w:b/>
          <w:iCs/>
          <w:highlight w:val="green"/>
          <w:u w:val="single"/>
          <w:bdr w:val="single" w:sz="8" w:space="0" w:color="auto"/>
        </w:rPr>
        <w:t>negative trade expectations</w:t>
      </w:r>
      <w:r w:rsidRPr="00300607">
        <w:rPr>
          <w:highlight w:val="green"/>
        </w:rPr>
        <w:t xml:space="preserve"> </w:t>
      </w:r>
      <w:r w:rsidRPr="00300607">
        <w:t xml:space="preserve">may </w:t>
      </w:r>
      <w:r w:rsidRPr="00300607">
        <w:rPr>
          <w:b/>
          <w:highlight w:val="green"/>
          <w:u w:val="single"/>
        </w:rPr>
        <w:t>generate tensions leading to trade wars among inter-dependent states that</w:t>
      </w:r>
      <w:r w:rsidRPr="00300607">
        <w:t xml:space="preserve"> in turn </w:t>
      </w:r>
      <w:r w:rsidRPr="00300607">
        <w:rPr>
          <w:b/>
          <w:highlight w:val="green"/>
          <w:u w:val="single"/>
        </w:rPr>
        <w:t xml:space="preserve">increase </w:t>
      </w:r>
      <w:r w:rsidRPr="00300607">
        <w:rPr>
          <w:b/>
          <w:u w:val="single"/>
        </w:rPr>
        <w:t xml:space="preserve">the </w:t>
      </w:r>
      <w:r w:rsidRPr="00300607">
        <w:rPr>
          <w:b/>
          <w:highlight w:val="green"/>
          <w:u w:val="single"/>
        </w:rPr>
        <w:t>risk of military conflict</w:t>
      </w:r>
      <w:r w:rsidRPr="00300607">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300607">
        <w:t>analysed</w:t>
      </w:r>
      <w:proofErr w:type="spellEnd"/>
      <w:r w:rsidRPr="00300607">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300607">
        <w:rPr>
          <w:b/>
          <w:u w:val="single"/>
        </w:rPr>
        <w:t>decisions for war</w:t>
      </w:r>
      <w:r w:rsidRPr="00300607">
        <w:t xml:space="preserve"> and peace </w:t>
      </w:r>
      <w:r w:rsidRPr="00300607">
        <w:rPr>
          <w:b/>
          <w:u w:val="single"/>
        </w:rPr>
        <w:t>are taken by very few people, who act on the basis of their future expectations</w:t>
      </w:r>
      <w:r w:rsidRPr="00300607">
        <w:t xml:space="preserve">. International relations theory must be supplemented by foreign policy analysis in order to assess the value attributed by national decision-makers to economic development and their assessments of risks and opportunities. </w:t>
      </w:r>
      <w:r w:rsidRPr="00300607">
        <w:rPr>
          <w:b/>
          <w:highlight w:val="green"/>
          <w:u w:val="single"/>
        </w:rPr>
        <w:t>If leaders</w:t>
      </w:r>
      <w:r w:rsidRPr="00300607">
        <w:t xml:space="preserve"> on either side of the Atlantic </w:t>
      </w:r>
      <w:r w:rsidRPr="00300607">
        <w:rPr>
          <w:b/>
          <w:highlight w:val="green"/>
          <w:u w:val="single"/>
        </w:rPr>
        <w:t xml:space="preserve">begin to </w:t>
      </w:r>
      <w:r w:rsidRPr="00300607">
        <w:rPr>
          <w:b/>
          <w:u w:val="single"/>
        </w:rPr>
        <w:t xml:space="preserve">seriously </w:t>
      </w:r>
      <w:r w:rsidRPr="00300607">
        <w:rPr>
          <w:b/>
          <w:iCs/>
          <w:highlight w:val="green"/>
          <w:u w:val="single"/>
          <w:bdr w:val="single" w:sz="8" w:space="0" w:color="auto"/>
        </w:rPr>
        <w:t>fear or anticipate their own nation’s decline</w:t>
      </w:r>
      <w:r w:rsidRPr="00300607">
        <w:t xml:space="preserve"> then </w:t>
      </w:r>
      <w:r w:rsidRPr="00300607">
        <w:rPr>
          <w:b/>
          <w:highlight w:val="green"/>
          <w:u w:val="single"/>
        </w:rPr>
        <w:t xml:space="preserve">they </w:t>
      </w:r>
      <w:r w:rsidRPr="00300607">
        <w:rPr>
          <w:b/>
          <w:u w:val="single"/>
        </w:rPr>
        <w:t xml:space="preserve">may </w:t>
      </w:r>
      <w:r w:rsidRPr="00300607">
        <w:rPr>
          <w:b/>
          <w:highlight w:val="green"/>
          <w:u w:val="single"/>
        </w:rPr>
        <w:t>blame</w:t>
      </w:r>
      <w:r w:rsidRPr="00300607">
        <w:t xml:space="preserve"> this on </w:t>
      </w:r>
      <w:r w:rsidRPr="00300607">
        <w:rPr>
          <w:b/>
          <w:highlight w:val="green"/>
          <w:u w:val="single"/>
        </w:rPr>
        <w:t>external dependence, appeal to anti-foreign sentiments, contemplate the use of force to gain</w:t>
      </w:r>
      <w:r w:rsidRPr="00300607">
        <w:t xml:space="preserve"> respect or </w:t>
      </w:r>
      <w:r w:rsidRPr="00300607">
        <w:rPr>
          <w:b/>
          <w:highlight w:val="green"/>
          <w:u w:val="single"/>
        </w:rPr>
        <w:t>credibility, adopt protectionist policies, and</w:t>
      </w:r>
      <w:r w:rsidRPr="00300607">
        <w:t xml:space="preserve"> ultimately </w:t>
      </w:r>
      <w:r w:rsidRPr="00300607">
        <w:rPr>
          <w:b/>
          <w:iCs/>
          <w:highlight w:val="green"/>
          <w:u w:val="single"/>
          <w:bdr w:val="single" w:sz="8" w:space="0" w:color="auto"/>
        </w:rPr>
        <w:t>refuse to be deterred by</w:t>
      </w:r>
      <w:r w:rsidRPr="00300607">
        <w:t xml:space="preserve"> either </w:t>
      </w:r>
      <w:r w:rsidRPr="00300607">
        <w:rPr>
          <w:b/>
          <w:iCs/>
          <w:highlight w:val="green"/>
          <w:u w:val="single"/>
          <w:bdr w:val="single" w:sz="8" w:space="0" w:color="auto"/>
        </w:rPr>
        <w:t>nuclear arms</w:t>
      </w:r>
      <w:r w:rsidRPr="00300607">
        <w:rPr>
          <w:b/>
          <w:u w:val="single"/>
        </w:rPr>
        <w:t xml:space="preserve"> or prospects of socioeconomic calamities. </w:t>
      </w:r>
      <w:r w:rsidRPr="00300607">
        <w:rPr>
          <w:b/>
          <w:highlight w:val="green"/>
          <w:u w:val="single"/>
        </w:rPr>
        <w:t xml:space="preserve">Such a dangerous shift could happen </w:t>
      </w:r>
      <w:r w:rsidRPr="00300607">
        <w:rPr>
          <w:b/>
          <w:iCs/>
          <w:highlight w:val="green"/>
          <w:u w:val="single"/>
          <w:bdr w:val="single" w:sz="8" w:space="0" w:color="auto"/>
        </w:rPr>
        <w:t>abruptly</w:t>
      </w:r>
      <w:r w:rsidRPr="00300607">
        <w:t>, i.e. under the instigation of actions by a third party – or against a third party.</w:t>
      </w:r>
    </w:p>
    <w:p w14:paraId="15C94E69" w14:textId="77777777" w:rsidR="004D7160" w:rsidRPr="00300607" w:rsidRDefault="004D7160" w:rsidP="004D7160">
      <w:r w:rsidRPr="00300607">
        <w:t xml:space="preserve">Yet as long as there is both nuclear deterrence and interdependence, the tensions </w:t>
      </w:r>
      <w:r w:rsidRPr="00300607">
        <w:rPr>
          <w:b/>
          <w:u w:val="single"/>
        </w:rPr>
        <w:t>in East Asia</w:t>
      </w:r>
      <w:r w:rsidRPr="00300607">
        <w:t xml:space="preserve"> are unlikely to escalate to war. As Chan (2013) says, all states in the region are aware that they cannot count on support from either China or the US if they make provocative moves. </w:t>
      </w:r>
      <w:r w:rsidRPr="00300607">
        <w:rPr>
          <w:b/>
          <w:highlight w:val="green"/>
          <w:u w:val="single"/>
        </w:rPr>
        <w:t xml:space="preserve">The greatest risk is </w:t>
      </w:r>
      <w:r w:rsidRPr="00300607">
        <w:rPr>
          <w:b/>
          <w:iCs/>
          <w:highlight w:val="green"/>
          <w:u w:val="single"/>
          <w:bdr w:val="single" w:sz="8" w:space="0" w:color="auto"/>
        </w:rPr>
        <w:t>not</w:t>
      </w:r>
      <w:r w:rsidRPr="00300607">
        <w:t xml:space="preserve"> that </w:t>
      </w:r>
      <w:r w:rsidRPr="00300607">
        <w:rPr>
          <w:b/>
          <w:iCs/>
          <w:highlight w:val="green"/>
          <w:u w:val="single"/>
          <w:bdr w:val="single" w:sz="8" w:space="0" w:color="auto"/>
        </w:rPr>
        <w:t>a territorial dispute</w:t>
      </w:r>
      <w:r w:rsidRPr="00300607">
        <w:t xml:space="preserve"> leads to war under present circumstances </w:t>
      </w:r>
      <w:r w:rsidRPr="00300607">
        <w:rPr>
          <w:b/>
          <w:highlight w:val="green"/>
          <w:u w:val="single"/>
        </w:rPr>
        <w:t xml:space="preserve">but that </w:t>
      </w:r>
      <w:r w:rsidRPr="00300607">
        <w:rPr>
          <w:b/>
          <w:iCs/>
          <w:highlight w:val="green"/>
          <w:u w:val="single"/>
          <w:bdr w:val="single" w:sz="8" w:space="0" w:color="auto"/>
        </w:rPr>
        <w:t>changes in the world economy</w:t>
      </w:r>
      <w:r w:rsidRPr="00300607">
        <w:rPr>
          <w:b/>
          <w:highlight w:val="green"/>
          <w:u w:val="single"/>
        </w:rPr>
        <w:t xml:space="preserve"> alter</w:t>
      </w:r>
      <w:r w:rsidRPr="00300607">
        <w:rPr>
          <w:b/>
          <w:u w:val="single"/>
        </w:rPr>
        <w:t xml:space="preserve"> those </w:t>
      </w:r>
      <w:r w:rsidRPr="00300607">
        <w:rPr>
          <w:b/>
          <w:highlight w:val="green"/>
          <w:u w:val="single"/>
        </w:rPr>
        <w:t>circumstances in ways that render inter-state peace more precarious</w:t>
      </w:r>
      <w:r w:rsidRPr="00300607">
        <w:t xml:space="preserve">. If China and the US fail to rebalance their financial and trading relations (Roach, 2014) then a trade war could result, interrupting transnational production networks, provoking social distress, and exacerbating nationalist emotions. </w:t>
      </w:r>
      <w:r w:rsidRPr="00300607">
        <w:rPr>
          <w:b/>
          <w:u w:val="single"/>
        </w:rPr>
        <w:t xml:space="preserve">This could have unforeseen consequences in the field of security, with nuclear deterrence remaining the only factor to </w:t>
      </w:r>
      <w:r w:rsidRPr="00300607">
        <w:rPr>
          <w:b/>
          <w:iCs/>
          <w:u w:val="single"/>
          <w:bdr w:val="single" w:sz="8" w:space="0" w:color="auto"/>
        </w:rPr>
        <w:t>protect the world from Armageddon</w:t>
      </w:r>
      <w:r w:rsidRPr="00300607">
        <w:rPr>
          <w:b/>
          <w:u w:val="single"/>
        </w:rPr>
        <w:t xml:space="preserve">, and </w:t>
      </w:r>
      <w:r w:rsidRPr="00300607">
        <w:rPr>
          <w:b/>
          <w:iCs/>
          <w:u w:val="single"/>
          <w:bdr w:val="single" w:sz="8" w:space="0" w:color="auto"/>
        </w:rPr>
        <w:t>unreliably so</w:t>
      </w:r>
      <w:r w:rsidRPr="00300607">
        <w:t xml:space="preserve">. </w:t>
      </w:r>
      <w:r w:rsidRPr="00300607">
        <w:rPr>
          <w:b/>
          <w:u w:val="single"/>
        </w:rPr>
        <w:t xml:space="preserve">Deterrence could </w:t>
      </w:r>
      <w:r w:rsidRPr="00300607">
        <w:rPr>
          <w:b/>
          <w:iCs/>
          <w:u w:val="single"/>
          <w:bdr w:val="single" w:sz="8" w:space="0" w:color="auto"/>
        </w:rPr>
        <w:t>lose its credibility</w:t>
      </w:r>
      <w:r w:rsidRPr="00300607">
        <w:t xml:space="preserve">: one of the two </w:t>
      </w:r>
      <w:r w:rsidRPr="00300607">
        <w:rPr>
          <w:b/>
          <w:highlight w:val="green"/>
          <w:u w:val="single"/>
        </w:rPr>
        <w:t>great powers might gamble that the other yield in a cyber-war or conventional</w:t>
      </w:r>
      <w:r w:rsidRPr="00300607">
        <w:t xml:space="preserve"> limited </w:t>
      </w:r>
      <w:r w:rsidRPr="00300607">
        <w:rPr>
          <w:b/>
          <w:highlight w:val="green"/>
          <w:u w:val="single"/>
        </w:rPr>
        <w:t>war</w:t>
      </w:r>
      <w:r w:rsidRPr="00300607">
        <w:t xml:space="preserve">, or </w:t>
      </w:r>
      <w:proofErr w:type="gramStart"/>
      <w:r w:rsidRPr="00300607">
        <w:t>third party</w:t>
      </w:r>
      <w:proofErr w:type="gramEnd"/>
      <w:r w:rsidRPr="00300607">
        <w:t xml:space="preserve"> countries might engage in conflict with each other, with a view to obliging Washington or Beijing to intervene.</w:t>
      </w:r>
    </w:p>
    <w:p w14:paraId="66D1D2E1" w14:textId="77777777" w:rsidR="004D7160" w:rsidRPr="00E268B7" w:rsidRDefault="004D7160" w:rsidP="004D7160">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1A93FF8C" w14:textId="77777777" w:rsidR="004D7160" w:rsidRDefault="004D7160" w:rsidP="004D7160">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3ABF505D" w14:textId="77777777" w:rsidR="004D7160" w:rsidRPr="002079A9" w:rsidRDefault="004D7160" w:rsidP="004D7160">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587AC398" w14:textId="77777777" w:rsidR="004D7160" w:rsidRPr="002079A9" w:rsidRDefault="004D7160" w:rsidP="004D7160">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78AE86D1" w14:textId="77777777" w:rsidR="004D7160" w:rsidRPr="006232C5" w:rsidRDefault="004D7160" w:rsidP="004D7160">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5A76EFA5" w14:textId="77777777" w:rsidR="004D7160" w:rsidRPr="002079A9" w:rsidRDefault="004D7160" w:rsidP="004D7160">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1FD46030" w14:textId="77777777" w:rsidR="004D7160" w:rsidRPr="006232C5" w:rsidRDefault="004D7160" w:rsidP="004D7160">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317AE3B6" w14:textId="77777777" w:rsidR="004D7160" w:rsidRPr="002079A9" w:rsidRDefault="004D7160" w:rsidP="004D7160">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527E8187" w14:textId="77777777" w:rsidR="004D7160" w:rsidRPr="002079A9" w:rsidRDefault="004D7160" w:rsidP="004D7160">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5A3BEBA9" w14:textId="77777777" w:rsidR="004D7160" w:rsidRPr="00300607" w:rsidRDefault="004D7160" w:rsidP="004D7160"/>
    <w:p w14:paraId="47CCA782" w14:textId="77777777" w:rsidR="004D7160" w:rsidRPr="00C029B7" w:rsidRDefault="004D7160" w:rsidP="004D7160"/>
    <w:p w14:paraId="4730C208" w14:textId="77777777" w:rsidR="004D7160" w:rsidRPr="004D7160" w:rsidRDefault="004D7160" w:rsidP="004D7160"/>
    <w:p w14:paraId="16AF1F20" w14:textId="3A928E59" w:rsidR="00E42E4C" w:rsidRDefault="00773BE2" w:rsidP="00773BE2">
      <w:pPr>
        <w:pStyle w:val="Heading2"/>
      </w:pPr>
      <w:r>
        <w:t>Case</w:t>
      </w:r>
    </w:p>
    <w:p w14:paraId="2CAEAAAE" w14:textId="1625DC87" w:rsidR="00901135" w:rsidRDefault="00901135" w:rsidP="00773BE2">
      <w:pPr>
        <w:pStyle w:val="Heading3"/>
        <w:rPr>
          <w:rFonts w:cs="Calibri"/>
          <w:color w:val="000000" w:themeColor="text1"/>
        </w:rPr>
      </w:pPr>
      <w:proofErr w:type="spellStart"/>
      <w:r>
        <w:rPr>
          <w:rFonts w:cs="Calibri"/>
          <w:color w:val="000000" w:themeColor="text1"/>
        </w:rPr>
        <w:t>Underiew</w:t>
      </w:r>
      <w:proofErr w:type="spellEnd"/>
      <w:r>
        <w:rPr>
          <w:rFonts w:cs="Calibri"/>
          <w:color w:val="000000" w:themeColor="text1"/>
        </w:rPr>
        <w:t xml:space="preserve"> </w:t>
      </w:r>
    </w:p>
    <w:p w14:paraId="55E70299" w14:textId="7CAF5530" w:rsidR="00901135" w:rsidRDefault="00901135" w:rsidP="00901135">
      <w:pPr>
        <w:pStyle w:val="Heading4"/>
      </w:pPr>
      <w:r>
        <w:t xml:space="preserve">Permissibility and presumption negate – we presume statements false absent an active reason to think otherwise – proven by conspiracy theories – statements are more often false than true because any part can be false – this means you negate in the absence of offense. But comparative worlds </w:t>
      </w:r>
      <w:proofErr w:type="gramStart"/>
      <w:r>
        <w:t>takes</w:t>
      </w:r>
      <w:proofErr w:type="gramEnd"/>
      <w:r>
        <w:t xml:space="preserve"> this out, doesn’t prove the aff is a good idea so I’ll conceded it. </w:t>
      </w:r>
    </w:p>
    <w:p w14:paraId="6D6407FF" w14:textId="49B90DE3" w:rsidR="00901135" w:rsidRPr="00901135" w:rsidRDefault="00901135" w:rsidP="00901135">
      <w:pPr>
        <w:pStyle w:val="Heading4"/>
      </w:pPr>
      <w:r w:rsidRPr="00901135">
        <w:t xml:space="preserve">1ar theory is rec to abuse -- means shouldn't be the highest layer, dd, or c/I unless you win </w:t>
      </w:r>
      <w:r w:rsidRPr="00901135">
        <w:t>contextual</w:t>
      </w:r>
      <w:r w:rsidRPr="00901135">
        <w:t xml:space="preserve"> reasons for</w:t>
      </w:r>
    </w:p>
    <w:p w14:paraId="4589E36F" w14:textId="77777777" w:rsidR="00901135" w:rsidRPr="00901135" w:rsidRDefault="00901135" w:rsidP="00901135"/>
    <w:p w14:paraId="2149C549" w14:textId="6B5811C5" w:rsidR="00773BE2" w:rsidRPr="00A355C6" w:rsidRDefault="00773BE2" w:rsidP="00773BE2">
      <w:pPr>
        <w:pStyle w:val="Heading3"/>
        <w:rPr>
          <w:rFonts w:cs="Calibri"/>
          <w:color w:val="000000" w:themeColor="text1"/>
        </w:rPr>
      </w:pPr>
      <w:r w:rsidRPr="00A355C6">
        <w:rPr>
          <w:rFonts w:cs="Calibri"/>
          <w:color w:val="000000" w:themeColor="text1"/>
        </w:rPr>
        <w:t>Framing</w:t>
      </w:r>
    </w:p>
    <w:p w14:paraId="67180010" w14:textId="1EC7602C" w:rsidR="00773BE2" w:rsidRPr="00A355C6" w:rsidRDefault="00773BE2" w:rsidP="00773BE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0E87F090" w14:textId="77777777" w:rsidR="00773BE2" w:rsidRPr="00A355C6" w:rsidRDefault="00773BE2" w:rsidP="00773BE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10248594" w14:textId="77777777" w:rsidR="00773BE2" w:rsidRPr="00A355C6" w:rsidRDefault="00773BE2" w:rsidP="00773BE2">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4253A42" w14:textId="77777777" w:rsidR="00773BE2" w:rsidRPr="00A355C6" w:rsidRDefault="00773BE2" w:rsidP="00773BE2">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338D85D" w14:textId="77777777" w:rsidR="00773BE2" w:rsidRPr="00A355C6" w:rsidRDefault="00773BE2" w:rsidP="00773BE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36D107DB" w14:textId="77777777" w:rsidR="00773BE2" w:rsidRPr="00A355C6" w:rsidRDefault="00773BE2" w:rsidP="00773BE2">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C272C83" w14:textId="77777777" w:rsidR="00773BE2" w:rsidRPr="00A355C6" w:rsidRDefault="00773BE2" w:rsidP="00773BE2">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55E360CD" w14:textId="77777777" w:rsidR="00773BE2" w:rsidRPr="00A355C6" w:rsidRDefault="00773BE2" w:rsidP="00773BE2">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0F6B452F" w14:textId="5D4851AE" w:rsidR="00773BE2" w:rsidRDefault="00773BE2" w:rsidP="00773BE2">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52933843" w14:textId="77777777" w:rsidR="00B03CF0" w:rsidRPr="001C32A9" w:rsidRDefault="00B03CF0" w:rsidP="00B03CF0">
      <w:pPr>
        <w:pStyle w:val="Heading4"/>
        <w:rPr>
          <w:rFonts w:cs="Calibri"/>
        </w:rPr>
      </w:pPr>
      <w:r w:rsidRPr="001C32A9">
        <w:rPr>
          <w:rFonts w:cs="Calibri"/>
          <w:u w:val="single"/>
        </w:rPr>
        <w:t>Actor-specificity</w:t>
      </w:r>
      <w:r w:rsidRPr="001C32A9">
        <w:rPr>
          <w:rFonts w:cs="Calibri"/>
        </w:rPr>
        <w:t>: side constraints freeze action because government policies always require trade-offs since they have finite resources—the only justifiable way to resolve those conflicts is by benefiting everyone. Actor-specificity first -- different agents have different ethical obligations.</w:t>
      </w:r>
    </w:p>
    <w:p w14:paraId="74E23A9A" w14:textId="77777777" w:rsidR="00B03CF0" w:rsidRPr="001C32A9" w:rsidRDefault="00B03CF0" w:rsidP="00B03CF0">
      <w:pPr>
        <w:pStyle w:val="Heading4"/>
        <w:rPr>
          <w:rFonts w:eastAsia="Calibri" w:cs="Calibri"/>
        </w:rPr>
      </w:pPr>
      <w:r w:rsidRPr="001C32A9">
        <w:rPr>
          <w:rFonts w:cs="Calibri"/>
          <w:u w:val="single"/>
        </w:rPr>
        <w:t>No intent-foresight distinction</w:t>
      </w:r>
      <w:r w:rsidRPr="001C32A9">
        <w:rPr>
          <w:rFonts w:cs="Calibri"/>
        </w:rPr>
        <w:t xml:space="preserve"> – </w:t>
      </w:r>
      <w:r w:rsidRPr="001C32A9">
        <w:rPr>
          <w:rFonts w:eastAsia="Calibri" w:cs="Calibri"/>
        </w:rPr>
        <w:t>if</w:t>
      </w:r>
      <w:r w:rsidRPr="001C32A9">
        <w:rPr>
          <w:rFonts w:cs="Calibri"/>
        </w:rPr>
        <w:t xml:space="preserve"> </w:t>
      </w:r>
      <w:r w:rsidRPr="001C32A9">
        <w:rPr>
          <w:rFonts w:eastAsia="Calibri" w:cs="Calibri"/>
        </w:rPr>
        <w:t>we</w:t>
      </w:r>
      <w:r w:rsidRPr="001C32A9">
        <w:rPr>
          <w:rFonts w:cs="Calibri"/>
        </w:rPr>
        <w:t xml:space="preserve"> </w:t>
      </w:r>
      <w:r w:rsidRPr="001C32A9">
        <w:rPr>
          <w:rFonts w:eastAsia="Calibri" w:cs="Calibri"/>
        </w:rPr>
        <w:t>foresee</w:t>
      </w:r>
      <w:r w:rsidRPr="001C32A9">
        <w:rPr>
          <w:rFonts w:cs="Calibri"/>
        </w:rPr>
        <w:t xml:space="preserve"> </w:t>
      </w:r>
      <w:r w:rsidRPr="001C32A9">
        <w:rPr>
          <w:rFonts w:eastAsia="Calibri" w:cs="Calibri"/>
        </w:rPr>
        <w:t>a</w:t>
      </w:r>
      <w:r w:rsidRPr="001C32A9">
        <w:rPr>
          <w:rFonts w:cs="Calibri"/>
        </w:rPr>
        <w:t xml:space="preserve"> </w:t>
      </w:r>
      <w:r w:rsidRPr="001C32A9">
        <w:rPr>
          <w:rFonts w:eastAsia="Calibri" w:cs="Calibri"/>
        </w:rPr>
        <w:t>consequence</w:t>
      </w:r>
      <w:r w:rsidRPr="001C32A9">
        <w:rPr>
          <w:rFonts w:cs="Calibri"/>
        </w:rPr>
        <w:t xml:space="preserve">, </w:t>
      </w:r>
      <w:r w:rsidRPr="001C32A9">
        <w:rPr>
          <w:rFonts w:eastAsia="Calibri" w:cs="Calibri"/>
        </w:rPr>
        <w:t>then</w:t>
      </w:r>
      <w:r w:rsidRPr="001C32A9">
        <w:rPr>
          <w:rFonts w:cs="Calibri"/>
        </w:rPr>
        <w:t xml:space="preserve"> </w:t>
      </w:r>
      <w:r w:rsidRPr="001C32A9">
        <w:rPr>
          <w:rFonts w:eastAsia="Calibri" w:cs="Calibri"/>
        </w:rPr>
        <w:t>it</w:t>
      </w:r>
      <w:r w:rsidRPr="001C32A9">
        <w:rPr>
          <w:rFonts w:cs="Calibri"/>
        </w:rPr>
        <w:t xml:space="preserve"> </w:t>
      </w:r>
      <w:r w:rsidRPr="001C32A9">
        <w:rPr>
          <w:rFonts w:eastAsia="Calibri" w:cs="Calibri"/>
        </w:rPr>
        <w:t>is intrinsic</w:t>
      </w:r>
      <w:r w:rsidRPr="001C32A9">
        <w:rPr>
          <w:rFonts w:cs="Calibri"/>
        </w:rPr>
        <w:t xml:space="preserve"> </w:t>
      </w:r>
      <w:r w:rsidRPr="001C32A9">
        <w:rPr>
          <w:rFonts w:eastAsia="Calibri" w:cs="Calibri"/>
        </w:rPr>
        <w:t>to</w:t>
      </w:r>
      <w:r w:rsidRPr="001C32A9">
        <w:rPr>
          <w:rFonts w:cs="Calibri"/>
        </w:rPr>
        <w:t xml:space="preserve"> </w:t>
      </w:r>
      <w:r w:rsidRPr="001C32A9">
        <w:rPr>
          <w:rFonts w:eastAsia="Calibri" w:cs="Calibri"/>
        </w:rPr>
        <w:t>our</w:t>
      </w:r>
      <w:r w:rsidRPr="001C32A9">
        <w:rPr>
          <w:rFonts w:cs="Calibri"/>
        </w:rPr>
        <w:t xml:space="preserve"> </w:t>
      </w:r>
      <w:r w:rsidRPr="001C32A9">
        <w:rPr>
          <w:rFonts w:eastAsia="Calibri" w:cs="Calibri"/>
        </w:rPr>
        <w:t>action</w:t>
      </w:r>
      <w:r w:rsidRPr="001C32A9">
        <w:rPr>
          <w:rFonts w:cs="Calibri"/>
        </w:rPr>
        <w:t xml:space="preserve"> </w:t>
      </w:r>
      <w:r w:rsidRPr="001C32A9">
        <w:rPr>
          <w:rFonts w:eastAsia="Calibri" w:cs="Calibri"/>
        </w:rPr>
        <w:t>since</w:t>
      </w:r>
      <w:r w:rsidRPr="001C32A9">
        <w:rPr>
          <w:rFonts w:cs="Calibri"/>
        </w:rPr>
        <w:t xml:space="preserve"> </w:t>
      </w:r>
      <w:r w:rsidRPr="001C32A9">
        <w:rPr>
          <w:rFonts w:eastAsia="Calibri" w:cs="Calibri"/>
        </w:rPr>
        <w:t>we</w:t>
      </w:r>
      <w:r w:rsidRPr="001C32A9">
        <w:rPr>
          <w:rFonts w:cs="Calibri"/>
        </w:rPr>
        <w:t xml:space="preserve"> </w:t>
      </w:r>
      <w:r w:rsidRPr="001C32A9">
        <w:rPr>
          <w:rFonts w:eastAsia="Calibri" w:cs="Calibri"/>
        </w:rPr>
        <w:t>intend</w:t>
      </w:r>
      <w:r w:rsidRPr="001C32A9">
        <w:rPr>
          <w:rFonts w:cs="Calibri"/>
        </w:rPr>
        <w:t xml:space="preserve"> </w:t>
      </w:r>
      <w:r w:rsidRPr="001C32A9">
        <w:rPr>
          <w:rFonts w:eastAsia="Calibri" w:cs="Calibri"/>
        </w:rPr>
        <w:t>it</w:t>
      </w:r>
      <w:r w:rsidRPr="001C32A9">
        <w:rPr>
          <w:rFonts w:cs="Calibri"/>
        </w:rPr>
        <w:t xml:space="preserve"> </w:t>
      </w:r>
      <w:r w:rsidRPr="001C32A9">
        <w:rPr>
          <w:rFonts w:eastAsia="Calibri" w:cs="Calibri"/>
        </w:rPr>
        <w:t>to</w:t>
      </w:r>
      <w:r w:rsidRPr="001C32A9">
        <w:rPr>
          <w:rFonts w:cs="Calibri"/>
        </w:rPr>
        <w:t xml:space="preserve"> </w:t>
      </w:r>
      <w:r w:rsidRPr="001C32A9">
        <w:rPr>
          <w:rFonts w:eastAsia="Calibri" w:cs="Calibri"/>
        </w:rPr>
        <w:t>happen</w:t>
      </w:r>
    </w:p>
    <w:p w14:paraId="25EF251A" w14:textId="77777777" w:rsidR="00B03CF0" w:rsidRPr="001C32A9" w:rsidRDefault="00B03CF0" w:rsidP="00B03CF0">
      <w:pPr>
        <w:pStyle w:val="Heading4"/>
        <w:rPr>
          <w:rFonts w:cs="Calibri"/>
        </w:rPr>
      </w:pPr>
      <w:r w:rsidRPr="001C32A9">
        <w:rPr>
          <w:rFonts w:cs="Calibri"/>
          <w:u w:val="single"/>
        </w:rPr>
        <w:t>Lexical pre-requisite</w:t>
      </w:r>
      <w:r w:rsidRPr="001C32A9">
        <w:rPr>
          <w:rFonts w:cs="Calibri"/>
        </w:rPr>
        <w:t>: Threats to life preclude the ability for moral actors to effectively utilize and act upon other moral theories</w:t>
      </w:r>
    </w:p>
    <w:p w14:paraId="3A726B82" w14:textId="08CD7A82" w:rsidR="00B03CF0" w:rsidRDefault="00115F2B" w:rsidP="00115F2B">
      <w:pPr>
        <w:pStyle w:val="Heading4"/>
        <w:rPr>
          <w:u w:color="1E1E1E"/>
        </w:rPr>
      </w:pPr>
      <w:r>
        <w:rPr>
          <w:u w:color="1E1E1E"/>
        </w:rPr>
        <w:t xml:space="preserve">Even if we are constantly </w:t>
      </w:r>
      <w:proofErr w:type="gramStart"/>
      <w:r>
        <w:rPr>
          <w:u w:color="1E1E1E"/>
        </w:rPr>
        <w:t>changing</w:t>
      </w:r>
      <w:proofErr w:type="gramEnd"/>
      <w:r>
        <w:rPr>
          <w:u w:color="1E1E1E"/>
        </w:rPr>
        <w:t xml:space="preserve"> we can phenomenally introspect that pleasure is good and pain is bad – means even if they win their thesis is true the neg offense still outweighs </w:t>
      </w:r>
    </w:p>
    <w:p w14:paraId="60E42E81" w14:textId="14E77B20" w:rsidR="00773BE2" w:rsidRDefault="00773BE2" w:rsidP="00773BE2">
      <w:pPr>
        <w:pStyle w:val="Heading3"/>
      </w:pPr>
      <w:r>
        <w:t>Theory</w:t>
      </w:r>
    </w:p>
    <w:p w14:paraId="7C0111B4" w14:textId="46760E4B" w:rsidR="00115F2B" w:rsidRDefault="00115F2B" w:rsidP="00773BE2">
      <w:pPr>
        <w:pStyle w:val="Heading4"/>
        <w:rPr>
          <w:rFonts w:cs="Calibri"/>
        </w:rPr>
      </w:pPr>
      <w:r>
        <w:rPr>
          <w:rFonts w:cs="Calibri"/>
        </w:rPr>
        <w:t xml:space="preserve">No reason strikes are key to recognizing the </w:t>
      </w:r>
      <w:r w:rsidRPr="00115F2B">
        <w:rPr>
          <w:rFonts w:cs="Calibri"/>
        </w:rPr>
        <w:t>Sovereign</w:t>
      </w:r>
      <w:r>
        <w:rPr>
          <w:rFonts w:cs="Calibri"/>
        </w:rPr>
        <w:t xml:space="preserve"> – </w:t>
      </w:r>
      <w:proofErr w:type="spellStart"/>
      <w:r>
        <w:rPr>
          <w:rFonts w:cs="Calibri"/>
        </w:rPr>
        <w:t>ev</w:t>
      </w:r>
      <w:proofErr w:type="spellEnd"/>
      <w:r>
        <w:rPr>
          <w:rFonts w:cs="Calibri"/>
        </w:rPr>
        <w:t xml:space="preserve"> isn’t about strikes they are hardly about unions </w:t>
      </w:r>
    </w:p>
    <w:p w14:paraId="3A0F1D47" w14:textId="5E655AC4" w:rsidR="00901135" w:rsidRPr="00901135" w:rsidRDefault="00901135" w:rsidP="00901135">
      <w:pPr>
        <w:pStyle w:val="Heading4"/>
      </w:pPr>
      <w:proofErr w:type="gramStart"/>
      <w:r>
        <w:t>No !</w:t>
      </w:r>
      <w:proofErr w:type="gramEnd"/>
      <w:r>
        <w:t xml:space="preserve"> to universities – debate doesn’t impact subjectivity – all voting aff means if san </w:t>
      </w:r>
      <w:proofErr w:type="spellStart"/>
      <w:r>
        <w:t>mateo</w:t>
      </w:r>
      <w:proofErr w:type="spellEnd"/>
      <w:r>
        <w:t xml:space="preserve"> outdebated immaculate heart on tab, nothing else. </w:t>
      </w:r>
    </w:p>
    <w:p w14:paraId="4E3C568B" w14:textId="0D75D1DF" w:rsidR="00773BE2" w:rsidRDefault="00773BE2" w:rsidP="00773BE2">
      <w:pPr>
        <w:pStyle w:val="Heading4"/>
        <w:rPr>
          <w:rFonts w:cs="Calibri"/>
        </w:rPr>
      </w:pPr>
      <w:r>
        <w:rPr>
          <w:rFonts w:cs="Calibri"/>
        </w:rPr>
        <w:t xml:space="preserve">We are the same people we were 10 years ago – even if we change </w:t>
      </w:r>
      <w:proofErr w:type="gramStart"/>
      <w:r>
        <w:rPr>
          <w:rFonts w:cs="Calibri"/>
        </w:rPr>
        <w:t>slightly</w:t>
      </w:r>
      <w:proofErr w:type="gramEnd"/>
      <w:r>
        <w:rPr>
          <w:rFonts w:cs="Calibri"/>
        </w:rPr>
        <w:t xml:space="preserve"> we are still fundamentally the same</w:t>
      </w:r>
    </w:p>
    <w:p w14:paraId="331D07DE" w14:textId="61C14336" w:rsidR="00773BE2" w:rsidRPr="00A355C6" w:rsidRDefault="00773BE2" w:rsidP="00773BE2">
      <w:pPr>
        <w:pStyle w:val="Heading4"/>
        <w:rPr>
          <w:rFonts w:cs="Calibri"/>
        </w:rPr>
      </w:pPr>
      <w:r>
        <w:rPr>
          <w:rFonts w:cs="Calibri"/>
        </w:rPr>
        <w:t xml:space="preserve">Most modernist movements </w:t>
      </w:r>
      <w:proofErr w:type="gramStart"/>
      <w:r w:rsidRPr="00A355C6">
        <w:rPr>
          <w:rFonts w:cs="Calibri"/>
        </w:rPr>
        <w:t>gets</w:t>
      </w:r>
      <w:proofErr w:type="gramEnd"/>
      <w:r w:rsidRPr="00A355C6">
        <w:rPr>
          <w:rFonts w:cs="Calibri"/>
        </w:rPr>
        <w:t xml:space="preserve"> coopted </w:t>
      </w:r>
    </w:p>
    <w:p w14:paraId="7BC39208" w14:textId="77777777" w:rsidR="00773BE2" w:rsidRPr="00A355C6" w:rsidRDefault="00773BE2" w:rsidP="00773BE2">
      <w:r w:rsidRPr="00A355C6">
        <w:t xml:space="preserve">John </w:t>
      </w:r>
      <w:r w:rsidRPr="00A355C6">
        <w:rPr>
          <w:rStyle w:val="Style13ptBold"/>
        </w:rPr>
        <w:t>SANBONMATSU</w:t>
      </w:r>
      <w:r w:rsidRPr="00A355C6">
        <w:t xml:space="preserve">, associate professor of Philosophy at Worcester Polytechnic Institute in Massachusetts, </w:t>
      </w:r>
      <w:r w:rsidRPr="00A355C6">
        <w:rPr>
          <w:rStyle w:val="Style13ptBold"/>
        </w:rPr>
        <w:t>15</w:t>
      </w:r>
      <w:r w:rsidRPr="00A355C6">
        <w:t xml:space="preserve"> [“Postmodernism and the Corruption of the Critical Intelligentsia” in </w:t>
      </w:r>
      <w:r w:rsidRPr="00A355C6">
        <w:rPr>
          <w:i/>
        </w:rPr>
        <w:t>Radical Intellectuals and the Subversion of Progressive Politics</w:t>
      </w:r>
      <w:r w:rsidRPr="00A355C6">
        <w:t xml:space="preserve">, ed. by Gregory </w:t>
      </w:r>
      <w:proofErr w:type="spellStart"/>
      <w:r w:rsidRPr="00A355C6">
        <w:t>Smulewicz</w:t>
      </w:r>
      <w:proofErr w:type="spellEnd"/>
      <w:r w:rsidRPr="00A355C6">
        <w:t>-Zucker and Michael J. Thompson, 2015, p. 57-58]</w:t>
      </w:r>
    </w:p>
    <w:p w14:paraId="18C63A90" w14:textId="77777777" w:rsidR="00773BE2" w:rsidRPr="00A355C6" w:rsidRDefault="00773BE2" w:rsidP="00773BE2">
      <w:r w:rsidRPr="00A355C6">
        <w:t xml:space="preserve">Occupy aside, </w:t>
      </w:r>
      <w:r w:rsidRPr="001E0601">
        <w:rPr>
          <w:rStyle w:val="StyleUnderline"/>
          <w:highlight w:val="green"/>
        </w:rPr>
        <w:t>the most successful effort</w:t>
      </w:r>
      <w:r w:rsidRPr="00A355C6">
        <w:t xml:space="preserve"> so far </w:t>
      </w:r>
      <w:r w:rsidRPr="001E0601">
        <w:rPr>
          <w:rStyle w:val="StyleUnderline"/>
          <w:highlight w:val="green"/>
        </w:rPr>
        <w:t>to translate</w:t>
      </w:r>
      <w:r w:rsidRPr="00A355C6">
        <w:rPr>
          <w:rStyle w:val="StyleUnderline"/>
        </w:rPr>
        <w:t xml:space="preserve"> academic </w:t>
      </w:r>
      <w:r w:rsidRPr="001E0601">
        <w:rPr>
          <w:rStyle w:val="StyleUnderline"/>
          <w:highlight w:val="green"/>
        </w:rPr>
        <w:t>postmodernism into</w:t>
      </w:r>
      <w:r w:rsidRPr="00A355C6">
        <w:rPr>
          <w:rStyle w:val="StyleUnderline"/>
        </w:rPr>
        <w:t xml:space="preserve"> a usable language of </w:t>
      </w:r>
      <w:r w:rsidRPr="001E0601">
        <w:rPr>
          <w:rStyle w:val="StyleUnderline"/>
          <w:highlight w:val="green"/>
        </w:rPr>
        <w:t>praxis</w:t>
      </w:r>
      <w:r w:rsidRPr="00A355C6">
        <w:rPr>
          <w:rStyle w:val="StyleUnderline"/>
        </w:rPr>
        <w:t xml:space="preserve"> ironically </w:t>
      </w:r>
      <w:r w:rsidRPr="001E0601">
        <w:rPr>
          <w:rStyle w:val="StyleUnderline"/>
          <w:highlight w:val="green"/>
        </w:rPr>
        <w:t>seems to have been initiated</w:t>
      </w:r>
      <w:r w:rsidRPr="00A355C6">
        <w:t xml:space="preserve"> not by the political Left at all, but </w:t>
      </w:r>
      <w:r w:rsidRPr="001E0601">
        <w:rPr>
          <w:rStyle w:val="StyleUnderline"/>
          <w:highlight w:val="green"/>
        </w:rPr>
        <w:t>by the Right</w:t>
      </w:r>
      <w:r w:rsidRPr="00A355C6">
        <w:t xml:space="preserve">. In 2006, </w:t>
      </w:r>
      <w:proofErr w:type="spellStart"/>
      <w:r w:rsidRPr="00A355C6">
        <w:t>Eyal</w:t>
      </w:r>
      <w:proofErr w:type="spellEnd"/>
      <w:r w:rsidRPr="00A355C6">
        <w:t xml:space="preserve"> </w:t>
      </w:r>
      <w:proofErr w:type="spellStart"/>
      <w:r w:rsidRPr="00A355C6">
        <w:rPr>
          <w:rStyle w:val="StyleUnderline"/>
        </w:rPr>
        <w:t>Weizman</w:t>
      </w:r>
      <w:proofErr w:type="spellEnd"/>
      <w:r w:rsidRPr="00A355C6">
        <w:rPr>
          <w:rStyle w:val="StyleUnderline"/>
        </w:rPr>
        <w:t xml:space="preserve"> reported that elite </w:t>
      </w:r>
      <w:r w:rsidRPr="001E0601">
        <w:rPr>
          <w:rStyle w:val="StyleUnderline"/>
          <w:highlight w:val="green"/>
        </w:rPr>
        <w:t>military research institutions on urban warfare</w:t>
      </w:r>
      <w:r w:rsidRPr="00A355C6">
        <w:rPr>
          <w:rStyle w:val="StyleUnderline"/>
        </w:rPr>
        <w:t xml:space="preserve"> around the world </w:t>
      </w:r>
      <w:r w:rsidRPr="001E0601">
        <w:rPr>
          <w:rStyle w:val="StyleUnderline"/>
          <w:highlight w:val="green"/>
        </w:rPr>
        <w:t>had been assigning their students</w:t>
      </w:r>
      <w:r w:rsidRPr="00A355C6">
        <w:t xml:space="preserve"> "Gilles </w:t>
      </w:r>
      <w:r w:rsidRPr="001E0601">
        <w:rPr>
          <w:rStyle w:val="StyleUnderline"/>
          <w:highlight w:val="green"/>
        </w:rPr>
        <w:t>Deleuze</w:t>
      </w:r>
      <w:r w:rsidRPr="00A355C6">
        <w:t xml:space="preserve">, Felix </w:t>
      </w:r>
      <w:proofErr w:type="spellStart"/>
      <w:r w:rsidRPr="00A355C6">
        <w:rPr>
          <w:rStyle w:val="StyleUnderline"/>
        </w:rPr>
        <w:t>Guattari</w:t>
      </w:r>
      <w:proofErr w:type="spellEnd"/>
      <w:r w:rsidRPr="00A355C6">
        <w:rPr>
          <w:rStyle w:val="StyleUnderline"/>
        </w:rPr>
        <w:t xml:space="preserve"> and</w:t>
      </w:r>
      <w:r w:rsidRPr="00A355C6">
        <w:t xml:space="preserve"> Guy </w:t>
      </w:r>
      <w:proofErr w:type="spellStart"/>
      <w:r w:rsidRPr="00A355C6">
        <w:rPr>
          <w:rStyle w:val="StyleUnderline"/>
        </w:rPr>
        <w:t>Debord</w:t>
      </w:r>
      <w:proofErr w:type="spellEnd"/>
      <w:r w:rsidRPr="00A355C6">
        <w:t xml:space="preserve"> ... </w:t>
      </w:r>
      <w:r w:rsidRPr="001E0601">
        <w:rPr>
          <w:rStyle w:val="StyleUnderline"/>
          <w:highlight w:val="green"/>
        </w:rPr>
        <w:t>as well as</w:t>
      </w:r>
      <w:r w:rsidRPr="00A355C6">
        <w:t xml:space="preserve"> more </w:t>
      </w:r>
      <w:r w:rsidRPr="00A355C6">
        <w:rPr>
          <w:rStyle w:val="StyleUnderline"/>
        </w:rPr>
        <w:t>contemporary writings on</w:t>
      </w:r>
      <w:r w:rsidRPr="00A355C6">
        <w:t xml:space="preserve"> urbanism, psychology, cybernetics, </w:t>
      </w:r>
      <w:r w:rsidRPr="001E0601">
        <w:rPr>
          <w:rStyle w:val="StyleUnderline"/>
          <w:highlight w:val="green"/>
        </w:rPr>
        <w:t>post-colonial</w:t>
      </w:r>
      <w:r w:rsidRPr="00A355C6">
        <w:rPr>
          <w:rStyle w:val="StyleUnderline"/>
        </w:rPr>
        <w:t xml:space="preserve"> and post-Structuralist </w:t>
      </w:r>
      <w:r w:rsidRPr="001E0601">
        <w:rPr>
          <w:rStyle w:val="StyleUnderline"/>
          <w:highlight w:val="green"/>
        </w:rPr>
        <w:t>theory</w:t>
      </w:r>
      <w:r w:rsidRPr="00A355C6">
        <w:t xml:space="preserve">."88 </w:t>
      </w:r>
      <w:r w:rsidRPr="001E0601">
        <w:rPr>
          <w:rStyle w:val="StyleUnderline"/>
          <w:highlight w:val="green"/>
        </w:rPr>
        <w:t>The</w:t>
      </w:r>
      <w:r w:rsidRPr="00A355C6">
        <w:t xml:space="preserve"> Israeli Defense Forces (</w:t>
      </w:r>
      <w:r w:rsidRPr="001E0601">
        <w:rPr>
          <w:rStyle w:val="Emphasis"/>
          <w:highlight w:val="green"/>
        </w:rPr>
        <w:t>IDF</w:t>
      </w:r>
      <w:r w:rsidRPr="00A355C6">
        <w:t xml:space="preserve">), in particular, </w:t>
      </w:r>
      <w:r w:rsidRPr="001E0601">
        <w:rPr>
          <w:rStyle w:val="StyleUnderline"/>
          <w:highlight w:val="green"/>
        </w:rPr>
        <w:t xml:space="preserve">had been </w:t>
      </w:r>
      <w:r w:rsidRPr="001E0601">
        <w:rPr>
          <w:rStyle w:val="Emphasis"/>
          <w:highlight w:val="green"/>
        </w:rPr>
        <w:t xml:space="preserve">bullish on Deleuze and </w:t>
      </w:r>
      <w:proofErr w:type="spellStart"/>
      <w:r w:rsidRPr="001E0601">
        <w:rPr>
          <w:rStyle w:val="Emphasis"/>
          <w:highlight w:val="green"/>
        </w:rPr>
        <w:t>Guattari</w:t>
      </w:r>
      <w:proofErr w:type="spellEnd"/>
      <w:r w:rsidRPr="00A355C6">
        <w:rPr>
          <w:rStyle w:val="StyleUnderline"/>
        </w:rPr>
        <w:t xml:space="preserve">. As </w:t>
      </w:r>
      <w:r w:rsidRPr="001E0601">
        <w:rPr>
          <w:rStyle w:val="StyleUnderline"/>
          <w:highlight w:val="green"/>
        </w:rPr>
        <w:t>the director of the IDF's</w:t>
      </w:r>
      <w:r w:rsidRPr="00A355C6">
        <w:rPr>
          <w:rStyle w:val="StyleUnderline"/>
        </w:rPr>
        <w:t xml:space="preserve"> Operational Theory Research </w:t>
      </w:r>
      <w:r w:rsidRPr="001E0601">
        <w:rPr>
          <w:rStyle w:val="StyleUnderline"/>
          <w:highlight w:val="green"/>
        </w:rPr>
        <w:t>Institute explained</w:t>
      </w:r>
      <w:r w:rsidRPr="00A355C6">
        <w:rPr>
          <w:rStyle w:val="StyleUnderline"/>
        </w:rPr>
        <w:t xml:space="preserve">, "We employ </w:t>
      </w:r>
      <w:r w:rsidRPr="001E0601">
        <w:rPr>
          <w:rStyle w:val="StyleUnderline"/>
          <w:highlight w:val="green"/>
        </w:rPr>
        <w:t>critical theory</w:t>
      </w:r>
      <w:r w:rsidRPr="00A355C6">
        <w:rPr>
          <w:rStyle w:val="StyleUnderline"/>
        </w:rPr>
        <w:t xml:space="preserve">" because it </w:t>
      </w:r>
      <w:r w:rsidRPr="001E0601">
        <w:rPr>
          <w:rStyle w:val="StyleUnderline"/>
          <w:highlight w:val="green"/>
        </w:rPr>
        <w:t>helps the IDF rethink its conceptual foundations</w:t>
      </w:r>
      <w:r w:rsidRPr="00A355C6">
        <w:rPr>
          <w:rStyle w:val="StyleUnderline"/>
        </w:rPr>
        <w:t xml:space="preserve">: "Several of the concepts in </w:t>
      </w:r>
      <w:r w:rsidRPr="001E0601">
        <w:rPr>
          <w:rStyle w:val="StyleUnderline"/>
          <w:highlight w:val="green"/>
        </w:rPr>
        <w:t xml:space="preserve">A Thousand </w:t>
      </w:r>
      <w:proofErr w:type="spellStart"/>
      <w:r w:rsidRPr="001E0601">
        <w:rPr>
          <w:rStyle w:val="StyleUnderline"/>
          <w:highlight w:val="green"/>
        </w:rPr>
        <w:t>Plateaux</w:t>
      </w:r>
      <w:proofErr w:type="spellEnd"/>
      <w:r w:rsidRPr="001E0601">
        <w:rPr>
          <w:rStyle w:val="StyleUnderline"/>
          <w:highlight w:val="green"/>
        </w:rPr>
        <w:t xml:space="preserve"> became instrumental</w:t>
      </w:r>
      <w:r w:rsidRPr="00A355C6">
        <w:rPr>
          <w:rStyle w:val="StyleUnderline"/>
        </w:rPr>
        <w:t xml:space="preserve"> for us</w:t>
      </w:r>
      <w:r w:rsidRPr="00A355C6">
        <w:t xml:space="preserve"> [... ] </w:t>
      </w:r>
      <w:r w:rsidRPr="00A355C6">
        <w:rPr>
          <w:rStyle w:val="StyleUnderline"/>
        </w:rPr>
        <w:t>allowing us to explain contemporary situations in a way that we could not have otherwise."</w:t>
      </w:r>
      <w:r w:rsidRPr="00A355C6">
        <w:t xml:space="preserve"> Brigadier-General Aviv </w:t>
      </w:r>
      <w:proofErr w:type="spellStart"/>
      <w:r w:rsidRPr="00A355C6">
        <w:rPr>
          <w:rStyle w:val="StyleUnderline"/>
        </w:rPr>
        <w:t>Kokhavi</w:t>
      </w:r>
      <w:proofErr w:type="spellEnd"/>
      <w:r w:rsidRPr="00A355C6">
        <w:rPr>
          <w:rStyle w:val="StyleUnderline"/>
        </w:rPr>
        <w:t>, sounding rather like Foucault or</w:t>
      </w:r>
      <w:r w:rsidRPr="00A355C6">
        <w:t xml:space="preserve"> Georges </w:t>
      </w:r>
      <w:proofErr w:type="spellStart"/>
      <w:r w:rsidRPr="00A355C6">
        <w:rPr>
          <w:rStyle w:val="StyleUnderline"/>
        </w:rPr>
        <w:t>Bataille</w:t>
      </w:r>
      <w:proofErr w:type="spellEnd"/>
      <w:r w:rsidRPr="00A355C6">
        <w:t xml:space="preserve">—another IDF favorite—in fact </w:t>
      </w:r>
      <w:r w:rsidRPr="00A355C6">
        <w:rPr>
          <w:rStyle w:val="StyleUnderline"/>
        </w:rPr>
        <w:t>describes a 2002 military campaign he waged against Palestinian militants</w:t>
      </w:r>
      <w:r w:rsidRPr="00A355C6">
        <w:t xml:space="preserve"> in Nablus </w:t>
      </w:r>
      <w:r w:rsidRPr="00A355C6">
        <w:rPr>
          <w:rStyle w:val="StyleUnderline"/>
        </w:rPr>
        <w:t xml:space="preserve">as "the reorganization of the urban syntax by means of a series of micro-tactical actions." Though one doesn't "need Deleuze to attack Nablus," </w:t>
      </w:r>
      <w:proofErr w:type="spellStart"/>
      <w:r w:rsidRPr="00A355C6">
        <w:rPr>
          <w:rStyle w:val="StyleUnderline"/>
        </w:rPr>
        <w:t>Weizman</w:t>
      </w:r>
      <w:proofErr w:type="spellEnd"/>
      <w:r w:rsidRPr="00A355C6">
        <w:rPr>
          <w:rStyle w:val="StyleUnderline"/>
        </w:rPr>
        <w:t xml:space="preserve"> comments, "</w:t>
      </w:r>
      <w:r w:rsidRPr="001E0601">
        <w:rPr>
          <w:rStyle w:val="StyleUnderline"/>
          <w:highlight w:val="green"/>
        </w:rPr>
        <w:t>theory helped the military reorganize by</w:t>
      </w:r>
      <w:r w:rsidRPr="00A355C6">
        <w:t xml:space="preserve"> [END PAGE 57] </w:t>
      </w:r>
      <w:r w:rsidRPr="001E0601">
        <w:rPr>
          <w:rStyle w:val="Emphasis"/>
          <w:highlight w:val="green"/>
        </w:rPr>
        <w:t>providing a new language in which to speak to itself and others</w:t>
      </w:r>
      <w:r w:rsidRPr="00A355C6">
        <w:rPr>
          <w:rStyle w:val="StyleUnderline"/>
        </w:rPr>
        <w:t xml:space="preserve">." "In no uncertain terms," he writes, "education in </w:t>
      </w:r>
      <w:r w:rsidRPr="001E0601">
        <w:rPr>
          <w:rStyle w:val="StyleUnderline"/>
          <w:highlight w:val="green"/>
        </w:rPr>
        <w:t>the humanities</w:t>
      </w:r>
      <w:r w:rsidRPr="00A355C6">
        <w:rPr>
          <w:rStyle w:val="StyleUnderline"/>
        </w:rPr>
        <w:t>—often believed to be the most powerful weapon against imperialism—</w:t>
      </w:r>
      <w:r w:rsidRPr="001E0601">
        <w:rPr>
          <w:rStyle w:val="StyleUnderline"/>
          <w:highlight w:val="green"/>
        </w:rPr>
        <w:t xml:space="preserve">is being </w:t>
      </w:r>
      <w:r w:rsidRPr="001E0601">
        <w:rPr>
          <w:rStyle w:val="Emphasis"/>
          <w:highlight w:val="green"/>
        </w:rPr>
        <w:t>appropriated as a powerful vehicle for imperialism</w:t>
      </w:r>
      <w:r w:rsidRPr="00A355C6">
        <w:rPr>
          <w:rStyle w:val="StyleUnderline"/>
        </w:rPr>
        <w:t>."</w:t>
      </w:r>
      <w:r w:rsidRPr="00A355C6">
        <w:t>89</w:t>
      </w:r>
    </w:p>
    <w:p w14:paraId="07C17152" w14:textId="75B978ED" w:rsidR="00773BE2" w:rsidRDefault="00773BE2" w:rsidP="00773BE2">
      <w:r w:rsidRPr="00A355C6">
        <w:t xml:space="preserve">While it would be unfair to draw too many conclusions from this bizarre effort to enlist post-structuralist theory for state repression, </w:t>
      </w:r>
      <w:r w:rsidRPr="00A355C6">
        <w:rPr>
          <w:rStyle w:val="StyleUnderline"/>
        </w:rPr>
        <w:t>the episode does raise the question of whether postmodernism is really a friend to the Left after all</w:t>
      </w:r>
      <w:r w:rsidRPr="00A355C6">
        <w:t xml:space="preserve">. The trouble with </w:t>
      </w:r>
      <w:r w:rsidRPr="00A355C6">
        <w:rPr>
          <w:rStyle w:val="StyleUnderline"/>
        </w:rPr>
        <w:t>Nietzscheanism</w:t>
      </w:r>
      <w:r w:rsidRPr="00A355C6">
        <w:t xml:space="preserve"> ultimately is that it </w:t>
      </w:r>
      <w:r w:rsidRPr="00A355C6">
        <w:rPr>
          <w:rStyle w:val="StyleUnderline"/>
        </w:rPr>
        <w:t>is an unreliable basis for</w:t>
      </w:r>
      <w:r w:rsidRPr="00A355C6">
        <w:t xml:space="preserve"> a </w:t>
      </w:r>
      <w:r w:rsidRPr="00A355C6">
        <w:rPr>
          <w:rStyle w:val="StyleUnderline"/>
        </w:rPr>
        <w:t>progressive politics. Post-structuralism's</w:t>
      </w:r>
      <w:r w:rsidRPr="00A355C6">
        <w:t xml:space="preserve"> Nietzschean-inflected </w:t>
      </w:r>
      <w:r w:rsidRPr="001E0601">
        <w:rPr>
          <w:rStyle w:val="StyleUnderline"/>
          <w:highlight w:val="green"/>
        </w:rPr>
        <w:t>skepticism toward "meta narratives"</w:t>
      </w:r>
      <w:r w:rsidRPr="00A355C6">
        <w:t xml:space="preserve"> like freedom and justice; </w:t>
      </w:r>
      <w:r w:rsidRPr="00A355C6">
        <w:rPr>
          <w:rStyle w:val="StyleUnderline"/>
        </w:rPr>
        <w:t>its Foucauldian metaphysics of the spatial indeterminacy of power</w:t>
      </w:r>
      <w:r w:rsidRPr="00A355C6">
        <w:t xml:space="preserve">; its rejection of a diachronic historical vision in favor of a collapsed temporality ("the now"); </w:t>
      </w:r>
      <w:r w:rsidRPr="00A355C6">
        <w:rPr>
          <w:rStyle w:val="StyleUnderline"/>
        </w:rPr>
        <w:t xml:space="preserve">its </w:t>
      </w:r>
      <w:r w:rsidRPr="001E0601">
        <w:rPr>
          <w:rStyle w:val="StyleUnderline"/>
          <w:highlight w:val="green"/>
        </w:rPr>
        <w:t>refusal of</w:t>
      </w:r>
      <w:r w:rsidRPr="00A355C6">
        <w:rPr>
          <w:rStyle w:val="StyleUnderline"/>
        </w:rPr>
        <w:t xml:space="preserve"> longer-term </w:t>
      </w:r>
      <w:r w:rsidRPr="001E0601">
        <w:rPr>
          <w:rStyle w:val="StyleUnderline"/>
          <w:highlight w:val="green"/>
        </w:rPr>
        <w:t>visions of collective action</w:t>
      </w:r>
      <w:r w:rsidRPr="00A355C6">
        <w:rPr>
          <w:rStyle w:val="StyleUnderline"/>
        </w:rPr>
        <w:t xml:space="preserve"> and institution-building; </w:t>
      </w:r>
      <w:r w:rsidRPr="001E0601">
        <w:rPr>
          <w:rStyle w:val="StyleUnderline"/>
          <w:highlight w:val="green"/>
        </w:rPr>
        <w:t>and</w:t>
      </w:r>
      <w:r w:rsidRPr="00A355C6">
        <w:rPr>
          <w:rStyle w:val="StyleUnderline"/>
        </w:rPr>
        <w:t xml:space="preserve"> its </w:t>
      </w:r>
      <w:r w:rsidRPr="001E0601">
        <w:rPr>
          <w:rStyle w:val="StyleUnderline"/>
          <w:highlight w:val="green"/>
        </w:rPr>
        <w:t>refusal</w:t>
      </w:r>
      <w:r w:rsidRPr="00A355C6">
        <w:t xml:space="preserve"> too </w:t>
      </w:r>
      <w:r w:rsidRPr="001E0601">
        <w:rPr>
          <w:rStyle w:val="StyleUnderline"/>
          <w:highlight w:val="green"/>
        </w:rPr>
        <w:t>of</w:t>
      </w:r>
      <w:r w:rsidRPr="00A355C6">
        <w:rPr>
          <w:rStyle w:val="StyleUnderline"/>
        </w:rPr>
        <w:t xml:space="preserve"> an older</w:t>
      </w:r>
      <w:r w:rsidRPr="00A355C6">
        <w:t xml:space="preserve">, more worthy </w:t>
      </w:r>
      <w:r w:rsidRPr="00A355C6">
        <w:rPr>
          <w:rStyle w:val="StyleUnderline"/>
        </w:rPr>
        <w:t xml:space="preserve">language of </w:t>
      </w:r>
      <w:r w:rsidRPr="001E0601">
        <w:rPr>
          <w:rStyle w:val="StyleUnderline"/>
          <w:highlight w:val="green"/>
        </w:rPr>
        <w:t>solidarity</w:t>
      </w:r>
      <w:r w:rsidRPr="00A355C6">
        <w:t xml:space="preserve">, mutual aid, unity, and collective consciousness, </w:t>
      </w:r>
      <w:r w:rsidRPr="001E0601">
        <w:rPr>
          <w:rStyle w:val="StyleUnderline"/>
          <w:highlight w:val="green"/>
        </w:rPr>
        <w:t xml:space="preserve">tell </w:t>
      </w:r>
      <w:r w:rsidRPr="001E0601">
        <w:rPr>
          <w:rStyle w:val="Emphasis"/>
          <w:highlight w:val="green"/>
        </w:rPr>
        <w:t>heavily against it</w:t>
      </w:r>
      <w:r w:rsidRPr="00A355C6">
        <w:t xml:space="preserve">. Worse still, </w:t>
      </w:r>
      <w:r w:rsidRPr="001E0601">
        <w:rPr>
          <w:rStyle w:val="StyleUnderline"/>
          <w:highlight w:val="green"/>
        </w:rPr>
        <w:t xml:space="preserve">a strain of </w:t>
      </w:r>
      <w:r w:rsidRPr="001E0601">
        <w:rPr>
          <w:rStyle w:val="Emphasis"/>
          <w:highlight w:val="green"/>
        </w:rPr>
        <w:t>authoritarianism</w:t>
      </w:r>
      <w:r w:rsidRPr="001E0601">
        <w:rPr>
          <w:rStyle w:val="StyleUnderline"/>
          <w:highlight w:val="green"/>
        </w:rPr>
        <w:t xml:space="preserve"> has long </w:t>
      </w:r>
      <w:r w:rsidRPr="001E0601">
        <w:rPr>
          <w:rStyle w:val="Emphasis"/>
          <w:highlight w:val="green"/>
        </w:rPr>
        <w:t>haunted the project</w:t>
      </w:r>
      <w:r w:rsidRPr="00A355C6">
        <w:rPr>
          <w:rStyle w:val="StyleUnderline"/>
        </w:rPr>
        <w:t>, from Nietzsche's hatred of socialism and feminism to</w:t>
      </w:r>
      <w:r w:rsidRPr="00A355C6">
        <w:t xml:space="preserve"> Martin </w:t>
      </w:r>
      <w:r w:rsidRPr="00A355C6">
        <w:rPr>
          <w:rStyle w:val="StyleUnderline"/>
        </w:rPr>
        <w:t>Heidegger's Nazism and</w:t>
      </w:r>
      <w:r w:rsidRPr="00A355C6">
        <w:t xml:space="preserve"> Louis </w:t>
      </w:r>
      <w:r w:rsidRPr="00A355C6">
        <w:rPr>
          <w:rStyle w:val="StyleUnderline"/>
        </w:rPr>
        <w:t xml:space="preserve">Althusser's mechanistic Stalinism. Even the otherwise libertarian </w:t>
      </w:r>
      <w:r w:rsidRPr="001E0601">
        <w:rPr>
          <w:rStyle w:val="StyleUnderline"/>
          <w:highlight w:val="green"/>
        </w:rPr>
        <w:t>Foucault flirted with authoritarianism</w:t>
      </w:r>
      <w:r w:rsidRPr="00A355C6">
        <w:t xml:space="preserve"> at times. </w:t>
      </w:r>
      <w:r w:rsidRPr="00A355C6">
        <w:rPr>
          <w:rStyle w:val="StyleUnderline"/>
        </w:rPr>
        <w:t xml:space="preserve">During the Iranian Revolution in 1978, </w:t>
      </w:r>
      <w:r w:rsidRPr="001E0601">
        <w:rPr>
          <w:rStyle w:val="StyleUnderline"/>
          <w:highlight w:val="green"/>
        </w:rPr>
        <w:t>Foucault</w:t>
      </w:r>
      <w:r w:rsidRPr="00A355C6">
        <w:rPr>
          <w:rStyle w:val="StyleUnderline"/>
        </w:rPr>
        <w:t>'s first response</w:t>
      </w:r>
      <w:r w:rsidRPr="00A355C6">
        <w:t xml:space="preserve"> to the paroxysm </w:t>
      </w:r>
      <w:r w:rsidRPr="00A355C6">
        <w:rPr>
          <w:rStyle w:val="StyleUnderline"/>
        </w:rPr>
        <w:t xml:space="preserve">was not to side with the leftists and feminists who participated in the upheaval, but to </w:t>
      </w:r>
      <w:r w:rsidRPr="001E0601">
        <w:rPr>
          <w:rStyle w:val="StyleUnderline"/>
          <w:highlight w:val="green"/>
        </w:rPr>
        <w:t>side with</w:t>
      </w:r>
      <w:r w:rsidRPr="00A355C6">
        <w:rPr>
          <w:rStyle w:val="StyleUnderline"/>
        </w:rPr>
        <w:t xml:space="preserve"> the radical Islamist followers of the Ayatollah </w:t>
      </w:r>
      <w:r w:rsidRPr="001E0601">
        <w:rPr>
          <w:rStyle w:val="StyleUnderline"/>
          <w:highlight w:val="green"/>
        </w:rPr>
        <w:t>Khomeini. Nor was this some oversight</w:t>
      </w:r>
      <w:r w:rsidRPr="00A355C6">
        <w:rPr>
          <w:rStyle w:val="StyleUnderline"/>
        </w:rPr>
        <w:t xml:space="preserve"> on Foucault's part, </w:t>
      </w:r>
      <w:r w:rsidRPr="001E0601">
        <w:rPr>
          <w:rStyle w:val="StyleUnderline"/>
          <w:highlight w:val="green"/>
        </w:rPr>
        <w:t>but a stance that flowed organically from his deep skepticism toward modern</w:t>
      </w:r>
      <w:r w:rsidRPr="00A355C6">
        <w:rPr>
          <w:rStyle w:val="StyleUnderline"/>
        </w:rPr>
        <w:t xml:space="preserve"> institutions and </w:t>
      </w:r>
      <w:r w:rsidRPr="001E0601">
        <w:rPr>
          <w:rStyle w:val="StyleUnderline"/>
          <w:highlight w:val="green"/>
        </w:rPr>
        <w:t>norms</w:t>
      </w:r>
      <w:r w:rsidRPr="00A355C6">
        <w:rPr>
          <w:rStyle w:val="StyleUnderline"/>
        </w:rPr>
        <w:t>—including those of representative democracy</w:t>
      </w:r>
      <w:r w:rsidRPr="00A355C6">
        <w:t xml:space="preserve">. As Janet </w:t>
      </w:r>
      <w:proofErr w:type="spellStart"/>
      <w:r w:rsidRPr="00A355C6">
        <w:t>Afary</w:t>
      </w:r>
      <w:proofErr w:type="spellEnd"/>
      <w:r w:rsidRPr="00A355C6">
        <w:t xml:space="preserve"> and Kevin Anderson remind us:</w:t>
      </w:r>
    </w:p>
    <w:p w14:paraId="67611E65" w14:textId="13D8041A" w:rsidR="00656633" w:rsidRDefault="00656633" w:rsidP="00773BE2"/>
    <w:p w14:paraId="61221323" w14:textId="734520AB" w:rsidR="00656633" w:rsidRDefault="00656633" w:rsidP="00773BE2"/>
    <w:p w14:paraId="3E034319" w14:textId="77777777" w:rsidR="00656633" w:rsidRPr="00A355C6" w:rsidRDefault="00656633" w:rsidP="00773BE2"/>
    <w:p w14:paraId="23250373" w14:textId="36F90798" w:rsidR="00773BE2" w:rsidRPr="00A355C6" w:rsidRDefault="00656633" w:rsidP="00773BE2">
      <w:pPr>
        <w:pStyle w:val="Heading4"/>
        <w:rPr>
          <w:rFonts w:cs="Calibri"/>
        </w:rPr>
      </w:pPr>
      <w:r>
        <w:rPr>
          <w:rFonts w:cs="Calibri"/>
        </w:rPr>
        <w:t xml:space="preserve">XXX </w:t>
      </w:r>
      <w:r w:rsidR="00773BE2" w:rsidRPr="00A355C6">
        <w:rPr>
          <w:rFonts w:cs="Calibri"/>
        </w:rPr>
        <w:t>Total dissolution of the subject leaves us with no ammunition to justify organizing against capital or racism. The aff doesn’t require a transcendent western subject or ethics.</w:t>
      </w:r>
    </w:p>
    <w:p w14:paraId="5E021024" w14:textId="77777777" w:rsidR="00773BE2" w:rsidRPr="00A355C6" w:rsidRDefault="00773BE2" w:rsidP="00773BE2">
      <w:pPr>
        <w:shd w:val="clear" w:color="auto" w:fill="FFFFFF"/>
        <w:rPr>
          <w:color w:val="222222"/>
          <w:sz w:val="19"/>
          <w:szCs w:val="19"/>
        </w:rPr>
      </w:pPr>
      <w:proofErr w:type="spellStart"/>
      <w:r w:rsidRPr="00A355C6">
        <w:rPr>
          <w:rStyle w:val="Style13ptBold"/>
        </w:rPr>
        <w:t>Ruti</w:t>
      </w:r>
      <w:proofErr w:type="spellEnd"/>
      <w:r w:rsidRPr="00A355C6">
        <w:rPr>
          <w:rStyle w:val="Style13ptBold"/>
        </w:rPr>
        <w:t xml:space="preserve"> 16</w:t>
      </w:r>
      <w:r w:rsidRPr="00A355C6">
        <w:rPr>
          <w:rStyle w:val="m489902567989944824gmail-style13ptbold"/>
          <w:color w:val="222222"/>
          <w:sz w:val="26"/>
          <w:szCs w:val="26"/>
        </w:rPr>
        <w:t> </w:t>
      </w:r>
      <w:r w:rsidRPr="00A355C6">
        <w:t>(Mari, Prof of Critical Theory @ U of Toronto, “The Bad Habits of Critical Theory,” The Comparatist Volume 40, October 2016, p. 5-27)</w:t>
      </w:r>
    </w:p>
    <w:p w14:paraId="10322C38" w14:textId="77777777" w:rsidR="00773BE2" w:rsidRPr="00A355C6" w:rsidRDefault="00773BE2" w:rsidP="00773BE2">
      <w:pPr>
        <w:shd w:val="clear" w:color="auto" w:fill="FFFFFF"/>
        <w:rPr>
          <w:color w:val="222222"/>
          <w:szCs w:val="16"/>
        </w:rPr>
      </w:pPr>
      <w:r w:rsidRPr="00A355C6">
        <w:rPr>
          <w:rStyle w:val="m489902567989944824gmail-styleunderline"/>
          <w:color w:val="222222"/>
          <w:sz w:val="19"/>
          <w:szCs w:val="19"/>
        </w:rPr>
        <w:t>Progressive critical theory</w:t>
      </w:r>
      <w:r w:rsidRPr="00A355C6">
        <w:rPr>
          <w:color w:val="222222"/>
          <w:szCs w:val="16"/>
        </w:rPr>
        <w:t xml:space="preserve">—defined here loosely as a combination of </w:t>
      </w:r>
      <w:proofErr w:type="spellStart"/>
      <w:r w:rsidRPr="00A355C6">
        <w:rPr>
          <w:color w:val="222222"/>
          <w:szCs w:val="16"/>
        </w:rPr>
        <w:t>poststruc</w:t>
      </w:r>
      <w:proofErr w:type="spellEnd"/>
      <w:r w:rsidRPr="00A355C6">
        <w:rPr>
          <w:color w:val="222222"/>
          <w:szCs w:val="16"/>
        </w:rPr>
        <w:t xml:space="preserve">- </w:t>
      </w:r>
      <w:proofErr w:type="spellStart"/>
      <w:r w:rsidRPr="00A355C6">
        <w:rPr>
          <w:color w:val="222222"/>
          <w:szCs w:val="16"/>
        </w:rPr>
        <w:t>turalism</w:t>
      </w:r>
      <w:proofErr w:type="spellEnd"/>
      <w:r w:rsidRPr="00A355C6">
        <w:rPr>
          <w:color w:val="222222"/>
          <w:szCs w:val="16"/>
        </w:rPr>
        <w:t>, psychoanalysis, Marxism, and deconstructive feminist and queer theory—</w:t>
      </w:r>
      <w:r w:rsidRPr="00A355C6">
        <w:rPr>
          <w:rStyle w:val="m489902567989944824gmail-styleunderline"/>
          <w:color w:val="222222"/>
          <w:sz w:val="19"/>
          <w:szCs w:val="19"/>
        </w:rPr>
        <w:t>has been relentlessly dismissive of habits</w:t>
      </w:r>
      <w:r w:rsidRPr="00A355C6">
        <w:rPr>
          <w:color w:val="222222"/>
          <w:szCs w:val="16"/>
        </w:rPr>
        <w:t>, particularly of habits of thought </w:t>
      </w:r>
      <w:r w:rsidRPr="00A355C6">
        <w:rPr>
          <w:rStyle w:val="m489902567989944824gmail-styleunderline"/>
          <w:color w:val="222222"/>
          <w:sz w:val="19"/>
          <w:szCs w:val="19"/>
        </w:rPr>
        <w:t xml:space="preserve">that organize social collectivities. Such habits have, often correctly, been aligned with outmoded traditions, ideological complacency, persistent inequalities, au- </w:t>
      </w:r>
      <w:proofErr w:type="spellStart"/>
      <w:r w:rsidRPr="00A355C6">
        <w:rPr>
          <w:rStyle w:val="m489902567989944824gmail-styleunderline"/>
          <w:color w:val="222222"/>
          <w:sz w:val="19"/>
          <w:szCs w:val="19"/>
        </w:rPr>
        <w:t>thoritarian</w:t>
      </w:r>
      <w:proofErr w:type="spellEnd"/>
      <w:r w:rsidRPr="00A355C6">
        <w:rPr>
          <w:rStyle w:val="m489902567989944824gmail-styleunderline"/>
          <w:color w:val="222222"/>
          <w:sz w:val="19"/>
          <w:szCs w:val="19"/>
        </w:rPr>
        <w:t xml:space="preserve"> governance, and the lack of imagination</w:t>
      </w:r>
      <w:r w:rsidRPr="00A355C6">
        <w:rPr>
          <w:color w:val="222222"/>
          <w:szCs w:val="16"/>
        </w:rPr>
        <w:t xml:space="preserve">. Moreover, faithful to </w:t>
      </w:r>
      <w:proofErr w:type="spellStart"/>
      <w:r w:rsidRPr="00A355C6">
        <w:rPr>
          <w:color w:val="222222"/>
          <w:szCs w:val="16"/>
        </w:rPr>
        <w:t>Nietz</w:t>
      </w:r>
      <w:proofErr w:type="spellEnd"/>
      <w:r w:rsidRPr="00A355C6">
        <w:rPr>
          <w:color w:val="222222"/>
          <w:szCs w:val="16"/>
        </w:rPr>
        <w:t xml:space="preserve">- </w:t>
      </w:r>
      <w:proofErr w:type="spellStart"/>
      <w:r w:rsidRPr="00A355C6">
        <w:rPr>
          <w:color w:val="222222"/>
          <w:szCs w:val="16"/>
        </w:rPr>
        <w:t>sche’s</w:t>
      </w:r>
      <w:proofErr w:type="spellEnd"/>
      <w:r w:rsidRPr="00A355C6">
        <w:rPr>
          <w:color w:val="222222"/>
          <w:szCs w:val="16"/>
        </w:rPr>
        <w:t xml:space="preserve"> proclamation that so-called “truths” are merely metaphors that have become habitual, that have managed to camouflage their fictitious origins, </w:t>
      </w:r>
      <w:r w:rsidRPr="00A355C6">
        <w:rPr>
          <w:rStyle w:val="m489902567989944824gmail-styleunderline"/>
          <w:color w:val="222222"/>
          <w:sz w:val="19"/>
          <w:szCs w:val="19"/>
          <w:shd w:val="clear" w:color="auto" w:fill="00FF00"/>
        </w:rPr>
        <w:t>critical theory</w:t>
      </w:r>
      <w:r w:rsidRPr="00A355C6">
        <w:rPr>
          <w:rStyle w:val="m489902567989944824gmail-styleunderline"/>
          <w:color w:val="222222"/>
          <w:sz w:val="19"/>
          <w:szCs w:val="19"/>
        </w:rPr>
        <w:t> has meticulously questioned all taken-for-granted forms of meaning, action, and judgment; it has been so thoroughly suspicious of the propensity of ideas to con- geal into rigid, lifeless configurations that it has </w:t>
      </w:r>
      <w:r w:rsidRPr="00A355C6">
        <w:rPr>
          <w:rStyle w:val="m489902567989944824gmail-styleunderline"/>
          <w:color w:val="222222"/>
          <w:sz w:val="19"/>
          <w:szCs w:val="19"/>
          <w:shd w:val="clear" w:color="auto" w:fill="00FF00"/>
        </w:rPr>
        <w:t>rejected everything systematic and centralized</w:t>
      </w:r>
      <w:r w:rsidRPr="00A355C6">
        <w:rPr>
          <w:rStyle w:val="m489902567989944824gmail-styleunderline"/>
          <w:color w:val="222222"/>
          <w:sz w:val="19"/>
          <w:szCs w:val="19"/>
        </w:rPr>
        <w:t>, that is, everything that smacks of the habitual. </w:t>
      </w:r>
      <w:r w:rsidRPr="00A355C6">
        <w:rPr>
          <w:rStyle w:val="m489902567989944824gmail-styleunderline"/>
          <w:color w:val="222222"/>
          <w:sz w:val="19"/>
          <w:szCs w:val="19"/>
          <w:shd w:val="clear" w:color="auto" w:fill="00FF00"/>
        </w:rPr>
        <w:t>This </w:t>
      </w:r>
      <w:r w:rsidRPr="00A355C6">
        <w:rPr>
          <w:rStyle w:val="m489902567989944824gmail-styleunderline"/>
          <w:color w:val="222222"/>
          <w:sz w:val="19"/>
          <w:szCs w:val="19"/>
        </w:rPr>
        <w:t>explains in part why the field has long been characterized by</w:t>
      </w:r>
      <w:r w:rsidRPr="00A355C6">
        <w:rPr>
          <w:color w:val="222222"/>
          <w:szCs w:val="16"/>
        </w:rPr>
        <w:t> what Eve Sedgwick (2003) diagnosed as </w:t>
      </w:r>
      <w:r w:rsidRPr="00A355C6">
        <w:rPr>
          <w:rStyle w:val="m489902567989944824gmail-styleunderline"/>
          <w:color w:val="222222"/>
          <w:sz w:val="19"/>
          <w:szCs w:val="19"/>
        </w:rPr>
        <w:t>a paranoid </w:t>
      </w:r>
      <w:r w:rsidRPr="00A355C6">
        <w:rPr>
          <w:rStyle w:val="m489902567989944824gmail-styleunderline"/>
          <w:color w:val="222222"/>
          <w:sz w:val="19"/>
          <w:szCs w:val="19"/>
          <w:shd w:val="clear" w:color="auto" w:fill="00FF00"/>
        </w:rPr>
        <w:t>hermeneutics of suspicion</w:t>
      </w:r>
      <w:r w:rsidRPr="00A355C6">
        <w:rPr>
          <w:rStyle w:val="m489902567989944824gmail-styleunderline"/>
          <w:color w:val="222222"/>
          <w:sz w:val="19"/>
          <w:szCs w:val="19"/>
        </w:rPr>
        <w:t xml:space="preserve">: an interpretative practice that distrusts the surface of things, actively digs for hegemonic intent, and flees from all sur- </w:t>
      </w:r>
      <w:proofErr w:type="spellStart"/>
      <w:r w:rsidRPr="00A355C6">
        <w:rPr>
          <w:rStyle w:val="m489902567989944824gmail-styleunderline"/>
          <w:color w:val="222222"/>
          <w:sz w:val="19"/>
          <w:szCs w:val="19"/>
        </w:rPr>
        <w:t>prises</w:t>
      </w:r>
      <w:proofErr w:type="spellEnd"/>
      <w:r w:rsidRPr="00A355C6">
        <w:rPr>
          <w:rStyle w:val="m489902567989944824gmail-styleunderline"/>
          <w:color w:val="222222"/>
          <w:sz w:val="19"/>
          <w:szCs w:val="19"/>
        </w:rPr>
        <w:t xml:space="preserve"> because the worst that could happen would be for the critic to be duped by ideology. This paranoid attitude</w:t>
      </w:r>
      <w:r w:rsidRPr="00A355C6">
        <w:rPr>
          <w:color w:val="222222"/>
          <w:szCs w:val="16"/>
        </w:rPr>
        <w:t>—as Sedgwick herself emphasizes—has generated some of the most thrilling critical work of recent decades, the kind of work that </w:t>
      </w:r>
      <w:r w:rsidRPr="00A355C6">
        <w:rPr>
          <w:rStyle w:val="m489902567989944824gmail-styleunderline"/>
          <w:color w:val="222222"/>
          <w:sz w:val="19"/>
          <w:szCs w:val="19"/>
        </w:rPr>
        <w:t>has </w:t>
      </w:r>
      <w:r w:rsidRPr="00A355C6">
        <w:rPr>
          <w:rStyle w:val="m489902567989944824gmail-styleunderline"/>
          <w:color w:val="222222"/>
          <w:sz w:val="19"/>
          <w:szCs w:val="19"/>
          <w:shd w:val="clear" w:color="auto" w:fill="00FF00"/>
        </w:rPr>
        <w:t>interrogated the foundations of subjectivity</w:t>
      </w:r>
      <w:r w:rsidRPr="00A355C6">
        <w:rPr>
          <w:rStyle w:val="m489902567989944824gmail-styleunderline"/>
          <w:color w:val="222222"/>
          <w:sz w:val="19"/>
          <w:szCs w:val="19"/>
        </w:rPr>
        <w:t>, </w:t>
      </w:r>
      <w:r w:rsidRPr="00A355C6">
        <w:rPr>
          <w:rStyle w:val="m489902567989944824gmail-styleunderline"/>
          <w:color w:val="222222"/>
          <w:sz w:val="19"/>
          <w:szCs w:val="19"/>
          <w:shd w:val="clear" w:color="auto" w:fill="00FF00"/>
        </w:rPr>
        <w:t>agency, </w:t>
      </w:r>
      <w:r w:rsidRPr="00A355C6">
        <w:rPr>
          <w:rStyle w:val="m489902567989944824gmail-styleunderline"/>
          <w:color w:val="222222"/>
          <w:sz w:val="19"/>
          <w:szCs w:val="19"/>
        </w:rPr>
        <w:t>meaning, </w:t>
      </w:r>
      <w:r w:rsidRPr="00A355C6">
        <w:rPr>
          <w:rStyle w:val="m489902567989944824gmail-styleunderline"/>
          <w:color w:val="222222"/>
          <w:sz w:val="19"/>
          <w:szCs w:val="19"/>
          <w:shd w:val="clear" w:color="auto" w:fill="00FF00"/>
        </w:rPr>
        <w:t>and ethics. Yet </w:t>
      </w:r>
      <w:r w:rsidRPr="00A355C6">
        <w:rPr>
          <w:rStyle w:val="m489902567989944824gmail-styleunderline"/>
          <w:color w:val="222222"/>
          <w:sz w:val="19"/>
          <w:szCs w:val="19"/>
        </w:rPr>
        <w:t>it </w:t>
      </w:r>
      <w:r w:rsidRPr="00A355C6">
        <w:rPr>
          <w:rStyle w:val="m489902567989944824gmail-styleunderline"/>
          <w:color w:val="222222"/>
          <w:sz w:val="19"/>
          <w:szCs w:val="19"/>
          <w:shd w:val="clear" w:color="auto" w:fill="00FF00"/>
        </w:rPr>
        <w:t>has</w:t>
      </w:r>
      <w:r w:rsidRPr="00A355C6">
        <w:rPr>
          <w:color w:val="222222"/>
          <w:szCs w:val="16"/>
        </w:rPr>
        <w:t> arguably </w:t>
      </w:r>
      <w:r w:rsidRPr="00A355C6">
        <w:rPr>
          <w:rStyle w:val="m489902567989944824gmail-styleunderline"/>
          <w:color w:val="222222"/>
          <w:sz w:val="19"/>
          <w:szCs w:val="19"/>
        </w:rPr>
        <w:t>also </w:t>
      </w:r>
      <w:r w:rsidRPr="00A355C6">
        <w:rPr>
          <w:rStyle w:val="m489902567989944824gmail-styleunderline"/>
          <w:color w:val="222222"/>
          <w:sz w:val="19"/>
          <w:szCs w:val="19"/>
          <w:shd w:val="clear" w:color="auto" w:fill="00FF00"/>
        </w:rPr>
        <w:t>produced </w:t>
      </w:r>
      <w:r w:rsidRPr="00A355C6">
        <w:rPr>
          <w:rStyle w:val="m489902567989944824gmail-styleunderline"/>
          <w:color w:val="222222"/>
          <w:sz w:val="19"/>
          <w:szCs w:val="19"/>
        </w:rPr>
        <w:t>a new set of entrenched habits of thought that curtail critical theory’s capacity to remain genuinely critical</w:t>
      </w:r>
      <w:r w:rsidRPr="00A355C6">
        <w:rPr>
          <w:color w:val="222222"/>
          <w:szCs w:val="16"/>
        </w:rPr>
        <w:t>. In this essay, I want to consider two attitudes that have become so predictable in </w:t>
      </w:r>
      <w:r w:rsidRPr="00A355C6">
        <w:rPr>
          <w:rStyle w:val="m489902567989944824gmail-styleunderline"/>
          <w:color w:val="222222"/>
          <w:sz w:val="19"/>
          <w:szCs w:val="19"/>
        </w:rPr>
        <w:t>contemporary critical theory</w:t>
      </w:r>
      <w:r w:rsidRPr="00A355C6">
        <w:rPr>
          <w:color w:val="222222"/>
          <w:szCs w:val="16"/>
        </w:rPr>
        <w:t> that it seems legitimate to label them as the field</w:t>
      </w:r>
      <w:r w:rsidRPr="00A355C6">
        <w:rPr>
          <w:rStyle w:val="m489902567989944824gmail-styleunderline"/>
          <w:color w:val="222222"/>
          <w:sz w:val="19"/>
          <w:szCs w:val="19"/>
        </w:rPr>
        <w:t xml:space="preserve">’s bad—distracted and therefore largely </w:t>
      </w:r>
      <w:proofErr w:type="spellStart"/>
      <w:r w:rsidRPr="00A355C6">
        <w:rPr>
          <w:rStyle w:val="m489902567989944824gmail-styleunderline"/>
          <w:color w:val="222222"/>
          <w:sz w:val="19"/>
          <w:szCs w:val="19"/>
        </w:rPr>
        <w:t>unreflexive</w:t>
      </w:r>
      <w:proofErr w:type="spellEnd"/>
      <w:r w:rsidRPr="00A355C6">
        <w:rPr>
          <w:rStyle w:val="m489902567989944824gmail-styleunderline"/>
          <w:color w:val="222222"/>
          <w:sz w:val="19"/>
          <w:szCs w:val="19"/>
        </w:rPr>
        <w:t>—habits</w:t>
      </w:r>
      <w:r w:rsidRPr="00A355C6">
        <w:rPr>
          <w:color w:val="222222"/>
          <w:szCs w:val="16"/>
        </w:rPr>
        <w:t>. The </w:t>
      </w:r>
      <w:r w:rsidRPr="00A355C6">
        <w:rPr>
          <w:rStyle w:val="m489902567989944824gmail-styleunderline"/>
          <w:color w:val="222222"/>
          <w:sz w:val="19"/>
          <w:szCs w:val="19"/>
        </w:rPr>
        <w:t>first</w:t>
      </w:r>
      <w:r w:rsidRPr="00A355C6">
        <w:rPr>
          <w:color w:val="222222"/>
          <w:szCs w:val="16"/>
        </w:rPr>
        <w:t> of these </w:t>
      </w:r>
      <w:r w:rsidRPr="00A355C6">
        <w:rPr>
          <w:rStyle w:val="m489902567989944824gmail-styleunderline"/>
          <w:color w:val="222222"/>
          <w:sz w:val="19"/>
          <w:szCs w:val="19"/>
        </w:rPr>
        <w:t>is the tendency to leap from the (warranted) critique of the autonomous and sovereign subject of humanist metaphysics to the</w:t>
      </w:r>
      <w:r w:rsidRPr="00A355C6">
        <w:rPr>
          <w:color w:val="222222"/>
          <w:szCs w:val="16"/>
        </w:rPr>
        <w:t> (in my view </w:t>
      </w:r>
      <w:r w:rsidRPr="00A355C6">
        <w:rPr>
          <w:rStyle w:val="m489902567989944824gmail-styleunderline"/>
          <w:color w:val="222222"/>
          <w:sz w:val="19"/>
          <w:szCs w:val="19"/>
        </w:rPr>
        <w:t>absurd</w:t>
      </w:r>
      <w:r w:rsidRPr="00A355C6">
        <w:rPr>
          <w:color w:val="222222"/>
          <w:szCs w:val="16"/>
        </w:rPr>
        <w:t>) </w:t>
      </w:r>
      <w:r w:rsidRPr="00A355C6">
        <w:rPr>
          <w:rStyle w:val="m489902567989944824gmail-styleunderline"/>
          <w:color w:val="222222"/>
          <w:sz w:val="19"/>
          <w:szCs w:val="19"/>
        </w:rPr>
        <w:t>notion that all efforts at subjective recentering should be discouraged, that</w:t>
      </w:r>
      <w:r w:rsidRPr="00A355C6">
        <w:rPr>
          <w:color w:val="222222"/>
          <w:szCs w:val="16"/>
        </w:rPr>
        <w:t> indeed, </w:t>
      </w:r>
      <w:r w:rsidRPr="00A355C6">
        <w:rPr>
          <w:rStyle w:val="m489902567989944824gmail-styleunderline"/>
          <w:color w:val="222222"/>
          <w:sz w:val="19"/>
          <w:szCs w:val="19"/>
        </w:rPr>
        <w:t>the more thoroughly pulverized the subject gets, the more “ethical” it will be. The second is</w:t>
      </w:r>
      <w:r w:rsidRPr="00A355C6">
        <w:rPr>
          <w:color w:val="222222"/>
          <w:szCs w:val="16"/>
        </w:rPr>
        <w:t xml:space="preserve"> closely re- </w:t>
      </w:r>
      <w:proofErr w:type="spellStart"/>
      <w:r w:rsidRPr="00A355C6">
        <w:rPr>
          <w:color w:val="222222"/>
          <w:szCs w:val="16"/>
        </w:rPr>
        <w:t>lated</w:t>
      </w:r>
      <w:proofErr w:type="spellEnd"/>
      <w:r w:rsidRPr="00A355C6">
        <w:rPr>
          <w:color w:val="222222"/>
          <w:szCs w:val="16"/>
        </w:rPr>
        <w:t xml:space="preserve"> in being </w:t>
      </w:r>
      <w:r w:rsidRPr="00A355C6">
        <w:rPr>
          <w:rStyle w:val="m489902567989944824gmail-styleunderline"/>
          <w:color w:val="222222"/>
          <w:sz w:val="19"/>
          <w:szCs w:val="19"/>
        </w:rPr>
        <w:t>the logical outcome of this pulverization of the subject, namely </w:t>
      </w:r>
      <w:r w:rsidRPr="00A355C6">
        <w:rPr>
          <w:rStyle w:val="m489902567989944824gmail-styleunderline"/>
          <w:color w:val="222222"/>
          <w:sz w:val="19"/>
          <w:szCs w:val="19"/>
          <w:shd w:val="clear" w:color="auto" w:fill="00FF00"/>
        </w:rPr>
        <w:t>the idea that radical antinormativity</w:t>
      </w:r>
      <w:r w:rsidRPr="00A355C6">
        <w:rPr>
          <w:rStyle w:val="m489902567989944824gmail-styleunderline"/>
          <w:color w:val="222222"/>
          <w:sz w:val="19"/>
          <w:szCs w:val="19"/>
        </w:rPr>
        <w:t>—the flat rejection of the kind of normative ethics that relies on a set of a priori judgments about right and wrong—</w:t>
      </w:r>
      <w:r w:rsidRPr="00A355C6">
        <w:rPr>
          <w:rStyle w:val="m489902567989944824gmail-styleunderline"/>
          <w:color w:val="222222"/>
          <w:sz w:val="19"/>
          <w:szCs w:val="19"/>
          <w:shd w:val="clear" w:color="auto" w:fill="00FF00"/>
        </w:rPr>
        <w:t>constitutes an adequate ethical stance</w:t>
      </w:r>
      <w:r w:rsidRPr="00A355C6">
        <w:rPr>
          <w:color w:val="222222"/>
          <w:szCs w:val="16"/>
        </w:rPr>
        <w:t xml:space="preserve">. Regarding the latter, I admit to a degree of admiration. I have recently written extensively, and mostly sympathetically, about the Lacanian- </w:t>
      </w:r>
      <w:proofErr w:type="spellStart"/>
      <w:r w:rsidRPr="00A355C6">
        <w:rPr>
          <w:color w:val="222222"/>
          <w:szCs w:val="16"/>
        </w:rPr>
        <w:t>Žižekian</w:t>
      </w:r>
      <w:proofErr w:type="spellEnd"/>
      <w:r w:rsidRPr="00A355C6">
        <w:rPr>
          <w:color w:val="222222"/>
          <w:szCs w:val="16"/>
        </w:rPr>
        <w:t xml:space="preserve"> ethics of the real, Alain </w:t>
      </w:r>
      <w:proofErr w:type="spellStart"/>
      <w:r w:rsidRPr="00A355C6">
        <w:rPr>
          <w:color w:val="222222"/>
          <w:szCs w:val="16"/>
        </w:rPr>
        <w:t>Badiou’s</w:t>
      </w:r>
      <w:proofErr w:type="spellEnd"/>
      <w:r w:rsidRPr="00A355C6">
        <w:rPr>
          <w:color w:val="222222"/>
          <w:szCs w:val="16"/>
        </w:rPr>
        <w:t xml:space="preserve"> ethics of the event, and queer theory’s ethics of antisocial negativity, all of which start from the premise that </w:t>
      </w:r>
      <w:proofErr w:type="spellStart"/>
      <w:r w:rsidRPr="00A355C6">
        <w:rPr>
          <w:color w:val="222222"/>
          <w:szCs w:val="16"/>
        </w:rPr>
        <w:t>antinorma</w:t>
      </w:r>
      <w:proofErr w:type="spellEnd"/>
      <w:r w:rsidRPr="00A355C6">
        <w:rPr>
          <w:color w:val="222222"/>
          <w:szCs w:val="16"/>
        </w:rPr>
        <w:t xml:space="preserve">- </w:t>
      </w:r>
      <w:proofErr w:type="spellStart"/>
      <w:r w:rsidRPr="00A355C6">
        <w:rPr>
          <w:color w:val="222222"/>
          <w:szCs w:val="16"/>
        </w:rPr>
        <w:t>tivity</w:t>
      </w:r>
      <w:proofErr w:type="spellEnd"/>
      <w:r w:rsidRPr="00A355C6">
        <w:rPr>
          <w:color w:val="222222"/>
          <w:szCs w:val="16"/>
        </w:rPr>
        <w:t xml:space="preserve"> is the only effective antidote to our society’s corrupt normativity (see </w:t>
      </w:r>
      <w:proofErr w:type="spellStart"/>
      <w:r w:rsidRPr="00A355C6">
        <w:rPr>
          <w:color w:val="222222"/>
          <w:szCs w:val="16"/>
        </w:rPr>
        <w:t>Ruti</w:t>
      </w:r>
      <w:proofErr w:type="spellEnd"/>
      <w:r w:rsidRPr="00A355C6">
        <w:rPr>
          <w:color w:val="222222"/>
          <w:szCs w:val="16"/>
        </w:rPr>
        <w:t xml:space="preserve">, Between Levinas and Lacan; The Ethics of Opting Out). As a response to </w:t>
      </w:r>
      <w:proofErr w:type="spellStart"/>
      <w:r w:rsidRPr="00A355C6">
        <w:rPr>
          <w:color w:val="222222"/>
          <w:szCs w:val="16"/>
        </w:rPr>
        <w:t>struc</w:t>
      </w:r>
      <w:proofErr w:type="spellEnd"/>
      <w:r w:rsidRPr="00A355C6">
        <w:rPr>
          <w:color w:val="222222"/>
          <w:szCs w:val="16"/>
        </w:rPr>
        <w:t xml:space="preserve">- </w:t>
      </w:r>
      <w:proofErr w:type="spellStart"/>
      <w:r w:rsidRPr="00A355C6">
        <w:rPr>
          <w:color w:val="222222"/>
          <w:szCs w:val="16"/>
        </w:rPr>
        <w:t>tural</w:t>
      </w:r>
      <w:proofErr w:type="spellEnd"/>
      <w:r w:rsidRPr="00A355C6">
        <w:rPr>
          <w:color w:val="222222"/>
          <w:szCs w:val="16"/>
        </w:rPr>
        <w:t xml:space="preserve"> violence, this claim—which on some level harks back to Walter Benjamin’s notion of divine violence—is </w:t>
      </w:r>
      <w:proofErr w:type="spellStart"/>
      <w:r w:rsidRPr="00A355C6">
        <w:rPr>
          <w:color w:val="222222"/>
          <w:szCs w:val="16"/>
        </w:rPr>
        <w:t>diffcult</w:t>
      </w:r>
      <w:proofErr w:type="spellEnd"/>
      <w:r w:rsidRPr="00A355C6">
        <w:rPr>
          <w:color w:val="222222"/>
          <w:szCs w:val="16"/>
        </w:rPr>
        <w:t xml:space="preserve"> to contest. Yet it underestimates the degree to which </w:t>
      </w:r>
      <w:r w:rsidRPr="00A355C6">
        <w:rPr>
          <w:rStyle w:val="m489902567989944824gmail-styleunderline"/>
          <w:color w:val="222222"/>
          <w:sz w:val="19"/>
          <w:szCs w:val="19"/>
        </w:rPr>
        <w:t xml:space="preserve">normative judgments hover in the background of antinormative </w:t>
      </w:r>
      <w:proofErr w:type="spellStart"/>
      <w:r w:rsidRPr="00A355C6">
        <w:rPr>
          <w:rStyle w:val="m489902567989944824gmail-styleunderline"/>
          <w:color w:val="222222"/>
          <w:sz w:val="19"/>
          <w:szCs w:val="19"/>
        </w:rPr>
        <w:t>theo</w:t>
      </w:r>
      <w:proofErr w:type="spellEnd"/>
      <w:r w:rsidRPr="00A355C6">
        <w:rPr>
          <w:rStyle w:val="m489902567989944824gmail-styleunderline"/>
          <w:color w:val="222222"/>
          <w:sz w:val="19"/>
          <w:szCs w:val="19"/>
        </w:rPr>
        <w:t xml:space="preserve">- </w:t>
      </w:r>
      <w:proofErr w:type="spellStart"/>
      <w:r w:rsidRPr="00A355C6">
        <w:rPr>
          <w:rStyle w:val="m489902567989944824gmail-styleunderline"/>
          <w:color w:val="222222"/>
          <w:sz w:val="19"/>
          <w:szCs w:val="19"/>
        </w:rPr>
        <w:t>ries</w:t>
      </w:r>
      <w:proofErr w:type="spellEnd"/>
      <w:r w:rsidRPr="00A355C6">
        <w:rPr>
          <w:color w:val="222222"/>
          <w:szCs w:val="16"/>
        </w:rPr>
        <w:t>. Simply put, </w:t>
      </w:r>
      <w:r w:rsidRPr="00A355C6">
        <w:rPr>
          <w:rStyle w:val="m489902567989944824gmail-styleunderline"/>
          <w:color w:val="222222"/>
          <w:sz w:val="19"/>
          <w:szCs w:val="19"/>
        </w:rPr>
        <w:t>the minute we hold values of any kind, we have to have some grounds for holding them. Let us assume that I want </w:t>
      </w:r>
      <w:r w:rsidRPr="00A355C6">
        <w:rPr>
          <w:rStyle w:val="m489902567989944824gmail-styleunderline"/>
          <w:color w:val="222222"/>
          <w:sz w:val="19"/>
          <w:szCs w:val="19"/>
          <w:shd w:val="clear" w:color="auto" w:fill="00FF00"/>
        </w:rPr>
        <w:t>to argue</w:t>
      </w:r>
      <w:r w:rsidRPr="00A355C6">
        <w:rPr>
          <w:rStyle w:val="m489902567989944824gmail-styleunderline"/>
          <w:color w:val="222222"/>
          <w:sz w:val="19"/>
          <w:szCs w:val="19"/>
        </w:rPr>
        <w:t>—as I do in “real” life—that </w:t>
      </w:r>
      <w:r w:rsidRPr="00A355C6">
        <w:rPr>
          <w:rStyle w:val="m489902567989944824gmail-styleunderline"/>
          <w:color w:val="222222"/>
          <w:sz w:val="19"/>
          <w:szCs w:val="19"/>
          <w:shd w:val="clear" w:color="auto" w:fill="00FF00"/>
        </w:rPr>
        <w:t>racism, sexism, homophobia, and</w:t>
      </w:r>
      <w:r w:rsidRPr="00A355C6">
        <w:rPr>
          <w:rStyle w:val="m489902567989944824gmail-styleunderline"/>
          <w:color w:val="222222"/>
          <w:sz w:val="19"/>
          <w:szCs w:val="19"/>
        </w:rPr>
        <w:t> economic </w:t>
      </w:r>
      <w:r w:rsidRPr="00A355C6">
        <w:rPr>
          <w:rStyle w:val="m489902567989944824gmail-styleunderline"/>
          <w:color w:val="222222"/>
          <w:sz w:val="19"/>
          <w:szCs w:val="19"/>
          <w:shd w:val="clear" w:color="auto" w:fill="00FF00"/>
        </w:rPr>
        <w:t>inequality are oppressive</w:t>
      </w:r>
      <w:r w:rsidRPr="00A355C6">
        <w:rPr>
          <w:color w:val="222222"/>
          <w:szCs w:val="16"/>
        </w:rPr>
        <w:t> (that is, wrong). </w:t>
      </w:r>
      <w:r w:rsidRPr="00A355C6">
        <w:rPr>
          <w:rStyle w:val="m489902567989944824gmail-styleunderline"/>
          <w:color w:val="222222"/>
          <w:sz w:val="19"/>
          <w:szCs w:val="19"/>
          <w:shd w:val="clear" w:color="auto" w:fill="00FF00"/>
        </w:rPr>
        <w:t>On what basis do I posit this? On the basis of a priori norms that I have come to accept as valid</w:t>
      </w:r>
      <w:r w:rsidRPr="00A355C6">
        <w:rPr>
          <w:rStyle w:val="m489902567989944824gmail-styleunderline"/>
          <w:color w:val="222222"/>
          <w:sz w:val="19"/>
          <w:szCs w:val="19"/>
        </w:rPr>
        <w:t>. To the extent that antinormative theories deny this basic insight, they cannot even begin to approach the core of contemporary ethical dilemmas. The two ideals of critical theory I have named</w:t>
      </w:r>
      <w:r w:rsidRPr="00A355C6">
        <w:rPr>
          <w:color w:val="222222"/>
          <w:szCs w:val="16"/>
        </w:rPr>
        <w:t>—the pulverization of the subject and radical antinormativity—</w:t>
      </w:r>
      <w:r w:rsidRPr="00A355C6">
        <w:rPr>
          <w:rStyle w:val="m489902567989944824gmail-styleunderline"/>
          <w:color w:val="222222"/>
          <w:sz w:val="19"/>
          <w:szCs w:val="19"/>
        </w:rPr>
        <w:t>suffer from the</w:t>
      </w:r>
      <w:r w:rsidRPr="00A355C6">
        <w:rPr>
          <w:color w:val="222222"/>
          <w:szCs w:val="16"/>
        </w:rPr>
        <w:t> additional </w:t>
      </w:r>
      <w:r w:rsidRPr="00A355C6">
        <w:rPr>
          <w:rStyle w:val="m489902567989944824gmail-styleunderline"/>
          <w:color w:val="222222"/>
          <w:sz w:val="19"/>
          <w:szCs w:val="19"/>
        </w:rPr>
        <w:t>problem of being more or less untenable</w:t>
      </w:r>
      <w:r w:rsidRPr="00A355C6">
        <w:rPr>
          <w:rStyle w:val="m489902567989944824gmail-styleunderline"/>
          <w:color w:val="222222"/>
          <w:sz w:val="19"/>
          <w:szCs w:val="19"/>
          <w:shd w:val="clear" w:color="auto" w:fill="FFFF00"/>
        </w:rPr>
        <w:t> </w:t>
      </w:r>
      <w:r w:rsidRPr="00A355C6">
        <w:rPr>
          <w:rStyle w:val="m489902567989944824gmail-styleunderline"/>
          <w:color w:val="222222"/>
          <w:sz w:val="19"/>
          <w:szCs w:val="19"/>
        </w:rPr>
        <w:t>as real-life politico-ethical choices</w:t>
      </w:r>
      <w:r w:rsidRPr="00A355C6">
        <w:rPr>
          <w:color w:val="222222"/>
          <w:szCs w:val="16"/>
        </w:rPr>
        <w:t xml:space="preserve">. In Edgework (2005), Wendy Brown states: “As a meaning-making </w:t>
      </w:r>
      <w:proofErr w:type="spellStart"/>
      <w:proofErr w:type="gramStart"/>
      <w:r w:rsidRPr="00A355C6">
        <w:rPr>
          <w:color w:val="222222"/>
          <w:szCs w:val="16"/>
        </w:rPr>
        <w:t>enterprise,</w:t>
      </w:r>
      <w:r w:rsidRPr="00A355C6">
        <w:rPr>
          <w:rStyle w:val="m489902567989944824gmail-styleunderline"/>
          <w:color w:val="222222"/>
          <w:sz w:val="19"/>
          <w:szCs w:val="19"/>
        </w:rPr>
        <w:t>theory</w:t>
      </w:r>
      <w:proofErr w:type="spellEnd"/>
      <w:proofErr w:type="gramEnd"/>
      <w:r w:rsidRPr="00A355C6">
        <w:rPr>
          <w:rStyle w:val="m489902567989944824gmail-styleunderline"/>
          <w:color w:val="222222"/>
          <w:sz w:val="19"/>
          <w:szCs w:val="19"/>
        </w:rPr>
        <w:t xml:space="preserve"> depicts a world that does not quite exist, that</w:t>
      </w:r>
      <w:r w:rsidRPr="00A355C6">
        <w:rPr>
          <w:color w:val="222222"/>
          <w:szCs w:val="16"/>
        </w:rPr>
        <w:t xml:space="preserve"> is not quite the world we inhabit. But this is theory’s </w:t>
      </w:r>
      <w:proofErr w:type="spellStart"/>
      <w:r w:rsidRPr="00A355C6">
        <w:rPr>
          <w:color w:val="222222"/>
          <w:szCs w:val="16"/>
        </w:rPr>
        <w:t>incom</w:t>
      </w:r>
      <w:proofErr w:type="spellEnd"/>
      <w:r w:rsidRPr="00A355C6">
        <w:rPr>
          <w:color w:val="222222"/>
          <w:szCs w:val="16"/>
        </w:rPr>
        <w:t>- parable value, not its failure. Theory does not simply decipher the meanings of the world but </w:t>
      </w:r>
      <w:r w:rsidRPr="00A355C6">
        <w:rPr>
          <w:rStyle w:val="m489902567989944824gmail-styleunderline"/>
          <w:color w:val="222222"/>
          <w:sz w:val="19"/>
          <w:szCs w:val="19"/>
        </w:rPr>
        <w:t>recodes and rearranges</w:t>
      </w:r>
      <w:r w:rsidRPr="00A355C6">
        <w:rPr>
          <w:color w:val="222222"/>
          <w:szCs w:val="16"/>
        </w:rPr>
        <w:t> them in order to reveal something about </w:t>
      </w:r>
      <w:r w:rsidRPr="00A355C6">
        <w:rPr>
          <w:rStyle w:val="m489902567989944824gmail-styleunderline"/>
          <w:color w:val="222222"/>
          <w:sz w:val="19"/>
          <w:szCs w:val="19"/>
        </w:rPr>
        <w:t>the meanings and incoherencies that we live with</w:t>
      </w:r>
      <w:r w:rsidRPr="00A355C6">
        <w:rPr>
          <w:color w:val="222222"/>
          <w:szCs w:val="16"/>
        </w:rPr>
        <w:t>. To do this revelatory and speculative work, theory must work to one side of direct referents” (80). </w:t>
      </w:r>
      <w:r w:rsidRPr="00A355C6">
        <w:rPr>
          <w:rStyle w:val="m489902567989944824gmail-styleunderline"/>
          <w:color w:val="222222"/>
          <w:sz w:val="19"/>
          <w:szCs w:val="19"/>
        </w:rPr>
        <w:t>Fair enough. I concur that critical theory should not necessarily be expected to reflect the concerns of real life</w:t>
      </w:r>
      <w:r w:rsidRPr="00A355C6">
        <w:rPr>
          <w:color w:val="222222"/>
          <w:szCs w:val="16"/>
        </w:rPr>
        <w:t>, that it should be allowed to work “to one side of direct referents”; I agree that </w:t>
      </w:r>
      <w:r w:rsidRPr="00A355C6">
        <w:rPr>
          <w:rStyle w:val="m489902567989944824gmail-styleunderline"/>
          <w:color w:val="222222"/>
          <w:sz w:val="19"/>
          <w:szCs w:val="19"/>
        </w:rPr>
        <w:t>the task of theory is to reinvent the world rather than to merely describe its existing—impoverished—forms. Yet there is</w:t>
      </w:r>
      <w:r w:rsidRPr="00A355C6">
        <w:rPr>
          <w:color w:val="222222"/>
          <w:szCs w:val="16"/>
        </w:rPr>
        <w:t>, for me, </w:t>
      </w:r>
      <w:r w:rsidRPr="00A355C6">
        <w:rPr>
          <w:rStyle w:val="m489902567989944824gmail-styleunderline"/>
          <w:color w:val="222222"/>
          <w:sz w:val="19"/>
          <w:szCs w:val="19"/>
        </w:rPr>
        <w:t xml:space="preserve">a difference between </w:t>
      </w:r>
      <w:proofErr w:type="spellStart"/>
      <w:r w:rsidRPr="00A355C6">
        <w:rPr>
          <w:rStyle w:val="m489902567989944824gmail-styleunderline"/>
          <w:color w:val="222222"/>
          <w:sz w:val="19"/>
          <w:szCs w:val="19"/>
        </w:rPr>
        <w:t>theo</w:t>
      </w:r>
      <w:proofErr w:type="spellEnd"/>
      <w:r w:rsidRPr="00A355C6">
        <w:rPr>
          <w:rStyle w:val="m489902567989944824gmail-styleunderline"/>
          <w:color w:val="222222"/>
          <w:sz w:val="19"/>
          <w:szCs w:val="19"/>
        </w:rPr>
        <w:t xml:space="preserve">- </w:t>
      </w:r>
      <w:proofErr w:type="spellStart"/>
      <w:r w:rsidRPr="00A355C6">
        <w:rPr>
          <w:rStyle w:val="m489902567989944824gmail-styleunderline"/>
          <w:color w:val="222222"/>
          <w:sz w:val="19"/>
          <w:szCs w:val="19"/>
        </w:rPr>
        <w:t>rizing</w:t>
      </w:r>
      <w:proofErr w:type="spellEnd"/>
      <w:r w:rsidRPr="00A355C6">
        <w:rPr>
          <w:rStyle w:val="m489902567989944824gmail-styleunderline"/>
          <w:color w:val="222222"/>
          <w:sz w:val="19"/>
          <w:szCs w:val="19"/>
        </w:rPr>
        <w:t xml:space="preserve"> that provides alternatives to lives as they are currently lived and theorizing that sounds like empty rhetoric about visions that are entirely unlivable. Hyperbolic accounts of the politico-ethical benefits of subjective pulverization and radical antinormativity veer toward the latter</w:t>
      </w:r>
      <w:r w:rsidRPr="00A355C6">
        <w:rPr>
          <w:color w:val="222222"/>
          <w:szCs w:val="16"/>
        </w:rPr>
        <w:t>, which is why my levelheaded response to them tends to be, </w:t>
      </w:r>
      <w:r w:rsidRPr="00A355C6">
        <w:rPr>
          <w:rStyle w:val="m489902567989944824gmail-styleunderline"/>
          <w:color w:val="222222"/>
          <w:sz w:val="19"/>
          <w:szCs w:val="19"/>
        </w:rPr>
        <w:t xml:space="preserve">“If we are not </w:t>
      </w:r>
      <w:proofErr w:type="spellStart"/>
      <w:r w:rsidRPr="00A355C6">
        <w:rPr>
          <w:rStyle w:val="m489902567989944824gmail-styleunderline"/>
          <w:color w:val="222222"/>
          <w:sz w:val="19"/>
          <w:szCs w:val="19"/>
        </w:rPr>
        <w:t>gonna</w:t>
      </w:r>
      <w:proofErr w:type="spellEnd"/>
      <w:r w:rsidRPr="00A355C6">
        <w:rPr>
          <w:rStyle w:val="m489902567989944824gmail-styleunderline"/>
          <w:color w:val="222222"/>
          <w:sz w:val="19"/>
          <w:szCs w:val="19"/>
        </w:rPr>
        <w:t xml:space="preserve"> do this, what’s the point of talking about it?”</w:t>
      </w:r>
      <w:r w:rsidRPr="00A355C6">
        <w:rPr>
          <w:color w:val="222222"/>
          <w:szCs w:val="16"/>
        </w:rPr>
        <w:t> Nor am I willing to endorse Brown’s assertion that “theory is never ‘accurate’ or ‘wrong’” (80). I think that </w:t>
      </w:r>
      <w:r w:rsidRPr="00A355C6">
        <w:rPr>
          <w:rStyle w:val="m489902567989944824gmail-styleunderline"/>
          <w:color w:val="222222"/>
          <w:sz w:val="19"/>
          <w:szCs w:val="19"/>
        </w:rPr>
        <w:t>when theory calcifies into semi-automatic rituals</w:t>
      </w:r>
      <w:r w:rsidRPr="00A355C6">
        <w:rPr>
          <w:color w:val="222222"/>
          <w:szCs w:val="16"/>
        </w:rPr>
        <w:t> that remind me </w:t>
      </w:r>
      <w:r w:rsidRPr="00A355C6">
        <w:rPr>
          <w:rStyle w:val="m489902567989944824gmail-styleunderline"/>
          <w:color w:val="222222"/>
          <w:sz w:val="19"/>
          <w:szCs w:val="19"/>
        </w:rPr>
        <w:t>of the</w:t>
      </w:r>
      <w:r w:rsidRPr="00A355C6">
        <w:rPr>
          <w:color w:val="222222"/>
          <w:szCs w:val="16"/>
        </w:rPr>
        <w:t> Freudian </w:t>
      </w:r>
      <w:r w:rsidRPr="00A355C6">
        <w:rPr>
          <w:rStyle w:val="m489902567989944824gmail-styleunderline"/>
          <w:color w:val="222222"/>
          <w:sz w:val="19"/>
          <w:szCs w:val="19"/>
        </w:rPr>
        <w:t>repetition compulsion, it is on the “wrong” track in the sense that such rituals prevent the emergence of fresh interpretative avenues</w:t>
      </w:r>
      <w:r w:rsidRPr="00A355C6">
        <w:rPr>
          <w:color w:val="222222"/>
          <w:szCs w:val="16"/>
        </w:rPr>
        <w:t>. Freud described the repetition compulsion as a form of habitual, mechanical behavior that defines the affected individual’s entire modality of being, that—essentially— gives rise to her psychic and affective destiny. Something similar could be said to happen with </w:t>
      </w:r>
      <w:r w:rsidRPr="00A355C6">
        <w:rPr>
          <w:rStyle w:val="m489902567989944824gmail-styleunderline"/>
          <w:color w:val="222222"/>
          <w:sz w:val="19"/>
          <w:szCs w:val="19"/>
        </w:rPr>
        <w:t>critical theory</w:t>
      </w:r>
      <w:r w:rsidRPr="00A355C6">
        <w:rPr>
          <w:color w:val="222222"/>
          <w:szCs w:val="16"/>
        </w:rPr>
        <w:t> when it </w:t>
      </w:r>
      <w:r w:rsidRPr="00A355C6">
        <w:rPr>
          <w:rStyle w:val="m489902567989944824gmail-styleunderline"/>
          <w:color w:val="222222"/>
          <w:sz w:val="19"/>
          <w:szCs w:val="19"/>
        </w:rPr>
        <w:t>starts to say exactly what one expects it to say</w:t>
      </w:r>
      <w:r w:rsidRPr="00A355C6">
        <w:rPr>
          <w:color w:val="222222"/>
          <w:szCs w:val="16"/>
        </w:rPr>
        <w:t>. Admittedly, my disappointment at </w:t>
      </w:r>
      <w:r w:rsidRPr="00A355C6">
        <w:rPr>
          <w:rStyle w:val="m489902567989944824gmail-styleunderline"/>
          <w:color w:val="222222"/>
          <w:sz w:val="19"/>
          <w:szCs w:val="19"/>
        </w:rPr>
        <w:t>the mind-numbing regularity with which critical theory undertakes the ritual of slaying the humanist subject</w:t>
      </w:r>
      <w:r w:rsidRPr="00A355C6">
        <w:rPr>
          <w:color w:val="222222"/>
          <w:szCs w:val="16"/>
        </w:rPr>
        <w:t> may be idiosyncratic, due to too many decades of reading Lacan, Derrida, Deleuze, </w:t>
      </w:r>
      <w:r w:rsidRPr="00A355C6">
        <w:rPr>
          <w:rStyle w:val="m489902567989944824gmail-styleunderline"/>
          <w:color w:val="222222"/>
          <w:sz w:val="19"/>
          <w:szCs w:val="19"/>
        </w:rPr>
        <w:t>and</w:t>
      </w:r>
      <w:r w:rsidRPr="00A355C6">
        <w:rPr>
          <w:color w:val="222222"/>
          <w:szCs w:val="16"/>
        </w:rPr>
        <w:t> Levinas. Further- more, my annoyance at </w:t>
      </w:r>
      <w:r w:rsidRPr="00A355C6">
        <w:rPr>
          <w:rStyle w:val="m489902567989944824gmail-styleunderline"/>
          <w:color w:val="222222"/>
          <w:sz w:val="19"/>
          <w:szCs w:val="19"/>
        </w:rPr>
        <w:t>my ability to forecast, usually to a paragraph, the advent of the obligatory sentence denouncing the arrogance of this subject does not arise from my love of said subject—I am well aware of its historical, political, and ethical failings—but from my sense that by now this sentence is thrown into texts quite indiscriminately in order to justify all manner of questionable arguments</w:t>
      </w:r>
      <w:r w:rsidRPr="00A355C6">
        <w:rPr>
          <w:color w:val="222222"/>
          <w:szCs w:val="16"/>
        </w:rPr>
        <w:t xml:space="preserve">. This is why I was tired of reading the sentence by the late 1990s. </w:t>
      </w:r>
      <w:proofErr w:type="gramStart"/>
      <w:r w:rsidRPr="00A355C6">
        <w:rPr>
          <w:color w:val="222222"/>
          <w:szCs w:val="16"/>
        </w:rPr>
        <w:t>So</w:t>
      </w:r>
      <w:proofErr w:type="gramEnd"/>
      <w:r w:rsidRPr="00A355C6">
        <w:rPr>
          <w:color w:val="222222"/>
          <w:szCs w:val="16"/>
        </w:rPr>
        <w:t xml:space="preserve"> imagine my </w:t>
      </w:r>
      <w:proofErr w:type="spellStart"/>
      <w:r w:rsidRPr="00A355C6">
        <w:rPr>
          <w:color w:val="222222"/>
          <w:szCs w:val="16"/>
        </w:rPr>
        <w:t>aggra</w:t>
      </w:r>
      <w:proofErr w:type="spellEnd"/>
      <w:r w:rsidRPr="00A355C6">
        <w:rPr>
          <w:color w:val="222222"/>
          <w:szCs w:val="16"/>
        </w:rPr>
        <w:t xml:space="preserve">- </w:t>
      </w:r>
      <w:proofErr w:type="spellStart"/>
      <w:r w:rsidRPr="00A355C6">
        <w:rPr>
          <w:color w:val="222222"/>
          <w:szCs w:val="16"/>
        </w:rPr>
        <w:t>vation</w:t>
      </w:r>
      <w:proofErr w:type="spellEnd"/>
      <w:r w:rsidRPr="00A355C6">
        <w:rPr>
          <w:color w:val="222222"/>
          <w:szCs w:val="16"/>
        </w:rPr>
        <w:t xml:space="preserve"> when I found it in Jack Halberstam’s 2011 The Queer Art of Failure. </w:t>
      </w:r>
      <w:r w:rsidRPr="00A355C6">
        <w:rPr>
          <w:rStyle w:val="m489902567989944824gmail-styleunderline"/>
          <w:color w:val="222222"/>
          <w:sz w:val="19"/>
          <w:szCs w:val="19"/>
        </w:rPr>
        <w:t>In</w:t>
      </w:r>
      <w:r w:rsidRPr="00A355C6">
        <w:rPr>
          <w:color w:val="222222"/>
          <w:szCs w:val="16"/>
        </w:rPr>
        <w:t> this text, </w:t>
      </w:r>
      <w:r w:rsidRPr="00A355C6">
        <w:rPr>
          <w:rStyle w:val="m489902567989944824gmail-styleunderline"/>
          <w:color w:val="222222"/>
          <w:sz w:val="19"/>
          <w:szCs w:val="19"/>
        </w:rPr>
        <w:t>Halberstam</w:t>
      </w:r>
      <w:r w:rsidRPr="00A355C6">
        <w:rPr>
          <w:color w:val="222222"/>
          <w:szCs w:val="16"/>
        </w:rPr>
        <w:t>, among other things, redefines feminism as a matter of “feminine” masochism, passivity, submission, and sacrifice, going as far as to claim that self- cutting “is a feminist aesthetic proper to the project of female unbecoming” (135). Beyond the shock-value of this statement, one might ask how </w:t>
      </w:r>
      <w:r w:rsidRPr="00A355C6">
        <w:rPr>
          <w:rStyle w:val="m489902567989944824gmail-styleunderline"/>
          <w:color w:val="222222"/>
          <w:sz w:val="19"/>
          <w:szCs w:val="19"/>
        </w:rPr>
        <w:t>it is</w:t>
      </w:r>
      <w:r w:rsidRPr="00A355C6">
        <w:rPr>
          <w:color w:val="222222"/>
          <w:szCs w:val="16"/>
        </w:rPr>
        <w:t xml:space="preserve"> that a hetero- patriarchal nightmare gets turned into a queer feminist ideal. The answer is the ex- </w:t>
      </w:r>
      <w:proofErr w:type="spellStart"/>
      <w:r w:rsidRPr="00A355C6">
        <w:rPr>
          <w:color w:val="222222"/>
          <w:szCs w:val="16"/>
        </w:rPr>
        <w:t>pected</w:t>
      </w:r>
      <w:proofErr w:type="spellEnd"/>
      <w:r w:rsidRPr="00A355C6">
        <w:rPr>
          <w:color w:val="222222"/>
          <w:szCs w:val="16"/>
        </w:rPr>
        <w:t>: look no further than </w:t>
      </w:r>
      <w:r w:rsidRPr="00A355C6">
        <w:rPr>
          <w:rStyle w:val="m489902567989944824gmail-styleunderline"/>
          <w:color w:val="222222"/>
          <w:sz w:val="19"/>
          <w:szCs w:val="19"/>
        </w:rPr>
        <w:t>the need to destroy Western feminism’s “humanistic investment in</w:t>
      </w:r>
      <w:r w:rsidRPr="00A355C6">
        <w:rPr>
          <w:color w:val="222222"/>
          <w:szCs w:val="16"/>
        </w:rPr>
        <w:t> both </w:t>
      </w:r>
      <w:r w:rsidRPr="00A355C6">
        <w:rPr>
          <w:rStyle w:val="m489902567989944824gmail-styleunderline"/>
          <w:color w:val="222222"/>
          <w:sz w:val="19"/>
          <w:szCs w:val="19"/>
        </w:rPr>
        <w:t>the</w:t>
      </w:r>
      <w:r w:rsidRPr="00A355C6">
        <w:rPr>
          <w:color w:val="222222"/>
          <w:szCs w:val="16"/>
        </w:rPr>
        <w:t> female </w:t>
      </w:r>
      <w:r w:rsidRPr="00A355C6">
        <w:rPr>
          <w:rStyle w:val="m489902567989944824gmail-styleunderline"/>
          <w:color w:val="222222"/>
          <w:sz w:val="19"/>
          <w:szCs w:val="19"/>
        </w:rPr>
        <w:t>subject</w:t>
      </w:r>
      <w:r w:rsidRPr="00A355C6">
        <w:rPr>
          <w:color w:val="222222"/>
          <w:szCs w:val="16"/>
        </w:rPr>
        <w:t> and the fantasy of an active, autonomous, and self-activating individualism” (129). </w:t>
      </w:r>
      <w:r w:rsidRPr="00A355C6">
        <w:rPr>
          <w:rStyle w:val="m489902567989944824gmail-styleunderline"/>
          <w:color w:val="222222"/>
          <w:sz w:val="19"/>
          <w:szCs w:val="19"/>
        </w:rPr>
        <w:t xml:space="preserve">Western feminism’s complicated and be- leaguered history is here reduced to the struggle to become one of the guys by up- holding the fantasy of an active, autonomous, and self-activating individualism. What this caricature brushes under the rug is that heteropatriarchy has </w:t>
      </w:r>
      <w:proofErr w:type="spellStart"/>
      <w:r w:rsidRPr="00A355C6">
        <w:rPr>
          <w:rStyle w:val="m489902567989944824gmail-styleunderline"/>
          <w:color w:val="222222"/>
          <w:sz w:val="19"/>
          <w:szCs w:val="19"/>
        </w:rPr>
        <w:t>consis</w:t>
      </w:r>
      <w:proofErr w:type="spellEnd"/>
      <w:r w:rsidRPr="00A355C6">
        <w:rPr>
          <w:rStyle w:val="m489902567989944824gmail-styleunderline"/>
          <w:color w:val="222222"/>
          <w:sz w:val="19"/>
          <w:szCs w:val="19"/>
        </w:rPr>
        <w:t xml:space="preserve">- </w:t>
      </w:r>
      <w:proofErr w:type="spellStart"/>
      <w:r w:rsidRPr="00A355C6">
        <w:rPr>
          <w:rStyle w:val="m489902567989944824gmail-styleunderline"/>
          <w:color w:val="222222"/>
          <w:sz w:val="19"/>
          <w:szCs w:val="19"/>
        </w:rPr>
        <w:t>tently</w:t>
      </w:r>
      <w:proofErr w:type="spellEnd"/>
      <w:r w:rsidRPr="00A355C6">
        <w:rPr>
          <w:rStyle w:val="m489902567989944824gmail-styleunderline"/>
          <w:color w:val="222222"/>
          <w:sz w:val="19"/>
          <w:szCs w:val="19"/>
        </w:rPr>
        <w:t xml:space="preserve"> asked female subjects to fail at this very fantasy, to offer a “feminine,” passive, and non-agentic counterpart to the “masculine,” active, and agentic subject. In this sense, “the project of</w:t>
      </w:r>
      <w:r w:rsidRPr="00A355C6">
        <w:rPr>
          <w:color w:val="222222"/>
          <w:szCs w:val="16"/>
        </w:rPr>
        <w:t> female </w:t>
      </w:r>
      <w:r w:rsidRPr="00A355C6">
        <w:rPr>
          <w:rStyle w:val="m489902567989944824gmail-styleunderline"/>
          <w:color w:val="222222"/>
          <w:sz w:val="19"/>
          <w:szCs w:val="19"/>
        </w:rPr>
        <w:t xml:space="preserve">unbecoming” is hardly a new deconstructive </w:t>
      </w:r>
      <w:proofErr w:type="spellStart"/>
      <w:r w:rsidRPr="00A355C6">
        <w:rPr>
          <w:rStyle w:val="m489902567989944824gmail-styleunderline"/>
          <w:color w:val="222222"/>
          <w:sz w:val="19"/>
          <w:szCs w:val="19"/>
        </w:rPr>
        <w:t>inven</w:t>
      </w:r>
      <w:proofErr w:type="spellEnd"/>
      <w:r w:rsidRPr="00A355C6">
        <w:rPr>
          <w:rStyle w:val="m489902567989944824gmail-styleunderline"/>
          <w:color w:val="222222"/>
          <w:sz w:val="19"/>
          <w:szCs w:val="19"/>
        </w:rPr>
        <w:t xml:space="preserve">- </w:t>
      </w:r>
      <w:proofErr w:type="spellStart"/>
      <w:r w:rsidRPr="00A355C6">
        <w:rPr>
          <w:rStyle w:val="m489902567989944824gmail-styleunderline"/>
          <w:color w:val="222222"/>
          <w:sz w:val="19"/>
          <w:szCs w:val="19"/>
        </w:rPr>
        <w:t>tion</w:t>
      </w:r>
      <w:proofErr w:type="spellEnd"/>
      <w:r w:rsidRPr="00A355C6">
        <w:rPr>
          <w:rStyle w:val="m489902567989944824gmail-styleunderline"/>
          <w:color w:val="222222"/>
          <w:sz w:val="19"/>
          <w:szCs w:val="19"/>
        </w:rPr>
        <w:t xml:space="preserve"> but rather the status quo of heteropatriarchy. The autonomous and sovereign humanist subject was a philosophical </w:t>
      </w:r>
      <w:proofErr w:type="spellStart"/>
      <w:r w:rsidRPr="00A355C6">
        <w:rPr>
          <w:rStyle w:val="m489902567989944824gmail-styleunderline"/>
          <w:color w:val="222222"/>
          <w:sz w:val="19"/>
          <w:szCs w:val="19"/>
        </w:rPr>
        <w:t>abstrac</w:t>
      </w:r>
      <w:proofErr w:type="spellEnd"/>
      <w:r w:rsidRPr="00A355C6">
        <w:rPr>
          <w:rStyle w:val="m489902567989944824gmail-styleunderline"/>
          <w:color w:val="222222"/>
          <w:sz w:val="19"/>
          <w:szCs w:val="19"/>
        </w:rPr>
        <w:t xml:space="preserve">- </w:t>
      </w:r>
      <w:proofErr w:type="spellStart"/>
      <w:r w:rsidRPr="00A355C6">
        <w:rPr>
          <w:rStyle w:val="m489902567989944824gmail-styleunderline"/>
          <w:color w:val="222222"/>
          <w:sz w:val="19"/>
          <w:szCs w:val="19"/>
        </w:rPr>
        <w:t>tion</w:t>
      </w:r>
      <w:proofErr w:type="spellEnd"/>
      <w:r w:rsidRPr="00A355C6">
        <w:rPr>
          <w:rStyle w:val="m489902567989944824gmail-styleunderline"/>
          <w:color w:val="222222"/>
          <w:sz w:val="19"/>
          <w:szCs w:val="19"/>
        </w:rPr>
        <w:t xml:space="preserve">. It is questionable that even Descartes experienced himself as fully </w:t>
      </w:r>
      <w:proofErr w:type="spellStart"/>
      <w:r w:rsidRPr="00A355C6">
        <w:rPr>
          <w:rStyle w:val="m489902567989944824gmail-styleunderline"/>
          <w:color w:val="222222"/>
          <w:sz w:val="19"/>
          <w:szCs w:val="19"/>
        </w:rPr>
        <w:t>autono</w:t>
      </w:r>
      <w:proofErr w:type="spellEnd"/>
      <w:r w:rsidRPr="00A355C6">
        <w:rPr>
          <w:rStyle w:val="m489902567989944824gmail-styleunderline"/>
          <w:color w:val="222222"/>
          <w:sz w:val="19"/>
          <w:szCs w:val="19"/>
        </w:rPr>
        <w:t xml:space="preserve">- </w:t>
      </w:r>
      <w:proofErr w:type="spellStart"/>
      <w:r w:rsidRPr="00A355C6">
        <w:rPr>
          <w:rStyle w:val="m489902567989944824gmail-styleunderline"/>
          <w:color w:val="222222"/>
          <w:sz w:val="19"/>
          <w:szCs w:val="19"/>
        </w:rPr>
        <w:t>mous</w:t>
      </w:r>
      <w:proofErr w:type="spellEnd"/>
      <w:r w:rsidRPr="00A355C6">
        <w:rPr>
          <w:rStyle w:val="m489902567989944824gmail-styleunderline"/>
          <w:color w:val="222222"/>
          <w:sz w:val="19"/>
          <w:szCs w:val="19"/>
        </w:rPr>
        <w:t xml:space="preserve"> and sovereign. Most people I know certainly do not. This is why I have long wondered what critical theory is attacking when it attacks this figure: what is the ghost in the mirror that elicits the wrath of critics who, presumably, know full well that most people look nothing like this figure, that, in contrast, many, and certainly </w:t>
      </w:r>
      <w:r w:rsidRPr="00A355C6">
        <w:rPr>
          <w:rStyle w:val="m489902567989944824gmail-styleunderline"/>
          <w:color w:val="222222"/>
          <w:sz w:val="19"/>
          <w:szCs w:val="19"/>
          <w:shd w:val="clear" w:color="auto" w:fill="00FF00"/>
        </w:rPr>
        <w:t>the most marginalized, are engaged in </w:t>
      </w:r>
      <w:r w:rsidRPr="00A355C6">
        <w:rPr>
          <w:rStyle w:val="m489902567989944824gmail-styleunderline"/>
          <w:color w:val="222222"/>
          <w:sz w:val="19"/>
          <w:szCs w:val="19"/>
        </w:rPr>
        <w:t>an exhausting </w:t>
      </w:r>
      <w:r w:rsidRPr="00A355C6">
        <w:rPr>
          <w:rStyle w:val="m489902567989944824gmail-styleunderline"/>
          <w:color w:val="222222"/>
          <w:sz w:val="19"/>
          <w:szCs w:val="19"/>
          <w:shd w:val="clear" w:color="auto" w:fill="00FF00"/>
        </w:rPr>
        <w:t>struggle to gain a modicum of</w:t>
      </w:r>
      <w:r w:rsidRPr="00A355C6">
        <w:rPr>
          <w:rStyle w:val="m489902567989944824gmail-styleunderline"/>
          <w:color w:val="222222"/>
          <w:sz w:val="19"/>
          <w:szCs w:val="19"/>
        </w:rPr>
        <w:t> what feels like </w:t>
      </w:r>
      <w:r w:rsidRPr="00A355C6">
        <w:rPr>
          <w:rStyle w:val="m489902567989944824gmail-styleunderline"/>
          <w:color w:val="222222"/>
          <w:sz w:val="19"/>
          <w:szCs w:val="19"/>
          <w:shd w:val="clear" w:color="auto" w:fill="00FF00"/>
        </w:rPr>
        <w:t>autonomy and sovereignty</w:t>
      </w:r>
      <w:r w:rsidRPr="00A355C6">
        <w:rPr>
          <w:rStyle w:val="m489902567989944824gmail-styleunderline"/>
          <w:color w:val="222222"/>
          <w:sz w:val="19"/>
          <w:szCs w:val="19"/>
        </w:rPr>
        <w:t>? In emphasizing this, I do not mean to disavow critical theory’s basic insights about subjectivity: </w:t>
      </w:r>
      <w:r w:rsidRPr="00A355C6">
        <w:rPr>
          <w:rStyle w:val="m489902567989944824gmail-styleunderline"/>
          <w:color w:val="222222"/>
          <w:sz w:val="19"/>
          <w:szCs w:val="19"/>
          <w:shd w:val="clear" w:color="auto" w:fill="00FF00"/>
        </w:rPr>
        <w:t>I agree</w:t>
      </w:r>
      <w:r w:rsidRPr="00A355C6">
        <w:rPr>
          <w:rStyle w:val="m489902567989944824gmail-styleunderline"/>
          <w:color w:val="222222"/>
          <w:sz w:val="19"/>
          <w:szCs w:val="19"/>
        </w:rPr>
        <w:t> that </w:t>
      </w:r>
      <w:r w:rsidRPr="00A355C6">
        <w:rPr>
          <w:rStyle w:val="m489902567989944824gmail-styleunderline"/>
          <w:color w:val="222222"/>
          <w:sz w:val="19"/>
          <w:szCs w:val="19"/>
          <w:shd w:val="clear" w:color="auto" w:fill="00FF00"/>
        </w:rPr>
        <w:t>the </w:t>
      </w:r>
      <w:r w:rsidRPr="00A355C6">
        <w:rPr>
          <w:rStyle w:val="m489902567989944824gmail-styleunderline"/>
          <w:color w:val="222222"/>
          <w:sz w:val="19"/>
          <w:szCs w:val="19"/>
        </w:rPr>
        <w:t>human </w:t>
      </w:r>
      <w:r w:rsidRPr="00A355C6">
        <w:rPr>
          <w:rStyle w:val="m489902567989944824gmail-styleunderline"/>
          <w:color w:val="222222"/>
          <w:sz w:val="19"/>
          <w:szCs w:val="19"/>
          <w:shd w:val="clear" w:color="auto" w:fill="00FF00"/>
        </w:rPr>
        <w:t>subject is always</w:t>
      </w:r>
      <w:r w:rsidRPr="00A355C6">
        <w:rPr>
          <w:rStyle w:val="m489902567989944824gmail-styleunderline"/>
          <w:color w:val="222222"/>
          <w:sz w:val="19"/>
          <w:szCs w:val="19"/>
        </w:rPr>
        <w:t> to some degree out-of-joint, off-center, </w:t>
      </w:r>
      <w:r w:rsidRPr="00A355C6">
        <w:rPr>
          <w:rStyle w:val="m489902567989944824gmail-styleunderline"/>
          <w:color w:val="222222"/>
          <w:sz w:val="19"/>
          <w:szCs w:val="19"/>
          <w:shd w:val="clear" w:color="auto" w:fill="00FF00"/>
        </w:rPr>
        <w:t>fractured</w:t>
      </w:r>
      <w:r w:rsidRPr="00A355C6">
        <w:rPr>
          <w:rStyle w:val="m489902567989944824gmail-styleunderline"/>
          <w:color w:val="222222"/>
          <w:sz w:val="19"/>
          <w:szCs w:val="19"/>
        </w:rPr>
        <w:t>, driven by un- conscious motivations, derailed by irrational impulses, and so on. I am by no means advocating a return to the seamlessly masterful subject of humanist metaphysics. At the same time, it disturbs me when statements about the need to annihilate this subject are deployed in contexts that bear little resemblance to</w:t>
      </w:r>
      <w:r w:rsidRPr="00A355C6">
        <w:rPr>
          <w:color w:val="222222"/>
          <w:szCs w:val="16"/>
        </w:rPr>
        <w:t> the original target. When Lacan, Derrida, Deleuze, and Levinas criticize </w:t>
      </w:r>
      <w:r w:rsidRPr="00A355C6">
        <w:rPr>
          <w:rStyle w:val="m489902567989944824gmail-styleunderline"/>
          <w:color w:val="222222"/>
          <w:sz w:val="19"/>
          <w:szCs w:val="19"/>
        </w:rPr>
        <w:t>the Man of Metaphysics</w:t>
      </w:r>
      <w:r w:rsidRPr="00A355C6">
        <w:rPr>
          <w:color w:val="222222"/>
          <w:szCs w:val="16"/>
        </w:rPr>
        <w:t>, they have a point; when Halberstam applies the same critique to feminism, he misses the point. And he is not alone: </w:t>
      </w:r>
      <w:r w:rsidRPr="00A355C6">
        <w:rPr>
          <w:rStyle w:val="m489902567989944824gmail-styleunderline"/>
          <w:color w:val="222222"/>
          <w:sz w:val="19"/>
          <w:szCs w:val="19"/>
        </w:rPr>
        <w:t>critical theory’s crusade to demolish “the subject” has long annoyed those feminist, antiracist, and other progressive thinkers who understand that the world is filled with </w:t>
      </w:r>
      <w:r w:rsidRPr="00A355C6">
        <w:rPr>
          <w:rStyle w:val="m489902567989944824gmail-styleunderline"/>
          <w:color w:val="222222"/>
          <w:sz w:val="19"/>
          <w:szCs w:val="19"/>
          <w:shd w:val="clear" w:color="auto" w:fill="00FF00"/>
        </w:rPr>
        <w:t>people </w:t>
      </w:r>
      <w:r w:rsidRPr="00A355C6">
        <w:rPr>
          <w:rStyle w:val="m489902567989944824gmail-styleunderline"/>
          <w:color w:val="222222"/>
          <w:sz w:val="19"/>
          <w:szCs w:val="19"/>
        </w:rPr>
        <w:t>who </w:t>
      </w:r>
      <w:r w:rsidRPr="00A355C6">
        <w:rPr>
          <w:rStyle w:val="m489902567989944824gmail-styleunderline"/>
          <w:color w:val="222222"/>
          <w:sz w:val="19"/>
          <w:szCs w:val="19"/>
          <w:shd w:val="clear" w:color="auto" w:fill="00FF00"/>
        </w:rPr>
        <w:t>are already so devoid of agency that the attempt to crush the last hint of it comes across as</w:t>
      </w:r>
      <w:r w:rsidRPr="00A355C6">
        <w:rPr>
          <w:rStyle w:val="m489902567989944824gmail-styleunderline"/>
          <w:color w:val="222222"/>
          <w:sz w:val="19"/>
          <w:szCs w:val="19"/>
        </w:rPr>
        <w:t> a bit </w:t>
      </w:r>
      <w:r w:rsidRPr="00A355C6">
        <w:rPr>
          <w:rStyle w:val="m489902567989944824gmail-styleunderline"/>
          <w:color w:val="222222"/>
          <w:sz w:val="19"/>
          <w:szCs w:val="19"/>
          <w:shd w:val="clear" w:color="auto" w:fill="00FF00"/>
        </w:rPr>
        <w:t>obscene</w:t>
      </w:r>
      <w:r w:rsidRPr="00A355C6">
        <w:rPr>
          <w:rStyle w:val="m489902567989944824gmail-styleunderline"/>
          <w:color w:val="222222"/>
          <w:sz w:val="19"/>
          <w:szCs w:val="19"/>
        </w:rPr>
        <w:t xml:space="preserve">. </w:t>
      </w:r>
      <w:proofErr w:type="gramStart"/>
      <w:r w:rsidRPr="00A355C6">
        <w:rPr>
          <w:rStyle w:val="m489902567989944824gmail-styleunderline"/>
          <w:color w:val="222222"/>
          <w:sz w:val="19"/>
          <w:szCs w:val="19"/>
        </w:rPr>
        <w:t>Likewise</w:t>
      </w:r>
      <w:proofErr w:type="gramEnd"/>
      <w:r w:rsidRPr="00A355C6">
        <w:rPr>
          <w:rStyle w:val="m489902567989944824gmail-styleunderline"/>
          <w:color w:val="222222"/>
          <w:sz w:val="19"/>
          <w:szCs w:val="19"/>
        </w:rPr>
        <w:t xml:space="preserve"> with</w:t>
      </w:r>
      <w:r w:rsidRPr="00A355C6">
        <w:rPr>
          <w:color w:val="222222"/>
          <w:szCs w:val="16"/>
        </w:rPr>
        <w:t> some of the darling ideals of poststructuralism: </w:t>
      </w:r>
      <w:r w:rsidRPr="00A355C6">
        <w:rPr>
          <w:rStyle w:val="m489902567989944824gmail-styleunderline"/>
          <w:color w:val="222222"/>
          <w:sz w:val="19"/>
          <w:szCs w:val="19"/>
        </w:rPr>
        <w:t>fragmentation, disintegration, decentering, disunity, fluidity, mobility, and volatility. Though it made perfect sense</w:t>
      </w:r>
      <w:r w:rsidRPr="00A355C6">
        <w:rPr>
          <w:color w:val="222222"/>
          <w:szCs w:val="16"/>
        </w:rPr>
        <w:t> for French poststructuralists to use these ideals </w:t>
      </w:r>
      <w:r w:rsidRPr="00A355C6">
        <w:rPr>
          <w:rStyle w:val="m489902567989944824gmail-styleunderline"/>
          <w:color w:val="222222"/>
          <w:sz w:val="19"/>
          <w:szCs w:val="19"/>
        </w:rPr>
        <w:t>to dismantle the rational, unitary, and stable humanist subject, they cannot possibly be translated into all-purpose blueprints for living for the simple reason that many individuals already lead such precarious lives that asking them to endure greater degrees of disintegration merely adds</w:t>
      </w:r>
      <w:r w:rsidRPr="00A355C6">
        <w:rPr>
          <w:color w:val="222222"/>
          <w:szCs w:val="16"/>
        </w:rPr>
        <w:t> insult </w:t>
      </w:r>
      <w:r w:rsidRPr="00A355C6">
        <w:rPr>
          <w:rStyle w:val="m489902567989944824gmail-styleunderline"/>
          <w:color w:val="222222"/>
          <w:sz w:val="19"/>
          <w:szCs w:val="19"/>
        </w:rPr>
        <w:t>to</w:t>
      </w:r>
      <w:r w:rsidRPr="00A355C6">
        <w:rPr>
          <w:color w:val="222222"/>
          <w:szCs w:val="16"/>
        </w:rPr>
        <w:t> the </w:t>
      </w:r>
      <w:r w:rsidRPr="00A355C6">
        <w:rPr>
          <w:rStyle w:val="m489902567989944824gmail-styleunderline"/>
          <w:color w:val="222222"/>
          <w:sz w:val="19"/>
          <w:szCs w:val="19"/>
        </w:rPr>
        <w:t>injury</w:t>
      </w:r>
      <w:r w:rsidRPr="00A355C6">
        <w:rPr>
          <w:color w:val="222222"/>
          <w:szCs w:val="16"/>
        </w:rPr>
        <w:t xml:space="preserve">. In this context, it is instructive to pay attention to efforts to break the cycle of repetition. For example, in Terrorist Assemblages (2007), </w:t>
      </w:r>
      <w:proofErr w:type="spellStart"/>
      <w:r w:rsidRPr="00A355C6">
        <w:rPr>
          <w:color w:val="222222"/>
          <w:szCs w:val="16"/>
        </w:rPr>
        <w:t>Jasbir</w:t>
      </w:r>
      <w:proofErr w:type="spellEnd"/>
      <w:r w:rsidRPr="00A355C6">
        <w:rPr>
          <w:color w:val="222222"/>
          <w:szCs w:val="16"/>
        </w:rPr>
        <w:t xml:space="preserve"> Puar criticizes Western queer theory’s tendency to equate queerness with unruly subversiveness and </w:t>
      </w:r>
      <w:proofErr w:type="spellStart"/>
      <w:r w:rsidRPr="00A355C6">
        <w:rPr>
          <w:color w:val="222222"/>
          <w:szCs w:val="16"/>
        </w:rPr>
        <w:t>transgressiveness</w:t>
      </w:r>
      <w:proofErr w:type="spellEnd"/>
      <w:r w:rsidRPr="00A355C6">
        <w:rPr>
          <w:color w:val="222222"/>
          <w:szCs w:val="16"/>
        </w:rPr>
        <w:t xml:space="preserve">, noting that this tendency gives the impression that Western queer subjects are the most liberated subjects in the world, that no one else is free to quite the same degree. In this manner, queerness indexes freedom from norms, customs, and constraints of any kind, becoming “an elite cosmopolitan formula- </w:t>
      </w:r>
      <w:proofErr w:type="spellStart"/>
      <w:r w:rsidRPr="00A355C6">
        <w:rPr>
          <w:color w:val="222222"/>
          <w:szCs w:val="16"/>
        </w:rPr>
        <w:t>tion</w:t>
      </w:r>
      <w:proofErr w:type="spellEnd"/>
      <w:r w:rsidRPr="00A355C6">
        <w:rPr>
          <w:color w:val="222222"/>
          <w:szCs w:val="16"/>
        </w:rPr>
        <w:t xml:space="preserve"> contingent upon various regimes of mobility” (22). Puar thus recognizes the problematic nature of the trope of queer mobility in relation to individuals who, for financial or other practical reasons, are unable to live up to the ideals of this trope. Yet ultimately even she cannot resist the siren song of this trope, for she ends her analysis with an </w:t>
      </w:r>
      <w:r w:rsidRPr="00A355C6">
        <w:rPr>
          <w:rStyle w:val="m489902567989944824gmail-styleunderline"/>
          <w:color w:val="222222"/>
          <w:sz w:val="19"/>
          <w:szCs w:val="19"/>
        </w:rPr>
        <w:t xml:space="preserve">enthusiastic celebration of </w:t>
      </w:r>
      <w:proofErr w:type="spellStart"/>
      <w:r w:rsidRPr="00A355C6">
        <w:rPr>
          <w:rStyle w:val="m489902567989944824gmail-styleunderline"/>
          <w:color w:val="222222"/>
          <w:sz w:val="19"/>
          <w:szCs w:val="19"/>
        </w:rPr>
        <w:t>Deleuzian</w:t>
      </w:r>
      <w:proofErr w:type="spellEnd"/>
      <w:r w:rsidRPr="00A355C6">
        <w:rPr>
          <w:rStyle w:val="m489902567989944824gmail-styleunderline"/>
          <w:color w:val="222222"/>
          <w:sz w:val="19"/>
          <w:szCs w:val="19"/>
        </w:rPr>
        <w:t xml:space="preserve">-Guattarian fluidity, pro- </w:t>
      </w:r>
      <w:proofErr w:type="spellStart"/>
      <w:r w:rsidRPr="00A355C6">
        <w:rPr>
          <w:rStyle w:val="m489902567989944824gmail-styleunderline"/>
          <w:color w:val="222222"/>
          <w:sz w:val="19"/>
          <w:szCs w:val="19"/>
        </w:rPr>
        <w:t>moting</w:t>
      </w:r>
      <w:proofErr w:type="spellEnd"/>
      <w:r w:rsidRPr="00A355C6">
        <w:rPr>
          <w:rStyle w:val="m489902567989944824gmail-styleunderline"/>
          <w:color w:val="222222"/>
          <w:sz w:val="19"/>
          <w:szCs w:val="19"/>
        </w:rPr>
        <w:t xml:space="preserve"> a </w:t>
      </w:r>
      <w:proofErr w:type="spellStart"/>
      <w:r w:rsidRPr="00A355C6">
        <w:rPr>
          <w:rStyle w:val="m489902567989944824gmail-styleunderline"/>
          <w:color w:val="222222"/>
          <w:sz w:val="19"/>
          <w:szCs w:val="19"/>
        </w:rPr>
        <w:t>rhizomal</w:t>
      </w:r>
      <w:proofErr w:type="spellEnd"/>
      <w:r w:rsidRPr="00A355C6">
        <w:rPr>
          <w:rStyle w:val="m489902567989944824gmail-styleunderline"/>
          <w:color w:val="222222"/>
          <w:sz w:val="19"/>
          <w:szCs w:val="19"/>
        </w:rPr>
        <w:t xml:space="preserve"> model of “assemblage” as the kind of ever-mobile and chaotic mesh of energies that effectively pulverizes the subject</w:t>
      </w:r>
      <w:r w:rsidRPr="00A355C6">
        <w:rPr>
          <w:color w:val="222222"/>
          <w:szCs w:val="16"/>
        </w:rPr>
        <w:t>. Puar in fact goes as far as </w:t>
      </w:r>
      <w:r w:rsidRPr="00A355C6">
        <w:rPr>
          <w:rStyle w:val="m489902567989944824gmail-styleunderline"/>
          <w:color w:val="222222"/>
          <w:sz w:val="19"/>
          <w:szCs w:val="19"/>
        </w:rPr>
        <w:t>to elevate the suicide bomber—whose “identity” is, literally, blown to pieces—to an icon</w:t>
      </w:r>
      <w:r w:rsidRPr="00A355C6">
        <w:rPr>
          <w:color w:val="222222"/>
          <w:szCs w:val="16"/>
        </w:rPr>
        <w:t> of such an assemblage, asserting </w:t>
      </w:r>
      <w:r w:rsidRPr="00A355C6">
        <w:rPr>
          <w:rStyle w:val="m489902567989944824gmail-styleunderline"/>
          <w:color w:val="222222"/>
          <w:sz w:val="19"/>
          <w:szCs w:val="19"/>
        </w:rPr>
        <w:t>that “self-annihilation is the ultimate form of resistance”</w:t>
      </w:r>
      <w:r w:rsidRPr="00A355C6">
        <w:rPr>
          <w:color w:val="222222"/>
          <w:szCs w:val="16"/>
        </w:rPr>
        <w:t> (216). Why? Predictably, it is </w:t>
      </w:r>
      <w:r w:rsidRPr="00A355C6">
        <w:rPr>
          <w:rStyle w:val="m489902567989944824gmail-styleunderline"/>
          <w:color w:val="222222"/>
          <w:sz w:val="19"/>
          <w:szCs w:val="19"/>
        </w:rPr>
        <w:t xml:space="preserve">because we need to take down the </w:t>
      </w:r>
      <w:proofErr w:type="spellStart"/>
      <w:r w:rsidRPr="00A355C6">
        <w:rPr>
          <w:rStyle w:val="m489902567989944824gmail-styleunderline"/>
          <w:color w:val="222222"/>
          <w:sz w:val="19"/>
          <w:szCs w:val="19"/>
        </w:rPr>
        <w:t>autono</w:t>
      </w:r>
      <w:proofErr w:type="spellEnd"/>
      <w:r w:rsidRPr="00A355C6">
        <w:rPr>
          <w:rStyle w:val="m489902567989944824gmail-styleunderline"/>
          <w:color w:val="222222"/>
          <w:sz w:val="19"/>
          <w:szCs w:val="19"/>
        </w:rPr>
        <w:t xml:space="preserve">- </w:t>
      </w:r>
      <w:proofErr w:type="spellStart"/>
      <w:r w:rsidRPr="00A355C6">
        <w:rPr>
          <w:rStyle w:val="m489902567989944824gmail-styleunderline"/>
          <w:color w:val="222222"/>
          <w:sz w:val="19"/>
          <w:szCs w:val="19"/>
        </w:rPr>
        <w:t>mous</w:t>
      </w:r>
      <w:proofErr w:type="spellEnd"/>
      <w:r w:rsidRPr="00A355C6">
        <w:rPr>
          <w:rStyle w:val="m489902567989944824gmail-styleunderline"/>
          <w:color w:val="222222"/>
          <w:sz w:val="19"/>
          <w:szCs w:val="19"/>
        </w:rPr>
        <w:t xml:space="preserve"> and sovereign subject. The suicide bomber</w:t>
      </w:r>
      <w:r w:rsidRPr="00A355C6">
        <w:rPr>
          <w:color w:val="222222"/>
          <w:szCs w:val="16"/>
        </w:rPr>
        <w:t>, Puar suggests, </w:t>
      </w:r>
      <w:r w:rsidRPr="00A355C6">
        <w:rPr>
          <w:rStyle w:val="m489902567989944824gmail-styleunderline"/>
          <w:color w:val="222222"/>
          <w:sz w:val="19"/>
          <w:szCs w:val="19"/>
        </w:rPr>
        <w:t xml:space="preserve">is the epitome of </w:t>
      </w:r>
      <w:proofErr w:type="spellStart"/>
      <w:r w:rsidRPr="00A355C6">
        <w:rPr>
          <w:rStyle w:val="m489902567989944824gmail-styleunderline"/>
          <w:color w:val="222222"/>
          <w:sz w:val="19"/>
          <w:szCs w:val="19"/>
        </w:rPr>
        <w:t>antihumanist</w:t>
      </w:r>
      <w:proofErr w:type="spellEnd"/>
      <w:r w:rsidRPr="00A355C6">
        <w:rPr>
          <w:rStyle w:val="m489902567989944824gmail-styleunderline"/>
          <w:color w:val="222222"/>
          <w:sz w:val="19"/>
          <w:szCs w:val="19"/>
        </w:rPr>
        <w:t xml:space="preserve"> rebellion</w:t>
      </w:r>
      <w:r w:rsidRPr="00A355C6">
        <w:rPr>
          <w:color w:val="222222"/>
          <w:szCs w:val="16"/>
        </w:rPr>
        <w:t xml:space="preserve">: “the dynamite strapped onto the body of a suicide bomber is not merely an appendage or prosthetic; the intimacy of weapon with body </w:t>
      </w:r>
      <w:proofErr w:type="spellStart"/>
      <w:r w:rsidRPr="00A355C6">
        <w:rPr>
          <w:color w:val="222222"/>
          <w:szCs w:val="16"/>
        </w:rPr>
        <w:t>reori</w:t>
      </w:r>
      <w:proofErr w:type="spellEnd"/>
      <w:r w:rsidRPr="00A355C6">
        <w:rPr>
          <w:color w:val="222222"/>
          <w:szCs w:val="16"/>
        </w:rPr>
        <w:t xml:space="preserve">- </w:t>
      </w:r>
      <w:proofErr w:type="spellStart"/>
      <w:r w:rsidRPr="00A355C6">
        <w:rPr>
          <w:color w:val="222222"/>
          <w:szCs w:val="16"/>
        </w:rPr>
        <w:t>ents</w:t>
      </w:r>
      <w:proofErr w:type="spellEnd"/>
      <w:r w:rsidRPr="00A355C6">
        <w:rPr>
          <w:color w:val="222222"/>
          <w:szCs w:val="16"/>
        </w:rPr>
        <w:t xml:space="preserve"> the assumed spatial integrity (coherence and concreteness) and individuality of the body” (217). </w:t>
      </w:r>
      <w:r w:rsidRPr="00A355C6">
        <w:rPr>
          <w:rStyle w:val="m489902567989944824gmail-styleunderline"/>
          <w:color w:val="222222"/>
          <w:sz w:val="19"/>
          <w:szCs w:val="19"/>
        </w:rPr>
        <w:t>The dissolution of subjectivity that poststructuralist</w:t>
      </w:r>
      <w:r w:rsidRPr="00A355C6">
        <w:rPr>
          <w:color w:val="222222"/>
          <w:szCs w:val="16"/>
        </w:rPr>
        <w:t xml:space="preserve">, </w:t>
      </w:r>
      <w:proofErr w:type="spellStart"/>
      <w:r w:rsidRPr="00A355C6">
        <w:rPr>
          <w:color w:val="222222"/>
          <w:szCs w:val="16"/>
        </w:rPr>
        <w:t>particu</w:t>
      </w:r>
      <w:proofErr w:type="spellEnd"/>
      <w:r w:rsidRPr="00A355C6">
        <w:rPr>
          <w:color w:val="222222"/>
          <w:szCs w:val="16"/>
        </w:rPr>
        <w:t xml:space="preserve">- </w:t>
      </w:r>
      <w:proofErr w:type="spellStart"/>
      <w:r w:rsidRPr="00A355C6">
        <w:rPr>
          <w:color w:val="222222"/>
          <w:szCs w:val="16"/>
        </w:rPr>
        <w:t>larly</w:t>
      </w:r>
      <w:proofErr w:type="spellEnd"/>
      <w:r w:rsidRPr="00A355C6">
        <w:rPr>
          <w:color w:val="222222"/>
          <w:szCs w:val="16"/>
        </w:rPr>
        <w:t xml:space="preserve"> </w:t>
      </w:r>
      <w:proofErr w:type="spellStart"/>
      <w:r w:rsidRPr="00A355C6">
        <w:rPr>
          <w:color w:val="222222"/>
          <w:szCs w:val="16"/>
        </w:rPr>
        <w:t>Deleuzian</w:t>
      </w:r>
      <w:proofErr w:type="spellEnd"/>
      <w:r w:rsidRPr="00A355C6">
        <w:rPr>
          <w:color w:val="222222"/>
          <w:szCs w:val="16"/>
        </w:rPr>
        <w:t>-Guattarian, </w:t>
      </w:r>
      <w:r w:rsidRPr="00A355C6">
        <w:rPr>
          <w:rStyle w:val="m489902567989944824gmail-styleunderline"/>
          <w:color w:val="222222"/>
          <w:sz w:val="19"/>
          <w:szCs w:val="19"/>
        </w:rPr>
        <w:t>theory has for decades promoted as a politico-ethical goal becomes, in this vision, concretized in the image of splattered blood, muscle, tissue, and bone fragments</w:t>
      </w:r>
      <w:r w:rsidRPr="00A355C6">
        <w:rPr>
          <w:color w:val="222222"/>
          <w:szCs w:val="16"/>
        </w:rPr>
        <w:t xml:space="preserve">. Similar, if less drastic, moments of ambivalence are easy to find in recent critical theory. For example, in Dispossession (2013) Judith Butler acknowledges the awk- </w:t>
      </w:r>
      <w:proofErr w:type="spellStart"/>
      <w:r w:rsidRPr="00A355C6">
        <w:rPr>
          <w:color w:val="222222"/>
          <w:szCs w:val="16"/>
        </w:rPr>
        <w:t>wardness</w:t>
      </w:r>
      <w:proofErr w:type="spellEnd"/>
      <w:r w:rsidRPr="00A355C6">
        <w:rPr>
          <w:color w:val="222222"/>
          <w:szCs w:val="16"/>
        </w:rPr>
        <w:t xml:space="preserve"> of calling for the dispossession of those who have already been </w:t>
      </w:r>
      <w:proofErr w:type="spellStart"/>
      <w:r w:rsidRPr="00A355C6">
        <w:rPr>
          <w:color w:val="222222"/>
          <w:szCs w:val="16"/>
        </w:rPr>
        <w:t>dispos</w:t>
      </w:r>
      <w:proofErr w:type="spellEnd"/>
      <w:r w:rsidRPr="00A355C6">
        <w:rPr>
          <w:color w:val="222222"/>
          <w:szCs w:val="16"/>
        </w:rPr>
        <w:t xml:space="preserve">- </w:t>
      </w:r>
      <w:proofErr w:type="spellStart"/>
      <w:r w:rsidRPr="00A355C6">
        <w:rPr>
          <w:color w:val="222222"/>
          <w:szCs w:val="16"/>
        </w:rPr>
        <w:t>sessed</w:t>
      </w:r>
      <w:proofErr w:type="spellEnd"/>
      <w:r w:rsidRPr="00A355C6">
        <w:rPr>
          <w:color w:val="222222"/>
          <w:szCs w:val="16"/>
        </w:rPr>
        <w:t xml:space="preserve">—stripped of agency—yet cannot keep herself from valorizing </w:t>
      </w:r>
      <w:proofErr w:type="spellStart"/>
      <w:r w:rsidRPr="00A355C6">
        <w:rPr>
          <w:color w:val="222222"/>
          <w:szCs w:val="16"/>
        </w:rPr>
        <w:t>disposses</w:t>
      </w:r>
      <w:proofErr w:type="spellEnd"/>
      <w:r w:rsidRPr="00A355C6">
        <w:rPr>
          <w:color w:val="222222"/>
          <w:szCs w:val="16"/>
        </w:rPr>
        <w:t xml:space="preserve">- </w:t>
      </w:r>
      <w:proofErr w:type="spellStart"/>
      <w:r w:rsidRPr="00A355C6">
        <w:rPr>
          <w:color w:val="222222"/>
          <w:szCs w:val="16"/>
        </w:rPr>
        <w:t>sion</w:t>
      </w:r>
      <w:proofErr w:type="spellEnd"/>
      <w:r w:rsidRPr="00A355C6">
        <w:rPr>
          <w:color w:val="222222"/>
          <w:szCs w:val="16"/>
        </w:rPr>
        <w:t xml:space="preserve"> as the cornerstone of her “politics of the performative.” Generally speaking, one of the most consistent components of Butler’s thinking since her 1997 The Psychic Life of Power has been the effort to discredit the autonomous and </w:t>
      </w:r>
      <w:proofErr w:type="spellStart"/>
      <w:r w:rsidRPr="00A355C6">
        <w:rPr>
          <w:color w:val="222222"/>
          <w:szCs w:val="16"/>
        </w:rPr>
        <w:t>sover</w:t>
      </w:r>
      <w:proofErr w:type="spellEnd"/>
      <w:r w:rsidRPr="00A355C6">
        <w:rPr>
          <w:color w:val="222222"/>
          <w:szCs w:val="16"/>
        </w:rPr>
        <w:t xml:space="preserve">- </w:t>
      </w:r>
      <w:proofErr w:type="spellStart"/>
      <w:r w:rsidRPr="00A355C6">
        <w:rPr>
          <w:color w:val="222222"/>
          <w:szCs w:val="16"/>
        </w:rPr>
        <w:t>eign</w:t>
      </w:r>
      <w:proofErr w:type="spellEnd"/>
      <w:r w:rsidRPr="00A355C6">
        <w:rPr>
          <w:color w:val="222222"/>
          <w:szCs w:val="16"/>
        </w:rPr>
        <w:t xml:space="preserve"> subject, initially through an </w:t>
      </w:r>
      <w:proofErr w:type="spellStart"/>
      <w:r w:rsidRPr="00A355C6">
        <w:rPr>
          <w:color w:val="222222"/>
          <w:szCs w:val="16"/>
        </w:rPr>
        <w:t>Althusserian-Foucaultian</w:t>
      </w:r>
      <w:proofErr w:type="spellEnd"/>
      <w:r w:rsidRPr="00A355C6">
        <w:rPr>
          <w:color w:val="222222"/>
          <w:szCs w:val="16"/>
        </w:rPr>
        <w:t xml:space="preserve"> analysis of how </w:t>
      </w:r>
      <w:proofErr w:type="spellStart"/>
      <w:r w:rsidRPr="00A355C6">
        <w:rPr>
          <w:color w:val="222222"/>
          <w:szCs w:val="16"/>
        </w:rPr>
        <w:t>hege</w:t>
      </w:r>
      <w:proofErr w:type="spellEnd"/>
      <w:r w:rsidRPr="00A355C6">
        <w:rPr>
          <w:color w:val="222222"/>
          <w:szCs w:val="16"/>
        </w:rPr>
        <w:t xml:space="preserve">- monic power divests the subject of agency and later through a </w:t>
      </w:r>
      <w:proofErr w:type="spellStart"/>
      <w:r w:rsidRPr="00A355C6">
        <w:rPr>
          <w:color w:val="222222"/>
          <w:szCs w:val="16"/>
        </w:rPr>
        <w:t>Levinasian</w:t>
      </w:r>
      <w:proofErr w:type="spellEnd"/>
      <w:r w:rsidRPr="00A355C6">
        <w:rPr>
          <w:color w:val="222222"/>
          <w:szCs w:val="16"/>
        </w:rPr>
        <w:t xml:space="preserve"> analysis of how agency is not only impossible but also intrinsically evil. As she states in Giving an Account of Oneself (2005), there is “no recentering of the subject without unleashing unacceptable sadism and cruelty” (77). According to Butler, the only remedy to such sadism and cruelty is to remain “decentered,” “to remain </w:t>
      </w:r>
      <w:proofErr w:type="spellStart"/>
      <w:r w:rsidRPr="00A355C6">
        <w:rPr>
          <w:color w:val="222222"/>
          <w:szCs w:val="16"/>
        </w:rPr>
        <w:t>impli</w:t>
      </w:r>
      <w:proofErr w:type="spellEnd"/>
      <w:r w:rsidRPr="00A355C6">
        <w:rPr>
          <w:color w:val="222222"/>
          <w:szCs w:val="16"/>
        </w:rPr>
        <w:t xml:space="preserve">- </w:t>
      </w:r>
      <w:proofErr w:type="spellStart"/>
      <w:r w:rsidRPr="00A355C6">
        <w:rPr>
          <w:color w:val="222222"/>
          <w:szCs w:val="16"/>
        </w:rPr>
        <w:t>cated</w:t>
      </w:r>
      <w:proofErr w:type="spellEnd"/>
      <w:r w:rsidRPr="00A355C6">
        <w:rPr>
          <w:color w:val="222222"/>
          <w:szCs w:val="16"/>
        </w:rPr>
        <w:t xml:space="preserve"> in the death of the other and so at a distance from the unbridled cruelty . . . in which the self seeks to separate from its constitutive sociality and annihilate the other” (77). I agree that self-assertion can take place at the expense of others. And </w:t>
      </w:r>
      <w:r w:rsidRPr="00A355C6">
        <w:rPr>
          <w:rStyle w:val="m489902567989944824gmail-styleunderline"/>
          <w:color w:val="222222"/>
          <w:sz w:val="19"/>
          <w:szCs w:val="19"/>
        </w:rPr>
        <w:t>I agree that the fantasy of autonomy and sovereignty can promote contempt</w:t>
      </w:r>
      <w:r w:rsidRPr="00A355C6">
        <w:rPr>
          <w:color w:val="222222"/>
          <w:szCs w:val="16"/>
        </w:rPr>
        <w:t> not only for others but also </w:t>
      </w:r>
      <w:r w:rsidRPr="00A355C6">
        <w:rPr>
          <w:rStyle w:val="m489902567989944824gmail-styleunderline"/>
          <w:color w:val="222222"/>
          <w:sz w:val="19"/>
          <w:szCs w:val="19"/>
        </w:rPr>
        <w:t>for alternative, more relational modalities of being. But I am not convinced that the subject who seeks to recenter itself is automatically sadistic and cruel, driven to annihilate the other. </w:t>
      </w:r>
      <w:r w:rsidRPr="00A355C6">
        <w:rPr>
          <w:rStyle w:val="m489902567989944824gmail-styleunderline"/>
          <w:color w:val="222222"/>
          <w:sz w:val="19"/>
          <w:szCs w:val="19"/>
          <w:shd w:val="clear" w:color="auto" w:fill="00FF00"/>
        </w:rPr>
        <w:t>For disempowered subjects</w:t>
      </w:r>
      <w:r w:rsidRPr="00A355C6">
        <w:rPr>
          <w:color w:val="222222"/>
          <w:szCs w:val="16"/>
        </w:rPr>
        <w:t>—subjects </w:t>
      </w:r>
      <w:r w:rsidRPr="00A355C6">
        <w:rPr>
          <w:rStyle w:val="m489902567989944824gmail-styleunderline"/>
          <w:color w:val="222222"/>
          <w:sz w:val="19"/>
          <w:szCs w:val="19"/>
        </w:rPr>
        <w:t>who have been </w:t>
      </w:r>
      <w:r w:rsidRPr="00A355C6">
        <w:rPr>
          <w:rStyle w:val="m489902567989944824gmail-styleunderline"/>
          <w:color w:val="222222"/>
          <w:sz w:val="19"/>
          <w:szCs w:val="19"/>
          <w:shd w:val="clear" w:color="auto" w:fill="00FF00"/>
        </w:rPr>
        <w:t>forcefully robbed of autonomy</w:t>
      </w:r>
      <w:r w:rsidRPr="00A355C6">
        <w:rPr>
          <w:rStyle w:val="m489902567989944824gmail-styleunderline"/>
          <w:color w:val="222222"/>
          <w:sz w:val="19"/>
          <w:szCs w:val="19"/>
        </w:rPr>
        <w:t>, violated, </w:t>
      </w:r>
      <w:proofErr w:type="spellStart"/>
      <w:r w:rsidRPr="00A355C6">
        <w:rPr>
          <w:rStyle w:val="m489902567989944824gmail-styleunderline"/>
          <w:color w:val="222222"/>
          <w:sz w:val="19"/>
          <w:szCs w:val="19"/>
          <w:shd w:val="clear" w:color="auto" w:fill="00FF00"/>
        </w:rPr>
        <w:t>abjected</w:t>
      </w:r>
      <w:proofErr w:type="spellEnd"/>
      <w:r w:rsidRPr="00A355C6">
        <w:rPr>
          <w:rStyle w:val="m489902567989944824gmail-styleunderline"/>
          <w:color w:val="222222"/>
          <w:sz w:val="19"/>
          <w:szCs w:val="19"/>
        </w:rPr>
        <w:t>, humiliated, or other- wise </w:t>
      </w:r>
      <w:r w:rsidRPr="00A355C6">
        <w:rPr>
          <w:rStyle w:val="m489902567989944824gmail-styleunderline"/>
          <w:color w:val="222222"/>
          <w:sz w:val="19"/>
          <w:szCs w:val="19"/>
          <w:shd w:val="clear" w:color="auto" w:fill="00FF00"/>
        </w:rPr>
        <w:t>traumatized</w:t>
      </w:r>
      <w:r w:rsidRPr="00A355C6">
        <w:rPr>
          <w:color w:val="222222"/>
          <w:szCs w:val="16"/>
        </w:rPr>
        <w:t>—</w:t>
      </w:r>
      <w:r w:rsidRPr="00A355C6">
        <w:rPr>
          <w:rStyle w:val="m489902567989944824gmail-styleunderline"/>
          <w:color w:val="222222"/>
          <w:sz w:val="19"/>
          <w:szCs w:val="19"/>
          <w:shd w:val="clear" w:color="auto" w:fill="00FF00"/>
        </w:rPr>
        <w:t>acts of recentering can be the only way to survive</w:t>
      </w:r>
      <w:r w:rsidRPr="00A355C6">
        <w:rPr>
          <w:color w:val="222222"/>
          <w:szCs w:val="16"/>
        </w:rPr>
        <w:t>. Presumably Butler knows this. </w:t>
      </w:r>
      <w:r w:rsidRPr="00A355C6">
        <w:rPr>
          <w:rStyle w:val="m489902567989944824gmail-styleunderline"/>
          <w:color w:val="222222"/>
          <w:sz w:val="19"/>
          <w:szCs w:val="19"/>
          <w:shd w:val="clear" w:color="auto" w:fill="00FF00"/>
        </w:rPr>
        <w:t>Yet</w:t>
      </w:r>
      <w:r w:rsidRPr="00A355C6">
        <w:rPr>
          <w:color w:val="222222"/>
          <w:szCs w:val="16"/>
        </w:rPr>
        <w:t> her </w:t>
      </w:r>
      <w:r w:rsidRPr="00A355C6">
        <w:rPr>
          <w:rStyle w:val="m489902567989944824gmail-styleunderline"/>
          <w:color w:val="222222"/>
          <w:sz w:val="19"/>
          <w:szCs w:val="19"/>
        </w:rPr>
        <w:t>allegiance to the ritual of slaying the humanist subject— of contesting “sovereign notions of the subject”</w:t>
      </w:r>
      <w:r w:rsidRPr="00A355C6">
        <w:rPr>
          <w:color w:val="222222"/>
          <w:szCs w:val="16"/>
        </w:rPr>
        <w:t> (Precarious Life 9), </w:t>
      </w:r>
      <w:r w:rsidRPr="00A355C6">
        <w:rPr>
          <w:rStyle w:val="m489902567989944824gmail-styleunderline"/>
          <w:color w:val="222222"/>
          <w:sz w:val="19"/>
          <w:szCs w:val="19"/>
        </w:rPr>
        <w:t>critiquing “the ontology of individualism”</w:t>
      </w:r>
      <w:r w:rsidRPr="00A355C6">
        <w:rPr>
          <w:color w:val="222222"/>
          <w:szCs w:val="16"/>
        </w:rPr>
        <w:t> (Parting Ways 9), </w:t>
      </w:r>
      <w:r w:rsidRPr="00A355C6">
        <w:rPr>
          <w:rStyle w:val="m489902567989944824gmail-styleunderline"/>
          <w:color w:val="222222"/>
          <w:sz w:val="19"/>
          <w:szCs w:val="19"/>
        </w:rPr>
        <w:t xml:space="preserve">and so on—makes it virtually </w:t>
      </w:r>
      <w:proofErr w:type="spellStart"/>
      <w:r w:rsidRPr="00A355C6">
        <w:rPr>
          <w:rStyle w:val="m489902567989944824gmail-styleunderline"/>
          <w:color w:val="222222"/>
          <w:sz w:val="19"/>
          <w:szCs w:val="19"/>
        </w:rPr>
        <w:t>impos</w:t>
      </w:r>
      <w:proofErr w:type="spellEnd"/>
      <w:r w:rsidRPr="00A355C6">
        <w:rPr>
          <w:rStyle w:val="m489902567989944824gmail-styleunderline"/>
          <w:color w:val="222222"/>
          <w:sz w:val="19"/>
          <w:szCs w:val="19"/>
        </w:rPr>
        <w:t xml:space="preserve">- </w:t>
      </w:r>
      <w:proofErr w:type="spellStart"/>
      <w:r w:rsidRPr="00A355C6">
        <w:rPr>
          <w:rStyle w:val="m489902567989944824gmail-styleunderline"/>
          <w:color w:val="222222"/>
          <w:sz w:val="19"/>
          <w:szCs w:val="19"/>
        </w:rPr>
        <w:t>sible</w:t>
      </w:r>
      <w:proofErr w:type="spellEnd"/>
      <w:r w:rsidRPr="00A355C6">
        <w:rPr>
          <w:color w:val="222222"/>
          <w:szCs w:val="16"/>
        </w:rPr>
        <w:t> for her </w:t>
      </w:r>
      <w:r w:rsidRPr="00A355C6">
        <w:rPr>
          <w:rStyle w:val="m489902567989944824gmail-styleunderline"/>
          <w:color w:val="222222"/>
          <w:sz w:val="19"/>
          <w:szCs w:val="19"/>
        </w:rPr>
        <w:t xml:space="preserve">to relax the rhetoric that tells us that dispossession is an ethical virtue whereas self-possession, in all of its forms, spells instant ethical failure. Once subjective empowerment has been declared inherently unethical, it be- comes </w:t>
      </w:r>
      <w:proofErr w:type="spellStart"/>
      <w:r w:rsidRPr="00A355C6">
        <w:rPr>
          <w:rStyle w:val="m489902567989944824gmail-styleunderline"/>
          <w:color w:val="222222"/>
          <w:sz w:val="19"/>
          <w:szCs w:val="19"/>
        </w:rPr>
        <w:t>diffcult</w:t>
      </w:r>
      <w:proofErr w:type="spellEnd"/>
      <w:r w:rsidRPr="00A355C6">
        <w:rPr>
          <w:rStyle w:val="m489902567989944824gmail-styleunderline"/>
          <w:color w:val="222222"/>
          <w:sz w:val="19"/>
          <w:szCs w:val="19"/>
        </w:rPr>
        <w:t xml:space="preserve"> to advocate the empowerment of disempowered subjects</w:t>
      </w:r>
      <w:r w:rsidRPr="00A355C6">
        <w:rPr>
          <w:color w:val="222222"/>
          <w:szCs w:val="16"/>
        </w:rPr>
        <w:t xml:space="preserve">. This is a point that Lynne </w:t>
      </w:r>
      <w:proofErr w:type="spellStart"/>
      <w:r w:rsidRPr="00A355C6">
        <w:rPr>
          <w:color w:val="222222"/>
          <w:szCs w:val="16"/>
        </w:rPr>
        <w:t>Huffer</w:t>
      </w:r>
      <w:proofErr w:type="spellEnd"/>
      <w:r w:rsidRPr="00A355C6">
        <w:rPr>
          <w:color w:val="222222"/>
          <w:szCs w:val="16"/>
        </w:rPr>
        <w:t xml:space="preserve"> discovers between her 2010 Mad for Foucault and 2013 Are the Lips a </w:t>
      </w:r>
      <w:proofErr w:type="gramStart"/>
      <w:r w:rsidRPr="00A355C6">
        <w:rPr>
          <w:color w:val="222222"/>
          <w:szCs w:val="16"/>
        </w:rPr>
        <w:t>Grave?,</w:t>
      </w:r>
      <w:proofErr w:type="gramEnd"/>
      <w:r w:rsidRPr="00A355C6">
        <w:rPr>
          <w:color w:val="222222"/>
          <w:szCs w:val="16"/>
        </w:rPr>
        <w:t xml:space="preserve"> with the result that—and this is laudable—she revises her theory. In Mad for Foucault, </w:t>
      </w:r>
      <w:proofErr w:type="spellStart"/>
      <w:r w:rsidRPr="00A355C6">
        <w:rPr>
          <w:color w:val="222222"/>
          <w:szCs w:val="16"/>
        </w:rPr>
        <w:t>Huffer</w:t>
      </w:r>
      <w:proofErr w:type="spellEnd"/>
      <w:r w:rsidRPr="00A355C6">
        <w:rPr>
          <w:color w:val="222222"/>
          <w:szCs w:val="16"/>
        </w:rPr>
        <w:t xml:space="preserve"> accuses prominent poststructuralists, including Butler, of not going far enough in their deconstruction of the subject. For instance, with re- </w:t>
      </w:r>
      <w:proofErr w:type="spellStart"/>
      <w:r w:rsidRPr="00A355C6">
        <w:rPr>
          <w:color w:val="222222"/>
          <w:szCs w:val="16"/>
        </w:rPr>
        <w:t>gard</w:t>
      </w:r>
      <w:proofErr w:type="spellEnd"/>
      <w:r w:rsidRPr="00A355C6">
        <w:rPr>
          <w:color w:val="222222"/>
          <w:szCs w:val="16"/>
        </w:rPr>
        <w:t xml:space="preserve"> to Butler’s early theory of performativity, </w:t>
      </w:r>
      <w:proofErr w:type="spellStart"/>
      <w:r w:rsidRPr="00A355C6">
        <w:rPr>
          <w:color w:val="222222"/>
          <w:szCs w:val="16"/>
        </w:rPr>
        <w:t>Huffer</w:t>
      </w:r>
      <w:proofErr w:type="spellEnd"/>
      <w:r w:rsidRPr="00A355C6">
        <w:rPr>
          <w:color w:val="222222"/>
          <w:szCs w:val="16"/>
        </w:rPr>
        <w:t xml:space="preserve"> maintains that insofar as this theory relies on a Hegelian logic of negation, reversal, and sublation, it fails to do away with the subject, merely enacting the kind of “negation of negation” by which a new positivity is installed; the Butlerian performative subject, </w:t>
      </w:r>
      <w:proofErr w:type="spellStart"/>
      <w:r w:rsidRPr="00A355C6">
        <w:rPr>
          <w:color w:val="222222"/>
          <w:szCs w:val="16"/>
        </w:rPr>
        <w:t>Huffer</w:t>
      </w:r>
      <w:proofErr w:type="spellEnd"/>
      <w:r w:rsidRPr="00A355C6">
        <w:rPr>
          <w:color w:val="222222"/>
          <w:szCs w:val="16"/>
        </w:rPr>
        <w:t xml:space="preserve"> stresses, may not be a normative subject but it is nevertheless a subject. As she sums up the matter, “With performativity, the subject is not undone but rebelliously remade: she is a joker, a trickster, a sassy artist who operates in the camp mode of ironic subversion” (132). To this stealthy perseverance of subjectivity, </w:t>
      </w:r>
      <w:proofErr w:type="spellStart"/>
      <w:r w:rsidRPr="00A355C6">
        <w:rPr>
          <w:color w:val="222222"/>
          <w:szCs w:val="16"/>
        </w:rPr>
        <w:t>Huffer</w:t>
      </w:r>
      <w:proofErr w:type="spellEnd"/>
      <w:r w:rsidRPr="00A355C6">
        <w:rPr>
          <w:color w:val="222222"/>
          <w:szCs w:val="16"/>
        </w:rPr>
        <w:t xml:space="preserve">, following the early Foucault—the Foucault of the History of Madness (1961)—juxtaposes a process of </w:t>
      </w:r>
      <w:proofErr w:type="spellStart"/>
      <w:r w:rsidRPr="00A355C6">
        <w:rPr>
          <w:color w:val="222222"/>
          <w:szCs w:val="16"/>
        </w:rPr>
        <w:t>desubjectivation</w:t>
      </w:r>
      <w:proofErr w:type="spellEnd"/>
      <w:r w:rsidRPr="00A355C6">
        <w:rPr>
          <w:color w:val="222222"/>
          <w:szCs w:val="16"/>
        </w:rPr>
        <w:t xml:space="preserve">: the utter draining away of the subject, including the last remains of the psyche. </w:t>
      </w:r>
      <w:proofErr w:type="spellStart"/>
      <w:r w:rsidRPr="00A355C6">
        <w:rPr>
          <w:color w:val="222222"/>
          <w:szCs w:val="16"/>
        </w:rPr>
        <w:t>Desubjectivation</w:t>
      </w:r>
      <w:proofErr w:type="spellEnd"/>
      <w:r w:rsidRPr="00A355C6">
        <w:rPr>
          <w:color w:val="222222"/>
          <w:szCs w:val="16"/>
        </w:rPr>
        <w:t xml:space="preserve">, </w:t>
      </w:r>
      <w:proofErr w:type="spellStart"/>
      <w:r w:rsidRPr="00A355C6">
        <w:rPr>
          <w:color w:val="222222"/>
          <w:szCs w:val="16"/>
        </w:rPr>
        <w:t>Huffer</w:t>
      </w:r>
      <w:proofErr w:type="spellEnd"/>
      <w:r w:rsidRPr="00A355C6">
        <w:rPr>
          <w:color w:val="222222"/>
          <w:szCs w:val="16"/>
        </w:rPr>
        <w:t xml:space="preserve"> proposes, moves “the subject away from himself (or his dialectical negation) toward the place of anonymity that is the promise of the subject’s undoing” (129). In more visceral terms, </w:t>
      </w:r>
      <w:proofErr w:type="spellStart"/>
      <w:r w:rsidRPr="00A355C6">
        <w:rPr>
          <w:color w:val="222222"/>
          <w:szCs w:val="16"/>
        </w:rPr>
        <w:t>desubjecti</w:t>
      </w:r>
      <w:proofErr w:type="spellEnd"/>
      <w:r w:rsidRPr="00A355C6">
        <w:rPr>
          <w:color w:val="222222"/>
          <w:szCs w:val="16"/>
        </w:rPr>
        <w:t xml:space="preserve">- </w:t>
      </w:r>
      <w:proofErr w:type="spellStart"/>
      <w:r w:rsidRPr="00A355C6">
        <w:rPr>
          <w:color w:val="222222"/>
          <w:szCs w:val="16"/>
        </w:rPr>
        <w:t>vation</w:t>
      </w:r>
      <w:proofErr w:type="spellEnd"/>
      <w:r w:rsidRPr="00A355C6">
        <w:rPr>
          <w:color w:val="222222"/>
          <w:szCs w:val="16"/>
        </w:rPr>
        <w:t xml:space="preserve">—as </w:t>
      </w:r>
      <w:proofErr w:type="spellStart"/>
      <w:r w:rsidRPr="00A355C6">
        <w:rPr>
          <w:color w:val="222222"/>
          <w:szCs w:val="16"/>
        </w:rPr>
        <w:t>Huffer</w:t>
      </w:r>
      <w:proofErr w:type="spellEnd"/>
      <w:r w:rsidRPr="00A355C6">
        <w:rPr>
          <w:color w:val="222222"/>
          <w:szCs w:val="16"/>
        </w:rPr>
        <w:t xml:space="preserve"> puts it—enacts “the terrifying disintegration of the face in mad- ness: Nietzsche’s lifeless eyes, his corpselike body” (131). This formulation gives me pause. </w:t>
      </w:r>
      <w:r w:rsidRPr="00A355C6">
        <w:rPr>
          <w:rStyle w:val="m489902567989944824gmail-styleunderline"/>
          <w:color w:val="222222"/>
          <w:sz w:val="19"/>
          <w:szCs w:val="19"/>
        </w:rPr>
        <w:t>Why do we want this degree of subjective dis- integration? Why do we want Nietzsche’s lifeless eyes, his corpselike body? Did even Nietzsche want these?</w:t>
      </w:r>
      <w:r w:rsidRPr="00A355C6">
        <w:rPr>
          <w:color w:val="222222"/>
          <w:szCs w:val="16"/>
        </w:rPr>
        <w:t> Personally, </w:t>
      </w:r>
      <w:r w:rsidRPr="00A355C6">
        <w:rPr>
          <w:rStyle w:val="m489902567989944824gmail-styleunderline"/>
          <w:color w:val="222222"/>
          <w:sz w:val="19"/>
          <w:szCs w:val="19"/>
        </w:rPr>
        <w:t>I would prefer</w:t>
      </w:r>
      <w:r w:rsidRPr="00A355C6">
        <w:rPr>
          <w:color w:val="222222"/>
          <w:szCs w:val="16"/>
        </w:rPr>
        <w:t> Nietzsche’s overactive mind (his psyche); I would prefer Nietzsche before his tragic descent into madness, </w:t>
      </w:r>
      <w:r w:rsidRPr="00A355C6">
        <w:rPr>
          <w:rStyle w:val="m489902567989944824gmail-styleunderline"/>
          <w:color w:val="222222"/>
          <w:sz w:val="19"/>
          <w:szCs w:val="19"/>
        </w:rPr>
        <w:t>the Nietzsche who sought to reinvent himself, to become the poet of life. My sense is that </w:t>
      </w:r>
      <w:r w:rsidRPr="00A355C6">
        <w:rPr>
          <w:rStyle w:val="m489902567989944824gmail-styleunderline"/>
          <w:color w:val="222222"/>
          <w:sz w:val="19"/>
          <w:szCs w:val="19"/>
          <w:shd w:val="clear" w:color="auto" w:fill="00FF00"/>
        </w:rPr>
        <w:t>we</w:t>
      </w:r>
      <w:r w:rsidRPr="00A355C6">
        <w:rPr>
          <w:rStyle w:val="m489902567989944824gmail-styleunderline"/>
          <w:color w:val="222222"/>
          <w:sz w:val="19"/>
          <w:szCs w:val="19"/>
        </w:rPr>
        <w:t>—</w:t>
      </w:r>
      <w:proofErr w:type="spellStart"/>
      <w:r w:rsidRPr="00A355C6">
        <w:rPr>
          <w:rStyle w:val="m489902567989944824gmail-styleunderline"/>
          <w:color w:val="222222"/>
          <w:sz w:val="19"/>
          <w:szCs w:val="19"/>
        </w:rPr>
        <w:t>posthumanist</w:t>
      </w:r>
      <w:proofErr w:type="spellEnd"/>
      <w:r w:rsidRPr="00A355C6">
        <w:rPr>
          <w:rStyle w:val="m489902567989944824gmail-styleunderline"/>
          <w:color w:val="222222"/>
          <w:sz w:val="19"/>
          <w:szCs w:val="19"/>
        </w:rPr>
        <w:t xml:space="preserve"> critics—</w:t>
      </w:r>
      <w:r w:rsidRPr="00A355C6">
        <w:rPr>
          <w:rStyle w:val="m489902567989944824gmail-styleunderline"/>
          <w:color w:val="222222"/>
          <w:sz w:val="19"/>
          <w:szCs w:val="19"/>
          <w:shd w:val="clear" w:color="auto" w:fill="00FF00"/>
        </w:rPr>
        <w:t>are so used to reading</w:t>
      </w:r>
      <w:r w:rsidRPr="00A355C6">
        <w:rPr>
          <w:color w:val="222222"/>
          <w:szCs w:val="16"/>
        </w:rPr>
        <w:t> the types of </w:t>
      </w:r>
      <w:r w:rsidRPr="00A355C6">
        <w:rPr>
          <w:rStyle w:val="m489902567989944824gmail-styleunderline"/>
          <w:color w:val="222222"/>
          <w:sz w:val="19"/>
          <w:szCs w:val="19"/>
          <w:shd w:val="clear" w:color="auto" w:fill="00FF00"/>
        </w:rPr>
        <w:t xml:space="preserve">pronounce- </w:t>
      </w:r>
      <w:proofErr w:type="spellStart"/>
      <w:r w:rsidRPr="00A355C6">
        <w:rPr>
          <w:rStyle w:val="m489902567989944824gmail-styleunderline"/>
          <w:color w:val="222222"/>
          <w:sz w:val="19"/>
          <w:szCs w:val="19"/>
          <w:shd w:val="clear" w:color="auto" w:fill="00FF00"/>
        </w:rPr>
        <w:t>ments</w:t>
      </w:r>
      <w:proofErr w:type="spellEnd"/>
      <w:r w:rsidRPr="00A355C6">
        <w:rPr>
          <w:color w:val="222222"/>
          <w:szCs w:val="16"/>
        </w:rPr>
        <w:t xml:space="preserve"> that </w:t>
      </w:r>
      <w:proofErr w:type="spellStart"/>
      <w:r w:rsidRPr="00A355C6">
        <w:rPr>
          <w:color w:val="222222"/>
          <w:szCs w:val="16"/>
        </w:rPr>
        <w:t>Huffer</w:t>
      </w:r>
      <w:proofErr w:type="spellEnd"/>
      <w:r w:rsidRPr="00A355C6">
        <w:rPr>
          <w:color w:val="222222"/>
          <w:szCs w:val="16"/>
        </w:rPr>
        <w:t xml:space="preserve"> makes </w:t>
      </w:r>
      <w:r w:rsidRPr="00A355C6">
        <w:rPr>
          <w:rStyle w:val="m489902567989944824gmail-styleunderline"/>
          <w:color w:val="222222"/>
          <w:sz w:val="19"/>
          <w:szCs w:val="19"/>
          <w:shd w:val="clear" w:color="auto" w:fill="00FF00"/>
        </w:rPr>
        <w:t>about the need to destroy the subject </w:t>
      </w:r>
      <w:r w:rsidRPr="00A355C6">
        <w:rPr>
          <w:rStyle w:val="m489902567989944824gmail-styleunderline"/>
          <w:color w:val="222222"/>
          <w:sz w:val="19"/>
          <w:szCs w:val="19"/>
        </w:rPr>
        <w:t>that </w:t>
      </w:r>
      <w:r w:rsidRPr="00A355C6">
        <w:rPr>
          <w:rStyle w:val="m489902567989944824gmail-styleunderline"/>
          <w:color w:val="222222"/>
          <w:sz w:val="19"/>
          <w:szCs w:val="19"/>
          <w:shd w:val="clear" w:color="auto" w:fill="00FF00"/>
        </w:rPr>
        <w:t>it is easy for us to glide over them</w:t>
      </w:r>
      <w:r w:rsidRPr="00A355C6">
        <w:rPr>
          <w:rStyle w:val="m489902567989944824gmail-styleunderline"/>
          <w:color w:val="222222"/>
          <w:sz w:val="19"/>
          <w:szCs w:val="19"/>
          <w:shd w:val="clear" w:color="auto" w:fill="FFFF00"/>
        </w:rPr>
        <w:t> </w:t>
      </w:r>
      <w:r w:rsidRPr="00A355C6">
        <w:rPr>
          <w:rStyle w:val="m489902567989944824gmail-styleunderline"/>
          <w:color w:val="222222"/>
          <w:sz w:val="19"/>
          <w:szCs w:val="19"/>
        </w:rPr>
        <w:t>without much resistance, </w:t>
      </w:r>
      <w:r w:rsidRPr="00A355C6">
        <w:rPr>
          <w:rStyle w:val="m489902567989944824gmail-styleunderline"/>
          <w:color w:val="222222"/>
          <w:sz w:val="19"/>
          <w:szCs w:val="19"/>
          <w:shd w:val="clear" w:color="auto" w:fill="00FF00"/>
        </w:rPr>
        <w:t>with a distracted “yes, yes, of course we want the subject dead.”</w:t>
      </w:r>
      <w:r w:rsidRPr="00A355C6">
        <w:rPr>
          <w:rStyle w:val="m489902567989944824gmail-styleunderline"/>
          <w:color w:val="222222"/>
          <w:sz w:val="19"/>
          <w:szCs w:val="19"/>
        </w:rPr>
        <w:t> Yet stopping for just a moment reveals that things are perhaps not quite so straightforward</w:t>
      </w:r>
      <w:r w:rsidRPr="00A355C6">
        <w:rPr>
          <w:color w:val="222222"/>
          <w:szCs w:val="16"/>
        </w:rPr>
        <w:t>. I recently had a graduate student who, in her thesis, wanted to reduce the subject to its digestive tract. Her response to my query about why she wished to accomplish this extraordinary feat was to give me </w:t>
      </w:r>
      <w:r w:rsidRPr="00A355C6">
        <w:rPr>
          <w:rStyle w:val="m489902567989944824gmail-styleunderline"/>
          <w:color w:val="222222"/>
          <w:sz w:val="19"/>
          <w:szCs w:val="19"/>
        </w:rPr>
        <w:t>the usual litany of the crimes of the Enlightenment subject: too autonomous, too transparent, too masterful, too agentic, too moralistic, and so on. True enough. But what makes the alternative of condensing the complexity of human experience</w:t>
      </w:r>
      <w:r w:rsidRPr="00A355C6">
        <w:rPr>
          <w:color w:val="222222"/>
          <w:szCs w:val="16"/>
        </w:rPr>
        <w:t> to digestion </w:t>
      </w:r>
      <w:r w:rsidRPr="00A355C6">
        <w:rPr>
          <w:rStyle w:val="m489902567989944824gmail-styleunderline"/>
          <w:color w:val="222222"/>
          <w:sz w:val="19"/>
          <w:szCs w:val="19"/>
        </w:rPr>
        <w:t>more desirable, ethically or otherwise?</w:t>
      </w:r>
      <w:r w:rsidRPr="00A355C6">
        <w:rPr>
          <w:color w:val="222222"/>
          <w:szCs w:val="16"/>
        </w:rPr>
        <w:t> </w:t>
      </w:r>
      <w:proofErr w:type="spellStart"/>
      <w:r w:rsidRPr="00A355C6">
        <w:rPr>
          <w:color w:val="222222"/>
          <w:szCs w:val="16"/>
        </w:rPr>
        <w:t>Huffer’s</w:t>
      </w:r>
      <w:proofErr w:type="spellEnd"/>
      <w:r w:rsidRPr="00A355C6">
        <w:rPr>
          <w:color w:val="222222"/>
          <w:szCs w:val="16"/>
        </w:rPr>
        <w:t> </w:t>
      </w:r>
      <w:r w:rsidRPr="00A355C6">
        <w:rPr>
          <w:rStyle w:val="m489902567989944824gmail-styleunderline"/>
          <w:color w:val="222222"/>
          <w:sz w:val="19"/>
          <w:szCs w:val="19"/>
        </w:rPr>
        <w:t>reasoning about wanting to obliterate the subject, and particularly the psyche</w:t>
      </w:r>
      <w:r w:rsidRPr="00A355C6">
        <w:rPr>
          <w:color w:val="222222"/>
          <w:szCs w:val="16"/>
        </w:rPr>
        <w:t xml:space="preserve">, is more sophisticated, arising from the Nietzschean view that the psyche cannot be dissociated from the </w:t>
      </w:r>
      <w:proofErr w:type="spellStart"/>
      <w:r w:rsidRPr="00A355C6">
        <w:rPr>
          <w:color w:val="222222"/>
          <w:szCs w:val="16"/>
        </w:rPr>
        <w:t>hege</w:t>
      </w:r>
      <w:proofErr w:type="spellEnd"/>
      <w:r w:rsidRPr="00A355C6">
        <w:rPr>
          <w:color w:val="222222"/>
          <w:szCs w:val="16"/>
        </w:rPr>
        <w:t>- monic morality that is responsible for bringing it into being. Still, </w:t>
      </w:r>
      <w:r w:rsidRPr="00A355C6">
        <w:rPr>
          <w:rStyle w:val="m489902567989944824gmail-styleunderline"/>
          <w:color w:val="222222"/>
          <w:sz w:val="19"/>
          <w:szCs w:val="19"/>
        </w:rPr>
        <w:t xml:space="preserve">would not a sub- </w:t>
      </w:r>
      <w:proofErr w:type="spellStart"/>
      <w:r w:rsidRPr="00A355C6">
        <w:rPr>
          <w:rStyle w:val="m489902567989944824gmail-styleunderline"/>
          <w:color w:val="222222"/>
          <w:sz w:val="19"/>
          <w:szCs w:val="19"/>
        </w:rPr>
        <w:t>ject</w:t>
      </w:r>
      <w:proofErr w:type="spellEnd"/>
      <w:r w:rsidRPr="00A355C6">
        <w:rPr>
          <w:rStyle w:val="m489902567989944824gmail-styleunderline"/>
          <w:color w:val="222222"/>
          <w:sz w:val="19"/>
          <w:szCs w:val="19"/>
        </w:rPr>
        <w:t xml:space="preserve"> without a psychic life be a fairly lackluster one? Do we not need the psyche to make meaning, relate to others, and devise the kinds of affective histories that allow us to experience ourselves as semi-coherent creatures? And is the psyche not capable of taking a measure of critical distance from the very social forces that have fashioned it? It seems to me that if it were not, there would be no such thing as self- reflexivity or social change.</w:t>
      </w:r>
      <w:r w:rsidRPr="00A355C6">
        <w:rPr>
          <w:color w:val="222222"/>
          <w:szCs w:val="16"/>
        </w:rPr>
        <w:t xml:space="preserve"> I noted above that </w:t>
      </w:r>
      <w:proofErr w:type="spellStart"/>
      <w:r w:rsidRPr="00A355C6">
        <w:rPr>
          <w:color w:val="222222"/>
          <w:szCs w:val="16"/>
        </w:rPr>
        <w:t>Huffer’s</w:t>
      </w:r>
      <w:proofErr w:type="spellEnd"/>
      <w:r w:rsidRPr="00A355C6">
        <w:rPr>
          <w:color w:val="222222"/>
          <w:szCs w:val="16"/>
        </w:rPr>
        <w:t xml:space="preserve"> critique of Butler targets Butler’s early theory of performativity. Had </w:t>
      </w:r>
      <w:proofErr w:type="spellStart"/>
      <w:r w:rsidRPr="00A355C6">
        <w:rPr>
          <w:color w:val="222222"/>
          <w:szCs w:val="16"/>
        </w:rPr>
        <w:t>Huffer</w:t>
      </w:r>
      <w:proofErr w:type="spellEnd"/>
      <w:r w:rsidRPr="00A355C6">
        <w:rPr>
          <w:color w:val="222222"/>
          <w:szCs w:val="16"/>
        </w:rPr>
        <w:t xml:space="preserve"> focused on Butler’s later </w:t>
      </w:r>
      <w:proofErr w:type="spellStart"/>
      <w:r w:rsidRPr="00A355C6">
        <w:rPr>
          <w:color w:val="222222"/>
          <w:szCs w:val="16"/>
        </w:rPr>
        <w:t>Levinasian</w:t>
      </w:r>
      <w:proofErr w:type="spellEnd"/>
      <w:r w:rsidRPr="00A355C6">
        <w:rPr>
          <w:color w:val="222222"/>
          <w:szCs w:val="16"/>
        </w:rPr>
        <w:t xml:space="preserve"> ethics of precarity instead (see Butler 2004, 2005, 2009, 2012, 2013), she would have been forced to acknowledge that her outlook regarding the utter mortification of the subject as a politico-ethical ideal shares a great deal with Butler’s insights about </w:t>
      </w:r>
      <w:proofErr w:type="spellStart"/>
      <w:r w:rsidRPr="00A355C6">
        <w:rPr>
          <w:color w:val="222222"/>
          <w:szCs w:val="16"/>
        </w:rPr>
        <w:t>disposses</w:t>
      </w:r>
      <w:proofErr w:type="spellEnd"/>
      <w:r w:rsidRPr="00A355C6">
        <w:rPr>
          <w:color w:val="222222"/>
          <w:szCs w:val="16"/>
        </w:rPr>
        <w:t xml:space="preserve">- </w:t>
      </w:r>
      <w:proofErr w:type="spellStart"/>
      <w:r w:rsidRPr="00A355C6">
        <w:rPr>
          <w:color w:val="222222"/>
          <w:szCs w:val="16"/>
        </w:rPr>
        <w:t>sion</w:t>
      </w:r>
      <w:proofErr w:type="spellEnd"/>
      <w:r w:rsidRPr="00A355C6">
        <w:rPr>
          <w:color w:val="222222"/>
          <w:szCs w:val="16"/>
        </w:rPr>
        <w:t>, decentering, and other modalities of self-undoing. Both </w:t>
      </w:r>
      <w:proofErr w:type="spellStart"/>
      <w:r w:rsidRPr="00A355C6">
        <w:rPr>
          <w:rStyle w:val="m489902567989944824gmail-styleunderline"/>
          <w:color w:val="222222"/>
          <w:sz w:val="19"/>
          <w:szCs w:val="19"/>
        </w:rPr>
        <w:t>Huffer</w:t>
      </w:r>
      <w:proofErr w:type="spellEnd"/>
      <w:r w:rsidRPr="00A355C6">
        <w:rPr>
          <w:color w:val="222222"/>
          <w:szCs w:val="16"/>
        </w:rPr>
        <w:t> (of Mad for Foucault) </w:t>
      </w:r>
      <w:r w:rsidRPr="00A355C6">
        <w:rPr>
          <w:rStyle w:val="m489902567989944824gmail-styleunderline"/>
          <w:color w:val="222222"/>
          <w:sz w:val="19"/>
          <w:szCs w:val="19"/>
        </w:rPr>
        <w:t>and Butler, like Halberstam</w:t>
      </w:r>
      <w:r w:rsidRPr="00A355C6">
        <w:rPr>
          <w:color w:val="222222"/>
          <w:szCs w:val="16"/>
        </w:rPr>
        <w:t> in his own way, </w:t>
      </w:r>
      <w:r w:rsidRPr="00A355C6">
        <w:rPr>
          <w:rStyle w:val="m489902567989944824gmail-styleunderline"/>
          <w:color w:val="222222"/>
          <w:sz w:val="19"/>
          <w:szCs w:val="19"/>
        </w:rPr>
        <w:t xml:space="preserve">imply that the only “proper” (ethically acceptable) way to be a subject is to model oneself after a severely </w:t>
      </w:r>
      <w:proofErr w:type="spellStart"/>
      <w:r w:rsidRPr="00A355C6">
        <w:rPr>
          <w:rStyle w:val="m489902567989944824gmail-styleunderline"/>
          <w:color w:val="222222"/>
          <w:sz w:val="19"/>
          <w:szCs w:val="19"/>
        </w:rPr>
        <w:t>trau</w:t>
      </w:r>
      <w:proofErr w:type="spellEnd"/>
      <w:r w:rsidRPr="00A355C6">
        <w:rPr>
          <w:rStyle w:val="m489902567989944824gmail-styleunderline"/>
          <w:color w:val="222222"/>
          <w:sz w:val="19"/>
          <w:szCs w:val="19"/>
        </w:rPr>
        <w:t xml:space="preserve">- </w:t>
      </w:r>
      <w:proofErr w:type="spellStart"/>
      <w:r w:rsidRPr="00A355C6">
        <w:rPr>
          <w:rStyle w:val="m489902567989944824gmail-styleunderline"/>
          <w:color w:val="222222"/>
          <w:sz w:val="19"/>
          <w:szCs w:val="19"/>
        </w:rPr>
        <w:t>matized</w:t>
      </w:r>
      <w:proofErr w:type="spellEnd"/>
      <w:r w:rsidRPr="00A355C6">
        <w:rPr>
          <w:rStyle w:val="m489902567989944824gmail-styleunderline"/>
          <w:color w:val="222222"/>
          <w:sz w:val="19"/>
          <w:szCs w:val="19"/>
        </w:rPr>
        <w:t xml:space="preserve"> subject. However</w:t>
      </w:r>
      <w:r w:rsidRPr="00A355C6">
        <w:rPr>
          <w:color w:val="222222"/>
          <w:szCs w:val="16"/>
        </w:rPr>
        <w:t xml:space="preserve">, in Are the Lips a Grave? </w:t>
      </w:r>
      <w:proofErr w:type="spellStart"/>
      <w:r w:rsidRPr="00A355C6">
        <w:rPr>
          <w:color w:val="222222"/>
          <w:szCs w:val="16"/>
        </w:rPr>
        <w:t>Huffer</w:t>
      </w:r>
      <w:proofErr w:type="spellEnd"/>
      <w:r w:rsidRPr="00A355C6">
        <w:rPr>
          <w:color w:val="222222"/>
          <w:szCs w:val="16"/>
        </w:rPr>
        <w:t xml:space="preserve"> reconsiders her stance because she realizes that </w:t>
      </w:r>
      <w:r w:rsidRPr="00A355C6">
        <w:rPr>
          <w:rStyle w:val="m489902567989944824gmail-styleunderline"/>
          <w:color w:val="222222"/>
          <w:sz w:val="19"/>
          <w:szCs w:val="19"/>
        </w:rPr>
        <w:t>the destruction of the subject leads not only to the erasure of the self but also to the erasure of the other, including the other who has already been erased by various collective inequalities</w:t>
      </w:r>
      <w:r w:rsidRPr="00A355C6">
        <w:rPr>
          <w:color w:val="222222"/>
          <w:szCs w:val="16"/>
        </w:rPr>
        <w:t xml:space="preserve">; the other, after all, is also a self. More specifically, </w:t>
      </w:r>
      <w:proofErr w:type="spellStart"/>
      <w:r w:rsidRPr="00A355C6">
        <w:rPr>
          <w:color w:val="222222"/>
          <w:szCs w:val="16"/>
        </w:rPr>
        <w:t>Huffer</w:t>
      </w:r>
      <w:proofErr w:type="spellEnd"/>
      <w:r w:rsidRPr="00A355C6">
        <w:rPr>
          <w:color w:val="222222"/>
          <w:szCs w:val="16"/>
        </w:rPr>
        <w:t xml:space="preserve"> draws on the work of José </w:t>
      </w:r>
      <w:proofErr w:type="spellStart"/>
      <w:r w:rsidRPr="00A355C6">
        <w:rPr>
          <w:color w:val="222222"/>
          <w:szCs w:val="16"/>
        </w:rPr>
        <w:t>Muñoz</w:t>
      </w:r>
      <w:proofErr w:type="spellEnd"/>
      <w:r w:rsidRPr="00A355C6">
        <w:rPr>
          <w:color w:val="222222"/>
          <w:szCs w:val="16"/>
        </w:rPr>
        <w:t xml:space="preserve"> and Roderick Ferguson to argue that </w:t>
      </w:r>
      <w:r w:rsidRPr="00A355C6">
        <w:rPr>
          <w:rStyle w:val="m489902567989944824gmail-styleunderline"/>
          <w:color w:val="222222"/>
          <w:sz w:val="19"/>
          <w:szCs w:val="19"/>
        </w:rPr>
        <w:t>“the standpoint epistemology” of</w:t>
      </w:r>
      <w:r w:rsidRPr="00A355C6">
        <w:rPr>
          <w:color w:val="222222"/>
          <w:szCs w:val="16"/>
        </w:rPr>
        <w:t> these </w:t>
      </w:r>
      <w:r w:rsidRPr="00A355C6">
        <w:rPr>
          <w:rStyle w:val="m489902567989944824gmail-styleunderline"/>
          <w:color w:val="222222"/>
          <w:sz w:val="19"/>
          <w:szCs w:val="19"/>
          <w:shd w:val="clear" w:color="auto" w:fill="00FF00"/>
        </w:rPr>
        <w:t>critics of color</w:t>
      </w:r>
      <w:r w:rsidRPr="00A355C6">
        <w:rPr>
          <w:rStyle w:val="m489902567989944824gmail-styleunderline"/>
          <w:color w:val="222222"/>
          <w:sz w:val="19"/>
          <w:szCs w:val="19"/>
        </w:rPr>
        <w:t xml:space="preserve"> “gives epistemic and moral authority to the experiential truths of a coherent subject in ways that are in tension with Foucauldian </w:t>
      </w:r>
      <w:proofErr w:type="spellStart"/>
      <w:r w:rsidRPr="00A355C6">
        <w:rPr>
          <w:rStyle w:val="m489902567989944824gmail-styleunderline"/>
          <w:color w:val="222222"/>
          <w:sz w:val="19"/>
          <w:szCs w:val="19"/>
        </w:rPr>
        <w:t>desubjectivation</w:t>
      </w:r>
      <w:proofErr w:type="spellEnd"/>
      <w:r w:rsidRPr="00A355C6">
        <w:rPr>
          <w:rStyle w:val="m489902567989944824gmail-styleunderline"/>
          <w:color w:val="222222"/>
          <w:sz w:val="19"/>
          <w:szCs w:val="19"/>
        </w:rPr>
        <w:t>”</w:t>
      </w:r>
      <w:r w:rsidRPr="00A355C6">
        <w:rPr>
          <w:color w:val="222222"/>
          <w:szCs w:val="16"/>
        </w:rPr>
        <w:t> (16). In other words, </w:t>
      </w:r>
      <w:r w:rsidRPr="00A355C6">
        <w:rPr>
          <w:rStyle w:val="m489902567989944824gmail-styleunderline"/>
          <w:color w:val="222222"/>
          <w:sz w:val="19"/>
          <w:szCs w:val="19"/>
        </w:rPr>
        <w:t xml:space="preserve">the </w:t>
      </w:r>
      <w:proofErr w:type="spellStart"/>
      <w:r w:rsidRPr="00A355C6">
        <w:rPr>
          <w:rStyle w:val="m489902567989944824gmail-styleunderline"/>
          <w:color w:val="222222"/>
          <w:sz w:val="19"/>
          <w:szCs w:val="19"/>
        </w:rPr>
        <w:t>em</w:t>
      </w:r>
      <w:proofErr w:type="spellEnd"/>
      <w:r w:rsidRPr="00A355C6">
        <w:rPr>
          <w:rStyle w:val="m489902567989944824gmail-styleunderline"/>
          <w:color w:val="222222"/>
          <w:sz w:val="19"/>
          <w:szCs w:val="19"/>
        </w:rPr>
        <w:t>- phasis</w:t>
      </w:r>
      <w:r w:rsidRPr="00A355C6">
        <w:rPr>
          <w:color w:val="222222"/>
          <w:szCs w:val="16"/>
        </w:rPr>
        <w:t xml:space="preserve"> that </w:t>
      </w:r>
      <w:proofErr w:type="spellStart"/>
      <w:r w:rsidRPr="00A355C6">
        <w:rPr>
          <w:color w:val="222222"/>
          <w:szCs w:val="16"/>
        </w:rPr>
        <w:t>Muñoz</w:t>
      </w:r>
      <w:proofErr w:type="spellEnd"/>
      <w:r w:rsidRPr="00A355C6">
        <w:rPr>
          <w:color w:val="222222"/>
          <w:szCs w:val="16"/>
        </w:rPr>
        <w:t xml:space="preserve"> and Ferguson place </w:t>
      </w:r>
      <w:r w:rsidRPr="00A355C6">
        <w:rPr>
          <w:rStyle w:val="m489902567989944824gmail-styleunderline"/>
          <w:color w:val="222222"/>
          <w:sz w:val="19"/>
          <w:szCs w:val="19"/>
        </w:rPr>
        <w:t xml:space="preserve">on the </w:t>
      </w:r>
      <w:proofErr w:type="spellStart"/>
      <w:r w:rsidRPr="00A355C6">
        <w:rPr>
          <w:rStyle w:val="m489902567989944824gmail-styleunderline"/>
          <w:color w:val="222222"/>
          <w:sz w:val="19"/>
          <w:szCs w:val="19"/>
        </w:rPr>
        <w:t>desubjectivating</w:t>
      </w:r>
      <w:proofErr w:type="spellEnd"/>
      <w:r w:rsidRPr="00A355C6">
        <w:rPr>
          <w:rStyle w:val="m489902567989944824gmail-styleunderline"/>
          <w:color w:val="222222"/>
          <w:sz w:val="19"/>
          <w:szCs w:val="19"/>
        </w:rPr>
        <w:t xml:space="preserve"> impact of various empirical, historically specific forms of marginalization</w:t>
      </w:r>
      <w:r w:rsidRPr="00A355C6">
        <w:rPr>
          <w:color w:val="222222"/>
          <w:szCs w:val="16"/>
        </w:rPr>
        <w:t>, an emphasis </w:t>
      </w:r>
      <w:r w:rsidRPr="00A355C6">
        <w:rPr>
          <w:rStyle w:val="m489902567989944824gmail-styleunderline"/>
          <w:color w:val="222222"/>
          <w:sz w:val="19"/>
          <w:szCs w:val="19"/>
        </w:rPr>
        <w:t>that causes them to </w:t>
      </w:r>
      <w:r w:rsidRPr="00A355C6">
        <w:rPr>
          <w:rStyle w:val="m489902567989944824gmail-styleunderline"/>
          <w:color w:val="222222"/>
          <w:sz w:val="19"/>
          <w:szCs w:val="19"/>
          <w:shd w:val="clear" w:color="auto" w:fill="00FF00"/>
        </w:rPr>
        <w:t>advocate </w:t>
      </w:r>
      <w:r w:rsidRPr="00A355C6">
        <w:rPr>
          <w:rStyle w:val="m489902567989944824gmail-styleunderline"/>
          <w:color w:val="222222"/>
          <w:sz w:val="19"/>
          <w:szCs w:val="19"/>
        </w:rPr>
        <w:t xml:space="preserve">“critical </w:t>
      </w:r>
      <w:proofErr w:type="spellStart"/>
      <w:r w:rsidRPr="00A355C6">
        <w:rPr>
          <w:rStyle w:val="m489902567989944824gmail-styleunderline"/>
          <w:color w:val="222222"/>
          <w:sz w:val="19"/>
          <w:szCs w:val="19"/>
        </w:rPr>
        <w:t>resubjectivation</w:t>
      </w:r>
      <w:proofErr w:type="spellEnd"/>
      <w:r w:rsidRPr="00A355C6">
        <w:rPr>
          <w:rStyle w:val="m489902567989944824gmail-styleunderline"/>
          <w:color w:val="222222"/>
          <w:sz w:val="19"/>
          <w:szCs w:val="19"/>
        </w:rPr>
        <w:t xml:space="preserve">” rather than further </w:t>
      </w:r>
      <w:proofErr w:type="spellStart"/>
      <w:r w:rsidRPr="00A355C6">
        <w:rPr>
          <w:rStyle w:val="m489902567989944824gmail-styleunderline"/>
          <w:color w:val="222222"/>
          <w:sz w:val="19"/>
          <w:szCs w:val="19"/>
        </w:rPr>
        <w:t>desubjectivation</w:t>
      </w:r>
      <w:proofErr w:type="spellEnd"/>
      <w:r w:rsidRPr="00A355C6">
        <w:rPr>
          <w:rStyle w:val="m489902567989944824gmail-styleunderline"/>
          <w:color w:val="222222"/>
          <w:sz w:val="19"/>
          <w:szCs w:val="19"/>
        </w:rPr>
        <w:t>, serves as a wake-up call</w:t>
      </w:r>
      <w:r w:rsidRPr="00A355C6">
        <w:rPr>
          <w:color w:val="222222"/>
          <w:szCs w:val="16"/>
        </w:rPr>
        <w:t xml:space="preserve"> of sorts for </w:t>
      </w:r>
      <w:proofErr w:type="spellStart"/>
      <w:r w:rsidRPr="00A355C6">
        <w:rPr>
          <w:color w:val="222222"/>
          <w:szCs w:val="16"/>
        </w:rPr>
        <w:t>Huffer</w:t>
      </w:r>
      <w:proofErr w:type="spellEnd"/>
      <w:r w:rsidRPr="00A355C6">
        <w:rPr>
          <w:color w:val="222222"/>
          <w:szCs w:val="16"/>
        </w:rPr>
        <w:t>, who now remarks that she under- stands why these critics strive </w:t>
      </w:r>
      <w:r w:rsidRPr="00A355C6">
        <w:rPr>
          <w:rStyle w:val="m489902567989944824gmail-styleunderline"/>
          <w:color w:val="222222"/>
          <w:sz w:val="19"/>
          <w:szCs w:val="19"/>
          <w:shd w:val="clear" w:color="auto" w:fill="00FF00"/>
        </w:rPr>
        <w:t>“to reclaim subjectivity”</w:t>
      </w:r>
      <w:r w:rsidRPr="00A355C6">
        <w:rPr>
          <w:rStyle w:val="m489902567989944824gmail-styleunderline"/>
          <w:color w:val="222222"/>
          <w:sz w:val="19"/>
          <w:szCs w:val="19"/>
          <w:shd w:val="clear" w:color="auto" w:fill="FFFF00"/>
        </w:rPr>
        <w:t> </w:t>
      </w:r>
      <w:r w:rsidRPr="00A355C6">
        <w:rPr>
          <w:rStyle w:val="m489902567989944824gmail-styleunderline"/>
          <w:color w:val="222222"/>
          <w:sz w:val="19"/>
          <w:szCs w:val="19"/>
        </w:rPr>
        <w:t>rather than to agitate for its demise</w:t>
      </w:r>
      <w:r w:rsidRPr="00A355C6">
        <w:rPr>
          <w:color w:val="222222"/>
          <w:szCs w:val="16"/>
        </w:rPr>
        <w:t> (16). As a consequence, </w:t>
      </w:r>
      <w:proofErr w:type="spellStart"/>
      <w:r w:rsidRPr="00A355C6">
        <w:rPr>
          <w:rStyle w:val="m489902567989944824gmail-styleunderline"/>
          <w:color w:val="222222"/>
          <w:sz w:val="19"/>
          <w:szCs w:val="19"/>
        </w:rPr>
        <w:t>Huffer</w:t>
      </w:r>
      <w:proofErr w:type="spellEnd"/>
      <w:r w:rsidRPr="00A355C6">
        <w:rPr>
          <w:rStyle w:val="m489902567989944824gmail-styleunderline"/>
          <w:color w:val="222222"/>
          <w:sz w:val="19"/>
          <w:szCs w:val="19"/>
        </w:rPr>
        <w:t xml:space="preserve"> proceeds to call for </w:t>
      </w:r>
      <w:r w:rsidRPr="00A355C6">
        <w:rPr>
          <w:rStyle w:val="m489902567989944824gmail-styleunderline"/>
          <w:color w:val="222222"/>
          <w:sz w:val="19"/>
          <w:szCs w:val="19"/>
          <w:shd w:val="clear" w:color="auto" w:fill="00FF00"/>
        </w:rPr>
        <w:t>a new</w:t>
      </w:r>
      <w:r w:rsidRPr="00A355C6">
        <w:rPr>
          <w:rStyle w:val="m489902567989944824gmail-styleunderline"/>
          <w:color w:val="222222"/>
          <w:sz w:val="19"/>
          <w:szCs w:val="19"/>
        </w:rPr>
        <w:t> model of </w:t>
      </w:r>
      <w:r w:rsidRPr="00A355C6">
        <w:rPr>
          <w:rStyle w:val="m489902567989944824gmail-styleunderline"/>
          <w:color w:val="222222"/>
          <w:sz w:val="19"/>
          <w:szCs w:val="19"/>
          <w:shd w:val="clear" w:color="auto" w:fill="00FF00"/>
        </w:rPr>
        <w:t>ethics</w:t>
      </w:r>
      <w:r w:rsidRPr="00A355C6">
        <w:rPr>
          <w:rStyle w:val="m489902567989944824gmail-styleunderline"/>
          <w:color w:val="222222"/>
          <w:sz w:val="19"/>
          <w:szCs w:val="19"/>
        </w:rPr>
        <w:t> that “</w:t>
      </w:r>
      <w:r w:rsidRPr="00A355C6">
        <w:rPr>
          <w:rStyle w:val="m489902567989944824gmail-styleunderline"/>
          <w:color w:val="222222"/>
          <w:sz w:val="19"/>
          <w:szCs w:val="19"/>
          <w:shd w:val="clear" w:color="auto" w:fill="00FF00"/>
        </w:rPr>
        <w:t>puts the autonomous</w:t>
      </w:r>
      <w:r w:rsidRPr="00A355C6">
        <w:rPr>
          <w:rStyle w:val="m489902567989944824gmail-styleunderline"/>
          <w:color w:val="222222"/>
          <w:sz w:val="19"/>
          <w:szCs w:val="19"/>
        </w:rPr>
        <w:t> status of the sovereign humanist </w:t>
      </w:r>
      <w:r w:rsidRPr="00A355C6">
        <w:rPr>
          <w:rStyle w:val="m489902567989944824gmail-styleunderline"/>
          <w:color w:val="222222"/>
          <w:sz w:val="19"/>
          <w:szCs w:val="19"/>
          <w:shd w:val="clear" w:color="auto" w:fill="00FF00"/>
        </w:rPr>
        <w:t>subject into question without shattering subjectivity </w:t>
      </w:r>
      <w:r w:rsidRPr="00A355C6">
        <w:rPr>
          <w:rStyle w:val="m489902567989944824gmail-styleunderline"/>
          <w:color w:val="222222"/>
          <w:sz w:val="19"/>
          <w:szCs w:val="19"/>
        </w:rPr>
        <w:t>altogether”;</w:t>
      </w:r>
      <w:r w:rsidRPr="00A355C6">
        <w:rPr>
          <w:color w:val="222222"/>
          <w:szCs w:val="16"/>
        </w:rPr>
        <w:t xml:space="preserve"> she wishes to rethink “the </w:t>
      </w:r>
      <w:proofErr w:type="spellStart"/>
      <w:r w:rsidRPr="00A355C6">
        <w:rPr>
          <w:color w:val="222222"/>
          <w:szCs w:val="16"/>
        </w:rPr>
        <w:t>antifounda</w:t>
      </w:r>
      <w:proofErr w:type="spellEnd"/>
      <w:r w:rsidRPr="00A355C6">
        <w:rPr>
          <w:color w:val="222222"/>
          <w:szCs w:val="16"/>
        </w:rPr>
        <w:t xml:space="preserve">- </w:t>
      </w:r>
      <w:proofErr w:type="spellStart"/>
      <w:r w:rsidRPr="00A355C6">
        <w:rPr>
          <w:color w:val="222222"/>
          <w:szCs w:val="16"/>
        </w:rPr>
        <w:t>tionalist</w:t>
      </w:r>
      <w:proofErr w:type="spellEnd"/>
      <w:r w:rsidRPr="00A355C6">
        <w:rPr>
          <w:color w:val="222222"/>
          <w:szCs w:val="16"/>
        </w:rPr>
        <w:t xml:space="preserve"> claims of postmodernism together with the ethical dimensions of inter- subjectivity” (60). </w:t>
      </w:r>
      <w:r w:rsidRPr="00A355C6">
        <w:rPr>
          <w:rStyle w:val="m489902567989944824gmail-styleunderline"/>
          <w:color w:val="222222"/>
          <w:sz w:val="19"/>
          <w:szCs w:val="19"/>
        </w:rPr>
        <w:t xml:space="preserve">This is a conclusion I can accept, for it admits that the subject who seeks to sur- </w:t>
      </w:r>
      <w:proofErr w:type="spellStart"/>
      <w:r w:rsidRPr="00A355C6">
        <w:rPr>
          <w:rStyle w:val="m489902567989944824gmail-styleunderline"/>
          <w:color w:val="222222"/>
          <w:sz w:val="19"/>
          <w:szCs w:val="19"/>
        </w:rPr>
        <w:t>vive</w:t>
      </w:r>
      <w:proofErr w:type="spellEnd"/>
      <w:r w:rsidRPr="00A355C6">
        <w:rPr>
          <w:rStyle w:val="m489902567989944824gmail-styleunderline"/>
          <w:color w:val="222222"/>
          <w:sz w:val="19"/>
          <w:szCs w:val="19"/>
        </w:rPr>
        <w:t xml:space="preserve"> its traumatization is not invariably following a path of breadcrumbs back to the masterful humanist subject; it admits that the autonomous and sovereign subject can be questioned without thereby shattering the subject altogether, without pre- tending that any of us could live in a state of absolute psychic, affective, and bodily disintegration (</w:t>
      </w:r>
      <w:proofErr w:type="spellStart"/>
      <w:r w:rsidRPr="00A355C6">
        <w:rPr>
          <w:rStyle w:val="m489902567989944824gmail-styleunderline"/>
          <w:color w:val="222222"/>
          <w:sz w:val="19"/>
          <w:szCs w:val="19"/>
        </w:rPr>
        <w:t>desubjectivation</w:t>
      </w:r>
      <w:proofErr w:type="spellEnd"/>
      <w:r w:rsidRPr="00A355C6">
        <w:rPr>
          <w:rStyle w:val="m489902567989944824gmail-styleunderline"/>
          <w:color w:val="222222"/>
          <w:sz w:val="19"/>
          <w:szCs w:val="19"/>
        </w:rPr>
        <w:t>) for longer than a fleeting moment</w:t>
      </w:r>
      <w:r w:rsidRPr="00A355C6">
        <w:rPr>
          <w:color w:val="222222"/>
          <w:szCs w:val="16"/>
        </w:rPr>
        <w:t xml:space="preserve"> (such as a </w:t>
      </w:r>
      <w:proofErr w:type="spellStart"/>
      <w:r w:rsidRPr="00A355C6">
        <w:rPr>
          <w:color w:val="222222"/>
          <w:szCs w:val="16"/>
        </w:rPr>
        <w:t>mo</w:t>
      </w:r>
      <w:proofErr w:type="spellEnd"/>
      <w:r w:rsidRPr="00A355C6">
        <w:rPr>
          <w:color w:val="222222"/>
          <w:szCs w:val="16"/>
        </w:rPr>
        <w:t xml:space="preserve">- </w:t>
      </w:r>
      <w:proofErr w:type="spellStart"/>
      <w:r w:rsidRPr="00A355C6">
        <w:rPr>
          <w:color w:val="222222"/>
          <w:szCs w:val="16"/>
        </w:rPr>
        <w:t>ment</w:t>
      </w:r>
      <w:proofErr w:type="spellEnd"/>
      <w:r w:rsidRPr="00A355C6">
        <w:rPr>
          <w:color w:val="222222"/>
          <w:szCs w:val="16"/>
        </w:rPr>
        <w:t> </w:t>
      </w:r>
      <w:r w:rsidRPr="00A355C6">
        <w:rPr>
          <w:rStyle w:val="m489902567989944824gmail-styleunderline"/>
          <w:color w:val="222222"/>
          <w:sz w:val="19"/>
          <w:szCs w:val="19"/>
        </w:rPr>
        <w:t>of orgasmic jouissance or cataclysmic pain</w:t>
      </w:r>
      <w:r w:rsidRPr="00A355C6">
        <w:rPr>
          <w:color w:val="222222"/>
          <w:szCs w:val="16"/>
        </w:rPr>
        <w:t xml:space="preserve">). I also appreciate </w:t>
      </w:r>
      <w:proofErr w:type="spellStart"/>
      <w:r w:rsidRPr="00A355C6">
        <w:rPr>
          <w:color w:val="222222"/>
          <w:szCs w:val="16"/>
        </w:rPr>
        <w:t>Huffer’s</w:t>
      </w:r>
      <w:proofErr w:type="spellEnd"/>
      <w:r w:rsidRPr="00A355C6">
        <w:rPr>
          <w:color w:val="222222"/>
          <w:szCs w:val="16"/>
        </w:rPr>
        <w:t xml:space="preserve"> per- </w:t>
      </w:r>
      <w:proofErr w:type="spellStart"/>
      <w:r w:rsidRPr="00A355C6">
        <w:rPr>
          <w:color w:val="222222"/>
          <w:szCs w:val="16"/>
        </w:rPr>
        <w:t>spective</w:t>
      </w:r>
      <w:proofErr w:type="spellEnd"/>
      <w:r w:rsidRPr="00A355C6">
        <w:rPr>
          <w:color w:val="222222"/>
          <w:szCs w:val="16"/>
        </w:rPr>
        <w:t xml:space="preserve"> because her call to think postmodern </w:t>
      </w:r>
      <w:proofErr w:type="spellStart"/>
      <w:r w:rsidRPr="00A355C6">
        <w:rPr>
          <w:color w:val="222222"/>
          <w:szCs w:val="16"/>
        </w:rPr>
        <w:t>antifoundationalism</w:t>
      </w:r>
      <w:proofErr w:type="spellEnd"/>
      <w:r w:rsidRPr="00A355C6">
        <w:rPr>
          <w:color w:val="222222"/>
          <w:szCs w:val="16"/>
        </w:rPr>
        <w:t xml:space="preserve"> together with “the ethical dimensions of intersubjectivity” sidesteps the second of the bad habits of critical theory I want to examine: the notion that radical antinormativity—the blanket rejection of a priori judgments—represents an adequate, and perhaps the only truly political, ethical stance. As </w:t>
      </w:r>
      <w:proofErr w:type="spellStart"/>
      <w:r w:rsidRPr="00A355C6">
        <w:rPr>
          <w:color w:val="222222"/>
          <w:szCs w:val="16"/>
        </w:rPr>
        <w:t>Huffer</w:t>
      </w:r>
      <w:proofErr w:type="spellEnd"/>
      <w:r w:rsidRPr="00A355C6">
        <w:rPr>
          <w:color w:val="222222"/>
          <w:szCs w:val="16"/>
        </w:rPr>
        <w:t xml:space="preserve"> correctly notes, </w:t>
      </w:r>
      <w:r w:rsidRPr="00A355C6">
        <w:rPr>
          <w:rStyle w:val="m489902567989944824gmail-styleunderline"/>
          <w:color w:val="222222"/>
          <w:sz w:val="19"/>
          <w:szCs w:val="19"/>
        </w:rPr>
        <w:t>“To simply shatter [the] subject—and along with it, morality—is to ignore the first burden of a non- violent practice: the acknowledgement of harms, including, most importantly, the constitutive exclusion or forgetting of the other”</w:t>
      </w:r>
      <w:r w:rsidRPr="00A355C6">
        <w:rPr>
          <w:color w:val="222222"/>
          <w:szCs w:val="16"/>
        </w:rPr>
        <w:t xml:space="preserve"> (44). </w:t>
      </w:r>
      <w:proofErr w:type="spellStart"/>
      <w:r w:rsidRPr="00A355C6">
        <w:rPr>
          <w:color w:val="222222"/>
          <w:szCs w:val="16"/>
        </w:rPr>
        <w:t>Huffer</w:t>
      </w:r>
      <w:proofErr w:type="spellEnd"/>
      <w:r w:rsidRPr="00A355C6">
        <w:rPr>
          <w:color w:val="222222"/>
          <w:szCs w:val="16"/>
        </w:rPr>
        <w:t xml:space="preserve"> thus concedes that </w:t>
      </w:r>
      <w:proofErr w:type="spellStart"/>
      <w:r w:rsidRPr="00A355C6">
        <w:rPr>
          <w:rStyle w:val="m489902567989944824gmail-styleunderline"/>
          <w:color w:val="222222"/>
          <w:sz w:val="19"/>
          <w:szCs w:val="19"/>
        </w:rPr>
        <w:t>desubjectivation</w:t>
      </w:r>
      <w:proofErr w:type="spellEnd"/>
      <w:r w:rsidRPr="00A355C6">
        <w:rPr>
          <w:rStyle w:val="m489902567989944824gmail-styleunderline"/>
          <w:color w:val="222222"/>
          <w:sz w:val="19"/>
          <w:szCs w:val="19"/>
        </w:rPr>
        <w:t xml:space="preserve"> valorizes the subject’s (solipsistic) self-shattering to such an ex- tent that it disregards an essential component of ethics, which is that ethics needs to respond to intersubjective harms, including the harm caused by</w:t>
      </w:r>
      <w:r w:rsidRPr="00A355C6">
        <w:rPr>
          <w:color w:val="222222"/>
          <w:szCs w:val="16"/>
        </w:rPr>
        <w:t> the </w:t>
      </w:r>
      <w:r w:rsidRPr="00A355C6">
        <w:rPr>
          <w:rStyle w:val="m489902567989944824gmail-styleunderline"/>
          <w:color w:val="222222"/>
          <w:sz w:val="19"/>
          <w:szCs w:val="19"/>
        </w:rPr>
        <w:t>exclusion or forgetting</w:t>
      </w:r>
      <w:r w:rsidRPr="00A355C6">
        <w:rPr>
          <w:color w:val="222222"/>
          <w:szCs w:val="16"/>
        </w:rPr>
        <w:t> of the other; </w:t>
      </w:r>
      <w:r w:rsidRPr="00A355C6">
        <w:rPr>
          <w:rStyle w:val="m489902567989944824gmail-styleunderline"/>
          <w:color w:val="222222"/>
          <w:sz w:val="19"/>
          <w:szCs w:val="19"/>
        </w:rPr>
        <w:t>that is, ethics needs normative content in addition to anti- normative rebellion</w:t>
      </w:r>
      <w:r w:rsidRPr="00A355C6">
        <w:rPr>
          <w:color w:val="222222"/>
          <w:szCs w:val="16"/>
        </w:rPr>
        <w:t xml:space="preserve">. This is why </w:t>
      </w:r>
      <w:proofErr w:type="spellStart"/>
      <w:r w:rsidRPr="00A355C6">
        <w:rPr>
          <w:color w:val="222222"/>
          <w:szCs w:val="16"/>
        </w:rPr>
        <w:t>Huffer</w:t>
      </w:r>
      <w:proofErr w:type="spellEnd"/>
      <w:r w:rsidRPr="00A355C6">
        <w:rPr>
          <w:color w:val="222222"/>
          <w:szCs w:val="16"/>
        </w:rPr>
        <w:t xml:space="preserve"> ends up asking for a theory that recognizes the decentered status of the subject without losing track of the fact that most sub- jects retain enough self-consistency to be capable of relationality and that, with re- </w:t>
      </w:r>
      <w:proofErr w:type="spellStart"/>
      <w:r w:rsidRPr="00A355C6">
        <w:rPr>
          <w:color w:val="222222"/>
          <w:szCs w:val="16"/>
        </w:rPr>
        <w:t>lationality</w:t>
      </w:r>
      <w:proofErr w:type="spellEnd"/>
      <w:r w:rsidRPr="00A355C6">
        <w:rPr>
          <w:color w:val="222222"/>
          <w:szCs w:val="16"/>
        </w:rPr>
        <w:t>, comes ethical responsibility.</w:t>
      </w:r>
    </w:p>
    <w:p w14:paraId="537E6607" w14:textId="77777777" w:rsidR="00773BE2" w:rsidRPr="00773BE2" w:rsidRDefault="00773BE2" w:rsidP="00773BE2"/>
    <w:p w14:paraId="1AD0CFED" w14:textId="71DA5B0E" w:rsidR="00773BE2" w:rsidRDefault="00773BE2" w:rsidP="00773BE2">
      <w:pPr>
        <w:pStyle w:val="Heading3"/>
      </w:pPr>
      <w:r>
        <w:t>Impact</w:t>
      </w:r>
    </w:p>
    <w:p w14:paraId="426B5263" w14:textId="4EE881D2" w:rsidR="00773BE2" w:rsidRDefault="00773BE2" w:rsidP="00773BE2">
      <w:pPr>
        <w:pStyle w:val="Heading4"/>
      </w:pPr>
      <w:r>
        <w:t xml:space="preserve">Cap is good – </w:t>
      </w:r>
    </w:p>
    <w:p w14:paraId="005C8EE6" w14:textId="0886A637" w:rsidR="00773BE2" w:rsidRDefault="00773BE2" w:rsidP="00773BE2">
      <w:pPr>
        <w:pStyle w:val="Heading4"/>
        <w:numPr>
          <w:ilvl w:val="0"/>
          <w:numId w:val="14"/>
        </w:numPr>
      </w:pPr>
      <w:r>
        <w:t>Growth is sustainable – yes absolute decoupling</w:t>
      </w:r>
    </w:p>
    <w:p w14:paraId="79E2BC15" w14:textId="77777777" w:rsidR="00773BE2" w:rsidRPr="00343ADD" w:rsidRDefault="00773BE2" w:rsidP="00773BE2">
      <w:pPr>
        <w:rPr>
          <w:rStyle w:val="Style13ptBold"/>
        </w:rPr>
      </w:pPr>
      <w:proofErr w:type="spellStart"/>
      <w:r>
        <w:rPr>
          <w:rStyle w:val="Style13ptBold"/>
        </w:rPr>
        <w:t>Hausfather</w:t>
      </w:r>
      <w:proofErr w:type="spellEnd"/>
      <w:r>
        <w:rPr>
          <w:rStyle w:val="Style13ptBold"/>
        </w:rPr>
        <w:t xml:space="preserve">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0A566A1E" w14:textId="77777777" w:rsidR="00773BE2" w:rsidRPr="00343ADD" w:rsidRDefault="00773BE2" w:rsidP="00773BE2">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3031C5C2" w14:textId="77777777" w:rsidR="00773BE2" w:rsidRPr="00343ADD" w:rsidRDefault="00773BE2" w:rsidP="00773BE2">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007C7A8C" w14:textId="77777777" w:rsidR="00773BE2" w:rsidRPr="00343ADD" w:rsidRDefault="00773BE2" w:rsidP="00773BE2">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 xml:space="preserve">demand is </w:t>
      </w:r>
      <w:proofErr w:type="gramStart"/>
      <w:r w:rsidRPr="00343ADD">
        <w:rPr>
          <w:rStyle w:val="Emphasis"/>
          <w:highlight w:val="green"/>
        </w:rPr>
        <w:t>falling</w:t>
      </w:r>
      <w:proofErr w:type="gramEnd"/>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427602E2" w14:textId="77777777" w:rsidR="00773BE2" w:rsidRPr="00343ADD" w:rsidRDefault="00773BE2" w:rsidP="00773BE2">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44597085" w14:textId="77777777" w:rsidR="00773BE2" w:rsidRPr="00343ADD" w:rsidRDefault="00773BE2" w:rsidP="00773BE2">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363E6A25" w14:textId="77777777" w:rsidR="00773BE2" w:rsidRPr="00343ADD" w:rsidRDefault="00773BE2" w:rsidP="00773BE2">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r w:rsidRPr="00343ADD">
        <w:rPr>
          <w:rStyle w:val="Emphasis"/>
          <w:highlight w:val="green"/>
        </w:rPr>
        <w:t>absolutely decoupled</w:t>
      </w:r>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137AE064" w14:textId="77777777" w:rsidR="00773BE2" w:rsidRPr="00343ADD" w:rsidRDefault="00773BE2" w:rsidP="00773BE2">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6BFF12B9" w14:textId="77777777" w:rsidR="00773BE2" w:rsidRPr="00343ADD" w:rsidRDefault="00773BE2" w:rsidP="00773BE2">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the amount of emissions “exported” from developed countries to developing countries has actually declined over the past 15 years</w:t>
      </w:r>
      <w:r w:rsidRPr="00343ADD">
        <w:rPr>
          <w:sz w:val="12"/>
        </w:rPr>
        <w:t>.</w:t>
      </w:r>
    </w:p>
    <w:p w14:paraId="337E3E77" w14:textId="77777777" w:rsidR="00773BE2" w:rsidRPr="00343ADD" w:rsidRDefault="00773BE2" w:rsidP="00773BE2">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All of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0D2F2D6E" w14:textId="77777777" w:rsidR="00773BE2" w:rsidRPr="00343ADD" w:rsidRDefault="00773BE2" w:rsidP="00773BE2">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all of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46C08830" w14:textId="4FE28A40" w:rsidR="00773BE2" w:rsidRDefault="00773BE2" w:rsidP="00773BE2">
      <w:pPr>
        <w:pStyle w:val="Heading4"/>
        <w:numPr>
          <w:ilvl w:val="0"/>
          <w:numId w:val="14"/>
        </w:numPr>
      </w:pPr>
      <w:r>
        <w:t>Capitalism solves environmental crisis - i</w:t>
      </w:r>
      <w:r w:rsidRPr="00647805">
        <w:t>ndustrial development</w:t>
      </w:r>
      <w:r>
        <w:t xml:space="preserve">, </w:t>
      </w:r>
      <w:r w:rsidRPr="00647805">
        <w:t>technological advances</w:t>
      </w:r>
      <w:r>
        <w:t>, and any alternative fails</w:t>
      </w:r>
    </w:p>
    <w:p w14:paraId="6335828F" w14:textId="77777777" w:rsidR="00773BE2" w:rsidRPr="00B46D49" w:rsidRDefault="00773BE2" w:rsidP="00773BE2">
      <w:pPr>
        <w:spacing w:after="0" w:line="240" w:lineRule="auto"/>
      </w:pPr>
      <w:proofErr w:type="spellStart"/>
      <w:r>
        <w:rPr>
          <w:rStyle w:val="Style13ptBold"/>
        </w:rPr>
        <w:t>Zitelmann</w:t>
      </w:r>
      <w:proofErr w:type="spellEnd"/>
      <w:r>
        <w:rPr>
          <w:rStyle w:val="Style13ptBold"/>
        </w:rPr>
        <w:t xml:space="preserve"> 20 </w:t>
      </w:r>
      <w:r w:rsidRPr="0046765C">
        <w:t>[(Dr.</w:t>
      </w:r>
      <w:r>
        <w:t xml:space="preserve"> </w:t>
      </w:r>
      <w:r w:rsidRPr="0046765C">
        <w:t xml:space="preserve">Rainer,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w:t>
      </w:r>
      <w:proofErr w:type="gramStart"/>
      <w:r w:rsidRPr="0046765C">
        <w:t>And</w:t>
      </w:r>
      <w:proofErr w:type="gramEnd"/>
      <w:r w:rsidRPr="0046765C">
        <w:t xml:space="preserve"> Environmental Destruction” Forbes, 7/13/2020] BC</w:t>
      </w:r>
    </w:p>
    <w:p w14:paraId="16DEA216" w14:textId="77777777" w:rsidR="00773BE2" w:rsidRDefault="00773BE2" w:rsidP="00773BE2">
      <w:r>
        <w:t xml:space="preserve">The Price </w:t>
      </w:r>
      <w:proofErr w:type="gramStart"/>
      <w:r>
        <w:t>Of</w:t>
      </w:r>
      <w:proofErr w:type="gramEnd"/>
      <w:r>
        <w:t xml:space="preserve"> Growth—Destruction Of The Environment?</w:t>
      </w:r>
    </w:p>
    <w:p w14:paraId="75FCDC50" w14:textId="77777777" w:rsidR="00773BE2" w:rsidRDefault="00773BE2" w:rsidP="00773BE2">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1E0601">
        <w:rPr>
          <w:rStyle w:val="Emphasis"/>
          <w:highlight w:val="green"/>
        </w:rPr>
        <w:t>the</w:t>
      </w:r>
      <w:r w:rsidRPr="00647805">
        <w:rPr>
          <w:rStyle w:val="Emphasis"/>
        </w:rPr>
        <w:t xml:space="preserve"> </w:t>
      </w:r>
      <w:r w:rsidRPr="001E0601">
        <w:rPr>
          <w:rStyle w:val="Emphasis"/>
          <w:highlight w:val="green"/>
        </w:rPr>
        <w:t>assertion</w:t>
      </w:r>
      <w:r w:rsidRPr="00647805">
        <w:rPr>
          <w:rStyle w:val="Emphasis"/>
        </w:rPr>
        <w:t xml:space="preserve"> that </w:t>
      </w:r>
      <w:r w:rsidRPr="001E0601">
        <w:rPr>
          <w:rStyle w:val="Emphasis"/>
          <w:highlight w:val="green"/>
        </w:rPr>
        <w:t>growth</w:t>
      </w:r>
      <w:r w:rsidRPr="00647805">
        <w:rPr>
          <w:rStyle w:val="Emphasis"/>
        </w:rPr>
        <w:t xml:space="preserve"> automatically </w:t>
      </w:r>
      <w:r w:rsidRPr="001E0601">
        <w:rPr>
          <w:rStyle w:val="Emphasis"/>
          <w:highlight w:val="green"/>
        </w:rPr>
        <w:t>leads to</w:t>
      </w:r>
      <w:r w:rsidRPr="00647805">
        <w:rPr>
          <w:rStyle w:val="Emphasis"/>
        </w:rPr>
        <w:t xml:space="preserve"> ever accelerating </w:t>
      </w:r>
      <w:r w:rsidRPr="001E0601">
        <w:rPr>
          <w:rStyle w:val="Emphasis"/>
          <w:highlight w:val="green"/>
        </w:rPr>
        <w:t>environmental degradation is</w:t>
      </w:r>
      <w:r w:rsidRPr="00647805">
        <w:rPr>
          <w:rStyle w:val="Emphasis"/>
        </w:rPr>
        <w:t xml:space="preserve"> simply </w:t>
      </w:r>
      <w:r w:rsidRPr="001E0601">
        <w:rPr>
          <w:rStyle w:val="Emphasis"/>
          <w:highlight w:val="green"/>
        </w:rPr>
        <w:t>false</w:t>
      </w:r>
      <w:r w:rsidRPr="00647805">
        <w:rPr>
          <w:rStyle w:val="Emphasis"/>
        </w:rPr>
        <w:t>.</w:t>
      </w:r>
      <w:r>
        <w:t xml:space="preserve"> Yale University’s Environmental Performance Index (</w:t>
      </w:r>
      <w:r w:rsidRPr="001E0601">
        <w:rPr>
          <w:rStyle w:val="StyleUnderline"/>
          <w:highlight w:val="green"/>
        </w:rPr>
        <w:t>EPI</w:t>
      </w:r>
      <w:r w:rsidRPr="001E0601">
        <w:rPr>
          <w:highlight w:val="green"/>
        </w:rPr>
        <w:t xml:space="preserve">) </w:t>
      </w:r>
      <w:r w:rsidRPr="001E0601">
        <w:rPr>
          <w:rStyle w:val="StyleUnderline"/>
          <w:highlight w:val="green"/>
        </w:rPr>
        <w:t>uses 16 indicators to rank countries</w:t>
      </w:r>
      <w:r w:rsidRPr="00647805">
        <w:rPr>
          <w:rStyle w:val="StyleUnderline"/>
        </w:rPr>
        <w:t xml:space="preserve"> on environmental health, air quality, water, biodiversity, natural resources and </w:t>
      </w:r>
      <w:r w:rsidRPr="002B17A5">
        <w:rPr>
          <w:rStyle w:val="StyleUnderline"/>
        </w:rPr>
        <w:t>pollution</w:t>
      </w:r>
      <w:r w:rsidRPr="002B17A5">
        <w:t>. These indicators have been selected to reflect both the current</w:t>
      </w:r>
      <w:r>
        <w:t xml:space="preserve"> baseline and the dynamics of national ecosystems. </w:t>
      </w:r>
      <w:r w:rsidRPr="00647805">
        <w:rPr>
          <w:rStyle w:val="Emphasis"/>
        </w:rPr>
        <w:t xml:space="preserve">One of the Index’s most striking findings is that </w:t>
      </w:r>
      <w:r w:rsidRPr="001E0601">
        <w:rPr>
          <w:rStyle w:val="Emphasis"/>
          <w:highlight w:val="green"/>
        </w:rPr>
        <w:t>there is a strong</w:t>
      </w:r>
      <w:r w:rsidRPr="00647805">
        <w:rPr>
          <w:rStyle w:val="Emphasis"/>
        </w:rPr>
        <w:t xml:space="preserve"> </w:t>
      </w:r>
      <w:r w:rsidRPr="001E0601">
        <w:rPr>
          <w:rStyle w:val="Emphasis"/>
          <w:highlight w:val="green"/>
        </w:rPr>
        <w:t>correlation between</w:t>
      </w:r>
      <w:r w:rsidRPr="00647805">
        <w:rPr>
          <w:rStyle w:val="Emphasis"/>
        </w:rPr>
        <w:t xml:space="preserve"> a state’s </w:t>
      </w:r>
      <w:r w:rsidRPr="001E0601">
        <w:rPr>
          <w:rStyle w:val="Emphasis"/>
          <w:highlight w:val="green"/>
        </w:rPr>
        <w:t>wealth and</w:t>
      </w:r>
      <w:r w:rsidRPr="00647805">
        <w:rPr>
          <w:rStyle w:val="Emphasis"/>
        </w:rPr>
        <w:t xml:space="preserve"> its </w:t>
      </w:r>
      <w:r w:rsidRPr="001E0601">
        <w:rPr>
          <w:rStyle w:val="Emphasis"/>
          <w:highlight w:val="green"/>
        </w:rPr>
        <w:t>environmental performance</w:t>
      </w:r>
      <w:r w:rsidRPr="00647805">
        <w:rPr>
          <w:rStyle w:val="Emphasis"/>
        </w:rPr>
        <w:t>.</w:t>
      </w:r>
      <w:r>
        <w:t xml:space="preserve"> Most developed </w:t>
      </w:r>
      <w:r w:rsidRPr="001E0601">
        <w:rPr>
          <w:rStyle w:val="Emphasis"/>
          <w:highlight w:val="green"/>
        </w:rPr>
        <w:t>capitalist countries achieve high environmental</w:t>
      </w:r>
      <w:r w:rsidRPr="00647805">
        <w:rPr>
          <w:rStyle w:val="Emphasis"/>
        </w:rPr>
        <w:t xml:space="preserve"> </w:t>
      </w:r>
      <w:r w:rsidRPr="001E0601">
        <w:rPr>
          <w:rStyle w:val="Emphasis"/>
          <w:highlight w:val="green"/>
        </w:rPr>
        <w:t>standards</w:t>
      </w:r>
      <w:r>
        <w:t xml:space="preserve">. </w:t>
      </w:r>
      <w:r w:rsidRPr="00647805">
        <w:rPr>
          <w:rStyle w:val="StyleUnderline"/>
        </w:rPr>
        <w:t>Those countries with the worst EPI scores, such as Ethiopia, Mali, Mauritania, Chad and Niger, are all poor</w:t>
      </w:r>
      <w:r>
        <w:t>. They have both low investment capacity for infrastructure, including water and sanitation, and tend to have weak environmental regulatory authorities.</w:t>
      </w:r>
    </w:p>
    <w:p w14:paraId="009CDD5B" w14:textId="77777777" w:rsidR="00773BE2" w:rsidRDefault="00773BE2" w:rsidP="00773BE2">
      <w:r>
        <w:t xml:space="preserve">Contrary to prevailing perceptions, </w:t>
      </w:r>
      <w:r w:rsidRPr="001E0601">
        <w:rPr>
          <w:rStyle w:val="Emphasis"/>
          <w:highlight w:val="green"/>
        </w:rPr>
        <w:t>industrial development</w:t>
      </w:r>
      <w:r w:rsidRPr="00647805">
        <w:rPr>
          <w:rStyle w:val="Emphasis"/>
        </w:rPr>
        <w:t xml:space="preserve"> and technological advances have </w:t>
      </w:r>
      <w:r w:rsidRPr="002B17A5">
        <w:rPr>
          <w:rStyle w:val="Emphasis"/>
        </w:rPr>
        <w:t>contributed significantly</w:t>
      </w:r>
      <w:r w:rsidRPr="00647805">
        <w:rPr>
          <w:rStyle w:val="Emphasis"/>
        </w:rPr>
        <w:t xml:space="preserve"> </w:t>
      </w:r>
      <w:r w:rsidRPr="001E0601">
        <w:rPr>
          <w:rStyle w:val="Emphasis"/>
          <w:highlight w:val="green"/>
        </w:rPr>
        <w:t>to reliev</w:t>
      </w:r>
      <w:r w:rsidRPr="002B17A5">
        <w:rPr>
          <w:rStyle w:val="Emphasis"/>
        </w:rPr>
        <w:t>ing</w:t>
      </w:r>
      <w:r w:rsidRPr="001E0601">
        <w:rPr>
          <w:rStyle w:val="Emphasis"/>
          <w:highlight w:val="green"/>
        </w:rPr>
        <w:t xml:space="preserve"> the burden on the</w:t>
      </w:r>
      <w:r w:rsidRPr="00647805">
        <w:rPr>
          <w:rStyle w:val="Emphasis"/>
        </w:rPr>
        <w:t xml:space="preserve"> </w:t>
      </w:r>
      <w:r w:rsidRPr="001E0601">
        <w:rPr>
          <w:rStyle w:val="Emphasis"/>
          <w:highlight w:val="green"/>
        </w:rPr>
        <w:t>environment</w:t>
      </w:r>
      <w:r>
        <w:t xml:space="preserve">. Both </w:t>
      </w:r>
      <w:proofErr w:type="spellStart"/>
      <w:r>
        <w:t>Indur</w:t>
      </w:r>
      <w:proofErr w:type="spellEnd"/>
      <w:r>
        <w:t xml:space="preserve"> </w:t>
      </w:r>
      <w:proofErr w:type="spellStart"/>
      <w:r>
        <w:t>Goklany</w:t>
      </w:r>
      <w:proofErr w:type="spellEnd"/>
      <w:r>
        <w:t xml:space="preserve">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1CE49BF1" w14:textId="77777777" w:rsidR="00773BE2" w:rsidRPr="002B17A5" w:rsidRDefault="00773BE2" w:rsidP="00773BE2">
      <w:r w:rsidRPr="00647805">
        <w:rPr>
          <w:rStyle w:val="Emphasis"/>
        </w:rPr>
        <w:t>Researchers have confirmed that</w:t>
      </w:r>
      <w:r>
        <w:t xml:space="preserve"> economic </w:t>
      </w:r>
      <w:r w:rsidRPr="002B17A5">
        <w:t xml:space="preserve">freedom—in other words, more </w:t>
      </w:r>
      <w:r w:rsidRPr="002B17A5">
        <w:rPr>
          <w:rStyle w:val="Emphasis"/>
        </w:rPr>
        <w:t>capitalism</w:t>
      </w:r>
      <w:r w:rsidRPr="002B17A5">
        <w:t>—</w:t>
      </w:r>
      <w:r w:rsidRPr="002B17A5">
        <w:rPr>
          <w:rStyle w:val="Emphasis"/>
        </w:rPr>
        <w:t>leads to higher</w:t>
      </w:r>
      <w:r w:rsidRPr="002B17A5">
        <w:rPr>
          <w:rStyle w:val="StyleUnderline"/>
        </w:rPr>
        <w:t>, not lower,</w:t>
      </w:r>
      <w:r w:rsidRPr="002B17A5">
        <w:rPr>
          <w:rStyle w:val="Emphasis"/>
        </w:rPr>
        <w:t xml:space="preserve"> environmental quality</w:t>
      </w:r>
      <w:r w:rsidRPr="002B17A5">
        <w:t>.</w:t>
      </w:r>
    </w:p>
    <w:p w14:paraId="093F22A7" w14:textId="77777777" w:rsidR="00773BE2" w:rsidRPr="00647805" w:rsidRDefault="00773BE2" w:rsidP="00773BE2">
      <w:pPr>
        <w:rPr>
          <w:rStyle w:val="Emphasis"/>
        </w:rPr>
      </w:pPr>
      <w:r w:rsidRPr="002B17A5">
        <w:t>Every year, the Heritage Foundation compiles its Index of Economic Freedom, which</w:t>
      </w:r>
      <w:r>
        <w:t xml:space="preserve">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1E0601">
        <w:rPr>
          <w:rStyle w:val="Emphasis"/>
          <w:highlight w:val="green"/>
        </w:rPr>
        <w:t>free countries achieve</w:t>
      </w:r>
      <w:r w:rsidRPr="00647805">
        <w:rPr>
          <w:rStyle w:val="Emphasis"/>
        </w:rPr>
        <w:t xml:space="preserve"> the </w:t>
      </w:r>
      <w:r w:rsidRPr="001E0601">
        <w:rPr>
          <w:rStyle w:val="Emphasis"/>
          <w:highlight w:val="green"/>
        </w:rPr>
        <w:t>high</w:t>
      </w:r>
      <w:r w:rsidRPr="00647805">
        <w:rPr>
          <w:rStyle w:val="Emphasis"/>
        </w:rPr>
        <w:t xml:space="preserve">est </w:t>
      </w:r>
      <w:r w:rsidRPr="001E0601">
        <w:rPr>
          <w:rStyle w:val="Emphasis"/>
          <w:highlight w:val="green"/>
        </w:rPr>
        <w:t>environmental performance</w:t>
      </w:r>
      <w:r w:rsidRPr="00647805">
        <w:rPr>
          <w:rStyle w:val="StyleUnderline"/>
        </w:rPr>
        <w:t xml:space="preserve"> rankings </w:t>
      </w:r>
      <w:r w:rsidRPr="001E0601">
        <w:rPr>
          <w:rStyle w:val="StyleUnderline"/>
          <w:highlight w:val="green"/>
        </w:rPr>
        <w:t>with</w:t>
      </w:r>
      <w:r w:rsidRPr="00647805">
        <w:rPr>
          <w:rStyle w:val="StyleUnderline"/>
        </w:rPr>
        <w:t xml:space="preserve"> an average score of </w:t>
      </w:r>
      <w:r w:rsidRPr="001E0601">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1E0601">
        <w:rPr>
          <w:rStyle w:val="Emphasis"/>
          <w:highlight w:val="green"/>
        </w:rPr>
        <w:t>economically</w:t>
      </w:r>
      <w:r w:rsidRPr="00647805">
        <w:rPr>
          <w:rStyle w:val="Emphasis"/>
        </w:rPr>
        <w:t xml:space="preserve"> “repressed” and “mostly </w:t>
      </w:r>
      <w:r w:rsidRPr="001E0601">
        <w:rPr>
          <w:rStyle w:val="Emphasis"/>
          <w:highlight w:val="green"/>
        </w:rPr>
        <w:t>unfree” countries</w:t>
      </w:r>
      <w:r w:rsidRPr="00647805">
        <w:rPr>
          <w:rStyle w:val="Emphasis"/>
        </w:rPr>
        <w:t xml:space="preserve"> all </w:t>
      </w:r>
      <w:r w:rsidRPr="001E0601">
        <w:rPr>
          <w:rStyle w:val="Emphasis"/>
          <w:highlight w:val="green"/>
        </w:rPr>
        <w:t>score</w:t>
      </w:r>
      <w:r w:rsidRPr="00647805">
        <w:rPr>
          <w:rStyle w:val="Emphasis"/>
        </w:rPr>
        <w:t xml:space="preserve"> </w:t>
      </w:r>
      <w:r w:rsidRPr="001E0601">
        <w:rPr>
          <w:rStyle w:val="Emphasis"/>
          <w:highlight w:val="green"/>
        </w:rPr>
        <w:t>less than 50</w:t>
      </w:r>
      <w:r w:rsidRPr="00647805">
        <w:rPr>
          <w:rStyle w:val="Emphasis"/>
        </w:rPr>
        <w:t xml:space="preserve"> for environmental performance.</w:t>
      </w:r>
    </w:p>
    <w:p w14:paraId="56212530" w14:textId="77777777" w:rsidR="00773BE2" w:rsidRDefault="00773BE2" w:rsidP="00773BE2">
      <w:r>
        <w:t xml:space="preserve">Is Government </w:t>
      </w:r>
      <w:proofErr w:type="gramStart"/>
      <w:r>
        <w:t>The</w:t>
      </w:r>
      <w:proofErr w:type="gramEnd"/>
      <w:r>
        <w:t xml:space="preserve"> Best Solution To Environmental Problems?</w:t>
      </w:r>
    </w:p>
    <w:p w14:paraId="509C93B1" w14:textId="77777777" w:rsidR="00773BE2" w:rsidRPr="002B17A5" w:rsidRDefault="00773BE2" w:rsidP="00773BE2">
      <w:r w:rsidRPr="00647805">
        <w:rPr>
          <w:rStyle w:val="StyleUnderline"/>
        </w:rPr>
        <w:t>Anti-capitalists frequently claim that central government is the best solution to environmental problems</w:t>
      </w:r>
      <w:r>
        <w:t xml:space="preserve">. And </w:t>
      </w:r>
      <w:r w:rsidRPr="00647805">
        <w:rPr>
          <w:rStyle w:val="StyleUnderline"/>
        </w:rPr>
        <w:t xml:space="preserve">there is no doubt that state </w:t>
      </w:r>
      <w:r w:rsidRPr="002B17A5">
        <w:rPr>
          <w:rStyle w:val="StyleUnderline"/>
        </w:rPr>
        <w:t>regulations to safeguard the environment are important</w:t>
      </w:r>
      <w:r w:rsidRPr="002B17A5">
        <w:t xml:space="preserve">. </w:t>
      </w:r>
      <w:r w:rsidRPr="002B17A5">
        <w:rPr>
          <w:rStyle w:val="Emphasis"/>
        </w:rPr>
        <w:t>But state regulations</w:t>
      </w:r>
      <w:r w:rsidRPr="002B17A5">
        <w:t>, cited by anti-capitalists as a panacea for environmental issues, o</w:t>
      </w:r>
      <w:r w:rsidRPr="002B17A5">
        <w:rPr>
          <w:rStyle w:val="Emphasis"/>
        </w:rPr>
        <w:t>ften achieve the opposite of what they were intended to do.</w:t>
      </w:r>
      <w:r w:rsidRPr="002B17A5">
        <w:t xml:space="preserve"> </w:t>
      </w:r>
      <w:r w:rsidRPr="002B17A5">
        <w:rPr>
          <w:rStyle w:val="StyleUnderline"/>
        </w:rPr>
        <w:t>Hardly any other country in the world touts its green credentials as much as Germany</w:t>
      </w:r>
      <w:r w:rsidRPr="002B17A5">
        <w:t>. According to even the most conservative estimates, Germany’s so-called “energy transition” is set to cost a total of almost €500 billion by 2025.</w:t>
      </w:r>
    </w:p>
    <w:p w14:paraId="21DAC904" w14:textId="77777777" w:rsidR="00773BE2" w:rsidRPr="002B17A5" w:rsidRDefault="00773BE2" w:rsidP="00773BE2">
      <w:r w:rsidRPr="002B17A5">
        <w:t xml:space="preserve">But </w:t>
      </w:r>
      <w:r w:rsidRPr="002B17A5">
        <w:rPr>
          <w:rStyle w:val="StyleUnderline"/>
        </w:rPr>
        <w:t>the results of this massive investment is sobering</w:t>
      </w:r>
      <w:r w:rsidRPr="002B17A5">
        <w:t>, as an analysis by McKinsey reveals, “</w:t>
      </w:r>
      <w:r w:rsidRPr="002B17A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rsidRPr="002B17A5">
        <w:t>.”</w:t>
      </w:r>
    </w:p>
    <w:p w14:paraId="615E5E84" w14:textId="77777777" w:rsidR="00773BE2" w:rsidRPr="002B17A5" w:rsidRDefault="00773BE2" w:rsidP="00773BE2">
      <w:pPr>
        <w:rPr>
          <w:rStyle w:val="Emphasis"/>
        </w:rPr>
      </w:pPr>
      <w:r w:rsidRPr="002B17A5">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2B17A5">
        <w:rPr>
          <w:rStyle w:val="Emphasis"/>
        </w:rPr>
        <w:t>Germany’s energy policy has been described as the dumbest in the world.</w:t>
      </w:r>
    </w:p>
    <w:p w14:paraId="7C5CD367" w14:textId="77777777" w:rsidR="00773BE2" w:rsidRDefault="00773BE2" w:rsidP="00773BE2">
      <w:r w:rsidRPr="002B17A5">
        <w:t>The latest generation of nuclear power plants are much safer than their predecessors. Despite what environmentalists might</w:t>
      </w:r>
      <w:r>
        <w:t xml:space="preserve">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i.e. it exacerbates existing environmental problems.</w:t>
      </w:r>
    </w:p>
    <w:p w14:paraId="10271460" w14:textId="77777777" w:rsidR="00773BE2" w:rsidRDefault="00773BE2" w:rsidP="00773BE2">
      <w:r w:rsidRPr="001E0601">
        <w:rPr>
          <w:rStyle w:val="Emphasis"/>
          <w:highlight w:val="green"/>
        </w:rPr>
        <w:t>It is</w:t>
      </w:r>
      <w:r>
        <w:t xml:space="preserve"> also </w:t>
      </w:r>
      <w:r w:rsidRPr="001E0601">
        <w:rPr>
          <w:rStyle w:val="Emphasis"/>
          <w:highlight w:val="green"/>
        </w:rPr>
        <w:t>wrong to think</w:t>
      </w:r>
      <w:r>
        <w:t xml:space="preserve"> that </w:t>
      </w:r>
      <w:r w:rsidRPr="001E0601">
        <w:rPr>
          <w:rStyle w:val="Emphasis"/>
          <w:highlight w:val="green"/>
        </w:rPr>
        <w:t>capitalism</w:t>
      </w:r>
      <w:r>
        <w:t xml:space="preserve"> necessarily </w:t>
      </w:r>
      <w:r w:rsidRPr="001E0601">
        <w:rPr>
          <w:rStyle w:val="Emphasis"/>
          <w:highlight w:val="green"/>
        </w:rPr>
        <w:t>leads to</w:t>
      </w:r>
      <w:r>
        <w:t xml:space="preserve"> ever greater </w:t>
      </w:r>
      <w:r w:rsidRPr="001E0601">
        <w:rPr>
          <w:rStyle w:val="Emphasis"/>
          <w:highlight w:val="green"/>
        </w:rPr>
        <w:t>waste of</w:t>
      </w:r>
      <w:r w:rsidRPr="00B46D49">
        <w:rPr>
          <w:rStyle w:val="Emphasis"/>
        </w:rPr>
        <w:t xml:space="preserve"> limited natural </w:t>
      </w:r>
      <w:r w:rsidRPr="001E0601">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flashlight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46456763" w14:textId="77777777" w:rsidR="00773BE2" w:rsidRPr="008174C1" w:rsidRDefault="00773BE2" w:rsidP="00773BE2">
      <w:pPr>
        <w:rPr>
          <w:b/>
          <w:u w:val="single"/>
        </w:rPr>
      </w:pPr>
      <w:r w:rsidRPr="001E0601">
        <w:rPr>
          <w:rStyle w:val="Emphasis"/>
          <w:highlight w:val="green"/>
        </w:rPr>
        <w:t>Those who call for “system change</w:t>
      </w:r>
      <w:r w:rsidRPr="00B46D49">
        <w:rPr>
          <w:rStyle w:val="Emphasis"/>
        </w:rPr>
        <w:t xml:space="preserve">” instead of “climate change” </w:t>
      </w:r>
      <w:r w:rsidRPr="001E0601">
        <w:rPr>
          <w:rStyle w:val="Emphasis"/>
          <w:highlight w:val="green"/>
        </w:rPr>
        <w:t>do not usually say</w:t>
      </w:r>
      <w:r w:rsidRPr="00B46D49">
        <w:rPr>
          <w:rStyle w:val="Emphasis"/>
        </w:rPr>
        <w:t xml:space="preserve"> </w:t>
      </w:r>
      <w:r w:rsidRPr="001E0601">
        <w:rPr>
          <w:rStyle w:val="Emphasis"/>
          <w:highlight w:val="green"/>
        </w:rPr>
        <w:t>which system they</w:t>
      </w:r>
      <w:r w:rsidRPr="00B46D49">
        <w:rPr>
          <w:rStyle w:val="Emphasis"/>
        </w:rPr>
        <w:t xml:space="preserve"> would </w:t>
      </w:r>
      <w:r w:rsidRPr="001E0601">
        <w:rPr>
          <w:rStyle w:val="Emphasis"/>
          <w:highlight w:val="green"/>
        </w:rPr>
        <w:t>prefer</w:t>
      </w:r>
      <w:r>
        <w:t xml:space="preserve">. All they are really sure of is that any new system should not be based on free market economics and that the state should play the decisive role. </w:t>
      </w:r>
      <w:r w:rsidRPr="00B46D49">
        <w:rPr>
          <w:rStyle w:val="Emphasis"/>
        </w:rPr>
        <w:t xml:space="preserve">The simple fact is </w:t>
      </w:r>
      <w:r w:rsidRPr="002B17A5">
        <w:rPr>
          <w:rStyle w:val="Emphasis"/>
        </w:rPr>
        <w:t xml:space="preserve">that </w:t>
      </w:r>
      <w:r w:rsidRPr="001E0601">
        <w:rPr>
          <w:rStyle w:val="Emphasis"/>
          <w:highlight w:val="green"/>
        </w:rPr>
        <w:t>socialism has failed</w:t>
      </w:r>
      <w:r w:rsidRPr="00B46D49">
        <w:rPr>
          <w:rStyle w:val="Emphasis"/>
        </w:rPr>
        <w:t xml:space="preserve"> in every country every time it has been tried</w:t>
      </w:r>
      <w:r>
        <w:t>—</w:t>
      </w:r>
      <w:r w:rsidRPr="002B17A5">
        <w:rPr>
          <w:rStyle w:val="StyleUnderline"/>
        </w:rPr>
        <w:t xml:space="preserve">and </w:t>
      </w:r>
      <w:r w:rsidRPr="001E0601">
        <w:rPr>
          <w:rStyle w:val="StyleUnderline"/>
          <w:highlight w:val="green"/>
        </w:rPr>
        <w:t>socialism has damaged the environment more than any capitalist system.</w:t>
      </w:r>
      <w:r>
        <w:t xml:space="preserve"> Murray </w:t>
      </w:r>
      <w:proofErr w:type="spellStart"/>
      <w:r>
        <w:t>Feshbach</w:t>
      </w:r>
      <w:proofErr w:type="spellEnd"/>
      <w:r>
        <w:t xml:space="preserve">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2B17A5">
        <w:rPr>
          <w:rStyle w:val="Emphasis"/>
        </w:rPr>
        <w:t>non-capitalist system was responsible for the greatest environmental destruction</w:t>
      </w:r>
      <w:r w:rsidRPr="00B46D49">
        <w:rPr>
          <w:rStyle w:val="Emphasis"/>
        </w:rPr>
        <w:t xml:space="preserve"> in history</w:t>
      </w:r>
      <w:r>
        <w:t xml:space="preserve">. Anti-capitalists may well reply that they do not want a system like the Soviet Union. And yet, </w:t>
      </w:r>
      <w:r w:rsidRPr="002B17A5">
        <w:rPr>
          <w:rStyle w:val="StyleUnderline"/>
        </w:rPr>
        <w:t>they cannot name a single real-world system—at any time in the history of mankind—that provides better environmental solutions than capitalism.</w:t>
      </w:r>
    </w:p>
    <w:p w14:paraId="68F80EF2" w14:textId="77777777" w:rsidR="00773BE2" w:rsidRPr="00AC4611" w:rsidRDefault="00773BE2" w:rsidP="00773BE2">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0F625BEB" w14:textId="77777777" w:rsidR="00773BE2" w:rsidRPr="00AC4611" w:rsidRDefault="00773BE2" w:rsidP="00773BE2">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4B6CFF77" w14:textId="77777777" w:rsidR="00773BE2" w:rsidRPr="00360D1B" w:rsidRDefault="00773BE2" w:rsidP="00773BE2">
      <w:pPr>
        <w:spacing w:line="276" w:lineRule="auto"/>
        <w:rPr>
          <w:sz w:val="14"/>
        </w:rPr>
      </w:pPr>
      <w:r w:rsidRPr="001E0601">
        <w:rPr>
          <w:b/>
          <w:bCs/>
          <w:szCs w:val="22"/>
          <w:highlight w:val="green"/>
          <w:u w:val="single"/>
        </w:rPr>
        <w:t>Climate change is</w:t>
      </w:r>
      <w:r w:rsidRPr="00D73DBA">
        <w:rPr>
          <w:b/>
          <w:bCs/>
          <w:szCs w:val="22"/>
          <w:u w:val="single"/>
        </w:rPr>
        <w:t xml:space="preserve"> becoming </w:t>
      </w:r>
      <w:r w:rsidRPr="001E0601">
        <w:rPr>
          <w:b/>
          <w:bCs/>
          <w:szCs w:val="22"/>
          <w:highlight w:val="green"/>
          <w:u w:val="single"/>
        </w:rPr>
        <w:t>an existential threat</w:t>
      </w:r>
      <w:r w:rsidRPr="00D73DBA">
        <w:rPr>
          <w:b/>
          <w:bCs/>
          <w:szCs w:val="22"/>
          <w:u w:val="single"/>
        </w:rPr>
        <w:t xml:space="preserve"> </w:t>
      </w:r>
      <w:r w:rsidRPr="001E0601">
        <w:rPr>
          <w:b/>
          <w:bCs/>
          <w:szCs w:val="22"/>
          <w:highlight w:val="green"/>
          <w:u w:val="single"/>
        </w:rPr>
        <w:t>with warming in excess of 2°C within the next three decades</w:t>
      </w:r>
      <w:r w:rsidRPr="00D73DBA">
        <w:rPr>
          <w:b/>
          <w:bCs/>
          <w:szCs w:val="22"/>
          <w:u w:val="single"/>
        </w:rPr>
        <w:t xml:space="preserve"> </w:t>
      </w:r>
      <w:r w:rsidRPr="001E0601">
        <w:rPr>
          <w:b/>
          <w:bCs/>
          <w:szCs w:val="22"/>
          <w:highlight w:val="green"/>
          <w:u w:val="single"/>
        </w:rPr>
        <w:t>and 4</w:t>
      </w:r>
      <w:r w:rsidRPr="00D73DBA">
        <w:rPr>
          <w:b/>
          <w:bCs/>
          <w:szCs w:val="22"/>
          <w:u w:val="single"/>
        </w:rPr>
        <w:t xml:space="preserve">°C </w:t>
      </w:r>
      <w:r w:rsidRPr="001E0601">
        <w:rPr>
          <w:b/>
          <w:bCs/>
          <w:szCs w:val="22"/>
          <w:highlight w:val="green"/>
          <w:u w:val="single"/>
        </w:rPr>
        <w:t>to 6</w:t>
      </w:r>
      <w:r w:rsidRPr="00D73DBA">
        <w:rPr>
          <w:b/>
          <w:bCs/>
          <w:szCs w:val="22"/>
          <w:u w:val="single"/>
        </w:rPr>
        <w:t>°C with</w:t>
      </w:r>
      <w:r w:rsidRPr="001E0601">
        <w:rPr>
          <w:b/>
          <w:bCs/>
          <w:szCs w:val="22"/>
          <w:highlight w:val="green"/>
          <w:u w:val="single"/>
        </w:rPr>
        <w:t>in the next several</w:t>
      </w:r>
      <w:r w:rsidRPr="00D73DBA">
        <w:rPr>
          <w:b/>
          <w:bCs/>
          <w:szCs w:val="22"/>
          <w:u w:val="single"/>
        </w:rPr>
        <w:t xml:space="preserve"> decades. </w:t>
      </w:r>
      <w:r w:rsidRPr="001E0601">
        <w:rPr>
          <w:b/>
          <w:bCs/>
          <w:szCs w:val="22"/>
          <w:highlight w:val="green"/>
          <w:u w:val="single"/>
        </w:rPr>
        <w:t>Warming of such magnitude</w:t>
      </w:r>
      <w:r w:rsidRPr="00D73DBA">
        <w:rPr>
          <w:b/>
          <w:bCs/>
          <w:szCs w:val="22"/>
          <w:u w:val="single"/>
        </w:rPr>
        <w:t xml:space="preserve">s will </w:t>
      </w:r>
      <w:r w:rsidRPr="001E0601">
        <w:rPr>
          <w:b/>
          <w:bCs/>
          <w:szCs w:val="22"/>
          <w:highlight w:val="green"/>
          <w:u w:val="single"/>
        </w:rPr>
        <w:t>expose</w:t>
      </w:r>
      <w:r w:rsidRPr="00D73DBA">
        <w:rPr>
          <w:b/>
          <w:bCs/>
          <w:szCs w:val="22"/>
          <w:u w:val="single"/>
        </w:rPr>
        <w:t xml:space="preserve"> as many as </w:t>
      </w:r>
      <w:r w:rsidRPr="001E060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2F9161CE" w14:textId="77777777" w:rsidR="00773BE2" w:rsidRPr="00360D1B" w:rsidRDefault="00773BE2" w:rsidP="00773BE2">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1E0601">
        <w:rPr>
          <w:b/>
          <w:bCs/>
          <w:szCs w:val="22"/>
          <w:highlight w:val="green"/>
          <w:u w:val="single"/>
        </w:rPr>
        <w:t>emissions</w:t>
      </w:r>
      <w:r w:rsidRPr="00D73DBA">
        <w:rPr>
          <w:b/>
          <w:bCs/>
          <w:szCs w:val="22"/>
          <w:u w:val="single"/>
        </w:rPr>
        <w:t xml:space="preserve"> of greenhouse gases and air pollutants </w:t>
      </w:r>
      <w:r w:rsidRPr="001E0601">
        <w:rPr>
          <w:b/>
          <w:bCs/>
          <w:szCs w:val="22"/>
          <w:highlight w:val="green"/>
          <w:u w:val="single"/>
        </w:rPr>
        <w:t>can be decoupled from economic growth</w:t>
      </w:r>
      <w:r w:rsidRPr="00360D1B">
        <w:rPr>
          <w:sz w:val="14"/>
        </w:rPr>
        <w:t xml:space="preserve">. Another favorable sign is that </w:t>
      </w:r>
      <w:r w:rsidRPr="001E0601">
        <w:rPr>
          <w:b/>
          <w:bCs/>
          <w:szCs w:val="22"/>
          <w:highlight w:val="green"/>
          <w:u w:val="single"/>
        </w:rPr>
        <w:t>growth rates of</w:t>
      </w:r>
      <w:r w:rsidRPr="00D73DBA">
        <w:rPr>
          <w:b/>
          <w:bCs/>
          <w:szCs w:val="22"/>
          <w:u w:val="single"/>
        </w:rPr>
        <w:t xml:space="preserve"> worldwide </w:t>
      </w:r>
      <w:r w:rsidRPr="001E060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1E0601">
        <w:rPr>
          <w:b/>
          <w:bCs/>
          <w:szCs w:val="22"/>
          <w:highlight w:val="green"/>
          <w:u w:val="single"/>
        </w:rPr>
        <w:t>to</w:t>
      </w:r>
      <w:r w:rsidRPr="00D73DBA">
        <w:rPr>
          <w:b/>
          <w:bCs/>
          <w:szCs w:val="22"/>
          <w:u w:val="single"/>
        </w:rPr>
        <w:t xml:space="preserve"> 1.3% from 2011 to 2014 and </w:t>
      </w:r>
      <w:r w:rsidRPr="001E060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7761F30D" w14:textId="77777777" w:rsidR="00773BE2" w:rsidRPr="00360D1B" w:rsidRDefault="00773BE2" w:rsidP="00773BE2">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03B6240D" w14:textId="77777777" w:rsidR="00773BE2" w:rsidRPr="00360D1B" w:rsidRDefault="00773BE2" w:rsidP="00773BE2">
      <w:pPr>
        <w:spacing w:line="276" w:lineRule="auto"/>
        <w:rPr>
          <w:sz w:val="14"/>
        </w:rPr>
      </w:pPr>
      <w:r w:rsidRPr="001E0601">
        <w:rPr>
          <w:b/>
          <w:bCs/>
          <w:szCs w:val="22"/>
          <w:highlight w:val="green"/>
          <w:u w:val="single"/>
        </w:rPr>
        <w:t>The climate has already warmed by 1°C.</w:t>
      </w:r>
      <w:r w:rsidRPr="00D73DBA">
        <w:rPr>
          <w:b/>
          <w:bCs/>
          <w:szCs w:val="22"/>
          <w:u w:val="single"/>
        </w:rPr>
        <w:t xml:space="preserve"> The problem is running ahead of us, </w:t>
      </w:r>
      <w:r w:rsidRPr="001E0601">
        <w:rPr>
          <w:b/>
          <w:bCs/>
          <w:szCs w:val="22"/>
          <w:highlight w:val="green"/>
          <w:u w:val="single"/>
        </w:rPr>
        <w:t>and under current trends we</w:t>
      </w:r>
      <w:r w:rsidRPr="00D73DBA">
        <w:rPr>
          <w:b/>
          <w:bCs/>
          <w:szCs w:val="22"/>
          <w:u w:val="single"/>
        </w:rPr>
        <w:t xml:space="preserve"> </w:t>
      </w:r>
      <w:r w:rsidRPr="001E0601">
        <w:rPr>
          <w:b/>
          <w:bCs/>
          <w:szCs w:val="22"/>
          <w:highlight w:val="green"/>
          <w:u w:val="single"/>
        </w:rPr>
        <w:t>will</w:t>
      </w:r>
      <w:r w:rsidRPr="00D73DBA">
        <w:rPr>
          <w:b/>
          <w:bCs/>
          <w:szCs w:val="22"/>
          <w:u w:val="single"/>
        </w:rPr>
        <w:t xml:space="preserve"> likely reach 1.5°C in the next fifteen years and </w:t>
      </w:r>
      <w:r w:rsidRPr="001E0601">
        <w:rPr>
          <w:b/>
          <w:bCs/>
          <w:szCs w:val="22"/>
          <w:highlight w:val="green"/>
          <w:u w:val="single"/>
        </w:rPr>
        <w:t xml:space="preserve">surpass </w:t>
      </w:r>
      <w:r w:rsidRPr="00D73DBA">
        <w:rPr>
          <w:b/>
          <w:bCs/>
          <w:szCs w:val="22"/>
          <w:u w:val="single"/>
        </w:rPr>
        <w:t xml:space="preserve">the </w:t>
      </w:r>
      <w:r w:rsidRPr="001E0601">
        <w:rPr>
          <w:b/>
          <w:bCs/>
          <w:szCs w:val="22"/>
          <w:highlight w:val="green"/>
          <w:u w:val="single"/>
        </w:rPr>
        <w:t>2°C</w:t>
      </w:r>
      <w:r w:rsidRPr="00D73DBA">
        <w:rPr>
          <w:b/>
          <w:bCs/>
          <w:szCs w:val="22"/>
          <w:u w:val="single"/>
        </w:rPr>
        <w:t xml:space="preserve"> guardrail </w:t>
      </w:r>
      <w:r w:rsidRPr="001E0601">
        <w:rPr>
          <w:b/>
          <w:bCs/>
          <w:szCs w:val="22"/>
          <w:highlight w:val="green"/>
          <w:u w:val="single"/>
        </w:rPr>
        <w:t>by mid-century</w:t>
      </w:r>
      <w:r w:rsidRPr="00D73DBA">
        <w:rPr>
          <w:b/>
          <w:bCs/>
          <w:szCs w:val="22"/>
          <w:u w:val="single"/>
        </w:rPr>
        <w:t xml:space="preserve"> </w:t>
      </w:r>
      <w:r w:rsidRPr="001E0601">
        <w:rPr>
          <w:b/>
          <w:bCs/>
          <w:szCs w:val="22"/>
          <w:highlight w:val="green"/>
          <w:u w:val="single"/>
        </w:rPr>
        <w:t>with a 50% probability of reaching 4°C by end of century</w:t>
      </w:r>
      <w:r w:rsidRPr="00360D1B">
        <w:rPr>
          <w:sz w:val="14"/>
        </w:rPr>
        <w:t>. Warming in excess of 3°C is likely to be a global catastrophe for three major reasons:</w:t>
      </w:r>
    </w:p>
    <w:p w14:paraId="7D91B09B" w14:textId="77777777" w:rsidR="00773BE2" w:rsidRPr="00D73DBA" w:rsidRDefault="00773BE2" w:rsidP="00773BE2">
      <w:pPr>
        <w:spacing w:line="276" w:lineRule="auto"/>
        <w:rPr>
          <w:b/>
          <w:bCs/>
          <w:szCs w:val="22"/>
        </w:rPr>
      </w:pPr>
      <w:r w:rsidRPr="00360D1B">
        <w:rPr>
          <w:sz w:val="14"/>
        </w:rPr>
        <w:t xml:space="preserve">• </w:t>
      </w:r>
      <w:r w:rsidRPr="001E060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1E0601">
        <w:rPr>
          <w:b/>
          <w:bCs/>
          <w:szCs w:val="22"/>
          <w:highlight w:val="green"/>
          <w:u w:val="single"/>
        </w:rPr>
        <w:t>of</w:t>
      </w:r>
      <w:r w:rsidRPr="00D73DBA">
        <w:rPr>
          <w:b/>
          <w:bCs/>
          <w:szCs w:val="22"/>
          <w:u w:val="single"/>
        </w:rPr>
        <w:t xml:space="preserve"> about </w:t>
      </w:r>
      <w:r w:rsidRPr="001E0601">
        <w:rPr>
          <w:b/>
          <w:bCs/>
          <w:szCs w:val="22"/>
          <w:highlight w:val="green"/>
          <w:u w:val="single"/>
        </w:rPr>
        <w:t>3°C has a probability of over 40% to cross</w:t>
      </w:r>
      <w:r w:rsidRPr="00D73DBA">
        <w:rPr>
          <w:b/>
          <w:bCs/>
          <w:szCs w:val="22"/>
          <w:u w:val="single"/>
        </w:rPr>
        <w:t xml:space="preserve"> over </w:t>
      </w:r>
      <w:r w:rsidRPr="001E0601">
        <w:rPr>
          <w:b/>
          <w:bCs/>
          <w:szCs w:val="22"/>
          <w:highlight w:val="green"/>
          <w:u w:val="single"/>
        </w:rPr>
        <w:t>multiple tipping points, while</w:t>
      </w:r>
      <w:r w:rsidRPr="00D73DBA">
        <w:rPr>
          <w:b/>
          <w:bCs/>
          <w:szCs w:val="22"/>
          <w:u w:val="single"/>
        </w:rPr>
        <w:t xml:space="preserve"> a warming close to </w:t>
      </w:r>
      <w:r w:rsidRPr="001E060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593118C0" w14:textId="77777777" w:rsidR="00773BE2" w:rsidRPr="00360D1B" w:rsidRDefault="00773BE2" w:rsidP="00773BE2">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1E0601">
        <w:rPr>
          <w:b/>
          <w:bCs/>
          <w:szCs w:val="22"/>
          <w:highlight w:val="green"/>
          <w:u w:val="single"/>
        </w:rPr>
        <w:t>4°C or more will expose</w:t>
      </w:r>
      <w:r w:rsidRPr="00D73DBA">
        <w:rPr>
          <w:b/>
          <w:bCs/>
          <w:szCs w:val="22"/>
          <w:u w:val="single"/>
        </w:rPr>
        <w:t xml:space="preserve"> </w:t>
      </w:r>
      <w:r w:rsidRPr="001E0601">
        <w:rPr>
          <w:b/>
          <w:bCs/>
          <w:szCs w:val="22"/>
          <w:highlight w:val="green"/>
          <w:u w:val="single"/>
        </w:rPr>
        <w:t xml:space="preserve">more than </w:t>
      </w:r>
      <w:r w:rsidRPr="00D73DBA">
        <w:rPr>
          <w:b/>
          <w:bCs/>
          <w:szCs w:val="22"/>
          <w:u w:val="single"/>
        </w:rPr>
        <w:t xml:space="preserve">70% of the population, i.e. about </w:t>
      </w:r>
      <w:r w:rsidRPr="001E0601">
        <w:rPr>
          <w:b/>
          <w:bCs/>
          <w:szCs w:val="22"/>
          <w:highlight w:val="green"/>
          <w:u w:val="single"/>
        </w:rPr>
        <w:t>7 billion</w:t>
      </w:r>
      <w:r w:rsidRPr="00D73DBA">
        <w:rPr>
          <w:b/>
          <w:bCs/>
          <w:szCs w:val="22"/>
          <w:u w:val="single"/>
        </w:rPr>
        <w:t xml:space="preserve"> by the end of the century, </w:t>
      </w:r>
      <w:r w:rsidRPr="001E0601">
        <w:rPr>
          <w:b/>
          <w:bCs/>
          <w:szCs w:val="22"/>
          <w:highlight w:val="green"/>
          <w:u w:val="single"/>
        </w:rPr>
        <w:t>to deadly heat stress and</w:t>
      </w:r>
      <w:r w:rsidRPr="00D73DBA">
        <w:rPr>
          <w:b/>
          <w:bCs/>
          <w:szCs w:val="22"/>
          <w:u w:val="single"/>
        </w:rPr>
        <w:t xml:space="preserve"> expose about 2.4 billion to </w:t>
      </w:r>
      <w:r w:rsidRPr="001E0601">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79F9A2FE" w14:textId="77777777" w:rsidR="00656633" w:rsidRDefault="00773BE2" w:rsidP="00773BE2">
      <w:pPr>
        <w:spacing w:line="276" w:lineRule="auto"/>
        <w:rPr>
          <w:b/>
          <w:bCs/>
          <w:iCs/>
          <w:szCs w:val="22"/>
          <w:u w:val="single"/>
          <w:bdr w:val="single" w:sz="18" w:space="0" w:color="auto"/>
        </w:rPr>
      </w:pPr>
      <w:r w:rsidRPr="00360D1B">
        <w:rPr>
          <w:sz w:val="14"/>
        </w:rPr>
        <w:t xml:space="preserve">The good news is that </w:t>
      </w:r>
      <w:r w:rsidRPr="001E0601">
        <w:rPr>
          <w:b/>
          <w:bCs/>
          <w:szCs w:val="22"/>
          <w:highlight w:val="green"/>
          <w:u w:val="single"/>
        </w:rPr>
        <w:t>there may still be time to avert</w:t>
      </w:r>
      <w:r w:rsidRPr="00D73DBA">
        <w:rPr>
          <w:b/>
          <w:bCs/>
          <w:szCs w:val="22"/>
          <w:u w:val="single"/>
        </w:rPr>
        <w:t xml:space="preserve"> such </w:t>
      </w:r>
      <w:r w:rsidRPr="001E060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1E060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1E060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1E0601">
        <w:rPr>
          <w:b/>
          <w:bCs/>
          <w:szCs w:val="22"/>
          <w:highlight w:val="green"/>
          <w:u w:val="single"/>
        </w:rPr>
        <w:t>adaptation</w:t>
      </w:r>
      <w:r w:rsidRPr="00D73DBA">
        <w:rPr>
          <w:b/>
          <w:bCs/>
          <w:szCs w:val="22"/>
          <w:u w:val="single"/>
        </w:rPr>
        <w:t xml:space="preserve">—a burden that </w:t>
      </w:r>
      <w:r w:rsidRPr="001E0601">
        <w:rPr>
          <w:b/>
          <w:bCs/>
          <w:szCs w:val="22"/>
          <w:highlight w:val="green"/>
          <w:u w:val="single"/>
        </w:rPr>
        <w:t xml:space="preserve">will fall </w:t>
      </w:r>
      <w:r w:rsidRPr="001E0601">
        <w:rPr>
          <w:b/>
          <w:bCs/>
          <w:iCs/>
          <w:szCs w:val="22"/>
          <w:highlight w:val="green"/>
          <w:u w:val="single"/>
          <w:bdr w:val="single" w:sz="18" w:space="0" w:color="auto"/>
        </w:rPr>
        <w:t>disproportionately on the poorest three billion</w:t>
      </w:r>
    </w:p>
    <w:p w14:paraId="00FC5831" w14:textId="77777777" w:rsidR="00656633" w:rsidRDefault="00656633" w:rsidP="00773BE2">
      <w:pPr>
        <w:spacing w:line="276" w:lineRule="auto"/>
        <w:rPr>
          <w:b/>
          <w:bCs/>
          <w:iCs/>
          <w:szCs w:val="22"/>
          <w:u w:val="single"/>
          <w:bdr w:val="single" w:sz="18" w:space="0" w:color="auto"/>
        </w:rPr>
      </w:pPr>
    </w:p>
    <w:p w14:paraId="25CFCFD5" w14:textId="77777777" w:rsidR="00656633" w:rsidRDefault="00656633" w:rsidP="00773BE2">
      <w:pPr>
        <w:spacing w:line="276" w:lineRule="auto"/>
        <w:rPr>
          <w:b/>
          <w:bCs/>
          <w:iCs/>
          <w:szCs w:val="22"/>
          <w:u w:val="single"/>
          <w:bdr w:val="single" w:sz="18" w:space="0" w:color="auto"/>
        </w:rPr>
      </w:pPr>
    </w:p>
    <w:p w14:paraId="274C4ACD" w14:textId="77777777" w:rsidR="00656633" w:rsidRDefault="00656633" w:rsidP="00773BE2">
      <w:pPr>
        <w:spacing w:line="276" w:lineRule="auto"/>
        <w:rPr>
          <w:b/>
          <w:bCs/>
          <w:iCs/>
          <w:szCs w:val="22"/>
          <w:u w:val="single"/>
          <w:bdr w:val="single" w:sz="18" w:space="0" w:color="auto"/>
        </w:rPr>
      </w:pPr>
    </w:p>
    <w:p w14:paraId="521E9565" w14:textId="77777777" w:rsidR="00656633" w:rsidRDefault="00656633" w:rsidP="00773BE2">
      <w:pPr>
        <w:spacing w:line="276" w:lineRule="auto"/>
        <w:rPr>
          <w:b/>
          <w:bCs/>
          <w:iCs/>
          <w:szCs w:val="22"/>
          <w:u w:val="single"/>
          <w:bdr w:val="single" w:sz="18" w:space="0" w:color="auto"/>
        </w:rPr>
      </w:pPr>
    </w:p>
    <w:p w14:paraId="53700AD2" w14:textId="77777777" w:rsidR="00656633" w:rsidRDefault="00656633" w:rsidP="00773BE2">
      <w:pPr>
        <w:spacing w:line="276" w:lineRule="auto"/>
        <w:rPr>
          <w:b/>
          <w:bCs/>
          <w:iCs/>
          <w:szCs w:val="22"/>
          <w:u w:val="single"/>
          <w:bdr w:val="single" w:sz="18" w:space="0" w:color="auto"/>
        </w:rPr>
      </w:pPr>
    </w:p>
    <w:p w14:paraId="400A5824" w14:textId="77777777" w:rsidR="00656633" w:rsidRDefault="00656633" w:rsidP="00773BE2">
      <w:pPr>
        <w:spacing w:line="276" w:lineRule="auto"/>
        <w:rPr>
          <w:b/>
          <w:bCs/>
          <w:iCs/>
          <w:szCs w:val="22"/>
          <w:u w:val="single"/>
          <w:bdr w:val="single" w:sz="18" w:space="0" w:color="auto"/>
        </w:rPr>
      </w:pPr>
    </w:p>
    <w:p w14:paraId="39AB6094" w14:textId="77777777" w:rsidR="00656633" w:rsidRDefault="00656633" w:rsidP="00773BE2">
      <w:pPr>
        <w:spacing w:line="276" w:lineRule="auto"/>
        <w:rPr>
          <w:b/>
          <w:bCs/>
          <w:iCs/>
          <w:szCs w:val="22"/>
          <w:u w:val="single"/>
          <w:bdr w:val="single" w:sz="18" w:space="0" w:color="auto"/>
        </w:rPr>
      </w:pPr>
    </w:p>
    <w:p w14:paraId="4B8F7410" w14:textId="67E43AA9" w:rsidR="00773BE2" w:rsidRPr="00D73DBA" w:rsidRDefault="00773BE2" w:rsidP="00773BE2">
      <w:pPr>
        <w:spacing w:line="276" w:lineRule="auto"/>
        <w:rPr>
          <w:b/>
          <w:bCs/>
          <w:szCs w:val="22"/>
        </w:rPr>
      </w:pPr>
      <w:r w:rsidRPr="00D73DBA">
        <w:rPr>
          <w:b/>
          <w:bCs/>
          <w:szCs w:val="22"/>
          <w:u w:val="single"/>
        </w:rPr>
        <w:t xml:space="preserve"> who are least responsible for causing the climate change </w:t>
      </w:r>
      <w:proofErr w:type="gramStart"/>
      <w:r w:rsidRPr="00D73DBA">
        <w:rPr>
          <w:b/>
          <w:bCs/>
          <w:szCs w:val="22"/>
          <w:u w:val="single"/>
        </w:rPr>
        <w:t>problem</w:t>
      </w:r>
      <w:r w:rsidRPr="00D73DBA">
        <w:rPr>
          <w:b/>
          <w:bCs/>
          <w:szCs w:val="22"/>
        </w:rPr>
        <w:t>.</w:t>
      </w:r>
      <w:proofErr w:type="gramEnd"/>
    </w:p>
    <w:p w14:paraId="59645C62" w14:textId="77777777" w:rsidR="00773BE2" w:rsidRPr="00360D1B" w:rsidRDefault="00773BE2" w:rsidP="00773BE2">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7A38FBE2" w14:textId="77777777" w:rsidR="00773BE2" w:rsidRPr="00360D1B" w:rsidRDefault="00773BE2" w:rsidP="00773BE2">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7723F699" w14:textId="77777777" w:rsidR="00773BE2" w:rsidRPr="00360D1B" w:rsidRDefault="00773BE2" w:rsidP="00773BE2">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39B84232" w14:textId="77777777" w:rsidR="00773BE2" w:rsidRPr="00360D1B" w:rsidRDefault="00773BE2" w:rsidP="00773BE2">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6CD04051" w14:textId="77777777" w:rsidR="00773BE2" w:rsidRPr="00360D1B" w:rsidRDefault="00773BE2" w:rsidP="00773BE2">
      <w:pPr>
        <w:spacing w:line="276" w:lineRule="auto"/>
        <w:rPr>
          <w:sz w:val="14"/>
        </w:rPr>
      </w:pPr>
      <w:r w:rsidRPr="00360D1B">
        <w:rPr>
          <w:sz w:val="14"/>
        </w:rPr>
        <w:t>Where Do We Go from Here?</w:t>
      </w:r>
    </w:p>
    <w:p w14:paraId="0C40608F" w14:textId="77777777" w:rsidR="00773BE2" w:rsidRPr="00360D1B" w:rsidRDefault="00773BE2" w:rsidP="00773BE2">
      <w:pPr>
        <w:spacing w:line="276" w:lineRule="auto"/>
        <w:rPr>
          <w:sz w:val="14"/>
        </w:rPr>
      </w:pPr>
      <w:r w:rsidRPr="00D73DBA">
        <w:rPr>
          <w:b/>
          <w:bCs/>
          <w:szCs w:val="22"/>
          <w:u w:val="single"/>
        </w:rPr>
        <w:t xml:space="preserve">A massive effort will be needed </w:t>
      </w:r>
      <w:r w:rsidRPr="001E0601">
        <w:rPr>
          <w:b/>
          <w:bCs/>
          <w:szCs w:val="22"/>
          <w:highlight w:val="green"/>
          <w:u w:val="single"/>
        </w:rPr>
        <w:t>to stop warming at 2°C</w:t>
      </w:r>
      <w:r w:rsidRPr="00D73DBA">
        <w:rPr>
          <w:b/>
          <w:bCs/>
          <w:szCs w:val="22"/>
          <w:u w:val="single"/>
        </w:rPr>
        <w:t xml:space="preserve">, and </w:t>
      </w:r>
      <w:r w:rsidRPr="001E060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1CC50E9D" w14:textId="77777777" w:rsidR="00773BE2" w:rsidRPr="00360D1B" w:rsidRDefault="00773BE2" w:rsidP="00773BE2">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4ECE6D82" w14:textId="77777777" w:rsidR="00773BE2" w:rsidRPr="00D11930" w:rsidRDefault="00773BE2" w:rsidP="00773BE2">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In order to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w:t>
      </w:r>
      <w:proofErr w:type="gramStart"/>
      <w:r w:rsidRPr="00360D1B">
        <w:rPr>
          <w:sz w:val="14"/>
        </w:rPr>
        <w:t>many decades</w:t>
      </w:r>
      <w:proofErr w:type="gramEnd"/>
      <w:r w:rsidRPr="00360D1B">
        <w:rPr>
          <w:sz w:val="14"/>
        </w:rPr>
        <w:t xml:space="preserve">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604BF136" w14:textId="77777777" w:rsidR="00773BE2" w:rsidRPr="00360D1B" w:rsidRDefault="00773BE2" w:rsidP="00773BE2">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5C718E6A" w14:textId="77777777" w:rsidR="00773BE2" w:rsidRPr="00360D1B" w:rsidRDefault="00773BE2" w:rsidP="00773BE2">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w:t>
      </w:r>
      <w:proofErr w:type="gramStart"/>
      <w:r w:rsidRPr="00360D1B">
        <w:rPr>
          <w:sz w:val="14"/>
          <w:szCs w:val="16"/>
        </w:rPr>
        <w:t>think</w:t>
      </w:r>
      <w:proofErr w:type="gramEnd"/>
      <w:r w:rsidRPr="00360D1B">
        <w:rPr>
          <w:sz w:val="14"/>
          <w:szCs w:val="16"/>
        </w:rPr>
        <w:t xml:space="preserve"> of this no longer as climate change but as climate disruption. Consider the business as usual scenario:</w:t>
      </w:r>
    </w:p>
    <w:p w14:paraId="0B7164A2" w14:textId="77777777" w:rsidR="00773BE2" w:rsidRPr="00360D1B" w:rsidRDefault="00773BE2" w:rsidP="00773BE2">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14:paraId="182E5273" w14:textId="77777777" w:rsidR="00773BE2" w:rsidRPr="00360D1B" w:rsidRDefault="00773BE2" w:rsidP="00773BE2">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14:paraId="441DD713" w14:textId="77777777" w:rsidR="00773BE2" w:rsidRPr="00360D1B" w:rsidRDefault="00773BE2" w:rsidP="00773BE2">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47D0D0D0" w14:textId="77777777" w:rsidR="00773BE2" w:rsidRPr="00360D1B" w:rsidRDefault="00773BE2" w:rsidP="00773BE2">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30E79E65" w14:textId="77777777" w:rsidR="00773BE2" w:rsidRPr="00360D1B" w:rsidRDefault="00773BE2" w:rsidP="00773BE2">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14:paraId="40B45292" w14:textId="77777777" w:rsidR="00773BE2" w:rsidRPr="00360D1B" w:rsidRDefault="00773BE2" w:rsidP="00773BE2">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1E0601">
        <w:rPr>
          <w:b/>
          <w:bCs/>
          <w:szCs w:val="22"/>
          <w:highlight w:val="green"/>
          <w:u w:val="single"/>
        </w:rPr>
        <w:t>as we cross the</w:t>
      </w:r>
      <w:r w:rsidRPr="00D73DBA">
        <w:rPr>
          <w:b/>
          <w:bCs/>
          <w:szCs w:val="22"/>
          <w:u w:val="single"/>
        </w:rPr>
        <w:t xml:space="preserve"> 1.5°C to </w:t>
      </w:r>
      <w:r w:rsidRPr="001E0601">
        <w:rPr>
          <w:b/>
          <w:bCs/>
          <w:szCs w:val="22"/>
          <w:highlight w:val="green"/>
          <w:u w:val="single"/>
        </w:rPr>
        <w:t>2°C thresholds we will trigger</w:t>
      </w:r>
      <w:r w:rsidRPr="00D73DBA">
        <w:rPr>
          <w:b/>
          <w:bCs/>
          <w:szCs w:val="22"/>
          <w:u w:val="single"/>
        </w:rPr>
        <w:t xml:space="preserve"> so called “</w:t>
      </w:r>
      <w:r w:rsidRPr="001E0601">
        <w:rPr>
          <w:b/>
          <w:bCs/>
          <w:szCs w:val="22"/>
          <w:highlight w:val="green"/>
          <w:u w:val="single"/>
        </w:rPr>
        <w:t>tipping points” for abrupt and nonlinear changes</w:t>
      </w:r>
      <w:r w:rsidRPr="00D73DBA">
        <w:rPr>
          <w:b/>
          <w:bCs/>
          <w:szCs w:val="22"/>
          <w:u w:val="single"/>
        </w:rPr>
        <w:t xml:space="preserve"> in the climate system </w:t>
      </w:r>
      <w:r w:rsidRPr="001E0601">
        <w:rPr>
          <w:b/>
          <w:bCs/>
          <w:szCs w:val="22"/>
          <w:highlight w:val="green"/>
          <w:u w:val="single"/>
        </w:rPr>
        <w:t>with catastrophic consequences</w:t>
      </w:r>
      <w:r w:rsidRPr="00360D1B">
        <w:rPr>
          <w:sz w:val="14"/>
        </w:rPr>
        <w:t xml:space="preserve"> for humanity and the environment (</w:t>
      </w:r>
      <w:proofErr w:type="spellStart"/>
      <w:r w:rsidRPr="00360D1B">
        <w:rPr>
          <w:sz w:val="14"/>
        </w:rPr>
        <w:t>Lenton</w:t>
      </w:r>
      <w:proofErr w:type="spellEnd"/>
      <w:r w:rsidRPr="00360D1B">
        <w:rPr>
          <w:sz w:val="14"/>
        </w:rPr>
        <w:t xml:space="preserve">, 2008; </w:t>
      </w:r>
      <w:proofErr w:type="spellStart"/>
      <w:r w:rsidRPr="00360D1B">
        <w:rPr>
          <w:sz w:val="14"/>
        </w:rPr>
        <w:t>Drijfhout</w:t>
      </w:r>
      <w:proofErr w:type="spellEnd"/>
      <w:r w:rsidRPr="00360D1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360D1B">
        <w:rPr>
          <w:sz w:val="14"/>
        </w:rPr>
        <w:t>Lenton</w:t>
      </w:r>
      <w:proofErr w:type="spellEnd"/>
      <w:r w:rsidRPr="00360D1B">
        <w:rPr>
          <w:sz w:val="14"/>
        </w:rPr>
        <w:t xml:space="preserve"> et al., 2008). Regardless of timescale, once underway many of these changes would be irreversible (</w:t>
      </w:r>
      <w:proofErr w:type="spellStart"/>
      <w:r w:rsidRPr="00360D1B">
        <w:rPr>
          <w:sz w:val="14"/>
        </w:rPr>
        <w:t>Lontzek</w:t>
      </w:r>
      <w:proofErr w:type="spellEnd"/>
      <w:r w:rsidRPr="00360D1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360D1B">
        <w:rPr>
          <w:sz w:val="14"/>
        </w:rPr>
        <w:t>highlatitude</w:t>
      </w:r>
      <w:proofErr w:type="spellEnd"/>
      <w:r w:rsidRPr="00360D1B">
        <w:rPr>
          <w:sz w:val="14"/>
        </w:rPr>
        <w:t xml:space="preserve"> ocean circulation (deep convection) (</w:t>
      </w:r>
      <w:proofErr w:type="spellStart"/>
      <w:r w:rsidRPr="00360D1B">
        <w:rPr>
          <w:sz w:val="14"/>
        </w:rPr>
        <w:t>Drijfhout</w:t>
      </w:r>
      <w:proofErr w:type="spellEnd"/>
      <w:r w:rsidRPr="00360D1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360D1B">
        <w:rPr>
          <w:sz w:val="14"/>
        </w:rPr>
        <w:t>justifcation</w:t>
      </w:r>
      <w:proofErr w:type="spellEnd"/>
      <w:r w:rsidRPr="00360D1B">
        <w:rPr>
          <w:sz w:val="14"/>
        </w:rPr>
        <w:t xml:space="preserve"> for limiting warming to no more than 1.5°C.</w:t>
      </w:r>
    </w:p>
    <w:p w14:paraId="60D0889F" w14:textId="77777777" w:rsidR="00773BE2" w:rsidRDefault="00773BE2" w:rsidP="00773BE2">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1E0601">
        <w:rPr>
          <w:b/>
          <w:bCs/>
          <w:szCs w:val="22"/>
          <w:highlight w:val="green"/>
          <w:u w:val="single"/>
        </w:rPr>
        <w:t>Declining Arctic sea ice, thawing permafrost, and</w:t>
      </w:r>
      <w:r w:rsidRPr="00D73DBA">
        <w:rPr>
          <w:b/>
          <w:bCs/>
          <w:szCs w:val="22"/>
          <w:u w:val="single"/>
        </w:rPr>
        <w:t xml:space="preserve"> the poleward </w:t>
      </w:r>
      <w:r w:rsidRPr="001E0601">
        <w:rPr>
          <w:b/>
          <w:bCs/>
          <w:szCs w:val="22"/>
          <w:highlight w:val="green"/>
          <w:u w:val="single"/>
        </w:rPr>
        <w:t>migration of cloud systems are</w:t>
      </w:r>
      <w:r w:rsidRPr="00D73DBA">
        <w:rPr>
          <w:b/>
          <w:bCs/>
          <w:szCs w:val="22"/>
          <w:u w:val="single"/>
        </w:rPr>
        <w:t xml:space="preserve"> all examples of </w:t>
      </w:r>
      <w:r w:rsidRPr="001E0601">
        <w:rPr>
          <w:b/>
          <w:bCs/>
          <w:szCs w:val="22"/>
          <w:highlight w:val="green"/>
          <w:u w:val="single"/>
        </w:rPr>
        <w:t>self-amplifying feedback</w:t>
      </w:r>
      <w:r w:rsidRPr="00D73DBA">
        <w:rPr>
          <w:b/>
          <w:bCs/>
          <w:szCs w:val="22"/>
          <w:u w:val="single"/>
        </w:rPr>
        <w:t xml:space="preserve"> mechanisms, </w:t>
      </w:r>
      <w:r w:rsidRPr="001E0601">
        <w:rPr>
          <w:b/>
          <w:bCs/>
          <w:szCs w:val="22"/>
          <w:highlight w:val="green"/>
          <w:u w:val="single"/>
        </w:rPr>
        <w:t xml:space="preserve">where initial warming feeds upon itself </w:t>
      </w:r>
      <w:r w:rsidRPr="00D73DBA">
        <w:rPr>
          <w:b/>
          <w:bCs/>
          <w:szCs w:val="22"/>
          <w:u w:val="single"/>
        </w:rPr>
        <w:t xml:space="preserve">to cause still more warming acting </w:t>
      </w:r>
      <w:r w:rsidRPr="001E0601">
        <w:rPr>
          <w:b/>
          <w:bCs/>
          <w:szCs w:val="22"/>
          <w:highlight w:val="green"/>
          <w:u w:val="single"/>
        </w:rPr>
        <w:t>as a force multiplier</w:t>
      </w:r>
      <w:r w:rsidRPr="00D73DBA">
        <w:rPr>
          <w:b/>
          <w:bCs/>
          <w:szCs w:val="22"/>
          <w:u w:val="single"/>
        </w:rPr>
        <w:t xml:space="preserve"> (Schuur et al., 2015).</w:t>
      </w:r>
    </w:p>
    <w:p w14:paraId="213D066A" w14:textId="01D48F6B" w:rsidR="00773BE2" w:rsidRPr="001361E9" w:rsidRDefault="00773BE2" w:rsidP="00773BE2">
      <w:pPr>
        <w:pStyle w:val="Heading4"/>
        <w:numPr>
          <w:ilvl w:val="0"/>
          <w:numId w:val="14"/>
        </w:numPr>
      </w:pPr>
      <w:r>
        <w:t xml:space="preserve">Capitalism solves </w:t>
      </w:r>
      <w:r w:rsidRPr="001361E9">
        <w:rPr>
          <w:u w:val="single"/>
        </w:rPr>
        <w:t>hunger</w:t>
      </w:r>
      <w:r>
        <w:t xml:space="preserve"> and </w:t>
      </w:r>
      <w:r w:rsidRPr="001361E9">
        <w:rPr>
          <w:u w:val="single"/>
        </w:rPr>
        <w:t>poverty</w:t>
      </w:r>
      <w:r>
        <w:t xml:space="preserve"> – historical analysis proves </w:t>
      </w:r>
    </w:p>
    <w:p w14:paraId="3D2BC57C" w14:textId="77777777" w:rsidR="00773BE2" w:rsidRPr="0046765C" w:rsidRDefault="00773BE2" w:rsidP="00773BE2">
      <w:pPr>
        <w:spacing w:after="0" w:line="240" w:lineRule="auto"/>
        <w:rPr>
          <w:rStyle w:val="Style13ptBold"/>
          <w:b w:val="0"/>
          <w:sz w:val="16"/>
        </w:rPr>
      </w:pPr>
      <w:proofErr w:type="spellStart"/>
      <w:r>
        <w:rPr>
          <w:rStyle w:val="Style13ptBold"/>
        </w:rPr>
        <w:t>Zitelmann</w:t>
      </w:r>
      <w:proofErr w:type="spellEnd"/>
      <w:r>
        <w:rPr>
          <w:rStyle w:val="Style13ptBold"/>
        </w:rPr>
        <w:t xml:space="preserve"> 20 </w:t>
      </w:r>
      <w:r w:rsidRPr="0046765C">
        <w:t>[(</w:t>
      </w:r>
      <w:proofErr w:type="spellStart"/>
      <w:proofErr w:type="gramStart"/>
      <w:r w:rsidRPr="0046765C">
        <w:t>Dr.Rainer</w:t>
      </w:r>
      <w:proofErr w:type="spellEnd"/>
      <w:proofErr w:type="gramEnd"/>
      <w:r w:rsidRPr="0046765C">
        <w:t xml:space="preserve">,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w:t>
      </w:r>
      <w:proofErr w:type="gramStart"/>
      <w:r w:rsidRPr="0046765C">
        <w:t>And</w:t>
      </w:r>
      <w:proofErr w:type="gramEnd"/>
      <w:r w:rsidRPr="0046765C">
        <w:t xml:space="preserve"> Environmental Destruction” Forbes, 7/13/2020] BC</w:t>
      </w:r>
    </w:p>
    <w:p w14:paraId="5343E9A2" w14:textId="77777777" w:rsidR="00773BE2" w:rsidRPr="006E5957" w:rsidRDefault="00773BE2" w:rsidP="00773BE2">
      <w:pPr>
        <w:rPr>
          <w:rStyle w:val="StyleUnderline"/>
        </w:rPr>
      </w:pPr>
      <w:r>
        <w:t xml:space="preserve">As one argument would have it, capitalism is responsible for the destruction of the environment because capitalism is based on </w:t>
      </w:r>
      <w:r w:rsidRPr="00A80A41">
        <w:t xml:space="preserve">growth. And yes, </w:t>
      </w:r>
      <w:r w:rsidRPr="00A80A41">
        <w:rPr>
          <w:rStyle w:val="StyleUnderline"/>
        </w:rPr>
        <w:t>capitalism has led to tremendous economic growth. But</w:t>
      </w:r>
      <w:r w:rsidRPr="006E5957">
        <w:rPr>
          <w:rStyle w:val="StyleUnderline"/>
        </w:rPr>
        <w:t xml:space="preserve"> </w:t>
      </w:r>
      <w:r w:rsidRPr="001E0601">
        <w:rPr>
          <w:rStyle w:val="StyleUnderline"/>
          <w:highlight w:val="green"/>
        </w:rPr>
        <w:t xml:space="preserve">without </w:t>
      </w:r>
      <w:r w:rsidRPr="00A80A41">
        <w:rPr>
          <w:rStyle w:val="StyleUnderline"/>
        </w:rPr>
        <w:t>this</w:t>
      </w:r>
      <w:r w:rsidRPr="006E5957">
        <w:rPr>
          <w:rStyle w:val="StyleUnderline"/>
        </w:rPr>
        <w:t xml:space="preserve"> </w:t>
      </w:r>
      <w:r w:rsidRPr="001E0601">
        <w:rPr>
          <w:rStyle w:val="StyleUnderline"/>
          <w:highlight w:val="green"/>
        </w:rPr>
        <w:t>growth,</w:t>
      </w:r>
      <w:r w:rsidRPr="006E5957">
        <w:rPr>
          <w:rStyle w:val="StyleUnderline"/>
        </w:rPr>
        <w:t xml:space="preserve"> </w:t>
      </w:r>
      <w:r w:rsidRPr="001E0601">
        <w:rPr>
          <w:rStyle w:val="StyleUnderline"/>
          <w:highlight w:val="green"/>
        </w:rPr>
        <w:t>a</w:t>
      </w:r>
      <w:r w:rsidRPr="002B17A5">
        <w:rPr>
          <w:rStyle w:val="StyleUnderline"/>
        </w:rPr>
        <w:t>n</w:t>
      </w:r>
      <w:r w:rsidRPr="006E5957">
        <w:rPr>
          <w:rStyle w:val="StyleUnderline"/>
        </w:rPr>
        <w:t xml:space="preserve"> ever-</w:t>
      </w:r>
      <w:r w:rsidRPr="002B17A5">
        <w:rPr>
          <w:rStyle w:val="StyleUnderline"/>
        </w:rPr>
        <w:t>expanding</w:t>
      </w:r>
      <w:r w:rsidRPr="006E5957">
        <w:rPr>
          <w:rStyle w:val="StyleUnderline"/>
        </w:rPr>
        <w:t xml:space="preserve"> world </w:t>
      </w:r>
      <w:r w:rsidRPr="001E0601">
        <w:rPr>
          <w:rStyle w:val="StyleUnderline"/>
          <w:highlight w:val="green"/>
        </w:rPr>
        <w:t xml:space="preserve">population would </w:t>
      </w:r>
      <w:r w:rsidRPr="001E0601">
        <w:rPr>
          <w:rStyle w:val="Emphasis"/>
          <w:highlight w:val="green"/>
        </w:rPr>
        <w:t xml:space="preserve">not have </w:t>
      </w:r>
      <w:r w:rsidRPr="002B17A5">
        <w:rPr>
          <w:rStyle w:val="Emphasis"/>
        </w:rPr>
        <w:t>been able to provide</w:t>
      </w:r>
      <w:r w:rsidRPr="006E5957">
        <w:rPr>
          <w:rStyle w:val="Emphasis"/>
        </w:rPr>
        <w:t xml:space="preserve"> even the most </w:t>
      </w:r>
      <w:r w:rsidRPr="001E0601">
        <w:rPr>
          <w:rStyle w:val="Emphasis"/>
          <w:highlight w:val="green"/>
        </w:rPr>
        <w:t>basic</w:t>
      </w:r>
      <w:r w:rsidRPr="006E5957">
        <w:rPr>
          <w:rStyle w:val="Emphasis"/>
        </w:rPr>
        <w:t xml:space="preserve"> </w:t>
      </w:r>
      <w:r w:rsidRPr="001E0601">
        <w:rPr>
          <w:rStyle w:val="Emphasis"/>
          <w:highlight w:val="green"/>
        </w:rPr>
        <w:t>necessities</w:t>
      </w:r>
      <w:r w:rsidRPr="006E5957">
        <w:rPr>
          <w:rStyle w:val="Emphasis"/>
        </w:rPr>
        <w:t>.</w:t>
      </w:r>
      <w:r w:rsidRPr="006E5957">
        <w:rPr>
          <w:rStyle w:val="StyleUnderline"/>
        </w:rPr>
        <w:t xml:space="preserve"> After all, in 1800, there were just one billion people on the planet; today there are more than seven billion.</w:t>
      </w:r>
    </w:p>
    <w:p w14:paraId="6F66BF8B" w14:textId="77777777" w:rsidR="00773BE2" w:rsidRDefault="00773BE2" w:rsidP="00773BE2">
      <w:r>
        <w:t xml:space="preserve">Economic Growth Helps </w:t>
      </w:r>
      <w:proofErr w:type="gramStart"/>
      <w:r>
        <w:t>To</w:t>
      </w:r>
      <w:proofErr w:type="gramEnd"/>
      <w:r>
        <w:t xml:space="preserve"> Combat Hunger And Poverty</w:t>
      </w:r>
    </w:p>
    <w:p w14:paraId="53CF3394" w14:textId="77777777" w:rsidR="00773BE2" w:rsidRPr="006E5957" w:rsidRDefault="00773BE2" w:rsidP="00773BE2">
      <w:pPr>
        <w:rPr>
          <w:rStyle w:val="StyleUnderline"/>
        </w:rPr>
      </w:pPr>
      <w:r>
        <w:t>It is all the more astonishing that</w:t>
      </w:r>
      <w:r w:rsidRPr="006E5957">
        <w:rPr>
          <w:rStyle w:val="StyleUnderline"/>
        </w:rPr>
        <w:t xml:space="preserve">, </w:t>
      </w:r>
      <w:r w:rsidRPr="001E0601">
        <w:rPr>
          <w:rStyle w:val="StyleUnderline"/>
          <w:highlight w:val="green"/>
        </w:rPr>
        <w:t>despite</w:t>
      </w:r>
      <w:r w:rsidRPr="006E5957">
        <w:rPr>
          <w:rStyle w:val="StyleUnderline"/>
        </w:rPr>
        <w:t xml:space="preserve"> this </w:t>
      </w:r>
      <w:r w:rsidRPr="001E0601">
        <w:rPr>
          <w:rStyle w:val="StyleUnderline"/>
          <w:highlight w:val="green"/>
        </w:rPr>
        <w:t>rapid population growth, the world has not been overcome by</w:t>
      </w:r>
      <w:r w:rsidRPr="006E5957">
        <w:rPr>
          <w:rStyle w:val="StyleUnderline"/>
        </w:rPr>
        <w:t xml:space="preserve"> rampant </w:t>
      </w:r>
      <w:r w:rsidRPr="001E0601">
        <w:rPr>
          <w:rStyle w:val="StyleUnderline"/>
          <w:highlight w:val="green"/>
        </w:rPr>
        <w:t xml:space="preserve">poverty. </w:t>
      </w:r>
      <w:r w:rsidRPr="002B17A5">
        <w:rPr>
          <w:rStyle w:val="StyleUnderline"/>
        </w:rPr>
        <w:t xml:space="preserve">Looking back to </w:t>
      </w:r>
      <w:r w:rsidRPr="001E0601">
        <w:rPr>
          <w:rStyle w:val="StyleUnderline"/>
          <w:highlight w:val="green"/>
        </w:rPr>
        <w:t>1800,</w:t>
      </w:r>
      <w:r w:rsidRPr="006E5957">
        <w:rPr>
          <w:rStyle w:val="StyleUnderline"/>
        </w:rPr>
        <w:t xml:space="preserve"> most people in the world were extremely poor—average incomes were the same as they are in the poorest countries in Africa today and more than </w:t>
      </w:r>
      <w:r w:rsidRPr="001E0601">
        <w:rPr>
          <w:rStyle w:val="StyleUnderline"/>
          <w:highlight w:val="green"/>
        </w:rPr>
        <w:t>90% of the global population was</w:t>
      </w:r>
      <w:r w:rsidRPr="006E5957">
        <w:rPr>
          <w:rStyle w:val="StyleUnderline"/>
        </w:rPr>
        <w:t xml:space="preserve"> living </w:t>
      </w:r>
      <w:r w:rsidRPr="001E0601">
        <w:rPr>
          <w:rStyle w:val="StyleUnderline"/>
          <w:highlight w:val="green"/>
        </w:rPr>
        <w:t>in extreme poverty</w:t>
      </w:r>
      <w:r w:rsidRPr="001E0601">
        <w:rPr>
          <w:highlight w:val="green"/>
        </w:rPr>
        <w:t>.</w:t>
      </w:r>
      <w:r w:rsidRPr="001E0601">
        <w:rPr>
          <w:rStyle w:val="Emphasis"/>
          <w:highlight w:val="green"/>
        </w:rPr>
        <w:t xml:space="preserve"> </w:t>
      </w:r>
      <w:r w:rsidRPr="000F4BD8">
        <w:rPr>
          <w:rStyle w:val="Emphasis"/>
        </w:rPr>
        <w:t xml:space="preserve">The development of </w:t>
      </w:r>
      <w:r w:rsidRPr="001E0601">
        <w:rPr>
          <w:rStyle w:val="Emphasis"/>
          <w:highlight w:val="green"/>
        </w:rPr>
        <w:t>capitalism</w:t>
      </w:r>
      <w:r w:rsidRPr="006E5957">
        <w:rPr>
          <w:rStyle w:val="Emphasis"/>
        </w:rPr>
        <w:t xml:space="preserve"> and economic growth </w:t>
      </w:r>
      <w:r w:rsidRPr="001E0601">
        <w:rPr>
          <w:rStyle w:val="Emphasis"/>
          <w:highlight w:val="green"/>
        </w:rPr>
        <w:t>reduced the proportion</w:t>
      </w:r>
      <w:r w:rsidRPr="006E5957">
        <w:rPr>
          <w:rStyle w:val="Emphasis"/>
        </w:rPr>
        <w:t xml:space="preserve"> of extremely poor people in the world </w:t>
      </w:r>
      <w:r w:rsidRPr="001E0601">
        <w:rPr>
          <w:rStyle w:val="Emphasis"/>
          <w:highlight w:val="green"/>
        </w:rPr>
        <w:t>to less than 10%—despite the sevenfold increase in</w:t>
      </w:r>
      <w:r w:rsidRPr="006E5957">
        <w:rPr>
          <w:rStyle w:val="Emphasis"/>
        </w:rPr>
        <w:t xml:space="preserve"> the global </w:t>
      </w:r>
      <w:r w:rsidRPr="001E0601">
        <w:rPr>
          <w:rStyle w:val="Emphasis"/>
          <w:highlight w:val="green"/>
        </w:rPr>
        <w:t>population</w:t>
      </w:r>
      <w:r w:rsidRPr="006E5957">
        <w:rPr>
          <w:rStyle w:val="Emphasis"/>
        </w:rPr>
        <w:t xml:space="preserve"> during this same period.</w:t>
      </w:r>
      <w:r>
        <w:t xml:space="preserve"> </w:t>
      </w:r>
      <w:proofErr w:type="gramStart"/>
      <w:r>
        <w:t>So</w:t>
      </w:r>
      <w:proofErr w:type="gramEnd"/>
      <w:r>
        <w:t xml:space="preserve"> </w:t>
      </w:r>
      <w:r w:rsidRPr="006E5957">
        <w:rPr>
          <w:rStyle w:val="StyleUnderline"/>
        </w:rPr>
        <w:t xml:space="preserve">growth is not a bad thing in and of itself. In </w:t>
      </w:r>
      <w:r w:rsidRPr="002B17A5">
        <w:rPr>
          <w:rStyle w:val="StyleUnderline"/>
        </w:rPr>
        <w:t xml:space="preserve">fact, </w:t>
      </w:r>
      <w:r w:rsidRPr="002B17A5">
        <w:rPr>
          <w:rStyle w:val="Emphasis"/>
        </w:rPr>
        <w:t>growth has led to a reduction in hunger and poverty.</w:t>
      </w:r>
    </w:p>
    <w:p w14:paraId="4EFA86D0" w14:textId="77777777" w:rsidR="00773BE2" w:rsidRPr="006E5957" w:rsidRDefault="00773BE2" w:rsidP="00773BE2">
      <w:pPr>
        <w:rPr>
          <w:rStyle w:val="StyleUnderline"/>
        </w:rPr>
      </w:pPr>
      <w:r w:rsidRPr="001E0601">
        <w:rPr>
          <w:rStyle w:val="Emphasis"/>
          <w:highlight w:val="green"/>
        </w:rPr>
        <w:t>Life expectancy</w:t>
      </w:r>
      <w:r w:rsidRPr="006E5957">
        <w:rPr>
          <w:rStyle w:val="Emphasis"/>
        </w:rPr>
        <w:t xml:space="preserve"> at birth </w:t>
      </w:r>
      <w:r w:rsidRPr="001E0601">
        <w:rPr>
          <w:rStyle w:val="Emphasis"/>
          <w:highlight w:val="green"/>
        </w:rPr>
        <w:t>has increased more than twice</w:t>
      </w:r>
      <w:r w:rsidRPr="006E5957">
        <w:rPr>
          <w:rStyle w:val="Emphasis"/>
        </w:rPr>
        <w:t xml:space="preserve"> as much in the last century as in the previous 200,000 years</w:t>
      </w:r>
      <w:r>
        <w:t xml:space="preserve">. </w:t>
      </w:r>
      <w:r w:rsidRPr="006E5957">
        <w:rPr>
          <w:rStyle w:val="StyleUnderline"/>
        </w:rPr>
        <w:t xml:space="preserve">The probability of a child born today reaching retirement age is higher than the probability of previous generations ever celebrating their fifth </w:t>
      </w:r>
      <w:r w:rsidRPr="000F4BD8">
        <w:rPr>
          <w:rStyle w:val="StyleUnderline"/>
        </w:rPr>
        <w:t>birthdays.</w:t>
      </w:r>
      <w:r w:rsidRPr="000F4BD8">
        <w:t xml:space="preserve"> </w:t>
      </w:r>
      <w:r w:rsidRPr="000F4BD8">
        <w:rPr>
          <w:rStyle w:val="StyleUnderline"/>
        </w:rPr>
        <w:t xml:space="preserve">In 1900, the average life expectancy worldwide was </w:t>
      </w:r>
      <w:r w:rsidRPr="000F4BD8">
        <w:rPr>
          <w:rStyle w:val="Emphasis"/>
        </w:rPr>
        <w:t>31 years</w:t>
      </w:r>
      <w:r w:rsidRPr="000F4BD8">
        <w:rPr>
          <w:rStyle w:val="StyleUnderline"/>
        </w:rPr>
        <w:t xml:space="preserve">; today it stands at </w:t>
      </w:r>
      <w:r w:rsidRPr="000F4BD8">
        <w:rPr>
          <w:rStyle w:val="Emphasis"/>
        </w:rPr>
        <w:t>71 years</w:t>
      </w:r>
      <w:r w:rsidRPr="000F4BD8">
        <w:rPr>
          <w:rStyle w:val="StyleUnderline"/>
        </w:rPr>
        <w:t>.</w:t>
      </w:r>
      <w:r w:rsidRPr="000F4BD8">
        <w:t xml:space="preserve"> </w:t>
      </w:r>
      <w:r w:rsidRPr="000F4BD8">
        <w:rPr>
          <w:rStyle w:val="StyleUnderline"/>
        </w:rPr>
        <w:t>Of the roughly 8,000 generations of Homo sapiens</w:t>
      </w:r>
      <w:r w:rsidRPr="000F4BD8">
        <w:t xml:space="preserve"> since our species emerged approximately 200,000 years ago, </w:t>
      </w:r>
      <w:r w:rsidRPr="000F4BD8">
        <w:rPr>
          <w:rStyle w:val="StyleUnderline"/>
        </w:rPr>
        <w:t>only the last four have experienced massive declines in mortality rates.</w:t>
      </w:r>
    </w:p>
    <w:p w14:paraId="7C12AF6D" w14:textId="77777777" w:rsidR="00773BE2" w:rsidRPr="006E5957" w:rsidRDefault="00773BE2" w:rsidP="00773BE2">
      <w:pPr>
        <w:rPr>
          <w:rStyle w:val="StyleUnderline"/>
        </w:rPr>
      </w:pPr>
      <w:r w:rsidRPr="006E5957">
        <w:rPr>
          <w:rStyle w:val="StyleUnderline"/>
        </w:rPr>
        <w:t xml:space="preserve">In the last 140 years there have been 106 major famines, each of which has cost more than 100,000 lives. </w:t>
      </w:r>
      <w:r w:rsidRPr="001E0601">
        <w:rPr>
          <w:rStyle w:val="Emphasis"/>
          <w:highlight w:val="green"/>
        </w:rPr>
        <w:t>The death toll has been particularly</w:t>
      </w:r>
      <w:r w:rsidRPr="006E5957">
        <w:rPr>
          <w:rStyle w:val="Emphasis"/>
        </w:rPr>
        <w:t xml:space="preserve"> </w:t>
      </w:r>
      <w:r w:rsidRPr="001E0601">
        <w:rPr>
          <w:rStyle w:val="Emphasis"/>
          <w:highlight w:val="green"/>
        </w:rPr>
        <w:t>high in socialist countries</w:t>
      </w:r>
      <w:r w:rsidRPr="006E5957">
        <w:rPr>
          <w:rStyle w:val="Emphasis"/>
        </w:rPr>
        <w:t xml:space="preserve"> such as the Soviet Union, China, Cambodia, Ethiopia and North </w:t>
      </w:r>
      <w:r w:rsidRPr="002B17A5">
        <w:rPr>
          <w:rStyle w:val="Emphasis"/>
        </w:rPr>
        <w:t>Korea, killing tens of millions of people through the forced transfer of private means of production to public economies and the weaponization</w:t>
      </w:r>
      <w:r w:rsidRPr="006E5957">
        <w:rPr>
          <w:rStyle w:val="Emphasis"/>
        </w:rPr>
        <w:t xml:space="preserve"> of hunger.</w:t>
      </w:r>
      <w:r>
        <w:t xml:space="preserve"> On its own, </w:t>
      </w:r>
      <w:r w:rsidRPr="001E0601">
        <w:rPr>
          <w:rStyle w:val="StyleUnderline"/>
          <w:highlight w:val="green"/>
        </w:rPr>
        <w:t>the biggest socialist experiment</w:t>
      </w:r>
      <w:r w:rsidRPr="006E5957">
        <w:rPr>
          <w:rStyle w:val="StyleUnderline"/>
        </w:rPr>
        <w:t xml:space="preserve"> in history, Mao’s Great Leap Forward in the late 1950s </w:t>
      </w:r>
      <w:r w:rsidRPr="001E0601">
        <w:rPr>
          <w:rStyle w:val="StyleUnderline"/>
          <w:highlight w:val="green"/>
        </w:rPr>
        <w:t xml:space="preserve">killed more than </w:t>
      </w:r>
      <w:r w:rsidRPr="001E0601">
        <w:rPr>
          <w:rStyle w:val="Emphasis"/>
          <w:highlight w:val="green"/>
        </w:rPr>
        <w:t>45 million</w:t>
      </w:r>
      <w:r w:rsidRPr="006E5957">
        <w:rPr>
          <w:rStyle w:val="StyleUnderline"/>
        </w:rPr>
        <w:t xml:space="preserve"> Chinese.</w:t>
      </w:r>
    </w:p>
    <w:p w14:paraId="73E0EEF1" w14:textId="77777777" w:rsidR="00773BE2" w:rsidRDefault="00773BE2" w:rsidP="00773BE2">
      <w:pPr>
        <w:rPr>
          <w:rStyle w:val="Emphasis"/>
        </w:rPr>
      </w:pPr>
      <w:r w:rsidRPr="001E0601">
        <w:rPr>
          <w:rStyle w:val="Emphasis"/>
          <w:highlight w:val="green"/>
        </w:rPr>
        <w:t xml:space="preserve">The number of deaths due to </w:t>
      </w:r>
      <w:r w:rsidRPr="0046765C">
        <w:rPr>
          <w:rStyle w:val="Emphasis"/>
        </w:rPr>
        <w:t xml:space="preserve">major </w:t>
      </w:r>
      <w:r w:rsidRPr="001E0601">
        <w:rPr>
          <w:rStyle w:val="Emphasis"/>
          <w:highlight w:val="green"/>
        </w:rPr>
        <w:t xml:space="preserve">famines </w:t>
      </w:r>
      <w:r w:rsidRPr="0046765C">
        <w:rPr>
          <w:rStyle w:val="Emphasis"/>
        </w:rPr>
        <w:t xml:space="preserve">fell to </w:t>
      </w:r>
      <w:r w:rsidRPr="001E0601">
        <w:rPr>
          <w:rStyle w:val="Emphasis"/>
          <w:highlight w:val="green"/>
        </w:rPr>
        <w:t xml:space="preserve">1.4 million per year </w:t>
      </w:r>
      <w:r w:rsidRPr="002B17A5">
        <w:rPr>
          <w:rStyle w:val="Emphasis"/>
        </w:rPr>
        <w:t>in the 1990s</w:t>
      </w:r>
      <w:r w:rsidRPr="002B17A5">
        <w:t>—</w:t>
      </w:r>
      <w:r w:rsidRPr="002B17A5">
        <w:rPr>
          <w:rStyle w:val="StyleUnderline"/>
        </w:rPr>
        <w:t>not</w:t>
      </w:r>
      <w:r w:rsidRPr="006E5957">
        <w:rPr>
          <w:rStyle w:val="StyleUnderline"/>
        </w:rPr>
        <w:t xml:space="preserve"> least as a result of the collapse of socialist systems worldwide and China increasingly embracing capitalism. </w:t>
      </w:r>
      <w:r w:rsidRPr="002B17A5">
        <w:rPr>
          <w:rStyle w:val="StyleUnderline"/>
        </w:rPr>
        <w:t>In the first two decades of the 21st century approximately 600,000 people perished of hunger</w:t>
      </w:r>
      <w:r w:rsidRPr="002B17A5">
        <w:t xml:space="preserve">. </w:t>
      </w:r>
      <w:r w:rsidRPr="002B17A5">
        <w:rPr>
          <w:rStyle w:val="Emphasis"/>
        </w:rPr>
        <w:t>That is equivalent to roughly 2% of the death toll from the early 20th century</w:t>
      </w:r>
      <w:r>
        <w:t>—</w:t>
      </w:r>
      <w:r w:rsidRPr="001E0601">
        <w:rPr>
          <w:rStyle w:val="StyleUnderline"/>
          <w:highlight w:val="green"/>
        </w:rPr>
        <w:t>despite the fact that the</w:t>
      </w:r>
      <w:r w:rsidRPr="006E5957">
        <w:rPr>
          <w:rStyle w:val="StyleUnderline"/>
        </w:rPr>
        <w:t xml:space="preserve"> global </w:t>
      </w:r>
      <w:r w:rsidRPr="001E0601">
        <w:rPr>
          <w:rStyle w:val="StyleUnderline"/>
          <w:highlight w:val="green"/>
        </w:rPr>
        <w:t>population</w:t>
      </w:r>
      <w:r w:rsidRPr="006E5957">
        <w:rPr>
          <w:rStyle w:val="StyleUnderline"/>
        </w:rPr>
        <w:t xml:space="preserve"> </w:t>
      </w:r>
      <w:r w:rsidRPr="001E0601">
        <w:rPr>
          <w:rStyle w:val="StyleUnderline"/>
          <w:highlight w:val="green"/>
        </w:rPr>
        <w:t>is</w:t>
      </w:r>
      <w:r w:rsidRPr="001E0601">
        <w:rPr>
          <w:rStyle w:val="Emphasis"/>
          <w:highlight w:val="green"/>
        </w:rPr>
        <w:t xml:space="preserve"> four times</w:t>
      </w:r>
      <w:r w:rsidRPr="006E5957">
        <w:rPr>
          <w:rStyle w:val="Emphasis"/>
        </w:rPr>
        <w:t xml:space="preserve"> </w:t>
      </w:r>
      <w:r w:rsidRPr="001E0601">
        <w:rPr>
          <w:rStyle w:val="Emphasis"/>
          <w:highlight w:val="green"/>
        </w:rPr>
        <w:t>larger</w:t>
      </w:r>
      <w:r w:rsidRPr="006E5957">
        <w:rPr>
          <w:rStyle w:val="Emphasis"/>
        </w:rPr>
        <w:t xml:space="preserve"> today than it was back then.</w:t>
      </w:r>
    </w:p>
    <w:p w14:paraId="53EA7B05" w14:textId="14400C19" w:rsidR="00773BE2" w:rsidRDefault="00773BE2" w:rsidP="00773BE2">
      <w:pPr>
        <w:pStyle w:val="Heading4"/>
        <w:numPr>
          <w:ilvl w:val="0"/>
          <w:numId w:val="14"/>
        </w:numPr>
      </w:pPr>
      <w:r>
        <w:t xml:space="preserve">Key to solve disease </w:t>
      </w:r>
    </w:p>
    <w:p w14:paraId="657E5F6F" w14:textId="77777777" w:rsidR="00773BE2" w:rsidRPr="0077386F" w:rsidRDefault="00773BE2" w:rsidP="00773BE2">
      <w:pPr>
        <w:rPr>
          <w:b/>
          <w:bCs/>
          <w:sz w:val="26"/>
        </w:rPr>
      </w:pPr>
      <w:r w:rsidRPr="0077386F">
        <w:rPr>
          <w:rStyle w:val="Style13ptBold"/>
        </w:rPr>
        <w:t xml:space="preserve">Jackson ‘16 </w:t>
      </w:r>
      <w:r w:rsidRPr="0077386F">
        <w:rPr>
          <w:szCs w:val="16"/>
        </w:rPr>
        <w:t xml:space="preserve">(Kerry, Pacific Research Institute; 12/19/16; Free Market Policies Needed </w:t>
      </w:r>
      <w:proofErr w:type="gramStart"/>
      <w:r w:rsidRPr="0077386F">
        <w:rPr>
          <w:szCs w:val="16"/>
        </w:rPr>
        <w:t>To</w:t>
      </w:r>
      <w:proofErr w:type="gramEnd"/>
      <w:r w:rsidRPr="0077386F">
        <w:rPr>
          <w:szCs w:val="16"/>
        </w:rPr>
        <w:t xml:space="preserve"> Incentivize Creation Of New Life-Saving Treatments; https://www.pacificresearch.org/article/free-market-policies-needed-to-incentivize-creation-of-new-life-saving-treatments/)</w:t>
      </w:r>
    </w:p>
    <w:p w14:paraId="3C1FFF63" w14:textId="77777777" w:rsidR="00773BE2" w:rsidRPr="001D63EB" w:rsidRDefault="00773BE2" w:rsidP="00773BE2">
      <w:pPr>
        <w:rPr>
          <w:u w:val="single"/>
        </w:rPr>
      </w:pPr>
      <w:r w:rsidRPr="0077386F">
        <w:rPr>
          <w:sz w:val="14"/>
        </w:rPr>
        <w:t xml:space="preserve"> “</w:t>
      </w:r>
      <w:r w:rsidRPr="0077386F">
        <w:rPr>
          <w:rStyle w:val="StyleUnderline"/>
        </w:rPr>
        <w:t xml:space="preserve">Our strongest antibiotics don’t </w:t>
      </w:r>
      <w:proofErr w:type="gramStart"/>
      <w:r w:rsidRPr="0077386F">
        <w:rPr>
          <w:rStyle w:val="StyleUnderline"/>
        </w:rPr>
        <w:t>work</w:t>
      </w:r>
      <w:proofErr w:type="gramEnd"/>
      <w:r w:rsidRPr="0077386F">
        <w:rPr>
          <w:rStyle w:val="StyleUnderline"/>
        </w:rPr>
        <w:t xml:space="preserve"> and patients are left with potentially untreatable infections</w:t>
      </w:r>
      <w:r w:rsidRPr="0077386F">
        <w:rPr>
          <w:sz w:val="14"/>
        </w:rPr>
        <w:t>,” Director Dr. Tom Frieden said when the CDC issued its warning. He asked doctors, hospitals and public health officials to “work together” to “stop these infections from spreading.” The 2014 Report to the President expressed a similar concern: “</w:t>
      </w:r>
      <w:r w:rsidRPr="0077386F">
        <w:rPr>
          <w:rStyle w:val="StyleUnderline"/>
        </w:rPr>
        <w:t xml:space="preserve">The evolution of </w:t>
      </w:r>
      <w:r w:rsidRPr="001E0601">
        <w:rPr>
          <w:rStyle w:val="StyleUnderline"/>
          <w:highlight w:val="green"/>
        </w:rPr>
        <w:t>a</w:t>
      </w:r>
      <w:r w:rsidRPr="0077386F">
        <w:rPr>
          <w:rStyle w:val="StyleUnderline"/>
        </w:rPr>
        <w:t>nti</w:t>
      </w:r>
      <w:r w:rsidRPr="001E0601">
        <w:rPr>
          <w:rStyle w:val="StyleUnderline"/>
          <w:highlight w:val="green"/>
        </w:rPr>
        <w:t>b</w:t>
      </w:r>
      <w:r w:rsidRPr="0077386F">
        <w:rPr>
          <w:rStyle w:val="StyleUnderline"/>
        </w:rPr>
        <w:t xml:space="preserve">iotic </w:t>
      </w:r>
      <w:r w:rsidRPr="001E0601">
        <w:rPr>
          <w:rStyle w:val="StyleUnderline"/>
          <w:highlight w:val="green"/>
        </w:rPr>
        <w:t>r</w:t>
      </w:r>
      <w:r w:rsidRPr="0077386F">
        <w:rPr>
          <w:rStyle w:val="StyleUnderline"/>
        </w:rPr>
        <w:t xml:space="preserve">esistance </w:t>
      </w:r>
      <w:r w:rsidRPr="001E0601">
        <w:rPr>
          <w:rStyle w:val="StyleUnderline"/>
          <w:highlight w:val="green"/>
        </w:rPr>
        <w:t>is</w:t>
      </w:r>
      <w:r w:rsidRPr="0077386F">
        <w:rPr>
          <w:rStyle w:val="StyleUnderline"/>
        </w:rPr>
        <w:t xml:space="preserve"> now </w:t>
      </w:r>
      <w:r w:rsidRPr="001E0601">
        <w:rPr>
          <w:rStyle w:val="StyleUnderline"/>
          <w:highlight w:val="green"/>
        </w:rPr>
        <w:t xml:space="preserve">occurring at an alarming rate and </w:t>
      </w:r>
      <w:r w:rsidRPr="0077386F">
        <w:rPr>
          <w:rStyle w:val="StyleUnderline"/>
        </w:rPr>
        <w:t>is</w:t>
      </w:r>
      <w:r w:rsidRPr="001E0601">
        <w:rPr>
          <w:rStyle w:val="StyleUnderline"/>
          <w:highlight w:val="green"/>
        </w:rPr>
        <w:t xml:space="preserve"> outpacing </w:t>
      </w:r>
      <w:r w:rsidRPr="0077386F">
        <w:rPr>
          <w:rStyle w:val="StyleUnderline"/>
        </w:rPr>
        <w:t xml:space="preserve">the </w:t>
      </w:r>
      <w:r w:rsidRPr="001E0601">
        <w:rPr>
          <w:rStyle w:val="StyleUnderline"/>
          <w:highlight w:val="green"/>
        </w:rPr>
        <w:t xml:space="preserve">development of </w:t>
      </w:r>
      <w:r w:rsidRPr="0077386F">
        <w:rPr>
          <w:rStyle w:val="StyleUnderline"/>
        </w:rPr>
        <w:t xml:space="preserve">new </w:t>
      </w:r>
      <w:r w:rsidRPr="001E0601">
        <w:rPr>
          <w:rStyle w:val="StyleUnderline"/>
          <w:highlight w:val="green"/>
        </w:rPr>
        <w:t>countermeasures</w:t>
      </w:r>
      <w:r w:rsidRPr="0077386F">
        <w:rPr>
          <w:sz w:val="14"/>
        </w:rPr>
        <w:t xml:space="preserve"> capable of thwarting infections in humans. </w:t>
      </w:r>
      <w:r w:rsidRPr="0077386F">
        <w:rPr>
          <w:rStyle w:val="StyleUnderline"/>
        </w:rPr>
        <w:t xml:space="preserve">This situation threatens patient care, economic growth, public health, agriculture, economic security and national security.” </w:t>
      </w:r>
      <w:r w:rsidRPr="0077386F">
        <w:rPr>
          <w:sz w:val="14"/>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sidRPr="0077386F">
        <w:rPr>
          <w:sz w:val="14"/>
        </w:rPr>
        <w:t>Winegarden</w:t>
      </w:r>
      <w:proofErr w:type="spellEnd"/>
      <w:r w:rsidRPr="0077386F">
        <w:rPr>
          <w:sz w:val="14"/>
        </w:rPr>
        <w:t xml:space="preserve"> writes in the Pacific Research Institute’s newly-released report “</w:t>
      </w:r>
      <w:r w:rsidRPr="0077386F">
        <w:rPr>
          <w:rStyle w:val="StyleUnderline"/>
        </w:rPr>
        <w:t>Incenting the Development of Antimicrobial Medicines to Address the Problem of Drug-Resistant Infection</w:t>
      </w:r>
      <w:r w:rsidRPr="0077386F">
        <w:rPr>
          <w:sz w:val="14"/>
        </w:rPr>
        <w:t xml:space="preserve">s.” The International Federation of Pharmaceutical Manufacturers says </w:t>
      </w:r>
      <w:r w:rsidRPr="0077386F">
        <w:rPr>
          <w:rStyle w:val="StyleUnderline"/>
        </w:rPr>
        <w:t>the problem is caused by “a dearth of new antibiotic medicines.”</w:t>
      </w:r>
      <w:r w:rsidRPr="0077386F">
        <w:rPr>
          <w:sz w:val="14"/>
        </w:rPr>
        <w:t xml:space="preserve"> </w:t>
      </w:r>
      <w:r w:rsidRPr="0077386F">
        <w:rPr>
          <w:rStyle w:val="StyleUnderline"/>
        </w:rPr>
        <w:t xml:space="preserve">At the same time that there’s been an increase in AMR, </w:t>
      </w:r>
      <w:r w:rsidRPr="001E0601">
        <w:rPr>
          <w:rStyle w:val="StyleUnderline"/>
          <w:highlight w:val="green"/>
        </w:rPr>
        <w:t xml:space="preserve">there has been “a sharp decline in </w:t>
      </w:r>
      <w:r w:rsidRPr="0077386F">
        <w:rPr>
          <w:rStyle w:val="StyleUnderline"/>
        </w:rPr>
        <w:t xml:space="preserve">the </w:t>
      </w:r>
      <w:r w:rsidRPr="001E0601">
        <w:rPr>
          <w:rStyle w:val="StyleUnderline"/>
          <w:highlight w:val="green"/>
        </w:rPr>
        <w:t xml:space="preserve">development of new antibiotic </w:t>
      </w:r>
      <w:r w:rsidRPr="0077386F">
        <w:rPr>
          <w:rStyle w:val="StyleUnderline"/>
        </w:rPr>
        <w:t>medicines</w:t>
      </w:r>
      <w:r w:rsidRPr="0077386F">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77386F">
        <w:rPr>
          <w:rStyle w:val="StyleUnderline"/>
        </w:rPr>
        <w:t xml:space="preserve">But the hazards of AMR can be diminished. </w:t>
      </w:r>
      <w:proofErr w:type="spellStart"/>
      <w:r w:rsidRPr="0077386F">
        <w:rPr>
          <w:sz w:val="14"/>
        </w:rPr>
        <w:t>Winegarden</w:t>
      </w:r>
      <w:proofErr w:type="spellEnd"/>
      <w:r w:rsidRPr="0077386F">
        <w:rPr>
          <w:sz w:val="14"/>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77386F">
        <w:rPr>
          <w:sz w:val="14"/>
        </w:rPr>
        <w:t>Winegarden’s</w:t>
      </w:r>
      <w:proofErr w:type="spellEnd"/>
      <w:r w:rsidRPr="0077386F">
        <w:rPr>
          <w:sz w:val="14"/>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77386F">
        <w:rPr>
          <w:rStyle w:val="StyleUnderline"/>
        </w:rPr>
        <w:t xml:space="preserve">, the </w:t>
      </w:r>
      <w:r w:rsidRPr="001E0601">
        <w:rPr>
          <w:rStyle w:val="StyleUnderline"/>
          <w:highlight w:val="green"/>
        </w:rPr>
        <w:t xml:space="preserve">return on investment for developing </w:t>
      </w:r>
      <w:r w:rsidRPr="0077386F">
        <w:rPr>
          <w:rStyle w:val="StyleUnderline"/>
        </w:rPr>
        <w:t>new antimicrobial medicines</w:t>
      </w:r>
      <w:r w:rsidRPr="0077386F">
        <w:rPr>
          <w:sz w:val="14"/>
        </w:rPr>
        <w:t xml:space="preserve"> (particularly antibiotics) </w:t>
      </w:r>
      <w:r w:rsidRPr="001E0601">
        <w:rPr>
          <w:rStyle w:val="StyleUnderline"/>
          <w:highlight w:val="green"/>
        </w:rPr>
        <w:t>is too low</w:t>
      </w:r>
      <w:r w:rsidRPr="0077386F">
        <w:rPr>
          <w:rStyle w:val="StyleUnderline"/>
        </w:rPr>
        <w:t xml:space="preserve">.” </w:t>
      </w:r>
      <w:r w:rsidRPr="0077386F">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sidRPr="0077386F">
        <w:rPr>
          <w:sz w:val="14"/>
        </w:rPr>
        <w:t>Winegarden</w:t>
      </w:r>
      <w:proofErr w:type="spellEnd"/>
      <w:r w:rsidRPr="0077386F">
        <w:rPr>
          <w:sz w:val="14"/>
        </w:rPr>
        <w:t xml:space="preserve"> says that particular drug class is among several that “face unique impediments” that serve as disincentives for innovation. </w:t>
      </w:r>
      <w:r w:rsidRPr="0077386F">
        <w:rPr>
          <w:rStyle w:val="StyleUnderline"/>
        </w:rPr>
        <w:t xml:space="preserve">To overcome the steep hill </w:t>
      </w:r>
      <w:r w:rsidRPr="001E0601">
        <w:rPr>
          <w:rStyle w:val="StyleUnderline"/>
          <w:highlight w:val="green"/>
        </w:rPr>
        <w:t>that</w:t>
      </w:r>
      <w:r w:rsidRPr="0077386F">
        <w:rPr>
          <w:rStyle w:val="StyleUnderline"/>
        </w:rPr>
        <w:t xml:space="preserve"> </w:t>
      </w:r>
      <w:r w:rsidRPr="001E0601">
        <w:rPr>
          <w:rStyle w:val="StyleUnderline"/>
          <w:highlight w:val="green"/>
        </w:rPr>
        <w:t>impedes</w:t>
      </w:r>
      <w:r w:rsidRPr="0077386F">
        <w:rPr>
          <w:rStyle w:val="StyleUnderline"/>
        </w:rPr>
        <w:t xml:space="preserve"> the </w:t>
      </w:r>
      <w:r w:rsidRPr="001E0601">
        <w:rPr>
          <w:rStyle w:val="StyleUnderline"/>
          <w:highlight w:val="green"/>
        </w:rPr>
        <w:t>development</w:t>
      </w:r>
      <w:r w:rsidRPr="0077386F">
        <w:rPr>
          <w:rStyle w:val="StyleUnderline"/>
        </w:rPr>
        <w:t xml:space="preserve"> of new AMR drugs, lawmakers must implement policies that </w:t>
      </w:r>
      <w:r w:rsidRPr="001E0601">
        <w:rPr>
          <w:rStyle w:val="StyleUnderline"/>
          <w:highlight w:val="green"/>
        </w:rPr>
        <w:t>unleash the incentives of the free market</w:t>
      </w:r>
      <w:r w:rsidRPr="0077386F">
        <w:rPr>
          <w:rStyle w:val="StyleUnderline"/>
        </w:rPr>
        <w:t>.</w:t>
      </w:r>
      <w:r w:rsidRPr="0077386F">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77386F">
        <w:rPr>
          <w:rStyle w:val="StyleUnderline"/>
        </w:rPr>
        <w:t xml:space="preserve">government needs to </w:t>
      </w:r>
      <w:r w:rsidRPr="0077386F">
        <w:rPr>
          <w:sz w:val="14"/>
        </w:rPr>
        <w:t xml:space="preserve">remove its anchors from the process and </w:t>
      </w:r>
      <w:r w:rsidRPr="001E0601">
        <w:rPr>
          <w:rStyle w:val="StyleUnderline"/>
          <w:highlight w:val="green"/>
        </w:rPr>
        <w:t xml:space="preserve">let the market do what it does </w:t>
      </w:r>
      <w:r w:rsidRPr="0077386F">
        <w:rPr>
          <w:rStyle w:val="StyleUnderline"/>
        </w:rPr>
        <w:t xml:space="preserve">so well. In this case, that’s </w:t>
      </w:r>
      <w:r w:rsidRPr="001E0601">
        <w:rPr>
          <w:rStyle w:val="StyleUnderline"/>
          <w:highlight w:val="green"/>
        </w:rPr>
        <w:t>restoring patients’ health, enriching innovative companies that create jobs</w:t>
      </w:r>
      <w:r w:rsidRPr="0077386F">
        <w:rPr>
          <w:rStyle w:val="StyleUnderline"/>
        </w:rPr>
        <w:t>, and inspiring biotech start-up</w:t>
      </w:r>
      <w:r w:rsidRPr="0077386F">
        <w:rPr>
          <w:sz w:val="14"/>
        </w:rPr>
        <w:t xml:space="preserve">s such as the group of Stanford undergraduates that has been capitalized to develop new antibiotics. </w:t>
      </w:r>
      <w:r w:rsidRPr="001E0601">
        <w:rPr>
          <w:rStyle w:val="StyleUnderline"/>
          <w:highlight w:val="green"/>
        </w:rPr>
        <w:t>If</w:t>
      </w:r>
      <w:r w:rsidRPr="0077386F">
        <w:rPr>
          <w:rStyle w:val="StyleUnderline"/>
        </w:rPr>
        <w:t xml:space="preserve"> the proper </w:t>
      </w:r>
      <w:r w:rsidRPr="001E0601">
        <w:rPr>
          <w:rStyle w:val="StyleUnderline"/>
          <w:highlight w:val="green"/>
        </w:rPr>
        <w:t xml:space="preserve">incentives are in place, the </w:t>
      </w:r>
      <w:r w:rsidRPr="0077386F">
        <w:rPr>
          <w:rStyle w:val="StyleUnderline"/>
        </w:rPr>
        <w:t xml:space="preserve">needed </w:t>
      </w:r>
      <w:r w:rsidRPr="001E0601">
        <w:rPr>
          <w:rStyle w:val="StyleUnderline"/>
          <w:highlight w:val="green"/>
        </w:rPr>
        <w:t xml:space="preserve">treatments </w:t>
      </w:r>
      <w:r w:rsidRPr="0077386F">
        <w:rPr>
          <w:rStyle w:val="StyleUnderline"/>
        </w:rPr>
        <w:t xml:space="preserve">will </w:t>
      </w:r>
      <w:r w:rsidRPr="001E0601">
        <w:rPr>
          <w:rStyle w:val="StyleUnderline"/>
          <w:highlight w:val="green"/>
        </w:rPr>
        <w:t>follow.</w:t>
      </w:r>
    </w:p>
    <w:p w14:paraId="44FCB86B" w14:textId="77777777" w:rsidR="00773BE2" w:rsidRPr="0044383B" w:rsidRDefault="00773BE2" w:rsidP="00773BE2">
      <w:pPr>
        <w:pStyle w:val="Heading4"/>
      </w:pPr>
      <w:r>
        <w:t xml:space="preserve">Disease causes </w:t>
      </w:r>
      <w:r w:rsidRPr="00261B7E">
        <w:rPr>
          <w:u w:val="single"/>
        </w:rPr>
        <w:t>extinction</w:t>
      </w:r>
      <w:r>
        <w:t xml:space="preserve"> -- climate change and genomic mutation irreversibly alter </w:t>
      </w:r>
      <w:r w:rsidRPr="00261B7E">
        <w:rPr>
          <w:u w:val="single"/>
        </w:rPr>
        <w:t>ecosystem equilibrium</w:t>
      </w:r>
      <w:r>
        <w:t xml:space="preserve"> which leads to the emergence of </w:t>
      </w:r>
      <w:r w:rsidRPr="0044383B">
        <w:rPr>
          <w:u w:val="single"/>
        </w:rPr>
        <w:t>new pathogens</w:t>
      </w:r>
      <w:r>
        <w:t xml:space="preserve"> </w:t>
      </w:r>
    </w:p>
    <w:p w14:paraId="2E3BBD7C" w14:textId="77777777" w:rsidR="00773BE2" w:rsidRPr="00261B7E" w:rsidRDefault="00773BE2" w:rsidP="00773BE2">
      <w:pPr>
        <w:rPr>
          <w:rStyle w:val="Style13ptBold"/>
          <w:b w:val="0"/>
          <w:sz w:val="16"/>
        </w:rPr>
      </w:pPr>
      <w:proofErr w:type="spellStart"/>
      <w:r>
        <w:rPr>
          <w:rStyle w:val="Style13ptBold"/>
        </w:rPr>
        <w:t>Supriya</w:t>
      </w:r>
      <w:proofErr w:type="spellEnd"/>
      <w:r>
        <w:rPr>
          <w:rStyle w:val="Style13ptBold"/>
        </w:rPr>
        <w:t xml:space="preserve"> 4/19 </w:t>
      </w:r>
      <w:r w:rsidRPr="00261B7E">
        <w:t xml:space="preserve">[(Lakshmi Ph.D.,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261B7E">
        <w:t>Gobain</w:t>
      </w:r>
      <w:proofErr w:type="spellEnd"/>
      <w:r w:rsidRPr="00261B7E">
        <w:t xml:space="preserve"> North America, developing various material solutions for photovoltaics and processing techniques and new applications for fluoropolymers. Most recently, she managed the Indian R&amp;D team of </w:t>
      </w:r>
      <w:proofErr w:type="spellStart"/>
      <w:r w:rsidRPr="00261B7E">
        <w:t>Enthone</w:t>
      </w:r>
      <w:proofErr w:type="spellEnd"/>
      <w:r w:rsidRPr="00261B7E">
        <w:t xml:space="preserve"> (now part of </w:t>
      </w:r>
      <w:proofErr w:type="spellStart"/>
      <w:r w:rsidRPr="00261B7E">
        <w:t>MacDermid</w:t>
      </w:r>
      <w:proofErr w:type="spellEnd"/>
      <w:r w:rsidRPr="00261B7E">
        <w:t xml:space="preserve">) developing electroplating technologies for precious metals. She has been a freelance science journalist and science writer since 2016 and has written for publications such as The Wire, Science, and New Scientist.) “Humans versus viruses - Can we avoid extinction in near future?” News Medical, 4/19/2021. </w:t>
      </w:r>
      <w:r w:rsidRPr="0083027A">
        <w:t>https://www.news-medical.net/news/20210419/Humans-versus-viruses-Can-we-avoid-extinction-in-near-future.aspx</w:t>
      </w:r>
      <w:r w:rsidRPr="00261B7E">
        <w:t>] BC</w:t>
      </w:r>
    </w:p>
    <w:p w14:paraId="44E10501" w14:textId="77777777" w:rsidR="00773BE2" w:rsidRPr="00E079CA" w:rsidRDefault="00773BE2" w:rsidP="00773BE2">
      <w:pPr>
        <w:rPr>
          <w:rStyle w:val="StyleUnderline"/>
        </w:rPr>
      </w:pPr>
      <w:r w:rsidRPr="00E079CA">
        <w:rPr>
          <w:rStyle w:val="StyleUnderline"/>
        </w:rPr>
        <w:t xml:space="preserve">Expert argues that </w:t>
      </w:r>
      <w:r w:rsidRPr="001E0601">
        <w:rPr>
          <w:rStyle w:val="StyleUnderline"/>
          <w:highlight w:val="green"/>
        </w:rPr>
        <w:t>human-caused changes to the environment</w:t>
      </w:r>
      <w:r w:rsidRPr="00E079CA">
        <w:rPr>
          <w:rStyle w:val="StyleUnderline"/>
        </w:rPr>
        <w:t xml:space="preserve"> can </w:t>
      </w:r>
      <w:r w:rsidRPr="001E0601">
        <w:rPr>
          <w:rStyle w:val="StyleUnderline"/>
          <w:highlight w:val="green"/>
        </w:rPr>
        <w:t>lead to the emergence of pathogens</w:t>
      </w:r>
      <w:r w:rsidRPr="00E079CA">
        <w:rPr>
          <w:rStyle w:val="StyleUnderline"/>
        </w:rPr>
        <w:t xml:space="preserve">, not only from outside but also from our own microbiome, </w:t>
      </w:r>
      <w:r w:rsidRPr="001E0601">
        <w:rPr>
          <w:rStyle w:val="StyleUnderline"/>
          <w:highlight w:val="green"/>
        </w:rPr>
        <w:t>which can pave the way for</w:t>
      </w:r>
      <w:r w:rsidRPr="00E079CA">
        <w:rPr>
          <w:rStyle w:val="StyleUnderline"/>
        </w:rPr>
        <w:t xml:space="preserve"> large-scale destruction of humans and even our </w:t>
      </w:r>
      <w:r w:rsidRPr="001E0601">
        <w:rPr>
          <w:rStyle w:val="Emphasis"/>
          <w:highlight w:val="green"/>
        </w:rPr>
        <w:t>extinction</w:t>
      </w:r>
      <w:r w:rsidRPr="00E079CA">
        <w:rPr>
          <w:rStyle w:val="Emphasis"/>
        </w:rPr>
        <w:t>.</w:t>
      </w:r>
    </w:p>
    <w:p w14:paraId="0789D1BB" w14:textId="77777777" w:rsidR="00773BE2" w:rsidRPr="00E079CA" w:rsidRDefault="00773BE2" w:rsidP="00773BE2">
      <w:pPr>
        <w:rPr>
          <w:rStyle w:val="StyleUnderline"/>
        </w:rPr>
      </w:pPr>
      <w:r w:rsidRPr="001E0601">
        <w:rPr>
          <w:rStyle w:val="StyleUnderline"/>
          <w:highlight w:val="green"/>
        </w:rPr>
        <w:t>Whenever there is a change</w:t>
      </w:r>
      <w:r w:rsidRPr="00E079CA">
        <w:rPr>
          <w:rStyle w:val="StyleUnderline"/>
        </w:rPr>
        <w:t xml:space="preserve"> in any system, </w:t>
      </w:r>
      <w:r w:rsidRPr="001E0601">
        <w:rPr>
          <w:rStyle w:val="StyleUnderline"/>
          <w:highlight w:val="green"/>
        </w:rPr>
        <w:t>it will cause other</w:t>
      </w:r>
      <w:r w:rsidRPr="0044383B">
        <w:rPr>
          <w:rStyle w:val="StyleUnderline"/>
        </w:rPr>
        <w:t xml:space="preserve"> change</w:t>
      </w:r>
      <w:r w:rsidRPr="001E0601">
        <w:rPr>
          <w:rStyle w:val="StyleUnderline"/>
          <w:highlight w:val="green"/>
        </w:rPr>
        <w:t>s to reach</w:t>
      </w:r>
      <w:r w:rsidRPr="00E079CA">
        <w:rPr>
          <w:rStyle w:val="StyleUnderline"/>
        </w:rPr>
        <w:t xml:space="preserve"> a balance or </w:t>
      </w:r>
      <w:r w:rsidRPr="001E0601">
        <w:rPr>
          <w:rStyle w:val="StyleUnderline"/>
          <w:highlight w:val="green"/>
        </w:rPr>
        <w:t>equilibrium</w:t>
      </w:r>
      <w:r w:rsidRPr="00E079CA">
        <w:rPr>
          <w:rStyle w:val="StyleUnderline"/>
        </w:rPr>
        <w:t>,</w:t>
      </w:r>
      <w:r>
        <w:t xml:space="preserve"> generally at a point different from the original balance. Although this principle was originally posited by the French chemist Henry Le </w:t>
      </w:r>
      <w:proofErr w:type="spellStart"/>
      <w:r>
        <w:t>Chatelier</w:t>
      </w:r>
      <w:proofErr w:type="spellEnd"/>
      <w:r>
        <w:t xml:space="preserve"> for chemical reactions, </w:t>
      </w:r>
      <w:r w:rsidRPr="00E079CA">
        <w:rPr>
          <w:rStyle w:val="StyleUnderline"/>
        </w:rPr>
        <w:t>this theory can be applied to almost anything else.</w:t>
      </w:r>
    </w:p>
    <w:p w14:paraId="4D3FA8A8" w14:textId="77777777" w:rsidR="00773BE2" w:rsidRPr="00E079CA" w:rsidRDefault="00773BE2" w:rsidP="00773BE2">
      <w:pPr>
        <w:rPr>
          <w:rStyle w:val="Emphasis"/>
        </w:rPr>
      </w:pPr>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1E0601">
        <w:rPr>
          <w:rStyle w:val="Emphasis"/>
          <w:highlight w:val="green"/>
        </w:rPr>
        <w:t xml:space="preserve">changes </w:t>
      </w:r>
      <w:r w:rsidRPr="0044383B">
        <w:rPr>
          <w:rStyle w:val="Emphasis"/>
        </w:rPr>
        <w:t>caused</w:t>
      </w:r>
      <w:r w:rsidRPr="00E079CA">
        <w:rPr>
          <w:rStyle w:val="Emphasis"/>
        </w:rPr>
        <w:t xml:space="preserve"> </w:t>
      </w:r>
      <w:r w:rsidRPr="001E0601">
        <w:rPr>
          <w:rStyle w:val="Emphasis"/>
          <w:highlight w:val="green"/>
        </w:rPr>
        <w:t>by humans</w:t>
      </w:r>
      <w:r w:rsidRPr="00E079CA">
        <w:rPr>
          <w:rStyle w:val="Emphasis"/>
        </w:rPr>
        <w:t xml:space="preserve">, to the climate, and everything around us will </w:t>
      </w:r>
      <w:r w:rsidRPr="001E0601">
        <w:rPr>
          <w:rStyle w:val="Emphasis"/>
          <w:highlight w:val="green"/>
        </w:rPr>
        <w:t>lead to changes that</w:t>
      </w:r>
      <w:r w:rsidRPr="00E079CA">
        <w:rPr>
          <w:rStyle w:val="Emphasis"/>
        </w:rPr>
        <w:t xml:space="preserve"> may have a dramatic </w:t>
      </w:r>
      <w:r w:rsidRPr="001E0601">
        <w:rPr>
          <w:rStyle w:val="Emphasis"/>
          <w:highlight w:val="green"/>
        </w:rPr>
        <w:t>impact on human life</w:t>
      </w:r>
      <w:r>
        <w:t xml:space="preserve">. </w:t>
      </w:r>
      <w:r w:rsidRPr="00E079CA">
        <w:rPr>
          <w:rStyle w:val="StyleUnderline"/>
        </w:rPr>
        <w:t>Because our ecosystems are so complex, we don’t know how our actions will affect us in the long run</w:t>
      </w:r>
      <w:r w:rsidRPr="00E079CA">
        <w:rPr>
          <w:rStyle w:val="Emphasis"/>
        </w:rPr>
        <w:t>, so humans generally disregard them.</w:t>
      </w:r>
    </w:p>
    <w:p w14:paraId="1E3617F0" w14:textId="77777777" w:rsidR="00773BE2" w:rsidRDefault="00773BE2" w:rsidP="00773BE2">
      <w:r>
        <w:t>Changing our environment</w:t>
      </w:r>
    </w:p>
    <w:p w14:paraId="1C41230A" w14:textId="77777777" w:rsidR="00773BE2" w:rsidRPr="00E079CA" w:rsidRDefault="00773BE2" w:rsidP="00773BE2">
      <w:pPr>
        <w:rPr>
          <w:rStyle w:val="StyleUnderline"/>
        </w:rPr>
      </w:pPr>
      <w:r w:rsidRPr="001E0601">
        <w:rPr>
          <w:rStyle w:val="StyleUnderline"/>
          <w:highlight w:val="green"/>
        </w:rPr>
        <w:t>Everything</w:t>
      </w:r>
      <w:r w:rsidRPr="00E079CA">
        <w:rPr>
          <w:rStyle w:val="StyleUnderline"/>
        </w:rPr>
        <w:t xml:space="preserve"> around us </w:t>
      </w:r>
      <w:r w:rsidRPr="001E0601">
        <w:rPr>
          <w:rStyle w:val="StyleUnderline"/>
          <w:highlight w:val="green"/>
        </w:rPr>
        <w:t>is changing</w:t>
      </w:r>
      <w:r>
        <w:t xml:space="preserve">, from living organisms to the climate, water, and soil. Some estimates say about </w:t>
      </w:r>
      <w:r w:rsidRPr="001E0601">
        <w:rPr>
          <w:rStyle w:val="StyleUnderline"/>
          <w:highlight w:val="green"/>
        </w:rPr>
        <w:t>half the organisms</w:t>
      </w:r>
      <w:r w:rsidRPr="00E079CA">
        <w:rPr>
          <w:rStyle w:val="StyleUnderline"/>
        </w:rPr>
        <w:t xml:space="preserve"> that existed </w:t>
      </w:r>
      <w:r w:rsidRPr="001E0601">
        <w:rPr>
          <w:rStyle w:val="StyleUnderline"/>
          <w:highlight w:val="green"/>
        </w:rPr>
        <w:t>50 years</w:t>
      </w:r>
      <w:r w:rsidRPr="00E079CA">
        <w:rPr>
          <w:rStyle w:val="StyleUnderline"/>
        </w:rPr>
        <w:t xml:space="preserve"> ago </w:t>
      </w:r>
      <w:r w:rsidRPr="001E0601">
        <w:rPr>
          <w:rStyle w:val="StyleUnderline"/>
          <w:highlight w:val="green"/>
        </w:rPr>
        <w:t>have</w:t>
      </w:r>
      <w:r w:rsidRPr="00E079CA">
        <w:rPr>
          <w:rStyle w:val="StyleUnderline"/>
        </w:rPr>
        <w:t xml:space="preserve"> already </w:t>
      </w:r>
      <w:r w:rsidRPr="001E0601">
        <w:rPr>
          <w:rStyle w:val="StyleUnderline"/>
          <w:highlight w:val="green"/>
        </w:rPr>
        <w:t>become extinct</w:t>
      </w:r>
      <w:r w:rsidRPr="00E079CA">
        <w:rPr>
          <w:rStyle w:val="StyleUnderline"/>
        </w:rPr>
        <w:t xml:space="preserve">, and about </w:t>
      </w:r>
      <w:r w:rsidRPr="001E0601">
        <w:rPr>
          <w:rStyle w:val="Emphasis"/>
          <w:highlight w:val="green"/>
        </w:rPr>
        <w:t>80%</w:t>
      </w:r>
      <w:r w:rsidRPr="00E079CA">
        <w:rPr>
          <w:rStyle w:val="StyleUnderline"/>
        </w:rPr>
        <w:t xml:space="preserve"> of the species </w:t>
      </w:r>
      <w:r w:rsidRPr="001E0601">
        <w:rPr>
          <w:rStyle w:val="StyleUnderline"/>
          <w:highlight w:val="green"/>
        </w:rPr>
        <w:t>may</w:t>
      </w:r>
      <w:r w:rsidRPr="00E079CA">
        <w:rPr>
          <w:rStyle w:val="StyleUnderline"/>
        </w:rPr>
        <w:t xml:space="preserve"> become extinct </w:t>
      </w:r>
      <w:r w:rsidRPr="001E0601">
        <w:rPr>
          <w:rStyle w:val="StyleUnderline"/>
          <w:highlight w:val="green"/>
        </w:rPr>
        <w:t>in the future</w:t>
      </w:r>
      <w:r w:rsidRPr="00E079CA">
        <w:rPr>
          <w:rStyle w:val="StyleUnderline"/>
        </w:rPr>
        <w:t>.</w:t>
      </w:r>
    </w:p>
    <w:p w14:paraId="09E9E9BD" w14:textId="77777777" w:rsidR="00773BE2" w:rsidRPr="00E079CA" w:rsidRDefault="00773BE2" w:rsidP="00773BE2">
      <w:pPr>
        <w:rPr>
          <w:rStyle w:val="StyleUnderline"/>
        </w:rPr>
      </w:pPr>
      <w:r w:rsidRPr="00E079CA">
        <w:rPr>
          <w:rStyle w:val="StyleUnderline"/>
        </w:rPr>
        <w:t xml:space="preserve">As the debate on global warming continues, according to data, </w:t>
      </w:r>
      <w:r w:rsidRPr="001E0601">
        <w:rPr>
          <w:rStyle w:val="StyleUnderline"/>
          <w:highlight w:val="green"/>
        </w:rPr>
        <w:t xml:space="preserve">the last </w:t>
      </w:r>
      <w:r w:rsidRPr="001E0601">
        <w:rPr>
          <w:rStyle w:val="Emphasis"/>
          <w:highlight w:val="green"/>
        </w:rPr>
        <w:t>six years have been the warmest on record</w:t>
      </w:r>
      <w:r w:rsidRPr="001E0601">
        <w:rPr>
          <w:highlight w:val="green"/>
        </w:rPr>
        <w:t xml:space="preserve">. </w:t>
      </w:r>
      <w:r w:rsidRPr="001E0601">
        <w:rPr>
          <w:rStyle w:val="StyleUnderline"/>
          <w:highlight w:val="green"/>
        </w:rPr>
        <w:t>Global warming is melting</w:t>
      </w:r>
      <w:r w:rsidRPr="00E079CA">
        <w:rPr>
          <w:rStyle w:val="StyleUnderline"/>
        </w:rPr>
        <w:t xml:space="preserve"> </w:t>
      </w:r>
      <w:r w:rsidRPr="001E0601">
        <w:rPr>
          <w:rStyle w:val="StyleUnderline"/>
          <w:highlight w:val="green"/>
        </w:rPr>
        <w:t>ice</w:t>
      </w:r>
      <w:r w:rsidRPr="00E079CA">
        <w:rPr>
          <w:rStyle w:val="StyleUnderline"/>
        </w:rPr>
        <w:t xml:space="preserve">, and sea </w:t>
      </w:r>
      <w:r w:rsidRPr="001E0601">
        <w:rPr>
          <w:rStyle w:val="StyleUnderline"/>
          <w:highlight w:val="green"/>
        </w:rPr>
        <w:t>levels have been increasing</w:t>
      </w:r>
      <w:r w:rsidRPr="00E079CA">
        <w:rPr>
          <w:rStyle w:val="StyleUnderline"/>
        </w:rPr>
        <w:t xml:space="preserve">. The changing climate is causing more and </w:t>
      </w:r>
      <w:r w:rsidRPr="001E0601">
        <w:rPr>
          <w:rStyle w:val="StyleUnderline"/>
          <w:highlight w:val="green"/>
        </w:rPr>
        <w:t xml:space="preserve">more </w:t>
      </w:r>
      <w:r w:rsidRPr="001E0601">
        <w:rPr>
          <w:rStyle w:val="Emphasis"/>
          <w:highlight w:val="green"/>
        </w:rPr>
        <w:t>wildfires</w:t>
      </w:r>
      <w:r>
        <w:t xml:space="preserve">, </w:t>
      </w:r>
      <w:r w:rsidRPr="00E079CA">
        <w:rPr>
          <w:rStyle w:val="StyleUnderline"/>
        </w:rPr>
        <w:t xml:space="preserve">which are leading to other related damage. At the same time, increased </w:t>
      </w:r>
      <w:r w:rsidRPr="001E0601">
        <w:rPr>
          <w:rStyle w:val="StyleUnderline"/>
          <w:highlight w:val="green"/>
        </w:rPr>
        <w:t>flooding</w:t>
      </w:r>
      <w:r w:rsidRPr="00E079CA">
        <w:rPr>
          <w:rStyle w:val="StyleUnderline"/>
        </w:rPr>
        <w:t xml:space="preserve"> is causing large-scale devastation.</w:t>
      </w:r>
    </w:p>
    <w:p w14:paraId="6DB8A67D" w14:textId="77777777" w:rsidR="00773BE2" w:rsidRPr="00E079CA" w:rsidRDefault="00773BE2" w:rsidP="00773BE2">
      <w:pPr>
        <w:rPr>
          <w:rStyle w:val="StyleUnderline"/>
        </w:rPr>
      </w:pPr>
      <w:r>
        <w:t xml:space="preserve">One question that arises is </w:t>
      </w:r>
      <w:r w:rsidRPr="00E079CA">
        <w:rPr>
          <w:rStyle w:val="StyleUnderline"/>
        </w:rPr>
        <w:t>how much environmental damage have humans already done?</w:t>
      </w:r>
      <w:r>
        <w:t xml:space="preserve"> A recent study compared the natural biomass on Earth to the mass produced by </w:t>
      </w:r>
      <w:r w:rsidRPr="00E079CA">
        <w:rPr>
          <w:rStyle w:val="StyleUnderline"/>
        </w:rPr>
        <w:t>humans and found humans produce a mass equal to their weight every week. This human-made mass is mainly for buildings, roads, and plastic products.</w:t>
      </w:r>
    </w:p>
    <w:p w14:paraId="5FD7F767" w14:textId="77777777" w:rsidR="00773BE2" w:rsidRPr="00E079CA" w:rsidRDefault="00773BE2" w:rsidP="00773BE2">
      <w:pPr>
        <w:rPr>
          <w:rStyle w:val="StyleUnderline"/>
        </w:rPr>
      </w:pPr>
      <w:r>
        <w:t xml:space="preserve">In the early 1900s, </w:t>
      </w:r>
      <w:r w:rsidRPr="00E079CA">
        <w:rPr>
          <w:rStyle w:val="StyleUnderline"/>
        </w:rPr>
        <w:t>human-made mass was about 3% of the global biomass</w:t>
      </w:r>
      <w:r>
        <w:t xml:space="preserve">. </w:t>
      </w:r>
      <w:r w:rsidRPr="00E079CA">
        <w:rPr>
          <w:rStyle w:val="Emphasis"/>
        </w:rPr>
        <w:t>Today both are about equal</w:t>
      </w:r>
      <w:r>
        <w:t xml:space="preserve">. Projections say </w:t>
      </w:r>
      <w:r w:rsidRPr="00E079CA">
        <w:rPr>
          <w:rStyle w:val="StyleUnderline"/>
        </w:rPr>
        <w:t xml:space="preserve">by 2040, </w:t>
      </w:r>
      <w:r w:rsidRPr="001E0601">
        <w:rPr>
          <w:rStyle w:val="StyleUnderline"/>
          <w:highlight w:val="green"/>
        </w:rPr>
        <w:t>the human</w:t>
      </w:r>
      <w:r w:rsidRPr="00E079CA">
        <w:rPr>
          <w:rStyle w:val="StyleUnderline"/>
        </w:rPr>
        <w:t xml:space="preserve">-made </w:t>
      </w:r>
      <w:r w:rsidRPr="001E0601">
        <w:rPr>
          <w:rStyle w:val="StyleUnderline"/>
          <w:highlight w:val="green"/>
        </w:rPr>
        <w:t>mass</w:t>
      </w:r>
      <w:r w:rsidRPr="00E079CA">
        <w:rPr>
          <w:rStyle w:val="StyleUnderline"/>
        </w:rPr>
        <w:t xml:space="preserve"> </w:t>
      </w:r>
      <w:r w:rsidRPr="001E0601">
        <w:rPr>
          <w:rStyle w:val="StyleUnderline"/>
          <w:highlight w:val="green"/>
        </w:rPr>
        <w:t>will</w:t>
      </w:r>
      <w:r w:rsidRPr="00E079CA">
        <w:rPr>
          <w:rStyle w:val="StyleUnderline"/>
        </w:rPr>
        <w:t xml:space="preserve"> be </w:t>
      </w:r>
      <w:r w:rsidRPr="001E0601">
        <w:rPr>
          <w:rStyle w:val="StyleUnderline"/>
          <w:highlight w:val="green"/>
        </w:rPr>
        <w:t>triple that of Earth’s</w:t>
      </w:r>
      <w:r w:rsidRPr="00E079CA">
        <w:rPr>
          <w:rStyle w:val="StyleUnderline"/>
        </w:rPr>
        <w:t xml:space="preserve"> biomass. But, </w:t>
      </w:r>
      <w:r w:rsidRPr="001E0601">
        <w:rPr>
          <w:rStyle w:val="StyleUnderline"/>
          <w:highlight w:val="green"/>
        </w:rPr>
        <w:t>slowing down human activity</w:t>
      </w:r>
      <w:r w:rsidRPr="00E079CA">
        <w:rPr>
          <w:rStyle w:val="StyleUnderline"/>
        </w:rPr>
        <w:t xml:space="preserve"> that causes such production </w:t>
      </w:r>
      <w:r w:rsidRPr="001E0601">
        <w:rPr>
          <w:rStyle w:val="StyleUnderline"/>
          <w:highlight w:val="green"/>
        </w:rPr>
        <w:t>may be difficult</w:t>
      </w:r>
      <w:r w:rsidRPr="00E079CA">
        <w:rPr>
          <w:rStyle w:val="StyleUnderline"/>
        </w:rPr>
        <w:t>, given it is considered part of our growth as a civilization.</w:t>
      </w:r>
    </w:p>
    <w:p w14:paraId="7B3B1D21" w14:textId="77777777" w:rsidR="00773BE2" w:rsidRDefault="00773BE2" w:rsidP="00773BE2">
      <w:r>
        <w:t>Emerging pathogens</w:t>
      </w:r>
    </w:p>
    <w:p w14:paraId="25D97EB7" w14:textId="77777777" w:rsidR="00773BE2" w:rsidRPr="00E079CA" w:rsidRDefault="00773BE2" w:rsidP="00773BE2">
      <w:pPr>
        <w:rPr>
          <w:rStyle w:val="Emphasis"/>
        </w:rPr>
      </w:pPr>
      <w:r w:rsidRPr="00E079CA">
        <w:rPr>
          <w:rStyle w:val="StyleUnderline"/>
        </w:rPr>
        <w:t>Although we are made up of human cells, we have almost ten times that of bacteria just in our guts and more on our skin</w:t>
      </w:r>
      <w:r w:rsidRPr="00E079CA">
        <w:rPr>
          <w:rStyle w:val="Emphasis"/>
        </w:rPr>
        <w:t xml:space="preserve">. These </w:t>
      </w:r>
      <w:r w:rsidRPr="001E0601">
        <w:rPr>
          <w:rStyle w:val="Emphasis"/>
          <w:highlight w:val="green"/>
        </w:rPr>
        <w:t>microbes</w:t>
      </w:r>
      <w:r w:rsidRPr="00E079CA">
        <w:rPr>
          <w:rStyle w:val="Emphasis"/>
        </w:rPr>
        <w:t xml:space="preserve"> not only </w:t>
      </w:r>
      <w:r w:rsidRPr="001E0601">
        <w:rPr>
          <w:rStyle w:val="Emphasis"/>
          <w:highlight w:val="green"/>
        </w:rPr>
        <w:t>affect</w:t>
      </w:r>
      <w:r w:rsidRPr="00E079CA">
        <w:rPr>
          <w:rStyle w:val="Emphasis"/>
        </w:rPr>
        <w:t xml:space="preserve"> locally but also affect </w:t>
      </w:r>
      <w:r w:rsidRPr="001E0601">
        <w:rPr>
          <w:rStyle w:val="Emphasis"/>
          <w:highlight w:val="green"/>
        </w:rPr>
        <w:t>the entire body</w:t>
      </w:r>
      <w:r w:rsidRPr="00E079CA">
        <w:rPr>
          <w:rStyle w:val="Emphasis"/>
        </w:rPr>
        <w:t>.</w:t>
      </w:r>
      <w:r>
        <w:t xml:space="preserve"> </w:t>
      </w:r>
      <w:r w:rsidRPr="00E079CA">
        <w:rPr>
          <w:rStyle w:val="StyleUnderline"/>
        </w:rPr>
        <w:t xml:space="preserve">There is a balance between the good and bad bacteria, and any </w:t>
      </w:r>
      <w:r w:rsidRPr="00E079CA">
        <w:rPr>
          <w:rStyle w:val="Emphasis"/>
        </w:rPr>
        <w:t>change in the environment may cause this balance to shift, especially on the skin, the consequences of which are unknown.</w:t>
      </w:r>
    </w:p>
    <w:p w14:paraId="15229055" w14:textId="77777777" w:rsidR="00656633" w:rsidRDefault="00773BE2" w:rsidP="00773BE2">
      <w:r>
        <w:t xml:space="preserve">Although most bacteria on and inside of us are harmless, </w:t>
      </w:r>
      <w:r w:rsidRPr="001E0601">
        <w:rPr>
          <w:rStyle w:val="Emphasis"/>
          <w:highlight w:val="green"/>
        </w:rPr>
        <w:t>gut bacteria can</w:t>
      </w:r>
      <w:r w:rsidRPr="00E079CA">
        <w:rPr>
          <w:rStyle w:val="Emphasis"/>
        </w:rPr>
        <w:t xml:space="preserve"> also </w:t>
      </w:r>
      <w:r w:rsidRPr="001E0601">
        <w:rPr>
          <w:rStyle w:val="Emphasis"/>
          <w:highlight w:val="green"/>
        </w:rPr>
        <w:t>have viruses</w:t>
      </w:r>
      <w:r>
        <w:t>.</w:t>
      </w:r>
    </w:p>
    <w:p w14:paraId="46B031A0" w14:textId="77777777" w:rsidR="00656633" w:rsidRDefault="00656633" w:rsidP="00773BE2"/>
    <w:p w14:paraId="14C39A3F" w14:textId="77777777" w:rsidR="00656633" w:rsidRDefault="00656633" w:rsidP="00773BE2"/>
    <w:p w14:paraId="5A3C2301" w14:textId="77777777" w:rsidR="00656633" w:rsidRDefault="00656633" w:rsidP="00773BE2"/>
    <w:p w14:paraId="3AE74007" w14:textId="77777777" w:rsidR="00656633" w:rsidRDefault="00656633" w:rsidP="00773BE2"/>
    <w:p w14:paraId="35E17485" w14:textId="77777777" w:rsidR="00656633" w:rsidRDefault="00656633" w:rsidP="00773BE2"/>
    <w:p w14:paraId="1FE6511F" w14:textId="77777777" w:rsidR="00656633" w:rsidRDefault="00656633" w:rsidP="00773BE2"/>
    <w:p w14:paraId="23DEF28C" w14:textId="253FE94F" w:rsidR="00773BE2" w:rsidRPr="00E079CA" w:rsidRDefault="00773BE2" w:rsidP="00773BE2">
      <w:pPr>
        <w:rPr>
          <w:rStyle w:val="StyleUnderline"/>
        </w:rPr>
      </w:pPr>
      <w:r>
        <w:t xml:space="preserve"> </w:t>
      </w:r>
      <w:r w:rsidRPr="00E079CA">
        <w:rPr>
          <w:rStyle w:val="StyleUnderline"/>
        </w:rPr>
        <w:t xml:space="preserve">If viruses don’t kill the bacteria immediately, </w:t>
      </w:r>
      <w:r w:rsidRPr="001E0601">
        <w:rPr>
          <w:rStyle w:val="StyleUnderline"/>
          <w:highlight w:val="green"/>
        </w:rPr>
        <w:t>they can incorporate</w:t>
      </w:r>
      <w:r w:rsidRPr="00E079CA">
        <w:rPr>
          <w:rStyle w:val="StyleUnderline"/>
        </w:rPr>
        <w:t xml:space="preserve"> </w:t>
      </w:r>
      <w:r w:rsidRPr="001E0601">
        <w:rPr>
          <w:rStyle w:val="StyleUnderline"/>
          <w:highlight w:val="green"/>
        </w:rPr>
        <w:t>into the</w:t>
      </w:r>
      <w:r w:rsidRPr="00E079CA">
        <w:rPr>
          <w:rStyle w:val="StyleUnderline"/>
        </w:rPr>
        <w:t xml:space="preserve"> bacterial </w:t>
      </w:r>
      <w:r w:rsidRPr="001E0601">
        <w:rPr>
          <w:rStyle w:val="StyleUnderline"/>
          <w:highlight w:val="green"/>
        </w:rPr>
        <w:t>genome and stay latent</w:t>
      </w:r>
      <w:r w:rsidRPr="00E079CA">
        <w:rPr>
          <w:rStyle w:val="StyleUnderline"/>
        </w:rPr>
        <w:t xml:space="preserve"> for a long time </w:t>
      </w:r>
      <w:r w:rsidRPr="001E0601">
        <w:rPr>
          <w:rStyle w:val="StyleUnderline"/>
          <w:highlight w:val="green"/>
        </w:rPr>
        <w:t>until</w:t>
      </w:r>
      <w:r w:rsidRPr="00E079CA">
        <w:rPr>
          <w:rStyle w:val="StyleUnderline"/>
        </w:rPr>
        <w:t xml:space="preserve"> reactivation by environmental factors</w:t>
      </w:r>
      <w:r>
        <w:t xml:space="preserve">, </w:t>
      </w:r>
      <w:r w:rsidRPr="00E079CA">
        <w:rPr>
          <w:rStyle w:val="Emphasis"/>
        </w:rPr>
        <w:t xml:space="preserve">when </w:t>
      </w:r>
      <w:r w:rsidRPr="001E0601">
        <w:rPr>
          <w:rStyle w:val="Emphasis"/>
          <w:highlight w:val="green"/>
        </w:rPr>
        <w:t>they</w:t>
      </w:r>
      <w:r w:rsidRPr="00E079CA">
        <w:rPr>
          <w:rStyle w:val="Emphasis"/>
        </w:rPr>
        <w:t xml:space="preserve"> can </w:t>
      </w:r>
      <w:r w:rsidRPr="001E0601">
        <w:rPr>
          <w:rStyle w:val="Emphasis"/>
          <w:highlight w:val="green"/>
        </w:rPr>
        <w:t>become pathogenic</w:t>
      </w:r>
      <w:r>
        <w:t xml:space="preserve">. </w:t>
      </w:r>
      <w:r w:rsidRPr="00E079CA">
        <w:rPr>
          <w:rStyle w:val="StyleUnderline"/>
        </w:rPr>
        <w:t xml:space="preserve">They can also escape from the gut and enter other organs or the bloodstream. </w:t>
      </w:r>
      <w:r w:rsidRPr="0044383B">
        <w:rPr>
          <w:rStyle w:val="StyleUnderline"/>
        </w:rPr>
        <w:t>Bacteria can then use these</w:t>
      </w:r>
      <w:r w:rsidRPr="00E079CA">
        <w:rPr>
          <w:rStyle w:val="StyleUnderline"/>
        </w:rPr>
        <w:t xml:space="preserve"> viruses to kill other bacteria or help them evolve to more virulent strains.</w:t>
      </w:r>
    </w:p>
    <w:p w14:paraId="3B0BA3F3" w14:textId="77777777" w:rsidR="00773BE2" w:rsidRPr="00E079CA" w:rsidRDefault="00773BE2" w:rsidP="00773BE2">
      <w:pPr>
        <w:rPr>
          <w:rStyle w:val="StyleUnderline"/>
        </w:rPr>
      </w:pPr>
      <w:r w:rsidRPr="001E0601">
        <w:rPr>
          <w:rStyle w:val="Emphasis"/>
          <w:highlight w:val="green"/>
        </w:rPr>
        <w:t>An example</w:t>
      </w:r>
      <w:r w:rsidRPr="00E079CA">
        <w:rPr>
          <w:rStyle w:val="Emphasis"/>
        </w:rPr>
        <w:t xml:space="preserve"> of the evolution of </w:t>
      </w:r>
      <w:r w:rsidRPr="0044383B">
        <w:rPr>
          <w:rStyle w:val="Emphasis"/>
        </w:rPr>
        <w:t xml:space="preserve">pathogens </w:t>
      </w:r>
      <w:r w:rsidRPr="001E0601">
        <w:rPr>
          <w:rStyle w:val="Emphasis"/>
          <w:highlight w:val="green"/>
        </w:rPr>
        <w:t>is the</w:t>
      </w:r>
      <w:r w:rsidRPr="00E079CA">
        <w:rPr>
          <w:rStyle w:val="Emphasis"/>
        </w:rPr>
        <w:t xml:space="preserve"> cause of the </w:t>
      </w:r>
      <w:r w:rsidRPr="001E0601">
        <w:rPr>
          <w:rStyle w:val="Emphasis"/>
          <w:highlight w:val="green"/>
        </w:rPr>
        <w:t>current pandemic</w:t>
      </w:r>
      <w:r>
        <w:t xml:space="preserve">, </w:t>
      </w:r>
      <w:r w:rsidRPr="00E079CA">
        <w:rPr>
          <w:rStyle w:val="StyleUnderline"/>
        </w:rPr>
        <w:t>the</w:t>
      </w:r>
      <w:r>
        <w:t xml:space="preserve"> severe acute respiratory syndrome coronavirus 2 (</w:t>
      </w:r>
      <w:r w:rsidRPr="00E079CA">
        <w:rPr>
          <w:rStyle w:val="StyleUnderline"/>
        </w:rPr>
        <w:t>SARS-CoV-2</w:t>
      </w:r>
      <w:r>
        <w:t xml:space="preserve">). </w:t>
      </w:r>
      <w:r w:rsidRPr="001E0601">
        <w:rPr>
          <w:rStyle w:val="StyleUnderline"/>
          <w:highlight w:val="green"/>
        </w:rPr>
        <w:t>Several</w:t>
      </w:r>
      <w:r w:rsidRPr="00E079CA">
        <w:rPr>
          <w:rStyle w:val="StyleUnderline"/>
        </w:rPr>
        <w:t xml:space="preserve"> </w:t>
      </w:r>
      <w:r w:rsidRPr="001E0601">
        <w:rPr>
          <w:rStyle w:val="StyleUnderline"/>
          <w:highlight w:val="green"/>
        </w:rPr>
        <w:t>mutations</w:t>
      </w:r>
      <w:r w:rsidRPr="00E079CA">
        <w:rPr>
          <w:rStyle w:val="StyleUnderline"/>
        </w:rPr>
        <w:t xml:space="preserve"> are now known that </w:t>
      </w:r>
      <w:r w:rsidRPr="001E0601">
        <w:rPr>
          <w:rStyle w:val="StyleUnderline"/>
          <w:highlight w:val="green"/>
        </w:rPr>
        <w:t xml:space="preserve">make the virus </w:t>
      </w:r>
      <w:r w:rsidRPr="001E0601">
        <w:rPr>
          <w:rStyle w:val="Emphasis"/>
          <w:highlight w:val="green"/>
        </w:rPr>
        <w:t>more infectious</w:t>
      </w:r>
      <w:r w:rsidRPr="001E0601">
        <w:rPr>
          <w:rStyle w:val="StyleUnderline"/>
          <w:highlight w:val="green"/>
        </w:rPr>
        <w:t xml:space="preserve"> and </w:t>
      </w:r>
      <w:r w:rsidRPr="001E0601">
        <w:rPr>
          <w:rStyle w:val="Emphasis"/>
          <w:highlight w:val="green"/>
        </w:rPr>
        <w:t xml:space="preserve">resistant to immune </w:t>
      </w:r>
      <w:proofErr w:type="gramStart"/>
      <w:r w:rsidRPr="001E0601">
        <w:rPr>
          <w:rStyle w:val="Emphasis"/>
          <w:highlight w:val="green"/>
        </w:rPr>
        <w:t>responses</w:t>
      </w:r>
      <w:r w:rsidRPr="00E079CA">
        <w:rPr>
          <w:rStyle w:val="StyleUnderline"/>
        </w:rPr>
        <w:t>, and</w:t>
      </w:r>
      <w:proofErr w:type="gramEnd"/>
      <w:r w:rsidRPr="00E079CA">
        <w:rPr>
          <w:rStyle w:val="StyleUnderline"/>
        </w:rPr>
        <w:t xml:space="preserve"> strengthening its to enter cells via surface receptors.</w:t>
      </w:r>
    </w:p>
    <w:p w14:paraId="489D78DE" w14:textId="77777777" w:rsidR="00773BE2" w:rsidRDefault="00773BE2" w:rsidP="00773BE2">
      <w:r>
        <w:t>The brain</w:t>
      </w:r>
    </w:p>
    <w:p w14:paraId="5C32C373" w14:textId="77777777" w:rsidR="00773BE2" w:rsidRDefault="00773BE2" w:rsidP="00773BE2">
      <w:r w:rsidRPr="00E079CA">
        <w:rPr>
          <w:rStyle w:val="StyleUnderline"/>
        </w:rPr>
        <w:t>There is evidence that the SARS-CoV-2 can also affect the brain</w:t>
      </w:r>
      <w:r>
        <w:t xml:space="preserve">. The virus may enter the brain via the olfactory tract or through the angiotensin-converting enzyme 2 (ACE2) pathway. </w:t>
      </w:r>
      <w:r w:rsidRPr="0044383B">
        <w:rPr>
          <w:rStyle w:val="Emphasis"/>
        </w:rPr>
        <w:t>Viruses can</w:t>
      </w:r>
      <w:r w:rsidRPr="00E079CA">
        <w:rPr>
          <w:rStyle w:val="Emphasis"/>
        </w:rPr>
        <w:t xml:space="preserve"> also </w:t>
      </w:r>
      <w:r w:rsidRPr="0044383B">
        <w:rPr>
          <w:rStyle w:val="Emphasis"/>
        </w:rPr>
        <w:t>affect</w:t>
      </w:r>
      <w:r w:rsidRPr="00E079CA">
        <w:rPr>
          <w:rStyle w:val="Emphasis"/>
        </w:rPr>
        <w:t xml:space="preserve"> our senses, such as a loss of smell and taste, and </w:t>
      </w:r>
      <w:r w:rsidRPr="001E0601">
        <w:rPr>
          <w:rStyle w:val="Emphasis"/>
          <w:highlight w:val="green"/>
        </w:rPr>
        <w:t>there could be</w:t>
      </w:r>
      <w:r w:rsidRPr="00E079CA">
        <w:rPr>
          <w:rStyle w:val="Emphasis"/>
        </w:rPr>
        <w:t xml:space="preserve"> other so far </w:t>
      </w:r>
      <w:proofErr w:type="spellStart"/>
      <w:r w:rsidRPr="00E079CA">
        <w:rPr>
          <w:rStyle w:val="Emphasis"/>
        </w:rPr>
        <w:t>unkown</w:t>
      </w:r>
      <w:proofErr w:type="spellEnd"/>
      <w:r w:rsidRPr="00E079CA">
        <w:rPr>
          <w:rStyle w:val="Emphasis"/>
        </w:rPr>
        <w:t xml:space="preserve"> </w:t>
      </w:r>
      <w:r w:rsidRPr="001E0601">
        <w:rPr>
          <w:rStyle w:val="Emphasis"/>
          <w:highlight w:val="green"/>
        </w:rPr>
        <w:t>neurological effects</w:t>
      </w:r>
      <w:r>
        <w:t>. The loss of smell seen in COVID-19 could be a new viral syndrome specific to this disease.</w:t>
      </w:r>
    </w:p>
    <w:p w14:paraId="2280F4B6" w14:textId="77777777" w:rsidR="00773BE2" w:rsidRDefault="00773BE2" w:rsidP="00773BE2">
      <w:r w:rsidRPr="00E079CA">
        <w:rPr>
          <w:rStyle w:val="StyleUnderline"/>
        </w:rPr>
        <w:t>Many books and movies have described pandemics caused by pathogens that wipe out large populations and cause severe diseases.</w:t>
      </w:r>
      <w:r>
        <w:t xml:space="preserve">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4838AD1A" w14:textId="77777777" w:rsidR="00773BE2" w:rsidRPr="004357D6" w:rsidRDefault="00773BE2" w:rsidP="00773BE2">
      <w:pPr>
        <w:rPr>
          <w:b/>
          <w:u w:val="single"/>
        </w:rPr>
      </w:pPr>
      <w:r w:rsidRPr="001E0601">
        <w:rPr>
          <w:rStyle w:val="Emphasis"/>
          <w:highlight w:val="green"/>
        </w:rPr>
        <w:t>Pandemics can cause other diseases that</w:t>
      </w:r>
      <w:r w:rsidRPr="00E079CA">
        <w:rPr>
          <w:rStyle w:val="Emphasis"/>
        </w:rPr>
        <w:t xml:space="preserve"> can </w:t>
      </w:r>
      <w:r w:rsidRPr="001E0601">
        <w:rPr>
          <w:rStyle w:val="Emphasis"/>
          <w:highlight w:val="green"/>
        </w:rPr>
        <w:t>threaten humanity</w:t>
      </w:r>
      <w:r w:rsidRPr="00E079CA">
        <w:rPr>
          <w:rStyle w:val="Emphasis"/>
        </w:rPr>
        <w:t>’s entire existence.</w:t>
      </w:r>
      <w:r>
        <w:t xml:space="preserve"> </w:t>
      </w:r>
      <w:r w:rsidRPr="00E079CA">
        <w:rPr>
          <w:rStyle w:val="StyleUnderline"/>
        </w:rPr>
        <w:t xml:space="preserve">The COVID-19 pandemic brought this possibility to the forefront. </w:t>
      </w:r>
      <w:r w:rsidRPr="001E0601">
        <w:rPr>
          <w:rStyle w:val="StyleUnderline"/>
          <w:highlight w:val="green"/>
        </w:rPr>
        <w:t>If we continue disturbing the equilibrium</w:t>
      </w:r>
      <w:r w:rsidRPr="00E079CA">
        <w:rPr>
          <w:rStyle w:val="StyleUnderline"/>
        </w:rPr>
        <w:t xml:space="preserve"> between us and the environment, we don’t know what </w:t>
      </w:r>
      <w:r w:rsidRPr="001E0601">
        <w:rPr>
          <w:rStyle w:val="StyleUnderline"/>
          <w:highlight w:val="green"/>
        </w:rPr>
        <w:t>the consequences</w:t>
      </w:r>
      <w:r w:rsidRPr="00E079CA">
        <w:rPr>
          <w:rStyle w:val="StyleUnderline"/>
        </w:rPr>
        <w:t xml:space="preserve"> may </w:t>
      </w:r>
      <w:proofErr w:type="gramStart"/>
      <w:r w:rsidRPr="00E079CA">
        <w:rPr>
          <w:rStyle w:val="StyleUnderline"/>
        </w:rPr>
        <w:t>be</w:t>
      </w:r>
      <w:proofErr w:type="gramEnd"/>
      <w:r w:rsidRPr="00E079CA">
        <w:rPr>
          <w:rStyle w:val="StyleUnderline"/>
        </w:rPr>
        <w:t xml:space="preserve"> and the next pandemic </w:t>
      </w:r>
      <w:r w:rsidRPr="001E0601">
        <w:rPr>
          <w:rStyle w:val="StyleUnderline"/>
          <w:highlight w:val="green"/>
        </w:rPr>
        <w:t>could lead</w:t>
      </w:r>
      <w:r w:rsidRPr="00E079CA">
        <w:rPr>
          <w:rStyle w:val="StyleUnderline"/>
        </w:rPr>
        <w:t xml:space="preserve"> us </w:t>
      </w:r>
      <w:r w:rsidRPr="001E0601">
        <w:rPr>
          <w:rStyle w:val="StyleUnderline"/>
          <w:highlight w:val="green"/>
        </w:rPr>
        <w:t xml:space="preserve">to </w:t>
      </w:r>
      <w:r w:rsidRPr="001E0601">
        <w:rPr>
          <w:rStyle w:val="Emphasis"/>
          <w:highlight w:val="green"/>
        </w:rPr>
        <w:t>extinction</w:t>
      </w:r>
      <w:r w:rsidRPr="001E0601">
        <w:rPr>
          <w:rStyle w:val="StyleUnderline"/>
          <w:highlight w:val="green"/>
        </w:rPr>
        <w:t>.</w:t>
      </w:r>
    </w:p>
    <w:p w14:paraId="65EE9266" w14:textId="6B2DB7A1" w:rsidR="00773BE2" w:rsidRPr="00A53D6E" w:rsidRDefault="00773BE2" w:rsidP="00773BE2">
      <w:pPr>
        <w:pStyle w:val="Heading4"/>
        <w:ind w:left="720"/>
      </w:pPr>
    </w:p>
    <w:p w14:paraId="44FBF037" w14:textId="784D6530" w:rsidR="00773BE2" w:rsidRPr="00773BE2" w:rsidRDefault="00773BE2" w:rsidP="00773BE2">
      <w:pPr>
        <w:pStyle w:val="Heading4"/>
      </w:pPr>
    </w:p>
    <w:sectPr w:rsidR="00773BE2" w:rsidRPr="00773BE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A202F1"/>
    <w:multiLevelType w:val="hybridMultilevel"/>
    <w:tmpl w:val="AD341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106A06"/>
    <w:multiLevelType w:val="hybridMultilevel"/>
    <w:tmpl w:val="7396B9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9E799A"/>
    <w:multiLevelType w:val="hybridMultilevel"/>
    <w:tmpl w:val="E4620B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2F61E2"/>
    <w:multiLevelType w:val="hybridMultilevel"/>
    <w:tmpl w:val="1C86AF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6"/>
  </w:num>
  <w:num w:numId="14">
    <w:abstractNumId w:val="12"/>
  </w:num>
  <w:num w:numId="15">
    <w:abstractNumId w:val="11"/>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3BE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5F2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160"/>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516"/>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633"/>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C57"/>
    <w:rsid w:val="00717B01"/>
    <w:rsid w:val="007227D9"/>
    <w:rsid w:val="0072491F"/>
    <w:rsid w:val="00725598"/>
    <w:rsid w:val="007374A1"/>
    <w:rsid w:val="00752712"/>
    <w:rsid w:val="00753A84"/>
    <w:rsid w:val="007611F5"/>
    <w:rsid w:val="007619E4"/>
    <w:rsid w:val="00761E75"/>
    <w:rsid w:val="0076495E"/>
    <w:rsid w:val="00765FC8"/>
    <w:rsid w:val="00773BE2"/>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135"/>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2BA3"/>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3CF0"/>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0F29EE"/>
  <w14:defaultImageDpi w14:val="300"/>
  <w15:docId w15:val="{D1421D02-F4A3-9547-AE01-E99112002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3BE2"/>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773B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73B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73B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773B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73B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3BE2"/>
  </w:style>
  <w:style w:type="character" w:customStyle="1" w:styleId="Heading1Char">
    <w:name w:val="Heading 1 Char"/>
    <w:aliases w:val="Pocket Char"/>
    <w:basedOn w:val="DefaultParagraphFont"/>
    <w:link w:val="Heading1"/>
    <w:uiPriority w:val="9"/>
    <w:rsid w:val="00773B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73BE2"/>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73BE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773BE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73BE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S"/>
    <w:basedOn w:val="DefaultParagraphFont"/>
    <w:uiPriority w:val="1"/>
    <w:qFormat/>
    <w:rsid w:val="00773BE2"/>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773BE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73BE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Card Text"/>
    <w:basedOn w:val="DefaultParagraphFont"/>
    <w:link w:val="NoSpacing"/>
    <w:uiPriority w:val="99"/>
    <w:unhideWhenUsed/>
    <w:rsid w:val="00773BE2"/>
    <w:rPr>
      <w:color w:val="auto"/>
      <w:u w:val="none"/>
    </w:rPr>
  </w:style>
  <w:style w:type="paragraph" w:styleId="DocumentMap">
    <w:name w:val="Document Map"/>
    <w:basedOn w:val="Normal"/>
    <w:link w:val="DocumentMapChar"/>
    <w:uiPriority w:val="99"/>
    <w:semiHidden/>
    <w:unhideWhenUsed/>
    <w:rsid w:val="00773B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3BE2"/>
    <w:rPr>
      <w:rFonts w:ascii="Lucida Grande" w:hAnsi="Lucida Grande" w:cs="Lucida Grande"/>
    </w:rPr>
  </w:style>
  <w:style w:type="paragraph" w:customStyle="1" w:styleId="Analytic">
    <w:name w:val="Analytic"/>
    <w:basedOn w:val="Normal"/>
    <w:autoRedefine/>
    <w:qFormat/>
    <w:rsid w:val="00773BE2"/>
    <w:rPr>
      <w:b/>
      <w:bCs/>
      <w:color w:val="404040" w:themeColor="text1" w:themeTint="BF"/>
      <w:sz w:val="26"/>
      <w:szCs w:val="26"/>
    </w:rPr>
  </w:style>
  <w:style w:type="paragraph" w:styleId="ListParagraph">
    <w:name w:val="List Paragraph"/>
    <w:basedOn w:val="Normal"/>
    <w:uiPriority w:val="34"/>
    <w:qFormat/>
    <w:rsid w:val="00773BE2"/>
    <w:pPr>
      <w:ind w:left="720"/>
      <w:contextualSpacing/>
    </w:pPr>
  </w:style>
  <w:style w:type="paragraph" w:customStyle="1" w:styleId="textbold">
    <w:name w:val="text bold"/>
    <w:basedOn w:val="Normal"/>
    <w:link w:val="Emphasis"/>
    <w:uiPriority w:val="20"/>
    <w:qFormat/>
    <w:rsid w:val="00773BE2"/>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customStyle="1" w:styleId="m489902567989944824gmail-style13ptbold">
    <w:name w:val="m_489902567989944824gmail-style13ptbold"/>
    <w:basedOn w:val="DefaultParagraphFont"/>
    <w:rsid w:val="00773BE2"/>
  </w:style>
  <w:style w:type="character" w:customStyle="1" w:styleId="m489902567989944824gmail-styleunderline">
    <w:name w:val="m_489902567989944824gmail-styleunderline"/>
    <w:basedOn w:val="DefaultParagraphFont"/>
    <w:rsid w:val="00773BE2"/>
  </w:style>
  <w:style w:type="paragraph" w:styleId="BalloonText">
    <w:name w:val="Balloon Text"/>
    <w:basedOn w:val="Normal"/>
    <w:link w:val="BalloonTextChar"/>
    <w:uiPriority w:val="99"/>
    <w:semiHidden/>
    <w:unhideWhenUsed/>
    <w:rsid w:val="00773BE2"/>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73BE2"/>
    <w:rPr>
      <w:rFonts w:ascii="Times New Roman" w:hAnsi="Times New Roman" w:cs="Times New Roman"/>
      <w:sz w:val="18"/>
      <w:szCs w:val="18"/>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
    <w:basedOn w:val="Heading1"/>
    <w:link w:val="Hyperlink"/>
    <w:autoRedefine/>
    <w:uiPriority w:val="99"/>
    <w:qFormat/>
    <w:rsid w:val="00773BE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IntenseEmphasis">
    <w:name w:val="Intense Emphasis"/>
    <w:aliases w:val="cites Char Ch,Intense Emphasis4,9.5 pt,Intense Emphasi,Box Out,Intense Emphasis5,Heading 3 Char1 Char,Char Char Char1,Style Underli"/>
    <w:uiPriority w:val="1"/>
    <w:qFormat/>
    <w:rsid w:val="00773BE2"/>
    <w:rPr>
      <w:rFonts w:ascii="Arial" w:hAnsi="Arial" w:cs="Arial" w:hint="default"/>
      <w:b w:val="0"/>
      <w:bCs w:val="0"/>
      <w:sz w:val="20"/>
      <w:u w:val="single"/>
    </w:rPr>
  </w:style>
  <w:style w:type="character" w:customStyle="1" w:styleId="nbsp1">
    <w:name w:val="nbsp1"/>
    <w:basedOn w:val="DefaultParagraphFont"/>
    <w:rsid w:val="00773BE2"/>
  </w:style>
  <w:style w:type="paragraph" w:customStyle="1" w:styleId="Emphasis1">
    <w:name w:val="Emphasis1"/>
    <w:basedOn w:val="Normal"/>
    <w:autoRedefine/>
    <w:uiPriority w:val="20"/>
    <w:qFormat/>
    <w:rsid w:val="004D7160"/>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ngineeringnews.co.za/article/strikes-and-their-economic-consequences-2018-10-01/rep_id:413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ecd.org/newsroom/global-economic-recovery-continues-but-remains-uneven-says-oecd.ht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wyorker.com/news/news-desk/how-police-union-power-helped-increase-abuse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politico.com/news/magazine/2020/10/14/police-reform-police-unions-qualified-immunity-democratic-party-420122" TargetMode="External"/><Relationship Id="rId4" Type="http://schemas.openxmlformats.org/officeDocument/2006/relationships/customXml" Target="../customXml/item4.xml"/><Relationship Id="rId9" Type="http://schemas.openxmlformats.org/officeDocument/2006/relationships/hyperlink" Target="https://theappeal.org/police-unions-are-losing-the-war-on-criminal-justice-refor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20560</Words>
  <Characters>117195</Characters>
  <Application>Microsoft Office Word</Application>
  <DocSecurity>0</DocSecurity>
  <Lines>976</Lines>
  <Paragraphs>274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137481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7</cp:revision>
  <dcterms:created xsi:type="dcterms:W3CDTF">2021-12-03T23:28:00Z</dcterms:created>
  <dcterms:modified xsi:type="dcterms:W3CDTF">2021-12-04T01:00:00Z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