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EC4B2" w14:textId="4668937D" w:rsidR="003C68D6" w:rsidRDefault="003C68D6" w:rsidP="003C68D6">
      <w:pPr>
        <w:pStyle w:val="Heading1"/>
      </w:pPr>
      <w:r>
        <w:t>1NC vs Peninsula RM</w:t>
      </w:r>
    </w:p>
    <w:p w14:paraId="24A1F000" w14:textId="77777777" w:rsidR="000D1B65" w:rsidRPr="000D1B65" w:rsidRDefault="000D1B65" w:rsidP="000D1B65"/>
    <w:p w14:paraId="79E3220D" w14:textId="600193C5" w:rsidR="0002540A" w:rsidRDefault="0002540A" w:rsidP="00997109">
      <w:pPr>
        <w:pStyle w:val="Heading3"/>
      </w:pPr>
      <w:r>
        <w:t>1NC – off</w:t>
      </w:r>
    </w:p>
    <w:p w14:paraId="3F6CAF15" w14:textId="75807856" w:rsidR="0002540A" w:rsidRDefault="0002540A" w:rsidP="0002540A">
      <w:pPr>
        <w:pStyle w:val="Heading4"/>
      </w:pPr>
      <w:r>
        <w:t>CP: The appropriation of outer space by private entities is unjust except for satellite broadband services</w:t>
      </w:r>
    </w:p>
    <w:p w14:paraId="5C957107" w14:textId="3D23AEBE" w:rsidR="00A21010" w:rsidRPr="00A21010" w:rsidRDefault="00A21010" w:rsidP="00A21010">
      <w:pPr>
        <w:pStyle w:val="Heading4"/>
      </w:pPr>
      <w:r>
        <w:t xml:space="preserve">Hold the line – they gave us CP and DA in CX </w:t>
      </w:r>
    </w:p>
    <w:p w14:paraId="7CF678A2" w14:textId="77830EFE" w:rsidR="0002540A" w:rsidRDefault="0002540A" w:rsidP="00997109">
      <w:pPr>
        <w:pStyle w:val="Heading3"/>
      </w:pPr>
      <w:r>
        <w:t>1NC – off</w:t>
      </w:r>
    </w:p>
    <w:p w14:paraId="26008927" w14:textId="77777777" w:rsidR="0002540A" w:rsidRDefault="0002540A" w:rsidP="0002540A">
      <w:pPr>
        <w:pStyle w:val="Heading4"/>
      </w:pPr>
      <w:r>
        <w:t>Starlink is key to rural broadband expansion</w:t>
      </w:r>
    </w:p>
    <w:p w14:paraId="7D9A671E" w14:textId="77777777" w:rsidR="0002540A" w:rsidRPr="00A87CF8" w:rsidRDefault="0002540A" w:rsidP="0002540A">
      <w:pPr>
        <w:rPr>
          <w:rStyle w:val="Style13ptBold"/>
        </w:rPr>
      </w:pPr>
      <w:r>
        <w:rPr>
          <w:rStyle w:val="Style13ptBold"/>
        </w:rPr>
        <w:t>Weinschenk 2/25</w:t>
      </w:r>
      <w:r w:rsidRPr="00A87CF8">
        <w:rPr>
          <w:rStyle w:val="Style13ptBold"/>
          <w:b w:val="0"/>
          <w:bCs/>
        </w:rPr>
        <w:t xml:space="preserve"> </w:t>
      </w:r>
      <w:r w:rsidRPr="00A87CF8">
        <w:rPr>
          <w:rStyle w:val="Style13ptBold"/>
          <w:b w:val="0"/>
          <w:bCs/>
          <w:sz w:val="16"/>
          <w:szCs w:val="16"/>
        </w:rPr>
        <w:t xml:space="preserve">[(Carl, </w:t>
      </w:r>
      <w:r w:rsidRPr="00A87CF8">
        <w:rPr>
          <w:szCs w:val="16"/>
        </w:rPr>
        <w:t>IT and telecom journalist for Telecompetitor, Teleco Transformation, and IT Business Edge</w:t>
      </w:r>
      <w:r w:rsidRPr="00A87CF8">
        <w:rPr>
          <w:rStyle w:val="Style13ptBold"/>
          <w:b w:val="0"/>
          <w:bCs/>
          <w:sz w:val="16"/>
          <w:szCs w:val="16"/>
        </w:rPr>
        <w:t>)</w:t>
      </w:r>
      <w:r w:rsidRPr="00A87CF8">
        <w:rPr>
          <w:rStyle w:val="Style13ptBold"/>
          <w:sz w:val="16"/>
          <w:szCs w:val="16"/>
        </w:rPr>
        <w:t xml:space="preserve"> “</w:t>
      </w:r>
      <w:r w:rsidRPr="00A87CF8">
        <w:rPr>
          <w:szCs w:val="16"/>
        </w:rPr>
        <w:t xml:space="preserve">Report: </w:t>
      </w:r>
      <w:r w:rsidRPr="00A87CF8">
        <w:rPr>
          <w:rStyle w:val="StyleUnderline"/>
        </w:rPr>
        <w:t>Starlink Looks Very Promising for Rural Broadband</w:t>
      </w:r>
      <w:r w:rsidRPr="00A87CF8">
        <w:rPr>
          <w:szCs w:val="16"/>
        </w:rPr>
        <w:t>,” Telecompetitor, 2/25/2021] JL</w:t>
      </w:r>
    </w:p>
    <w:p w14:paraId="2772F4D1" w14:textId="77777777" w:rsidR="0002540A" w:rsidRPr="00A87CF8" w:rsidRDefault="0002540A" w:rsidP="0002540A">
      <w:pPr>
        <w:rPr>
          <w:sz w:val="12"/>
        </w:rPr>
      </w:pPr>
      <w:r w:rsidRPr="00A87CF8">
        <w:rPr>
          <w:sz w:val="12"/>
        </w:rPr>
        <w:t xml:space="preserve">SpaceX’s </w:t>
      </w:r>
      <w:r w:rsidRPr="00A87CF8">
        <w:rPr>
          <w:rStyle w:val="Emphasis"/>
          <w:highlight w:val="green"/>
        </w:rPr>
        <w:t>Starlink</w:t>
      </w:r>
      <w:r w:rsidRPr="00A87CF8">
        <w:rPr>
          <w:rStyle w:val="Emphasis"/>
        </w:rPr>
        <w:t xml:space="preserve"> satellite broadband service </w:t>
      </w:r>
      <w:r w:rsidRPr="00A87CF8">
        <w:rPr>
          <w:rStyle w:val="Emphasis"/>
          <w:highlight w:val="green"/>
        </w:rPr>
        <w:t>has the potential to be a game changer for rural broadband</w:t>
      </w:r>
      <w:r w:rsidRPr="00A87CF8">
        <w:rPr>
          <w:sz w:val="12"/>
        </w:rPr>
        <w:t xml:space="preserve">, according to an analysis by PCMag of Starlink speeds. The analysis is </w:t>
      </w:r>
      <w:r w:rsidRPr="00A87CF8">
        <w:rPr>
          <w:rStyle w:val="StyleUnderline"/>
        </w:rPr>
        <w:t xml:space="preserve">based on beta tester data exclusively provided to it by </w:t>
      </w:r>
      <w:r w:rsidRPr="00A87CF8">
        <w:rPr>
          <w:rStyle w:val="StyleUnderline"/>
          <w:highlight w:val="green"/>
        </w:rPr>
        <w:t>Ookla Speedtest</w:t>
      </w:r>
      <w:r w:rsidRPr="00A87CF8">
        <w:rPr>
          <w:sz w:val="12"/>
        </w:rPr>
        <w:t>.</w:t>
      </w:r>
    </w:p>
    <w:p w14:paraId="0026C6C7" w14:textId="77777777" w:rsidR="0002540A" w:rsidRPr="00A87CF8" w:rsidRDefault="0002540A" w:rsidP="0002540A">
      <w:pPr>
        <w:rPr>
          <w:sz w:val="12"/>
        </w:rPr>
      </w:pPr>
      <w:r w:rsidRPr="00A87CF8">
        <w:rPr>
          <w:rStyle w:val="StyleUnderline"/>
        </w:rPr>
        <w:t>The site looked at data from rural, suburban and urban areas</w:t>
      </w:r>
      <w:r w:rsidRPr="00A87CF8">
        <w:rPr>
          <w:sz w:val="12"/>
        </w:rPr>
        <w:t>. Among its more than 10,000 users in its semi-public beta were “a perplexing” number in urban and suburban areas where a variety of high-speed options already are available. The story cites Chicago, Seattle and Minneapolis as places where there were testers, despite readily available alternatives. </w:t>
      </w:r>
    </w:p>
    <w:p w14:paraId="6AA47364" w14:textId="77777777" w:rsidR="0002540A" w:rsidRPr="00A87CF8" w:rsidRDefault="0002540A" w:rsidP="0002540A">
      <w:pPr>
        <w:rPr>
          <w:sz w:val="12"/>
        </w:rPr>
      </w:pPr>
      <w:r w:rsidRPr="00A87CF8">
        <w:rPr>
          <w:rStyle w:val="StyleUnderline"/>
        </w:rPr>
        <w:t>The site </w:t>
      </w:r>
      <w:r w:rsidRPr="00A87CF8">
        <w:rPr>
          <w:rStyle w:val="StyleUnderline"/>
          <w:highlight w:val="green"/>
        </w:rPr>
        <w:t>compared download speeds</w:t>
      </w:r>
      <w:r w:rsidRPr="00A87CF8">
        <w:rPr>
          <w:rStyle w:val="StyleUnderline"/>
        </w:rPr>
        <w:t xml:space="preserve"> against other fixed service providers in 30 counties with at least 30 samples in any month from December 30 to February 24</w:t>
      </w:r>
      <w:r w:rsidRPr="00A87CF8">
        <w:rPr>
          <w:sz w:val="12"/>
        </w:rPr>
        <w:t>. The counties in which the fixed providers had the biggest speed advantage over Spacelink were urban or suburban: Los Angeles and Santa Clara counties, CA; Cook County, IL; King County, WA and Washington County, MN.  </w:t>
      </w:r>
    </w:p>
    <w:p w14:paraId="41EBBEE3" w14:textId="77777777" w:rsidR="0002540A" w:rsidRPr="00A87CF8" w:rsidRDefault="0002540A" w:rsidP="0002540A">
      <w:pPr>
        <w:rPr>
          <w:sz w:val="12"/>
        </w:rPr>
      </w:pPr>
      <w:r w:rsidRPr="00A87CF8">
        <w:rPr>
          <w:rStyle w:val="Emphasis"/>
        </w:rPr>
        <w:t>It is in rural areas that Starlink shines</w:t>
      </w:r>
      <w:r w:rsidRPr="00A87CF8">
        <w:rPr>
          <w:rStyle w:val="StyleUnderline"/>
        </w:rPr>
        <w:t xml:space="preserve">, according to the research. </w:t>
      </w:r>
      <w:r w:rsidRPr="00A87CF8">
        <w:rPr>
          <w:rStyle w:val="StyleUnderline"/>
          <w:highlight w:val="green"/>
        </w:rPr>
        <w:t>The</w:t>
      </w:r>
      <w:r w:rsidRPr="00A87CF8">
        <w:rPr>
          <w:rStyle w:val="StyleUnderline"/>
        </w:rPr>
        <w:t xml:space="preserve"> five </w:t>
      </w:r>
      <w:r w:rsidRPr="00A87CF8">
        <w:rPr>
          <w:rStyle w:val="StyleUnderline"/>
          <w:highlight w:val="green"/>
        </w:rPr>
        <w:t>counties in which Starlink had the biggest</w:t>
      </w:r>
      <w:r w:rsidRPr="00A87CF8">
        <w:rPr>
          <w:rStyle w:val="StyleUnderline"/>
        </w:rPr>
        <w:t xml:space="preserve"> download </w:t>
      </w:r>
      <w:r w:rsidRPr="00A87CF8">
        <w:rPr>
          <w:rStyle w:val="StyleUnderline"/>
          <w:highlight w:val="green"/>
        </w:rPr>
        <w:t>speed</w:t>
      </w:r>
      <w:r w:rsidRPr="00A87CF8">
        <w:rPr>
          <w:rStyle w:val="StyleUnderline"/>
        </w:rPr>
        <w:t xml:space="preserve"> advantage over the fixed group </w:t>
      </w:r>
      <w:r w:rsidRPr="00A87CF8">
        <w:rPr>
          <w:rStyle w:val="StyleUnderline"/>
          <w:highlight w:val="green"/>
        </w:rPr>
        <w:t>were rural</w:t>
      </w:r>
      <w:r w:rsidRPr="00A87CF8">
        <w:rPr>
          <w:sz w:val="12"/>
        </w:rPr>
        <w:t>: Vilas County, WI; Ravali County, MT; Waldo County, ME; Okanogan County, WA and Lamoile County, VT. </w:t>
      </w:r>
    </w:p>
    <w:p w14:paraId="0C06E07C" w14:textId="77777777" w:rsidR="0002540A" w:rsidRPr="00A87CF8" w:rsidRDefault="0002540A" w:rsidP="0002540A">
      <w:pPr>
        <w:rPr>
          <w:sz w:val="12"/>
          <w:szCs w:val="12"/>
        </w:rPr>
      </w:pPr>
      <w:r w:rsidRPr="00A87CF8">
        <w:rPr>
          <w:sz w:val="12"/>
          <w:szCs w:val="12"/>
        </w:rPr>
        <w:t>The number of counties in which Starlink beat the fixed providers and those in which the fixed providers beat Starlink appeared to be about equal, as was the speed differential.</w:t>
      </w:r>
    </w:p>
    <w:p w14:paraId="7EDEBC9A" w14:textId="77777777" w:rsidR="0002540A" w:rsidRPr="00A87CF8" w:rsidRDefault="0002540A" w:rsidP="0002540A">
      <w:pPr>
        <w:rPr>
          <w:sz w:val="12"/>
        </w:rPr>
      </w:pPr>
      <w:r w:rsidRPr="00A87CF8">
        <w:rPr>
          <w:sz w:val="12"/>
        </w:rPr>
        <w:t xml:space="preserve">“Our own analysis shows that </w:t>
      </w:r>
      <w:r w:rsidRPr="00A87CF8">
        <w:rPr>
          <w:rStyle w:val="StyleUnderline"/>
          <w:highlight w:val="green"/>
        </w:rPr>
        <w:t>Starlink will make the biggest difference in rural, low-density, low-population counties</w:t>
      </w:r>
      <w:r w:rsidRPr="00A87CF8">
        <w:rPr>
          <w:rStyle w:val="StyleUnderline"/>
        </w:rPr>
        <w:t xml:space="preserve"> with few options other than lower-quality satellite services</w:t>
      </w:r>
      <w:r w:rsidRPr="00A87CF8">
        <w:rPr>
          <w:sz w:val="12"/>
        </w:rPr>
        <w:t>,” </w:t>
      </w:r>
      <w:r w:rsidRPr="00F74FBB">
        <w:rPr>
          <w:sz w:val="12"/>
        </w:rPr>
        <w:t>wrote</w:t>
      </w:r>
      <w:r w:rsidRPr="00A87CF8">
        <w:rPr>
          <w:sz w:val="12"/>
        </w:rPr>
        <w:t> Sascha Segan, author of the PCMag article about Startlink rural speeds.</w:t>
      </w:r>
    </w:p>
    <w:p w14:paraId="41F64BB1" w14:textId="77777777" w:rsidR="0002540A" w:rsidRPr="00A87CF8" w:rsidRDefault="0002540A" w:rsidP="0002540A"/>
    <w:p w14:paraId="20C2A6EF" w14:textId="77777777" w:rsidR="0002540A" w:rsidRDefault="0002540A" w:rsidP="0002540A">
      <w:pPr>
        <w:pStyle w:val="Heading4"/>
      </w:pPr>
      <w:r>
        <w:t xml:space="preserve">Broadband is key to </w:t>
      </w:r>
      <w:r w:rsidRPr="002229CC">
        <w:rPr>
          <w:u w:val="single"/>
        </w:rPr>
        <w:t>precision agriculture</w:t>
      </w:r>
      <w:r>
        <w:t xml:space="preserve"> transition</w:t>
      </w:r>
    </w:p>
    <w:p w14:paraId="668AEC4C" w14:textId="77777777" w:rsidR="0002540A" w:rsidRPr="00DA210C" w:rsidRDefault="0002540A" w:rsidP="0002540A">
      <w:pPr>
        <w:rPr>
          <w:rStyle w:val="Style13ptBold"/>
        </w:rPr>
      </w:pPr>
      <w:r>
        <w:rPr>
          <w:rStyle w:val="Style13ptBold"/>
        </w:rPr>
        <w:t xml:space="preserve">ABI 19 </w:t>
      </w:r>
      <w:r w:rsidRPr="001A34FC">
        <w:t>[(American Broadband Initiative, a leading force in driving changes across Federal Agencies to identify and remove barriers to broadband access and leverage public assets and resources to expand our Nation’s broadband infrastructure capacity.) “</w:t>
      </w:r>
      <w:r>
        <w:t>A Case for Rural Broadband,</w:t>
      </w:r>
      <w:r w:rsidRPr="001A34FC">
        <w:t>” The United States Department of Agriculture, 4/2019] BC</w:t>
      </w:r>
      <w:r>
        <w:rPr>
          <w:rStyle w:val="Style13ptBold"/>
        </w:rPr>
        <w:t xml:space="preserve"> </w:t>
      </w:r>
    </w:p>
    <w:p w14:paraId="7A9818C4" w14:textId="77777777" w:rsidR="0002540A" w:rsidRPr="009F5BAF" w:rsidRDefault="0002540A" w:rsidP="0002540A">
      <w:pPr>
        <w:rPr>
          <w:sz w:val="12"/>
        </w:rPr>
      </w:pPr>
      <w:r w:rsidRPr="009F5BAF">
        <w:rPr>
          <w:sz w:val="12"/>
        </w:rPr>
        <w:t xml:space="preserve">HOW </w:t>
      </w:r>
      <w:r w:rsidRPr="00573EB4">
        <w:rPr>
          <w:rStyle w:val="Emphasis"/>
          <w:highlight w:val="green"/>
        </w:rPr>
        <w:t>E-CONNECTIVITY WILL TRANSFORM</w:t>
      </w:r>
      <w:r w:rsidRPr="004711EE">
        <w:rPr>
          <w:rStyle w:val="Emphasis"/>
        </w:rPr>
        <w:t xml:space="preserve"> THE BUSINESS OF </w:t>
      </w:r>
      <w:r w:rsidRPr="00573EB4">
        <w:rPr>
          <w:rStyle w:val="Emphasis"/>
          <w:highlight w:val="green"/>
        </w:rPr>
        <w:t>AGRICULTURE</w:t>
      </w:r>
      <w:r w:rsidRPr="009F5BAF">
        <w:rPr>
          <w:sz w:val="12"/>
        </w:rPr>
        <w:t xml:space="preserve"> </w:t>
      </w:r>
    </w:p>
    <w:p w14:paraId="37FB0C64" w14:textId="77777777" w:rsidR="0002540A" w:rsidRPr="004711EE" w:rsidRDefault="0002540A" w:rsidP="0002540A">
      <w:pPr>
        <w:rPr>
          <w:rStyle w:val="StyleUnderline"/>
        </w:rPr>
      </w:pPr>
      <w:r w:rsidRPr="009F5BAF">
        <w:rPr>
          <w:sz w:val="12"/>
        </w:rPr>
        <w:t xml:space="preserve">Across the </w:t>
      </w:r>
      <w:r w:rsidRPr="00DC62B1">
        <w:rPr>
          <w:sz w:val="12"/>
        </w:rPr>
        <w:t xml:space="preserve">agricultural production cycle, </w:t>
      </w:r>
      <w:r w:rsidRPr="00DC62B1">
        <w:rPr>
          <w:rStyle w:val="StyleUnderline"/>
        </w:rPr>
        <w:t>farmers and ranchers can implement digital technologies as other modern businesses are d</w:t>
      </w:r>
      <w:r w:rsidRPr="004711EE">
        <w:rPr>
          <w:rStyle w:val="StyleUnderline"/>
        </w:rPr>
        <w:t xml:space="preserve">oing, </w:t>
      </w:r>
      <w:r w:rsidRPr="00573EB4">
        <w:rPr>
          <w:rStyle w:val="StyleUnderline"/>
          <w:highlight w:val="green"/>
        </w:rPr>
        <w:t>enhanc</w:t>
      </w:r>
      <w:r w:rsidRPr="00FB1132">
        <w:rPr>
          <w:rStyle w:val="StyleUnderline"/>
        </w:rPr>
        <w:t>ing agriculture</w:t>
      </w:r>
      <w:r w:rsidRPr="00573EB4">
        <w:rPr>
          <w:rStyle w:val="StyleUnderline"/>
          <w:highlight w:val="green"/>
        </w:rPr>
        <w:t xml:space="preserve"> </w:t>
      </w:r>
      <w:r w:rsidRPr="00FB1132">
        <w:rPr>
          <w:rStyle w:val="StyleUnderline"/>
        </w:rPr>
        <w:t xml:space="preserve">by </w:t>
      </w:r>
      <w:r w:rsidRPr="00F320C9">
        <w:rPr>
          <w:rStyle w:val="StyleUnderline"/>
        </w:rPr>
        <w:t xml:space="preserve">driving </w:t>
      </w:r>
      <w:r w:rsidRPr="00573EB4">
        <w:rPr>
          <w:rStyle w:val="Emphasis"/>
          <w:highlight w:val="green"/>
        </w:rPr>
        <w:t>decision-making based on</w:t>
      </w:r>
      <w:r w:rsidRPr="004711EE">
        <w:rPr>
          <w:rStyle w:val="Emphasis"/>
        </w:rPr>
        <w:t xml:space="preserve"> integrated </w:t>
      </w:r>
      <w:r w:rsidRPr="00573EB4">
        <w:rPr>
          <w:rStyle w:val="Emphasis"/>
          <w:highlight w:val="green"/>
        </w:rPr>
        <w:t>data</w:t>
      </w:r>
      <w:r w:rsidRPr="004711EE">
        <w:rPr>
          <w:rStyle w:val="StyleUnderline"/>
        </w:rPr>
        <w:t xml:space="preserve">, </w:t>
      </w:r>
      <w:r w:rsidRPr="00573EB4">
        <w:rPr>
          <w:rStyle w:val="Emphasis"/>
          <w:highlight w:val="green"/>
        </w:rPr>
        <w:t>automat</w:t>
      </w:r>
      <w:r w:rsidRPr="00FB1132">
        <w:rPr>
          <w:rStyle w:val="Emphasis"/>
        </w:rPr>
        <w:t>ing</w:t>
      </w:r>
      <w:r w:rsidRPr="00573EB4">
        <w:rPr>
          <w:rStyle w:val="Emphasis"/>
          <w:highlight w:val="green"/>
        </w:rPr>
        <w:t xml:space="preserve"> processes to increase</w:t>
      </w:r>
      <w:r w:rsidRPr="004711EE">
        <w:rPr>
          <w:rStyle w:val="Emphasis"/>
        </w:rPr>
        <w:t xml:space="preserve"> operational </w:t>
      </w:r>
      <w:r w:rsidRPr="00573EB4">
        <w:rPr>
          <w:rStyle w:val="Emphasis"/>
          <w:highlight w:val="green"/>
        </w:rPr>
        <w:t>efficiency</w:t>
      </w:r>
      <w:r w:rsidRPr="004711EE">
        <w:rPr>
          <w:rStyle w:val="StyleUnderline"/>
        </w:rPr>
        <w:t xml:space="preserve">, </w:t>
      </w:r>
      <w:r w:rsidRPr="00573EB4">
        <w:rPr>
          <w:rStyle w:val="Emphasis"/>
          <w:highlight w:val="green"/>
        </w:rPr>
        <w:t>improv</w:t>
      </w:r>
      <w:r w:rsidRPr="00FB1132">
        <w:rPr>
          <w:rStyle w:val="Emphasis"/>
        </w:rPr>
        <w:t xml:space="preserve">ing </w:t>
      </w:r>
      <w:r w:rsidRPr="00573EB4">
        <w:rPr>
          <w:rStyle w:val="Emphasis"/>
          <w:highlight w:val="green"/>
        </w:rPr>
        <w:t>productivity</w:t>
      </w:r>
      <w:r w:rsidRPr="004711EE">
        <w:rPr>
          <w:rStyle w:val="Emphasis"/>
        </w:rPr>
        <w:t xml:space="preserve"> with tasks driven by real-time insights</w:t>
      </w:r>
      <w:r w:rsidRPr="004711EE">
        <w:rPr>
          <w:rStyle w:val="StyleUnderline"/>
        </w:rPr>
        <w:t xml:space="preserve">, </w:t>
      </w:r>
      <w:r w:rsidRPr="00573EB4">
        <w:rPr>
          <w:rStyle w:val="Emphasis"/>
          <w:highlight w:val="green"/>
        </w:rPr>
        <w:t>augment</w:t>
      </w:r>
      <w:r w:rsidRPr="00FB1132">
        <w:rPr>
          <w:rStyle w:val="Emphasis"/>
        </w:rPr>
        <w:t xml:space="preserve">ing the role of </w:t>
      </w:r>
      <w:r w:rsidRPr="00573EB4">
        <w:rPr>
          <w:rStyle w:val="Emphasis"/>
          <w:highlight w:val="green"/>
        </w:rPr>
        <w:t>management</w:t>
      </w:r>
      <w:r w:rsidRPr="004711EE">
        <w:rPr>
          <w:rStyle w:val="StyleUnderline"/>
        </w:rPr>
        <w:t xml:space="preserve"> in the business of farming, </w:t>
      </w:r>
      <w:r w:rsidRPr="00573EB4">
        <w:rPr>
          <w:rStyle w:val="StyleUnderline"/>
          <w:highlight w:val="green"/>
        </w:rPr>
        <w:t xml:space="preserve">and </w:t>
      </w:r>
      <w:r w:rsidRPr="00573EB4">
        <w:rPr>
          <w:rStyle w:val="Emphasis"/>
          <w:highlight w:val="green"/>
        </w:rPr>
        <w:t>creat</w:t>
      </w:r>
      <w:r w:rsidRPr="00FB1132">
        <w:rPr>
          <w:rStyle w:val="Emphasis"/>
        </w:rPr>
        <w:t xml:space="preserve">ing </w:t>
      </w:r>
      <w:r w:rsidRPr="00573EB4">
        <w:rPr>
          <w:rStyle w:val="Emphasis"/>
          <w:highlight w:val="green"/>
        </w:rPr>
        <w:t>new markets</w:t>
      </w:r>
      <w:r w:rsidRPr="004711EE">
        <w:rPr>
          <w:rStyle w:val="StyleUnderline"/>
        </w:rPr>
        <w:t xml:space="preserve"> with extended geographic reach.</w:t>
      </w:r>
    </w:p>
    <w:p w14:paraId="35173577" w14:textId="77777777" w:rsidR="0002540A" w:rsidRPr="009F5BAF" w:rsidRDefault="0002540A" w:rsidP="0002540A">
      <w:pPr>
        <w:rPr>
          <w:sz w:val="12"/>
        </w:rPr>
      </w:pPr>
      <w:r w:rsidRPr="009F5BAF">
        <w:rPr>
          <w:sz w:val="12"/>
        </w:rPr>
        <w:t xml:space="preserve">These </w:t>
      </w:r>
      <w:r w:rsidRPr="00DA210C">
        <w:rPr>
          <w:rStyle w:val="StyleUnderline"/>
        </w:rPr>
        <w:t xml:space="preserve">patterns of </w:t>
      </w:r>
      <w:r w:rsidRPr="00573EB4">
        <w:rPr>
          <w:rStyle w:val="StyleUnderline"/>
          <w:highlight w:val="green"/>
        </w:rPr>
        <w:t>digital transformation</w:t>
      </w:r>
      <w:r w:rsidRPr="00DA210C">
        <w:rPr>
          <w:rStyle w:val="StyleUnderline"/>
        </w:rPr>
        <w:t xml:space="preserve"> create fundamental shifts in agricultural production</w:t>
      </w:r>
      <w:r w:rsidRPr="009F5BAF">
        <w:rPr>
          <w:sz w:val="12"/>
        </w:rPr>
        <w:t xml:space="preserve">, developing new ways of working </w:t>
      </w:r>
      <w:r w:rsidRPr="00DA210C">
        <w:rPr>
          <w:rStyle w:val="StyleUnderline"/>
        </w:rPr>
        <w:t xml:space="preserve">that </w:t>
      </w:r>
      <w:r w:rsidRPr="00573EB4">
        <w:rPr>
          <w:rStyle w:val="StyleUnderline"/>
          <w:highlight w:val="green"/>
        </w:rPr>
        <w:t>make the industry more</w:t>
      </w:r>
      <w:r w:rsidRPr="00DA210C">
        <w:rPr>
          <w:rStyle w:val="StyleUnderline"/>
        </w:rPr>
        <w:t xml:space="preserve"> </w:t>
      </w:r>
      <w:r w:rsidRPr="00FB1132">
        <w:rPr>
          <w:rStyle w:val="StyleUnderline"/>
        </w:rPr>
        <w:t xml:space="preserve">productive, </w:t>
      </w:r>
      <w:r w:rsidRPr="00573EB4">
        <w:rPr>
          <w:rStyle w:val="StyleUnderline"/>
          <w:highlight w:val="green"/>
        </w:rPr>
        <w:t>attractive, and financially sustainable</w:t>
      </w:r>
      <w:r w:rsidRPr="00DA210C">
        <w:rPr>
          <w:rStyle w:val="StyleUnderline"/>
        </w:rPr>
        <w:t xml:space="preserve"> for farmers and ranchers.</w:t>
      </w:r>
      <w:r w:rsidRPr="009F5BAF">
        <w:rPr>
          <w:sz w:val="12"/>
        </w:rPr>
        <w:t xml:space="preserve"> </w:t>
      </w:r>
      <w:r w:rsidRPr="00DA210C">
        <w:rPr>
          <w:rStyle w:val="StyleUnderline"/>
        </w:rPr>
        <w:t>Tech companies</w:t>
      </w:r>
      <w:r w:rsidRPr="009F5BAF">
        <w:rPr>
          <w:sz w:val="12"/>
        </w:rPr>
        <w:t xml:space="preserve"> which stand to benefit from industry transformation </w:t>
      </w:r>
      <w:r w:rsidRPr="00DA210C">
        <w:rPr>
          <w:rStyle w:val="StyleUnderline"/>
        </w:rPr>
        <w:t xml:space="preserve">continue to capitalize on these shifts by developing new </w:t>
      </w:r>
      <w:r w:rsidRPr="00172654">
        <w:rPr>
          <w:rStyle w:val="StyleUnderline"/>
        </w:rPr>
        <w:t>technologies</w:t>
      </w:r>
      <w:r w:rsidRPr="00DA210C">
        <w:rPr>
          <w:rStyle w:val="StyleUnderline"/>
        </w:rPr>
        <w:t>, which</w:t>
      </w:r>
      <w:r w:rsidRPr="009F5BAF">
        <w:rPr>
          <w:sz w:val="12"/>
        </w:rPr>
        <w:t xml:space="preserve"> according to one recent study, </w:t>
      </w:r>
      <w:r w:rsidRPr="00DA210C">
        <w:rPr>
          <w:rStyle w:val="StyleUnderline"/>
        </w:rPr>
        <w:t>may help position themselves to capture a portion of an estimated $254 billion to $340 billion in global addressable digital agriculture market.</w:t>
      </w:r>
      <w:r w:rsidRPr="009F5BAF">
        <w:rPr>
          <w:sz w:val="12"/>
        </w:rPr>
        <w:t>13</w:t>
      </w:r>
    </w:p>
    <w:p w14:paraId="566AE79A" w14:textId="77777777" w:rsidR="0002540A" w:rsidRPr="009F5BAF" w:rsidRDefault="0002540A" w:rsidP="0002540A">
      <w:pPr>
        <w:rPr>
          <w:sz w:val="12"/>
        </w:rPr>
      </w:pPr>
      <w:r w:rsidRPr="00DA210C">
        <w:rPr>
          <w:rStyle w:val="Emphasis"/>
        </w:rPr>
        <w:t>BUSINESS MANAGEMENT</w:t>
      </w:r>
      <w:r w:rsidRPr="009F5BAF">
        <w:rPr>
          <w:sz w:val="12"/>
        </w:rPr>
        <w:t xml:space="preserve"> </w:t>
      </w:r>
      <w:r w:rsidRPr="00DA210C">
        <w:rPr>
          <w:rStyle w:val="StyleUnderline"/>
        </w:rPr>
        <w:t>shifts decisionmaking from instinct to integrated data</w:t>
      </w:r>
      <w:r w:rsidRPr="009F5BAF">
        <w:rPr>
          <w:sz w:val="12"/>
        </w:rPr>
        <w:t xml:space="preserve"> </w:t>
      </w:r>
    </w:p>
    <w:p w14:paraId="5E43E2D3" w14:textId="77777777" w:rsidR="0002540A" w:rsidRPr="00DA210C" w:rsidRDefault="0002540A" w:rsidP="0002540A">
      <w:pPr>
        <w:rPr>
          <w:rStyle w:val="StyleUnderline"/>
        </w:rPr>
      </w:pPr>
      <w:r w:rsidRPr="00573EB4">
        <w:rPr>
          <w:rStyle w:val="StyleUnderline"/>
          <w:highlight w:val="green"/>
        </w:rPr>
        <w:t>Precision Agriculture</w:t>
      </w:r>
      <w:r w:rsidRPr="00FB1132">
        <w:rPr>
          <w:rStyle w:val="StyleUnderline"/>
        </w:rPr>
        <w:t xml:space="preserve"> is transforming the way producers collect, organize, and rely on information to make key decisions</w:t>
      </w:r>
      <w:r w:rsidRPr="00573EB4">
        <w:rPr>
          <w:sz w:val="12"/>
          <w:highlight w:val="green"/>
        </w:rPr>
        <w:t>.</w:t>
      </w:r>
      <w:r w:rsidRPr="009F5BAF">
        <w:rPr>
          <w:sz w:val="12"/>
        </w:rPr>
        <w:t xml:space="preserve"> Traditionally, producers’ long-term experiences have created a competitive advantage: </w:t>
      </w:r>
      <w:r w:rsidRPr="00DA210C">
        <w:rPr>
          <w:rStyle w:val="StyleUnderline"/>
        </w:rPr>
        <w:t xml:space="preserve">years of experiments have produced insights and instincts about the land they have farmed and the animals they have raised. But the volume of data that is possible </w:t>
      </w:r>
    </w:p>
    <w:p w14:paraId="6D61975C" w14:textId="77777777" w:rsidR="0002540A" w:rsidRPr="009F5BAF" w:rsidRDefault="0002540A" w:rsidP="0002540A">
      <w:pPr>
        <w:rPr>
          <w:sz w:val="12"/>
        </w:rPr>
      </w:pPr>
      <w:r w:rsidRPr="009F5BAF">
        <w:rPr>
          <w:sz w:val="12"/>
        </w:rPr>
        <w:t xml:space="preserve">to collect today can accelerate that learning curve, </w:t>
      </w:r>
      <w:r w:rsidRPr="00172654">
        <w:rPr>
          <w:rStyle w:val="StyleUnderline"/>
        </w:rPr>
        <w:t>helping producers learn faster and more rapidly adapt to market shifts</w:t>
      </w:r>
      <w:r w:rsidRPr="009F5BAF">
        <w:rPr>
          <w:sz w:val="12"/>
        </w:rPr>
        <w:t>—particularly on new fields and with new animals—</w:t>
      </w:r>
      <w:r w:rsidRPr="00DA210C">
        <w:rPr>
          <w:rStyle w:val="StyleUnderline"/>
        </w:rPr>
        <w:t>and creating more nuanced insights, enabling them to act on leading indicators</w:t>
      </w:r>
      <w:r w:rsidRPr="009F5BAF">
        <w:rPr>
          <w:sz w:val="12"/>
        </w:rPr>
        <w:t xml:space="preserve">. </w:t>
      </w:r>
      <w:r w:rsidRPr="00FB1132">
        <w:rPr>
          <w:rStyle w:val="Emphasis"/>
        </w:rPr>
        <w:t xml:space="preserve">This </w:t>
      </w:r>
      <w:r w:rsidRPr="00573EB4">
        <w:rPr>
          <w:rStyle w:val="Emphasis"/>
          <w:highlight w:val="green"/>
        </w:rPr>
        <w:t>creates a disparity between producers who can utilize</w:t>
      </w:r>
      <w:r w:rsidRPr="00DA210C">
        <w:rPr>
          <w:rStyle w:val="Emphasis"/>
        </w:rPr>
        <w:t xml:space="preserve"> high-speed </w:t>
      </w:r>
      <w:r w:rsidRPr="00573EB4">
        <w:rPr>
          <w:rStyle w:val="Emphasis"/>
          <w:highlight w:val="green"/>
        </w:rPr>
        <w:t>Internet</w:t>
      </w:r>
      <w:r w:rsidRPr="00DA210C">
        <w:rPr>
          <w:rStyle w:val="Emphasis"/>
        </w:rPr>
        <w:t xml:space="preserve"> service </w:t>
      </w:r>
      <w:r w:rsidRPr="00573EB4">
        <w:rPr>
          <w:rStyle w:val="Emphasis"/>
          <w:highlight w:val="green"/>
        </w:rPr>
        <w:t>and those who cannot.</w:t>
      </w:r>
      <w:r w:rsidRPr="00FB1132">
        <w:t xml:space="preserve"> </w:t>
      </w:r>
      <w:r w:rsidRPr="009F5BAF">
        <w:rPr>
          <w:sz w:val="12"/>
        </w:rPr>
        <w:t>Examples include the ability to do the following:</w:t>
      </w:r>
    </w:p>
    <w:p w14:paraId="53F8950A" w14:textId="77777777" w:rsidR="0002540A" w:rsidRPr="00DC62B1" w:rsidRDefault="0002540A" w:rsidP="0002540A">
      <w:pPr>
        <w:rPr>
          <w:sz w:val="12"/>
        </w:rPr>
      </w:pPr>
      <w:r w:rsidRPr="009F5BAF">
        <w:rPr>
          <w:sz w:val="12"/>
        </w:rPr>
        <w:t xml:space="preserve">create decision tools to help farmers and ranchers estimate the potential profit and economic risks associated with growing one particular crop over another • decide which fertilizer is best for current soil conditions • apply pesticides in targeted areas of the field, to control </w:t>
      </w:r>
      <w:r w:rsidRPr="00DC62B1">
        <w:rPr>
          <w:sz w:val="12"/>
        </w:rPr>
        <w:t>pests rather than applying pesticides over the entire field • use limited water resources more effectively • respond to findings of sensors that monitor animal health and nutrition</w:t>
      </w:r>
    </w:p>
    <w:p w14:paraId="027A7AC7" w14:textId="77777777" w:rsidR="0002540A" w:rsidRPr="00DC62B1" w:rsidRDefault="0002540A" w:rsidP="0002540A">
      <w:pPr>
        <w:rPr>
          <w:sz w:val="12"/>
        </w:rPr>
      </w:pPr>
      <w:r w:rsidRPr="00DC62B1">
        <w:rPr>
          <w:sz w:val="12"/>
        </w:rPr>
        <w:t>Better choices about what, where, and when to plant, fertilize, and harvest—or breed, feed, and slaughter—can drive above-average returns by removing unrecognized inefficiencies and scaling insights.</w:t>
      </w:r>
    </w:p>
    <w:p w14:paraId="2FC4C51D" w14:textId="77777777" w:rsidR="0002540A" w:rsidRPr="00DC62B1" w:rsidRDefault="0002540A" w:rsidP="0002540A">
      <w:pPr>
        <w:rPr>
          <w:rStyle w:val="StyleUnderline"/>
        </w:rPr>
      </w:pPr>
      <w:r w:rsidRPr="00DC62B1">
        <w:rPr>
          <w:rStyle w:val="Emphasis"/>
        </w:rPr>
        <w:t>DIGITIZATION</w:t>
      </w:r>
      <w:r w:rsidRPr="00DC62B1">
        <w:rPr>
          <w:rStyle w:val="StyleUnderline"/>
        </w:rPr>
        <w:t xml:space="preserve"> shifts supply chain management and resource allocation from generic to precise</w:t>
      </w:r>
    </w:p>
    <w:p w14:paraId="2ACAB272" w14:textId="77777777" w:rsidR="0002540A" w:rsidRPr="009F5BAF" w:rsidRDefault="0002540A" w:rsidP="0002540A">
      <w:pPr>
        <w:rPr>
          <w:sz w:val="12"/>
        </w:rPr>
      </w:pPr>
      <w:r w:rsidRPr="00DC62B1">
        <w:rPr>
          <w:rStyle w:val="StyleUnderline"/>
        </w:rPr>
        <w:t>Precision Agriculture helps make the business of farming more efficient by minimizing inputs</w:t>
      </w:r>
      <w:r w:rsidRPr="00DC62B1">
        <w:rPr>
          <w:sz w:val="12"/>
        </w:rPr>
        <w:t>— such as raw materials and labor—</w:t>
      </w:r>
      <w:r w:rsidRPr="00DC62B1">
        <w:rPr>
          <w:rStyle w:val="StyleUnderline"/>
        </w:rPr>
        <w:t>and maximizing outputs</w:t>
      </w:r>
      <w:r w:rsidRPr="00DC62B1">
        <w:rPr>
          <w:sz w:val="12"/>
        </w:rPr>
        <w:t>.</w:t>
      </w:r>
    </w:p>
    <w:p w14:paraId="3D2C7FC7" w14:textId="77777777" w:rsidR="0002540A" w:rsidRPr="009F5BAF" w:rsidRDefault="0002540A" w:rsidP="0002540A">
      <w:pPr>
        <w:rPr>
          <w:sz w:val="12"/>
        </w:rPr>
      </w:pPr>
      <w:r w:rsidRPr="009F5BAF">
        <w:rPr>
          <w:sz w:val="12"/>
        </w:rPr>
        <w:t xml:space="preserve">For example, </w:t>
      </w:r>
      <w:r w:rsidRPr="00DA210C">
        <w:rPr>
          <w:rStyle w:val="StyleUnderline"/>
        </w:rPr>
        <w:t xml:space="preserve">previous research has found that </w:t>
      </w:r>
      <w:r w:rsidRPr="00573EB4">
        <w:rPr>
          <w:rStyle w:val="StyleUnderline"/>
          <w:highlight w:val="green"/>
        </w:rPr>
        <w:t>40 percent of fields are over-fertilized, which</w:t>
      </w:r>
      <w:r w:rsidRPr="00F320C9">
        <w:rPr>
          <w:rStyle w:val="StyleUnderline"/>
        </w:rPr>
        <w:t xml:space="preserve"> not only </w:t>
      </w:r>
      <w:r w:rsidRPr="00573EB4">
        <w:rPr>
          <w:rStyle w:val="Emphasis"/>
          <w:highlight w:val="green"/>
        </w:rPr>
        <w:t>inflates the cost of inputs</w:t>
      </w:r>
      <w:r w:rsidRPr="008323A7">
        <w:t xml:space="preserve"> </w:t>
      </w:r>
      <w:r w:rsidRPr="00F320C9">
        <w:rPr>
          <w:rStyle w:val="StyleUnderline"/>
        </w:rPr>
        <w:t xml:space="preserve">but also </w:t>
      </w:r>
      <w:r w:rsidRPr="00573EB4">
        <w:rPr>
          <w:rStyle w:val="Emphasis"/>
          <w:highlight w:val="green"/>
        </w:rPr>
        <w:t xml:space="preserve">results in </w:t>
      </w:r>
      <w:r w:rsidRPr="00F320C9">
        <w:rPr>
          <w:rStyle w:val="Emphasis"/>
        </w:rPr>
        <w:t>15</w:t>
      </w:r>
      <w:r w:rsidRPr="00DA210C">
        <w:rPr>
          <w:rStyle w:val="Emphasis"/>
        </w:rPr>
        <w:t xml:space="preserve"> percent–</w:t>
      </w:r>
      <w:r w:rsidRPr="00573EB4">
        <w:rPr>
          <w:rStyle w:val="Emphasis"/>
          <w:highlight w:val="green"/>
        </w:rPr>
        <w:t>20 percent yield loss suffered</w:t>
      </w:r>
      <w:r w:rsidRPr="00DA210C">
        <w:rPr>
          <w:rStyle w:val="Emphasis"/>
        </w:rPr>
        <w:t xml:space="preserve"> from improper fertilizer application.</w:t>
      </w:r>
      <w:r w:rsidRPr="009F5BAF">
        <w:rPr>
          <w:sz w:val="12"/>
        </w:rPr>
        <w:t xml:space="preserve">14 </w:t>
      </w:r>
      <w:r w:rsidRPr="00573EB4">
        <w:rPr>
          <w:rStyle w:val="StyleUnderline"/>
          <w:highlight w:val="green"/>
        </w:rPr>
        <w:t>Precise application</w:t>
      </w:r>
      <w:r w:rsidRPr="00F320C9">
        <w:rPr>
          <w:rStyle w:val="StyleUnderline"/>
        </w:rPr>
        <w:t xml:space="preserve"> of inputs</w:t>
      </w:r>
      <w:r w:rsidRPr="009F5BAF">
        <w:rPr>
          <w:sz w:val="12"/>
        </w:rPr>
        <w:t xml:space="preserve">, such as fertilizer, herbicides, and pesticides, </w:t>
      </w:r>
      <w:r w:rsidRPr="00DA210C">
        <w:rPr>
          <w:rStyle w:val="StyleUnderline"/>
        </w:rPr>
        <w:t>allows farmers to adjust inputs to location-based characteristics and use exact amounts needed</w:t>
      </w:r>
      <w:r w:rsidRPr="009F5BAF">
        <w:rPr>
          <w:sz w:val="12"/>
        </w:rPr>
        <w:t xml:space="preserve">, </w:t>
      </w:r>
      <w:r w:rsidRPr="00DA210C">
        <w:rPr>
          <w:rStyle w:val="Emphasis"/>
        </w:rPr>
        <w:t xml:space="preserve">which </w:t>
      </w:r>
      <w:r w:rsidRPr="00573EB4">
        <w:rPr>
          <w:rStyle w:val="Emphasis"/>
          <w:highlight w:val="green"/>
        </w:rPr>
        <w:t>saves money and increases sustainability</w:t>
      </w:r>
      <w:r w:rsidRPr="009F5BAF">
        <w:rPr>
          <w:sz w:val="12"/>
        </w:rPr>
        <w:t xml:space="preserve"> due to more</w:t>
      </w:r>
      <w:r w:rsidRPr="00F320C9">
        <w:rPr>
          <w:rStyle w:val="StyleUnderline"/>
        </w:rPr>
        <w:t xml:space="preserve"> </w:t>
      </w:r>
      <w:r w:rsidRPr="008323A7">
        <w:rPr>
          <w:rStyle w:val="StyleUnderline"/>
        </w:rPr>
        <w:t>efficient resource stewardship.</w:t>
      </w:r>
      <w:r w:rsidRPr="009F5BAF">
        <w:rPr>
          <w:sz w:val="12"/>
        </w:rPr>
        <w:t xml:space="preserve"> Improved fertilizer, soil, </w:t>
      </w:r>
      <w:r w:rsidRPr="00DA210C">
        <w:rPr>
          <w:rStyle w:val="StyleUnderline"/>
        </w:rPr>
        <w:t xml:space="preserve">and water </w:t>
      </w:r>
      <w:r w:rsidRPr="008323A7">
        <w:rPr>
          <w:rStyle w:val="StyleUnderline"/>
        </w:rPr>
        <w:t xml:space="preserve">use can significantly improve water quality with less runoff and reduce climate gas emissions, </w:t>
      </w:r>
      <w:r w:rsidRPr="00F320C9">
        <w:rPr>
          <w:rStyle w:val="StyleUnderline"/>
        </w:rPr>
        <w:t>which is important since agriculture accounts for 10-15 percent of worldwide emissions</w:t>
      </w:r>
      <w:r w:rsidRPr="009F5BAF">
        <w:rPr>
          <w:sz w:val="12"/>
        </w:rPr>
        <w:t xml:space="preserve">.15 Despite reductions in necessary inputs, </w:t>
      </w:r>
      <w:r w:rsidRPr="00DA210C">
        <w:rPr>
          <w:rStyle w:val="Emphasis"/>
        </w:rPr>
        <w:t xml:space="preserve">Next Generation </w:t>
      </w:r>
      <w:r w:rsidRPr="00F320C9">
        <w:rPr>
          <w:rStyle w:val="Emphasis"/>
        </w:rPr>
        <w:t>Precision Agriculture helps maintain or increase yields, leading to significant gains in efficiency</w:t>
      </w:r>
      <w:r w:rsidRPr="00F320C9">
        <w:rPr>
          <w:sz w:val="12"/>
        </w:rPr>
        <w:t>14.</w:t>
      </w:r>
    </w:p>
    <w:p w14:paraId="6F2ED041" w14:textId="77777777" w:rsidR="0002540A" w:rsidRPr="00DA210C" w:rsidRDefault="0002540A" w:rsidP="0002540A">
      <w:pPr>
        <w:rPr>
          <w:rStyle w:val="StyleUnderline"/>
        </w:rPr>
      </w:pPr>
      <w:r w:rsidRPr="00573EB4">
        <w:rPr>
          <w:rStyle w:val="StyleUnderline"/>
          <w:highlight w:val="green"/>
        </w:rPr>
        <w:t>Real-time insights also improve logistics</w:t>
      </w:r>
      <w:r w:rsidRPr="009F5BAF">
        <w:rPr>
          <w:sz w:val="12"/>
        </w:rPr>
        <w:t xml:space="preserve">. When growing melons, for instance, real-time data can help farmers overcome challenges in storing and shipping their products. Melons should be stored in an optimal refrigeration environment to minimize spoilage, and </w:t>
      </w:r>
      <w:r w:rsidRPr="00DA210C">
        <w:rPr>
          <w:rStyle w:val="StyleUnderline"/>
        </w:rPr>
        <w:t xml:space="preserve">real-time </w:t>
      </w:r>
      <w:r w:rsidRPr="008323A7">
        <w:rPr>
          <w:rStyle w:val="StyleUnderline"/>
        </w:rPr>
        <w:t xml:space="preserve">precision </w:t>
      </w:r>
      <w:r w:rsidRPr="00573EB4">
        <w:rPr>
          <w:rStyle w:val="StyleUnderline"/>
          <w:highlight w:val="green"/>
        </w:rPr>
        <w:t>sensors</w:t>
      </w:r>
      <w:r w:rsidRPr="008323A7">
        <w:rPr>
          <w:rStyle w:val="StyleUnderline"/>
        </w:rPr>
        <w:t xml:space="preserve"> can </w:t>
      </w:r>
      <w:r w:rsidRPr="00573EB4">
        <w:rPr>
          <w:rStyle w:val="StyleUnderline"/>
          <w:highlight w:val="green"/>
        </w:rPr>
        <w:t xml:space="preserve">reduce spoilage </w:t>
      </w:r>
      <w:r w:rsidRPr="00172654">
        <w:rPr>
          <w:rStyle w:val="StyleUnderline"/>
        </w:rPr>
        <w:t>by alerting staff to suboptimal variations</w:t>
      </w:r>
      <w:r w:rsidRPr="00DA210C">
        <w:rPr>
          <w:rStyle w:val="StyleUnderline"/>
        </w:rPr>
        <w:t xml:space="preserve"> in temperature and humidity,</w:t>
      </w:r>
      <w:r w:rsidRPr="009F5BAF">
        <w:rPr>
          <w:sz w:val="12"/>
        </w:rPr>
        <w:t xml:space="preserve"> allowing the execution of remedies before major losses occur</w:t>
      </w:r>
      <w:r w:rsidRPr="00DA210C">
        <w:rPr>
          <w:rStyle w:val="StyleUnderline"/>
        </w:rPr>
        <w:t xml:space="preserve">. When refrigerated storage is full or the market price is at a peak, </w:t>
      </w:r>
      <w:r w:rsidRPr="00F320C9">
        <w:rPr>
          <w:rStyle w:val="StyleUnderline"/>
        </w:rPr>
        <w:t>the “Internet of Things” can provide real-time information about where trucks are located and locating customers to market products to help make the sale.</w:t>
      </w:r>
    </w:p>
    <w:p w14:paraId="71F83B15" w14:textId="77777777" w:rsidR="0002540A" w:rsidRPr="00DA210C" w:rsidRDefault="0002540A" w:rsidP="0002540A">
      <w:pPr>
        <w:rPr>
          <w:rStyle w:val="StyleUnderline"/>
        </w:rPr>
      </w:pPr>
      <w:r w:rsidRPr="008323A7">
        <w:rPr>
          <w:rStyle w:val="Emphasis"/>
        </w:rPr>
        <w:t>LABOR EFFICIENCY</w:t>
      </w:r>
      <w:r w:rsidRPr="009F5BAF">
        <w:rPr>
          <w:sz w:val="12"/>
        </w:rPr>
        <w:t xml:space="preserve"> </w:t>
      </w:r>
      <w:r w:rsidRPr="00DA210C">
        <w:rPr>
          <w:rStyle w:val="StyleUnderline"/>
        </w:rPr>
        <w:t xml:space="preserve">boosts productivity by automating routine processes and enabling real-time response </w:t>
      </w:r>
    </w:p>
    <w:p w14:paraId="5AFF7D01" w14:textId="77777777" w:rsidR="0002540A" w:rsidRPr="009F5BAF" w:rsidRDefault="0002540A" w:rsidP="0002540A">
      <w:pPr>
        <w:rPr>
          <w:sz w:val="12"/>
        </w:rPr>
      </w:pPr>
      <w:r w:rsidRPr="00573EB4">
        <w:rPr>
          <w:rStyle w:val="StyleUnderline"/>
          <w:highlight w:val="green"/>
        </w:rPr>
        <w:t>Connected devices equip farmers with a</w:t>
      </w:r>
      <w:r w:rsidRPr="00DA210C">
        <w:rPr>
          <w:rStyle w:val="StyleUnderline"/>
        </w:rPr>
        <w:t xml:space="preserve"> clear </w:t>
      </w:r>
      <w:r w:rsidRPr="00573EB4">
        <w:rPr>
          <w:rStyle w:val="StyleUnderline"/>
          <w:highlight w:val="green"/>
        </w:rPr>
        <w:t>picture of their operations</w:t>
      </w:r>
      <w:r w:rsidRPr="00DA210C">
        <w:rPr>
          <w:rStyle w:val="StyleUnderline"/>
        </w:rPr>
        <w:t xml:space="preserve"> at any moment</w:t>
      </w:r>
      <w:r w:rsidRPr="009F5BAF">
        <w:rPr>
          <w:sz w:val="12"/>
        </w:rPr>
        <w:t xml:space="preserve">, making it possible to prioritize tasks more effectively and triage the most pressing issues. </w:t>
      </w:r>
      <w:r w:rsidRPr="00DA210C">
        <w:rPr>
          <w:rStyle w:val="StyleUnderline"/>
        </w:rPr>
        <w:t>While routine inspection and scouting has typically been a regular part of farm management and has increased farm profitability</w:t>
      </w:r>
      <w:r w:rsidRPr="009F5BAF">
        <w:rPr>
          <w:sz w:val="12"/>
        </w:rPr>
        <w:t xml:space="preserve">14, </w:t>
      </w:r>
      <w:r w:rsidRPr="00DA210C">
        <w:rPr>
          <w:rStyle w:val="StyleUnderline"/>
        </w:rPr>
        <w:t xml:space="preserve">connected </w:t>
      </w:r>
      <w:r w:rsidRPr="00573EB4">
        <w:rPr>
          <w:rStyle w:val="StyleUnderline"/>
          <w:highlight w:val="green"/>
        </w:rPr>
        <w:t xml:space="preserve">technologies </w:t>
      </w:r>
      <w:r w:rsidRPr="00F320C9">
        <w:rPr>
          <w:rStyle w:val="StyleUnderline"/>
        </w:rPr>
        <w:t xml:space="preserve">can </w:t>
      </w:r>
      <w:r w:rsidRPr="00573EB4">
        <w:rPr>
          <w:rStyle w:val="StyleUnderline"/>
          <w:highlight w:val="green"/>
        </w:rPr>
        <w:t>track, sense, and flag where a producer should focus</w:t>
      </w:r>
      <w:r w:rsidRPr="00DA210C">
        <w:rPr>
          <w:rStyle w:val="StyleUnderline"/>
        </w:rPr>
        <w:t xml:space="preserve"> their time and attention that day.</w:t>
      </w:r>
      <w:r w:rsidRPr="009F5BAF">
        <w:rPr>
          <w:sz w:val="12"/>
        </w:rPr>
        <w:t xml:space="preserve"> Similarly, e-connectivity has allowed rural farms to access new training resources and high-skilled labor that has not been previously available. </w:t>
      </w:r>
    </w:p>
    <w:p w14:paraId="166B6A41" w14:textId="77777777" w:rsidR="0002540A" w:rsidRDefault="0002540A" w:rsidP="0002540A"/>
    <w:p w14:paraId="31D7FFC1" w14:textId="77777777" w:rsidR="0002540A" w:rsidRDefault="0002540A" w:rsidP="0002540A">
      <w:pPr>
        <w:pStyle w:val="Heading4"/>
      </w:pPr>
      <w:r>
        <w:t xml:space="preserve">Food insecurity causes state collapse, nuclear war, and terror – extinction </w:t>
      </w:r>
    </w:p>
    <w:p w14:paraId="467B552C" w14:textId="77777777" w:rsidR="0002540A" w:rsidRPr="00CD1503" w:rsidRDefault="0002540A" w:rsidP="0002540A">
      <w:pPr>
        <w:rPr>
          <w:rStyle w:val="Style13ptBold"/>
        </w:rPr>
      </w:pPr>
      <w:r>
        <w:rPr>
          <w:rStyle w:val="Style13ptBold"/>
        </w:rPr>
        <w:t xml:space="preserve">DeFeo 17 </w:t>
      </w:r>
      <w:r w:rsidRPr="00CD1503">
        <w:t xml:space="preserve">[(Michael, Regional Organizing Director at Arizona Democratic Party who graduated in 2019 with a bachelor’s degree in political science from Gettysburg College) “Food Insecurity and the Threat to Global Stability and Security in the 21st Century” Inquires Journal, 2017] BC </w:t>
      </w:r>
    </w:p>
    <w:p w14:paraId="047F4C75" w14:textId="77777777" w:rsidR="0002540A" w:rsidRPr="009F5BAF" w:rsidRDefault="0002540A" w:rsidP="0002540A">
      <w:pPr>
        <w:rPr>
          <w:sz w:val="12"/>
        </w:rPr>
      </w:pPr>
      <w:r w:rsidRPr="009F5BAF">
        <w:rPr>
          <w:sz w:val="12"/>
        </w:rPr>
        <w:t>Poor Institutional Capacity</w:t>
      </w:r>
    </w:p>
    <w:p w14:paraId="22A4E552" w14:textId="77777777" w:rsidR="0002540A" w:rsidRPr="00F05DB4" w:rsidRDefault="0002540A" w:rsidP="0002540A">
      <w:pPr>
        <w:rPr>
          <w:rStyle w:val="Emphasis"/>
        </w:rPr>
      </w:pPr>
      <w:r w:rsidRPr="00F320C9">
        <w:rPr>
          <w:rStyle w:val="StyleUnderline"/>
        </w:rPr>
        <w:t>Although the developed world experiences food insecurity</w:t>
      </w:r>
      <w:r w:rsidRPr="00F05DB4">
        <w:rPr>
          <w:rStyle w:val="StyleUnderline"/>
        </w:rPr>
        <w:t xml:space="preserve">, it is the </w:t>
      </w:r>
      <w:r w:rsidRPr="00573EB4">
        <w:rPr>
          <w:rStyle w:val="Emphasis"/>
          <w:highlight w:val="green"/>
        </w:rPr>
        <w:t xml:space="preserve">lack of infrastructure and </w:t>
      </w:r>
      <w:r w:rsidRPr="00F320C9">
        <w:rPr>
          <w:rStyle w:val="Emphasis"/>
        </w:rPr>
        <w:t xml:space="preserve">government </w:t>
      </w:r>
      <w:r w:rsidRPr="00573EB4">
        <w:rPr>
          <w:rStyle w:val="Emphasis"/>
          <w:highlight w:val="green"/>
        </w:rPr>
        <w:t>institutions</w:t>
      </w:r>
      <w:r w:rsidRPr="00F05DB4">
        <w:rPr>
          <w:rStyle w:val="StyleUnderline"/>
        </w:rPr>
        <w:t xml:space="preserve"> in developing countries that </w:t>
      </w:r>
      <w:r w:rsidRPr="00573EB4">
        <w:rPr>
          <w:rStyle w:val="StyleUnderline"/>
          <w:highlight w:val="green"/>
        </w:rPr>
        <w:t>contribute</w:t>
      </w:r>
      <w:r w:rsidRPr="00793BA7">
        <w:rPr>
          <w:rStyle w:val="StyleUnderline"/>
        </w:rPr>
        <w:t xml:space="preserve"> </w:t>
      </w:r>
      <w:r w:rsidRPr="00F320C9">
        <w:rPr>
          <w:rStyle w:val="StyleUnderline"/>
        </w:rPr>
        <w:t xml:space="preserve">to civil </w:t>
      </w:r>
      <w:r w:rsidRPr="00573EB4">
        <w:rPr>
          <w:rStyle w:val="StyleUnderline"/>
          <w:highlight w:val="green"/>
        </w:rPr>
        <w:t xml:space="preserve">wars and </w:t>
      </w:r>
      <w:r w:rsidRPr="00F320C9">
        <w:rPr>
          <w:rStyle w:val="StyleUnderline"/>
        </w:rPr>
        <w:t>state</w:t>
      </w:r>
      <w:r w:rsidRPr="00F05DB4">
        <w:rPr>
          <w:rStyle w:val="StyleUnderline"/>
        </w:rPr>
        <w:t xml:space="preserve"> </w:t>
      </w:r>
      <w:r w:rsidRPr="00573EB4">
        <w:rPr>
          <w:rStyle w:val="StyleUnderline"/>
          <w:highlight w:val="green"/>
        </w:rPr>
        <w:t>fragility</w:t>
      </w:r>
      <w:r w:rsidRPr="00793BA7">
        <w:rPr>
          <w:sz w:val="12"/>
        </w:rPr>
        <w:t>.</w:t>
      </w:r>
      <w:r w:rsidRPr="00573EB4">
        <w:rPr>
          <w:sz w:val="12"/>
          <w:highlight w:val="green"/>
        </w:rPr>
        <w:t xml:space="preserve"> </w:t>
      </w:r>
      <w:r w:rsidRPr="00F320C9">
        <w:rPr>
          <w:rStyle w:val="Emphasis"/>
        </w:rPr>
        <w:t>Foreign exchange shortages</w:t>
      </w:r>
      <w:r w:rsidRPr="009F5BAF">
        <w:rPr>
          <w:sz w:val="12"/>
        </w:rPr>
        <w:t xml:space="preserve"> can </w:t>
      </w:r>
      <w:r w:rsidRPr="00F320C9">
        <w:rPr>
          <w:rStyle w:val="Emphasis"/>
        </w:rPr>
        <w:t xml:space="preserve">provoke </w:t>
      </w:r>
      <w:r w:rsidRPr="00573EB4">
        <w:rPr>
          <w:rStyle w:val="Emphasis"/>
          <w:highlight w:val="green"/>
        </w:rPr>
        <w:t>food</w:t>
      </w:r>
      <w:r w:rsidRPr="00F05DB4">
        <w:rPr>
          <w:rStyle w:val="Emphasis"/>
        </w:rPr>
        <w:t xml:space="preserve"> and fuel </w:t>
      </w:r>
      <w:r w:rsidRPr="00573EB4">
        <w:rPr>
          <w:rStyle w:val="Emphasis"/>
          <w:highlight w:val="green"/>
        </w:rPr>
        <w:t xml:space="preserve">scarcities </w:t>
      </w:r>
      <w:r w:rsidRPr="00F320C9">
        <w:rPr>
          <w:rStyle w:val="Emphasis"/>
        </w:rPr>
        <w:t>that</w:t>
      </w:r>
      <w:r w:rsidRPr="00CD1503">
        <w:rPr>
          <w:rStyle w:val="Emphasis"/>
        </w:rPr>
        <w:t xml:space="preserve"> force governments to spend less on essential services</w:t>
      </w:r>
      <w:r w:rsidRPr="00F05DB4">
        <w:rPr>
          <w:rStyle w:val="Emphasis"/>
        </w:rPr>
        <w:t xml:space="preserve"> and public goods.</w:t>
      </w:r>
      <w:r w:rsidRPr="009F5BAF">
        <w:rPr>
          <w:sz w:val="12"/>
        </w:rPr>
        <w:t xml:space="preserve"> Accordingly, citizens see their medical and educational entitlements melt away. </w:t>
      </w:r>
      <w:r w:rsidRPr="00F05DB4">
        <w:rPr>
          <w:rStyle w:val="StyleUnderline"/>
        </w:rPr>
        <w:t xml:space="preserve">Such circumstances </w:t>
      </w:r>
      <w:r w:rsidRPr="00573EB4">
        <w:rPr>
          <w:rStyle w:val="Emphasis"/>
          <w:highlight w:val="green"/>
        </w:rPr>
        <w:t xml:space="preserve">create breeding grounds for </w:t>
      </w:r>
      <w:r w:rsidRPr="00793BA7">
        <w:rPr>
          <w:rStyle w:val="Emphasis"/>
        </w:rPr>
        <w:t xml:space="preserve">internal </w:t>
      </w:r>
      <w:r w:rsidRPr="00573EB4">
        <w:rPr>
          <w:rStyle w:val="Emphasis"/>
          <w:highlight w:val="green"/>
        </w:rPr>
        <w:t>conflict.</w:t>
      </w:r>
    </w:p>
    <w:p w14:paraId="2AFE32D6" w14:textId="77777777" w:rsidR="0002540A" w:rsidRPr="009F5BAF" w:rsidRDefault="0002540A" w:rsidP="0002540A">
      <w:pPr>
        <w:rPr>
          <w:sz w:val="12"/>
        </w:rPr>
      </w:pPr>
      <w:r w:rsidRPr="00F05DB4">
        <w:rPr>
          <w:rStyle w:val="StyleUnderline"/>
        </w:rPr>
        <w:t>All violent conflicts destroy</w:t>
      </w:r>
      <w:r w:rsidRPr="009F5BAF">
        <w:rPr>
          <w:sz w:val="12"/>
        </w:rPr>
        <w:t xml:space="preserve"> land, water, and social </w:t>
      </w:r>
      <w:r w:rsidRPr="00F05DB4">
        <w:rPr>
          <w:rStyle w:val="StyleUnderline"/>
        </w:rPr>
        <w:t>resources for food production. Developing countries do not have massive industrial machines that can remedy such losses, therefore, the population will suffer.</w:t>
      </w:r>
      <w:r w:rsidRPr="009F5BAF">
        <w:rPr>
          <w:sz w:val="12"/>
        </w:rPr>
        <w:t xml:space="preserve"> </w:t>
      </w:r>
      <w:r w:rsidRPr="00573EB4">
        <w:rPr>
          <w:rStyle w:val="Emphasis"/>
          <w:highlight w:val="green"/>
        </w:rPr>
        <w:t xml:space="preserve">Food insecurity is a recruitment tool for </w:t>
      </w:r>
      <w:r w:rsidRPr="00F320C9">
        <w:rPr>
          <w:rStyle w:val="Emphasis"/>
        </w:rPr>
        <w:t xml:space="preserve">violent </w:t>
      </w:r>
      <w:r w:rsidRPr="00573EB4">
        <w:rPr>
          <w:rStyle w:val="Emphasis"/>
          <w:highlight w:val="green"/>
        </w:rPr>
        <w:t>extremist groups</w:t>
      </w:r>
      <w:r w:rsidRPr="00573EB4">
        <w:rPr>
          <w:sz w:val="12"/>
          <w:highlight w:val="green"/>
        </w:rPr>
        <w:t xml:space="preserve">. </w:t>
      </w:r>
      <w:r w:rsidRPr="00573EB4">
        <w:rPr>
          <w:rStyle w:val="StyleUnderline"/>
          <w:highlight w:val="green"/>
        </w:rPr>
        <w:t>Promising food</w:t>
      </w:r>
      <w:r w:rsidRPr="00F05DB4">
        <w:rPr>
          <w:rStyle w:val="StyleUnderline"/>
        </w:rPr>
        <w:t xml:space="preserve"> and water </w:t>
      </w:r>
      <w:r w:rsidRPr="00573EB4">
        <w:rPr>
          <w:rStyle w:val="StyleUnderline"/>
          <w:highlight w:val="green"/>
        </w:rPr>
        <w:t>to a starving population</w:t>
      </w:r>
      <w:r w:rsidRPr="009F5BAF">
        <w:rPr>
          <w:sz w:val="12"/>
        </w:rPr>
        <w:t>, especially in urban areas</w:t>
      </w:r>
      <w:r w:rsidRPr="00F05DB4">
        <w:rPr>
          <w:rStyle w:val="StyleUnderline"/>
        </w:rPr>
        <w:t xml:space="preserve">, </w:t>
      </w:r>
      <w:r w:rsidRPr="00573EB4">
        <w:rPr>
          <w:rStyle w:val="StyleUnderline"/>
          <w:highlight w:val="green"/>
        </w:rPr>
        <w:t>makes recruiting</w:t>
      </w:r>
      <w:r w:rsidRPr="009F5BAF">
        <w:rPr>
          <w:sz w:val="12"/>
        </w:rPr>
        <w:t xml:space="preserve"> young and disgruntled youth </w:t>
      </w:r>
      <w:r w:rsidRPr="00573EB4">
        <w:rPr>
          <w:rStyle w:val="StyleUnderline"/>
          <w:highlight w:val="green"/>
        </w:rPr>
        <w:t>easier</w:t>
      </w:r>
      <w:r w:rsidRPr="009F5BAF">
        <w:rPr>
          <w:sz w:val="12"/>
        </w:rPr>
        <w:t xml:space="preserve"> (Messer &amp; Cohen, 2015). Syria had limited institutional capacity to deal with the mass displacement, and that lead to a civilian revolt and recruitment into the Islamic State.</w:t>
      </w:r>
    </w:p>
    <w:p w14:paraId="74F1107C" w14:textId="77777777" w:rsidR="0002540A" w:rsidRPr="009F5BAF" w:rsidRDefault="0002540A" w:rsidP="0002540A">
      <w:pPr>
        <w:rPr>
          <w:sz w:val="12"/>
          <w:szCs w:val="12"/>
        </w:rPr>
      </w:pPr>
      <w:r w:rsidRPr="009F5BAF">
        <w:rPr>
          <w:sz w:val="12"/>
          <w:szCs w:val="12"/>
        </w:rPr>
        <w:t>Countries that fail to provide their people with basic services often experience gross economic inequality, and even human-rights violations, as was the case in both Syria and Sudan. Both countries are classified as Least Developed Countries (LDCs). LDCs are distinguished not just by their widespread poverty, but also by their structural weaknesses in economic, institutional, and human resources that make them unable to maintain stability during a drought. The combination of drought and political instability or violence led to famine in Somalia (another LDC) in 2011. Even with urgent humanitarian action, the country still plunged into chaos and violence (Messer &amp; Cohen, 2015). Severe drought, like Somalia's, may result in crop failure in major food producing areas, which in turn is a significant threat to social stability and peace (Wischnath, 2014).</w:t>
      </w:r>
    </w:p>
    <w:p w14:paraId="5F124F98" w14:textId="77777777" w:rsidR="0002540A" w:rsidRPr="009F5BAF" w:rsidRDefault="0002540A" w:rsidP="0002540A">
      <w:pPr>
        <w:rPr>
          <w:sz w:val="12"/>
          <w:szCs w:val="12"/>
        </w:rPr>
      </w:pPr>
      <w:r w:rsidRPr="009F5BAF">
        <w:rPr>
          <w:sz w:val="12"/>
          <w:szCs w:val="12"/>
        </w:rPr>
        <w:t>Sometimes droughts of exceptional severity (and the civil unrest that follows) are attributed to climate change, especially in particularly arid regions. Scholars are divided on whether climate change actually impacts civil conflict. That is why African countries like Somalia and Sudan are prime case studies. Africa has the lowest percentage of irrigated land in the world. Agriculture is the most important sector of most African countries. Very high percentages of civilians in African countries live in rural areas. Those characteristics combined with low economic and state capacity make African, particularly sub-Saharan African countries the most vulnerable to climate change and civil instability. Africa experiences more civil conflict than other parts of the world, therefore, it is possible to argue that a lack of climate variability effect on civil conflict in Africa would make it unlikely to cause civil conflict in other parts of the world (Koubi et al., 2012). Secretary-General of the United Nations, Ban Ki-moon attributed the conflict in Darfur to an ecological crisis arising “at least in part from climate change” (Ki-moon, 2007). The Fourth Report of the Intergovernmental Panel on Climate Change assessed that climate change will continue to worsen. As it does, it will increase food shortages, which may lead to conflict (AR4, 2007). The report also stated that forced displacement and rising social instability is the most likely result of food insecurity. This is almost exactly what happened in Syria. The first step towards conflict might be food riots, which often occur during a food shortage or when there is an unequal distribution of food. These are usually caused by food price increases, food speculation, transport problems, or extreme weather. In 1977, Egyptians became so desperate for food that they attacked shops, markets, and government buildings just to obtain bread and grain (Paveliuc-Olariu, 2013).</w:t>
      </w:r>
    </w:p>
    <w:p w14:paraId="5C845F72" w14:textId="77777777" w:rsidR="0002540A" w:rsidRPr="00F05DB4" w:rsidRDefault="0002540A" w:rsidP="0002540A">
      <w:pPr>
        <w:rPr>
          <w:rStyle w:val="StyleUnderline"/>
        </w:rPr>
      </w:pPr>
      <w:r w:rsidRPr="009F5BAF">
        <w:rPr>
          <w:sz w:val="12"/>
        </w:rPr>
        <w:t xml:space="preserve">Moreover, </w:t>
      </w:r>
      <w:r w:rsidRPr="00F05DB4">
        <w:rPr>
          <w:rStyle w:val="StyleUnderline"/>
        </w:rPr>
        <w:t>civil war can create economic opportunities for certain groups, so they try to avoid resolving the conflict</w:t>
      </w:r>
      <w:r w:rsidRPr="009F5BAF">
        <w:rPr>
          <w:sz w:val="12"/>
        </w:rPr>
        <w:t xml:space="preserve">. Urban elites in Somalia profited tremendously off of internal conflict because of the absurd amount of foreign aid that was pumped into the country and then largely stolen (Shortland, Christopoulou, &amp; Makatsoris, 2013). </w:t>
      </w:r>
      <w:r w:rsidRPr="00793BA7">
        <w:rPr>
          <w:rStyle w:val="Emphasis"/>
        </w:rPr>
        <w:t xml:space="preserve">Once a country experiences </w:t>
      </w:r>
      <w:r w:rsidRPr="00573EB4">
        <w:rPr>
          <w:rStyle w:val="Emphasis"/>
          <w:highlight w:val="green"/>
        </w:rPr>
        <w:t>a food shortage</w:t>
      </w:r>
      <w:r w:rsidRPr="00793BA7">
        <w:rPr>
          <w:rStyle w:val="Emphasis"/>
        </w:rPr>
        <w:t>, it</w:t>
      </w:r>
      <w:r w:rsidRPr="00F05DB4">
        <w:rPr>
          <w:rStyle w:val="Emphasis"/>
        </w:rPr>
        <w:t xml:space="preserve"> may </w:t>
      </w:r>
      <w:r w:rsidRPr="00F320C9">
        <w:rPr>
          <w:rStyle w:val="Emphasis"/>
        </w:rPr>
        <w:t>lead to protests, riots, and violence</w:t>
      </w:r>
      <w:r w:rsidRPr="009F5BAF">
        <w:rPr>
          <w:sz w:val="12"/>
        </w:rPr>
        <w:t xml:space="preserve">. </w:t>
      </w:r>
      <w:r w:rsidRPr="00F05DB4">
        <w:rPr>
          <w:rStyle w:val="StyleUnderline"/>
        </w:rPr>
        <w:t xml:space="preserve">This </w:t>
      </w:r>
      <w:r w:rsidRPr="00F320C9">
        <w:rPr>
          <w:rStyle w:val="StyleUnderline"/>
        </w:rPr>
        <w:t>all</w:t>
      </w:r>
      <w:r w:rsidRPr="00F05DB4">
        <w:rPr>
          <w:rStyle w:val="StyleUnderline"/>
        </w:rPr>
        <w:t xml:space="preserve"> </w:t>
      </w:r>
      <w:r w:rsidRPr="00573EB4">
        <w:rPr>
          <w:rStyle w:val="StyleUnderline"/>
          <w:highlight w:val="green"/>
        </w:rPr>
        <w:t>contributes to</w:t>
      </w:r>
      <w:r w:rsidRPr="00793BA7">
        <w:rPr>
          <w:rStyle w:val="StyleUnderline"/>
        </w:rPr>
        <w:t xml:space="preserve"> state </w:t>
      </w:r>
      <w:r w:rsidRPr="00573EB4">
        <w:rPr>
          <w:rStyle w:val="StyleUnderline"/>
          <w:highlight w:val="green"/>
        </w:rPr>
        <w:t>instability</w:t>
      </w:r>
      <w:r w:rsidRPr="00F05DB4">
        <w:rPr>
          <w:rStyle w:val="StyleUnderline"/>
        </w:rPr>
        <w:t xml:space="preserve">, but it is not the state alone that suffers. </w:t>
      </w:r>
      <w:r w:rsidRPr="00573EB4">
        <w:rPr>
          <w:rStyle w:val="Emphasis"/>
          <w:highlight w:val="green"/>
        </w:rPr>
        <w:t>If one country fails, it</w:t>
      </w:r>
      <w:r w:rsidRPr="00F05DB4">
        <w:rPr>
          <w:rStyle w:val="Emphasis"/>
        </w:rPr>
        <w:t xml:space="preserve"> creates a crisis that could </w:t>
      </w:r>
      <w:r w:rsidRPr="00573EB4">
        <w:rPr>
          <w:rStyle w:val="Emphasis"/>
          <w:highlight w:val="green"/>
        </w:rPr>
        <w:t>destabilize a</w:t>
      </w:r>
      <w:r w:rsidRPr="00793BA7">
        <w:rPr>
          <w:rStyle w:val="Emphasis"/>
        </w:rPr>
        <w:t xml:space="preserve">n entire </w:t>
      </w:r>
      <w:r w:rsidRPr="00573EB4">
        <w:rPr>
          <w:rStyle w:val="Emphasis"/>
          <w:highlight w:val="green"/>
        </w:rPr>
        <w:t>region</w:t>
      </w:r>
      <w:r w:rsidRPr="00573EB4">
        <w:rPr>
          <w:rStyle w:val="StyleUnderline"/>
          <w:highlight w:val="green"/>
        </w:rPr>
        <w:t>.</w:t>
      </w:r>
    </w:p>
    <w:p w14:paraId="5D4E8176" w14:textId="77777777" w:rsidR="0002540A" w:rsidRPr="009F5BAF" w:rsidRDefault="0002540A" w:rsidP="0002540A">
      <w:pPr>
        <w:rPr>
          <w:sz w:val="12"/>
        </w:rPr>
      </w:pPr>
      <w:r w:rsidRPr="009F5BAF">
        <w:rPr>
          <w:sz w:val="12"/>
        </w:rPr>
        <w:t>State Failure and the Threat to Regional Stability</w:t>
      </w:r>
    </w:p>
    <w:p w14:paraId="27C97F09" w14:textId="77777777" w:rsidR="0002540A" w:rsidRPr="00F05DB4" w:rsidRDefault="0002540A" w:rsidP="0002540A">
      <w:pPr>
        <w:rPr>
          <w:rStyle w:val="StyleUnderline"/>
        </w:rPr>
      </w:pPr>
      <w:r w:rsidRPr="00F320C9">
        <w:rPr>
          <w:rStyle w:val="StyleUnderline"/>
        </w:rPr>
        <w:t>Although fragile governments in developing countries are at a heightened risk</w:t>
      </w:r>
      <w:r w:rsidRPr="00F320C9">
        <w:rPr>
          <w:sz w:val="12"/>
        </w:rPr>
        <w:t xml:space="preserve"> for internal conflict that could topple them, </w:t>
      </w:r>
      <w:r w:rsidRPr="00F320C9">
        <w:rPr>
          <w:rStyle w:val="StyleUnderline"/>
        </w:rPr>
        <w:t xml:space="preserve">that </w:t>
      </w:r>
      <w:r w:rsidRPr="00573EB4">
        <w:rPr>
          <w:rStyle w:val="StyleUnderline"/>
          <w:highlight w:val="green"/>
        </w:rPr>
        <w:t>risk</w:t>
      </w:r>
      <w:r w:rsidRPr="00F320C9">
        <w:rPr>
          <w:rStyle w:val="StyleUnderline"/>
        </w:rPr>
        <w:t xml:space="preserve"> also </w:t>
      </w:r>
      <w:r w:rsidRPr="00573EB4">
        <w:rPr>
          <w:rStyle w:val="StyleUnderline"/>
          <w:highlight w:val="green"/>
        </w:rPr>
        <w:t>threatens</w:t>
      </w:r>
      <w:r w:rsidRPr="00793BA7">
        <w:rPr>
          <w:rStyle w:val="StyleUnderline"/>
        </w:rPr>
        <w:t xml:space="preserve"> the</w:t>
      </w:r>
      <w:r w:rsidRPr="00F320C9">
        <w:rPr>
          <w:rStyle w:val="StyleUnderline"/>
        </w:rPr>
        <w:t xml:space="preserve"> country’s </w:t>
      </w:r>
      <w:r w:rsidRPr="00573EB4">
        <w:rPr>
          <w:rStyle w:val="StyleUnderline"/>
          <w:highlight w:val="green"/>
        </w:rPr>
        <w:t>neighbors</w:t>
      </w:r>
      <w:r w:rsidRPr="009F5BAF">
        <w:rPr>
          <w:sz w:val="12"/>
        </w:rPr>
        <w:t>. After the Soviet Union collapsed in 1991, Afghanistan found itself alone in regional trade. Without a guaranteed source of cereal, the government had to turn to Iran and Pakistan for support in order to avoid its own collapse (Clarke, 2000). Unlike Afghanistan, many other developing countries have been unable to work together on food and water security. Thirteen of the twenty-two members of the Arab League rank among the most water-scarce nations on the planet</w:t>
      </w:r>
      <w:r w:rsidRPr="00F05DB4">
        <w:rPr>
          <w:rStyle w:val="StyleUnderline"/>
        </w:rPr>
        <w:t xml:space="preserve">. </w:t>
      </w:r>
      <w:r w:rsidRPr="00F320C9">
        <w:rPr>
          <w:rStyle w:val="StyleUnderline"/>
        </w:rPr>
        <w:t>Food cannot be grown without water. The majority of the world is engaged in some sort of agreement with neighboring countries to share water</w:t>
      </w:r>
      <w:r w:rsidRPr="00F05DB4">
        <w:rPr>
          <w:rStyle w:val="StyleUnderline"/>
        </w:rPr>
        <w:t xml:space="preserve"> supplies, but thirty-seven countries still do not share their water resources</w:t>
      </w:r>
      <w:r w:rsidRPr="009F5BAF">
        <w:rPr>
          <w:sz w:val="12"/>
        </w:rPr>
        <w:t xml:space="preserve"> (El Hassan, 2014). </w:t>
      </w:r>
      <w:r w:rsidRPr="00573EB4">
        <w:rPr>
          <w:rStyle w:val="StyleUnderline"/>
          <w:highlight w:val="green"/>
        </w:rPr>
        <w:t>Lack of cooperation can cause</w:t>
      </w:r>
      <w:r w:rsidRPr="00CD1503">
        <w:rPr>
          <w:rStyle w:val="StyleUnderline"/>
        </w:rPr>
        <w:t xml:space="preserve"> civil as well as</w:t>
      </w:r>
      <w:r w:rsidRPr="00573EB4">
        <w:rPr>
          <w:rStyle w:val="StyleUnderline"/>
          <w:highlight w:val="green"/>
        </w:rPr>
        <w:t xml:space="preserve"> interstate conflict</w:t>
      </w:r>
      <w:r w:rsidRPr="009F5BAF">
        <w:rPr>
          <w:sz w:val="12"/>
        </w:rPr>
        <w:t xml:space="preserve">. South Sudan legally has no share of the Nile River and </w:t>
      </w:r>
      <w:r w:rsidRPr="00F320C9">
        <w:rPr>
          <w:rStyle w:val="StyleUnderline"/>
        </w:rPr>
        <w:t>the effects of that lack of water access have been mass starvation and violence.</w:t>
      </w:r>
    </w:p>
    <w:p w14:paraId="781B36B6" w14:textId="77777777" w:rsidR="0002540A" w:rsidRPr="009F5BAF" w:rsidRDefault="0002540A" w:rsidP="0002540A">
      <w:pPr>
        <w:rPr>
          <w:sz w:val="12"/>
        </w:rPr>
      </w:pPr>
      <w:r w:rsidRPr="009F5BAF">
        <w:rPr>
          <w:sz w:val="12"/>
        </w:rPr>
        <w:t xml:space="preserve">The effects of climate change, water shortages, and mass migrations have resulted in acute food insecurity not just in Syria, but across the region (El Hassan, 2014). </w:t>
      </w:r>
      <w:r w:rsidRPr="00573EB4">
        <w:rPr>
          <w:rStyle w:val="StyleUnderline"/>
          <w:highlight w:val="green"/>
        </w:rPr>
        <w:t>Food insecurity, plus an increase in the prices of</w:t>
      </w:r>
      <w:r w:rsidRPr="00F05DB4">
        <w:rPr>
          <w:rStyle w:val="StyleUnderline"/>
        </w:rPr>
        <w:t xml:space="preserve"> staple </w:t>
      </w:r>
      <w:r w:rsidRPr="00573EB4">
        <w:rPr>
          <w:rStyle w:val="StyleUnderline"/>
          <w:highlight w:val="green"/>
        </w:rPr>
        <w:t>foods</w:t>
      </w:r>
      <w:r w:rsidRPr="00F05DB4">
        <w:rPr>
          <w:rStyle w:val="StyleUnderline"/>
        </w:rPr>
        <w:t xml:space="preserve"> have </w:t>
      </w:r>
      <w:r w:rsidRPr="00573EB4">
        <w:rPr>
          <w:rStyle w:val="StyleUnderline"/>
          <w:highlight w:val="green"/>
        </w:rPr>
        <w:t>destabiliz</w:t>
      </w:r>
      <w:r w:rsidRPr="00F05DB4">
        <w:rPr>
          <w:rStyle w:val="StyleUnderline"/>
        </w:rPr>
        <w:t xml:space="preserve">ed </w:t>
      </w:r>
      <w:r w:rsidRPr="00793BA7">
        <w:rPr>
          <w:rStyle w:val="StyleUnderline"/>
        </w:rPr>
        <w:t xml:space="preserve">much of </w:t>
      </w:r>
      <w:r w:rsidRPr="00573EB4">
        <w:rPr>
          <w:rStyle w:val="StyleUnderline"/>
          <w:highlight w:val="green"/>
        </w:rPr>
        <w:t>the area</w:t>
      </w:r>
      <w:r w:rsidRPr="009F5BAF">
        <w:rPr>
          <w:sz w:val="12"/>
        </w:rPr>
        <w:t>. The Arab Spring was the beginning of multiple conflicts that have affected countries like Syria, Egypt, and Libya. In Syria, food insecurity resulted in mass violence and has now created an international crisis involving multiple world powers.</w:t>
      </w:r>
    </w:p>
    <w:p w14:paraId="470ED808" w14:textId="77777777" w:rsidR="0002540A" w:rsidRPr="00F05DB4" w:rsidRDefault="0002540A" w:rsidP="0002540A">
      <w:pPr>
        <w:rPr>
          <w:rStyle w:val="StyleUnderline"/>
        </w:rPr>
      </w:pPr>
      <w:r w:rsidRPr="00573EB4">
        <w:rPr>
          <w:rStyle w:val="Emphasis"/>
          <w:highlight w:val="green"/>
        </w:rPr>
        <w:t>Food insecurity is such a threat to entire regions because people cannot live without food</w:t>
      </w:r>
      <w:r w:rsidRPr="00F05DB4">
        <w:rPr>
          <w:rStyle w:val="Emphasis"/>
        </w:rPr>
        <w:t xml:space="preserve"> and people want to live</w:t>
      </w:r>
      <w:r w:rsidRPr="009F5BAF">
        <w:rPr>
          <w:sz w:val="12"/>
        </w:rPr>
        <w:t xml:space="preserve">. </w:t>
      </w:r>
      <w:r w:rsidRPr="00573EB4">
        <w:rPr>
          <w:rStyle w:val="StyleUnderline"/>
          <w:highlight w:val="green"/>
        </w:rPr>
        <w:t>When a region experiences food scarcity</w:t>
      </w:r>
      <w:r w:rsidRPr="00F05DB4">
        <w:rPr>
          <w:rStyle w:val="StyleUnderline"/>
        </w:rPr>
        <w:t xml:space="preserve"> and </w:t>
      </w:r>
      <w:r w:rsidRPr="00573EB4">
        <w:rPr>
          <w:rStyle w:val="StyleUnderline"/>
          <w:highlight w:val="green"/>
        </w:rPr>
        <w:t>that population</w:t>
      </w:r>
      <w:r w:rsidRPr="00F05DB4">
        <w:rPr>
          <w:rStyle w:val="StyleUnderline"/>
        </w:rPr>
        <w:t xml:space="preserve"> feels threatened by hunger, it </w:t>
      </w:r>
      <w:r w:rsidRPr="00573EB4">
        <w:rPr>
          <w:rStyle w:val="StyleUnderline"/>
          <w:highlight w:val="green"/>
        </w:rPr>
        <w:t xml:space="preserve">will </w:t>
      </w:r>
      <w:r w:rsidRPr="00F320C9">
        <w:rPr>
          <w:rStyle w:val="StyleUnderline"/>
        </w:rPr>
        <w:t xml:space="preserve">relinquish dependency on any political authority and </w:t>
      </w:r>
      <w:r w:rsidRPr="00573EB4">
        <w:rPr>
          <w:rStyle w:val="StyleUnderline"/>
          <w:highlight w:val="green"/>
        </w:rPr>
        <w:t>take up arms</w:t>
      </w:r>
      <w:r w:rsidRPr="00F05DB4">
        <w:rPr>
          <w:rStyle w:val="StyleUnderline"/>
        </w:rPr>
        <w:t xml:space="preserve"> in order to ensure its well-being</w:t>
      </w:r>
      <w:r w:rsidRPr="009F5BAF">
        <w:rPr>
          <w:sz w:val="12"/>
        </w:rPr>
        <w:t xml:space="preserve"> (Paveliuc-Olariu, 2013). This is human survivalism</w:t>
      </w:r>
      <w:r w:rsidRPr="00F05DB4">
        <w:rPr>
          <w:rStyle w:val="StyleUnderline"/>
        </w:rPr>
        <w:t>. It is important for developing countries in areas that are at risk for food insecurity to formulate policy that ensures aid goes to the food insecurity hotspots so as to maintain stability.</w:t>
      </w:r>
    </w:p>
    <w:p w14:paraId="1F8284BF" w14:textId="77777777" w:rsidR="0002540A" w:rsidRPr="009F5BAF" w:rsidRDefault="0002540A" w:rsidP="0002540A">
      <w:pPr>
        <w:rPr>
          <w:sz w:val="12"/>
        </w:rPr>
      </w:pPr>
      <w:r w:rsidRPr="009F5BAF">
        <w:rPr>
          <w:sz w:val="12"/>
        </w:rPr>
        <w:t>South Sudan experienced what happens when countries do not work together to feed their people. After gaining its independence from Sudan in 2011, 360,000 South Sudanese refugees returned to the country. This influx of human beings, coupled with drought conditions exacerbated economic strain and drove food prices up. The increases were the result of trade restrictions between Sudan and South Sudan. The overall reason for the food crisis, however, was the government's preoccupation with fighting a political and quasi-ethnic civil war rather than negotiating fair access to the Nile River (Tappis et al., 2013). Because of South Sudan’s weak institutions, it has done little to address the food shortage. That inability to solve the problem fuels insurgent recruitment that continues the bloodshed in South Sudan. The conflict is keeping regional rivalries alive with Uganda, Kenya, Ethiopia, and Sudan; all of whom have attempted to intervene in South Sudan militarily to bring about stability (Council on Foreign Affairs 2016). Aside from South Sudan, multiple conflicts across Africa are consuming massive amounts of diplomatic, political, and humanitarian resources in a region that faces a multitude of threats.</w:t>
      </w:r>
    </w:p>
    <w:p w14:paraId="6D2B650E" w14:textId="77777777" w:rsidR="0002540A" w:rsidRPr="009F5BAF" w:rsidRDefault="0002540A" w:rsidP="0002540A">
      <w:pPr>
        <w:rPr>
          <w:sz w:val="12"/>
        </w:rPr>
      </w:pPr>
      <w:r w:rsidRPr="009F5BAF">
        <w:rPr>
          <w:sz w:val="12"/>
        </w:rPr>
        <w:t>South Sudan, Somalia, and Syria are all failing states that are experiencing huge food shortages, humanitarian crises, and most importantly, extreme civil violence. South Sudan is mired in a civil war. Somalia is controlled by warlords and terror organizations. Syria has both of those problems. Conflict has turned these countries into “breeding grounds of instability, mass migration, and murder” rather than sovereign states with a monopoly on violence and control over their borders (Rotberg, 2002). To be sure, failing states are a concern because of their ability to destabilize entire regions, but states at risk for failure are also very important. Countries like Pakistan that are politically unstable and have food and water shortages could result in uncontrollable civil upheaval (The Fund for Peace, 2016).</w:t>
      </w:r>
    </w:p>
    <w:p w14:paraId="34D0C9D7" w14:textId="77777777" w:rsidR="0002540A" w:rsidRPr="00F05DB4" w:rsidRDefault="0002540A" w:rsidP="0002540A">
      <w:pPr>
        <w:rPr>
          <w:rStyle w:val="Emphasis"/>
        </w:rPr>
      </w:pPr>
      <w:r w:rsidRPr="00CD1503">
        <w:rPr>
          <w:rStyle w:val="Emphasis"/>
        </w:rPr>
        <w:t>Global Consequences</w:t>
      </w:r>
      <w:r w:rsidRPr="00F05DB4">
        <w:rPr>
          <w:rStyle w:val="Emphasis"/>
        </w:rPr>
        <w:t xml:space="preserve"> of State Failure</w:t>
      </w:r>
    </w:p>
    <w:p w14:paraId="48DC0B68" w14:textId="77777777" w:rsidR="0002540A" w:rsidRPr="009F5BAF" w:rsidRDefault="0002540A" w:rsidP="0002540A">
      <w:pPr>
        <w:rPr>
          <w:sz w:val="12"/>
        </w:rPr>
      </w:pPr>
      <w:r w:rsidRPr="00573EB4">
        <w:rPr>
          <w:rStyle w:val="StyleUnderline"/>
          <w:highlight w:val="green"/>
        </w:rPr>
        <w:t>Failing states and destabilized regions</w:t>
      </w:r>
      <w:r w:rsidRPr="00F05DB4">
        <w:rPr>
          <w:rStyle w:val="StyleUnderline"/>
        </w:rPr>
        <w:t xml:space="preserve"> are not just a problem for the developing world</w:t>
      </w:r>
      <w:r w:rsidRPr="009F5BAF">
        <w:rPr>
          <w:sz w:val="12"/>
        </w:rPr>
        <w:t xml:space="preserve">. </w:t>
      </w:r>
      <w:r w:rsidRPr="00F05DB4">
        <w:rPr>
          <w:rStyle w:val="Emphasis"/>
        </w:rPr>
        <w:t xml:space="preserve">They </w:t>
      </w:r>
      <w:r w:rsidRPr="00573EB4">
        <w:rPr>
          <w:rStyle w:val="Emphasis"/>
          <w:highlight w:val="green"/>
        </w:rPr>
        <w:t>are a very real concern for the U</w:t>
      </w:r>
      <w:r w:rsidRPr="00CD1503">
        <w:rPr>
          <w:rStyle w:val="Emphasis"/>
        </w:rPr>
        <w:t>nited</w:t>
      </w:r>
      <w:r w:rsidRPr="00573EB4">
        <w:rPr>
          <w:rStyle w:val="Emphasis"/>
          <w:highlight w:val="green"/>
        </w:rPr>
        <w:t xml:space="preserve"> S</w:t>
      </w:r>
      <w:r w:rsidRPr="00CD1503">
        <w:rPr>
          <w:rStyle w:val="Emphasis"/>
        </w:rPr>
        <w:t>tates</w:t>
      </w:r>
      <w:r w:rsidRPr="00F05DB4">
        <w:rPr>
          <w:rStyle w:val="Emphasis"/>
        </w:rPr>
        <w:t xml:space="preserve"> and </w:t>
      </w:r>
      <w:r w:rsidRPr="00F320C9">
        <w:rPr>
          <w:rStyle w:val="Emphasis"/>
        </w:rPr>
        <w:t>other developed countries</w:t>
      </w:r>
      <w:r w:rsidRPr="00F05DB4">
        <w:rPr>
          <w:rStyle w:val="Emphasis"/>
        </w:rPr>
        <w:t xml:space="preserve"> as well.</w:t>
      </w:r>
      <w:r w:rsidRPr="009F5BAF">
        <w:rPr>
          <w:sz w:val="12"/>
        </w:rPr>
        <w:t xml:space="preserve"> The Islamic State fed off of the Syrian Civil War and helped destabilize Iraq, Syria, Libya, and even Afghanistan and the Philippines. </w:t>
      </w:r>
      <w:r w:rsidRPr="00573EB4">
        <w:rPr>
          <w:rStyle w:val="StyleUnderline"/>
          <w:highlight w:val="green"/>
        </w:rPr>
        <w:t>They</w:t>
      </w:r>
      <w:r w:rsidRPr="00F05DB4">
        <w:rPr>
          <w:rStyle w:val="StyleUnderline"/>
        </w:rPr>
        <w:t xml:space="preserve"> have at also </w:t>
      </w:r>
      <w:r w:rsidRPr="00573EB4">
        <w:rPr>
          <w:rStyle w:val="StyleUnderline"/>
          <w:highlight w:val="green"/>
        </w:rPr>
        <w:t>inspired terror attacks</w:t>
      </w:r>
      <w:r w:rsidRPr="00F05DB4">
        <w:rPr>
          <w:rStyle w:val="StyleUnderline"/>
        </w:rPr>
        <w:t xml:space="preserve"> in Europe and the United States.</w:t>
      </w:r>
      <w:r w:rsidRPr="009F5BAF">
        <w:rPr>
          <w:sz w:val="12"/>
        </w:rPr>
        <w:t xml:space="preserve"> </w:t>
      </w:r>
      <w:r w:rsidRPr="00F05DB4">
        <w:rPr>
          <w:rStyle w:val="Emphasis"/>
        </w:rPr>
        <w:t xml:space="preserve">They are </w:t>
      </w:r>
      <w:r w:rsidRPr="00F320C9">
        <w:rPr>
          <w:rStyle w:val="Emphasis"/>
        </w:rPr>
        <w:t>a threat to both the developed and developing world</w:t>
      </w:r>
      <w:r w:rsidRPr="00F320C9">
        <w:rPr>
          <w:sz w:val="12"/>
        </w:rPr>
        <w:t xml:space="preserve">. </w:t>
      </w:r>
      <w:r w:rsidRPr="00F320C9">
        <w:rPr>
          <w:rStyle w:val="StyleUnderline"/>
        </w:rPr>
        <w:t xml:space="preserve">State instability allows them to recruit and train without government interference, which in turn allows them to plan attacks </w:t>
      </w:r>
      <w:r w:rsidRPr="00573EB4">
        <w:rPr>
          <w:rStyle w:val="StyleUnderline"/>
          <w:highlight w:val="green"/>
        </w:rPr>
        <w:t>outside the region</w:t>
      </w:r>
      <w:r w:rsidRPr="009F5BAF">
        <w:rPr>
          <w:sz w:val="12"/>
        </w:rPr>
        <w:t>. An important source of income for the Islamic State has been agriculture from Iraq and Syria. While this revenue has received less media attention than oil extraction, it is still an important part of their economy (Jaafar &amp; Woertz, 2016</w:t>
      </w:r>
      <w:r w:rsidRPr="00F05DB4">
        <w:rPr>
          <w:rStyle w:val="StyleUnderline"/>
        </w:rPr>
        <w:t>). It is also a key aspect of their political legitimacy because it allows them to feed their soldiers and those they control</w:t>
      </w:r>
      <w:r w:rsidRPr="009F5BAF">
        <w:rPr>
          <w:sz w:val="12"/>
        </w:rPr>
        <w:t>. Controlling some of the most fertile regions of the two countries has also helped the Islamic State starve off areas that have resisted them (Jaafar &amp; Woertz, 2016). If Syria or Iraq are ever going to stabilize, those breadbaskets must be retaken and the food must reach the civilians in the cut off areas.</w:t>
      </w:r>
    </w:p>
    <w:p w14:paraId="3CAE6781" w14:textId="77777777" w:rsidR="0002540A" w:rsidRPr="009F5BAF" w:rsidRDefault="0002540A" w:rsidP="0002540A">
      <w:pPr>
        <w:rPr>
          <w:sz w:val="12"/>
        </w:rPr>
      </w:pPr>
      <w:r w:rsidRPr="00F320C9">
        <w:rPr>
          <w:rStyle w:val="StyleUnderline"/>
        </w:rPr>
        <w:t>In the 20th century, state failure had few implications for international peace</w:t>
      </w:r>
      <w:r w:rsidRPr="00F320C9">
        <w:rPr>
          <w:sz w:val="12"/>
        </w:rPr>
        <w:t xml:space="preserve"> and security. </w:t>
      </w:r>
      <w:r w:rsidRPr="00F320C9">
        <w:rPr>
          <w:rStyle w:val="Emphasis"/>
        </w:rPr>
        <w:t xml:space="preserve">Thanks to globalization, that is no longer the case. </w:t>
      </w:r>
      <w:r w:rsidRPr="00573EB4">
        <w:rPr>
          <w:rStyle w:val="StyleUnderline"/>
          <w:highlight w:val="green"/>
        </w:rPr>
        <w:t>Failed states pose a threat to</w:t>
      </w:r>
      <w:r w:rsidRPr="00F05DB4">
        <w:rPr>
          <w:rStyle w:val="StyleUnderline"/>
        </w:rPr>
        <w:t xml:space="preserve"> </w:t>
      </w:r>
      <w:r w:rsidRPr="00F05DB4">
        <w:rPr>
          <w:rStyle w:val="Emphasis"/>
        </w:rPr>
        <w:t>themselves</w:t>
      </w:r>
      <w:r w:rsidRPr="00F05DB4">
        <w:rPr>
          <w:rStyle w:val="StyleUnderline"/>
        </w:rPr>
        <w:t xml:space="preserve">, their </w:t>
      </w:r>
      <w:r w:rsidRPr="00F320C9">
        <w:rPr>
          <w:rStyle w:val="Emphasis"/>
        </w:rPr>
        <w:t>neighbors</w:t>
      </w:r>
      <w:r w:rsidRPr="00F320C9">
        <w:rPr>
          <w:rStyle w:val="StyleUnderline"/>
        </w:rPr>
        <w:t xml:space="preserve">, and </w:t>
      </w:r>
      <w:r w:rsidRPr="00573EB4">
        <w:rPr>
          <w:rStyle w:val="StyleUnderline"/>
          <w:highlight w:val="green"/>
        </w:rPr>
        <w:t xml:space="preserve">the entire </w:t>
      </w:r>
      <w:r w:rsidRPr="00573EB4">
        <w:rPr>
          <w:rStyle w:val="Emphasis"/>
          <w:highlight w:val="green"/>
        </w:rPr>
        <w:t>international community</w:t>
      </w:r>
      <w:r w:rsidRPr="009F5BAF">
        <w:rPr>
          <w:sz w:val="12"/>
        </w:rPr>
        <w:t xml:space="preserve"> (Rotberg, 2002). Islamic State - inspired </w:t>
      </w:r>
      <w:r w:rsidRPr="00F05DB4">
        <w:rPr>
          <w:rStyle w:val="StyleUnderline"/>
        </w:rPr>
        <w:t>terror attacks in Belgium and France are a direct result of state collapse in Syria and Iraq</w:t>
      </w:r>
      <w:r w:rsidRPr="009F5BAF">
        <w:rPr>
          <w:sz w:val="12"/>
        </w:rPr>
        <w:t xml:space="preserve">. Preventing states from failing, rather than having to intervene militarily when they do, ought to be a top priority in the foreign policy of rich nations. Although the situations in Syria, Somalia, and South Sudan seem beyond repair, nation-building projects have had success in the past. Tajikistan, Lebanon, Cambodia, Kosovo and East Timor are all examples of relatively successful attempts to put failing states back on the right track (Rotberg, 2002). </w:t>
      </w:r>
      <w:r w:rsidRPr="00F05DB4">
        <w:rPr>
          <w:rStyle w:val="StyleUnderline"/>
        </w:rPr>
        <w:t xml:space="preserve">Developed countries must have the political will to ensure that people in developing countries are fed so that they remain pacified. </w:t>
      </w:r>
      <w:r w:rsidRPr="00F320C9">
        <w:rPr>
          <w:rStyle w:val="Emphasis"/>
        </w:rPr>
        <w:t>It is often severe food insecurity that precedes ethnic or religious violence</w:t>
      </w:r>
      <w:r w:rsidRPr="00F320C9">
        <w:rPr>
          <w:rStyle w:val="StyleUnderline"/>
        </w:rPr>
        <w:t xml:space="preserve">, as has been the case in South Sudan, therefore, </w:t>
      </w:r>
      <w:r w:rsidRPr="00F320C9">
        <w:rPr>
          <w:rStyle w:val="Emphasis"/>
        </w:rPr>
        <w:t>adequate food is paramount to avoiding humanitarian crises</w:t>
      </w:r>
      <w:r w:rsidRPr="00F05DB4">
        <w:rPr>
          <w:rStyle w:val="Emphasis"/>
        </w:rPr>
        <w:t xml:space="preserve"> that accompany ethnic and sectarian conflict</w:t>
      </w:r>
      <w:r w:rsidRPr="009F5BAF">
        <w:rPr>
          <w:sz w:val="12"/>
        </w:rPr>
        <w:t xml:space="preserve"> (The Economist, 2016).</w:t>
      </w:r>
    </w:p>
    <w:p w14:paraId="09C587B9" w14:textId="77777777" w:rsidR="0002540A" w:rsidRPr="009F5BAF" w:rsidRDefault="0002540A" w:rsidP="0002540A">
      <w:pPr>
        <w:rPr>
          <w:sz w:val="12"/>
          <w:szCs w:val="12"/>
        </w:rPr>
      </w:pPr>
      <w:r w:rsidRPr="009F5BAF">
        <w:rPr>
          <w:sz w:val="12"/>
          <w:szCs w:val="12"/>
        </w:rPr>
        <w:t>While it is true that many developed countries, especially the United States, are weary of providing so much financial aid and intervening militarily in war-torn, developing countries, it is imperative that the rich do not abandon the poor to a fate of internal destruction. Money must not be thrown blindly towards humanitarian crises and military intervention must be the last resort. Developed countries provided $1.4 billion for humanitarian aid in South Sudan in its first year of independence, but without specific conditions, that money went to kleptocrats rather than infrastructure projects or public services (The Economist, 2016).</w:t>
      </w:r>
    </w:p>
    <w:p w14:paraId="79F47F19" w14:textId="77777777" w:rsidR="0002540A" w:rsidRPr="009F5BAF" w:rsidRDefault="0002540A" w:rsidP="0002540A">
      <w:pPr>
        <w:rPr>
          <w:sz w:val="12"/>
          <w:szCs w:val="12"/>
        </w:rPr>
      </w:pPr>
      <w:r w:rsidRPr="009F5BAF">
        <w:rPr>
          <w:sz w:val="12"/>
          <w:szCs w:val="12"/>
        </w:rPr>
        <w:t>Paying to help developing nations is expensive and will continue to be so. Afghanistan and Iraq are proof of that. But the war on terror, repeated military intervention, and humanitarian aid are expensive as well. In 2002, Robert Rotberg suggested that a new Marshall Plan was required for places like Afghanistan, the DRC, Sierra Leone, Somalia, and Sudan. If it is true that food and water security are the keys to keeping relative peace in new and developing countries and their collapse threatens the safety of the developed world, it seems logical that assisting those countries is wise.</w:t>
      </w:r>
    </w:p>
    <w:p w14:paraId="33BCD972" w14:textId="77777777" w:rsidR="0002540A" w:rsidRPr="009F5BAF" w:rsidRDefault="0002540A" w:rsidP="0002540A">
      <w:pPr>
        <w:rPr>
          <w:sz w:val="12"/>
          <w:szCs w:val="12"/>
        </w:rPr>
      </w:pPr>
      <w:r w:rsidRPr="009F5BAF">
        <w:rPr>
          <w:sz w:val="12"/>
          <w:szCs w:val="12"/>
        </w:rPr>
        <w:t>In 1999, Susan L. Woodward argued that military leaders focus too much on force versus force combat rather than the issues of insurgency and terrorism in failed states. In 2017, military leaders have adjusted their strategies accordingly. Woodward believed that globalization made states less important, but their failure would still be felt around the world. Failed states cannot exercise their monopoly on violence and they cannot control their borders, thus threatening more than just the failed state (Woodward, 1999). Because state failure is so consequential, the United States military must continue to look into measures it can take to prevent it.</w:t>
      </w:r>
    </w:p>
    <w:p w14:paraId="6EEEAB86" w14:textId="77777777" w:rsidR="0002540A" w:rsidRPr="00CD1503" w:rsidRDefault="0002540A" w:rsidP="0002540A">
      <w:pPr>
        <w:rPr>
          <w:rStyle w:val="StyleUnderline"/>
        </w:rPr>
      </w:pPr>
      <w:r w:rsidRPr="00CD1503">
        <w:rPr>
          <w:rStyle w:val="StyleUnderline"/>
        </w:rPr>
        <w:t>The Threat of the Future</w:t>
      </w:r>
    </w:p>
    <w:p w14:paraId="55372DF6" w14:textId="77777777" w:rsidR="0002540A" w:rsidRPr="00CD1503" w:rsidRDefault="0002540A" w:rsidP="0002540A">
      <w:pPr>
        <w:rPr>
          <w:rStyle w:val="StyleUnderline"/>
        </w:rPr>
      </w:pPr>
      <w:r w:rsidRPr="009F5BAF">
        <w:rPr>
          <w:sz w:val="12"/>
        </w:rPr>
        <w:t xml:space="preserve">Finally, </w:t>
      </w:r>
      <w:r w:rsidRPr="00793BA7">
        <w:rPr>
          <w:rStyle w:val="StyleUnderline"/>
        </w:rPr>
        <w:t xml:space="preserve">the threats from </w:t>
      </w:r>
      <w:r w:rsidRPr="00573EB4">
        <w:rPr>
          <w:rStyle w:val="StyleUnderline"/>
          <w:highlight w:val="green"/>
        </w:rPr>
        <w:t>food shortages</w:t>
      </w:r>
      <w:r w:rsidRPr="009F5BAF">
        <w:rPr>
          <w:sz w:val="12"/>
        </w:rPr>
        <w:t xml:space="preserve"> in South Sudan, Somalia, Afghanistan, Iraq, and Syria </w:t>
      </w:r>
      <w:r w:rsidRPr="00793BA7">
        <w:rPr>
          <w:rStyle w:val="StyleUnderline"/>
        </w:rPr>
        <w:t>are important</w:t>
      </w:r>
      <w:r w:rsidRPr="00CD1503">
        <w:rPr>
          <w:rStyle w:val="StyleUnderline"/>
        </w:rPr>
        <w:t xml:space="preserve"> to the United States and the international community at large, but there is one country that, while it is not a failing state right now, could easily become one if the wealthy nations of the world do not ensure its stability</w:t>
      </w:r>
      <w:r w:rsidRPr="009F5BAF">
        <w:rPr>
          <w:sz w:val="12"/>
        </w:rPr>
        <w:t xml:space="preserve">. That country is </w:t>
      </w:r>
      <w:r w:rsidRPr="00CD1503">
        <w:rPr>
          <w:rStyle w:val="Emphasis"/>
        </w:rPr>
        <w:t>Pakistan</w:t>
      </w:r>
      <w:r w:rsidRPr="009F5BAF">
        <w:rPr>
          <w:sz w:val="12"/>
        </w:rPr>
        <w:t>. The Fund for Peace ranked Pakistan as the 14th most fragile state in the world in 2016, giving it a “High Alert” designation for state failure (The Fund for Peace, 2016). Its Demographic Pressure Indicator was an 8.9 - 10.2 Although it improved by one-tenth of a point last year, its decade trend is worse by seven-tenths of a point and its five-year trend is worse by four-tenths of a point, suggesting that the food situation is actually worsening overall (The Fund for Peace, 2016).</w:t>
      </w:r>
      <w:r w:rsidRPr="00CD1503">
        <w:rPr>
          <w:rStyle w:val="StyleUnderline"/>
        </w:rPr>
        <w:t xml:space="preserve"> If internal conflict and potential state failure at its most basic level begins with </w:t>
      </w:r>
      <w:r w:rsidRPr="00F320C9">
        <w:rPr>
          <w:rStyle w:val="StyleUnderline"/>
        </w:rPr>
        <w:t xml:space="preserve">food and water insecurity, then Pakistan could </w:t>
      </w:r>
      <w:r w:rsidRPr="00573EB4">
        <w:rPr>
          <w:rStyle w:val="StyleUnderline"/>
          <w:highlight w:val="green"/>
        </w:rPr>
        <w:t>become a</w:t>
      </w:r>
      <w:r w:rsidRPr="00793BA7">
        <w:rPr>
          <w:rStyle w:val="StyleUnderline"/>
        </w:rPr>
        <w:t xml:space="preserve"> real </w:t>
      </w:r>
      <w:r w:rsidRPr="00573EB4">
        <w:rPr>
          <w:rStyle w:val="StyleUnderline"/>
          <w:highlight w:val="green"/>
        </w:rPr>
        <w:t>problem</w:t>
      </w:r>
      <w:r w:rsidRPr="00F320C9">
        <w:rPr>
          <w:rStyle w:val="StyleUnderline"/>
        </w:rPr>
        <w:t xml:space="preserve"> very soon.</w:t>
      </w:r>
    </w:p>
    <w:p w14:paraId="40EB20FE" w14:textId="77777777" w:rsidR="0002540A" w:rsidRPr="00CD1503" w:rsidRDefault="0002540A" w:rsidP="0002540A">
      <w:pPr>
        <w:rPr>
          <w:rStyle w:val="Emphasis"/>
        </w:rPr>
      </w:pPr>
      <w:r w:rsidRPr="009F5BAF">
        <w:rPr>
          <w:sz w:val="12"/>
        </w:rPr>
        <w:t xml:space="preserve">Considering the risk of state failure, </w:t>
      </w:r>
      <w:r w:rsidRPr="00CD1503">
        <w:rPr>
          <w:rStyle w:val="StyleUnderline"/>
        </w:rPr>
        <w:t xml:space="preserve">Pakistan poses the greatest threat to the rest of the world </w:t>
      </w:r>
      <w:r w:rsidRPr="00573EB4">
        <w:rPr>
          <w:rStyle w:val="StyleUnderline"/>
          <w:highlight w:val="green"/>
        </w:rPr>
        <w:t>because of</w:t>
      </w:r>
      <w:r w:rsidRPr="00793BA7">
        <w:rPr>
          <w:rStyle w:val="StyleUnderline"/>
        </w:rPr>
        <w:t xml:space="preserve"> the existence of </w:t>
      </w:r>
      <w:r w:rsidRPr="00573EB4">
        <w:rPr>
          <w:rStyle w:val="Emphasis"/>
          <w:highlight w:val="green"/>
        </w:rPr>
        <w:t>nuc</w:t>
      </w:r>
      <w:r w:rsidRPr="00793BA7">
        <w:rPr>
          <w:rStyle w:val="Emphasis"/>
        </w:rPr>
        <w:t>lear weapon</w:t>
      </w:r>
      <w:r w:rsidRPr="00573EB4">
        <w:rPr>
          <w:rStyle w:val="Emphasis"/>
          <w:highlight w:val="green"/>
        </w:rPr>
        <w:t>s</w:t>
      </w:r>
      <w:r w:rsidRPr="00CD1503">
        <w:rPr>
          <w:rStyle w:val="StyleUnderline"/>
        </w:rPr>
        <w:t xml:space="preserve"> within the country</w:t>
      </w:r>
      <w:r w:rsidRPr="009F5BAF">
        <w:rPr>
          <w:sz w:val="12"/>
        </w:rPr>
        <w:t xml:space="preserve">. Pakistan is not a member of the Nuclear Non-Proliferation Treaty, yet it has about 120 nuclear weapons. It also has a Shaheen 1A ballistic missile that can reach targets 550 miles away (Pakistan Defence, 2015). </w:t>
      </w:r>
      <w:r w:rsidRPr="00CD1503">
        <w:rPr>
          <w:rStyle w:val="StyleUnderline"/>
        </w:rPr>
        <w:t xml:space="preserve">Should a food crisis arise in Pakistan that results in civil war and governmental collapse, those </w:t>
      </w:r>
      <w:r w:rsidRPr="00573EB4">
        <w:rPr>
          <w:rStyle w:val="StyleUnderline"/>
          <w:highlight w:val="green"/>
        </w:rPr>
        <w:t>weapons</w:t>
      </w:r>
      <w:r w:rsidRPr="00793BA7">
        <w:rPr>
          <w:rStyle w:val="StyleUnderline"/>
        </w:rPr>
        <w:t xml:space="preserve"> could </w:t>
      </w:r>
      <w:r w:rsidRPr="00573EB4">
        <w:rPr>
          <w:rStyle w:val="StyleUnderline"/>
          <w:highlight w:val="green"/>
        </w:rPr>
        <w:t>end up in the hands of a group that intends to use them maliciously</w:t>
      </w:r>
      <w:r w:rsidRPr="00CD1503">
        <w:rPr>
          <w:rStyle w:val="StyleUnderline"/>
        </w:rPr>
        <w:t xml:space="preserve"> as an act of terror.</w:t>
      </w:r>
      <w:r w:rsidRPr="009F5BAF">
        <w:rPr>
          <w:sz w:val="12"/>
        </w:rPr>
        <w:t xml:space="preserve"> </w:t>
      </w:r>
      <w:r w:rsidRPr="00793BA7">
        <w:rPr>
          <w:rStyle w:val="Emphasis"/>
        </w:rPr>
        <w:t>That prospect should be incentive enough for the developed countries to realize that they cannot and must not leave food insecure countries to devour themselves</w:t>
      </w:r>
      <w:r w:rsidRPr="00573EB4">
        <w:rPr>
          <w:rStyle w:val="Emphasis"/>
          <w:highlight w:val="green"/>
        </w:rPr>
        <w:t>.</w:t>
      </w:r>
    </w:p>
    <w:p w14:paraId="175D75F6" w14:textId="77777777" w:rsidR="0002540A" w:rsidRPr="009F5BAF" w:rsidRDefault="0002540A" w:rsidP="0002540A">
      <w:pPr>
        <w:rPr>
          <w:sz w:val="12"/>
        </w:rPr>
      </w:pPr>
      <w:r w:rsidRPr="009F5BAF">
        <w:rPr>
          <w:sz w:val="12"/>
        </w:rPr>
        <w:t xml:space="preserve">While it is difficult to argue that food insecurity immediately and directly causes civil conflict, there is no denying </w:t>
      </w:r>
      <w:r w:rsidRPr="00CD1503">
        <w:rPr>
          <w:rStyle w:val="Emphasis"/>
        </w:rPr>
        <w:t xml:space="preserve">that </w:t>
      </w:r>
      <w:r w:rsidRPr="00573EB4">
        <w:rPr>
          <w:rStyle w:val="Emphasis"/>
          <w:highlight w:val="green"/>
        </w:rPr>
        <w:t xml:space="preserve">people need food and </w:t>
      </w:r>
      <w:r w:rsidRPr="00F320C9">
        <w:rPr>
          <w:rStyle w:val="Emphasis"/>
        </w:rPr>
        <w:t xml:space="preserve">water and </w:t>
      </w:r>
      <w:r w:rsidRPr="00573EB4">
        <w:rPr>
          <w:rStyle w:val="Emphasis"/>
          <w:highlight w:val="green"/>
        </w:rPr>
        <w:t>will fight to survive</w:t>
      </w:r>
      <w:r w:rsidRPr="009F5BAF">
        <w:rPr>
          <w:sz w:val="12"/>
        </w:rPr>
        <w:t xml:space="preserve">. In South Sudan, ethnic and political armies fight one another. In Syria, rebels and government forces fight each other while also fighting the Islamic State. And in Somalia, warlords and their armies fight. The Syrian Civil War began six years ago after a water shortage forced thousands of migrants into urban centers. Developing countries tend to be most affected by climate change, poor governance, and food price increases. </w:t>
      </w:r>
      <w:r w:rsidRPr="00CD1503">
        <w:rPr>
          <w:rStyle w:val="StyleUnderline"/>
        </w:rPr>
        <w:t>Therefore, they are the most prone to instability that may lead to outright violence. Without the wherewithal to handle civil conflict, these countries may become fragile or even failing states. Once that happens, they represent a threat not just in their region of influence, but the whole world</w:t>
      </w:r>
      <w:r w:rsidRPr="009F5BAF">
        <w:rPr>
          <w:sz w:val="12"/>
        </w:rPr>
        <w:t xml:space="preserve">. That is why the </w:t>
      </w:r>
      <w:r w:rsidRPr="00CD1503">
        <w:rPr>
          <w:rStyle w:val="Emphasis"/>
        </w:rPr>
        <w:t xml:space="preserve">developed </w:t>
      </w:r>
      <w:r w:rsidRPr="00F320C9">
        <w:rPr>
          <w:rStyle w:val="Emphasis"/>
        </w:rPr>
        <w:t>Western nations must pay attention and</w:t>
      </w:r>
      <w:r w:rsidRPr="00CD1503">
        <w:rPr>
          <w:rStyle w:val="Emphasis"/>
        </w:rPr>
        <w:t xml:space="preserve"> provide aid to the developing world </w:t>
      </w:r>
      <w:r w:rsidRPr="00F320C9">
        <w:rPr>
          <w:rStyle w:val="Emphasis"/>
        </w:rPr>
        <w:t>in order to maintain stability</w:t>
      </w:r>
      <w:r w:rsidRPr="00F320C9">
        <w:rPr>
          <w:sz w:val="12"/>
        </w:rPr>
        <w:t xml:space="preserve">. </w:t>
      </w:r>
      <w:r w:rsidRPr="00F320C9">
        <w:rPr>
          <w:rStyle w:val="Emphasis"/>
        </w:rPr>
        <w:t>There will be more food crises in developing countries in the future</w:t>
      </w:r>
      <w:r w:rsidRPr="00F320C9">
        <w:rPr>
          <w:sz w:val="12"/>
        </w:rPr>
        <w:t>,</w:t>
      </w:r>
      <w:r w:rsidRPr="009F5BAF">
        <w:rPr>
          <w:sz w:val="12"/>
        </w:rPr>
        <w:t xml:space="preserve"> but if the North has the strength to continue aiding the South, perhaps it will be able to curb mass starvation and avoid the horrendous violence that consumes starving countries.</w:t>
      </w:r>
    </w:p>
    <w:p w14:paraId="2713CCA3" w14:textId="0B910790" w:rsidR="0002540A" w:rsidRDefault="0002540A" w:rsidP="0002540A">
      <w:pPr>
        <w:pStyle w:val="Heading4"/>
      </w:pPr>
      <w:r>
        <w:t xml:space="preserve">Turns the aff -- unproductive agriculture is the largest threat to global biodiversity </w:t>
      </w:r>
    </w:p>
    <w:p w14:paraId="3D9E4AC8" w14:textId="77777777" w:rsidR="0002540A" w:rsidRPr="00BD5C5B" w:rsidRDefault="0002540A" w:rsidP="0002540A">
      <w:pPr>
        <w:rPr>
          <w:rStyle w:val="Style13ptBold"/>
        </w:rPr>
      </w:pPr>
      <w:r>
        <w:rPr>
          <w:rStyle w:val="Style13ptBold"/>
        </w:rPr>
        <w:t xml:space="preserve">Aldred 16 </w:t>
      </w:r>
      <w:r w:rsidRPr="00BD5C5B">
        <w:t xml:space="preserve">[(Jessica, the deputy and production editor of theguardian.com/environment and writes on wildlife and conservation.) “Agriculture and overuse greater threats to wildlife than climate change – study”, The Guardian 8/10/2016] BC </w:t>
      </w:r>
    </w:p>
    <w:p w14:paraId="7CA7A2A9" w14:textId="77777777" w:rsidR="0002540A" w:rsidRPr="009F5BAF" w:rsidRDefault="0002540A" w:rsidP="0002540A">
      <w:pPr>
        <w:rPr>
          <w:sz w:val="12"/>
        </w:rPr>
      </w:pPr>
      <w:r w:rsidRPr="00573EB4">
        <w:rPr>
          <w:rStyle w:val="StyleUnderline"/>
          <w:highlight w:val="green"/>
        </w:rPr>
        <w:t>Agriculture and</w:t>
      </w:r>
      <w:r w:rsidRPr="00BD5C5B">
        <w:rPr>
          <w:rStyle w:val="StyleUnderline"/>
        </w:rPr>
        <w:t xml:space="preserve"> the </w:t>
      </w:r>
      <w:r w:rsidRPr="00573EB4">
        <w:rPr>
          <w:rStyle w:val="StyleUnderline"/>
          <w:highlight w:val="green"/>
        </w:rPr>
        <w:t>overexploitation</w:t>
      </w:r>
      <w:r w:rsidRPr="00BD5C5B">
        <w:rPr>
          <w:rStyle w:val="StyleUnderline"/>
        </w:rPr>
        <w:t xml:space="preserve"> of plants</w:t>
      </w:r>
      <w:r w:rsidRPr="009F5BAF">
        <w:rPr>
          <w:sz w:val="12"/>
        </w:rPr>
        <w:t xml:space="preserve"> and animal species </w:t>
      </w:r>
      <w:r w:rsidRPr="00573EB4">
        <w:rPr>
          <w:rStyle w:val="Emphasis"/>
          <w:highlight w:val="green"/>
        </w:rPr>
        <w:t>are</w:t>
      </w:r>
      <w:r w:rsidRPr="00BD5C5B">
        <w:rPr>
          <w:rStyle w:val="Emphasis"/>
        </w:rPr>
        <w:t xml:space="preserve"> </w:t>
      </w:r>
      <w:r w:rsidRPr="00A25872">
        <w:rPr>
          <w:rStyle w:val="Emphasis"/>
        </w:rPr>
        <w:t>significantly greater</w:t>
      </w:r>
      <w:r w:rsidRPr="00692698">
        <w:rPr>
          <w:rStyle w:val="Emphasis"/>
        </w:rPr>
        <w:t xml:space="preserve"> </w:t>
      </w:r>
      <w:r w:rsidRPr="00573EB4">
        <w:rPr>
          <w:rStyle w:val="Emphasis"/>
          <w:highlight w:val="green"/>
        </w:rPr>
        <w:t xml:space="preserve">threats to biodiversity </w:t>
      </w:r>
      <w:r w:rsidRPr="00692698">
        <w:rPr>
          <w:rStyle w:val="Emphasis"/>
        </w:rPr>
        <w:t>than climate change</w:t>
      </w:r>
      <w:r w:rsidRPr="009F5BAF">
        <w:rPr>
          <w:sz w:val="12"/>
        </w:rPr>
        <w:t>, new analysis shows.</w:t>
      </w:r>
    </w:p>
    <w:p w14:paraId="46181C97" w14:textId="77777777" w:rsidR="0002540A" w:rsidRPr="009F5BAF" w:rsidRDefault="0002540A" w:rsidP="0002540A">
      <w:pPr>
        <w:rPr>
          <w:sz w:val="12"/>
        </w:rPr>
      </w:pPr>
      <w:r w:rsidRPr="009F5BAF">
        <w:rPr>
          <w:sz w:val="12"/>
        </w:rPr>
        <w:t xml:space="preserve">Joint research published in the journal Nature on Wednesday found </w:t>
      </w:r>
      <w:r w:rsidRPr="00BD5C5B">
        <w:rPr>
          <w:rStyle w:val="StyleUnderline"/>
        </w:rPr>
        <w:t xml:space="preserve">nearly </w:t>
      </w:r>
      <w:r w:rsidRPr="00573EB4">
        <w:rPr>
          <w:rStyle w:val="StyleUnderline"/>
          <w:highlight w:val="green"/>
        </w:rPr>
        <w:t>three-quarters of the world’s threatened species faced these threats</w:t>
      </w:r>
      <w:r w:rsidRPr="009F5BAF">
        <w:rPr>
          <w:sz w:val="12"/>
        </w:rPr>
        <w:t>, compared to just 19% affected by climate change.</w:t>
      </w:r>
    </w:p>
    <w:p w14:paraId="260D959D" w14:textId="77777777" w:rsidR="0002540A" w:rsidRPr="009F5BAF" w:rsidRDefault="0002540A" w:rsidP="0002540A">
      <w:pPr>
        <w:rPr>
          <w:sz w:val="12"/>
        </w:rPr>
      </w:pPr>
      <w:r w:rsidRPr="009F5BAF">
        <w:rPr>
          <w:sz w:val="12"/>
        </w:rPr>
        <w:t>It comes a month before the International Union for Conservation of Nature (IUCN) hosts its annual summit in Hawaii to set future priorities for conservation.</w:t>
      </w:r>
    </w:p>
    <w:p w14:paraId="723169D2" w14:textId="77777777" w:rsidR="0002540A" w:rsidRPr="009F5BAF" w:rsidRDefault="0002540A" w:rsidP="0002540A">
      <w:pPr>
        <w:rPr>
          <w:sz w:val="12"/>
        </w:rPr>
      </w:pPr>
      <w:r w:rsidRPr="009F5BAF">
        <w:rPr>
          <w:sz w:val="12"/>
        </w:rPr>
        <w:t xml:space="preserve">The team from the University of Queensland, the Wildlife Conservation Society (WCS) and the IUCN </w:t>
      </w:r>
      <w:r w:rsidRPr="00BD5C5B">
        <w:rPr>
          <w:rStyle w:val="StyleUnderline"/>
        </w:rPr>
        <w:t>assessed 8,688 near-threatened or threatened species on the IUCN’s “red list” against 11 threats:</w:t>
      </w:r>
      <w:r w:rsidRPr="009F5BAF">
        <w:rPr>
          <w:sz w:val="12"/>
        </w:rPr>
        <w:t xml:space="preserve"> overexploitation, </w:t>
      </w:r>
      <w:r w:rsidRPr="00BD5C5B">
        <w:rPr>
          <w:rStyle w:val="Emphasis"/>
        </w:rPr>
        <w:t>agricultural activity</w:t>
      </w:r>
      <w:r w:rsidRPr="009F5BAF">
        <w:rPr>
          <w:sz w:val="12"/>
        </w:rPr>
        <w:t>, urban development, invasion and disease, pollution, ecosystem modification, climate change, human disturbance, transport and energy production.</w:t>
      </w:r>
    </w:p>
    <w:p w14:paraId="6CB5898F" w14:textId="77777777" w:rsidR="0002540A" w:rsidRPr="009F5BAF" w:rsidRDefault="0002540A" w:rsidP="0002540A">
      <w:pPr>
        <w:rPr>
          <w:sz w:val="12"/>
        </w:rPr>
      </w:pPr>
      <w:r w:rsidRPr="009F5BAF">
        <w:rPr>
          <w:sz w:val="12"/>
        </w:rPr>
        <w:t>It found that 6,241 (72%) of the studied species were affected by overexploitation – logging, hunting, fishing or gathering species from the wild at rates that cannot be compensated for by reproduction or regrowth.</w:t>
      </w:r>
    </w:p>
    <w:p w14:paraId="0B6B1EED" w14:textId="77777777" w:rsidR="0002540A" w:rsidRPr="009F5BAF" w:rsidRDefault="0002540A" w:rsidP="0002540A">
      <w:pPr>
        <w:rPr>
          <w:sz w:val="12"/>
        </w:rPr>
      </w:pPr>
      <w:r w:rsidRPr="009F5BAF">
        <w:rPr>
          <w:sz w:val="12"/>
        </w:rPr>
        <w:t>These included the Sumatran rhinoceros, western gorilla and Chinese pangolin – all illegally hunted for their body parts and meat – and the Bornean wren babbler, one of 4,049 species threatened by unsustainable logging.</w:t>
      </w:r>
    </w:p>
    <w:p w14:paraId="278E13D6" w14:textId="77777777" w:rsidR="0002540A" w:rsidRPr="009F5BAF" w:rsidRDefault="0002540A" w:rsidP="0002540A">
      <w:pPr>
        <w:rPr>
          <w:sz w:val="12"/>
        </w:rPr>
      </w:pPr>
      <w:r w:rsidRPr="00BD5C5B">
        <w:rPr>
          <w:rStyle w:val="StyleUnderline"/>
        </w:rPr>
        <w:t xml:space="preserve">Some 5,407 species </w:t>
      </w:r>
      <w:r w:rsidRPr="00573EB4">
        <w:rPr>
          <w:rStyle w:val="StyleUnderline"/>
          <w:highlight w:val="green"/>
        </w:rPr>
        <w:t>(</w:t>
      </w:r>
      <w:r w:rsidRPr="00573EB4">
        <w:rPr>
          <w:rStyle w:val="Emphasis"/>
          <w:highlight w:val="green"/>
        </w:rPr>
        <w:t>62%</w:t>
      </w:r>
      <w:r w:rsidRPr="00573EB4">
        <w:rPr>
          <w:rStyle w:val="StyleUnderline"/>
          <w:highlight w:val="green"/>
        </w:rPr>
        <w:t>) were threatened by agriculture alone</w:t>
      </w:r>
      <w:r w:rsidRPr="009F5BAF">
        <w:rPr>
          <w:sz w:val="12"/>
        </w:rPr>
        <w:t>. The cheetah, African wild dog and hairy-nosed otter are among the animals most affected by crop and livestock farming, timber plantations and aquaculture.</w:t>
      </w:r>
    </w:p>
    <w:p w14:paraId="109BB2E4" w14:textId="77777777" w:rsidR="0002540A" w:rsidRPr="009F5BAF" w:rsidRDefault="0002540A" w:rsidP="0002540A">
      <w:pPr>
        <w:rPr>
          <w:sz w:val="12"/>
        </w:rPr>
      </w:pPr>
      <w:r w:rsidRPr="009F5BAF">
        <w:rPr>
          <w:noProof/>
          <w:sz w:val="12"/>
        </w:rPr>
        <w:drawing>
          <wp:inline distT="0" distB="0" distL="0" distR="0" wp14:anchorId="7C9E4E19" wp14:editId="6027070C">
            <wp:extent cx="2751667" cy="1658539"/>
            <wp:effectExtent l="0" t="0" r="4445" b="5715"/>
            <wp:docPr id="3" name="Picture 3" descr="Chart,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timeline&#10;&#10;Description automatically generated"/>
                    <pic:cNvPicPr/>
                  </pic:nvPicPr>
                  <pic:blipFill>
                    <a:blip r:embed="rId9"/>
                    <a:stretch>
                      <a:fillRect/>
                    </a:stretch>
                  </pic:blipFill>
                  <pic:spPr>
                    <a:xfrm>
                      <a:off x="0" y="0"/>
                      <a:ext cx="2759250" cy="1663110"/>
                    </a:xfrm>
                    <a:prstGeom prst="rect">
                      <a:avLst/>
                    </a:prstGeom>
                  </pic:spPr>
                </pic:pic>
              </a:graphicData>
            </a:graphic>
          </wp:inline>
        </w:drawing>
      </w:r>
    </w:p>
    <w:p w14:paraId="402A8682" w14:textId="77777777" w:rsidR="0002540A" w:rsidRPr="009F5BAF" w:rsidRDefault="0002540A" w:rsidP="0002540A">
      <w:pPr>
        <w:rPr>
          <w:sz w:val="12"/>
        </w:rPr>
      </w:pPr>
    </w:p>
    <w:p w14:paraId="3A76ED1D" w14:textId="77777777" w:rsidR="0002540A" w:rsidRPr="00BD5C5B" w:rsidRDefault="0002540A" w:rsidP="0002540A">
      <w:pPr>
        <w:rPr>
          <w:rStyle w:val="StyleUnderline"/>
        </w:rPr>
      </w:pPr>
      <w:r w:rsidRPr="009F5BAF">
        <w:rPr>
          <w:sz w:val="12"/>
        </w:rPr>
        <w:t xml:space="preserve">At the same time, the analysis showed, </w:t>
      </w:r>
      <w:r w:rsidRPr="00BD5C5B">
        <w:rPr>
          <w:rStyle w:val="StyleUnderline"/>
        </w:rPr>
        <w:t xml:space="preserve">anthropogenic </w:t>
      </w:r>
      <w:r w:rsidRPr="00F320C9">
        <w:rPr>
          <w:rStyle w:val="StyleUnderline"/>
        </w:rPr>
        <w:t>climate change</w:t>
      </w:r>
      <w:r w:rsidRPr="00BD5C5B">
        <w:rPr>
          <w:rStyle w:val="StyleUnderline"/>
        </w:rPr>
        <w:t xml:space="preserve"> – including increases in storms, flooding, extreme temperatures or extreme drought and sea-level </w:t>
      </w:r>
      <w:r w:rsidRPr="00F320C9">
        <w:rPr>
          <w:rStyle w:val="StyleUnderline"/>
        </w:rPr>
        <w:t>rise</w:t>
      </w:r>
      <w:r w:rsidRPr="00BD5C5B">
        <w:rPr>
          <w:rStyle w:val="StyleUnderline"/>
        </w:rPr>
        <w:t xml:space="preserve"> </w:t>
      </w:r>
      <w:r w:rsidRPr="00F320C9">
        <w:rPr>
          <w:rStyle w:val="StyleUnderline"/>
        </w:rPr>
        <w:t>–</w:t>
      </w:r>
      <w:r w:rsidRPr="00BD5C5B">
        <w:rPr>
          <w:rStyle w:val="StyleUnderline"/>
        </w:rPr>
        <w:t xml:space="preserve"> </w:t>
      </w:r>
      <w:r w:rsidRPr="00F320C9">
        <w:rPr>
          <w:rStyle w:val="StyleUnderline"/>
        </w:rPr>
        <w:t>is currently affecting just 19%</w:t>
      </w:r>
      <w:r w:rsidRPr="00BD5C5B">
        <w:rPr>
          <w:rStyle w:val="StyleUnderline"/>
        </w:rPr>
        <w:t xml:space="preserve"> of species listed as threatened or near-threatened, and was ranked seventh among the 11 threats.</w:t>
      </w:r>
    </w:p>
    <w:p w14:paraId="7F733ABD" w14:textId="77777777" w:rsidR="0002540A" w:rsidRPr="009F5BAF" w:rsidRDefault="0002540A" w:rsidP="0002540A">
      <w:pPr>
        <w:rPr>
          <w:sz w:val="12"/>
        </w:rPr>
      </w:pPr>
      <w:r w:rsidRPr="009F5BAF">
        <w:rPr>
          <w:sz w:val="12"/>
        </w:rPr>
        <w:t>Hooded seals are among the 1,688 species affected. These have declined by 90% in the north-eastern Atlantic Arctic over the past few decades as a result of extensive declines in regional sea ice, and the availability of sites for resting and raising pups. The common hippopotamus and leatherback turtle are also being affected by climate-related droughts and high temperatures.</w:t>
      </w:r>
    </w:p>
    <w:p w14:paraId="02A15043" w14:textId="77777777" w:rsidR="0002540A" w:rsidRPr="009F5BAF" w:rsidRDefault="0002540A" w:rsidP="0002540A">
      <w:pPr>
        <w:rPr>
          <w:sz w:val="12"/>
        </w:rPr>
      </w:pPr>
      <w:r w:rsidRPr="009F5BAF">
        <w:rPr>
          <w:sz w:val="12"/>
        </w:rPr>
        <w:t xml:space="preserve">The analysis comes a month before representatives from government, industry and NGOs meet in Hawaii for the annual IUCN World Conservation Congress. High on the agenda will be defining a sustainable path for translating climate and development agreements – including the 2015 Paris agreement – into conservation actions.  </w:t>
      </w:r>
    </w:p>
    <w:p w14:paraId="0190C787" w14:textId="77777777" w:rsidR="0002540A" w:rsidRPr="009F5BAF" w:rsidRDefault="0002540A" w:rsidP="0002540A">
      <w:pPr>
        <w:rPr>
          <w:sz w:val="12"/>
        </w:rPr>
      </w:pPr>
      <w:r w:rsidRPr="009F5BAF">
        <w:rPr>
          <w:sz w:val="12"/>
        </w:rPr>
        <w:t xml:space="preserve">But the authors say it is crucial that efforts to address climate change do not overshadow more immediate priorities for the survival of the world’s flora and fauna. </w:t>
      </w:r>
      <w:r w:rsidRPr="00BD5C5B">
        <w:rPr>
          <w:rStyle w:val="StyleUnderline"/>
        </w:rPr>
        <w:t>Delegates must focus on proposing and funding actions that deal with the biggest threats to biodiversity, they urge.</w:t>
      </w:r>
    </w:p>
    <w:p w14:paraId="2A432777" w14:textId="77777777" w:rsidR="0002540A" w:rsidRPr="009F5BAF" w:rsidRDefault="0002540A" w:rsidP="0002540A">
      <w:pPr>
        <w:rPr>
          <w:sz w:val="12"/>
        </w:rPr>
      </w:pPr>
      <w:r w:rsidRPr="009F5BAF">
        <w:rPr>
          <w:sz w:val="12"/>
        </w:rPr>
        <w:t>“</w:t>
      </w:r>
      <w:r w:rsidRPr="00573EB4">
        <w:rPr>
          <w:rStyle w:val="Emphasis"/>
          <w:highlight w:val="green"/>
        </w:rPr>
        <w:t>Addressing</w:t>
      </w:r>
      <w:r w:rsidRPr="00BD5C5B">
        <w:rPr>
          <w:rStyle w:val="Emphasis"/>
        </w:rPr>
        <w:t xml:space="preserve"> these old foes of </w:t>
      </w:r>
      <w:r w:rsidRPr="00573EB4">
        <w:rPr>
          <w:rStyle w:val="Emphasis"/>
          <w:highlight w:val="green"/>
        </w:rPr>
        <w:t>over-harvesting and ag</w:t>
      </w:r>
      <w:r w:rsidRPr="00F320C9">
        <w:rPr>
          <w:rStyle w:val="Emphasis"/>
        </w:rPr>
        <w:t xml:space="preserve">ricultural activities </w:t>
      </w:r>
      <w:r w:rsidRPr="00573EB4">
        <w:rPr>
          <w:rStyle w:val="Emphasis"/>
          <w:highlight w:val="green"/>
        </w:rPr>
        <w:t>are key to turn</w:t>
      </w:r>
      <w:r w:rsidRPr="00BD5C5B">
        <w:rPr>
          <w:rStyle w:val="Emphasis"/>
        </w:rPr>
        <w:t xml:space="preserve">ing </w:t>
      </w:r>
      <w:r w:rsidRPr="00573EB4">
        <w:rPr>
          <w:rStyle w:val="Emphasis"/>
          <w:highlight w:val="green"/>
        </w:rPr>
        <w:t>around the biodiversity extinction crisis</w:t>
      </w:r>
      <w:r w:rsidRPr="009F5BAF">
        <w:rPr>
          <w:sz w:val="12"/>
        </w:rPr>
        <w:t>,” said lead author, Sean Maxwell of the University of Queensland, Australia. “</w:t>
      </w:r>
      <w:r w:rsidRPr="00573EB4">
        <w:rPr>
          <w:rStyle w:val="Emphasis"/>
          <w:highlight w:val="green"/>
        </w:rPr>
        <w:t xml:space="preserve">This must </w:t>
      </w:r>
      <w:r w:rsidRPr="00F320C9">
        <w:rPr>
          <w:rStyle w:val="Emphasis"/>
        </w:rPr>
        <w:t xml:space="preserve">be at the forefront of </w:t>
      </w:r>
      <w:r w:rsidRPr="00573EB4">
        <w:rPr>
          <w:rStyle w:val="Emphasis"/>
          <w:highlight w:val="green"/>
        </w:rPr>
        <w:t>the conservation agenda</w:t>
      </w:r>
      <w:r w:rsidRPr="009F5BAF">
        <w:rPr>
          <w:sz w:val="12"/>
        </w:rPr>
        <w:t>.”</w:t>
      </w:r>
    </w:p>
    <w:p w14:paraId="6D4DCB27" w14:textId="77777777" w:rsidR="0002540A" w:rsidRPr="009F5BAF" w:rsidRDefault="0002540A" w:rsidP="0002540A">
      <w:pPr>
        <w:rPr>
          <w:sz w:val="12"/>
        </w:rPr>
      </w:pPr>
      <w:r w:rsidRPr="009F5BAF">
        <w:rPr>
          <w:sz w:val="12"/>
        </w:rPr>
        <w:t xml:space="preserve">But the authors say </w:t>
      </w:r>
      <w:r w:rsidRPr="00573EB4">
        <w:rPr>
          <w:rStyle w:val="StyleUnderline"/>
          <w:highlight w:val="green"/>
        </w:rPr>
        <w:t>there are solutions</w:t>
      </w:r>
      <w:r w:rsidRPr="00BD5C5B">
        <w:rPr>
          <w:rStyle w:val="StyleUnderline"/>
        </w:rPr>
        <w:t xml:space="preserve"> to alleviate the harm caused by overexploitation and agricultural activities</w:t>
      </w:r>
      <w:r w:rsidRPr="009F5BAF">
        <w:rPr>
          <w:sz w:val="12"/>
        </w:rPr>
        <w:t xml:space="preserve">, </w:t>
      </w:r>
      <w:r w:rsidRPr="00573EB4">
        <w:rPr>
          <w:rStyle w:val="Emphasis"/>
          <w:highlight w:val="green"/>
        </w:rPr>
        <w:t>such as sustainable harvest</w:t>
      </w:r>
      <w:r w:rsidRPr="00BD5C5B">
        <w:rPr>
          <w:rStyle w:val="Emphasis"/>
        </w:rPr>
        <w:t xml:space="preserve"> regimes</w:t>
      </w:r>
      <w:r w:rsidRPr="009F5BAF">
        <w:rPr>
          <w:sz w:val="12"/>
        </w:rPr>
        <w:t>, hunting regulations and no-take marine protected areas, international forums such as Cites and public education to reduce demand.</w:t>
      </w:r>
    </w:p>
    <w:p w14:paraId="5C777670" w14:textId="77777777" w:rsidR="0002540A" w:rsidRPr="009F5BAF" w:rsidRDefault="0002540A" w:rsidP="0002540A">
      <w:pPr>
        <w:rPr>
          <w:sz w:val="12"/>
        </w:rPr>
      </w:pPr>
      <w:r w:rsidRPr="009F5BAF">
        <w:rPr>
          <w:sz w:val="12"/>
        </w:rPr>
        <w:t xml:space="preserve">Dr James Watson, co-author of the study from the WCS and the University of Queensland, said: “History has taught us that </w:t>
      </w:r>
      <w:r w:rsidRPr="00573EB4">
        <w:rPr>
          <w:rStyle w:val="StyleUnderline"/>
          <w:highlight w:val="green"/>
        </w:rPr>
        <w:t xml:space="preserve">minimising impacts </w:t>
      </w:r>
      <w:r w:rsidRPr="00F320C9">
        <w:rPr>
          <w:rStyle w:val="StyleUnderline"/>
        </w:rPr>
        <w:t xml:space="preserve">from over-harvesting and agriculture requires a variety of conservation actions but </w:t>
      </w:r>
      <w:r w:rsidRPr="00F320C9">
        <w:rPr>
          <w:rStyle w:val="Emphasis"/>
        </w:rPr>
        <w:t>these</w:t>
      </w:r>
      <w:r w:rsidRPr="00BD5C5B">
        <w:rPr>
          <w:rStyle w:val="Emphasis"/>
        </w:rPr>
        <w:t xml:space="preserve"> </w:t>
      </w:r>
      <w:r w:rsidRPr="00573EB4">
        <w:rPr>
          <w:rStyle w:val="Emphasis"/>
          <w:highlight w:val="green"/>
        </w:rPr>
        <w:t>can be achieved</w:t>
      </w:r>
      <w:r w:rsidRPr="00573EB4">
        <w:rPr>
          <w:sz w:val="12"/>
          <w:highlight w:val="green"/>
        </w:rPr>
        <w:t>.</w:t>
      </w:r>
    </w:p>
    <w:p w14:paraId="6E07920F" w14:textId="77777777" w:rsidR="0002540A" w:rsidRDefault="0002540A" w:rsidP="0002540A">
      <w:pPr>
        <w:rPr>
          <w:sz w:val="12"/>
        </w:rPr>
      </w:pPr>
      <w:r w:rsidRPr="009F5BAF">
        <w:rPr>
          <w:sz w:val="12"/>
        </w:rPr>
        <w:t xml:space="preserve">“Actions such as well-managed protected areas, enforcement of hunting regulations, and </w:t>
      </w:r>
      <w:r w:rsidRPr="00573EB4">
        <w:rPr>
          <w:rStyle w:val="StyleUnderline"/>
          <w:highlight w:val="green"/>
        </w:rPr>
        <w:t>managing agricultural systems</w:t>
      </w:r>
      <w:r w:rsidRPr="00BD5C5B">
        <w:rPr>
          <w:rStyle w:val="StyleUnderline"/>
        </w:rPr>
        <w:t xml:space="preserve"> in ways that allow threatened species to persist within them, all </w:t>
      </w:r>
      <w:r w:rsidRPr="00573EB4">
        <w:rPr>
          <w:rStyle w:val="StyleUnderline"/>
          <w:highlight w:val="green"/>
        </w:rPr>
        <w:t>have a major role to play in reducing the biodiversity crisis</w:t>
      </w:r>
      <w:r w:rsidRPr="00BD5C5B">
        <w:rPr>
          <w:rStyle w:val="StyleUnderline"/>
        </w:rPr>
        <w:t>. These activities need to be well funded and prioritised in areas that will reduce threat</w:t>
      </w:r>
      <w:r w:rsidRPr="009F5BAF">
        <w:rPr>
          <w:sz w:val="12"/>
        </w:rPr>
        <w:t>.”</w:t>
      </w:r>
    </w:p>
    <w:p w14:paraId="337B2E74" w14:textId="77777777" w:rsidR="0002540A" w:rsidRPr="009F5BAF" w:rsidRDefault="0002540A" w:rsidP="0002540A">
      <w:pPr>
        <w:rPr>
          <w:sz w:val="12"/>
        </w:rPr>
      </w:pPr>
    </w:p>
    <w:p w14:paraId="17B1EC4A" w14:textId="77777777" w:rsidR="0002540A" w:rsidRPr="00BE5A20" w:rsidRDefault="0002540A" w:rsidP="0002540A">
      <w:pPr>
        <w:pStyle w:val="Heading4"/>
      </w:pPr>
      <w:r>
        <w:t xml:space="preserve">Technological advancements in agriculture solves – they </w:t>
      </w:r>
      <w:r w:rsidRPr="002B0259">
        <w:rPr>
          <w:u w:val="single"/>
        </w:rPr>
        <w:t>increase</w:t>
      </w:r>
      <w:r>
        <w:t xml:space="preserve"> biodiversity and prevent environmental damage </w:t>
      </w:r>
    </w:p>
    <w:p w14:paraId="1FC285B0" w14:textId="77777777" w:rsidR="0002540A" w:rsidRPr="00BE5A20" w:rsidRDefault="0002540A" w:rsidP="0002540A">
      <w:pPr>
        <w:rPr>
          <w:rStyle w:val="Style13ptBold"/>
        </w:rPr>
      </w:pPr>
      <w:r w:rsidRPr="00BE5A20">
        <w:rPr>
          <w:rStyle w:val="Style13ptBold"/>
        </w:rPr>
        <w:t>Capgemini</w:t>
      </w:r>
      <w:r>
        <w:rPr>
          <w:rStyle w:val="Style13ptBold"/>
        </w:rPr>
        <w:t xml:space="preserve"> 18 </w:t>
      </w:r>
      <w:r w:rsidRPr="00BE5A20">
        <w:t>[(Capgemini is a French multinational corporation that provides consulting, technology, professional, and outsourcing services.) “Saving the planet with digital farming – our discussion with Tobias Menne (Global Head Digital Farming, BASF)” Capgemini, 5/25/2018] BC</w:t>
      </w:r>
      <w:r>
        <w:rPr>
          <w:rStyle w:val="Style13ptBold"/>
        </w:rPr>
        <w:t xml:space="preserve"> </w:t>
      </w:r>
    </w:p>
    <w:p w14:paraId="048F6A43" w14:textId="77777777" w:rsidR="0002540A" w:rsidRPr="00BE5A20" w:rsidRDefault="0002540A" w:rsidP="0002540A">
      <w:pPr>
        <w:rPr>
          <w:rStyle w:val="StyleUnderline"/>
        </w:rPr>
      </w:pPr>
      <w:r w:rsidRPr="00573EB4">
        <w:rPr>
          <w:rStyle w:val="Emphasis"/>
          <w:highlight w:val="green"/>
        </w:rPr>
        <w:t>Digital farming matters</w:t>
      </w:r>
      <w:r w:rsidRPr="009F5BAF">
        <w:rPr>
          <w:sz w:val="12"/>
        </w:rPr>
        <w:t xml:space="preserve">. Why? Because </w:t>
      </w:r>
      <w:r w:rsidRPr="00573EB4">
        <w:rPr>
          <w:rStyle w:val="StyleUnderline"/>
          <w:highlight w:val="green"/>
        </w:rPr>
        <w:t>farmers</w:t>
      </w:r>
      <w:r w:rsidRPr="00F320C9">
        <w:rPr>
          <w:rStyle w:val="StyleUnderline"/>
        </w:rPr>
        <w:t xml:space="preserve"> are tasked with feeding</w:t>
      </w:r>
      <w:r w:rsidRPr="00BE5A20">
        <w:rPr>
          <w:rStyle w:val="StyleUnderline"/>
        </w:rPr>
        <w:t xml:space="preserve"> a growing world population, expected to reach </w:t>
      </w:r>
      <w:r w:rsidRPr="00F320C9">
        <w:rPr>
          <w:rStyle w:val="StyleUnderline"/>
        </w:rPr>
        <w:t>10 billion by 2057</w:t>
      </w:r>
      <w:r w:rsidRPr="00BE5A20">
        <w:rPr>
          <w:rStyle w:val="StyleUnderline"/>
        </w:rPr>
        <w:t xml:space="preserve"> according to the UN, </w:t>
      </w:r>
      <w:r w:rsidRPr="00F320C9">
        <w:rPr>
          <w:rStyle w:val="StyleUnderline"/>
        </w:rPr>
        <w:t>while dealing with</w:t>
      </w:r>
      <w:r w:rsidRPr="00BE5A20">
        <w:rPr>
          <w:rStyle w:val="StyleUnderline"/>
        </w:rPr>
        <w:t xml:space="preserve"> the consequences of </w:t>
      </w:r>
      <w:r w:rsidRPr="00F320C9">
        <w:rPr>
          <w:rStyle w:val="StyleUnderline"/>
        </w:rPr>
        <w:t>climate change.</w:t>
      </w:r>
      <w:r w:rsidRPr="00BE5A20">
        <w:rPr>
          <w:rStyle w:val="StyleUnderline"/>
        </w:rPr>
        <w:t xml:space="preserve"> To achieve that, </w:t>
      </w:r>
      <w:r w:rsidRPr="00F320C9">
        <w:rPr>
          <w:rStyle w:val="Emphasis"/>
        </w:rPr>
        <w:t xml:space="preserve">they </w:t>
      </w:r>
      <w:r w:rsidRPr="00573EB4">
        <w:rPr>
          <w:rStyle w:val="Emphasis"/>
          <w:highlight w:val="green"/>
        </w:rPr>
        <w:t>need to embrace the digitization of agriculture</w:t>
      </w:r>
      <w:r w:rsidRPr="00BE5A20">
        <w:rPr>
          <w:rStyle w:val="StyleUnderline"/>
        </w:rPr>
        <w:t>.</w:t>
      </w:r>
    </w:p>
    <w:p w14:paraId="0CEC3E18" w14:textId="77777777" w:rsidR="0002540A" w:rsidRPr="009F5BAF" w:rsidRDefault="0002540A" w:rsidP="0002540A">
      <w:pPr>
        <w:rPr>
          <w:sz w:val="12"/>
        </w:rPr>
      </w:pPr>
      <w:r w:rsidRPr="009F5BAF">
        <w:rPr>
          <w:sz w:val="12"/>
        </w:rPr>
        <w:t>I recently sat down with Tobias Menne, head of Global head Digital Farming at BASF  to discuss this important topic within modern agronomics. In the final blog of this two-part series, we discuss the immense potential of digital farming. What can change and will it change?</w:t>
      </w:r>
    </w:p>
    <w:p w14:paraId="5E16E992" w14:textId="77777777" w:rsidR="0002540A" w:rsidRPr="009F5BAF" w:rsidRDefault="0002540A" w:rsidP="0002540A">
      <w:pPr>
        <w:rPr>
          <w:sz w:val="12"/>
        </w:rPr>
      </w:pPr>
      <w:r w:rsidRPr="009F5BAF">
        <w:rPr>
          <w:sz w:val="12"/>
        </w:rPr>
        <w:t>The end of information asymmetry</w:t>
      </w:r>
    </w:p>
    <w:p w14:paraId="300B717D" w14:textId="77777777" w:rsidR="0002540A" w:rsidRPr="00BE5A20" w:rsidRDefault="0002540A" w:rsidP="0002540A">
      <w:pPr>
        <w:rPr>
          <w:rStyle w:val="StyleUnderline"/>
        </w:rPr>
      </w:pPr>
      <w:r w:rsidRPr="009F5BAF">
        <w:rPr>
          <w:sz w:val="12"/>
        </w:rPr>
        <w:t xml:space="preserve">In the previous blog, we defined digital farming as the gathering, combining, and sharing of relevant and scalable data to optimize and transform agronomics. The </w:t>
      </w:r>
      <w:r w:rsidRPr="00F320C9">
        <w:rPr>
          <w:rStyle w:val="StyleUnderline"/>
        </w:rPr>
        <w:t>immense amounts of data offer insight, understanding, and quick learnings. This way it can help to battle global food and climate challenges.</w:t>
      </w:r>
    </w:p>
    <w:p w14:paraId="420D8E05" w14:textId="77777777" w:rsidR="0002540A" w:rsidRPr="009F5BAF" w:rsidRDefault="0002540A" w:rsidP="0002540A">
      <w:pPr>
        <w:rPr>
          <w:sz w:val="12"/>
        </w:rPr>
      </w:pPr>
      <w:r w:rsidRPr="009F5BAF">
        <w:rPr>
          <w:sz w:val="12"/>
        </w:rPr>
        <w:t xml:space="preserve">Tobias elaborates: “What </w:t>
      </w:r>
      <w:r w:rsidRPr="00573EB4">
        <w:rPr>
          <w:rStyle w:val="StyleUnderline"/>
          <w:highlight w:val="green"/>
        </w:rPr>
        <w:t>digital farming offers is insight into</w:t>
      </w:r>
      <w:r w:rsidRPr="00BE5A20">
        <w:rPr>
          <w:rStyle w:val="StyleUnderline"/>
        </w:rPr>
        <w:t xml:space="preserve"> what is happening on </w:t>
      </w:r>
      <w:r w:rsidRPr="00573EB4">
        <w:rPr>
          <w:rStyle w:val="StyleUnderline"/>
          <w:highlight w:val="green"/>
        </w:rPr>
        <w:t>the field</w:t>
      </w:r>
      <w:r w:rsidRPr="009F5BAF">
        <w:rPr>
          <w:sz w:val="12"/>
        </w:rPr>
        <w:t>. To understand whether or not a certain weed or disease is a threat to the crop. And all this information is available through smartphones, at a very low price point.”</w:t>
      </w:r>
    </w:p>
    <w:p w14:paraId="1D0E25D8" w14:textId="77777777" w:rsidR="0002540A" w:rsidRPr="009F5BAF" w:rsidRDefault="0002540A" w:rsidP="0002540A">
      <w:pPr>
        <w:rPr>
          <w:sz w:val="12"/>
        </w:rPr>
      </w:pPr>
      <w:r w:rsidRPr="009F5BAF">
        <w:rPr>
          <w:sz w:val="12"/>
        </w:rPr>
        <w:t>Digital farming is particularly revolutionary for farmers in Africa and South East Asia where over 80% of farmers are small holders. Tobias: “These farmers not only gain a lot because they generally are further away from agronomic optimum compared to larger farms in the West. They mostly benefit because digital technology removes the information asymmetry that currently plagues them.”</w:t>
      </w:r>
    </w:p>
    <w:p w14:paraId="42CE82A5" w14:textId="77777777" w:rsidR="0002540A" w:rsidRPr="009F5BAF" w:rsidRDefault="0002540A" w:rsidP="0002540A">
      <w:pPr>
        <w:rPr>
          <w:sz w:val="12"/>
        </w:rPr>
      </w:pPr>
      <w:r w:rsidRPr="009F5BAF">
        <w:rPr>
          <w:sz w:val="12"/>
        </w:rPr>
        <w:t>Take the Himalayas, for instance. Because of limited biology training and a lack of qualified people in rural areas, farmers are often unaware of the types of weeds that grow on their fields. Thanks to digital farming, this is changing rapidly.</w:t>
      </w:r>
    </w:p>
    <w:p w14:paraId="0776D01B" w14:textId="77777777" w:rsidR="0002540A" w:rsidRPr="009F5BAF" w:rsidRDefault="0002540A" w:rsidP="0002540A">
      <w:pPr>
        <w:rPr>
          <w:sz w:val="12"/>
        </w:rPr>
      </w:pPr>
      <w:r w:rsidRPr="009F5BAF">
        <w:rPr>
          <w:sz w:val="12"/>
        </w:rPr>
        <w:t>Farming with confidence</w:t>
      </w:r>
    </w:p>
    <w:p w14:paraId="741A5F51" w14:textId="77777777" w:rsidR="0002540A" w:rsidRPr="009F5BAF" w:rsidRDefault="0002540A" w:rsidP="0002540A">
      <w:pPr>
        <w:rPr>
          <w:sz w:val="12"/>
        </w:rPr>
      </w:pPr>
      <w:r w:rsidRPr="00F320C9">
        <w:rPr>
          <w:rStyle w:val="StyleUnderline"/>
        </w:rPr>
        <w:t>Digitalization transforms decision-making practices in agronomics</w:t>
      </w:r>
      <w:r w:rsidRPr="00F320C9">
        <w:rPr>
          <w:sz w:val="12"/>
        </w:rPr>
        <w:t xml:space="preserve">. “In the past, </w:t>
      </w:r>
      <w:r w:rsidRPr="00573EB4">
        <w:rPr>
          <w:rStyle w:val="StyleUnderline"/>
          <w:highlight w:val="green"/>
        </w:rPr>
        <w:t>farmers</w:t>
      </w:r>
      <w:r w:rsidRPr="00F320C9">
        <w:rPr>
          <w:rStyle w:val="StyleUnderline"/>
        </w:rPr>
        <w:t xml:space="preserve"> invested heavily in labor or crop protection to improve their agronomic situation</w:t>
      </w:r>
      <w:r w:rsidRPr="00F320C9">
        <w:rPr>
          <w:sz w:val="12"/>
        </w:rPr>
        <w:t xml:space="preserve">,” Tobias explains. “They still need to do that. </w:t>
      </w:r>
      <w:r w:rsidRPr="00F320C9">
        <w:rPr>
          <w:rStyle w:val="StyleUnderline"/>
        </w:rPr>
        <w:t>The difference, however, is that now they can be really sure that what they are doing is the right thing.</w:t>
      </w:r>
      <w:r w:rsidRPr="00F320C9">
        <w:rPr>
          <w:sz w:val="12"/>
        </w:rPr>
        <w:t xml:space="preserve"> So rather than increasing investments, </w:t>
      </w:r>
      <w:r w:rsidRPr="00F320C9">
        <w:rPr>
          <w:rStyle w:val="StyleUnderline"/>
        </w:rPr>
        <w:t xml:space="preserve">they simply </w:t>
      </w:r>
      <w:r w:rsidRPr="00573EB4">
        <w:rPr>
          <w:rStyle w:val="StyleUnderline"/>
          <w:highlight w:val="green"/>
        </w:rPr>
        <w:t>make smarter decisions</w:t>
      </w:r>
      <w:r w:rsidRPr="00F320C9">
        <w:rPr>
          <w:sz w:val="12"/>
        </w:rPr>
        <w:t>. This is why digitization is so powerful.”</w:t>
      </w:r>
    </w:p>
    <w:p w14:paraId="32C79984" w14:textId="77777777" w:rsidR="0002540A" w:rsidRPr="009F5BAF" w:rsidRDefault="0002540A" w:rsidP="0002540A">
      <w:pPr>
        <w:rPr>
          <w:sz w:val="12"/>
        </w:rPr>
      </w:pPr>
      <w:r w:rsidRPr="00573EB4">
        <w:rPr>
          <w:sz w:val="12"/>
          <w:highlight w:val="green"/>
        </w:rPr>
        <w:t>“</w:t>
      </w:r>
      <w:r w:rsidRPr="00573EB4">
        <w:rPr>
          <w:rStyle w:val="StyleUnderline"/>
          <w:highlight w:val="green"/>
        </w:rPr>
        <w:t xml:space="preserve">Farmers </w:t>
      </w:r>
      <w:r w:rsidRPr="00F320C9">
        <w:rPr>
          <w:rStyle w:val="StyleUnderline"/>
        </w:rPr>
        <w:t>will be able to embrace new technology much more confidently</w:t>
      </w:r>
      <w:r w:rsidRPr="00F320C9">
        <w:rPr>
          <w:sz w:val="12"/>
        </w:rPr>
        <w:t xml:space="preserve"> </w:t>
      </w:r>
      <w:r w:rsidRPr="009F5BAF">
        <w:rPr>
          <w:sz w:val="12"/>
        </w:rPr>
        <w:t xml:space="preserve">than in the past. And </w:t>
      </w:r>
      <w:r w:rsidRPr="00F320C9">
        <w:rPr>
          <w:rStyle w:val="StyleUnderline"/>
        </w:rPr>
        <w:t xml:space="preserve">they </w:t>
      </w:r>
      <w:r w:rsidRPr="00573EB4">
        <w:rPr>
          <w:rStyle w:val="StyleUnderline"/>
          <w:highlight w:val="green"/>
        </w:rPr>
        <w:t xml:space="preserve">can </w:t>
      </w:r>
      <w:r w:rsidRPr="00D627A4">
        <w:rPr>
          <w:rStyle w:val="StyleUnderline"/>
        </w:rPr>
        <w:t xml:space="preserve">better </w:t>
      </w:r>
      <w:r w:rsidRPr="00573EB4">
        <w:rPr>
          <w:rStyle w:val="StyleUnderline"/>
          <w:highlight w:val="green"/>
        </w:rPr>
        <w:t>deal with new weather phenomena and new situations</w:t>
      </w:r>
      <w:r w:rsidRPr="009F5BAF">
        <w:rPr>
          <w:sz w:val="12"/>
        </w:rPr>
        <w:t>. Because they profit from the learnings of other farmers around them.”</w:t>
      </w:r>
    </w:p>
    <w:p w14:paraId="2E5936CB" w14:textId="77777777" w:rsidR="0002540A" w:rsidRPr="00BE5A20" w:rsidRDefault="0002540A" w:rsidP="0002540A">
      <w:pPr>
        <w:rPr>
          <w:rStyle w:val="Emphasis"/>
        </w:rPr>
      </w:pPr>
      <w:r w:rsidRPr="00F320C9">
        <w:rPr>
          <w:sz w:val="12"/>
        </w:rPr>
        <w:t>“</w:t>
      </w:r>
      <w:r w:rsidRPr="00573EB4">
        <w:rPr>
          <w:rStyle w:val="StyleUnderline"/>
          <w:highlight w:val="green"/>
        </w:rPr>
        <w:t>Climate change makes farm life more daring</w:t>
      </w:r>
      <w:r w:rsidRPr="00BE5A20">
        <w:rPr>
          <w:rStyle w:val="StyleUnderline"/>
        </w:rPr>
        <w:t xml:space="preserve"> and more challenging</w:t>
      </w:r>
      <w:r w:rsidRPr="009F5BAF">
        <w:rPr>
          <w:sz w:val="12"/>
        </w:rPr>
        <w:t xml:space="preserve">. That requires much better information on how to farm, what actions to take. </w:t>
      </w:r>
      <w:r w:rsidRPr="00573EB4">
        <w:rPr>
          <w:rStyle w:val="StyleUnderline"/>
          <w:highlight w:val="green"/>
        </w:rPr>
        <w:t xml:space="preserve">Due to climate change we see </w:t>
      </w:r>
      <w:r w:rsidRPr="00F320C9">
        <w:rPr>
          <w:rStyle w:val="StyleUnderline"/>
        </w:rPr>
        <w:t>weeds entering new territories. We already observe the migration of insects, for instance</w:t>
      </w:r>
      <w:r w:rsidRPr="00573EB4">
        <w:rPr>
          <w:rStyle w:val="StyleUnderline"/>
          <w:highlight w:val="green"/>
        </w:rPr>
        <w:t xml:space="preserve">. </w:t>
      </w:r>
      <w:r w:rsidRPr="00573EB4">
        <w:rPr>
          <w:rStyle w:val="Emphasis"/>
          <w:highlight w:val="green"/>
        </w:rPr>
        <w:t>Digitalization enables us to learn quicker, to combat</w:t>
      </w:r>
      <w:r w:rsidRPr="00BE5A20">
        <w:rPr>
          <w:rStyle w:val="Emphasis"/>
        </w:rPr>
        <w:t xml:space="preserve"> those </w:t>
      </w:r>
      <w:r w:rsidRPr="00573EB4">
        <w:rPr>
          <w:rStyle w:val="Emphasis"/>
          <w:highlight w:val="green"/>
        </w:rPr>
        <w:t>new developments</w:t>
      </w:r>
      <w:r w:rsidRPr="00BE5A20">
        <w:rPr>
          <w:rStyle w:val="Emphasis"/>
        </w:rPr>
        <w:t>.”</w:t>
      </w:r>
    </w:p>
    <w:p w14:paraId="2F97DB6B" w14:textId="77777777" w:rsidR="0002540A" w:rsidRPr="009F5BAF" w:rsidRDefault="0002540A" w:rsidP="0002540A">
      <w:pPr>
        <w:rPr>
          <w:sz w:val="12"/>
        </w:rPr>
      </w:pPr>
      <w:r w:rsidRPr="009F5BAF">
        <w:rPr>
          <w:sz w:val="12"/>
        </w:rPr>
        <w:t xml:space="preserve">In other words: </w:t>
      </w:r>
      <w:r w:rsidRPr="00573EB4">
        <w:rPr>
          <w:rStyle w:val="Emphasis"/>
          <w:highlight w:val="green"/>
        </w:rPr>
        <w:t>digital farming allows adaptable farming</w:t>
      </w:r>
      <w:r w:rsidRPr="009F5BAF">
        <w:rPr>
          <w:sz w:val="12"/>
        </w:rPr>
        <w:t xml:space="preserve">. Farmers can anticipate new situations better and </w:t>
      </w:r>
      <w:r w:rsidRPr="00F320C9">
        <w:rPr>
          <w:sz w:val="12"/>
        </w:rPr>
        <w:t>faster</w:t>
      </w:r>
      <w:r w:rsidRPr="00573EB4">
        <w:rPr>
          <w:sz w:val="12"/>
          <w:highlight w:val="green"/>
        </w:rPr>
        <w:t xml:space="preserve">. </w:t>
      </w:r>
      <w:r w:rsidRPr="00573EB4">
        <w:rPr>
          <w:rStyle w:val="Emphasis"/>
          <w:highlight w:val="green"/>
        </w:rPr>
        <w:t xml:space="preserve">A true necessity </w:t>
      </w:r>
      <w:r w:rsidRPr="00F320C9">
        <w:rPr>
          <w:rStyle w:val="Emphasis"/>
        </w:rPr>
        <w:t>in this time of climate change</w:t>
      </w:r>
      <w:r w:rsidRPr="00F320C9">
        <w:rPr>
          <w:sz w:val="12"/>
        </w:rPr>
        <w:t>.</w:t>
      </w:r>
    </w:p>
    <w:p w14:paraId="6FC97142" w14:textId="77777777" w:rsidR="0002540A" w:rsidRPr="009F5BAF" w:rsidRDefault="0002540A" w:rsidP="0002540A">
      <w:pPr>
        <w:rPr>
          <w:sz w:val="12"/>
        </w:rPr>
      </w:pPr>
      <w:r w:rsidRPr="009F5BAF">
        <w:rPr>
          <w:sz w:val="12"/>
        </w:rPr>
        <w:t>Save the planet</w:t>
      </w:r>
    </w:p>
    <w:p w14:paraId="1E0AE591" w14:textId="77777777" w:rsidR="0002540A" w:rsidRPr="00BE5A20" w:rsidRDefault="0002540A" w:rsidP="0002540A">
      <w:pPr>
        <w:rPr>
          <w:rStyle w:val="Emphasis"/>
        </w:rPr>
      </w:pPr>
      <w:r w:rsidRPr="00F320C9">
        <w:rPr>
          <w:rStyle w:val="StyleUnderline"/>
        </w:rPr>
        <w:t xml:space="preserve">Because </w:t>
      </w:r>
      <w:r w:rsidRPr="00573EB4">
        <w:rPr>
          <w:rStyle w:val="StyleUnderline"/>
          <w:highlight w:val="green"/>
        </w:rPr>
        <w:t>farmers can</w:t>
      </w:r>
      <w:r w:rsidRPr="00BE5A20">
        <w:rPr>
          <w:rStyle w:val="StyleUnderline"/>
        </w:rPr>
        <w:t xml:space="preserve"> </w:t>
      </w:r>
      <w:r w:rsidRPr="00F320C9">
        <w:rPr>
          <w:rStyle w:val="StyleUnderline"/>
        </w:rPr>
        <w:t xml:space="preserve">farm with more confidence, </w:t>
      </w:r>
      <w:r w:rsidRPr="00573EB4">
        <w:rPr>
          <w:rStyle w:val="StyleUnderline"/>
          <w:highlight w:val="green"/>
        </w:rPr>
        <w:t>they</w:t>
      </w:r>
      <w:r w:rsidRPr="00BE5A20">
        <w:rPr>
          <w:rStyle w:val="StyleUnderline"/>
        </w:rPr>
        <w:t xml:space="preserve"> are also able to </w:t>
      </w:r>
      <w:r w:rsidRPr="00573EB4">
        <w:rPr>
          <w:rStyle w:val="StyleUnderline"/>
          <w:highlight w:val="green"/>
        </w:rPr>
        <w:t>grow a</w:t>
      </w:r>
      <w:r w:rsidRPr="00BE5A20">
        <w:rPr>
          <w:rStyle w:val="StyleUnderline"/>
        </w:rPr>
        <w:t xml:space="preserve"> greater </w:t>
      </w:r>
      <w:r w:rsidRPr="00573EB4">
        <w:rPr>
          <w:rStyle w:val="StyleUnderline"/>
          <w:highlight w:val="green"/>
        </w:rPr>
        <w:t>variety of crops</w:t>
      </w:r>
      <w:r w:rsidRPr="00573EB4">
        <w:rPr>
          <w:rStyle w:val="Emphasis"/>
          <w:highlight w:val="green"/>
        </w:rPr>
        <w:t>. This will increase global biodiversity.</w:t>
      </w:r>
    </w:p>
    <w:p w14:paraId="2315B76E" w14:textId="77777777" w:rsidR="0002540A" w:rsidRPr="009F5BAF" w:rsidRDefault="0002540A" w:rsidP="0002540A">
      <w:pPr>
        <w:rPr>
          <w:sz w:val="12"/>
        </w:rPr>
      </w:pPr>
      <w:r w:rsidRPr="009F5BAF">
        <w:rPr>
          <w:sz w:val="12"/>
        </w:rPr>
        <w:t>“</w:t>
      </w:r>
      <w:r w:rsidRPr="00F320C9">
        <w:rPr>
          <w:rStyle w:val="StyleUnderline"/>
        </w:rPr>
        <w:t>Farming is</w:t>
      </w:r>
      <w:r w:rsidRPr="00BE5A20">
        <w:rPr>
          <w:rStyle w:val="StyleUnderline"/>
        </w:rPr>
        <w:t xml:space="preserve"> often </w:t>
      </w:r>
      <w:r w:rsidRPr="00F320C9">
        <w:rPr>
          <w:rStyle w:val="StyleUnderline"/>
        </w:rPr>
        <w:t>criticized for</w:t>
      </w:r>
      <w:r w:rsidRPr="00BE5A20">
        <w:rPr>
          <w:rStyle w:val="StyleUnderline"/>
        </w:rPr>
        <w:t xml:space="preserve"> its perceived </w:t>
      </w:r>
      <w:r w:rsidRPr="00F320C9">
        <w:rPr>
          <w:rStyle w:val="StyleUnderline"/>
        </w:rPr>
        <w:t>low level of biodiversity</w:t>
      </w:r>
      <w:r w:rsidRPr="009F5BAF">
        <w:rPr>
          <w:sz w:val="12"/>
        </w:rPr>
        <w:t xml:space="preserve">,” Tobias says. “You see a lot of corn and soy, and not a lot of variation within those crops. Industrial farming is so homogeneous because farmers wanted to reduce their complexity of decision making. </w:t>
      </w:r>
      <w:r w:rsidRPr="00573EB4">
        <w:rPr>
          <w:rStyle w:val="StyleUnderline"/>
          <w:highlight w:val="green"/>
        </w:rPr>
        <w:t>If we start to trust systems</w:t>
      </w:r>
      <w:r w:rsidRPr="00BE5A20">
        <w:rPr>
          <w:rStyle w:val="StyleUnderline"/>
        </w:rPr>
        <w:t xml:space="preserve"> for good agronomic decision making, </w:t>
      </w:r>
      <w:r w:rsidRPr="00573EB4">
        <w:rPr>
          <w:rStyle w:val="StyleUnderline"/>
          <w:highlight w:val="green"/>
        </w:rPr>
        <w:t>adding crops and increasing functional biodiversity</w:t>
      </w:r>
      <w:r w:rsidRPr="00BE5A20">
        <w:rPr>
          <w:rStyle w:val="StyleUnderline"/>
        </w:rPr>
        <w:t xml:space="preserve"> will </w:t>
      </w:r>
      <w:r w:rsidRPr="00573EB4">
        <w:rPr>
          <w:rStyle w:val="StyleUnderline"/>
          <w:highlight w:val="green"/>
        </w:rPr>
        <w:t>no longer drive up the complexity of farms</w:t>
      </w:r>
      <w:r w:rsidRPr="009F5BAF">
        <w:rPr>
          <w:sz w:val="12"/>
        </w:rPr>
        <w:t>.”</w:t>
      </w:r>
    </w:p>
    <w:p w14:paraId="132AC2F1" w14:textId="77777777" w:rsidR="0002540A" w:rsidRPr="009F5BAF" w:rsidRDefault="0002540A" w:rsidP="0002540A">
      <w:pPr>
        <w:rPr>
          <w:sz w:val="12"/>
        </w:rPr>
      </w:pPr>
      <w:r w:rsidRPr="009F5BAF">
        <w:rPr>
          <w:sz w:val="12"/>
        </w:rPr>
        <w:t xml:space="preserve">This means that </w:t>
      </w:r>
      <w:r w:rsidRPr="00573EB4">
        <w:rPr>
          <w:rStyle w:val="StyleUnderline"/>
          <w:highlight w:val="green"/>
        </w:rPr>
        <w:t>niche crops</w:t>
      </w:r>
      <w:r w:rsidRPr="009F5BAF">
        <w:rPr>
          <w:sz w:val="12"/>
        </w:rPr>
        <w:t xml:space="preserve"> like cassava, quinoa, and buckwheat </w:t>
      </w:r>
      <w:r w:rsidRPr="00573EB4">
        <w:rPr>
          <w:rStyle w:val="StyleUnderline"/>
          <w:highlight w:val="green"/>
        </w:rPr>
        <w:t>will become more widespread</w:t>
      </w:r>
      <w:r w:rsidRPr="009F5BAF">
        <w:rPr>
          <w:sz w:val="12"/>
        </w:rPr>
        <w:t xml:space="preserve">. And that, in turn, </w:t>
      </w:r>
      <w:r w:rsidRPr="00BE5A20">
        <w:rPr>
          <w:rStyle w:val="StyleUnderline"/>
        </w:rPr>
        <w:t xml:space="preserve">means </w:t>
      </w:r>
      <w:r w:rsidRPr="00573EB4">
        <w:rPr>
          <w:rStyle w:val="StyleUnderline"/>
          <w:highlight w:val="green"/>
        </w:rPr>
        <w:t>we will find more diverse products</w:t>
      </w:r>
      <w:r w:rsidRPr="00BE5A20">
        <w:rPr>
          <w:rStyle w:val="StyleUnderline"/>
        </w:rPr>
        <w:t xml:space="preserve"> in our local shops</w:t>
      </w:r>
      <w:r w:rsidRPr="009F5BAF">
        <w:rPr>
          <w:sz w:val="12"/>
        </w:rPr>
        <w:t>.</w:t>
      </w:r>
    </w:p>
    <w:p w14:paraId="6A855211" w14:textId="77777777" w:rsidR="0002540A" w:rsidRPr="009F5BAF" w:rsidRDefault="0002540A" w:rsidP="0002540A">
      <w:pPr>
        <w:rPr>
          <w:sz w:val="12"/>
        </w:rPr>
      </w:pPr>
      <w:r w:rsidRPr="00573EB4">
        <w:rPr>
          <w:rStyle w:val="Emphasis"/>
          <w:highlight w:val="green"/>
        </w:rPr>
        <w:t>Digital farming can decrease the negative impact of farming tremendously</w:t>
      </w:r>
      <w:r w:rsidRPr="009F5BAF">
        <w:rPr>
          <w:sz w:val="12"/>
        </w:rPr>
        <w:t xml:space="preserve">. </w:t>
      </w:r>
      <w:r w:rsidRPr="00BE5A20">
        <w:rPr>
          <w:rStyle w:val="StyleUnderline"/>
        </w:rPr>
        <w:t xml:space="preserve">Next to </w:t>
      </w:r>
      <w:r w:rsidRPr="00573EB4">
        <w:rPr>
          <w:rStyle w:val="StyleUnderline"/>
          <w:highlight w:val="green"/>
        </w:rPr>
        <w:t>improved biodiversity</w:t>
      </w:r>
      <w:r w:rsidRPr="00BE5A20">
        <w:rPr>
          <w:rStyle w:val="StyleUnderline"/>
        </w:rPr>
        <w:t xml:space="preserve"> and </w:t>
      </w:r>
      <w:r w:rsidRPr="00573EB4">
        <w:rPr>
          <w:rStyle w:val="StyleUnderline"/>
          <w:highlight w:val="green"/>
        </w:rPr>
        <w:t>water quality, the use of fewer</w:t>
      </w:r>
      <w:r w:rsidRPr="00BE5A20">
        <w:rPr>
          <w:rStyle w:val="StyleUnderline"/>
        </w:rPr>
        <w:t xml:space="preserve"> </w:t>
      </w:r>
      <w:r w:rsidRPr="00573EB4">
        <w:rPr>
          <w:rStyle w:val="StyleUnderline"/>
          <w:highlight w:val="green"/>
        </w:rPr>
        <w:t xml:space="preserve">crop protection products is </w:t>
      </w:r>
      <w:r w:rsidRPr="00573EB4">
        <w:rPr>
          <w:rStyle w:val="Emphasis"/>
          <w:highlight w:val="green"/>
        </w:rPr>
        <w:t>beneficial for the environment</w:t>
      </w:r>
      <w:r w:rsidRPr="00BE5A20">
        <w:rPr>
          <w:rStyle w:val="StyleUnderline"/>
        </w:rPr>
        <w:t xml:space="preserve">. </w:t>
      </w:r>
      <w:r w:rsidRPr="009F5BAF">
        <w:rPr>
          <w:sz w:val="12"/>
        </w:rPr>
        <w:t>Tobias gives an example:</w:t>
      </w:r>
    </w:p>
    <w:p w14:paraId="17AA5110" w14:textId="77777777" w:rsidR="0002540A" w:rsidRPr="009F5BAF" w:rsidRDefault="0002540A" w:rsidP="0002540A">
      <w:pPr>
        <w:rPr>
          <w:sz w:val="12"/>
        </w:rPr>
      </w:pPr>
      <w:r w:rsidRPr="009F5BAF">
        <w:rPr>
          <w:sz w:val="12"/>
        </w:rPr>
        <w:t>“I’m excited about smart sprayers. In the near future, these will go over the field and identify each weed with their camera. Their nozzles only open when they detect certain weeds. This will not only reduce the amount of product used per square meter, it also allows for species of rare weeds to be preserved.”</w:t>
      </w:r>
    </w:p>
    <w:p w14:paraId="7BF48217" w14:textId="77777777" w:rsidR="0002540A" w:rsidRPr="009F5BAF" w:rsidRDefault="0002540A" w:rsidP="0002540A">
      <w:pPr>
        <w:rPr>
          <w:sz w:val="12"/>
        </w:rPr>
      </w:pPr>
      <w:r w:rsidRPr="009F5BAF">
        <w:rPr>
          <w:sz w:val="12"/>
        </w:rPr>
        <w:t>Trust me, I’m a farmer</w:t>
      </w:r>
    </w:p>
    <w:p w14:paraId="6E2F9DCB" w14:textId="77777777" w:rsidR="0002540A" w:rsidRPr="009F5BAF" w:rsidRDefault="0002540A" w:rsidP="0002540A">
      <w:pPr>
        <w:rPr>
          <w:sz w:val="12"/>
        </w:rPr>
      </w:pPr>
      <w:r w:rsidRPr="009F5BAF">
        <w:rPr>
          <w:sz w:val="12"/>
        </w:rPr>
        <w:t>As consumers we want to have food that is healthy for us, that has not impacted the environment in a negative way, that ideally was grown in our vicinity, and that is tasty. More importantly, we want to trust the information farmers, distributors, and retailers provide about our food. Through transparency, digitalization can increase or rebuild that trust.</w:t>
      </w:r>
    </w:p>
    <w:p w14:paraId="33C57540" w14:textId="77777777" w:rsidR="0002540A" w:rsidRPr="009F5BAF" w:rsidRDefault="0002540A" w:rsidP="0002540A">
      <w:pPr>
        <w:rPr>
          <w:sz w:val="12"/>
        </w:rPr>
      </w:pPr>
      <w:r w:rsidRPr="009F5BAF">
        <w:rPr>
          <w:sz w:val="12"/>
        </w:rPr>
        <w:t>“I would love to buy the fresh produce”, Tobias says, “knowing that I am contributing to a healthy community in the areas where it was grown. At the moment, I have little opportunity to do so. Sure, I can buy Fair Trade coffee or bananas, but for other products this is really challenging. I believe we can use digital farming to create more transparency on where food comes from and how it empowers the community that produce it.”</w:t>
      </w:r>
    </w:p>
    <w:p w14:paraId="392FDF82" w14:textId="77777777" w:rsidR="0002540A" w:rsidRDefault="0002540A" w:rsidP="0002540A">
      <w:pPr>
        <w:rPr>
          <w:rStyle w:val="StyleUnderline"/>
        </w:rPr>
      </w:pPr>
      <w:r w:rsidRPr="00BE5A20">
        <w:rPr>
          <w:rStyle w:val="StyleUnderline"/>
        </w:rPr>
        <w:t xml:space="preserve">By reducing the impact farming has on the environment, </w:t>
      </w:r>
      <w:r w:rsidRPr="00573EB4">
        <w:rPr>
          <w:rStyle w:val="StyleUnderline"/>
          <w:highlight w:val="green"/>
        </w:rPr>
        <w:t xml:space="preserve">digital farming can have a positive impact on </w:t>
      </w:r>
      <w:r w:rsidRPr="00D627A4">
        <w:rPr>
          <w:rStyle w:val="StyleUnderline"/>
        </w:rPr>
        <w:t xml:space="preserve">consumers’ perception of food and food production, contribute to </w:t>
      </w:r>
      <w:r w:rsidRPr="00573EB4">
        <w:rPr>
          <w:rStyle w:val="StyleUnderline"/>
          <w:highlight w:val="green"/>
        </w:rPr>
        <w:t xml:space="preserve">a healthy ecosystem, </w:t>
      </w:r>
      <w:r w:rsidRPr="00D627A4">
        <w:rPr>
          <w:rStyle w:val="StyleUnderline"/>
        </w:rPr>
        <w:t>and offer insight into the</w:t>
      </w:r>
      <w:r w:rsidRPr="00BE5A20">
        <w:rPr>
          <w:rStyle w:val="StyleUnderline"/>
        </w:rPr>
        <w:t xml:space="preserve"> food production chain.</w:t>
      </w:r>
    </w:p>
    <w:p w14:paraId="72AB058B" w14:textId="77777777" w:rsidR="0002540A" w:rsidRPr="0002540A" w:rsidRDefault="0002540A" w:rsidP="0002540A"/>
    <w:p w14:paraId="4776503D" w14:textId="11348528" w:rsidR="00997109" w:rsidRDefault="00997109" w:rsidP="00997109">
      <w:pPr>
        <w:pStyle w:val="Heading3"/>
      </w:pPr>
      <w:r>
        <w:t>1NC - off</w:t>
      </w:r>
    </w:p>
    <w:p w14:paraId="20F11AD0" w14:textId="77777777" w:rsidR="00997109" w:rsidRDefault="00997109" w:rsidP="00997109">
      <w:pPr>
        <w:pStyle w:val="Heading4"/>
      </w:pPr>
      <w:r>
        <w:t>US leads the private space sector now but other countries sectors are growing— US private sector is key to growth</w:t>
      </w:r>
    </w:p>
    <w:p w14:paraId="5C9E718E" w14:textId="77777777" w:rsidR="00997109" w:rsidRPr="00F707E4" w:rsidRDefault="00997109" w:rsidP="00997109">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10" w:history="1">
        <w:r w:rsidRPr="00F707E4">
          <w:rPr>
            <w:rStyle w:val="Hyperlink"/>
          </w:rPr>
          <w:t>https://www.theguardian.com/science/2021/jul/16/the-space-race-is-back-on-but-who-will-win</w:t>
        </w:r>
      </w:hyperlink>
      <w:r w:rsidRPr="00F707E4">
        <w:t xml:space="preserve">] RR </w:t>
      </w:r>
    </w:p>
    <w:p w14:paraId="4577462D" w14:textId="77777777" w:rsidR="00997109" w:rsidRPr="00F707E4" w:rsidRDefault="00997109" w:rsidP="00997109">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72 countries have space programmes</w:t>
      </w:r>
      <w:r w:rsidRPr="00F707E4">
        <w:rPr>
          <w:rStyle w:val="StyleUnderline"/>
        </w:rPr>
        <w:t>, including India, Brazil, Japan, Canada, South Korea and the UAE. The European Space Agency is active too, while the UK boasts the most private space startups after the US.</w:t>
      </w:r>
    </w:p>
    <w:p w14:paraId="0BCC1447" w14:textId="77777777" w:rsidR="00997109" w:rsidRDefault="00997109" w:rsidP="00997109">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14:paraId="2F3298CC" w14:textId="77777777" w:rsidR="00997109" w:rsidRDefault="00997109" w:rsidP="00997109">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14:paraId="431C9C02" w14:textId="77777777" w:rsidR="00997109" w:rsidRPr="005F1D3E" w:rsidRDefault="00997109" w:rsidP="00997109">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14:paraId="3B99C0A9" w14:textId="77777777" w:rsidR="00997109" w:rsidRPr="005F1D3E" w:rsidRDefault="00997109" w:rsidP="00997109">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14:paraId="1480D542" w14:textId="77777777" w:rsidR="00997109" w:rsidRPr="005F1D3E" w:rsidRDefault="00997109" w:rsidP="00997109">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14:paraId="2D8211DB" w14:textId="77777777" w:rsidR="00997109" w:rsidRPr="005F1D3E" w:rsidRDefault="00997109" w:rsidP="00997109">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14:paraId="71F3BFF8" w14:textId="77777777" w:rsidR="00997109" w:rsidRDefault="00997109" w:rsidP="00997109">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737 passenger plane,” Hilborne says.</w:t>
      </w:r>
    </w:p>
    <w:p w14:paraId="2F187CE3" w14:textId="77777777" w:rsidR="00997109" w:rsidRDefault="00997109" w:rsidP="00997109">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Beijing says interest from other countries is enormous</w:t>
      </w:r>
      <w:r>
        <w:t>. The low Earth orbit station is part of an ambitious development strategy in the heavens rather than on land – a sort of belt and rocket initiative.</w:t>
      </w:r>
    </w:p>
    <w:p w14:paraId="597BEA9A" w14:textId="77777777" w:rsidR="00997109" w:rsidRDefault="00997109" w:rsidP="00997109">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14:paraId="01E4037F" w14:textId="77777777" w:rsidR="00997109" w:rsidRDefault="00997109" w:rsidP="00997109">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14:paraId="2366C1AE" w14:textId="77777777" w:rsidR="00997109" w:rsidRDefault="00997109" w:rsidP="00997109">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14:paraId="3820FFF0" w14:textId="77777777" w:rsidR="00997109" w:rsidRDefault="00997109" w:rsidP="00997109">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14:paraId="65076EDB" w14:textId="77777777" w:rsidR="00997109" w:rsidRDefault="00997109" w:rsidP="00997109">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14:paraId="6934AB23" w14:textId="77777777" w:rsidR="00997109" w:rsidRPr="005F1D3E" w:rsidRDefault="00997109" w:rsidP="00997109">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plans for, programmes</w:t>
      </w:r>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14:paraId="249646EB" w14:textId="77777777" w:rsidR="00997109" w:rsidRPr="005F1D3E" w:rsidRDefault="00997109" w:rsidP="00997109">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14:paraId="342B59BF" w14:textId="77777777" w:rsidR="00997109" w:rsidRDefault="00997109" w:rsidP="00997109">
      <w:r>
        <w:t>Russia is poised to benefit from cost sharing, while China gets deep-rooted Russian technical expertise. At least, that’s the theory. “I’m sceptical this joint space project will materialise anytime soon,” says Alexander​ Gabuev, a senior fellow at the Carnegie Moscow Centre. Gabuev says both countries are “techno-nationalist”. Previous agreements to develop helicopters and wide-bodied aircraft saw nothing actually made, he says.</w:t>
      </w:r>
    </w:p>
    <w:p w14:paraId="7E1ECCF3" w14:textId="77777777" w:rsidR="00997109" w:rsidRPr="004075C8" w:rsidRDefault="00997109" w:rsidP="00997109">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14:paraId="7EA97AF0" w14:textId="77777777" w:rsidR="00997109" w:rsidRDefault="00997109" w:rsidP="00997109">
      <w:r>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14:paraId="46DE4259" w14:textId="77777777" w:rsidR="00997109" w:rsidRDefault="00997109" w:rsidP="00997109">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14:paraId="57A41F3B" w14:textId="77777777" w:rsidR="00997109" w:rsidRDefault="00997109" w:rsidP="00997109">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14:paraId="4E4EFE8A" w14:textId="77777777" w:rsidR="00997109" w:rsidRPr="004075C8" w:rsidRDefault="00997109" w:rsidP="00997109">
      <w:pPr>
        <w:rPr>
          <w:rStyle w:val="Emphasis"/>
        </w:rPr>
      </w:pPr>
      <w:r>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4075C8">
        <w:rPr>
          <w:rStyle w:val="Emphasis"/>
          <w:highlight w:val="green"/>
        </w:rPr>
        <w:t>US is very sensitive about what happens in space.”</w:t>
      </w:r>
    </w:p>
    <w:p w14:paraId="4787C162" w14:textId="77777777" w:rsidR="00997109" w:rsidRPr="00F707E4" w:rsidRDefault="00997109" w:rsidP="00997109">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14:paraId="3E12B0DB" w14:textId="77777777" w:rsidR="00997109" w:rsidRDefault="00997109" w:rsidP="00997109">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14:paraId="6E179CBE" w14:textId="77777777" w:rsidR="00997109" w:rsidRPr="00F707E4" w:rsidRDefault="00997109" w:rsidP="00997109"/>
    <w:p w14:paraId="1AE52767" w14:textId="77777777" w:rsidR="00997109" w:rsidRDefault="00997109" w:rsidP="00997109">
      <w:pPr>
        <w:pStyle w:val="Heading4"/>
      </w:pPr>
      <w:r>
        <w:t xml:space="preserve">Continued success of private space companies is key to secure space for the US. </w:t>
      </w:r>
    </w:p>
    <w:p w14:paraId="64254FFD" w14:textId="77777777" w:rsidR="00997109" w:rsidRPr="003E373A" w:rsidRDefault="00997109" w:rsidP="00997109">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(Micheal, Space Reporter) “Space Force general says success of private companies like SpaceX helps U.S. secure the space domain” </w:t>
      </w:r>
      <w:r>
        <w:t xml:space="preserve">CNBC, 2/3/21. </w:t>
      </w:r>
      <w:hyperlink r:id="rId11" w:history="1">
        <w:r w:rsidRPr="00FF06A0">
          <w:rPr>
            <w:rStyle w:val="Hyperlink"/>
          </w:rPr>
          <w:t>https://www.cnbc.com/2021/02/03/space-force-general-america-owns-space-with-help-from-elon-musks-spacex.html</w:t>
        </w:r>
      </w:hyperlink>
      <w:r>
        <w:t>] RR</w:t>
      </w:r>
    </w:p>
    <w:p w14:paraId="067A983F" w14:textId="77777777" w:rsidR="00997109" w:rsidRDefault="00997109" w:rsidP="00997109">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14:paraId="282F5B9D" w14:textId="77777777" w:rsidR="00997109" w:rsidRPr="003E373A" w:rsidRDefault="00997109" w:rsidP="00997109">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14:paraId="3BDA6EC0" w14:textId="77777777" w:rsidR="00997109" w:rsidRDefault="00997109" w:rsidP="00997109">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14:paraId="45D797FD" w14:textId="77777777" w:rsidR="00997109" w:rsidRDefault="00997109" w:rsidP="00997109">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14:paraId="7AEE8F63" w14:textId="77777777" w:rsidR="00997109" w:rsidRDefault="00997109" w:rsidP="00997109">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14:paraId="2CFFB7EF" w14:textId="77777777" w:rsidR="00997109" w:rsidRPr="003E373A" w:rsidRDefault="00997109" w:rsidP="00997109">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14:paraId="6940261C" w14:textId="77777777" w:rsidR="00997109" w:rsidRDefault="00997109" w:rsidP="00997109">
      <w:r>
        <w:t xml:space="preserve">Raymond’s comments came on the heels of SpaceX announcing this week that it will fly its first all-civilian crew into orbit later this year, a mission known as Inspiration 4. </w:t>
      </w:r>
    </w:p>
    <w:p w14:paraId="5D02FBA7" w14:textId="77777777" w:rsidR="00997109" w:rsidRDefault="00997109" w:rsidP="00997109">
      <w:r>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14:paraId="567D1CB1" w14:textId="77777777" w:rsidR="00997109" w:rsidRPr="003E373A" w:rsidRDefault="00997109" w:rsidP="00997109">
      <w:pPr>
        <w:rPr>
          <w:rStyle w:val="StyleUnderline"/>
        </w:rPr>
      </w:pPr>
      <w:r w:rsidRPr="003E373A">
        <w:rPr>
          <w:rStyle w:val="StyleUnderline"/>
        </w:rPr>
        <w:t>SpaceX announces first space mission with all-civilian crew</w:t>
      </w:r>
    </w:p>
    <w:p w14:paraId="18C2A924" w14:textId="77777777" w:rsidR="00997109" w:rsidRDefault="00997109" w:rsidP="00997109">
      <w:r>
        <w:t>Raymond also called out NASA’s Crew-1 mission, which was the first operational launch of SpaceX’s Crew Dragon spacecraft.</w:t>
      </w:r>
    </w:p>
    <w:p w14:paraId="7EDF80B3" w14:textId="77777777" w:rsidR="00997109" w:rsidRDefault="00997109" w:rsidP="00997109">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14:paraId="5F593CD3" w14:textId="77777777" w:rsidR="00997109" w:rsidRDefault="00997109" w:rsidP="00997109">
      <w:r>
        <w:t>Raymond did not provide a reaction to SpaceX’s Starship rocket test flight on Tuesday, which resulted in an explosion as it attempted to land.</w:t>
      </w:r>
    </w:p>
    <w:p w14:paraId="7D7F56C5" w14:textId="77777777" w:rsidR="00997109" w:rsidRDefault="00997109" w:rsidP="00997109">
      <w:r>
        <w:t>Starship prototype SN9 launched successfully to about 33,000 feet but, like the previous prototype flight in December, the rocket smashed into the ground while attempting to land.</w:t>
      </w:r>
    </w:p>
    <w:p w14:paraId="1930C7E4" w14:textId="77777777" w:rsidR="00997109" w:rsidRPr="00A50AAF" w:rsidRDefault="00997109" w:rsidP="00997109">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14:paraId="7F714746" w14:textId="77777777" w:rsidR="00997109" w:rsidRDefault="00997109" w:rsidP="00997109">
      <w:pPr>
        <w:pStyle w:val="Heading4"/>
      </w:pPr>
      <w:r>
        <w:t xml:space="preserve">Space privatization key to US heg— Russia and China benefit from a weakened US. </w:t>
      </w:r>
    </w:p>
    <w:p w14:paraId="37C83347" w14:textId="77777777" w:rsidR="00997109" w:rsidRPr="00336433" w:rsidRDefault="00997109" w:rsidP="00997109">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hyperlink r:id="rId12" w:history="1">
        <w:r w:rsidRPr="00A679AD">
          <w:rPr>
            <w:rStyle w:val="Hyperlink"/>
          </w:rPr>
          <w:t>https://www.sciencedirect.com/science/article/abs/pii/S0030438717300108</w:t>
        </w:r>
      </w:hyperlink>
      <w:r w:rsidRPr="00A679AD">
        <w:t>] RR</w:t>
      </w:r>
    </w:p>
    <w:p w14:paraId="16640589" w14:textId="77777777" w:rsidR="00997109" w:rsidRPr="00A50AAF" w:rsidRDefault="00997109" w:rsidP="00997109">
      <w:pPr>
        <w:rPr>
          <w:rStyle w:val="StyleUnderline"/>
        </w:rPr>
      </w:pPr>
      <w:r w:rsidRPr="00A808A7">
        <w:rPr>
          <w:rStyle w:val="Emphasis"/>
          <w:highlight w:val="green"/>
        </w:rPr>
        <w:t>The global order is currently disordered</w:t>
      </w:r>
      <w:r w:rsidRPr="00A50AAF">
        <w:rPr>
          <w:rStyle w:val="Emphasis"/>
        </w:rPr>
        <w:t>.</w:t>
      </w:r>
      <w:r w:rsidRPr="00A50AAF">
        <w:t xml:space="preserve"> </w:t>
      </w:r>
      <w:r w:rsidRPr="00A50AAF">
        <w:rPr>
          <w:rStyle w:val="StyleUnderline"/>
        </w:rPr>
        <w:t>New states with completely different values from the United States are rising to prominence.</w:t>
      </w:r>
      <w:r w:rsidRPr="00A50AAF">
        <w:t xml:space="preserve"> </w:t>
      </w:r>
      <w:r w:rsidRPr="00A50AAF">
        <w:rPr>
          <w:rStyle w:val="StyleUnderline"/>
        </w:rPr>
        <w:t>Many</w:t>
      </w:r>
      <w:r w:rsidRPr="00A50AAF">
        <w:t xml:space="preserve"> of those states </w:t>
      </w:r>
      <w:r w:rsidRPr="00A50AAF">
        <w:rPr>
          <w:rStyle w:val="StyleUnderline"/>
        </w:rPr>
        <w:t xml:space="preserve">possess strategic cultures opposed to the American hegemony that has defined the post-Cold War order. </w:t>
      </w:r>
    </w:p>
    <w:p w14:paraId="16350AF9" w14:textId="77777777" w:rsidR="00997109" w:rsidRPr="00A50AAF" w:rsidRDefault="00997109" w:rsidP="00997109">
      <w:pPr>
        <w:rPr>
          <w:rStyle w:val="StyleUnderline"/>
        </w:rPr>
      </w:pPr>
      <w:r w:rsidRPr="00A50AAF">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A50AAF">
        <w:t xml:space="preserve">. As has been noted before, </w:t>
      </w:r>
      <w:r w:rsidRPr="00A50AAF">
        <w:rPr>
          <w:rStyle w:val="StyleUnderline"/>
        </w:rPr>
        <w:t>space is the ultimate high ground from which a state can dominate all of the other strategic domains</w:t>
      </w:r>
      <w:r w:rsidRPr="00A50AAF">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A50AAF">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0BF2C0C3" w14:textId="77777777" w:rsidR="00997109" w:rsidRPr="00336433" w:rsidRDefault="00997109" w:rsidP="00997109">
      <w:pPr>
        <w:rPr>
          <w:rStyle w:val="StyleUnderline"/>
        </w:rPr>
      </w:pPr>
      <w:r w:rsidRPr="00A50AAF">
        <w:t xml:space="preserve">Since at least the Nixon Administration, </w:t>
      </w:r>
      <w:r w:rsidRPr="00336433">
        <w:rPr>
          <w:rStyle w:val="StyleUnderline"/>
        </w:rPr>
        <w:t>space has come to be viewed in a militarized light.</w:t>
      </w:r>
      <w:r w:rsidRPr="00A50AAF">
        <w:t xml:space="preserve"> By the end of the Cold War, </w:t>
      </w:r>
      <w:r w:rsidRPr="00336433">
        <w:rPr>
          <w:rStyle w:val="StyleUnderline"/>
        </w:rPr>
        <w:t>space had not only been militarized, but many were searching for a way to weaponize it.</w:t>
      </w:r>
      <w:r w:rsidRPr="00A50AAF">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A50AAF">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A50AAF">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7AD9A532" w14:textId="77777777" w:rsidR="00997109" w:rsidRDefault="00997109" w:rsidP="00997109">
      <w:r w:rsidRPr="00A808A7">
        <w:rPr>
          <w:rStyle w:val="StyleUnderline"/>
          <w:highlight w:val="green"/>
        </w:rPr>
        <w:t>To be passive</w:t>
      </w:r>
      <w:r w:rsidRPr="00336433">
        <w:rPr>
          <w:rStyle w:val="StyleUnderline"/>
        </w:rPr>
        <w:t xml:space="preserve"> and allow temporary budgetary constraints to dictate longterm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A50AAF">
        <w:t xml:space="preserve"> </w:t>
      </w:r>
      <w:r w:rsidRPr="00336433">
        <w:rPr>
          <w:rStyle w:val="StyleUnderline"/>
        </w:rPr>
        <w:t>Our enemies are aware of our</w:t>
      </w:r>
      <w:r w:rsidRPr="00A50AAF">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A50AAF">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A50AAF">
        <w:t xml:space="preserve"> This proactive stance was the goal of Ronald Reagan’s Strategic Defense Initiative. </w:t>
      </w:r>
      <w:r w:rsidRPr="00336433">
        <w:rPr>
          <w:rStyle w:val="Emphasis"/>
        </w:rPr>
        <w:t>It must be the goal of U.S. policymakers today.</w:t>
      </w:r>
      <w:r w:rsidRPr="00A50AAF">
        <w:t>24</w:t>
      </w:r>
    </w:p>
    <w:p w14:paraId="0AA35D63" w14:textId="77777777" w:rsidR="00997109" w:rsidRPr="001A42E6" w:rsidRDefault="00997109" w:rsidP="00997109">
      <w:pPr>
        <w:pStyle w:val="Heading4"/>
        <w:rPr>
          <w:rStyle w:val="Emphasis"/>
          <w:b/>
          <w:iCs w:val="0"/>
          <w:sz w:val="14"/>
          <w:u w:val="none"/>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highlight w:val="green"/>
        </w:rPr>
        <w:t>; so is</w:t>
      </w:r>
      <w:r w:rsidRPr="001A42E6">
        <w:rPr>
          <w:rStyle w:val="StyleUnderline"/>
          <w:rFonts w:cs="Calibri"/>
        </w:rPr>
        <w:t xml:space="preserve"> the political position of Chinese President Xi Jinping and </w:t>
      </w:r>
      <w:r w:rsidRPr="001A42E6">
        <w:rPr>
          <w:rStyle w:val="StyleUnderline"/>
          <w:rFonts w:cs="Calibri"/>
          <w:highlight w:val="green"/>
        </w:rPr>
        <w:t>the C</w:t>
      </w:r>
      <w:r w:rsidRPr="001A42E6">
        <w:rPr>
          <w:rStyle w:val="StyleUnderline"/>
          <w:rFonts w:cs="Calibri"/>
        </w:rPr>
        <w:t xml:space="preserve">hinese </w:t>
      </w:r>
      <w:r w:rsidRPr="001A42E6">
        <w:rPr>
          <w:rStyle w:val="StyleUnderline"/>
          <w:rFonts w:cs="Calibri"/>
          <w:highlight w:val="green"/>
        </w:rPr>
        <w:t>C</w:t>
      </w:r>
      <w:r w:rsidRPr="001A42E6">
        <w:rPr>
          <w:rStyle w:val="StyleUnderline"/>
          <w:rFonts w:cs="Calibri"/>
        </w:rPr>
        <w:t xml:space="preserve">ommunist </w:t>
      </w:r>
      <w:r w:rsidRPr="001A42E6">
        <w:rPr>
          <w:rStyle w:val="StyleUnderline"/>
          <w:rFonts w:cs="Calibri"/>
          <w:highlight w:val="green"/>
        </w:rPr>
        <w:t>P</w:t>
      </w:r>
      <w:r w:rsidRPr="001A42E6">
        <w:rPr>
          <w:rStyle w:val="StyleUnderline"/>
          <w:rFonts w:cs="Calibri"/>
        </w:rPr>
        <w:t>arty</w:t>
      </w:r>
      <w:r w:rsidRPr="001A42E6">
        <w:rPr>
          <w:rStyle w:val="StyleUnderline"/>
          <w:rFonts w:cs="Calibri"/>
          <w:highlight w:val="green"/>
        </w:rPr>
        <w:t>’s</w:t>
      </w:r>
      <w:r w:rsidRPr="001A42E6">
        <w:rPr>
          <w:rStyle w:val="StyleUnderline"/>
          <w:rFonts w:cs="Calibri"/>
        </w:rPr>
        <w:t xml:space="preserve"> (CCP) </w:t>
      </w:r>
      <w:r w:rsidRPr="001A42E6">
        <w:rPr>
          <w:rStyle w:val="Emphasis"/>
          <w:b/>
          <w:highlight w:val="green"/>
        </w:rPr>
        <w:t>domestic strength.</w:t>
      </w:r>
      <w:r w:rsidRPr="001A42E6">
        <w:rPr>
          <w:rStyle w:val="StyleUnderline"/>
          <w:rFonts w:cs="Calibri"/>
        </w:rPr>
        <w:t xml:space="preserve"> In the long term, </w:t>
      </w:r>
      <w:r w:rsidRPr="001A42E6">
        <w:rPr>
          <w:rStyle w:val="StyleUnderline"/>
          <w:rFonts w:cs="Calibri"/>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highlight w:val="green"/>
        </w:rPr>
        <w:t xml:space="preserve"> after this peak is</w:t>
      </w:r>
      <w:r w:rsidRPr="001A42E6">
        <w:rPr>
          <w:rStyle w:val="StyleUnderline"/>
          <w:rFonts w:cs="Calibri"/>
        </w:rPr>
        <w:t xml:space="preserve"> a </w:t>
      </w:r>
      <w:r w:rsidRPr="001A42E6">
        <w:rPr>
          <w:rStyle w:val="Emphasis"/>
          <w:b/>
          <w:highlight w:val="green"/>
        </w:rPr>
        <w:t xml:space="preserve">good </w:t>
      </w:r>
      <w:r w:rsidRPr="001A42E6">
        <w:rPr>
          <w:rStyle w:val="Emphasis"/>
          <w:b/>
        </w:rPr>
        <w:t>thing.</w:t>
      </w:r>
      <w:r w:rsidRPr="001A42E6">
        <w:rPr>
          <w:rStyle w:val="StyleUnderline"/>
          <w:rFonts w:cs="Calibri"/>
          <w:highlight w:val="green"/>
        </w:rPr>
        <w:t xml:space="preserve"> But</w:t>
      </w:r>
      <w:r w:rsidRPr="001A42E6">
        <w:rPr>
          <w:rStyle w:val="StyleUnderline"/>
          <w:rFonts w:cs="Calibri"/>
        </w:rPr>
        <w:t xml:space="preserve"> right </w:t>
      </w:r>
      <w:r w:rsidRPr="001A42E6">
        <w:rPr>
          <w:rStyle w:val="StyleUnderline"/>
          <w:rFonts w:cs="Calibri"/>
          <w:highlight w:val="green"/>
        </w:rPr>
        <w:t>now</w:t>
      </w:r>
      <w:r w:rsidRPr="001A42E6">
        <w:rPr>
          <w:rStyle w:val="StyleUnderline"/>
          <w:rFonts w:cs="Calibri"/>
        </w:rPr>
        <w:t xml:space="preserve">, it </w:t>
      </w:r>
      <w:r w:rsidRPr="001A42E6">
        <w:rPr>
          <w:rStyle w:val="StyleUnderline"/>
          <w:rFonts w:cs="Calibri"/>
          <w:highlight w:val="green"/>
        </w:rPr>
        <w:t xml:space="preserve">creates a </w:t>
      </w:r>
      <w:r w:rsidRPr="001A42E6">
        <w:rPr>
          <w:rStyle w:val="Emphasis"/>
          <w:b/>
          <w:highlight w:val="green"/>
        </w:rPr>
        <w:t>decade of danger</w:t>
      </w:r>
      <w:r w:rsidRPr="001A42E6">
        <w:rPr>
          <w:rStyle w:val="StyleUnderline"/>
          <w:rFonts w:cs="Calibri"/>
          <w:highlight w:val="green"/>
        </w:rPr>
        <w:t xml:space="preserve"> from a system that</w:t>
      </w:r>
      <w:r w:rsidRPr="001A42E6">
        <w:rPr>
          <w:rStyle w:val="StyleUnderline"/>
          <w:rFonts w:cs="Calibri"/>
        </w:rPr>
        <w:t xml:space="preserve"> increasingly </w:t>
      </w:r>
      <w:r w:rsidRPr="001A42E6">
        <w:rPr>
          <w:rStyle w:val="StyleUnderline"/>
          <w:rFonts w:cs="Calibri"/>
          <w:highlight w:val="green"/>
        </w:rPr>
        <w:t>realizes it</w:t>
      </w:r>
      <w:r w:rsidRPr="001A42E6">
        <w:rPr>
          <w:rStyle w:val="StyleUnderline"/>
          <w:rFonts w:cs="Calibri"/>
        </w:rPr>
        <w:t xml:space="preserve"> only </w:t>
      </w:r>
      <w:r w:rsidRPr="001A42E6">
        <w:rPr>
          <w:rStyle w:val="StyleUnderline"/>
          <w:rFonts w:cs="Calibri"/>
          <w:highlight w:val="green"/>
        </w:rPr>
        <w:t xml:space="preserve">has a </w:t>
      </w:r>
      <w:r w:rsidRPr="001A42E6">
        <w:rPr>
          <w:rStyle w:val="Emphasis"/>
          <w:b/>
          <w:highlight w:val="green"/>
        </w:rPr>
        <w:t>short time</w:t>
      </w:r>
      <w:r w:rsidRPr="001A42E6">
        <w:rPr>
          <w:rStyle w:val="StyleUnderline"/>
          <w:rFonts w:cs="Calibri"/>
          <w:highlight w:val="green"/>
        </w:rPr>
        <w:t xml:space="preserve"> to fulfill</w:t>
      </w:r>
      <w:r w:rsidRPr="001A42E6">
        <w:rPr>
          <w:rStyle w:val="StyleUnderline"/>
          <w:rFonts w:cs="Calibri"/>
        </w:rPr>
        <w:t xml:space="preserve"> some of </w:t>
      </w:r>
      <w:r w:rsidRPr="001A42E6">
        <w:rPr>
          <w:rStyle w:val="StyleUnderline"/>
          <w:rFonts w:cs="Calibri"/>
          <w:highlight w:val="green"/>
        </w:rPr>
        <w:t xml:space="preserve">its </w:t>
      </w:r>
      <w:r w:rsidRPr="001A42E6">
        <w:rPr>
          <w:rStyle w:val="Emphasis"/>
          <w:b/>
          <w:highlight w:val="green"/>
        </w:rPr>
        <w:t>most critical</w:t>
      </w:r>
      <w:r w:rsidRPr="001A42E6">
        <w:rPr>
          <w:rStyle w:val="StyleUnderline"/>
          <w:rFonts w:cs="Calibri"/>
        </w:rPr>
        <w:t xml:space="preserve">, long-held </w:t>
      </w:r>
      <w:r w:rsidRPr="001A42E6">
        <w:rPr>
          <w:rStyle w:val="Emphasis"/>
          <w:b/>
          <w:highlight w:val="green"/>
        </w:rPr>
        <w:t>goals.</w:t>
      </w:r>
    </w:p>
    <w:p w14:paraId="384259EF" w14:textId="77777777" w:rsidR="00997109" w:rsidRPr="001A42E6" w:rsidRDefault="00997109" w:rsidP="00997109">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1A42E6">
        <w:rPr>
          <w:rFonts w:eastAsia="Times New Roman"/>
          <w:color w:val="000000"/>
          <w:sz w:val="14"/>
          <w:szCs w:val="22"/>
        </w:rPr>
        <w:t xml:space="preserve"> against the rules-based order. Notable examples include China occupying and </w:t>
      </w:r>
      <w:r w:rsidRPr="001A42E6">
        <w:rPr>
          <w:rStyle w:val="StyleUnderline"/>
          <w:highlight w:val="green"/>
        </w:rPr>
        <w:t>militarizing</w:t>
      </w:r>
      <w:r w:rsidRPr="001A42E6">
        <w:rPr>
          <w:rFonts w:eastAsia="Times New Roman"/>
          <w:color w:val="000000"/>
          <w:sz w:val="14"/>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1A42E6">
        <w:rPr>
          <w:rFonts w:eastAsia="Times New Roman"/>
          <w:color w:val="000000"/>
          <w:sz w:val="14"/>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1A42E6">
        <w:rPr>
          <w:rFonts w:eastAsia="Times New Roman"/>
          <w:color w:val="000000"/>
          <w:sz w:val="14"/>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1A42E6">
        <w:rPr>
          <w:rFonts w:eastAsia="Times New Roman"/>
          <w:color w:val="000000"/>
          <w:sz w:val="14"/>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3"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480FDCA" w14:textId="77777777" w:rsidR="00997109" w:rsidRPr="001A42E6" w:rsidRDefault="00997109" w:rsidP="00997109">
      <w:pPr>
        <w:spacing w:before="100" w:beforeAutospacing="1" w:after="100" w:afterAutospacing="1"/>
        <w:rPr>
          <w:rStyle w:val="StyleUnderline"/>
        </w:rPr>
      </w:pPr>
      <w:r w:rsidRPr="001A42E6">
        <w:rPr>
          <w:rFonts w:eastAsia="Times New Roman"/>
          <w:color w:val="000000"/>
          <w:sz w:val="14"/>
          <w:szCs w:val="22"/>
        </w:rPr>
        <w:t xml:space="preserve">The relatively low-hanging fruit is plucked, but </w:t>
      </w:r>
      <w:r w:rsidRPr="001A42E6">
        <w:rPr>
          <w:rStyle w:val="Emphasis"/>
        </w:rPr>
        <w:t>Beijing is emboldened to grasp the biggest single revisionist prize: Taiwan.</w:t>
      </w:r>
    </w:p>
    <w:p w14:paraId="439511AA" w14:textId="77777777" w:rsidR="00997109" w:rsidRPr="001A42E6" w:rsidRDefault="00997109" w:rsidP="00997109">
      <w:pPr>
        <w:spacing w:before="100" w:beforeAutospacing="1" w:after="100" w:afterAutospacing="1"/>
        <w:rPr>
          <w:rStyle w:val="StyleUnderline"/>
        </w:rPr>
      </w:pPr>
      <w:r w:rsidRPr="001A42E6">
        <w:rPr>
          <w:rFonts w:eastAsia="Times New Roman"/>
          <w:color w:val="000000"/>
          <w:sz w:val="14"/>
          <w:szCs w:val="22"/>
        </w:rPr>
        <w:t>Beijing’s actions over the last decade have triggered backlash, such as with the so-called </w:t>
      </w:r>
      <w:r w:rsidRPr="001A42E6">
        <w:rPr>
          <w:rFonts w:eastAsia="Times New Roman"/>
          <w:color w:val="111111"/>
          <w:sz w:val="14"/>
          <w:szCs w:val="14"/>
        </w:rPr>
        <w:t>AUKUS deal</w:t>
      </w:r>
      <w:r w:rsidRPr="001A42E6">
        <w:rPr>
          <w:rFonts w:eastAsia="Times New Roman"/>
          <w:color w:val="000000"/>
          <w:sz w:val="14"/>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1A42E6">
        <w:rPr>
          <w:rFonts w:eastAsia="Times New Roman"/>
          <w:color w:val="000000"/>
          <w:sz w:val="14"/>
          <w:szCs w:val="22"/>
        </w:rPr>
        <w:t xml:space="preserve"> It’s remarkable and dangerous that </w:t>
      </w:r>
      <w:r w:rsidRPr="001A42E6">
        <w:rPr>
          <w:rStyle w:val="StyleUnderline"/>
        </w:rPr>
        <w:t>China has paid few costs for its actions over the last 10 years, even as its military capacities have rapidly grown.</w:t>
      </w:r>
    </w:p>
    <w:p w14:paraId="48D37415" w14:textId="77777777" w:rsidR="00997109" w:rsidRPr="001A42E6" w:rsidRDefault="00997109" w:rsidP="00997109">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1A42E6">
        <w:rPr>
          <w:rFonts w:eastAsia="Times New Roman"/>
          <w:color w:val="000000"/>
          <w:sz w:val="14"/>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1A42E6">
        <w:rPr>
          <w:rFonts w:eastAsia="Times New Roman"/>
          <w:color w:val="000000"/>
          <w:sz w:val="14"/>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1A42E6">
        <w:rPr>
          <w:rFonts w:eastAsia="Times New Roman"/>
          <w:color w:val="000000"/>
          <w:sz w:val="14"/>
          <w:szCs w:val="22"/>
        </w:rPr>
        <w:t xml:space="preserve"> 68-year-old </w:t>
      </w:r>
      <w:r w:rsidRPr="001A42E6">
        <w:rPr>
          <w:rStyle w:val="StyleUnderline"/>
        </w:rPr>
        <w:t>leader, who seeks a historical achievement at the zenith of his career.</w:t>
      </w:r>
    </w:p>
    <w:p w14:paraId="731934D9" w14:textId="77777777" w:rsidR="00997109" w:rsidRPr="001A42E6" w:rsidRDefault="00997109" w:rsidP="00997109">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1A42E6">
        <w:rPr>
          <w:rFonts w:eastAsia="Times New Roman"/>
          <w:color w:val="000000"/>
          <w:sz w:val="14"/>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1A42E6">
        <w:rPr>
          <w:rFonts w:eastAsia="Times New Roman"/>
          <w:color w:val="000000"/>
          <w:sz w:val="14"/>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90D6644" w14:textId="77777777" w:rsidR="00997109" w:rsidRPr="001A42E6" w:rsidRDefault="00997109" w:rsidP="00997109">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1A42E6">
        <w:rPr>
          <w:rFonts w:eastAsia="Times New Roman"/>
          <w:color w:val="000000"/>
          <w:sz w:val="14"/>
          <w:szCs w:val="22"/>
        </w:rPr>
        <w:t xml:space="preserve"> in Asia and beyond, </w:t>
      </w:r>
      <w:r w:rsidRPr="001A42E6">
        <w:rPr>
          <w:rStyle w:val="StyleUnderline"/>
        </w:rPr>
        <w:t>it creates a dangerous contradiction between its goals and its medium-term capacity</w:t>
      </w:r>
      <w:r w:rsidRPr="001A42E6">
        <w:rPr>
          <w:rFonts w:eastAsia="Times New Roman"/>
          <w:color w:val="000000"/>
          <w:sz w:val="14"/>
          <w:szCs w:val="22"/>
        </w:rPr>
        <w:t xml:space="preserve"> to achieve them. </w:t>
      </w:r>
      <w:r w:rsidRPr="001A42E6">
        <w:rPr>
          <w:rStyle w:val="StyleUnderline"/>
          <w:highlight w:val="green"/>
        </w:rPr>
        <w:t>China</w:t>
      </w:r>
      <w:r w:rsidRPr="001A42E6">
        <w:rPr>
          <w:rStyle w:val="StyleUnderline"/>
        </w:rPr>
        <w:t xml:space="preserve"> is</w:t>
      </w:r>
      <w:r w:rsidRPr="001A42E6">
        <w:rPr>
          <w:rFonts w:eastAsia="Times New Roman"/>
          <w:color w:val="000000"/>
          <w:sz w:val="14"/>
          <w:szCs w:val="22"/>
        </w:rPr>
        <w:t xml:space="preserve">, in fact, likely </w:t>
      </w:r>
      <w:r w:rsidRPr="001A42E6">
        <w:rPr>
          <w:rStyle w:val="StyleUnderline"/>
        </w:rPr>
        <w:t xml:space="preserve">nearing the </w:t>
      </w:r>
      <w:r w:rsidRPr="001A42E6">
        <w:rPr>
          <w:rStyle w:val="Emphasis"/>
        </w:rPr>
        <w:t>apogee of its relative power</w:t>
      </w:r>
      <w:r w:rsidRPr="001A42E6">
        <w:rPr>
          <w:rFonts w:eastAsia="Times New Roman"/>
          <w:color w:val="000000"/>
          <w:sz w:val="14"/>
          <w:szCs w:val="22"/>
        </w:rPr>
        <w:t xml:space="preserve">; and </w:t>
      </w:r>
      <w:r w:rsidRPr="001A42E6">
        <w:rPr>
          <w:rStyle w:val="StyleUnderline"/>
          <w:highlight w:val="green"/>
        </w:rPr>
        <w:t>by 2030</w:t>
      </w:r>
      <w:r w:rsidRPr="001A42E6">
        <w:rPr>
          <w:rFonts w:eastAsia="Times New Roman"/>
          <w:color w:val="000000"/>
          <w:sz w:val="14"/>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1A42E6">
        <w:rPr>
          <w:rFonts w:eastAsia="Times New Roman"/>
          <w:color w:val="000000"/>
          <w:sz w:val="14"/>
          <w:szCs w:val="22"/>
        </w:rPr>
        <w:t xml:space="preserve"> Growing </w:t>
      </w:r>
      <w:r w:rsidRPr="001A42E6">
        <w:rPr>
          <w:rStyle w:val="StyleUnderline"/>
        </w:rPr>
        <w:t>headwinds constraining Chinese growth</w:t>
      </w:r>
      <w:r w:rsidRPr="001A42E6">
        <w:rPr>
          <w:rFonts w:eastAsia="Times New Roman"/>
          <w:color w:val="000000"/>
          <w:sz w:val="14"/>
          <w:szCs w:val="22"/>
        </w:rPr>
        <w:t xml:space="preserve">, while not publicly acknowledged by Beijing, </w:t>
      </w:r>
      <w:r w:rsidRPr="001A42E6">
        <w:rPr>
          <w:rStyle w:val="StyleUnderline"/>
        </w:rPr>
        <w:t>help explain Xi’s</w:t>
      </w:r>
      <w:r w:rsidRPr="001A42E6">
        <w:rPr>
          <w:rFonts w:eastAsia="Times New Roman"/>
          <w:color w:val="000000"/>
          <w:sz w:val="14"/>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218F4E1" w14:textId="77777777" w:rsidR="00997109" w:rsidRPr="001A42E6" w:rsidRDefault="00997109" w:rsidP="00997109">
      <w:pPr>
        <w:spacing w:before="100" w:beforeAutospacing="1" w:after="100" w:afterAutospacing="1"/>
        <w:rPr>
          <w:rFonts w:eastAsia="Times New Roman"/>
          <w:color w:val="000000"/>
          <w:sz w:val="14"/>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1A42E6">
        <w:rPr>
          <w:rFonts w:eastAsia="Times New Roman"/>
          <w:color w:val="000000"/>
          <w:sz w:val="14"/>
          <w:szCs w:val="22"/>
        </w:rPr>
        <w:t xml:space="preserve"> when it had similar per capita GDP and income levels. </w:t>
      </w:r>
      <w:r w:rsidRPr="001A42E6">
        <w:rPr>
          <w:rStyle w:val="StyleUnderline"/>
        </w:rPr>
        <w:t>Debt is often a wet blanket on consumption growth.</w:t>
      </w:r>
      <w:r w:rsidRPr="001A42E6">
        <w:rPr>
          <w:rFonts w:eastAsia="Times New Roman"/>
          <w:color w:val="000000"/>
          <w:sz w:val="14"/>
          <w:szCs w:val="22"/>
        </w:rPr>
        <w:t xml:space="preserve"> A 2017 </w:t>
      </w:r>
      <w:r w:rsidRPr="001A42E6">
        <w:rPr>
          <w:rFonts w:eastAsia="Times New Roman"/>
          <w:color w:val="111111"/>
          <w:szCs w:val="22"/>
          <w:u w:val="single"/>
        </w:rPr>
        <w:t>analysis</w:t>
      </w:r>
      <w:r w:rsidRPr="001A42E6">
        <w:rPr>
          <w:rFonts w:eastAsia="Times New Roman"/>
          <w:color w:val="000000"/>
          <w:sz w:val="14"/>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1A42E6">
        <w:rPr>
          <w:rFonts w:eastAsia="Times New Roman"/>
          <w:color w:val="000000"/>
          <w:sz w:val="14"/>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12771BBB" w14:textId="77777777" w:rsidR="00997109" w:rsidRPr="001A42E6" w:rsidRDefault="00997109" w:rsidP="00997109">
      <w:pPr>
        <w:spacing w:before="100" w:beforeAutospacing="1" w:after="100" w:afterAutospacing="1"/>
        <w:rPr>
          <w:rStyle w:val="StyleUnderline"/>
        </w:rPr>
      </w:pPr>
      <w:r w:rsidRPr="001A42E6">
        <w:rPr>
          <w:rFonts w:eastAsia="Times New Roman"/>
          <w:color w:val="000000"/>
          <w:sz w:val="14"/>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1A42E6">
        <w:rPr>
          <w:rFonts w:eastAsia="Times New Roman"/>
          <w:color w:val="000000"/>
          <w:sz w:val="14"/>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1A42E6">
        <w:rPr>
          <w:rFonts w:eastAsia="Times New Roman"/>
          <w:color w:val="000000"/>
          <w:sz w:val="14"/>
          <w:szCs w:val="22"/>
        </w:rPr>
        <w:t xml:space="preserve"> Moreover, </w:t>
      </w:r>
      <w:r w:rsidRPr="001A42E6">
        <w:rPr>
          <w:rStyle w:val="StyleUnderline"/>
        </w:rPr>
        <w:t>the United States can choose to access a global demographic and talent dividend via immigration in a way China simply will not be able to do.</w:t>
      </w:r>
    </w:p>
    <w:p w14:paraId="7E6F8D0E" w14:textId="77777777" w:rsidR="00997109" w:rsidRPr="001A42E6" w:rsidRDefault="00997109" w:rsidP="00997109">
      <w:pPr>
        <w:spacing w:before="100" w:beforeAutospacing="1" w:after="100" w:afterAutospacing="1"/>
        <w:rPr>
          <w:rStyle w:val="StyleUnderline"/>
        </w:rPr>
      </w:pPr>
      <w:r w:rsidRPr="001A42E6">
        <w:rPr>
          <w:rFonts w:eastAsia="Times New Roman"/>
          <w:color w:val="000000"/>
          <w:sz w:val="14"/>
          <w:szCs w:val="22"/>
        </w:rPr>
        <w:t>Atop surging debt and worsening demographics</w:t>
      </w:r>
      <w:r w:rsidRPr="001A42E6">
        <w:rPr>
          <w:sz w:val="14"/>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1A42E6">
        <w:rPr>
          <w:rFonts w:eastAsia="Times New Roman"/>
          <w:color w:val="000000"/>
          <w:sz w:val="14"/>
          <w:szCs w:val="22"/>
        </w:rPr>
        <w:t xml:space="preserve"> from </w:t>
      </w:r>
      <w:r w:rsidRPr="001A42E6">
        <w:rPr>
          <w:rFonts w:eastAsia="Times New Roman"/>
          <w:color w:val="111111"/>
          <w:sz w:val="14"/>
          <w:szCs w:val="14"/>
        </w:rPr>
        <w:t>Tsinghua University</w:t>
      </w:r>
      <w:r w:rsidRPr="001A42E6">
        <w:rPr>
          <w:rFonts w:eastAsia="Times New Roman"/>
          <w:color w:val="000000"/>
          <w:sz w:val="14"/>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1A42E6">
        <w:rPr>
          <w:sz w:val="14"/>
        </w:rPr>
        <w:t xml:space="preserve"> </w:t>
      </w:r>
      <w:r w:rsidRPr="001A42E6">
        <w:rPr>
          <w:rFonts w:eastAsia="Times New Roman"/>
          <w:color w:val="000000"/>
          <w:sz w:val="14"/>
          <w:szCs w:val="22"/>
        </w:rPr>
        <w:t>and 2035</w:t>
      </w:r>
      <w:r w:rsidRPr="001A42E6">
        <w:rPr>
          <w:rStyle w:val="StyleUnderline"/>
        </w:rPr>
        <w:t>. As China grapples with power shortages, Beijing has been reminded that supply shortfalls</w:t>
      </w:r>
      <w:r w:rsidRPr="001A42E6">
        <w:rPr>
          <w:rFonts w:eastAsia="Times New Roman"/>
          <w:color w:val="000000"/>
          <w:sz w:val="14"/>
          <w:szCs w:val="22"/>
        </w:rPr>
        <w:t xml:space="preserve"> equal to even a few percentage points of total demand can </w:t>
      </w:r>
      <w:r w:rsidRPr="001A42E6">
        <w:rPr>
          <w:rStyle w:val="StyleUnderline"/>
        </w:rPr>
        <w:t>have outsized negative impacts.</w:t>
      </w:r>
    </w:p>
    <w:p w14:paraId="188344CE" w14:textId="77777777" w:rsidR="00997109" w:rsidRPr="001A42E6" w:rsidRDefault="00997109" w:rsidP="00997109">
      <w:pPr>
        <w:spacing w:before="100" w:beforeAutospacing="1" w:after="100" w:afterAutospacing="1"/>
        <w:rPr>
          <w:rStyle w:val="StyleUnderline"/>
        </w:rPr>
      </w:pPr>
      <w:r w:rsidRPr="001A42E6">
        <w:rPr>
          <w:rFonts w:eastAsia="Times New Roman"/>
          <w:color w:val="000000"/>
          <w:sz w:val="14"/>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EF349E8" w14:textId="77777777" w:rsidR="00997109" w:rsidRPr="001A42E6" w:rsidRDefault="00997109" w:rsidP="00997109">
      <w:pPr>
        <w:spacing w:before="100" w:beforeAutospacing="1" w:after="100" w:afterAutospacing="1"/>
        <w:rPr>
          <w:rStyle w:val="StyleUnderline"/>
        </w:rPr>
      </w:pPr>
      <w:r w:rsidRPr="001A42E6">
        <w:rPr>
          <w:rStyle w:val="StyleUnderline"/>
          <w:highlight w:val="green"/>
        </w:rPr>
        <w:t>Each of these dynamics</w:t>
      </w:r>
      <w:r w:rsidRPr="001A42E6">
        <w:rPr>
          <w:rFonts w:eastAsia="Times New Roman"/>
          <w:color w:val="000000"/>
          <w:sz w:val="14"/>
          <w:szCs w:val="22"/>
        </w:rPr>
        <w:t>—demographic downshifts, rising debts, resource supply insecurity—either imminently threatens or is already actively interfering with the CCP’s long-cherished goal of achieving a “</w:t>
      </w:r>
      <w:r w:rsidRPr="001A42E6">
        <w:rPr>
          <w:rFonts w:eastAsia="Times New Roman"/>
          <w:color w:val="111111"/>
          <w:sz w:val="14"/>
          <w:szCs w:val="14"/>
        </w:rPr>
        <w:t>moderately prosperous society</w:t>
      </w:r>
      <w:r w:rsidRPr="001A42E6">
        <w:rPr>
          <w:rFonts w:eastAsia="Times New Roman"/>
          <w:color w:val="000000"/>
          <w:sz w:val="14"/>
          <w:szCs w:val="22"/>
        </w:rPr>
        <w:t>.” Electricity blackouts, real estate sector travails (like those of Evergrande) that show just how many Chinese investors’ financial eggs now sit in an unstable </w:t>
      </w:r>
      <w:r w:rsidRPr="001A42E6">
        <w:rPr>
          <w:rFonts w:eastAsia="Times New Roman"/>
          <w:color w:val="111111"/>
          <w:sz w:val="14"/>
          <w:szCs w:val="14"/>
        </w:rPr>
        <w:t>$52 trillion basket</w:t>
      </w:r>
      <w:r w:rsidRPr="001A42E6">
        <w:rPr>
          <w:rFonts w:eastAsia="Times New Roman"/>
          <w:color w:val="000000"/>
          <w:sz w:val="14"/>
          <w:szCs w:val="22"/>
        </w:rPr>
        <w:t xml:space="preserve">, and a solidifying alignment of countries abroad concerned by aggressive Chinese behavior all </w:t>
      </w:r>
      <w:r w:rsidRPr="001A42E6">
        <w:rPr>
          <w:rStyle w:val="Emphasis"/>
          <w:highlight w:val="green"/>
        </w:rPr>
        <w:t>raise questions about Xi’s ability to deliver.</w:t>
      </w:r>
      <w:r w:rsidRPr="001A42E6">
        <w:rPr>
          <w:rFonts w:eastAsia="Times New Roman"/>
          <w:color w:val="000000"/>
          <w:sz w:val="14"/>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56673687" w14:textId="77777777" w:rsidR="00997109" w:rsidRPr="001A42E6" w:rsidRDefault="00997109" w:rsidP="00997109">
      <w:pPr>
        <w:spacing w:before="100" w:beforeAutospacing="1" w:after="100" w:afterAutospacing="1"/>
        <w:rPr>
          <w:rFonts w:eastAsia="Times New Roman"/>
          <w:color w:val="000000"/>
          <w:sz w:val="14"/>
          <w:szCs w:val="14"/>
        </w:rPr>
      </w:pPr>
      <w:r w:rsidRPr="001A42E6">
        <w:rPr>
          <w:rFonts w:eastAsia="Times New Roman"/>
          <w:color w:val="000000"/>
          <w:sz w:val="14"/>
          <w:szCs w:val="22"/>
        </w:rPr>
        <w:t>While Xi is under pressure to act, the external risks are magnified because so far, he has suffered few consequences from taking actions on issues his predecessors would likely never have gambled on. Reactions to party predations in Xinjiang and </w:t>
      </w:r>
      <w:hyperlink r:id="rId14" w:history="1">
        <w:r w:rsidRPr="001A42E6">
          <w:rPr>
            <w:rFonts w:eastAsia="Times New Roman"/>
            <w:color w:val="111111"/>
            <w:szCs w:val="22"/>
            <w:u w:val="single"/>
          </w:rPr>
          <w:t>Hong Kong</w:t>
        </w:r>
      </w:hyperlink>
      <w:r w:rsidRPr="001A42E6">
        <w:rPr>
          <w:rFonts w:eastAsia="Times New Roman"/>
          <w:color w:val="000000"/>
          <w:sz w:val="14"/>
          <w:szCs w:val="22"/>
        </w:rPr>
        <w:t xml:space="preserve"> have been restricted to diplomatic-signaling pinpricks, such as sanctioning </w:t>
      </w:r>
      <w:r w:rsidRPr="001A42E6">
        <w:rPr>
          <w:rFonts w:eastAsia="Times New Roman"/>
          <w:color w:val="000000"/>
          <w:sz w:val="14"/>
          <w:szCs w:val="14"/>
        </w:rPr>
        <w:t>responsible </w:t>
      </w:r>
      <w:r w:rsidRPr="001A42E6">
        <w:rPr>
          <w:rFonts w:eastAsia="Times New Roman"/>
          <w:color w:val="111111"/>
          <w:sz w:val="14"/>
          <w:szCs w:val="14"/>
        </w:rPr>
        <w:t>Chinese officials</w:t>
      </w:r>
      <w:r w:rsidRPr="001A42E6">
        <w:rPr>
          <w:rFonts w:eastAsia="Times New Roman"/>
          <w:color w:val="000000"/>
          <w:sz w:val="14"/>
          <w:szCs w:val="14"/>
        </w:rPr>
        <w:t> and </w:t>
      </w:r>
      <w:r w:rsidRPr="001A42E6">
        <w:rPr>
          <w:rFonts w:eastAsia="Times New Roman"/>
          <w:color w:val="111111"/>
          <w:sz w:val="14"/>
          <w:szCs w:val="14"/>
        </w:rPr>
        <w:t>entities</w:t>
      </w:r>
      <w:r w:rsidRPr="001A42E6">
        <w:rPr>
          <w:rFonts w:eastAsia="Times New Roman"/>
          <w:color w:val="000000"/>
          <w:sz w:val="14"/>
          <w:szCs w:val="14"/>
        </w:rPr>
        <w:t>, most of whom lack substantial economic ties to the United States. Whether U.S. restraint results from a fear of losing market access or a belief that China’s goals are ultimately limited is not clear at this time.</w:t>
      </w:r>
    </w:p>
    <w:p w14:paraId="50A3AC96" w14:textId="77777777" w:rsidR="00997109" w:rsidRPr="001A42E6" w:rsidRDefault="00997109" w:rsidP="00997109">
      <w:pPr>
        <w:spacing w:before="100" w:beforeAutospacing="1" w:after="100" w:afterAutospacing="1"/>
        <w:rPr>
          <w:rFonts w:eastAsia="Times New Roman"/>
          <w:color w:val="000000"/>
          <w:sz w:val="14"/>
          <w:szCs w:val="22"/>
        </w:rPr>
      </w:pPr>
      <w:r w:rsidRPr="001A42E6">
        <w:rPr>
          <w:rFonts w:eastAsia="Times New Roman"/>
          <w:color w:val="000000"/>
          <w:sz w:val="14"/>
          <w:szCs w:val="14"/>
        </w:rPr>
        <w:t>While the CCP issues </w:t>
      </w:r>
      <w:r w:rsidRPr="001A42E6">
        <w:rPr>
          <w:rFonts w:eastAsia="Times New Roman"/>
          <w:color w:val="111111"/>
          <w:sz w:val="14"/>
          <w:szCs w:val="14"/>
        </w:rPr>
        <w:t>retaliatory sanctions</w:t>
      </w:r>
      <w:r w:rsidRPr="001A42E6">
        <w:rPr>
          <w:rFonts w:eastAsia="Times New Roman"/>
          <w:color w:val="000000"/>
          <w:sz w:val="14"/>
          <w:szCs w:val="14"/>
        </w:rPr>
        <w:t> against U.S. officials and </w:t>
      </w:r>
      <w:r w:rsidRPr="001A42E6">
        <w:rPr>
          <w:rFonts w:eastAsia="Times New Roman"/>
          <w:color w:val="111111"/>
          <w:sz w:val="14"/>
          <w:szCs w:val="14"/>
        </w:rPr>
        <w:t>proclaims</w:t>
      </w:r>
      <w:r w:rsidRPr="001A42E6">
        <w:rPr>
          <w:rFonts w:eastAsia="Times New Roman"/>
          <w:color w:val="000000"/>
          <w:sz w:val="14"/>
          <w:szCs w:val="14"/>
        </w:rPr>
        <w:t> a</w:t>
      </w:r>
      <w:r w:rsidRPr="001A42E6">
        <w:rPr>
          <w:rFonts w:eastAsia="Times New Roman"/>
          <w:color w:val="000000"/>
          <w:sz w:val="14"/>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1A42E6">
        <w:rPr>
          <w:rFonts w:eastAsia="Times New Roman"/>
          <w:color w:val="000000"/>
          <w:sz w:val="14"/>
          <w:szCs w:val="22"/>
        </w:rPr>
        <w:t>—but knowing that when Beijing sees the tipping point in its rearview mirror, major rivals will recognize it too—</w:t>
      </w:r>
      <w:r w:rsidRPr="001A42E6">
        <w:rPr>
          <w:rStyle w:val="Emphasis"/>
        </w:rPr>
        <w:t>amplifies Xi and the party’s anxiety to act on a shorter timeline.</w:t>
      </w:r>
      <w:r w:rsidRPr="001A42E6">
        <w:rPr>
          <w:rFonts w:eastAsia="Times New Roman"/>
          <w:color w:val="000000"/>
          <w:sz w:val="14"/>
          <w:szCs w:val="22"/>
        </w:rPr>
        <w:t xml:space="preserve"> Hence the dramatic acceleration of the last few years.</w:t>
      </w:r>
    </w:p>
    <w:p w14:paraId="3220E4A3" w14:textId="77777777" w:rsidR="00997109" w:rsidRPr="001A42E6" w:rsidRDefault="00997109" w:rsidP="00997109">
      <w:pPr>
        <w:spacing w:before="100" w:beforeAutospacing="1" w:after="100" w:afterAutospacing="1"/>
        <w:rPr>
          <w:rStyle w:val="StyleUnderline"/>
        </w:rPr>
      </w:pPr>
      <w:r w:rsidRPr="001A42E6">
        <w:rPr>
          <w:rFonts w:eastAsia="Times New Roman"/>
          <w:color w:val="000000"/>
          <w:sz w:val="14"/>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1A42E6">
        <w:rPr>
          <w:rFonts w:eastAsia="Times New Roman"/>
          <w:color w:val="000000"/>
          <w:sz w:val="14"/>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1A42E6">
        <w:rPr>
          <w:rFonts w:eastAsia="Times New Roman"/>
          <w:color w:val="000000"/>
          <w:sz w:val="14"/>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32F01B81" w14:textId="77777777" w:rsidR="00997109" w:rsidRPr="001A42E6" w:rsidRDefault="00997109" w:rsidP="00997109">
      <w:pPr>
        <w:spacing w:before="100" w:beforeAutospacing="1" w:after="100" w:afterAutospacing="1"/>
        <w:rPr>
          <w:rStyle w:val="StyleUnderline"/>
        </w:rPr>
      </w:pPr>
      <w:r w:rsidRPr="001A42E6">
        <w:rPr>
          <w:rStyle w:val="StyleUnderline"/>
          <w:highlight w:val="green"/>
        </w:rPr>
        <w:t>Deterrence</w:t>
      </w:r>
      <w:r w:rsidRPr="001A42E6">
        <w:rPr>
          <w:rFonts w:eastAsia="Times New Roman"/>
          <w:color w:val="000000"/>
          <w:sz w:val="14"/>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1A42E6">
        <w:rPr>
          <w:rFonts w:eastAsia="Times New Roman"/>
          <w:color w:val="000000"/>
          <w:sz w:val="14"/>
          <w:szCs w:val="22"/>
        </w:rPr>
        <w:t xml:space="preserve"> Accordingly, </w:t>
      </w:r>
      <w:r w:rsidRPr="001A42E6">
        <w:rPr>
          <w:rStyle w:val="StyleUnderline"/>
        </w:rPr>
        <w:t xml:space="preserve">U.S. planners should </w:t>
      </w:r>
      <w:r w:rsidRPr="001A42E6">
        <w:rPr>
          <w:rFonts w:eastAsia="Times New Roman"/>
          <w:color w:val="000000"/>
          <w:sz w:val="14"/>
          <w:szCs w:val="22"/>
        </w:rPr>
        <w:t xml:space="preserve">immediately mobilize resources and effort as well as </w:t>
      </w:r>
      <w:r w:rsidRPr="001A42E6">
        <w:rPr>
          <w:rStyle w:val="StyleUnderline"/>
        </w:rPr>
        <w:t>accept greater risks to deter Chinese action over the critical next decade.</w:t>
      </w:r>
    </w:p>
    <w:p w14:paraId="405BF8FB" w14:textId="77777777" w:rsidR="00997109" w:rsidRPr="001A42E6" w:rsidRDefault="00997109" w:rsidP="00997109">
      <w:pPr>
        <w:spacing w:before="100" w:beforeAutospacing="1" w:after="100" w:afterAutospacing="1"/>
        <w:rPr>
          <w:rFonts w:eastAsia="Times New Roman"/>
          <w:color w:val="000000"/>
          <w:sz w:val="14"/>
          <w:szCs w:val="22"/>
        </w:rPr>
      </w:pPr>
      <w:r w:rsidRPr="001A42E6">
        <w:rPr>
          <w:rStyle w:val="StyleUnderline"/>
        </w:rPr>
        <w:t xml:space="preserve">The greatest threat is armed conflict over Taiwan, where U.S. </w:t>
      </w:r>
      <w:r w:rsidRPr="001A42E6">
        <w:rPr>
          <w:rFonts w:eastAsia="Times New Roman"/>
          <w:color w:val="000000"/>
          <w:sz w:val="14"/>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1A42E6">
        <w:rPr>
          <w:rFonts w:eastAsia="Times New Roman"/>
          <w:color w:val="000000"/>
          <w:sz w:val="14"/>
          <w:szCs w:val="22"/>
        </w:rPr>
        <w:t>—following an extraordinary ramp-up in People’s Liberation Army capabilities and before Xi or the party state’s power grasp has ebbed or Washington and its allies have fully regrouped and rallied to the challenge.</w:t>
      </w:r>
    </w:p>
    <w:p w14:paraId="236B9C36" w14:textId="77777777" w:rsidR="00997109" w:rsidRPr="001A42E6" w:rsidRDefault="00997109" w:rsidP="00997109">
      <w:pPr>
        <w:spacing w:before="100" w:beforeAutospacing="1" w:after="100" w:afterAutospacing="1"/>
        <w:rPr>
          <w:rStyle w:val="StyleUnderline"/>
        </w:rPr>
      </w:pPr>
      <w:r w:rsidRPr="001A42E6">
        <w:rPr>
          <w:rFonts w:eastAsia="Times New Roman"/>
          <w:color w:val="000000"/>
          <w:sz w:val="14"/>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1A42E6">
        <w:rPr>
          <w:rFonts w:eastAsia="Times New Roman"/>
          <w:color w:val="000000"/>
          <w:sz w:val="14"/>
          <w:szCs w:val="22"/>
        </w:rPr>
        <w:t> and </w:t>
      </w:r>
      <w:r w:rsidRPr="001A42E6">
        <w:rPr>
          <w:rFonts w:eastAsia="Times New Roman"/>
          <w:color w:val="111111"/>
          <w:szCs w:val="22"/>
          <w:u w:val="single"/>
        </w:rPr>
        <w:t>John Aquilino</w:t>
      </w:r>
      <w:r w:rsidRPr="001A42E6">
        <w:rPr>
          <w:rFonts w:eastAsia="Times New Roman"/>
          <w:color w:val="000000"/>
          <w:sz w:val="14"/>
          <w:szCs w:val="22"/>
        </w:rPr>
        <w:t>? In June, Chairman of the Joint Chiefs Gen. </w:t>
      </w:r>
      <w:r w:rsidRPr="001A42E6">
        <w:rPr>
          <w:rFonts w:eastAsia="Times New Roman"/>
          <w:color w:val="111111"/>
          <w:szCs w:val="22"/>
          <w:u w:val="single"/>
        </w:rPr>
        <w:t>Mark Milley</w:t>
      </w:r>
      <w:r w:rsidRPr="001A42E6">
        <w:rPr>
          <w:rFonts w:eastAsia="Times New Roman"/>
          <w:color w:val="000000"/>
          <w:sz w:val="14"/>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2549416" w14:textId="77777777" w:rsidR="00997109" w:rsidRPr="001A42E6" w:rsidRDefault="00997109" w:rsidP="00997109">
      <w:pPr>
        <w:spacing w:before="100" w:beforeAutospacing="1" w:after="100" w:afterAutospacing="1"/>
        <w:rPr>
          <w:rFonts w:eastAsia="Times New Roman"/>
          <w:color w:val="000000"/>
          <w:sz w:val="14"/>
          <w:szCs w:val="13"/>
        </w:rPr>
      </w:pPr>
      <w:r w:rsidRPr="001A42E6">
        <w:rPr>
          <w:rFonts w:eastAsia="Times New Roman"/>
          <w:color w:val="000000"/>
          <w:sz w:val="14"/>
          <w:szCs w:val="13"/>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1C21358" w14:textId="77777777" w:rsidR="00997109" w:rsidRPr="001A42E6" w:rsidRDefault="00997109" w:rsidP="00997109">
      <w:pPr>
        <w:spacing w:before="100" w:beforeAutospacing="1" w:after="100" w:afterAutospacing="1"/>
        <w:rPr>
          <w:rFonts w:eastAsia="Times New Roman"/>
          <w:color w:val="000000"/>
          <w:sz w:val="14"/>
          <w:szCs w:val="13"/>
        </w:rPr>
      </w:pPr>
      <w:r w:rsidRPr="001A42E6">
        <w:rPr>
          <w:rFonts w:eastAsia="Times New Roman"/>
          <w:color w:val="000000"/>
          <w:sz w:val="14"/>
          <w:szCs w:val="13"/>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1A42E6">
        <w:rPr>
          <w:rFonts w:eastAsia="Times New Roman"/>
          <w:color w:val="111111"/>
          <w:sz w:val="13"/>
          <w:szCs w:val="13"/>
          <w:u w:val="single"/>
        </w:rPr>
        <w:t>$380 billion</w:t>
      </w:r>
      <w:r w:rsidRPr="001A42E6">
        <w:rPr>
          <w:rFonts w:eastAsia="Times New Roman"/>
          <w:color w:val="000000"/>
          <w:sz w:val="14"/>
          <w:szCs w:val="13"/>
        </w:rPr>
        <w:t>) than it does on </w:t>
      </w:r>
      <w:hyperlink r:id="rId15" w:history="1">
        <w:r w:rsidRPr="001A42E6">
          <w:rPr>
            <w:rFonts w:eastAsia="Times New Roman"/>
            <w:color w:val="111111"/>
            <w:sz w:val="13"/>
            <w:szCs w:val="13"/>
            <w:u w:val="single"/>
          </w:rPr>
          <w:t>oil</w:t>
        </w:r>
      </w:hyperlink>
      <w:r w:rsidRPr="001A42E6">
        <w:rPr>
          <w:rFonts w:eastAsia="Times New Roman"/>
          <w:color w:val="000000"/>
          <w:sz w:val="14"/>
          <w:szCs w:val="13"/>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7D6CDA7A" w14:textId="77777777" w:rsidR="00997109" w:rsidRPr="001A42E6" w:rsidRDefault="00997109" w:rsidP="00997109">
      <w:pPr>
        <w:spacing w:before="100" w:beforeAutospacing="1" w:after="100" w:afterAutospacing="1"/>
        <w:rPr>
          <w:rFonts w:eastAsia="Times New Roman"/>
          <w:color w:val="000000"/>
          <w:sz w:val="14"/>
          <w:szCs w:val="13"/>
        </w:rPr>
      </w:pPr>
      <w:r w:rsidRPr="001A42E6">
        <w:rPr>
          <w:rFonts w:eastAsia="Times New Roman"/>
          <w:color w:val="000000"/>
          <w:sz w:val="14"/>
          <w:szCs w:val="13"/>
        </w:rPr>
        <w:t>Crude oil, grain, strategic metals stockpiles—the commercial community (Planet Labs, Ursa Space Systems, etc.) has developed substantial expertise in cost-effectively tracking inventory changes for </w:t>
      </w:r>
      <w:r w:rsidRPr="00965FC2">
        <w:rPr>
          <w:rFonts w:eastAsia="Times New Roman"/>
          <w:color w:val="111111"/>
          <w:sz w:val="13"/>
          <w:szCs w:val="13"/>
        </w:rPr>
        <w:t>key input commodities</w:t>
      </w:r>
      <w:r w:rsidRPr="001A42E6">
        <w:rPr>
          <w:rFonts w:eastAsia="Times New Roman"/>
          <w:color w:val="000000"/>
          <w:sz w:val="14"/>
          <w:szCs w:val="13"/>
        </w:rPr>
        <w:t> needed to prepare for war.</w:t>
      </w:r>
    </w:p>
    <w:p w14:paraId="54066D69" w14:textId="77777777" w:rsidR="00997109" w:rsidRPr="001A42E6" w:rsidRDefault="00997109" w:rsidP="00997109">
      <w:pPr>
        <w:spacing w:before="100" w:beforeAutospacing="1" w:after="100" w:afterAutospacing="1"/>
        <w:rPr>
          <w:rFonts w:eastAsia="Times New Roman"/>
          <w:color w:val="000000"/>
          <w:sz w:val="14"/>
          <w:szCs w:val="13"/>
        </w:rPr>
      </w:pPr>
      <w:r w:rsidRPr="001A42E6">
        <w:rPr>
          <w:rFonts w:eastAsia="Times New Roman"/>
          <w:color w:val="000000"/>
          <w:sz w:val="14"/>
          <w:szCs w:val="13"/>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1A42E6">
        <w:rPr>
          <w:rFonts w:eastAsia="Times New Roman"/>
          <w:color w:val="111111"/>
          <w:sz w:val="13"/>
          <w:szCs w:val="13"/>
          <w:u w:val="single"/>
        </w:rPr>
        <w:t>maritime oil blockade</w:t>
      </w:r>
      <w:r w:rsidRPr="001A42E6">
        <w:rPr>
          <w:rFonts w:eastAsia="Times New Roman"/>
          <w:color w:val="000000"/>
          <w:sz w:val="14"/>
          <w:szCs w:val="13"/>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1A42E6">
        <w:rPr>
          <w:rFonts w:eastAsia="Times New Roman"/>
          <w:color w:val="111111"/>
          <w:sz w:val="13"/>
          <w:szCs w:val="13"/>
          <w:u w:val="single"/>
        </w:rPr>
        <w:t>20 percent</w:t>
      </w:r>
      <w:r w:rsidRPr="001A42E6">
        <w:rPr>
          <w:rFonts w:eastAsia="Times New Roman"/>
          <w:color w:val="000000"/>
          <w:sz w:val="14"/>
          <w:szCs w:val="13"/>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5A02EFD" w14:textId="77777777" w:rsidR="00997109" w:rsidRPr="001A42E6" w:rsidRDefault="00997109" w:rsidP="00997109">
      <w:pPr>
        <w:spacing w:before="100" w:beforeAutospacing="1" w:after="100" w:afterAutospacing="1"/>
        <w:rPr>
          <w:rFonts w:eastAsia="Times New Roman"/>
          <w:color w:val="000000"/>
          <w:sz w:val="14"/>
          <w:szCs w:val="13"/>
        </w:rPr>
      </w:pPr>
      <w:r w:rsidRPr="001A42E6">
        <w:rPr>
          <w:rFonts w:eastAsia="Times New Roman"/>
          <w:color w:val="000000"/>
          <w:sz w:val="14"/>
          <w:szCs w:val="13"/>
        </w:rPr>
        <w:t>Local concentration of maritime vessels—snap exercises with warships, circumnavigations, and midline tests with swarms of aircraft highlight the growing scale of China’s threat to </w:t>
      </w:r>
      <w:hyperlink r:id="rId16" w:history="1">
        <w:r w:rsidRPr="001A42E6">
          <w:rPr>
            <w:rFonts w:eastAsia="Times New Roman"/>
            <w:color w:val="111111"/>
            <w:sz w:val="13"/>
            <w:szCs w:val="13"/>
            <w:u w:val="single"/>
          </w:rPr>
          <w:t>Taiwan</w:t>
        </w:r>
      </w:hyperlink>
      <w:r w:rsidRPr="001A42E6">
        <w:rPr>
          <w:rFonts w:eastAsia="Times New Roman"/>
          <w:color w:val="000000"/>
          <w:sz w:val="14"/>
          <w:szCs w:val="13"/>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3D374B38" w14:textId="77777777" w:rsidR="00997109" w:rsidRPr="001A42E6" w:rsidRDefault="00997109" w:rsidP="00997109">
      <w:pPr>
        <w:spacing w:before="100" w:beforeAutospacing="1" w:after="100" w:afterAutospacing="1"/>
        <w:rPr>
          <w:rFonts w:eastAsia="Times New Roman"/>
          <w:color w:val="000000"/>
          <w:sz w:val="14"/>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1A42E6">
        <w:rPr>
          <w:rFonts w:eastAsia="Times New Roman"/>
          <w:color w:val="000000"/>
          <w:sz w:val="14"/>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1A42E6">
        <w:rPr>
          <w:rFonts w:eastAsia="Times New Roman"/>
          <w:color w:val="000000"/>
          <w:sz w:val="14"/>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1A42E6">
        <w:rPr>
          <w:rFonts w:eastAsia="Times New Roman"/>
          <w:color w:val="000000"/>
          <w:sz w:val="14"/>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D4D7CBD" w14:textId="77777777" w:rsidR="00997109" w:rsidRPr="001A42E6" w:rsidRDefault="00997109" w:rsidP="00997109">
      <w:pPr>
        <w:spacing w:before="100" w:beforeAutospacing="1" w:after="100" w:afterAutospacing="1"/>
        <w:rPr>
          <w:rFonts w:eastAsia="Times New Roman"/>
          <w:color w:val="000000"/>
          <w:sz w:val="14"/>
          <w:szCs w:val="22"/>
        </w:rPr>
      </w:pPr>
      <w:r w:rsidRPr="001A42E6">
        <w:rPr>
          <w:rStyle w:val="StyleUnderline"/>
        </w:rPr>
        <w:t>Bombastic Chinese reactions to emerging cohesive actions verify the approach’s effectiveness and potential for</w:t>
      </w:r>
      <w:r w:rsidRPr="001A42E6">
        <w:rPr>
          <w:rFonts w:eastAsia="Times New Roman"/>
          <w:color w:val="000000"/>
          <w:sz w:val="14"/>
          <w:szCs w:val="22"/>
        </w:rPr>
        <w:t xml:space="preserve"> halting—and perhaps even </w:t>
      </w:r>
      <w:r w:rsidRPr="001A42E6">
        <w:rPr>
          <w:rStyle w:val="StyleUnderline"/>
        </w:rPr>
        <w:t>reversing—the revisionist tide</w:t>
      </w:r>
      <w:r w:rsidRPr="001A42E6">
        <w:rPr>
          <w:rFonts w:eastAsia="Times New Roman"/>
          <w:color w:val="000000"/>
          <w:sz w:val="14"/>
          <w:szCs w:val="22"/>
        </w:rPr>
        <w:t xml:space="preserve"> China has unleashed across the Asian region. Consider </w:t>
      </w:r>
      <w:r w:rsidRPr="001A42E6">
        <w:rPr>
          <w:sz w:val="14"/>
        </w:rPr>
        <w:t>the</w:t>
      </w:r>
      <w:r w:rsidRPr="001A42E6">
        <w:rPr>
          <w:rFonts w:eastAsia="Times New Roman"/>
          <w:color w:val="000000"/>
          <w:sz w:val="14"/>
          <w:szCs w:val="22"/>
        </w:rPr>
        <w:t xml:space="preserve"> recent nuclear submarine deal among Australia, the United States, and the United Kingdom. </w:t>
      </w:r>
      <w:r w:rsidRPr="001A42E6">
        <w:rPr>
          <w:rStyle w:val="StyleUnderline"/>
        </w:rPr>
        <w:t>Beijing’s strong public reaction</w:t>
      </w:r>
      <w:r w:rsidRPr="001A42E6">
        <w:rPr>
          <w:rFonts w:eastAsia="Times New Roman"/>
          <w:color w:val="000000"/>
          <w:sz w:val="14"/>
          <w:szCs w:val="22"/>
        </w:rPr>
        <w:t xml:space="preserve"> (including toleration of </w:t>
      </w:r>
      <w:hyperlink r:id="rId17" w:history="1">
        <w:r w:rsidRPr="001A42E6">
          <w:rPr>
            <w:rFonts w:eastAsia="Times New Roman"/>
            <w:color w:val="111111"/>
            <w:szCs w:val="22"/>
            <w:u w:val="single"/>
          </w:rPr>
          <w:t>nuclear threats</w:t>
        </w:r>
      </w:hyperlink>
      <w:r w:rsidRPr="001A42E6">
        <w:rPr>
          <w:rFonts w:eastAsia="Times New Roman"/>
          <w:color w:val="000000"/>
          <w:sz w:val="14"/>
          <w:szCs w:val="22"/>
        </w:rPr>
        <w:t> made by the state-affiliated </w:t>
      </w:r>
      <w:r w:rsidRPr="001A42E6">
        <w:rPr>
          <w:rFonts w:eastAsia="Times New Roman"/>
          <w:i/>
          <w:iCs/>
          <w:color w:val="000000"/>
          <w:sz w:val="14"/>
          <w:szCs w:val="22"/>
        </w:rPr>
        <w:t>Global Times</w:t>
      </w:r>
      <w:r w:rsidRPr="001A42E6">
        <w:rPr>
          <w:rFonts w:eastAsia="Times New Roman"/>
          <w:color w:val="000000"/>
          <w:sz w:val="14"/>
          <w:szCs w:val="22"/>
        </w:rPr>
        <w:t xml:space="preserve">) </w:t>
      </w:r>
      <w:r w:rsidRPr="001A42E6">
        <w:rPr>
          <w:rStyle w:val="StyleUnderline"/>
        </w:rPr>
        <w:t>highlights</w:t>
      </w:r>
      <w:r w:rsidRPr="001A42E6">
        <w:rPr>
          <w:rFonts w:eastAsia="Times New Roman"/>
          <w:color w:val="000000"/>
          <w:sz w:val="14"/>
          <w:szCs w:val="22"/>
        </w:rPr>
        <w:t xml:space="preserve"> the gap between its global information war touting China’s irresistible power and deeply </w:t>
      </w:r>
      <w:r w:rsidRPr="001A42E6">
        <w:rPr>
          <w:rStyle w:val="StyleUnderline"/>
        </w:rPr>
        <w:t>insecure internal self-perception. Eight nuclear submarines</w:t>
      </w:r>
      <w:r w:rsidRPr="001A42E6">
        <w:rPr>
          <w:rFonts w:eastAsia="Times New Roman"/>
          <w:color w:val="000000"/>
          <w:sz w:val="14"/>
          <w:szCs w:val="22"/>
        </w:rPr>
        <w:t xml:space="preserve"> will ultimately represent formidable military capacity, but </w:t>
      </w:r>
      <w:r w:rsidRPr="001A42E6">
        <w:rPr>
          <w:rStyle w:val="StyleUnderline"/>
        </w:rPr>
        <w:t>for a bona fide superpower</w:t>
      </w:r>
      <w:r w:rsidRPr="001A42E6">
        <w:rPr>
          <w:rFonts w:eastAsia="Times New Roman"/>
          <w:color w:val="000000"/>
          <w:sz w:val="14"/>
          <w:szCs w:val="22"/>
        </w:rPr>
        <w:t xml:space="preserve"> that believes in its own capabilities, they </w:t>
      </w:r>
      <w:r w:rsidRPr="001A42E6">
        <w:rPr>
          <w:rStyle w:val="StyleUnderline"/>
        </w:rPr>
        <w:t>would not be a game-changer.</w:t>
      </w:r>
      <w:r w:rsidRPr="001A42E6">
        <w:rPr>
          <w:rFonts w:eastAsia="Times New Roman"/>
          <w:color w:val="000000"/>
          <w:sz w:val="14"/>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0B70685" w14:textId="77777777" w:rsidR="00997109" w:rsidRPr="001A42E6" w:rsidRDefault="00997109" w:rsidP="00997109">
      <w:pPr>
        <w:spacing w:before="100" w:beforeAutospacing="1" w:after="100" w:afterAutospacing="1"/>
        <w:rPr>
          <w:rStyle w:val="StyleUnderline"/>
        </w:rPr>
      </w:pPr>
      <w:r w:rsidRPr="001A42E6">
        <w:rPr>
          <w:rFonts w:eastAsia="Times New Roman"/>
          <w:color w:val="000000"/>
          <w:sz w:val="14"/>
          <w:szCs w:val="22"/>
        </w:rPr>
        <w:t>With diplomatic proofs of concepts like the so-called AUKUS deal, the </w:t>
      </w:r>
      <w:r w:rsidRPr="001A42E6">
        <w:rPr>
          <w:rFonts w:eastAsia="Times New Roman"/>
          <w:color w:val="111111"/>
          <w:sz w:val="14"/>
          <w:szCs w:val="14"/>
        </w:rPr>
        <w:t>Quadrilateral Security Dialogue</w:t>
      </w:r>
      <w:r w:rsidRPr="001A42E6">
        <w:rPr>
          <w:rFonts w:eastAsia="Times New Roman"/>
          <w:color w:val="000000"/>
          <w:sz w:val="14"/>
          <w:szCs w:val="22"/>
        </w:rPr>
        <w:t>, and hard security actions like the </w:t>
      </w:r>
      <w:r w:rsidRPr="001A42E6">
        <w:rPr>
          <w:rFonts w:eastAsia="Times New Roman"/>
          <w:color w:val="111111"/>
          <w:sz w:val="14"/>
          <w:szCs w:val="14"/>
        </w:rPr>
        <w:t>Pacific Deterrence Initiative</w:t>
      </w:r>
      <w:r w:rsidRPr="001A42E6">
        <w:rPr>
          <w:rFonts w:eastAsia="Times New Roman"/>
          <w:color w:val="000000"/>
          <w:sz w:val="14"/>
          <w:szCs w:val="22"/>
        </w:rPr>
        <w:t> now falling into place, it is time to comprehensively peak the non-authoritarian world’s protective action to </w:t>
      </w:r>
      <w:r w:rsidRPr="001A42E6">
        <w:rPr>
          <w:rFonts w:eastAsia="Times New Roman"/>
          <w:color w:val="111111"/>
          <w:szCs w:val="22"/>
          <w:u w:val="single"/>
        </w:rPr>
        <w:t>hold the line</w:t>
      </w:r>
      <w:r w:rsidRPr="001A42E6">
        <w:rPr>
          <w:rFonts w:eastAsia="Times New Roman"/>
          <w:color w:val="000000"/>
          <w:sz w:val="14"/>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38820E6F" w14:textId="77777777" w:rsidR="00997109" w:rsidRPr="001A42E6" w:rsidRDefault="00997109" w:rsidP="00997109">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0708460" w14:textId="77777777" w:rsidR="00997109" w:rsidRPr="001A42E6" w:rsidRDefault="00997109" w:rsidP="00997109">
      <w:pPr>
        <w:spacing w:before="100" w:beforeAutospacing="1" w:after="100" w:afterAutospacing="1"/>
        <w:rPr>
          <w:rFonts w:eastAsia="Times New Roman"/>
          <w:color w:val="000000"/>
          <w:sz w:val="14"/>
          <w:szCs w:val="22"/>
        </w:rPr>
      </w:pPr>
      <w:r w:rsidRPr="001A42E6">
        <w:rPr>
          <w:rFonts w:eastAsia="Times New Roman"/>
          <w:color w:val="000000"/>
          <w:sz w:val="14"/>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pacem, para bellum</w:t>
      </w:r>
      <w:r w:rsidRPr="001A42E6">
        <w:rPr>
          <w:rStyle w:val="StyleUnderline"/>
        </w:rPr>
        <w:t xml:space="preserve"> (“if you want peace, prepare for war”) must unfortunately serve as a central organizing principle</w:t>
      </w:r>
      <w:r w:rsidRPr="001A42E6">
        <w:rPr>
          <w:rFonts w:eastAsia="Times New Roman"/>
          <w:color w:val="000000"/>
          <w:sz w:val="14"/>
          <w:szCs w:val="22"/>
        </w:rPr>
        <w:t xml:space="preserve"> for a variety of U.S. and allied decisions during the next decade with China.</w:t>
      </w:r>
    </w:p>
    <w:p w14:paraId="27933EBA" w14:textId="77777777" w:rsidR="00997109" w:rsidRPr="001A42E6" w:rsidRDefault="00997109" w:rsidP="00997109">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6DA361E" w14:textId="00CE9422" w:rsidR="00997109" w:rsidRDefault="00997109" w:rsidP="00997109">
      <w:pPr>
        <w:spacing w:before="100" w:beforeAutospacing="1" w:after="100" w:afterAutospacing="1"/>
        <w:rPr>
          <w:rFonts w:eastAsia="Times New Roman"/>
          <w:color w:val="000000"/>
          <w:sz w:val="14"/>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1A42E6">
        <w:rPr>
          <w:rFonts w:eastAsia="Times New Roman"/>
          <w:color w:val="000000"/>
          <w:sz w:val="14"/>
          <w:szCs w:val="22"/>
        </w:rPr>
        <w:t>-credible capabilities we can realistically achieve no later than the mid-to-late 2020s.</w:t>
      </w:r>
    </w:p>
    <w:p w14:paraId="10159C0B" w14:textId="1BA613DA" w:rsidR="001C5314" w:rsidRDefault="001C5314" w:rsidP="001C5314">
      <w:pPr>
        <w:pStyle w:val="Heading4"/>
      </w:pPr>
      <w:r>
        <w:t>Justifies any American exceptionalism arguments – the US does have a unique role to play and it is to deter china</w:t>
      </w:r>
    </w:p>
    <w:p w14:paraId="23A9E301" w14:textId="1BBD00AB" w:rsidR="00997109" w:rsidRDefault="00997109" w:rsidP="00997109">
      <w:pPr>
        <w:pStyle w:val="Heading2"/>
      </w:pPr>
      <w:r>
        <w:t>Case</w:t>
      </w:r>
    </w:p>
    <w:p w14:paraId="233DA634" w14:textId="06C73787" w:rsidR="00997109" w:rsidRDefault="00997109" w:rsidP="00997109">
      <w:pPr>
        <w:pStyle w:val="Heading3"/>
      </w:pPr>
      <w:r>
        <w:t xml:space="preserve">Solvency </w:t>
      </w:r>
    </w:p>
    <w:p w14:paraId="1323CCC5" w14:textId="2124301B" w:rsidR="00997109" w:rsidRDefault="00997109" w:rsidP="00997109">
      <w:pPr>
        <w:pStyle w:val="Heading4"/>
        <w:numPr>
          <w:ilvl w:val="0"/>
          <w:numId w:val="23"/>
        </w:numPr>
      </w:pPr>
      <w:r w:rsidRPr="00997109">
        <w:t>Can’t solve all of capitalism -- None of their ev is reverse causal - industrial agriculture, the defense industrial base, Amazon, Koch Industries are all examples of capitalism and colonialism - plus capitalism predates space exploration, which proves they don't control the root cause</w:t>
      </w:r>
    </w:p>
    <w:p w14:paraId="704DE7FA" w14:textId="39B9BF55" w:rsidR="00997109" w:rsidRPr="003A19D0" w:rsidRDefault="00997109" w:rsidP="003A19D0">
      <w:pPr>
        <w:pStyle w:val="Heading4"/>
        <w:numPr>
          <w:ilvl w:val="0"/>
          <w:numId w:val="23"/>
        </w:numPr>
      </w:pPr>
      <w:r w:rsidRPr="003A19D0">
        <w:t xml:space="preserve">The aff has zero bearing on equally capitalist public space sectors- means they don't solve spatial fixes because they can appropriate space resources, then sell them to private companies - proven by existing contracts between government entities and NewSpace </w:t>
      </w:r>
    </w:p>
    <w:p w14:paraId="045636DB" w14:textId="1A717E6B" w:rsidR="00997109" w:rsidRDefault="00997109" w:rsidP="00997109">
      <w:pPr>
        <w:pStyle w:val="Heading4"/>
        <w:numPr>
          <w:ilvl w:val="0"/>
          <w:numId w:val="23"/>
        </w:numPr>
      </w:pPr>
      <w:r>
        <w:t xml:space="preserve">The aff increases emissions and burning of fossil fuels – if companies can’t profit from new space they will increase production on earth – even if the spatial fixes argument is true it doesn’t mean all aspects of a capitalist econ instantly collapse </w:t>
      </w:r>
    </w:p>
    <w:p w14:paraId="0F0B905D" w14:textId="44297CE5" w:rsidR="005E0ADE" w:rsidRDefault="005E0ADE" w:rsidP="005E0ADE">
      <w:pPr>
        <w:pStyle w:val="Heading4"/>
        <w:numPr>
          <w:ilvl w:val="0"/>
          <w:numId w:val="23"/>
        </w:numPr>
      </w:pPr>
      <w:r>
        <w:t>Doesn’t solve all of space exploration or launches – public sector still exists or is even stronger post plan which still would have missions – if not, that proves our arguments on the D</w:t>
      </w:r>
      <w:r w:rsidR="001A38F6">
        <w:t>a</w:t>
      </w:r>
      <w:r w:rsidR="0080099F">
        <w:t>s</w:t>
      </w:r>
    </w:p>
    <w:p w14:paraId="42B35259" w14:textId="1676CD06" w:rsidR="001A38F6" w:rsidRPr="001A38F6" w:rsidRDefault="001A38F6" w:rsidP="001A38F6">
      <w:pPr>
        <w:pStyle w:val="Heading4"/>
        <w:numPr>
          <w:ilvl w:val="0"/>
          <w:numId w:val="23"/>
        </w:numPr>
      </w:pPr>
      <w:r>
        <w:t xml:space="preserve">Reject broad indites about things like “neoliberal guilt” – doesn’t implicate our authors or scenarios directly </w:t>
      </w:r>
    </w:p>
    <w:p w14:paraId="5A9DD64C" w14:textId="2AE240D9" w:rsidR="00997109" w:rsidRDefault="00997109" w:rsidP="00997109">
      <w:pPr>
        <w:pStyle w:val="Heading3"/>
      </w:pPr>
      <w:r>
        <w:t>Cap good</w:t>
      </w:r>
    </w:p>
    <w:p w14:paraId="631A5EF8" w14:textId="62728F3E" w:rsidR="00CA7481" w:rsidRDefault="00CA7481" w:rsidP="006F425B">
      <w:pPr>
        <w:pStyle w:val="Heading4"/>
      </w:pPr>
      <w:r>
        <w:t xml:space="preserve">Framing issue for the cap debate – their </w:t>
      </w:r>
      <w:r w:rsidRPr="00CA7481">
        <w:t>Shammas and Holen</w:t>
      </w:r>
      <w:r>
        <w:t xml:space="preserve"> evidence proves the link but does not justify why capitalism is unsustainable – don’t do that work for them or let them shift or read ev in the 1ar </w:t>
      </w:r>
    </w:p>
    <w:p w14:paraId="28666198" w14:textId="3C60A803" w:rsidR="006F425B" w:rsidRDefault="006F425B" w:rsidP="006F425B">
      <w:pPr>
        <w:pStyle w:val="Heading4"/>
      </w:pPr>
      <w:r>
        <w:t>Growth is sustainable – yes absolute decoupling</w:t>
      </w:r>
    </w:p>
    <w:p w14:paraId="7ABAC7E0" w14:textId="77777777" w:rsidR="006F425B" w:rsidRPr="00343ADD" w:rsidRDefault="006F425B" w:rsidP="006F425B">
      <w:pPr>
        <w:rPr>
          <w:rStyle w:val="Style13ptBold"/>
        </w:rPr>
      </w:pPr>
      <w:r>
        <w:rPr>
          <w:rStyle w:val="Style13ptBold"/>
        </w:rPr>
        <w:t xml:space="preserve">Hausfather 4/6 </w:t>
      </w:r>
      <w:r w:rsidRPr="00343ADD">
        <w:rPr>
          <w:rStyle w:val="Style13ptBold"/>
          <w:b w:val="0"/>
          <w:bCs/>
          <w:sz w:val="16"/>
          <w:szCs w:val="16"/>
        </w:rPr>
        <w:t xml:space="preserve">[(Zeke, </w:t>
      </w:r>
      <w:r w:rsidRPr="00343ADD">
        <w:rPr>
          <w:rStyle w:val="Style13ptBold"/>
          <w:sz w:val="16"/>
          <w:szCs w:val="16"/>
        </w:rPr>
        <w:t>c</w:t>
      </w:r>
      <w:r w:rsidRPr="00343ADD">
        <w:rPr>
          <w:szCs w:val="16"/>
        </w:rPr>
        <w:t>limate scientist and energy systems analyst whose research focuses on observational temperature records, climate models, and mitigation technologies, PhD in climate science from the University of California, Berkeley, former research scientist with Berkeley Earth, senior climate analyst at Project Drawdown, and US analyst for Carbon Brief</w:t>
      </w:r>
      <w:r w:rsidRPr="00343ADD">
        <w:rPr>
          <w:rStyle w:val="Style13ptBold"/>
          <w:b w:val="0"/>
          <w:bCs/>
          <w:sz w:val="16"/>
          <w:szCs w:val="16"/>
        </w:rPr>
        <w:t>) “</w:t>
      </w:r>
      <w:r w:rsidRPr="00343ADD">
        <w:rPr>
          <w:szCs w:val="16"/>
        </w:rPr>
        <w:t>Absolute Decoupling of Economic Growth and Emissions in 32 Countries,” Breakthrough Institute, 4/6/2021] JL</w:t>
      </w:r>
    </w:p>
    <w:p w14:paraId="6A92DD66" w14:textId="77777777" w:rsidR="006F425B" w:rsidRPr="00343ADD" w:rsidRDefault="006F425B" w:rsidP="006F425B">
      <w:pPr>
        <w:rPr>
          <w:sz w:val="12"/>
        </w:rPr>
      </w:pPr>
      <w:r w:rsidRPr="00343ADD">
        <w:rPr>
          <w:rStyle w:val="StyleUnderline"/>
        </w:rPr>
        <w:t xml:space="preserve">The past 30 years have seen </w:t>
      </w:r>
      <w:r w:rsidRPr="00343ADD">
        <w:rPr>
          <w:rStyle w:val="Emphasis"/>
        </w:rPr>
        <w:t xml:space="preserve">immense progress in improving the quality of life </w:t>
      </w:r>
      <w:r w:rsidRPr="00343ADD">
        <w:rPr>
          <w:rStyle w:val="StyleUnderline"/>
        </w:rPr>
        <w:t>for much of humanity</w:t>
      </w:r>
      <w:r w:rsidRPr="00343ADD">
        <w:rPr>
          <w:sz w:val="12"/>
        </w:rPr>
        <w:t xml:space="preserve">. Extreme </w:t>
      </w:r>
      <w:r w:rsidRPr="00343ADD">
        <w:rPr>
          <w:rStyle w:val="Emphasis"/>
          <w:highlight w:val="green"/>
        </w:rPr>
        <w:t>poverty</w:t>
      </w:r>
      <w:r w:rsidRPr="00343ADD">
        <w:rPr>
          <w:sz w:val="12"/>
        </w:rPr>
        <w:t xml:space="preserve"> — the number of people living on less than $1.90 per day — </w:t>
      </w:r>
      <w:r w:rsidRPr="00343ADD">
        <w:rPr>
          <w:rStyle w:val="Emphasis"/>
          <w:highlight w:val="green"/>
        </w:rPr>
        <w:t>has fallen by</w:t>
      </w:r>
      <w:r w:rsidRPr="00343ADD">
        <w:rPr>
          <w:sz w:val="12"/>
        </w:rPr>
        <w:t xml:space="preserve"> nearly </w:t>
      </w:r>
      <w:r w:rsidRPr="00343ADD">
        <w:rPr>
          <w:rStyle w:val="Emphasis"/>
          <w:highlight w:val="green"/>
        </w:rPr>
        <w:t>two-thirds</w:t>
      </w:r>
      <w:r w:rsidRPr="00343ADD">
        <w:rPr>
          <w:sz w:val="12"/>
        </w:rPr>
        <w:t xml:space="preserve">, from 1.9 billion to around 650 million. </w:t>
      </w:r>
      <w:r w:rsidRPr="00343ADD">
        <w:rPr>
          <w:rStyle w:val="StyleUnderline"/>
          <w:highlight w:val="green"/>
        </w:rPr>
        <w:t>Life expectancy has risen</w:t>
      </w:r>
      <w:r w:rsidRPr="00343ADD">
        <w:rPr>
          <w:rStyle w:val="StyleUnderline"/>
        </w:rPr>
        <w:t> in most of the world, along with literacy and access to education, while infant mortality has fallen</w:t>
      </w:r>
      <w:r w:rsidRPr="00343ADD">
        <w:rPr>
          <w:sz w:val="12"/>
        </w:rPr>
        <w:t xml:space="preserve">. Despite perceptions to the contrary, </w:t>
      </w:r>
      <w:r w:rsidRPr="00343ADD">
        <w:rPr>
          <w:rStyle w:val="StyleUnderline"/>
        </w:rPr>
        <w:t>the average person born today is likely to have access to more opportunities and have a better quality of life than at any other point in human history</w:t>
      </w:r>
      <w:r w:rsidRPr="00343ADD">
        <w:rPr>
          <w:sz w:val="12"/>
        </w:rPr>
        <w:t xml:space="preserve">. Much of </w:t>
      </w:r>
      <w:r w:rsidRPr="00343ADD">
        <w:rPr>
          <w:rStyle w:val="StyleUnderline"/>
        </w:rPr>
        <w:t xml:space="preserve">this increase in human wellbeing has been </w:t>
      </w:r>
      <w:r w:rsidRPr="00343ADD">
        <w:rPr>
          <w:rStyle w:val="StyleUnderline"/>
          <w:highlight w:val="green"/>
        </w:rPr>
        <w:t>propelled by</w:t>
      </w:r>
      <w:r w:rsidRPr="00343ADD">
        <w:rPr>
          <w:rStyle w:val="StyleUnderline"/>
        </w:rPr>
        <w:t xml:space="preserve"> rapid economic </w:t>
      </w:r>
      <w:r w:rsidRPr="00343ADD">
        <w:rPr>
          <w:rStyle w:val="StyleUnderline"/>
          <w:highlight w:val="green"/>
        </w:rPr>
        <w:t>growth</w:t>
      </w:r>
      <w:r w:rsidRPr="00343ADD">
        <w:rPr>
          <w:rStyle w:val="StyleUnderline"/>
        </w:rPr>
        <w:t> driven largely by state-led industrial policy</w:t>
      </w:r>
      <w:r w:rsidRPr="00343ADD">
        <w:rPr>
          <w:sz w:val="12"/>
        </w:rPr>
        <w:t>, particularly in poor-to-middle income countries.</w:t>
      </w:r>
    </w:p>
    <w:p w14:paraId="1F448A2B" w14:textId="77777777" w:rsidR="006F425B" w:rsidRPr="00343ADD" w:rsidRDefault="006F425B" w:rsidP="006F425B">
      <w:pPr>
        <w:rPr>
          <w:sz w:val="12"/>
        </w:rPr>
      </w:pPr>
      <w:r w:rsidRPr="00343ADD">
        <w:rPr>
          <w:sz w:val="12"/>
        </w:rPr>
        <w:t>However, this growth has come at a cost: between 1990 and 2019, global emissions of CO</w:t>
      </w:r>
      <w:r w:rsidRPr="00343ADD">
        <w:rPr>
          <w:sz w:val="12"/>
          <w:vertAlign w:val="subscript"/>
        </w:rPr>
        <w:t>2</w:t>
      </w:r>
      <w:r w:rsidRPr="00343ADD">
        <w:rPr>
          <w:sz w:val="12"/>
        </w:rPr>
        <w:t> increased by 56%. Historically, economic growth has been closely linked to increased energy consumption — and increased CO</w:t>
      </w:r>
      <w:r w:rsidRPr="00343ADD">
        <w:rPr>
          <w:sz w:val="12"/>
          <w:vertAlign w:val="subscript"/>
        </w:rPr>
        <w:t>2</w:t>
      </w:r>
      <w:r w:rsidRPr="00343ADD">
        <w:rPr>
          <w:sz w:val="12"/>
        </w:rPr>
        <w:t> emissions in particular — leading </w:t>
      </w:r>
      <w:r w:rsidRPr="00343ADD">
        <w:rPr>
          <w:rStyle w:val="StyleUnderline"/>
        </w:rPr>
        <w:t>some</w:t>
      </w:r>
      <w:r w:rsidRPr="00343ADD">
        <w:rPr>
          <w:sz w:val="12"/>
        </w:rPr>
        <w:t xml:space="preserve"> to </w:t>
      </w:r>
      <w:r w:rsidRPr="00343ADD">
        <w:rPr>
          <w:rStyle w:val="StyleUnderline"/>
        </w:rPr>
        <w:t>argue that a more prosperous world is one that necessarily has more impacts on our natural environment and climate</w:t>
      </w:r>
      <w:r w:rsidRPr="00343ADD">
        <w:rPr>
          <w:sz w:val="12"/>
        </w:rPr>
        <w:t>. There is a lively academic debate about our ability to “absolutely decouple” emissions and growth — that is, the extent to which the adoption of clean energy technology can allow emissions to decline while economic growth continues.</w:t>
      </w:r>
    </w:p>
    <w:p w14:paraId="23754D9E" w14:textId="77777777" w:rsidR="006F425B" w:rsidRPr="00343ADD" w:rsidRDefault="006F425B" w:rsidP="006F425B">
      <w:pPr>
        <w:rPr>
          <w:sz w:val="12"/>
        </w:rPr>
      </w:pPr>
      <w:r w:rsidRPr="00343ADD">
        <w:rPr>
          <w:rStyle w:val="StyleUnderline"/>
        </w:rPr>
        <w:t>Over the past 15 years, however, something has begun to change</w:t>
      </w:r>
      <w:r w:rsidRPr="00343ADD">
        <w:rPr>
          <w:sz w:val="12"/>
        </w:rPr>
        <w:t xml:space="preserve">. Rather than a 21st century dominated by coal that energy modelers foresaw, </w:t>
      </w:r>
      <w:r w:rsidRPr="00343ADD">
        <w:rPr>
          <w:rStyle w:val="StyleUnderline"/>
        </w:rPr>
        <w:t xml:space="preserve">global </w:t>
      </w:r>
      <w:r w:rsidRPr="00343ADD">
        <w:rPr>
          <w:rStyle w:val="Emphasis"/>
          <w:highlight w:val="green"/>
        </w:rPr>
        <w:t>coal use</w:t>
      </w:r>
      <w:r w:rsidRPr="00343ADD">
        <w:rPr>
          <w:rStyle w:val="StyleUnderline"/>
        </w:rPr>
        <w:t xml:space="preserve"> peaked in 2013 and </w:t>
      </w:r>
      <w:r w:rsidRPr="00343ADD">
        <w:rPr>
          <w:rStyle w:val="Emphasis"/>
          <w:highlight w:val="green"/>
        </w:rPr>
        <w:t>is</w:t>
      </w:r>
      <w:r w:rsidRPr="00343ADD">
        <w:rPr>
          <w:rStyle w:val="Emphasis"/>
        </w:rPr>
        <w:t xml:space="preserve"> now </w:t>
      </w:r>
      <w:r w:rsidRPr="00343ADD">
        <w:rPr>
          <w:rStyle w:val="Emphasis"/>
          <w:highlight w:val="green"/>
        </w:rPr>
        <w:t>in structural decline</w:t>
      </w:r>
      <w:r w:rsidRPr="00343ADD">
        <w:rPr>
          <w:sz w:val="12"/>
        </w:rPr>
        <w:t xml:space="preserve">. </w:t>
      </w:r>
      <w:r w:rsidRPr="00343ADD">
        <w:rPr>
          <w:rStyle w:val="StyleUnderline"/>
        </w:rPr>
        <w:t>We have succeeded in making clean energy cheap, with solar power and battery storage costs falling 10-fold since 2009</w:t>
      </w:r>
      <w:r w:rsidRPr="00343ADD">
        <w:rPr>
          <w:sz w:val="12"/>
        </w:rPr>
        <w:t xml:space="preserve">. </w:t>
      </w:r>
      <w:r w:rsidRPr="00343ADD">
        <w:rPr>
          <w:rStyle w:val="StyleUnderline"/>
        </w:rPr>
        <w:t>The world produced more electricity from clean energy — solar, wind, hydro, and nuclear — than from coal over the past two years</w:t>
      </w:r>
      <w:r w:rsidRPr="00343ADD">
        <w:rPr>
          <w:sz w:val="12"/>
        </w:rPr>
        <w:t xml:space="preserve">. And, according to some major oil companies, </w:t>
      </w:r>
      <w:r w:rsidRPr="00343ADD">
        <w:rPr>
          <w:rStyle w:val="Emphasis"/>
          <w:highlight w:val="green"/>
        </w:rPr>
        <w:t>peak</w:t>
      </w:r>
      <w:r w:rsidRPr="00343ADD">
        <w:rPr>
          <w:rStyle w:val="Emphasis"/>
        </w:rPr>
        <w:t xml:space="preserve"> </w:t>
      </w:r>
      <w:r w:rsidRPr="00343ADD">
        <w:rPr>
          <w:rStyle w:val="Emphasis"/>
          <w:highlight w:val="green"/>
        </w:rPr>
        <w:t>oil is upon us</w:t>
      </w:r>
      <w:r w:rsidRPr="00343ADD">
        <w:rPr>
          <w:rStyle w:val="StyleUnderline"/>
        </w:rPr>
        <w:t xml:space="preserve"> — not because we have run out of cheap oil to produce, but </w:t>
      </w:r>
      <w:r w:rsidRPr="00343ADD">
        <w:rPr>
          <w:rStyle w:val="Emphasis"/>
        </w:rPr>
        <w:t xml:space="preserve">because </w:t>
      </w:r>
      <w:r w:rsidRPr="00343ADD">
        <w:rPr>
          <w:rStyle w:val="Emphasis"/>
          <w:highlight w:val="green"/>
        </w:rPr>
        <w:t>demand is falling</w:t>
      </w:r>
      <w:r w:rsidRPr="00343ADD">
        <w:rPr>
          <w:rStyle w:val="Emphasis"/>
        </w:rPr>
        <w:t xml:space="preserve"> and companies expect further decline </w:t>
      </w:r>
      <w:r w:rsidRPr="00343ADD">
        <w:rPr>
          <w:rStyle w:val="Emphasis"/>
          <w:highlight w:val="green"/>
        </w:rPr>
        <w:t>as consumers</w:t>
      </w:r>
      <w:r w:rsidRPr="00343ADD">
        <w:rPr>
          <w:rStyle w:val="Emphasis"/>
        </w:rPr>
        <w:t xml:space="preserve"> increasingly </w:t>
      </w:r>
      <w:r w:rsidRPr="00343ADD">
        <w:rPr>
          <w:rStyle w:val="Emphasis"/>
          <w:highlight w:val="green"/>
        </w:rPr>
        <w:t>shift to e</w:t>
      </w:r>
      <w:r w:rsidRPr="00343ADD">
        <w:rPr>
          <w:rStyle w:val="Emphasis"/>
        </w:rPr>
        <w:t xml:space="preserve">lectric </w:t>
      </w:r>
      <w:r w:rsidRPr="00343ADD">
        <w:rPr>
          <w:rStyle w:val="Emphasis"/>
          <w:highlight w:val="green"/>
        </w:rPr>
        <w:t>v</w:t>
      </w:r>
      <w:r w:rsidRPr="00343ADD">
        <w:rPr>
          <w:rStyle w:val="Emphasis"/>
        </w:rPr>
        <w:t>ehicles</w:t>
      </w:r>
      <w:r w:rsidRPr="00343ADD">
        <w:rPr>
          <w:sz w:val="12"/>
        </w:rPr>
        <w:t>.</w:t>
      </w:r>
    </w:p>
    <w:p w14:paraId="662F7080" w14:textId="77777777" w:rsidR="006F425B" w:rsidRPr="00343ADD" w:rsidRDefault="006F425B" w:rsidP="006F425B">
      <w:pPr>
        <w:rPr>
          <w:sz w:val="12"/>
        </w:rPr>
      </w:pPr>
      <w:r w:rsidRPr="00343ADD">
        <w:rPr>
          <w:rStyle w:val="StyleUnderline"/>
        </w:rPr>
        <w:t xml:space="preserve">The world has long been experiencing a relative decoupling between economic growth and CO2 emissions, with the </w:t>
      </w:r>
      <w:r w:rsidRPr="00343ADD">
        <w:rPr>
          <w:rStyle w:val="Emphasis"/>
        </w:rPr>
        <w:t>emissions per unit of GDP falling for the past 60 years</w:t>
      </w:r>
      <w:r w:rsidRPr="00343ADD">
        <w:rPr>
          <w:sz w:val="12"/>
        </w:rPr>
        <w:t xml:space="preserve">. This is the case </w:t>
      </w:r>
      <w:r w:rsidRPr="00343ADD">
        <w:rPr>
          <w:rStyle w:val="StyleUnderline"/>
        </w:rPr>
        <w:t>even in countries like India and China that have been undergoing rapid economic growth</w:t>
      </w:r>
      <w:r w:rsidRPr="00343ADD">
        <w:rPr>
          <w:sz w:val="12"/>
        </w:rPr>
        <w:t>. But relative decoupling alone is inadequate in a world where global CO</w:t>
      </w:r>
      <w:r w:rsidRPr="00343ADD">
        <w:rPr>
          <w:sz w:val="12"/>
          <w:vertAlign w:val="subscript"/>
        </w:rPr>
        <w:t>2 </w:t>
      </w:r>
      <w:r w:rsidRPr="00343ADD">
        <w:rPr>
          <w:sz w:val="12"/>
        </w:rPr>
        <w:t>emissions need to peak and decline in the next decade to give us any chance at limiting warming to well below 2</w:t>
      </w:r>
      <w:r w:rsidRPr="00343ADD">
        <w:rPr>
          <w:rFonts w:ascii="Cambria Math" w:hAnsi="Cambria Math" w:cs="Cambria Math"/>
          <w:sz w:val="12"/>
        </w:rPr>
        <w:t>℃</w:t>
      </w:r>
      <w:r w:rsidRPr="00343ADD">
        <w:rPr>
          <w:sz w:val="12"/>
        </w:rPr>
        <w:t>, in line with Paris Agreement targets.</w:t>
      </w:r>
    </w:p>
    <w:p w14:paraId="44FBD0FE" w14:textId="77777777" w:rsidR="006F425B" w:rsidRPr="00343ADD" w:rsidRDefault="006F425B" w:rsidP="006F425B">
      <w:pPr>
        <w:rPr>
          <w:sz w:val="12"/>
        </w:rPr>
      </w:pPr>
      <w:r w:rsidRPr="00343ADD">
        <w:rPr>
          <w:sz w:val="12"/>
        </w:rPr>
        <w:t xml:space="preserve">Thankfully, there is increasing evidence that </w:t>
      </w:r>
      <w:r w:rsidRPr="00343ADD">
        <w:rPr>
          <w:rStyle w:val="Emphasis"/>
          <w:highlight w:val="green"/>
        </w:rPr>
        <w:t>the world is on track to absolutely decouple</w:t>
      </w:r>
      <w:r w:rsidRPr="00343ADD">
        <w:rPr>
          <w:rStyle w:val="Emphasis"/>
        </w:rPr>
        <w:t xml:space="preserve"> CO2 emissions and economic growth</w:t>
      </w:r>
      <w:r w:rsidRPr="00343ADD">
        <w:rPr>
          <w:sz w:val="12"/>
        </w:rPr>
        <w:t xml:space="preserve"> — </w:t>
      </w:r>
      <w:r w:rsidRPr="00343ADD">
        <w:rPr>
          <w:rStyle w:val="StyleUnderline"/>
        </w:rPr>
        <w:t xml:space="preserve">with global </w:t>
      </w:r>
      <w:r w:rsidRPr="00343ADD">
        <w:rPr>
          <w:rStyle w:val="Emphasis"/>
        </w:rPr>
        <w:t>CO2 </w:t>
      </w:r>
      <w:r w:rsidRPr="00343ADD">
        <w:rPr>
          <w:rStyle w:val="Emphasis"/>
          <w:highlight w:val="green"/>
        </w:rPr>
        <w:t>emissions</w:t>
      </w:r>
      <w:r w:rsidRPr="00343ADD">
        <w:rPr>
          <w:rStyle w:val="Emphasis"/>
        </w:rPr>
        <w:t xml:space="preserve"> potentially having </w:t>
      </w:r>
      <w:r w:rsidRPr="00343ADD">
        <w:rPr>
          <w:rStyle w:val="Emphasis"/>
          <w:highlight w:val="green"/>
        </w:rPr>
        <w:t>peaked in 2019</w:t>
      </w:r>
      <w:r w:rsidRPr="00343ADD">
        <w:rPr>
          <w:rStyle w:val="StyleUnderline"/>
        </w:rPr>
        <w:t> and unlikely to increase substantially</w:t>
      </w:r>
      <w:r w:rsidRPr="00343ADD">
        <w:rPr>
          <w:sz w:val="12"/>
        </w:rPr>
        <w:t xml:space="preserve"> in the coming decade. While an emissions peak is just the first and easiest step towards eventually reaching the net-zero emissions required to stop the world from continuing to warm, it demonstrates that </w:t>
      </w:r>
      <w:r w:rsidRPr="00343ADD">
        <w:rPr>
          <w:rStyle w:val="StyleUnderline"/>
        </w:rPr>
        <w:t>linkages between emissions and economic activity are not an immutable law</w:t>
      </w:r>
      <w:r w:rsidRPr="00343ADD">
        <w:rPr>
          <w:sz w:val="12"/>
        </w:rPr>
        <w:t>, but rather simply a result of our current means of energy production.</w:t>
      </w:r>
    </w:p>
    <w:p w14:paraId="0B8D68BC" w14:textId="77777777" w:rsidR="006F425B" w:rsidRPr="00343ADD" w:rsidRDefault="006F425B" w:rsidP="006F425B">
      <w:pPr>
        <w:rPr>
          <w:sz w:val="12"/>
        </w:rPr>
      </w:pPr>
      <w:r w:rsidRPr="00343ADD">
        <w:rPr>
          <w:rStyle w:val="StyleUnderline"/>
        </w:rPr>
        <w:t>In recent years we have seen more and more examples of absolute decoupling — economic growth accompanied by falling CO2 emissions</w:t>
      </w:r>
      <w:r w:rsidRPr="00343ADD">
        <w:rPr>
          <w:sz w:val="12"/>
        </w:rPr>
        <w:t xml:space="preserve">. Since 2005, </w:t>
      </w:r>
      <w:r w:rsidRPr="00343ADD">
        <w:rPr>
          <w:rStyle w:val="Emphasis"/>
          <w:highlight w:val="green"/>
        </w:rPr>
        <w:t>32 countries</w:t>
      </w:r>
      <w:r w:rsidRPr="00343ADD">
        <w:rPr>
          <w:rStyle w:val="Emphasis"/>
        </w:rPr>
        <w:t xml:space="preserve"> with a population of at least one million people have </w:t>
      </w:r>
      <w:r w:rsidRPr="00343ADD">
        <w:rPr>
          <w:rStyle w:val="Emphasis"/>
          <w:highlight w:val="green"/>
        </w:rPr>
        <w:t>absolutely decoupled</w:t>
      </w:r>
      <w:r w:rsidRPr="00343ADD">
        <w:rPr>
          <w:rStyle w:val="Emphasis"/>
        </w:rPr>
        <w:t xml:space="preserve"> emissions from economic growth</w:t>
      </w:r>
      <w:r w:rsidRPr="00343ADD">
        <w:rPr>
          <w:sz w:val="12"/>
        </w:rPr>
        <w:t xml:space="preserve">, both for terrestrial emissions (those within national borders) and consumption emissions (emissions embodied in the goods consumed in a country). This includes </w:t>
      </w:r>
      <w:r w:rsidRPr="00343ADD">
        <w:rPr>
          <w:rStyle w:val="StyleUnderline"/>
        </w:rPr>
        <w:t>the United States, Japan, Mexico, Germany, United Kingdom, France, Spain, Poland, Romania, Netherlands, Belgium, Portugal, Sweden, Hungary, Belarus, Austria, Bulgaria, El Salvador, Singapore, Denmark, Finland, Slovakia, Norway, Ireland, New Zealand, Croatia, Jamaica, Lithuania, Slovenia, Latvia, Estonia, and Cyprus</w:t>
      </w:r>
      <w:r w:rsidRPr="00343ADD">
        <w:rPr>
          <w:sz w:val="12"/>
        </w:rPr>
        <w:t>. Figure 1, below, shows the declines in territorial emissions (blue) and increases in GDP (red).</w:t>
      </w:r>
      <w:r w:rsidRPr="00343ADD">
        <w:rPr>
          <w:sz w:val="12"/>
        </w:rPr>
        <w:br/>
        <w:t>To qualify as having experienced absolute decoupling, we require countries included in this analysis to pass four separate filters: a population of at least one million (to focus the analysis on more representative cases), declining territorial emissions over the 2005-2019 period (based on a linear regression), declining consumption emissions, and increasing real GDP (on a purchasing power parity basis, using constant 2017 international $USD). We chose not to include 2020 in this analysis because it is not particularly representative of longer-term trends, and consumption and territorial emissions estimates are not yet available for many countries.</w:t>
      </w:r>
    </w:p>
    <w:p w14:paraId="4AF79A36" w14:textId="77777777" w:rsidR="006F425B" w:rsidRPr="00343ADD" w:rsidRDefault="006F425B" w:rsidP="006F425B">
      <w:pPr>
        <w:rPr>
          <w:sz w:val="12"/>
        </w:rPr>
      </w:pPr>
      <w:r w:rsidRPr="00343ADD">
        <w:rPr>
          <w:sz w:val="12"/>
        </w:rPr>
        <w:t xml:space="preserve">There is a wide range of rates of economic growth between 2005-2019 among countries experiencing absolute decoupling. Somewhat counterintuitively, there is no significant relationship between the rate of economic growth and the magnitude of emissions reductions within the group. While it is unlikely that there is not at least some linkage between the two factors, </w:t>
      </w:r>
      <w:r w:rsidRPr="00343ADD">
        <w:rPr>
          <w:rStyle w:val="StyleUnderline"/>
        </w:rPr>
        <w:t>there are plenty of examples of countries (e.g., Singapore, Romania, and Ireland) experiencing both extremely rapid economic growth and large reductions in CO2 emissions.</w:t>
      </w:r>
    </w:p>
    <w:p w14:paraId="17E3E003" w14:textId="77777777" w:rsidR="006F425B" w:rsidRPr="00343ADD" w:rsidRDefault="006F425B" w:rsidP="006F425B">
      <w:pPr>
        <w:rPr>
          <w:sz w:val="12"/>
        </w:rPr>
      </w:pPr>
      <w:r w:rsidRPr="00343ADD">
        <w:rPr>
          <w:sz w:val="12"/>
        </w:rPr>
        <w:t xml:space="preserve">One of the primary criticisms of some prior analyses of absolute decoupling is that they ignore leakage.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w:t>
      </w:r>
      <w:r w:rsidRPr="00343ADD">
        <w:rPr>
          <w:rStyle w:val="StyleUnderline"/>
        </w:rPr>
        <w:t xml:space="preserve">After 2005, however, structural changes in China and a growing domestic market led to a reversal of these trends; </w:t>
      </w:r>
      <w:r w:rsidRPr="00343ADD">
        <w:rPr>
          <w:rStyle w:val="Emphasis"/>
        </w:rPr>
        <w:t>the amount of emissions “exported” from developed countries to developing countries has actually declined over the past 15 years</w:t>
      </w:r>
      <w:r w:rsidRPr="00343ADD">
        <w:rPr>
          <w:sz w:val="12"/>
        </w:rPr>
        <w:t>.</w:t>
      </w:r>
    </w:p>
    <w:p w14:paraId="1C159721" w14:textId="77777777" w:rsidR="006F425B" w:rsidRPr="00343ADD" w:rsidRDefault="006F425B" w:rsidP="006F425B">
      <w:pPr>
        <w:rPr>
          <w:sz w:val="12"/>
          <w:szCs w:val="12"/>
        </w:rPr>
      </w:pPr>
      <w:r w:rsidRPr="00343ADD">
        <w:rPr>
          <w:sz w:val="12"/>
          <w:szCs w:val="12"/>
        </w:rPr>
        <w:t>This means that, for many countries, both territorial emissions and consumption emissions (which include any emissions “exported” to other countries) have jointly declined. In fact, on average, consumption emissions have been declining slightly faster than territorial emissions since 2005 in the 32 countries we identify as experiencing absolute decoupling. Figure 2, below, shows the change in consumption emissions (teal) and GDP (red) between 2005 and 2019.</w:t>
      </w:r>
      <w:r w:rsidRPr="00343ADD">
        <w:rPr>
          <w:sz w:val="12"/>
          <w:szCs w:val="12"/>
        </w:rPr>
        <w:br/>
        <w:t>There is a pretty wide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w:t>
      </w:r>
      <w:r w:rsidRPr="00343ADD">
        <w:rPr>
          <w:sz w:val="10"/>
          <w:szCs w:val="12"/>
        </w:rPr>
        <w:br/>
      </w:r>
      <w:r w:rsidRPr="00343ADD">
        <w:rPr>
          <w:rStyle w:val="Emphasis"/>
        </w:rPr>
        <w:t xml:space="preserve">Absolute decoupling is possible. </w:t>
      </w:r>
      <w:r w:rsidRPr="00343ADD">
        <w:rPr>
          <w:rStyle w:val="Emphasis"/>
          <w:highlight w:val="green"/>
        </w:rPr>
        <w:t>There is no physical law requiring</w:t>
      </w:r>
      <w:r w:rsidRPr="00343ADD">
        <w:rPr>
          <w:rStyle w:val="Emphasis"/>
        </w:rPr>
        <w:t xml:space="preserve"> economic </w:t>
      </w:r>
      <w:r w:rsidRPr="00343ADD">
        <w:rPr>
          <w:rStyle w:val="Emphasis"/>
          <w:highlight w:val="green"/>
        </w:rPr>
        <w:t>growth</w:t>
      </w:r>
      <w:r w:rsidRPr="00343ADD">
        <w:rPr>
          <w:rStyle w:val="Emphasis"/>
        </w:rPr>
        <w:t xml:space="preserve"> — and broader increases in human wellbeing — </w:t>
      </w:r>
      <w:r w:rsidRPr="00343ADD">
        <w:rPr>
          <w:rStyle w:val="Emphasis"/>
          <w:highlight w:val="green"/>
        </w:rPr>
        <w:t>to</w:t>
      </w:r>
      <w:r w:rsidRPr="00343ADD">
        <w:rPr>
          <w:rStyle w:val="Emphasis"/>
        </w:rPr>
        <w:t xml:space="preserve"> necessarily </w:t>
      </w:r>
      <w:r w:rsidRPr="00343ADD">
        <w:rPr>
          <w:rStyle w:val="Emphasis"/>
          <w:highlight w:val="green"/>
        </w:rPr>
        <w:t>be linked to</w:t>
      </w:r>
      <w:r w:rsidRPr="00343ADD">
        <w:rPr>
          <w:rStyle w:val="Emphasis"/>
        </w:rPr>
        <w:t xml:space="preserve"> CO2 </w:t>
      </w:r>
      <w:r w:rsidRPr="00343ADD">
        <w:rPr>
          <w:rStyle w:val="Emphasis"/>
          <w:highlight w:val="green"/>
        </w:rPr>
        <w:t>emissions</w:t>
      </w:r>
      <w:r w:rsidRPr="00343ADD">
        <w:rPr>
          <w:rStyle w:val="StyleUnderline"/>
        </w:rPr>
        <w:t xml:space="preserve">. All of the </w:t>
      </w:r>
      <w:r w:rsidRPr="00343ADD">
        <w:rPr>
          <w:rStyle w:val="StyleUnderline"/>
          <w:highlight w:val="green"/>
        </w:rPr>
        <w:t>services</w:t>
      </w:r>
      <w:r w:rsidRPr="00343ADD">
        <w:rPr>
          <w:rStyle w:val="StyleUnderline"/>
        </w:rPr>
        <w:t xml:space="preserve"> that we rely on today that emit fossil fuels — electricity, transportation, heating, food — </w:t>
      </w:r>
      <w:r w:rsidRPr="00343ADD">
        <w:rPr>
          <w:rStyle w:val="StyleUnderline"/>
          <w:highlight w:val="green"/>
        </w:rPr>
        <w:t>can</w:t>
      </w:r>
      <w:r w:rsidRPr="00343ADD">
        <w:rPr>
          <w:rStyle w:val="StyleUnderline"/>
        </w:rPr>
        <w:t xml:space="preserve"> in principle </w:t>
      </w:r>
      <w:r w:rsidRPr="00343ADD">
        <w:rPr>
          <w:rStyle w:val="StyleUnderline"/>
          <w:highlight w:val="green"/>
        </w:rPr>
        <w:t>be replaced by</w:t>
      </w:r>
      <w:r w:rsidRPr="00343ADD">
        <w:rPr>
          <w:rStyle w:val="StyleUnderline"/>
        </w:rPr>
        <w:t xml:space="preserve"> near-</w:t>
      </w:r>
      <w:r w:rsidRPr="00343ADD">
        <w:rPr>
          <w:rStyle w:val="StyleUnderline"/>
          <w:highlight w:val="green"/>
        </w:rPr>
        <w:t>zero carbon alternatives</w:t>
      </w:r>
      <w:r w:rsidRPr="00343ADD">
        <w:rPr>
          <w:sz w:val="10"/>
        </w:rPr>
        <w:t xml:space="preserve">, </w:t>
      </w:r>
      <w:r w:rsidRPr="00343ADD">
        <w:rPr>
          <w:sz w:val="12"/>
          <w:szCs w:val="12"/>
        </w:rPr>
        <w:t>though these are more mature in some sectors (electricity, transportation, buildings) than in others (industrial processes, agriculture).</w:t>
      </w:r>
    </w:p>
    <w:p w14:paraId="44DE8A24" w14:textId="421E613F" w:rsidR="006F425B" w:rsidRPr="006F425B" w:rsidRDefault="006F425B" w:rsidP="006F425B">
      <w:pPr>
        <w:rPr>
          <w:sz w:val="12"/>
        </w:rPr>
      </w:pPr>
      <w:r w:rsidRPr="00343ADD">
        <w:rPr>
          <w:sz w:val="12"/>
        </w:rPr>
        <w:t xml:space="preserve">This is not to say that infinite economic growth is desirable (or even possible), particularly given that the global population is expected to start to shrink by the end of the 21st century (and well before that in most currently wealthy countries). There will be some tradeoffs between economic growth and climate mitigation — particularly if the world is to meet ambitious mitigation targets. But </w:t>
      </w:r>
      <w:r w:rsidRPr="00343ADD">
        <w:rPr>
          <w:rStyle w:val="StyleUnderline"/>
        </w:rPr>
        <w:t xml:space="preserve">it is possible to envision a world that is prosperous, equal, and at net-zero emissions; indeed, all of the future emissions </w:t>
      </w:r>
      <w:r w:rsidRPr="00343ADD">
        <w:rPr>
          <w:rStyle w:val="StyleUnderline"/>
          <w:highlight w:val="green"/>
        </w:rPr>
        <w:t>scenarios used by the</w:t>
      </w:r>
      <w:r w:rsidRPr="00343ADD">
        <w:rPr>
          <w:rStyle w:val="StyleUnderline"/>
        </w:rPr>
        <w:t xml:space="preserve"> Intergovernmental Panel on Climate Change (</w:t>
      </w:r>
      <w:r w:rsidRPr="00343ADD">
        <w:rPr>
          <w:rStyle w:val="StyleUnderline"/>
          <w:highlight w:val="green"/>
        </w:rPr>
        <w:t>IPCC) do</w:t>
      </w:r>
      <w:r w:rsidRPr="00343ADD">
        <w:rPr>
          <w:rStyle w:val="StyleUnderline"/>
        </w:rPr>
        <w:t xml:space="preserve"> just that</w:t>
      </w:r>
      <w:r w:rsidRPr="00343ADD">
        <w:rPr>
          <w:sz w:val="12"/>
        </w:rPr>
        <w:t>.</w:t>
      </w:r>
    </w:p>
    <w:p w14:paraId="7432FA52" w14:textId="77777777" w:rsidR="00997109" w:rsidRDefault="00997109" w:rsidP="00997109">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14:paraId="62BA1E63" w14:textId="77777777" w:rsidR="00997109" w:rsidRDefault="00997109" w:rsidP="00997109">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8" w:history="1">
        <w:r w:rsidRPr="00532880">
          <w:rPr>
            <w:rStyle w:val="Hyperlink"/>
            <w:szCs w:val="16"/>
          </w:rPr>
          <w:t>http://reason.com/archives/2016/12/16/is-economic-growth-environmentally-sust1)</w:t>
        </w:r>
      </w:hyperlink>
    </w:p>
    <w:p w14:paraId="192CACE2" w14:textId="77777777" w:rsidR="00997109" w:rsidRPr="009627A7" w:rsidRDefault="00997109" w:rsidP="00997109">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nonsubstitutable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unsubstitutable stuff? Are we running out of that? Ausubel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61F129AC" w14:textId="77777777" w:rsidR="00997109" w:rsidRDefault="00997109" w:rsidP="00997109">
      <w:pPr>
        <w:pStyle w:val="Heading4"/>
      </w:pPr>
      <w:r>
        <w:t>Capitalism solves environmental crisis - i</w:t>
      </w:r>
      <w:r w:rsidRPr="00647805">
        <w:t>ndustrial development</w:t>
      </w:r>
      <w:r>
        <w:t xml:space="preserve">, </w:t>
      </w:r>
      <w:r w:rsidRPr="00647805">
        <w:t>technological advances</w:t>
      </w:r>
      <w:r>
        <w:t>, and any alternative fails</w:t>
      </w:r>
    </w:p>
    <w:p w14:paraId="7BD8A7F0" w14:textId="77777777" w:rsidR="00997109" w:rsidRPr="00B46D49" w:rsidRDefault="00997109" w:rsidP="00997109">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41AF9713" w14:textId="77777777" w:rsidR="00997109" w:rsidRDefault="00997109" w:rsidP="00997109">
      <w:r>
        <w:t>The Price Of Growth—Destruction Of The Environment?</w:t>
      </w:r>
    </w:p>
    <w:p w14:paraId="08439B88" w14:textId="77777777" w:rsidR="00997109" w:rsidRDefault="00997109" w:rsidP="00997109">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24B26BE7" w14:textId="77777777" w:rsidR="00997109" w:rsidRDefault="00997109" w:rsidP="00997109">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6BE238EF" w14:textId="77777777" w:rsidR="00997109" w:rsidRDefault="00997109" w:rsidP="00997109">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60AF159E" w14:textId="77777777" w:rsidR="00997109" w:rsidRPr="00647805" w:rsidRDefault="00997109" w:rsidP="00997109">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37DD44B6" w14:textId="77777777" w:rsidR="00997109" w:rsidRDefault="00997109" w:rsidP="00997109">
      <w:r>
        <w:t>Is Government The Best Solution To Environmental Problems?</w:t>
      </w:r>
    </w:p>
    <w:p w14:paraId="3EA1CCB0" w14:textId="77777777" w:rsidR="00997109" w:rsidRDefault="00997109" w:rsidP="00997109">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60365C38" w14:textId="77777777" w:rsidR="00997109" w:rsidRDefault="00997109" w:rsidP="00997109">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207CB9D8" w14:textId="77777777" w:rsidR="00997109" w:rsidRPr="00B46D49" w:rsidRDefault="00997109" w:rsidP="00997109">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6BF263B7" w14:textId="77777777" w:rsidR="00997109" w:rsidRDefault="00997109" w:rsidP="00997109">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4CE851ED" w14:textId="77777777" w:rsidR="00997109" w:rsidRDefault="00997109" w:rsidP="00997109">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079BC10D" w14:textId="77777777" w:rsidR="00997109" w:rsidRPr="008174C1" w:rsidRDefault="00997109" w:rsidP="00997109">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4BA11D9C" w14:textId="77777777" w:rsidR="00091A35" w:rsidRDefault="00091A35" w:rsidP="00997109">
      <w:pPr>
        <w:pStyle w:val="Heading4"/>
        <w:jc w:val="both"/>
      </w:pPr>
    </w:p>
    <w:p w14:paraId="4D10BE4F" w14:textId="77777777" w:rsidR="00091A35" w:rsidRDefault="00091A35" w:rsidP="00997109">
      <w:pPr>
        <w:pStyle w:val="Heading4"/>
        <w:jc w:val="both"/>
      </w:pPr>
    </w:p>
    <w:p w14:paraId="3B93B59A" w14:textId="77777777" w:rsidR="00091A35" w:rsidRDefault="00091A35" w:rsidP="00997109">
      <w:pPr>
        <w:pStyle w:val="Heading4"/>
        <w:jc w:val="both"/>
      </w:pPr>
    </w:p>
    <w:p w14:paraId="033A579A" w14:textId="1661A8C1" w:rsidR="00997109" w:rsidRDefault="00997109" w:rsidP="00997109">
      <w:pPr>
        <w:pStyle w:val="Heading4"/>
        <w:jc w:val="both"/>
      </w:pPr>
      <w:r>
        <w:t xml:space="preserve">It’s key to CCS – link-turns </w:t>
      </w:r>
      <w:r>
        <w:rPr>
          <w:u w:val="single"/>
        </w:rPr>
        <w:t>every</w:t>
      </w:r>
      <w:r>
        <w:t xml:space="preserve"> impact. </w:t>
      </w:r>
    </w:p>
    <w:p w14:paraId="703F5FCC" w14:textId="77777777" w:rsidR="00997109" w:rsidRPr="00A92EA2" w:rsidRDefault="00997109" w:rsidP="00997109">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4A4AFF6F" w14:textId="062A0E23" w:rsidR="00997109" w:rsidRDefault="00997109" w:rsidP="00997109">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717B1EFA" w14:textId="77777777" w:rsidR="00A07000" w:rsidRDefault="00A07000" w:rsidP="00A07000">
      <w:pPr>
        <w:pStyle w:val="Heading4"/>
      </w:pPr>
      <w:r>
        <w:t>Capitalism is key to economic growth – solves hunger and poverty</w:t>
      </w:r>
    </w:p>
    <w:p w14:paraId="1B604EB7" w14:textId="77777777" w:rsidR="00A07000" w:rsidRPr="0046765C" w:rsidRDefault="00A07000" w:rsidP="00A07000">
      <w:pPr>
        <w:spacing w:after="0" w:line="240" w:lineRule="auto"/>
        <w:rPr>
          <w:rStyle w:val="Style13ptBold"/>
          <w:b w:val="0"/>
          <w:sz w:val="16"/>
        </w:rPr>
      </w:pPr>
      <w:r>
        <w:rPr>
          <w:rStyle w:val="Style13ptBold"/>
        </w:rPr>
        <w:t xml:space="preserve">Zitelmann 20 </w:t>
      </w:r>
      <w:r w:rsidRPr="0046765C">
        <w:t>[(Dr.Rainer,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58B8798D" w14:textId="77777777" w:rsidR="00A07000" w:rsidRPr="006E5957" w:rsidRDefault="00A07000" w:rsidP="00A07000">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14:paraId="381C0378" w14:textId="77777777" w:rsidR="00A07000" w:rsidRDefault="00A07000" w:rsidP="00A07000">
      <w:r>
        <w:t>Economic Growth Helps To Combat Hunger And Poverty</w:t>
      </w:r>
    </w:p>
    <w:p w14:paraId="25BDE5FE" w14:textId="77777777" w:rsidR="00A07000" w:rsidRPr="006E5957" w:rsidRDefault="00A07000" w:rsidP="00A07000">
      <w:pPr>
        <w:rPr>
          <w:rStyle w:val="StyleUnderline"/>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So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14:paraId="012CFB1F" w14:textId="77777777" w:rsidR="00A07000" w:rsidRPr="006E5957" w:rsidRDefault="00A07000" w:rsidP="00A07000">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14:paraId="35AA906E" w14:textId="77777777" w:rsidR="00A07000" w:rsidRPr="006E5957" w:rsidRDefault="00A07000" w:rsidP="00A07000">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14:paraId="6B73A054" w14:textId="77777777" w:rsidR="00A07000" w:rsidRDefault="00A07000" w:rsidP="00A07000">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r>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r w:rsidRPr="0046765C">
        <w:rPr>
          <w:rStyle w:val="StyleUnderline"/>
          <w:highlight w:val="green"/>
        </w:rPr>
        <w:t>despite the fact that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14:paraId="4DDAB00C" w14:textId="77777777" w:rsidR="00A07000" w:rsidRDefault="00A07000" w:rsidP="00A07000">
      <w:pPr>
        <w:pStyle w:val="Heading4"/>
      </w:pPr>
      <w:r>
        <w:t xml:space="preserve">Capitalism is the best </w:t>
      </w:r>
      <w:r w:rsidRPr="00647805">
        <w:t xml:space="preserve">weapon to combat poverty – historical correlation between </w:t>
      </w:r>
      <w:r w:rsidRPr="00647805">
        <w:rPr>
          <w:u w:val="single"/>
        </w:rPr>
        <w:t>economic freedom</w:t>
      </w:r>
      <w:r w:rsidRPr="00647805">
        <w:t xml:space="preserve"> scores and </w:t>
      </w:r>
      <w:r w:rsidRPr="00647805">
        <w:rPr>
          <w:u w:val="single"/>
        </w:rPr>
        <w:t>extreme poverty rates</w:t>
      </w:r>
      <w:r w:rsidRPr="00647805">
        <w:t xml:space="preserve"> prove</w:t>
      </w:r>
    </w:p>
    <w:p w14:paraId="59A0AE2D" w14:textId="77777777" w:rsidR="00A07000" w:rsidRPr="00647805" w:rsidRDefault="00A07000" w:rsidP="00A07000">
      <w:r w:rsidRPr="00647805">
        <w:rPr>
          <w:rStyle w:val="Style13ptBold"/>
        </w:rPr>
        <w:t>Ladan 19</w:t>
      </w:r>
      <w:r w:rsidRPr="00647805">
        <w:t xml:space="preserve"> [(Luka, the President and CEO of Zenica Public Relations and a Catalyst Policy Fellow. Prior to founding Zenica, Ladan served as Communications Director at a leading public affairs firm in Washington, D.C.) “Capitalism Remains the Best Way to Combat Extreme Poverty” Catalyst, 6/14/2019] BC</w:t>
      </w:r>
    </w:p>
    <w:p w14:paraId="0446CAD2" w14:textId="77777777" w:rsidR="00A07000" w:rsidRPr="00647805" w:rsidRDefault="00A07000" w:rsidP="00A07000">
      <w:pPr>
        <w:rPr>
          <w:rStyle w:val="StyleUnderline"/>
        </w:rPr>
      </w:pPr>
      <w:r>
        <w:t xml:space="preserve">Again, </w:t>
      </w:r>
      <w:r w:rsidRPr="00647805">
        <w:rPr>
          <w:rStyle w:val="StyleUnderline"/>
          <w:highlight w:val="green"/>
        </w:rPr>
        <w:t>America is not perfect</w:t>
      </w:r>
      <w:r>
        <w:t xml:space="preserve">. Poverty lingers, even here. </w:t>
      </w:r>
      <w:r w:rsidRPr="00647805">
        <w:rPr>
          <w:rStyle w:val="Emphasis"/>
          <w:highlight w:val="green"/>
        </w:rPr>
        <w:t>But the s</w:t>
      </w:r>
      <w:r w:rsidRPr="00647805">
        <w:rPr>
          <w:rStyle w:val="Emphasis"/>
        </w:rPr>
        <w:t xml:space="preserve">tatus </w:t>
      </w:r>
      <w:r w:rsidRPr="00647805">
        <w:rPr>
          <w:rStyle w:val="Emphasis"/>
          <w:highlight w:val="green"/>
        </w:rPr>
        <w:t>quo could be</w:t>
      </w:r>
      <w:r w:rsidRPr="00647805">
        <w:rPr>
          <w:rStyle w:val="Emphasis"/>
        </w:rPr>
        <w:t xml:space="preserve"> a whole lot </w:t>
      </w:r>
      <w:r w:rsidRPr="00647805">
        <w:rPr>
          <w:rStyle w:val="Emphasis"/>
          <w:highlight w:val="green"/>
        </w:rPr>
        <w:t>worse</w:t>
      </w:r>
      <w:r w:rsidRPr="00647805">
        <w:rPr>
          <w:rStyle w:val="Emphasis"/>
        </w:rPr>
        <w:t>:</w:t>
      </w:r>
      <w:r>
        <w:t xml:space="preserve"> </w:t>
      </w:r>
      <w:r w:rsidRPr="00647805">
        <w:rPr>
          <w:rStyle w:val="StyleUnderline"/>
        </w:rPr>
        <w:t>It may be difficult to become a member of the top “one percent,” but it is even harder to fall into extreme poverty.</w:t>
      </w:r>
    </w:p>
    <w:p w14:paraId="2ADF7EEE" w14:textId="77777777" w:rsidR="00A07000" w:rsidRPr="00647805" w:rsidRDefault="00A07000" w:rsidP="00A07000">
      <w:pPr>
        <w:rPr>
          <w:rStyle w:val="StyleUnderline"/>
        </w:rPr>
      </w:pPr>
      <w:r>
        <w:t xml:space="preserve">The </w:t>
      </w:r>
      <w:r w:rsidRPr="00647805">
        <w:rPr>
          <w:rStyle w:val="StyleUnderline"/>
        </w:rPr>
        <w:t>good fortunes of most can be traced to the free exchange of goods and services for mutual gain</w:t>
      </w:r>
      <w:r>
        <w:t xml:space="preserve">. While an imperfect system, </w:t>
      </w:r>
      <w:r w:rsidRPr="00647805">
        <w:rPr>
          <w:rStyle w:val="Emphasis"/>
          <w:highlight w:val="green"/>
        </w:rPr>
        <w:t>capitalism remains our</w:t>
      </w:r>
      <w:r w:rsidRPr="00647805">
        <w:rPr>
          <w:rStyle w:val="Emphasis"/>
        </w:rPr>
        <w:t xml:space="preserve"> </w:t>
      </w:r>
      <w:r w:rsidRPr="00647805">
        <w:rPr>
          <w:rStyle w:val="Emphasis"/>
          <w:highlight w:val="green"/>
        </w:rPr>
        <w:t>most effective weapon in fighting</w:t>
      </w:r>
      <w:r w:rsidRPr="00647805">
        <w:rPr>
          <w:rStyle w:val="Emphasis"/>
        </w:rPr>
        <w:t xml:space="preserve"> extreme </w:t>
      </w:r>
      <w:r w:rsidRPr="00647805">
        <w:rPr>
          <w:rStyle w:val="Emphasis"/>
          <w:highlight w:val="green"/>
        </w:rPr>
        <w:t>poverty</w:t>
      </w:r>
      <w:r>
        <w:t xml:space="preserve">. As we’ve seen across continents, </w:t>
      </w:r>
      <w:r w:rsidRPr="00647805">
        <w:rPr>
          <w:rStyle w:val="StyleUnderline"/>
        </w:rPr>
        <w:t>the freer an economy becomes, the less likely its people are to become entrapped in extreme poverty.</w:t>
      </w:r>
    </w:p>
    <w:p w14:paraId="5B15437B" w14:textId="77777777" w:rsidR="00A07000" w:rsidRPr="00647805" w:rsidRDefault="00A07000" w:rsidP="00A07000">
      <w:pPr>
        <w:rPr>
          <w:rStyle w:val="StyleUnderline"/>
        </w:rPr>
      </w:pPr>
      <w:r w:rsidRPr="00647805">
        <w:rPr>
          <w:rStyle w:val="StyleUnderline"/>
        </w:rPr>
        <w:t>This can be corroborated by tracking the rise of “economic freedom,” which is related to the openness of a country’s markets and corresponding increases in living standards</w:t>
      </w:r>
      <w:r>
        <w:t xml:space="preserve">. </w:t>
      </w:r>
      <w:r w:rsidRPr="00647805">
        <w:rPr>
          <w:rStyle w:val="StyleUnderline"/>
        </w:rPr>
        <w:t xml:space="preserve">Over the past 25 years, </w:t>
      </w:r>
      <w:r w:rsidRPr="00647805">
        <w:rPr>
          <w:rStyle w:val="Emphasis"/>
          <w:highlight w:val="green"/>
        </w:rPr>
        <w:t>the global average economic freedom</w:t>
      </w:r>
      <w:r w:rsidRPr="00647805">
        <w:rPr>
          <w:rStyle w:val="Emphasis"/>
        </w:rPr>
        <w:t xml:space="preserve"> score</w:t>
      </w:r>
      <w:r w:rsidRPr="00647805">
        <w:rPr>
          <w:rStyle w:val="StyleUnderline"/>
        </w:rPr>
        <w:t>—as calculated by the right-leaning Heritage Foundation—</w:t>
      </w:r>
      <w:r w:rsidRPr="00647805">
        <w:rPr>
          <w:rStyle w:val="Emphasis"/>
          <w:highlight w:val="green"/>
        </w:rPr>
        <w:t>has increased by 3.2</w:t>
      </w:r>
      <w:r w:rsidRPr="00647805">
        <w:rPr>
          <w:rStyle w:val="Emphasis"/>
        </w:rPr>
        <w:t xml:space="preserve"> percentage </w:t>
      </w:r>
      <w:r w:rsidRPr="00647805">
        <w:rPr>
          <w:rStyle w:val="Emphasis"/>
          <w:highlight w:val="green"/>
        </w:rPr>
        <w:t>points</w:t>
      </w:r>
      <w:r w:rsidRPr="00647805">
        <w:rPr>
          <w:rStyle w:val="StyleUnderline"/>
        </w:rPr>
        <w:t>, with many countries joining the ranks of at least the “moderately free.”</w:t>
      </w:r>
    </w:p>
    <w:p w14:paraId="59CAA969" w14:textId="77777777" w:rsidR="00A07000" w:rsidRPr="00647805" w:rsidRDefault="00A07000" w:rsidP="00A07000">
      <w:pPr>
        <w:rPr>
          <w:rStyle w:val="StyleUnderline"/>
        </w:rPr>
      </w:pPr>
      <w:r>
        <w:t xml:space="preserve">Indeed, </w:t>
      </w:r>
      <w:r w:rsidRPr="00647805">
        <w:rPr>
          <w:rStyle w:val="StyleUnderline"/>
        </w:rPr>
        <w:t>global economic freedom has experienced a nearly six percent increase since 1995</w:t>
      </w:r>
      <w:r>
        <w:t xml:space="preserve">—after the Soviet Union’s collapse. </w:t>
      </w:r>
      <w:r w:rsidRPr="00647805">
        <w:rPr>
          <w:rStyle w:val="StyleUnderline"/>
        </w:rPr>
        <w:t>Capitalism is more commonplace now than ever before.</w:t>
      </w:r>
    </w:p>
    <w:p w14:paraId="4ED21848" w14:textId="77777777" w:rsidR="00A07000" w:rsidRPr="00647805" w:rsidRDefault="00A07000" w:rsidP="00A07000">
      <w:pPr>
        <w:rPr>
          <w:rStyle w:val="Emphasis"/>
        </w:rPr>
      </w:pPr>
      <w:r w:rsidRPr="00647805">
        <w:rPr>
          <w:rStyle w:val="StyleUnderline"/>
        </w:rPr>
        <w:t xml:space="preserve">And how have </w:t>
      </w:r>
      <w:r w:rsidRPr="00647805">
        <w:rPr>
          <w:rStyle w:val="StyleUnderline"/>
          <w:highlight w:val="green"/>
        </w:rPr>
        <w:t>extreme poverty rates</w:t>
      </w:r>
      <w:r w:rsidRPr="00647805">
        <w:rPr>
          <w:rStyle w:val="StyleUnderline"/>
        </w:rPr>
        <w:t xml:space="preserve"> fared</w:t>
      </w:r>
      <w:r>
        <w:t xml:space="preserve"> in that time? </w:t>
      </w:r>
      <w:r w:rsidRPr="00647805">
        <w:rPr>
          <w:rStyle w:val="Emphasis"/>
          <w:highlight w:val="green"/>
        </w:rPr>
        <w:t xml:space="preserve">Trending </w:t>
      </w:r>
      <w:r w:rsidRPr="00647805">
        <w:rPr>
          <w:rStyle w:val="Emphasis"/>
        </w:rPr>
        <w:t>down—</w:t>
      </w:r>
      <w:r w:rsidRPr="00647805">
        <w:rPr>
          <w:rStyle w:val="Emphasis"/>
          <w:highlight w:val="green"/>
        </w:rPr>
        <w:t>way down.</w:t>
      </w:r>
    </w:p>
    <w:p w14:paraId="6CFA54A6" w14:textId="77777777" w:rsidR="00A07000" w:rsidRDefault="00A07000" w:rsidP="00A07000">
      <w:r w:rsidRPr="00647805">
        <w:rPr>
          <w:rStyle w:val="StyleUnderline"/>
          <w:highlight w:val="green"/>
        </w:rPr>
        <w:t>During the</w:t>
      </w:r>
      <w:r w:rsidRPr="00647805">
        <w:rPr>
          <w:rStyle w:val="StyleUnderline"/>
        </w:rPr>
        <w:t xml:space="preserve"> early 19</w:t>
      </w:r>
      <w:r w:rsidRPr="00647805">
        <w:rPr>
          <w:rStyle w:val="StyleUnderline"/>
          <w:highlight w:val="green"/>
        </w:rPr>
        <w:t>80s</w:t>
      </w:r>
      <w:r w:rsidRPr="00647805">
        <w:rPr>
          <w:rStyle w:val="StyleUnderline"/>
        </w:rPr>
        <w:t xml:space="preserve">, more than </w:t>
      </w:r>
      <w:r w:rsidRPr="00647805">
        <w:rPr>
          <w:rStyle w:val="StyleUnderline"/>
          <w:highlight w:val="green"/>
        </w:rPr>
        <w:t>42 percent of the world’s population lived in</w:t>
      </w:r>
      <w:r w:rsidRPr="00647805">
        <w:rPr>
          <w:rStyle w:val="StyleUnderline"/>
        </w:rPr>
        <w:t xml:space="preserve"> extreme </w:t>
      </w:r>
      <w:r w:rsidRPr="00647805">
        <w:rPr>
          <w:rStyle w:val="StyleUnderline"/>
          <w:highlight w:val="green"/>
        </w:rPr>
        <w:t>poverty</w:t>
      </w:r>
      <w:r>
        <w:t xml:space="preserve"> (earning less than $2 a day). In the Soviet Union, for example, 20 percent of the population—over 43 million people—lived on less than 75 rubles a month (roughly $120).</w:t>
      </w:r>
    </w:p>
    <w:p w14:paraId="5A8E63FB" w14:textId="77777777" w:rsidR="00A07000" w:rsidRPr="00647805" w:rsidRDefault="00A07000" w:rsidP="00A07000">
      <w:pPr>
        <w:rPr>
          <w:rStyle w:val="Emphasis"/>
        </w:rPr>
      </w:pPr>
      <w:r w:rsidRPr="00647805">
        <w:rPr>
          <w:rStyle w:val="StyleUnderline"/>
        </w:rPr>
        <w:t xml:space="preserve">Fast forward to </w:t>
      </w:r>
      <w:r w:rsidRPr="00647805">
        <w:rPr>
          <w:rStyle w:val="StyleUnderline"/>
          <w:highlight w:val="green"/>
        </w:rPr>
        <w:t xml:space="preserve">the </w:t>
      </w:r>
      <w:r w:rsidRPr="000F4BD8">
        <w:rPr>
          <w:rStyle w:val="StyleUnderline"/>
          <w:highlight w:val="green"/>
        </w:rPr>
        <w:t>21st century</w:t>
      </w:r>
      <w:r w:rsidRPr="00647805">
        <w:rPr>
          <w:rStyle w:val="StyleUnderline"/>
        </w:rPr>
        <w:t xml:space="preserve">, and </w:t>
      </w:r>
      <w:r w:rsidRPr="00647805">
        <w:rPr>
          <w:rStyle w:val="StyleUnderline"/>
          <w:highlight w:val="green"/>
        </w:rPr>
        <w:t>less than 10</w:t>
      </w:r>
      <w:r w:rsidRPr="00647805">
        <w:rPr>
          <w:rStyle w:val="StyleUnderline"/>
        </w:rPr>
        <w:t xml:space="preserve"> percent of the world’s population is extremely poor</w:t>
      </w:r>
      <w:r>
        <w:t>—</w:t>
      </w:r>
      <w:r w:rsidRPr="00647805">
        <w:rPr>
          <w:rStyle w:val="Emphasis"/>
          <w:highlight w:val="green"/>
        </w:rPr>
        <w:t>a 33 percent decrease</w:t>
      </w:r>
      <w:r>
        <w:t xml:space="preserve">. The left-leaning Brookings Institution estimates that </w:t>
      </w:r>
      <w:r w:rsidRPr="00647805">
        <w:rPr>
          <w:rStyle w:val="Emphasis"/>
          <w:highlight w:val="green"/>
        </w:rPr>
        <w:t>someone escapes</w:t>
      </w:r>
      <w:r w:rsidRPr="00647805">
        <w:rPr>
          <w:rStyle w:val="Emphasis"/>
        </w:rPr>
        <w:t xml:space="preserve"> extreme poverty </w:t>
      </w:r>
      <w:r w:rsidRPr="00647805">
        <w:rPr>
          <w:rStyle w:val="Emphasis"/>
          <w:highlight w:val="green"/>
        </w:rPr>
        <w:t>every 1.2 seconds.</w:t>
      </w:r>
    </w:p>
    <w:p w14:paraId="239E81CE" w14:textId="77777777" w:rsidR="00A07000" w:rsidRPr="00647805" w:rsidRDefault="00A07000" w:rsidP="00A07000">
      <w:pPr>
        <w:rPr>
          <w:rStyle w:val="StyleUnderline"/>
        </w:rPr>
      </w:pPr>
      <w:r>
        <w:t xml:space="preserve">Consider it this way: </w:t>
      </w:r>
      <w:r w:rsidRPr="00647805">
        <w:rPr>
          <w:rStyle w:val="Emphasis"/>
        </w:rPr>
        <w:t xml:space="preserve">Even though the world’s population has increased by more than two billion people since 1990, </w:t>
      </w:r>
      <w:r w:rsidRPr="00647805">
        <w:rPr>
          <w:rStyle w:val="Emphasis"/>
          <w:highlight w:val="green"/>
        </w:rPr>
        <w:t>the net number of extremely poor</w:t>
      </w:r>
      <w:r w:rsidRPr="00647805">
        <w:rPr>
          <w:rStyle w:val="Emphasis"/>
        </w:rPr>
        <w:t xml:space="preserve"> people </w:t>
      </w:r>
      <w:r w:rsidRPr="00647805">
        <w:rPr>
          <w:rStyle w:val="Emphasis"/>
          <w:highlight w:val="green"/>
        </w:rPr>
        <w:t>has been slashed by</w:t>
      </w:r>
      <w:r w:rsidRPr="00647805">
        <w:rPr>
          <w:rStyle w:val="Emphasis"/>
        </w:rPr>
        <w:t xml:space="preserve"> nearly </w:t>
      </w:r>
      <w:r w:rsidRPr="00647805">
        <w:rPr>
          <w:rStyle w:val="Emphasis"/>
          <w:highlight w:val="green"/>
        </w:rPr>
        <w:t>1.2 billion</w:t>
      </w:r>
      <w:r>
        <w:t xml:space="preserve">. In today’s era of globalization, </w:t>
      </w:r>
      <w:r w:rsidRPr="00647805">
        <w:rPr>
          <w:rStyle w:val="StyleUnderline"/>
        </w:rPr>
        <w:t xml:space="preserve">about </w:t>
      </w:r>
      <w:r w:rsidRPr="00647805">
        <w:rPr>
          <w:rStyle w:val="Emphasis"/>
          <w:highlight w:val="green"/>
        </w:rPr>
        <w:t>130,000</w:t>
      </w:r>
      <w:r w:rsidRPr="00647805">
        <w:rPr>
          <w:rStyle w:val="StyleUnderline"/>
        </w:rPr>
        <w:t xml:space="preserve"> people </w:t>
      </w:r>
      <w:r w:rsidRPr="00647805">
        <w:rPr>
          <w:rStyle w:val="StyleUnderline"/>
          <w:highlight w:val="green"/>
        </w:rPr>
        <w:t>rise out of poverty every</w:t>
      </w:r>
      <w:r w:rsidRPr="00647805">
        <w:rPr>
          <w:rStyle w:val="StyleUnderline"/>
        </w:rPr>
        <w:t xml:space="preserve"> single </w:t>
      </w:r>
      <w:r w:rsidRPr="00647805">
        <w:rPr>
          <w:rStyle w:val="StyleUnderline"/>
          <w:highlight w:val="green"/>
        </w:rPr>
        <w:t>day</w:t>
      </w:r>
      <w:r w:rsidRPr="00647805">
        <w:rPr>
          <w:rStyle w:val="StyleUnderline"/>
        </w:rPr>
        <w:t>. That’s like the entire city of New Haven, Connecticut leaving extreme poverty in a day’s time.</w:t>
      </w:r>
    </w:p>
    <w:p w14:paraId="12E68BB6" w14:textId="77777777" w:rsidR="00A07000" w:rsidRPr="00647805" w:rsidRDefault="00A07000" w:rsidP="00A07000">
      <w:pPr>
        <w:rPr>
          <w:rStyle w:val="StyleUnderline"/>
        </w:rPr>
      </w:pPr>
      <w:r>
        <w:t xml:space="preserve">Or take </w:t>
      </w:r>
      <w:r w:rsidRPr="00647805">
        <w:rPr>
          <w:rStyle w:val="StyleUnderline"/>
          <w:highlight w:val="green"/>
        </w:rPr>
        <w:t>China</w:t>
      </w:r>
      <w:r>
        <w:t xml:space="preserve">, which has opened many sectors of its economy in recent decades. Since 1995 alone, the Asian country’s </w:t>
      </w:r>
      <w:r w:rsidRPr="00647805">
        <w:rPr>
          <w:rStyle w:val="StyleUnderline"/>
          <w:highlight w:val="green"/>
        </w:rPr>
        <w:t>economic freedom score increased from 52 to 58.4</w:t>
      </w:r>
      <w:r w:rsidRPr="00647805">
        <w:rPr>
          <w:rStyle w:val="StyleUnderline"/>
        </w:rPr>
        <w:t xml:space="preserve"> </w:t>
      </w:r>
      <w:r w:rsidRPr="00647805">
        <w:rPr>
          <w:rStyle w:val="StyleUnderline"/>
          <w:highlight w:val="green"/>
        </w:rPr>
        <w:t>points</w:t>
      </w:r>
      <w:r>
        <w:t xml:space="preserve">—outpacing the rest of the world. In roughly that same period of time, </w:t>
      </w:r>
      <w:r w:rsidRPr="00647805">
        <w:rPr>
          <w:rStyle w:val="StyleUnderline"/>
          <w:highlight w:val="green"/>
        </w:rPr>
        <w:t>the</w:t>
      </w:r>
      <w:r w:rsidRPr="00647805">
        <w:rPr>
          <w:rStyle w:val="StyleUnderline"/>
        </w:rPr>
        <w:t xml:space="preserve"> Chinese </w:t>
      </w:r>
      <w:r w:rsidRPr="00647805">
        <w:rPr>
          <w:rStyle w:val="StyleUnderline"/>
          <w:highlight w:val="green"/>
        </w:rPr>
        <w:t xml:space="preserve">economy lifted </w:t>
      </w:r>
      <w:r w:rsidRPr="00647805">
        <w:rPr>
          <w:rStyle w:val="Emphasis"/>
          <w:highlight w:val="green"/>
        </w:rPr>
        <w:t>800 million</w:t>
      </w:r>
      <w:r w:rsidRPr="00647805">
        <w:rPr>
          <w:rStyle w:val="StyleUnderline"/>
        </w:rPr>
        <w:t xml:space="preserve"> people </w:t>
      </w:r>
      <w:r w:rsidRPr="00647805">
        <w:rPr>
          <w:rStyle w:val="StyleUnderline"/>
          <w:highlight w:val="green"/>
        </w:rPr>
        <w:t>out of</w:t>
      </w:r>
      <w:r w:rsidRPr="00647805">
        <w:rPr>
          <w:rStyle w:val="StyleUnderline"/>
        </w:rPr>
        <w:t xml:space="preserve"> extreme </w:t>
      </w:r>
      <w:r w:rsidRPr="00647805">
        <w:rPr>
          <w:rStyle w:val="StyleUnderline"/>
          <w:highlight w:val="green"/>
        </w:rPr>
        <w:t>poverty</w:t>
      </w:r>
      <w:r w:rsidRPr="00647805">
        <w:rPr>
          <w:rStyle w:val="StyleUnderline"/>
        </w:rPr>
        <w:t>.</w:t>
      </w:r>
      <w:r>
        <w:t xml:space="preserve"> That’s right: 800 million Chinese people—</w:t>
      </w:r>
      <w:r w:rsidRPr="00647805">
        <w:rPr>
          <w:rStyle w:val="StyleUnderline"/>
        </w:rPr>
        <w:t>nearly three times the U.S. population.</w:t>
      </w:r>
    </w:p>
    <w:p w14:paraId="318A90B9" w14:textId="77777777" w:rsidR="00A07000" w:rsidRDefault="00A07000" w:rsidP="00A07000">
      <w:r>
        <w:t xml:space="preserve">While still far from a “free economy,” </w:t>
      </w:r>
      <w:r w:rsidRPr="00647805">
        <w:rPr>
          <w:rStyle w:val="StyleUnderline"/>
        </w:rPr>
        <w:t>China’s newfound openness to free-market principles is correlated with the most substantial example of poverty reduction in the history of the world</w:t>
      </w:r>
      <w:r>
        <w:t>. Even if correlation does not always equal causation, that accomplishment is difficult to ignore.</w:t>
      </w:r>
    </w:p>
    <w:p w14:paraId="2BDEC740" w14:textId="77777777" w:rsidR="00A07000" w:rsidRDefault="00A07000" w:rsidP="00A07000">
      <w:pPr>
        <w:rPr>
          <w:rStyle w:val="Emphasis"/>
        </w:rPr>
      </w:pPr>
      <w:r w:rsidRPr="00647805">
        <w:rPr>
          <w:rStyle w:val="Emphasis"/>
        </w:rPr>
        <w:t xml:space="preserve">Granting people </w:t>
      </w:r>
      <w:r w:rsidRPr="00647805">
        <w:rPr>
          <w:rStyle w:val="Emphasis"/>
          <w:highlight w:val="green"/>
        </w:rPr>
        <w:t>the freedom to</w:t>
      </w:r>
      <w:r w:rsidRPr="00647805">
        <w:rPr>
          <w:rStyle w:val="Emphasis"/>
        </w:rPr>
        <w:t xml:space="preserve"> voluntarily </w:t>
      </w:r>
      <w:r w:rsidRPr="00647805">
        <w:rPr>
          <w:rStyle w:val="Emphasis"/>
          <w:highlight w:val="green"/>
        </w:rPr>
        <w:t>make</w:t>
      </w:r>
      <w:r w:rsidRPr="00647805">
        <w:rPr>
          <w:rStyle w:val="Emphasis"/>
        </w:rPr>
        <w:t xml:space="preserve"> mutually </w:t>
      </w:r>
      <w:r w:rsidRPr="00647805">
        <w:rPr>
          <w:rStyle w:val="Emphasis"/>
          <w:highlight w:val="green"/>
        </w:rPr>
        <w:t>beneficial exchanges of goods</w:t>
      </w:r>
      <w:r w:rsidRPr="00647805">
        <w:rPr>
          <w:rStyle w:val="Emphasis"/>
        </w:rPr>
        <w:t xml:space="preserve"> and services </w:t>
      </w:r>
      <w:r w:rsidRPr="00647805">
        <w:rPr>
          <w:rStyle w:val="Emphasis"/>
          <w:highlight w:val="green"/>
        </w:rPr>
        <w:t>has been the most effective anti-poverty</w:t>
      </w:r>
      <w:r w:rsidRPr="00647805">
        <w:rPr>
          <w:rStyle w:val="Emphasis"/>
        </w:rPr>
        <w:t xml:space="preserve"> </w:t>
      </w:r>
      <w:r w:rsidRPr="00647805">
        <w:rPr>
          <w:rStyle w:val="Emphasis"/>
          <w:highlight w:val="green"/>
        </w:rPr>
        <w:t>solution</w:t>
      </w:r>
      <w:r w:rsidRPr="00647805">
        <w:rPr>
          <w:rStyle w:val="Emphasis"/>
        </w:rPr>
        <w:t xml:space="preserve"> to date. </w:t>
      </w:r>
      <w:r w:rsidRPr="00647805">
        <w:rPr>
          <w:rStyle w:val="Emphasis"/>
          <w:highlight w:val="green"/>
        </w:rPr>
        <w:t>As more of the world allows</w:t>
      </w:r>
      <w:r w:rsidRPr="00647805">
        <w:rPr>
          <w:rStyle w:val="Emphasis"/>
        </w:rPr>
        <w:t xml:space="preserve"> the exercise of </w:t>
      </w:r>
      <w:r w:rsidRPr="00647805">
        <w:rPr>
          <w:rStyle w:val="Emphasis"/>
          <w:highlight w:val="green"/>
        </w:rPr>
        <w:t>such freedom, expect</w:t>
      </w:r>
      <w:r w:rsidRPr="00647805">
        <w:rPr>
          <w:rStyle w:val="Emphasis"/>
        </w:rPr>
        <w:t xml:space="preserve"> poverty to </w:t>
      </w:r>
      <w:r w:rsidRPr="00647805">
        <w:rPr>
          <w:rStyle w:val="Emphasis"/>
          <w:highlight w:val="green"/>
        </w:rPr>
        <w:t>decline even further</w:t>
      </w:r>
      <w:r w:rsidRPr="00647805">
        <w:rPr>
          <w:rStyle w:val="Emphasis"/>
        </w:rPr>
        <w:t>.</w:t>
      </w:r>
    </w:p>
    <w:p w14:paraId="1C8EA503" w14:textId="77777777" w:rsidR="00A07000" w:rsidRPr="00F601E6" w:rsidRDefault="00A07000" w:rsidP="00A07000"/>
    <w:p w14:paraId="166D12E8" w14:textId="77777777" w:rsidR="00A07000" w:rsidRPr="00F94F3F" w:rsidRDefault="00A07000" w:rsidP="00997109">
      <w:pPr>
        <w:rPr>
          <w:szCs w:val="22"/>
        </w:rPr>
      </w:pPr>
    </w:p>
    <w:p w14:paraId="39269E71" w14:textId="06A0A998" w:rsidR="00E42E4C" w:rsidRDefault="00296024" w:rsidP="00997109">
      <w:pPr>
        <w:pStyle w:val="Heading3"/>
      </w:pPr>
      <w:r>
        <w:t>D</w:t>
      </w:r>
      <w:r w:rsidR="003A19D0">
        <w:t>isease</w:t>
      </w:r>
      <w:r w:rsidR="00997109">
        <w:t xml:space="preserve"> good</w:t>
      </w:r>
    </w:p>
    <w:p w14:paraId="087EF841" w14:textId="36AF3593" w:rsidR="00997109" w:rsidRDefault="00997109" w:rsidP="00997109">
      <w:pPr>
        <w:pStyle w:val="Heading4"/>
        <w:numPr>
          <w:ilvl w:val="0"/>
          <w:numId w:val="21"/>
        </w:numPr>
      </w:pPr>
      <w:r>
        <w:t xml:space="preserve">Disease doesn’t cause extinction – </w:t>
      </w:r>
    </w:p>
    <w:p w14:paraId="1EE0C890" w14:textId="260137DB" w:rsidR="00B62A84" w:rsidRDefault="00B62A84" w:rsidP="00997109">
      <w:pPr>
        <w:pStyle w:val="Heading4"/>
        <w:numPr>
          <w:ilvl w:val="1"/>
          <w:numId w:val="21"/>
        </w:numPr>
      </w:pPr>
      <w:r>
        <w:t xml:space="preserve">No ozone impact – other factors contribute to loss and no reason why it becoming more transmissible causes extinction because UV levels don’t impact lethality </w:t>
      </w:r>
    </w:p>
    <w:p w14:paraId="69023AB3" w14:textId="4A9A5CA3" w:rsidR="00997109" w:rsidRPr="00997109" w:rsidRDefault="00997109" w:rsidP="00997109">
      <w:pPr>
        <w:pStyle w:val="Heading4"/>
        <w:numPr>
          <w:ilvl w:val="1"/>
          <w:numId w:val="21"/>
        </w:numPr>
      </w:pPr>
      <w:r>
        <w:t xml:space="preserve">Their impact evidence is bad – no reason why genomic mutations cause extinction, i.e. new COVID variants didn’t become more lethal – COVID is the benchmark, even if they warrant that diseases get worse, they haven’t won why they become existential  </w:t>
      </w:r>
    </w:p>
    <w:p w14:paraId="3B4187B1" w14:textId="3CCF5CD0" w:rsidR="00997109" w:rsidRDefault="00997109" w:rsidP="00997109">
      <w:pPr>
        <w:pStyle w:val="Heading4"/>
        <w:numPr>
          <w:ilvl w:val="1"/>
          <w:numId w:val="21"/>
        </w:numPr>
      </w:pPr>
      <w:r>
        <w:t>Resilience and countermeasures prevent spread – distinct from burnout</w:t>
      </w:r>
    </w:p>
    <w:p w14:paraId="5BFF7421" w14:textId="77777777" w:rsidR="00997109" w:rsidRPr="0052333B" w:rsidRDefault="00997109" w:rsidP="00997109">
      <w:pPr>
        <w:rPr>
          <w:rStyle w:val="Style13ptBold"/>
        </w:rPr>
      </w:pPr>
      <w:r w:rsidRPr="0052333B">
        <w:rPr>
          <w:rStyle w:val="Style13ptBold"/>
        </w:rPr>
        <w:t>Adalja 16</w:t>
      </w:r>
    </w:p>
    <w:p w14:paraId="7217063A" w14:textId="77777777" w:rsidR="00997109" w:rsidRDefault="00997109" w:rsidP="00997109">
      <w:r>
        <w:t>Amesh Adalja is an infectious-disease physician at the University of Pittsburgh, The Atlantic, June 17, 2016, “Why Hasn't Disease Wiped out the Human Race?”, https://www.theatlantic.com/health/archive/2016/06/infectious-diseases-extinction/487514/</w:t>
      </w:r>
    </w:p>
    <w:p w14:paraId="7856E304" w14:textId="77777777" w:rsidR="00997109" w:rsidRPr="00F574FD" w:rsidRDefault="00997109" w:rsidP="00997109">
      <w:pPr>
        <w:rPr>
          <w:sz w:val="14"/>
        </w:rPr>
      </w:pPr>
      <w:r w:rsidRPr="00F574FD">
        <w:rPr>
          <w:sz w:val="14"/>
        </w:rPr>
        <w:t xml:space="preserve">But </w:t>
      </w:r>
      <w:r w:rsidRPr="0052333B">
        <w:rPr>
          <w:rStyle w:val="StyleUnderline"/>
        </w:rPr>
        <w:t>when people ask me if I’m worried about infectious diseases, they’re</w:t>
      </w:r>
      <w:r w:rsidRPr="00F574FD">
        <w:rPr>
          <w:sz w:val="14"/>
        </w:rPr>
        <w:t xml:space="preserve"> often not asking about the threat to human lives; they’re </w:t>
      </w:r>
      <w:r w:rsidRPr="0052333B">
        <w:rPr>
          <w:rStyle w:val="StyleUnderline"/>
        </w:rPr>
        <w:t>asking about the threat to human life</w:t>
      </w:r>
      <w:r w:rsidRPr="00F574FD">
        <w:rPr>
          <w:sz w:val="14"/>
        </w:rPr>
        <w:t xml:space="preserve">. </w:t>
      </w:r>
      <w:r w:rsidRPr="0052333B">
        <w:rPr>
          <w:rStyle w:val="StyleUnderline"/>
        </w:rPr>
        <w:t>With each outbreak of a headline-grabbing emerging infectious disease</w:t>
      </w:r>
      <w:r w:rsidRPr="00F574FD">
        <w:rPr>
          <w:sz w:val="14"/>
        </w:rPr>
        <w:t xml:space="preserve"> </w:t>
      </w:r>
      <w:r w:rsidRPr="0052333B">
        <w:rPr>
          <w:rStyle w:val="Emphasis"/>
        </w:rPr>
        <w:t>comes a fear of extinction itself</w:t>
      </w:r>
      <w:r w:rsidRPr="00F574FD">
        <w:rPr>
          <w:sz w:val="14"/>
        </w:rPr>
        <w:t>. The fear envisions a large proportion of humans succumbing to infection, leaving no survivors or so few that the species can’t be sustained.</w:t>
      </w:r>
    </w:p>
    <w:p w14:paraId="38500BB6" w14:textId="77777777" w:rsidR="00997109" w:rsidRPr="00F574FD" w:rsidRDefault="00997109" w:rsidP="00997109">
      <w:pPr>
        <w:rPr>
          <w:sz w:val="14"/>
        </w:rPr>
      </w:pPr>
      <w:r w:rsidRPr="00D64E8C">
        <w:rPr>
          <w:rStyle w:val="Emphasis"/>
          <w:highlight w:val="green"/>
        </w:rPr>
        <w:t>I’m not afraid of</w:t>
      </w:r>
      <w:r w:rsidRPr="0052333B">
        <w:rPr>
          <w:rStyle w:val="Emphasis"/>
        </w:rPr>
        <w:t xml:space="preserve"> this </w:t>
      </w:r>
      <w:r w:rsidRPr="00D64E8C">
        <w:rPr>
          <w:rStyle w:val="Emphasis"/>
          <w:highlight w:val="green"/>
        </w:rPr>
        <w:t>apocalyptic scenario</w:t>
      </w:r>
      <w:r w:rsidRPr="00F574FD">
        <w:rPr>
          <w:sz w:val="14"/>
        </w:rPr>
        <w:t xml:space="preserve">, but I do understand the impulse. </w:t>
      </w:r>
      <w:r w:rsidRPr="00D64E8C">
        <w:rPr>
          <w:rStyle w:val="Emphasis"/>
          <w:highlight w:val="green"/>
        </w:rPr>
        <w:t>Worry</w:t>
      </w:r>
      <w:r w:rsidRPr="0052333B">
        <w:rPr>
          <w:rStyle w:val="Emphasis"/>
        </w:rPr>
        <w:t xml:space="preserve"> about the end </w:t>
      </w:r>
      <w:r w:rsidRPr="00D64E8C">
        <w:rPr>
          <w:rStyle w:val="Emphasis"/>
          <w:highlight w:val="green"/>
        </w:rPr>
        <w:t>is a</w:t>
      </w:r>
      <w:r w:rsidRPr="0052333B">
        <w:rPr>
          <w:rStyle w:val="Emphasis"/>
        </w:rPr>
        <w:t xml:space="preserve"> </w:t>
      </w:r>
      <w:r w:rsidRPr="00F574FD">
        <w:rPr>
          <w:sz w:val="14"/>
        </w:rPr>
        <w:t xml:space="preserve">quintessentially </w:t>
      </w:r>
      <w:r w:rsidRPr="00D64E8C">
        <w:rPr>
          <w:rStyle w:val="Emphasis"/>
          <w:highlight w:val="green"/>
        </w:rPr>
        <w:t>human trait</w:t>
      </w:r>
      <w:r w:rsidRPr="0052333B">
        <w:rPr>
          <w:rStyle w:val="Emphasis"/>
        </w:rPr>
        <w:t xml:space="preserve">. Thankfully, </w:t>
      </w:r>
      <w:r w:rsidRPr="00D64E8C">
        <w:rPr>
          <w:rStyle w:val="Emphasis"/>
          <w:highlight w:val="green"/>
        </w:rPr>
        <w:t>so is</w:t>
      </w:r>
      <w:r w:rsidRPr="00F574FD">
        <w:rPr>
          <w:sz w:val="14"/>
        </w:rPr>
        <w:t xml:space="preserve"> our </w:t>
      </w:r>
      <w:r w:rsidRPr="00D64E8C">
        <w:rPr>
          <w:rStyle w:val="Emphasis"/>
          <w:highlight w:val="green"/>
        </w:rPr>
        <w:t>resilience</w:t>
      </w:r>
      <w:r w:rsidRPr="0052333B">
        <w:rPr>
          <w:rStyle w:val="Emphasis"/>
        </w:rPr>
        <w:t>.</w:t>
      </w:r>
    </w:p>
    <w:p w14:paraId="71DE1750" w14:textId="77777777" w:rsidR="00997109" w:rsidRPr="00F574FD" w:rsidRDefault="00997109" w:rsidP="00997109">
      <w:pPr>
        <w:rPr>
          <w:sz w:val="14"/>
        </w:rPr>
      </w:pPr>
      <w:r w:rsidRPr="00D64E8C">
        <w:rPr>
          <w:rStyle w:val="StyleUnderline"/>
          <w:highlight w:val="green"/>
        </w:rPr>
        <w:t>For most of mankind’s history</w:t>
      </w:r>
      <w:r w:rsidRPr="0052333B">
        <w:rPr>
          <w:rStyle w:val="StyleUnderline"/>
        </w:rPr>
        <w:t xml:space="preserve">, </w:t>
      </w:r>
      <w:r w:rsidRPr="00D64E8C">
        <w:rPr>
          <w:rStyle w:val="StyleUnderline"/>
          <w:highlight w:val="green"/>
        </w:rPr>
        <w:t>infectious diseases</w:t>
      </w:r>
      <w:r w:rsidRPr="00F574FD">
        <w:rPr>
          <w:sz w:val="14"/>
        </w:rPr>
        <w:t xml:space="preserve"> were the existential threat to humanity—and for good reason. They </w:t>
      </w:r>
      <w:r w:rsidRPr="00D64E8C">
        <w:rPr>
          <w:rStyle w:val="StyleUnderline"/>
          <w:highlight w:val="green"/>
        </w:rPr>
        <w:t>were quite</w:t>
      </w:r>
      <w:r w:rsidRPr="0052333B">
        <w:rPr>
          <w:rStyle w:val="StyleUnderline"/>
        </w:rPr>
        <w:t xml:space="preserve"> </w:t>
      </w:r>
      <w:r w:rsidRPr="00D64E8C">
        <w:rPr>
          <w:rStyle w:val="StyleUnderline"/>
          <w:highlight w:val="green"/>
        </w:rPr>
        <w:t>successful at killing people</w:t>
      </w:r>
      <w:r w:rsidRPr="00F574FD">
        <w:rPr>
          <w:sz w:val="14"/>
        </w:rPr>
        <w:t>: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70313BDD" w14:textId="77777777" w:rsidR="00997109" w:rsidRPr="00F574FD" w:rsidRDefault="00997109" w:rsidP="00997109">
      <w:pPr>
        <w:rPr>
          <w:sz w:val="14"/>
        </w:rPr>
      </w:pPr>
      <w:r w:rsidRPr="00F574FD">
        <w:rPr>
          <w:sz w:val="14"/>
        </w:rPr>
        <w:t xml:space="preserve">Any </w:t>
      </w:r>
      <w:r w:rsidRPr="00D64E8C">
        <w:rPr>
          <w:rStyle w:val="Emphasis"/>
          <w:highlight w:val="green"/>
        </w:rPr>
        <w:t>yet</w:t>
      </w:r>
      <w:r w:rsidRPr="00F574FD">
        <w:rPr>
          <w:sz w:val="14"/>
        </w:rPr>
        <w:t xml:space="preserve">, of course, </w:t>
      </w:r>
      <w:r w:rsidRPr="00D64E8C">
        <w:rPr>
          <w:rStyle w:val="Emphasis"/>
          <w:highlight w:val="green"/>
        </w:rPr>
        <w:t>humanity continued to flourish</w:t>
      </w:r>
      <w:r w:rsidRPr="00F574FD">
        <w:rPr>
          <w:sz w:val="14"/>
        </w:rPr>
        <w:t xml:space="preserve">. </w:t>
      </w:r>
      <w:r w:rsidRPr="0052333B">
        <w:rPr>
          <w:rStyle w:val="StyleUnderline"/>
        </w:rPr>
        <w:t>Our species’ recent explosion in lifespan is almost exclusively the</w:t>
      </w:r>
      <w:r w:rsidRPr="00F574FD">
        <w:rPr>
          <w:sz w:val="14"/>
        </w:rPr>
        <w:t xml:space="preserve"> </w:t>
      </w:r>
      <w:r w:rsidRPr="00D64E8C">
        <w:rPr>
          <w:rStyle w:val="Emphasis"/>
          <w:highlight w:val="green"/>
        </w:rPr>
        <w:t>result of</w:t>
      </w:r>
      <w:r w:rsidRPr="00F574FD">
        <w:rPr>
          <w:sz w:val="14"/>
        </w:rPr>
        <w:t xml:space="preserve"> the </w:t>
      </w:r>
      <w:r w:rsidRPr="00D64E8C">
        <w:rPr>
          <w:rStyle w:val="Emphasis"/>
          <w:highlight w:val="green"/>
        </w:rPr>
        <w:t>control</w:t>
      </w:r>
      <w:r w:rsidRPr="0052333B">
        <w:rPr>
          <w:rStyle w:val="Emphasis"/>
        </w:rPr>
        <w:t xml:space="preserve"> of infectious diseases </w:t>
      </w:r>
      <w:r w:rsidRPr="00D64E8C">
        <w:rPr>
          <w:rStyle w:val="Emphasis"/>
          <w:highlight w:val="green"/>
        </w:rPr>
        <w:t>through sanitation, vaccination</w:t>
      </w:r>
      <w:r w:rsidRPr="0052333B">
        <w:rPr>
          <w:rStyle w:val="Emphasis"/>
        </w:rPr>
        <w:t>, and antimicrobial therapies</w:t>
      </w:r>
      <w:r w:rsidRPr="00F574FD">
        <w:rPr>
          <w:sz w:val="14"/>
        </w:rPr>
        <w:t xml:space="preserve">. Only </w:t>
      </w:r>
      <w:r w:rsidRPr="0052333B">
        <w:rPr>
          <w:rStyle w:val="Emphasis"/>
        </w:rPr>
        <w:t>in the modern era</w:t>
      </w:r>
      <w:r w:rsidRPr="00F574FD">
        <w:rPr>
          <w:sz w:val="14"/>
        </w:rPr>
        <w:t xml:space="preserve">, in which many </w:t>
      </w:r>
      <w:r w:rsidRPr="00D64E8C">
        <w:rPr>
          <w:rStyle w:val="Emphasis"/>
          <w:highlight w:val="green"/>
        </w:rPr>
        <w:t>infectious diseases have been tamed</w:t>
      </w:r>
      <w:r w:rsidRPr="0052333B">
        <w:rPr>
          <w:rStyle w:val="Emphasis"/>
        </w:rPr>
        <w:t xml:space="preserve"> in the industrial world</w:t>
      </w:r>
      <w:r w:rsidRPr="00F574FD">
        <w:rPr>
          <w:sz w:val="14"/>
        </w:rPr>
        <w:t>, do people have the luxury of death from cancer, heart disease, or stroke in the 8th decade of life. Childhoods are free from watching siblings and friends die from outbreaks of typhoid, scarlet fever, smallpox, measles, and the like.</w:t>
      </w:r>
    </w:p>
    <w:p w14:paraId="222D37F4" w14:textId="11D56CAB" w:rsidR="00997109" w:rsidRPr="00997109" w:rsidRDefault="00091A35" w:rsidP="00997109">
      <w:pPr>
        <w:pStyle w:val="ListParagraph"/>
        <w:keepNext/>
        <w:keepLines/>
        <w:numPr>
          <w:ilvl w:val="1"/>
          <w:numId w:val="21"/>
        </w:numPr>
        <w:spacing w:before="200"/>
        <w:outlineLvl w:val="3"/>
        <w:rPr>
          <w:rFonts w:eastAsia="MS Gothic"/>
          <w:b/>
          <w:bCs/>
          <w:iCs/>
          <w:sz w:val="26"/>
          <w:szCs w:val="22"/>
        </w:rPr>
      </w:pPr>
      <w:r>
        <w:rPr>
          <w:rFonts w:eastAsia="MS Gothic"/>
          <w:b/>
          <w:bCs/>
          <w:iCs/>
          <w:sz w:val="26"/>
          <w:szCs w:val="22"/>
        </w:rPr>
        <w:t xml:space="preserve">XXX </w:t>
      </w:r>
      <w:r w:rsidR="00997109" w:rsidRPr="00997109">
        <w:rPr>
          <w:rFonts w:eastAsia="MS Gothic"/>
          <w:b/>
          <w:bCs/>
          <w:iCs/>
          <w:sz w:val="26"/>
          <w:szCs w:val="22"/>
        </w:rPr>
        <w:t xml:space="preserve">Intervening actors check </w:t>
      </w:r>
    </w:p>
    <w:p w14:paraId="3BC84B41" w14:textId="77777777" w:rsidR="00997109" w:rsidRPr="00132D1E" w:rsidRDefault="00997109" w:rsidP="00997109">
      <w:pPr>
        <w:rPr>
          <w:rFonts w:eastAsia="Calibri"/>
          <w:sz w:val="12"/>
          <w:szCs w:val="15"/>
        </w:rPr>
      </w:pPr>
      <w:r w:rsidRPr="00132D1E">
        <w:rPr>
          <w:rFonts w:eastAsia="Calibri"/>
          <w:b/>
          <w:bCs/>
          <w:sz w:val="26"/>
          <w:szCs w:val="22"/>
        </w:rPr>
        <w:t>Zakaria 9</w:t>
      </w:r>
      <w:r w:rsidRPr="00132D1E">
        <w:rPr>
          <w:rFonts w:eastAsia="Calibri"/>
          <w:b/>
          <w:szCs w:val="22"/>
        </w:rPr>
        <w:t>—</w:t>
      </w:r>
      <w:r w:rsidRPr="00132D1E">
        <w:rPr>
          <w:rFonts w:eastAsia="Calibri"/>
          <w:sz w:val="12"/>
          <w:szCs w:val="15"/>
        </w:rPr>
        <w:t>Editor of Newsweek, BA from Yale, PhD in pol sci, Harvard. He serves on the board of Yale University, The Council on Foreign Relations, The Trilateral Commission, and Shakespeare and Company. Named "one of the 21 most important people of the 21st Century"  (Fareed, “The Capitalist Manifesto: Greed Is Good,” 13 June 2009, http://www.newsweek.com/id/201935)</w:t>
      </w:r>
    </w:p>
    <w:p w14:paraId="0DFBDE9F" w14:textId="77777777" w:rsidR="00997109" w:rsidRPr="00132D1E" w:rsidRDefault="00997109" w:rsidP="00997109">
      <w:pPr>
        <w:rPr>
          <w:rFonts w:eastAsia="Calibri" w:cs="Georgia"/>
          <w:sz w:val="12"/>
          <w:szCs w:val="15"/>
        </w:rPr>
      </w:pPr>
      <w:r w:rsidRPr="00132D1E">
        <w:rPr>
          <w:rFonts w:eastAsia="Calibri" w:cs="Georgia"/>
          <w:sz w:val="12"/>
          <w:szCs w:val="15"/>
        </w:rPr>
        <w:t>Note—Laurie Garrett=science and health writer, winner of the Pulitzer, Polk, and Peabody Prize</w:t>
      </w:r>
    </w:p>
    <w:p w14:paraId="129843B8" w14:textId="77777777" w:rsidR="00997109" w:rsidRPr="00132D1E" w:rsidRDefault="00997109" w:rsidP="00997109">
      <w:pPr>
        <w:ind w:right="288"/>
        <w:rPr>
          <w:rFonts w:eastAsia="Calibri"/>
          <w:sz w:val="12"/>
          <w:szCs w:val="22"/>
        </w:rPr>
      </w:pPr>
      <w:r w:rsidRPr="00132D1E">
        <w:rPr>
          <w:rFonts w:eastAsia="Calibri"/>
          <w:sz w:val="12"/>
          <w:szCs w:val="22"/>
        </w:rPr>
        <w:t xml:space="preserve">It certainly looks like another example of crying wolf. </w:t>
      </w:r>
      <w:r w:rsidRPr="00132D1E">
        <w:rPr>
          <w:rFonts w:eastAsia="Calibri"/>
          <w:b/>
          <w:bCs/>
          <w:szCs w:val="22"/>
          <w:u w:val="single"/>
        </w:rPr>
        <w:t>After bracing ourselves for a global pandemic, we've suffered</w:t>
      </w:r>
      <w:r w:rsidRPr="00132D1E">
        <w:rPr>
          <w:rFonts w:eastAsia="Calibri"/>
          <w:sz w:val="12"/>
          <w:szCs w:val="22"/>
        </w:rPr>
        <w:t xml:space="preserve"> something more like </w:t>
      </w:r>
      <w:r w:rsidRPr="00132D1E">
        <w:rPr>
          <w:rFonts w:eastAsia="Calibri"/>
          <w:b/>
          <w:bCs/>
          <w:szCs w:val="22"/>
          <w:u w:val="single"/>
        </w:rPr>
        <w:t>the usual seasonal influenza</w:t>
      </w:r>
      <w:r w:rsidRPr="00132D1E">
        <w:rPr>
          <w:rFonts w:eastAsia="Calibri"/>
          <w:sz w:val="12"/>
          <w:szCs w:val="22"/>
        </w:rPr>
        <w:t xml:space="preserve">. Three weeks ago the World Health Organization declared a health emergency, warning countries to "prepare for a pandemic" and said that the only question was the extent of worldwide damage. </w:t>
      </w:r>
      <w:r w:rsidRPr="00132D1E">
        <w:rPr>
          <w:rFonts w:eastAsia="Calibri"/>
          <w:b/>
          <w:bCs/>
          <w:szCs w:val="22"/>
          <w:u w:val="single"/>
        </w:rPr>
        <w:t>Senior officials prophesied that millions could be infected</w:t>
      </w:r>
      <w:r w:rsidRPr="00132D1E">
        <w:rPr>
          <w:rFonts w:eastAsia="Calibri"/>
          <w:sz w:val="12"/>
          <w:szCs w:val="22"/>
        </w:rPr>
        <w:t xml:space="preserve"> by the disease. </w:t>
      </w:r>
      <w:r w:rsidRPr="00132D1E">
        <w:rPr>
          <w:rFonts w:eastAsia="Calibri"/>
          <w:b/>
          <w:bCs/>
          <w:szCs w:val="22"/>
          <w:u w:val="single"/>
        </w:rPr>
        <w:t>But as of last week, the WHO had confirmed only 4,800 cases</w:t>
      </w:r>
      <w:r w:rsidRPr="00132D1E">
        <w:rPr>
          <w:rFonts w:eastAsia="Calibri"/>
          <w:sz w:val="12"/>
          <w:szCs w:val="22"/>
        </w:rPr>
        <w:t xml:space="preserve"> of swine flu, with 61 people having died of it. Obviously, these low numbers are a pleasant surprise, but it does make one wonder, what did we get wrong? </w:t>
      </w:r>
      <w:r w:rsidRPr="00132D1E">
        <w:rPr>
          <w:rFonts w:eastAsia="Calibri"/>
          <w:b/>
          <w:bCs/>
          <w:szCs w:val="22"/>
          <w:u w:val="single"/>
        </w:rPr>
        <w:t>Why did</w:t>
      </w:r>
      <w:r w:rsidRPr="00132D1E">
        <w:rPr>
          <w:rFonts w:eastAsia="Calibri"/>
          <w:sz w:val="12"/>
          <w:szCs w:val="22"/>
        </w:rPr>
        <w:t xml:space="preserve"> the </w:t>
      </w:r>
      <w:r w:rsidRPr="00D64E8C">
        <w:rPr>
          <w:rFonts w:eastAsia="Calibri"/>
          <w:b/>
          <w:bCs/>
          <w:szCs w:val="22"/>
          <w:highlight w:val="green"/>
          <w:u w:val="single"/>
        </w:rPr>
        <w:t>predictions</w:t>
      </w:r>
      <w:r w:rsidRPr="00132D1E">
        <w:rPr>
          <w:rFonts w:eastAsia="Calibri"/>
          <w:b/>
          <w:bCs/>
          <w:szCs w:val="22"/>
          <w:u w:val="single"/>
        </w:rPr>
        <w:t xml:space="preserve"> of a pandemic </w:t>
      </w:r>
      <w:r w:rsidRPr="00D64E8C">
        <w:rPr>
          <w:rFonts w:eastAsia="Calibri"/>
          <w:b/>
          <w:bCs/>
          <w:szCs w:val="22"/>
          <w:highlight w:val="green"/>
          <w:u w:val="single"/>
        </w:rPr>
        <w:t xml:space="preserve">turn out </w:t>
      </w:r>
      <w:r w:rsidRPr="00132D1E">
        <w:rPr>
          <w:rFonts w:eastAsia="Calibri"/>
          <w:b/>
          <w:bCs/>
          <w:szCs w:val="22"/>
          <w:u w:val="single"/>
        </w:rPr>
        <w:t xml:space="preserve">to be so </w:t>
      </w:r>
      <w:r w:rsidRPr="00D64E8C">
        <w:rPr>
          <w:rFonts w:eastAsia="Calibri"/>
          <w:b/>
          <w:bCs/>
          <w:szCs w:val="22"/>
          <w:highlight w:val="green"/>
          <w:u w:val="single"/>
        </w:rPr>
        <w:t>exaggerated</w:t>
      </w:r>
      <w:r w:rsidRPr="00132D1E">
        <w:rPr>
          <w:rFonts w:eastAsia="Calibri"/>
          <w:sz w:val="12"/>
          <w:szCs w:val="22"/>
        </w:rPr>
        <w:t xml:space="preserve">? Some people blame an overheated media, but it would have been difficult to ignore major international health organizations and governments when they were warning of catastrophe. I think </w:t>
      </w:r>
      <w:r w:rsidRPr="00132D1E">
        <w:rPr>
          <w:rFonts w:eastAsia="Calibri"/>
          <w:b/>
          <w:bCs/>
          <w:szCs w:val="22"/>
          <w:u w:val="single"/>
        </w:rPr>
        <w:t>there is a</w:t>
      </w:r>
      <w:r w:rsidRPr="00132D1E">
        <w:rPr>
          <w:rFonts w:eastAsia="Calibri"/>
          <w:sz w:val="12"/>
          <w:szCs w:val="22"/>
        </w:rPr>
        <w:t xml:space="preserve"> broader </w:t>
      </w:r>
      <w:r w:rsidRPr="00132D1E">
        <w:rPr>
          <w:rFonts w:eastAsia="Calibri"/>
          <w:b/>
          <w:bCs/>
          <w:szCs w:val="22"/>
          <w:u w:val="single"/>
        </w:rPr>
        <w:t>mistake in the way we look at the world.</w:t>
      </w:r>
      <w:r w:rsidRPr="00132D1E">
        <w:rPr>
          <w:rFonts w:eastAsia="Calibri"/>
          <w:sz w:val="12"/>
          <w:szCs w:val="22"/>
        </w:rPr>
        <w:t xml:space="preserve"> Once we see a problem, we can describe it in great detail, extrapolating all its possible consequences. But </w:t>
      </w:r>
      <w:r w:rsidRPr="00D64E8C">
        <w:rPr>
          <w:rFonts w:eastAsia="Calibri"/>
          <w:b/>
          <w:iCs/>
          <w:szCs w:val="22"/>
          <w:highlight w:val="green"/>
          <w:u w:val="single"/>
          <w:bdr w:val="single" w:sz="18" w:space="0" w:color="auto"/>
        </w:rPr>
        <w:t>we</w:t>
      </w:r>
      <w:r w:rsidRPr="00132D1E">
        <w:rPr>
          <w:rFonts w:eastAsia="Calibri"/>
          <w:sz w:val="12"/>
          <w:szCs w:val="22"/>
        </w:rPr>
        <w:t xml:space="preserve"> can </w:t>
      </w:r>
      <w:r w:rsidRPr="00D64E8C">
        <w:rPr>
          <w:rFonts w:eastAsia="Calibri"/>
          <w:b/>
          <w:bCs/>
          <w:szCs w:val="22"/>
          <w:highlight w:val="green"/>
          <w:u w:val="single"/>
        </w:rPr>
        <w:t xml:space="preserve">rarely </w:t>
      </w:r>
      <w:r w:rsidRPr="00D64E8C">
        <w:rPr>
          <w:rFonts w:eastAsia="Calibri"/>
          <w:b/>
          <w:iCs/>
          <w:szCs w:val="22"/>
          <w:highlight w:val="green"/>
          <w:u w:val="single"/>
          <w:bdr w:val="single" w:sz="18" w:space="0" w:color="auto"/>
        </w:rPr>
        <w:t>anticipate</w:t>
      </w:r>
      <w:r w:rsidRPr="00132D1E">
        <w:rPr>
          <w:rFonts w:eastAsia="Calibri"/>
          <w:b/>
          <w:iCs/>
          <w:szCs w:val="22"/>
          <w:u w:val="single"/>
          <w:bdr w:val="single" w:sz="18" w:space="0" w:color="auto"/>
        </w:rPr>
        <w:t xml:space="preserve"> the </w:t>
      </w:r>
      <w:r w:rsidRPr="00D64E8C">
        <w:rPr>
          <w:rFonts w:eastAsia="Calibri"/>
          <w:b/>
          <w:iCs/>
          <w:szCs w:val="22"/>
          <w:highlight w:val="green"/>
          <w:u w:val="single"/>
          <w:bdr w:val="single" w:sz="18" w:space="0" w:color="auto"/>
        </w:rPr>
        <w:t>human response to</w:t>
      </w:r>
      <w:r w:rsidRPr="00132D1E">
        <w:rPr>
          <w:rFonts w:eastAsia="Calibri"/>
          <w:b/>
          <w:iCs/>
          <w:szCs w:val="22"/>
          <w:u w:val="single"/>
          <w:bdr w:val="single" w:sz="18" w:space="0" w:color="auto"/>
        </w:rPr>
        <w:t xml:space="preserve"> that </w:t>
      </w:r>
      <w:r w:rsidRPr="00D64E8C">
        <w:rPr>
          <w:rFonts w:eastAsia="Calibri"/>
          <w:b/>
          <w:iCs/>
          <w:szCs w:val="22"/>
          <w:highlight w:val="green"/>
          <w:u w:val="single"/>
          <w:bdr w:val="single" w:sz="18" w:space="0" w:color="auto"/>
        </w:rPr>
        <w:t>crisis</w:t>
      </w:r>
      <w:r w:rsidRPr="00132D1E">
        <w:rPr>
          <w:rFonts w:eastAsia="Calibri"/>
          <w:b/>
          <w:bCs/>
          <w:szCs w:val="22"/>
          <w:u w:val="single"/>
        </w:rPr>
        <w:t>. Take</w:t>
      </w:r>
      <w:r w:rsidRPr="00132D1E">
        <w:rPr>
          <w:rFonts w:eastAsia="Calibri"/>
          <w:sz w:val="12"/>
          <w:szCs w:val="22"/>
        </w:rPr>
        <w:t xml:space="preserve"> </w:t>
      </w:r>
      <w:r w:rsidRPr="00132D1E">
        <w:rPr>
          <w:rFonts w:eastAsia="Calibri"/>
          <w:b/>
          <w:bCs/>
          <w:szCs w:val="22"/>
          <w:u w:val="single"/>
        </w:rPr>
        <w:t>swine flu. The virus</w:t>
      </w:r>
      <w:r w:rsidRPr="00132D1E">
        <w:rPr>
          <w:rFonts w:eastAsia="Calibri"/>
          <w:sz w:val="12"/>
          <w:szCs w:val="22"/>
        </w:rPr>
        <w:t xml:space="preserve"> </w:t>
      </w:r>
      <w:r w:rsidRPr="00132D1E">
        <w:rPr>
          <w:rFonts w:eastAsia="Calibri"/>
          <w:b/>
          <w:bCs/>
          <w:szCs w:val="22"/>
          <w:u w:val="single"/>
        </w:rPr>
        <w:t>had crucial characteristics</w:t>
      </w:r>
      <w:r w:rsidRPr="00132D1E">
        <w:rPr>
          <w:rFonts w:eastAsia="Calibri"/>
          <w:sz w:val="12"/>
          <w:szCs w:val="22"/>
        </w:rPr>
        <w:t xml:space="preserve"> </w:t>
      </w:r>
      <w:r w:rsidRPr="00132D1E">
        <w:rPr>
          <w:rFonts w:eastAsia="Calibri"/>
          <w:b/>
          <w:bCs/>
          <w:szCs w:val="22"/>
          <w:u w:val="single"/>
        </w:rPr>
        <w:t>that led researchers to worry that it could spread far and fast</w:t>
      </w:r>
      <w:r w:rsidRPr="00132D1E">
        <w:rPr>
          <w:rFonts w:eastAsia="Calibri"/>
          <w:sz w:val="12"/>
          <w:szCs w:val="22"/>
        </w:rPr>
        <w:t xml:space="preserve">. They described—and the media reported—what would happen if it went unchecked. </w:t>
      </w:r>
      <w:r w:rsidRPr="00132D1E">
        <w:rPr>
          <w:rFonts w:eastAsia="Calibri"/>
          <w:b/>
          <w:bCs/>
          <w:szCs w:val="22"/>
          <w:u w:val="single"/>
        </w:rPr>
        <w:t>But it did not go unchecked</w:t>
      </w:r>
      <w:r w:rsidRPr="00132D1E">
        <w:rPr>
          <w:rFonts w:eastAsia="Calibri"/>
          <w:sz w:val="12"/>
          <w:szCs w:val="22"/>
        </w:rPr>
        <w:t xml:space="preserve">. </w:t>
      </w:r>
      <w:r w:rsidRPr="00132D1E">
        <w:rPr>
          <w:rFonts w:eastAsia="Calibri"/>
          <w:b/>
          <w:bCs/>
          <w:szCs w:val="22"/>
          <w:u w:val="single"/>
        </w:rPr>
        <w:t xml:space="preserve">In fact, </w:t>
      </w:r>
      <w:r w:rsidRPr="00D64E8C">
        <w:rPr>
          <w:rFonts w:eastAsia="Calibri"/>
          <w:b/>
          <w:bCs/>
          <w:szCs w:val="22"/>
          <w:highlight w:val="green"/>
          <w:u w:val="single"/>
        </w:rPr>
        <w:t>swine flu was met by</w:t>
      </w:r>
      <w:r w:rsidRPr="00132D1E">
        <w:rPr>
          <w:rFonts w:eastAsia="Calibri"/>
          <w:b/>
          <w:bCs/>
          <w:szCs w:val="22"/>
          <w:u w:val="single"/>
        </w:rPr>
        <w:t xml:space="preserve"> an extremely </w:t>
      </w:r>
      <w:r w:rsidRPr="00D64E8C">
        <w:rPr>
          <w:rFonts w:eastAsia="Calibri"/>
          <w:b/>
          <w:bCs/>
          <w:szCs w:val="22"/>
          <w:highlight w:val="green"/>
          <w:u w:val="single"/>
        </w:rPr>
        <w:t>vigorous response at its epicenter</w:t>
      </w:r>
      <w:r w:rsidRPr="00132D1E">
        <w:rPr>
          <w:rFonts w:eastAsia="Calibri"/>
          <w:sz w:val="12"/>
          <w:szCs w:val="22"/>
        </w:rPr>
        <w:t xml:space="preserve">, </w:t>
      </w:r>
      <w:r w:rsidRPr="00132D1E">
        <w:rPr>
          <w:rFonts w:eastAsia="Calibri"/>
          <w:b/>
          <w:bCs/>
          <w:szCs w:val="22"/>
          <w:u w:val="single"/>
        </w:rPr>
        <w:t xml:space="preserve">Mexico. </w:t>
      </w:r>
      <w:r w:rsidRPr="00D64E8C">
        <w:rPr>
          <w:rFonts w:eastAsia="Calibri"/>
          <w:b/>
          <w:bCs/>
          <w:szCs w:val="22"/>
          <w:highlight w:val="green"/>
          <w:u w:val="single"/>
        </w:rPr>
        <w:t>The Mexican government</w:t>
      </w:r>
      <w:r w:rsidRPr="00132D1E">
        <w:rPr>
          <w:rFonts w:eastAsia="Calibri"/>
          <w:b/>
          <w:bCs/>
          <w:szCs w:val="22"/>
          <w:u w:val="single"/>
        </w:rPr>
        <w:t xml:space="preserve"> reacted quickly</w:t>
      </w:r>
      <w:r w:rsidRPr="00132D1E">
        <w:rPr>
          <w:rFonts w:eastAsia="Calibri"/>
          <w:sz w:val="12"/>
          <w:szCs w:val="22"/>
        </w:rPr>
        <w:t xml:space="preserve"> and massively, quarantining the infected population, testing others, providing medication to those who needed it. </w:t>
      </w:r>
      <w:r w:rsidRPr="00132D1E">
        <w:rPr>
          <w:rFonts w:eastAsia="Calibri"/>
          <w:b/>
          <w:bCs/>
          <w:szCs w:val="22"/>
          <w:u w:val="single"/>
        </w:rPr>
        <w:t>The noted expert on this subject,</w:t>
      </w:r>
      <w:r w:rsidRPr="00132D1E">
        <w:rPr>
          <w:rFonts w:eastAsia="Calibri"/>
          <w:sz w:val="12"/>
          <w:szCs w:val="22"/>
        </w:rPr>
        <w:t xml:space="preserve"> Laurie </w:t>
      </w:r>
      <w:r w:rsidRPr="00132D1E">
        <w:rPr>
          <w:rFonts w:eastAsia="Calibri"/>
          <w:b/>
          <w:bCs/>
          <w:szCs w:val="22"/>
          <w:u w:val="single"/>
        </w:rPr>
        <w:t>Garrett, says, "</w:t>
      </w:r>
      <w:r w:rsidRPr="00132D1E">
        <w:rPr>
          <w:rFonts w:eastAsia="Calibri"/>
          <w:sz w:val="12"/>
          <w:szCs w:val="22"/>
        </w:rPr>
        <w:t xml:space="preserve">We should all stand up and scream, </w:t>
      </w:r>
      <w:r w:rsidRPr="00132D1E">
        <w:rPr>
          <w:rFonts w:eastAsia="Calibri"/>
          <w:b/>
          <w:bCs/>
          <w:szCs w:val="22"/>
          <w:u w:val="single"/>
        </w:rPr>
        <w:t>'Gracias, Mexico</w:t>
      </w:r>
      <w:r w:rsidRPr="00132D1E">
        <w:rPr>
          <w:rFonts w:eastAsia="Calibri"/>
          <w:sz w:val="12"/>
          <w:szCs w:val="22"/>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132D1E">
        <w:rPr>
          <w:rFonts w:eastAsia="Calibri"/>
          <w:b/>
          <w:bCs/>
          <w:szCs w:val="22"/>
          <w:u w:val="single"/>
        </w:rPr>
        <w:t>They</w:t>
      </w:r>
      <w:r w:rsidRPr="00132D1E">
        <w:rPr>
          <w:rFonts w:eastAsia="Calibri"/>
          <w:sz w:val="12"/>
          <w:szCs w:val="22"/>
        </w:rPr>
        <w:t xml:space="preserve"> basically paralyzed their own economy. They've suffered billions of dollars in financial losses still being tallied up, and thereby </w:t>
      </w:r>
      <w:r w:rsidRPr="00132D1E">
        <w:rPr>
          <w:rFonts w:eastAsia="Calibri"/>
          <w:b/>
          <w:bCs/>
          <w:szCs w:val="22"/>
          <w:u w:val="single"/>
        </w:rPr>
        <w:t xml:space="preserve">really </w:t>
      </w:r>
      <w:r w:rsidRPr="00D64E8C">
        <w:rPr>
          <w:rFonts w:eastAsia="Calibri"/>
          <w:b/>
          <w:bCs/>
          <w:szCs w:val="22"/>
          <w:highlight w:val="green"/>
          <w:u w:val="single"/>
        </w:rPr>
        <w:t>brought transmission to a halt</w:t>
      </w:r>
      <w:r w:rsidRPr="00132D1E">
        <w:rPr>
          <w:rFonts w:eastAsia="Calibri"/>
          <w:b/>
          <w:bCs/>
          <w:szCs w:val="22"/>
          <w:u w:val="single"/>
        </w:rPr>
        <w:t>." Every time one of these viruses is detected</w:t>
      </w:r>
      <w:r w:rsidRPr="00132D1E">
        <w:rPr>
          <w:rFonts w:eastAsia="Calibri"/>
          <w:sz w:val="12"/>
          <w:szCs w:val="22"/>
        </w:rPr>
        <w:t xml:space="preserve">, writers and </w:t>
      </w:r>
      <w:r w:rsidRPr="00132D1E">
        <w:rPr>
          <w:rFonts w:eastAsia="Calibri"/>
          <w:b/>
          <w:bCs/>
          <w:szCs w:val="22"/>
          <w:u w:val="single"/>
        </w:rPr>
        <w:t>officials bring up the Spanish influenza</w:t>
      </w:r>
      <w:r w:rsidRPr="00132D1E">
        <w:rPr>
          <w:rFonts w:eastAsia="Calibri"/>
          <w:sz w:val="12"/>
          <w:szCs w:val="22"/>
        </w:rPr>
        <w:t xml:space="preserve"> epidemic </w:t>
      </w:r>
      <w:r w:rsidRPr="00132D1E">
        <w:rPr>
          <w:rFonts w:eastAsia="Calibri"/>
          <w:b/>
          <w:bCs/>
          <w:szCs w:val="22"/>
          <w:u w:val="single"/>
        </w:rPr>
        <w:t>of 1918</w:t>
      </w:r>
      <w:r w:rsidRPr="00132D1E">
        <w:rPr>
          <w:rFonts w:eastAsia="Calibri"/>
          <w:sz w:val="12"/>
          <w:szCs w:val="22"/>
        </w:rPr>
        <w:t xml:space="preserve"> in which millions of people died. Indeed, during the last pandemic scare, in 2005, President George W. Bush claimed that he had been reading a history of the Spanish flu to help him understand how to respond. </w:t>
      </w:r>
      <w:r w:rsidRPr="00132D1E">
        <w:rPr>
          <w:rFonts w:eastAsia="Calibri"/>
          <w:b/>
          <w:bCs/>
          <w:szCs w:val="22"/>
          <w:u w:val="single"/>
        </w:rPr>
        <w:t xml:space="preserve">But </w:t>
      </w:r>
      <w:r w:rsidRPr="00D64E8C">
        <w:rPr>
          <w:rFonts w:eastAsia="Calibri"/>
          <w:b/>
          <w:bCs/>
          <w:szCs w:val="22"/>
          <w:highlight w:val="green"/>
          <w:u w:val="single"/>
        </w:rPr>
        <w:t>the world</w:t>
      </w:r>
      <w:r w:rsidRPr="00132D1E">
        <w:rPr>
          <w:rFonts w:eastAsia="Calibri"/>
          <w:b/>
          <w:bCs/>
          <w:szCs w:val="22"/>
          <w:u w:val="single"/>
        </w:rPr>
        <w:t xml:space="preserve"> we live in today </w:t>
      </w:r>
      <w:r w:rsidRPr="00D64E8C">
        <w:rPr>
          <w:rFonts w:eastAsia="Calibri"/>
          <w:b/>
          <w:bCs/>
          <w:szCs w:val="22"/>
          <w:highlight w:val="green"/>
          <w:u w:val="single"/>
        </w:rPr>
        <w:t>looks nothing like 1918</w:t>
      </w:r>
      <w:r w:rsidRPr="00132D1E">
        <w:rPr>
          <w:rFonts w:eastAsia="Calibri"/>
          <w:b/>
          <w:bCs/>
          <w:szCs w:val="22"/>
          <w:u w:val="single"/>
        </w:rPr>
        <w:t xml:space="preserve">. Public </w:t>
      </w:r>
      <w:r w:rsidRPr="00D64E8C">
        <w:rPr>
          <w:rFonts w:eastAsia="Calibri"/>
          <w:b/>
          <w:bCs/>
          <w:szCs w:val="22"/>
          <w:highlight w:val="green"/>
          <w:u w:val="single"/>
        </w:rPr>
        <w:t xml:space="preserve">health-care systems are </w:t>
      </w:r>
      <w:r w:rsidRPr="00132D1E">
        <w:rPr>
          <w:rFonts w:eastAsia="Calibri"/>
          <w:b/>
          <w:bCs/>
          <w:szCs w:val="22"/>
          <w:u w:val="single"/>
        </w:rPr>
        <w:t xml:space="preserve">far </w:t>
      </w:r>
      <w:r w:rsidRPr="00D64E8C">
        <w:rPr>
          <w:rFonts w:eastAsia="Calibri"/>
          <w:b/>
          <w:bCs/>
          <w:szCs w:val="22"/>
          <w:highlight w:val="green"/>
          <w:u w:val="single"/>
        </w:rPr>
        <w:t>better</w:t>
      </w:r>
      <w:r w:rsidRPr="00132D1E">
        <w:rPr>
          <w:rFonts w:eastAsia="Calibri"/>
          <w:sz w:val="12"/>
          <w:szCs w:val="22"/>
        </w:rPr>
        <w:t xml:space="preserve"> and more widespread than anything that existed during the First World War. </w:t>
      </w:r>
      <w:r w:rsidRPr="00132D1E">
        <w:rPr>
          <w:rFonts w:eastAsia="Calibri"/>
          <w:b/>
          <w:bCs/>
          <w:szCs w:val="22"/>
          <w:u w:val="single"/>
        </w:rPr>
        <w:t>Even Mexico, a developing country, has a first-rate public-health system</w:t>
      </w:r>
      <w:r w:rsidRPr="00132D1E">
        <w:rPr>
          <w:rFonts w:eastAsia="Calibri"/>
          <w:sz w:val="12"/>
          <w:szCs w:val="22"/>
        </w:rPr>
        <w:t xml:space="preserve">—far better than anything Britain or France had in the early 20th century. </w:t>
      </w:r>
    </w:p>
    <w:p w14:paraId="766AA808" w14:textId="77777777" w:rsidR="00997109" w:rsidRDefault="00997109" w:rsidP="00997109"/>
    <w:p w14:paraId="244BDF8C" w14:textId="035839B6" w:rsidR="00997109" w:rsidRDefault="00997109" w:rsidP="00997109">
      <w:pPr>
        <w:pStyle w:val="Heading4"/>
        <w:numPr>
          <w:ilvl w:val="0"/>
          <w:numId w:val="21"/>
        </w:numPr>
      </w:pPr>
      <w:r>
        <w:t>Solves war</w:t>
      </w:r>
    </w:p>
    <w:p w14:paraId="2E6BF10E" w14:textId="28C18D06" w:rsidR="00997109" w:rsidRDefault="00997109" w:rsidP="00997109">
      <w:pPr>
        <w:pStyle w:val="Heading4"/>
        <w:numPr>
          <w:ilvl w:val="1"/>
          <w:numId w:val="21"/>
        </w:numPr>
      </w:pPr>
      <w:r>
        <w:t>Large-scale diseases solve nuclear war---it’s likely now.</w:t>
      </w:r>
    </w:p>
    <w:p w14:paraId="7E0B6D44" w14:textId="77777777" w:rsidR="00997109" w:rsidRPr="00D97BFC" w:rsidRDefault="00997109" w:rsidP="00997109">
      <w:r w:rsidRPr="00D97BFC">
        <w:t xml:space="preserve">Barry. R. </w:t>
      </w:r>
      <w:r w:rsidRPr="00B72099">
        <w:rPr>
          <w:rStyle w:val="Style13ptBold"/>
        </w:rPr>
        <w:t>Posen 20</w:t>
      </w:r>
      <w:r w:rsidRPr="00D97BFC">
        <w:t>. Ford International Professor of Political Science at MIT and Director Emeritus of the MIT Security Studies Program. 4/23/2020. “Do Pandemics Promote Peace?</w:t>
      </w:r>
      <w:r>
        <w:t xml:space="preserve">” </w:t>
      </w:r>
      <w:r w:rsidRPr="00DA40D0">
        <w:t>https://www.foreignaffairs.com/articles/china/2020-04-23/do-pandemics-promote-peace</w:t>
      </w:r>
      <w:r>
        <w:t>. DOA: 9/2/2020. SIR.</w:t>
      </w:r>
    </w:p>
    <w:p w14:paraId="2995F6FD" w14:textId="77777777" w:rsidR="00091A35" w:rsidRDefault="00997109" w:rsidP="00997109">
      <w:pPr>
        <w:rPr>
          <w:u w:val="single"/>
        </w:rPr>
      </w:pPr>
      <w:r w:rsidRPr="00E65EB5">
        <w:t xml:space="preserve">As the novel coronavirus infects the globe, states compete for scientific and medical supplies and blame one another for the pandemic’s spread. Policy analysts have started asking whether such tensions could eventually erupt into military conflict. Has the pandemic increased or decreased the motive and opportunity of states to wage war? War is a risky business, with potentially very high costs. </w:t>
      </w:r>
      <w:r w:rsidRPr="00E65EB5">
        <w:rPr>
          <w:rStyle w:val="StyleUnderline"/>
        </w:rPr>
        <w:t xml:space="preserve">The </w:t>
      </w:r>
      <w:r w:rsidRPr="00E65EB5">
        <w:rPr>
          <w:rStyle w:val="Emphasis"/>
        </w:rPr>
        <w:t>historian Geoffrey Blainey</w:t>
      </w:r>
      <w:r w:rsidRPr="00E65EB5">
        <w:rPr>
          <w:rStyle w:val="StyleUnderline"/>
        </w:rPr>
        <w:t xml:space="preserve"> argued in The Causes of War that most wars share a common characteristic at their outset: </w:t>
      </w:r>
      <w:r w:rsidRPr="00E65EB5">
        <w:rPr>
          <w:rStyle w:val="Emphasis"/>
        </w:rPr>
        <w:t>optimism</w:t>
      </w:r>
      <w:r w:rsidRPr="00E65EB5">
        <w:rPr>
          <w:rStyle w:val="StyleUnderline"/>
        </w:rPr>
        <w:t xml:space="preserve">. The belligerents usually start out </w:t>
      </w:r>
      <w:r w:rsidRPr="00E65EB5">
        <w:rPr>
          <w:rStyle w:val="Emphasis"/>
        </w:rPr>
        <w:t>sanguine</w:t>
      </w:r>
      <w:r w:rsidRPr="00E65EB5">
        <w:rPr>
          <w:rStyle w:val="StyleUnderline"/>
        </w:rPr>
        <w:t xml:space="preserve"> about their odds of military success. </w:t>
      </w:r>
      <w:r w:rsidRPr="00D64E8C">
        <w:rPr>
          <w:rStyle w:val="StyleUnderline"/>
          <w:highlight w:val="green"/>
        </w:rPr>
        <w:t>When elites</w:t>
      </w:r>
      <w:r w:rsidRPr="00E65EB5">
        <w:rPr>
          <w:rStyle w:val="StyleUnderline"/>
        </w:rPr>
        <w:t xml:space="preserve"> on both or all sides </w:t>
      </w:r>
      <w:r w:rsidRPr="00D64E8C">
        <w:rPr>
          <w:rStyle w:val="StyleUnderline"/>
          <w:highlight w:val="green"/>
        </w:rPr>
        <w:t>are confident, they are</w:t>
      </w:r>
      <w:r w:rsidRPr="00E65EB5">
        <w:rPr>
          <w:rStyle w:val="StyleUnderline"/>
        </w:rPr>
        <w:t xml:space="preserve"> more </w:t>
      </w:r>
      <w:r w:rsidRPr="00D64E8C">
        <w:rPr>
          <w:rStyle w:val="StyleUnderline"/>
          <w:highlight w:val="green"/>
        </w:rPr>
        <w:t>willing to take the plunge</w:t>
      </w:r>
      <w:r w:rsidRPr="00E65EB5">
        <w:rPr>
          <w:rStyle w:val="StyleUnderline"/>
        </w:rPr>
        <w:t>—</w:t>
      </w:r>
      <w:r w:rsidRPr="00D64E8C">
        <w:rPr>
          <w:rStyle w:val="StyleUnderline"/>
          <w:highlight w:val="green"/>
        </w:rPr>
        <w:t>and less likely to negotiate, because they think they will come out better</w:t>
      </w:r>
      <w:r w:rsidRPr="00E65EB5">
        <w:rPr>
          <w:rStyle w:val="StyleUnderline"/>
        </w:rPr>
        <w:t xml:space="preserve"> by </w:t>
      </w:r>
      <w:r w:rsidRPr="00D64E8C">
        <w:rPr>
          <w:rStyle w:val="StyleUnderline"/>
          <w:highlight w:val="green"/>
        </w:rPr>
        <w:t>fighting</w:t>
      </w:r>
      <w:r w:rsidRPr="00940FED">
        <w:rPr>
          <w:rStyle w:val="StyleUnderline"/>
        </w:rPr>
        <w:t xml:space="preserve">. </w:t>
      </w:r>
      <w:r w:rsidRPr="00940FED">
        <w:rPr>
          <w:rStyle w:val="Emphasis"/>
        </w:rPr>
        <w:t>Peace</w:t>
      </w:r>
      <w:r w:rsidRPr="00940FED">
        <w:t xml:space="preserve">, by contrast, </w:t>
      </w:r>
      <w:r w:rsidRPr="00940FED">
        <w:rPr>
          <w:rStyle w:val="Emphasis"/>
        </w:rPr>
        <w:t>is served by pessimism</w:t>
      </w:r>
      <w:r w:rsidRPr="00940FED">
        <w:rPr>
          <w:rStyle w:val="StyleUnderline"/>
        </w:rPr>
        <w:t xml:space="preserve">. Even one </w:t>
      </w:r>
      <w:r w:rsidRPr="00940FED">
        <w:rPr>
          <w:rStyle w:val="Emphasis"/>
        </w:rPr>
        <w:t>party</w:t>
      </w:r>
      <w:r w:rsidRPr="00940FED">
        <w:rPr>
          <w:rStyle w:val="StyleUnderline"/>
        </w:rPr>
        <w:t xml:space="preserve">’s pessimism can be </w:t>
      </w:r>
      <w:r w:rsidRPr="00940FED">
        <w:rPr>
          <w:rStyle w:val="Emphasis"/>
        </w:rPr>
        <w:t>help</w:t>
      </w:r>
      <w:r w:rsidRPr="00940FED">
        <w:rPr>
          <w:rStyle w:val="StyleUnderline"/>
        </w:rPr>
        <w:t xml:space="preserve">ful: that party will be </w:t>
      </w:r>
      <w:r w:rsidRPr="00940FED">
        <w:rPr>
          <w:rStyle w:val="Emphasis"/>
        </w:rPr>
        <w:t>more inclined to negotiate</w:t>
      </w:r>
      <w:r w:rsidRPr="00940FED">
        <w:rPr>
          <w:rStyle w:val="StyleUnderline"/>
        </w:rPr>
        <w:t xml:space="preserve"> and </w:t>
      </w:r>
      <w:r w:rsidRPr="00940FED">
        <w:rPr>
          <w:rStyle w:val="Emphasis"/>
        </w:rPr>
        <w:t>even accept an unfavorable bargain in order to avoid war</w:t>
      </w:r>
      <w:r w:rsidRPr="00940FED">
        <w:rPr>
          <w:rStyle w:val="StyleUnderline"/>
        </w:rPr>
        <w:t>. When one side gains a sudden and pronounced advantage</w:t>
      </w:r>
      <w:r w:rsidRPr="00940FED">
        <w:t xml:space="preserve">, however, </w:t>
      </w:r>
      <w:r w:rsidRPr="00940FED">
        <w:rPr>
          <w:rStyle w:val="Emphasis"/>
        </w:rPr>
        <w:t>this de-escalatory logic can break down</w:t>
      </w:r>
      <w:r w:rsidRPr="00940FED">
        <w:rPr>
          <w:rStyle w:val="StyleUnderline"/>
        </w:rPr>
        <w:t>: the optimistic side will increase its demands faster than the pessimistic side can appease</w:t>
      </w:r>
      <w:r w:rsidRPr="00940FED">
        <w:t>. Some analysts worry that so</w:t>
      </w:r>
      <w:r w:rsidRPr="00E65EB5">
        <w:t>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w:t>
      </w:r>
      <w:r>
        <w:t xml:space="preserve"> </w:t>
      </w:r>
      <w:r w:rsidRPr="00107637">
        <w:t xml:space="preserve">What these analysts miss is </w:t>
      </w:r>
      <w:r w:rsidRPr="00940FED">
        <w:t xml:space="preserve">that </w:t>
      </w:r>
      <w:r w:rsidRPr="00940FED">
        <w:rPr>
          <w:rStyle w:val="Emphasis"/>
        </w:rPr>
        <w:t>COVID-19</w:t>
      </w:r>
      <w:r w:rsidRPr="00940FED">
        <w:t>, the disease caused by the coronavirus,</w:t>
      </w:r>
      <w:r w:rsidRPr="00940FED">
        <w:rPr>
          <w:u w:val="single"/>
        </w:rPr>
        <w:t xml:space="preserve"> is </w:t>
      </w:r>
      <w:r w:rsidRPr="00940FED">
        <w:rPr>
          <w:rStyle w:val="Emphasis"/>
        </w:rPr>
        <w:t>weakening</w:t>
      </w:r>
      <w:r w:rsidRPr="00940FED">
        <w:rPr>
          <w:u w:val="single"/>
        </w:rPr>
        <w:t xml:space="preserve"> all of the </w:t>
      </w:r>
      <w:r w:rsidRPr="00940FED">
        <w:rPr>
          <w:rStyle w:val="Emphasis"/>
        </w:rPr>
        <w:t>great</w:t>
      </w:r>
      <w:r w:rsidRPr="00940FED">
        <w:rPr>
          <w:u w:val="single"/>
        </w:rPr>
        <w:t xml:space="preserve"> and </w:t>
      </w:r>
      <w:r w:rsidRPr="00940FED">
        <w:rPr>
          <w:rStyle w:val="Emphasis"/>
        </w:rPr>
        <w:t>middle powers</w:t>
      </w:r>
      <w:r w:rsidRPr="00940FED">
        <w:rPr>
          <w:u w:val="single"/>
        </w:rPr>
        <w:t xml:space="preserve"> more or less </w:t>
      </w:r>
      <w:r w:rsidRPr="00940FED">
        <w:rPr>
          <w:rStyle w:val="Emphasis"/>
        </w:rPr>
        <w:t>equally</w:t>
      </w:r>
      <w:r w:rsidRPr="00940FED">
        <w:rPr>
          <w:u w:val="single"/>
        </w:rPr>
        <w:t xml:space="preserve">. None is likely to gain a </w:t>
      </w:r>
      <w:r w:rsidRPr="00940FED">
        <w:rPr>
          <w:rStyle w:val="Emphasis"/>
        </w:rPr>
        <w:t>meaningful advantage</w:t>
      </w:r>
      <w:r w:rsidRPr="00940FED">
        <w:rPr>
          <w:u w:val="single"/>
        </w:rPr>
        <w:t xml:space="preserve"> over the others. All will have ample reason to be </w:t>
      </w:r>
      <w:r w:rsidRPr="00940FED">
        <w:rPr>
          <w:rStyle w:val="Emphasis"/>
        </w:rPr>
        <w:t>pessimistic</w:t>
      </w:r>
      <w:r w:rsidRPr="00940FED">
        <w:rPr>
          <w:u w:val="single"/>
        </w:rPr>
        <w:t xml:space="preserve"> about</w:t>
      </w:r>
      <w:r w:rsidRPr="00940FED">
        <w:t xml:space="preserve"> their </w:t>
      </w:r>
      <w:r w:rsidRPr="00940FED">
        <w:rPr>
          <w:rStyle w:val="Emphasis"/>
        </w:rPr>
        <w:t>military capabilities</w:t>
      </w:r>
      <w:r w:rsidRPr="00940FED">
        <w:rPr>
          <w:u w:val="single"/>
        </w:rPr>
        <w:t xml:space="preserve"> and</w:t>
      </w:r>
      <w:r w:rsidRPr="00940FED">
        <w:t xml:space="preserve"> their</w:t>
      </w:r>
      <w:r w:rsidRPr="00940FED">
        <w:rPr>
          <w:u w:val="single"/>
        </w:rPr>
        <w:t xml:space="preserve"> </w:t>
      </w:r>
      <w:r w:rsidRPr="00940FED">
        <w:rPr>
          <w:rStyle w:val="Emphasis"/>
        </w:rPr>
        <w:t>overall readiness for war</w:t>
      </w:r>
      <w:r w:rsidRPr="00940FED">
        <w:t xml:space="preserve">. For the duration of the pandemic, at least, and </w:t>
      </w:r>
      <w:r w:rsidRPr="00940FED">
        <w:rPr>
          <w:u w:val="single"/>
        </w:rPr>
        <w:t xml:space="preserve">probably </w:t>
      </w:r>
      <w:r w:rsidRPr="00940FED">
        <w:rPr>
          <w:rStyle w:val="Emphasis"/>
        </w:rPr>
        <w:t>for years afterward</w:t>
      </w:r>
      <w:r w:rsidRPr="00940FED">
        <w:rPr>
          <w:u w:val="single"/>
        </w:rPr>
        <w:t xml:space="preserve">, the </w:t>
      </w:r>
      <w:r w:rsidRPr="00940FED">
        <w:rPr>
          <w:rStyle w:val="Emphasis"/>
        </w:rPr>
        <w:t>odds of a war</w:t>
      </w:r>
      <w:r w:rsidRPr="00940FED">
        <w:rPr>
          <w:u w:val="single"/>
        </w:rPr>
        <w:t xml:space="preserve"> between </w:t>
      </w:r>
      <w:r w:rsidRPr="00940FED">
        <w:rPr>
          <w:rStyle w:val="Emphasis"/>
        </w:rPr>
        <w:t>major powers will go down</w:t>
      </w:r>
      <w:r w:rsidRPr="00940FED">
        <w:rPr>
          <w:u w:val="single"/>
        </w:rPr>
        <w:t xml:space="preserve">, not up. </w:t>
      </w:r>
      <w:r w:rsidRPr="00940FED">
        <w:rPr>
          <w:rStyle w:val="Emphasis"/>
        </w:rPr>
        <w:t>PAX EPIDEMICA?</w:t>
      </w:r>
      <w:r w:rsidRPr="00107637">
        <w:rPr>
          <w:rStyle w:val="Emphasis"/>
        </w:rPr>
        <w:t xml:space="preserve"> </w:t>
      </w:r>
      <w:r w:rsidRPr="00D64E8C">
        <w:rPr>
          <w:highlight w:val="green"/>
          <w:u w:val="single"/>
        </w:rPr>
        <w:t>A</w:t>
      </w:r>
      <w:r w:rsidRPr="00107637">
        <w:rPr>
          <w:u w:val="single"/>
        </w:rPr>
        <w:t xml:space="preserve"> </w:t>
      </w:r>
      <w:r w:rsidRPr="00107637">
        <w:rPr>
          <w:rStyle w:val="Emphasis"/>
        </w:rPr>
        <w:t xml:space="preserve">cursory </w:t>
      </w:r>
      <w:r w:rsidRPr="00D64E8C">
        <w:rPr>
          <w:rStyle w:val="Emphasis"/>
          <w:highlight w:val="green"/>
        </w:rPr>
        <w:t>survey</w:t>
      </w:r>
      <w:r w:rsidRPr="00D64E8C">
        <w:rPr>
          <w:highlight w:val="green"/>
          <w:u w:val="single"/>
        </w:rPr>
        <w:t xml:space="preserve"> of </w:t>
      </w:r>
      <w:r w:rsidRPr="00107637">
        <w:rPr>
          <w:u w:val="single"/>
        </w:rPr>
        <w:t xml:space="preserve">the </w:t>
      </w:r>
      <w:r w:rsidRPr="00107637">
        <w:rPr>
          <w:rStyle w:val="Emphasis"/>
        </w:rPr>
        <w:t xml:space="preserve">scholarly </w:t>
      </w:r>
      <w:r w:rsidRPr="00D64E8C">
        <w:rPr>
          <w:rStyle w:val="Emphasis"/>
          <w:highlight w:val="green"/>
        </w:rPr>
        <w:t>lit</w:t>
      </w:r>
      <w:r w:rsidRPr="00107637">
        <w:rPr>
          <w:u w:val="single"/>
        </w:rPr>
        <w:t xml:space="preserve">erature </w:t>
      </w:r>
      <w:r w:rsidRPr="00D64E8C">
        <w:rPr>
          <w:highlight w:val="green"/>
          <w:u w:val="single"/>
        </w:rPr>
        <w:t xml:space="preserve">on </w:t>
      </w:r>
      <w:r w:rsidRPr="00D64E8C">
        <w:rPr>
          <w:rStyle w:val="Emphasis"/>
          <w:highlight w:val="green"/>
        </w:rPr>
        <w:t>war and disease</w:t>
      </w:r>
      <w:r w:rsidRPr="00107637">
        <w:rPr>
          <w:u w:val="single"/>
        </w:rPr>
        <w:t xml:space="preserve"> appears to </w:t>
      </w:r>
      <w:r w:rsidRPr="00D64E8C">
        <w:rPr>
          <w:highlight w:val="green"/>
          <w:u w:val="single"/>
        </w:rPr>
        <w:t>confirm</w:t>
      </w:r>
      <w:r w:rsidRPr="00107637">
        <w:t xml:space="preserve"> Blainey’s observation </w:t>
      </w:r>
      <w:r w:rsidRPr="00107637">
        <w:rPr>
          <w:u w:val="single"/>
        </w:rPr>
        <w:t xml:space="preserve">that </w:t>
      </w:r>
      <w:r w:rsidRPr="00D64E8C">
        <w:rPr>
          <w:rStyle w:val="Emphasis"/>
          <w:highlight w:val="green"/>
        </w:rPr>
        <w:t>pessimism is conducive to peace</w:t>
      </w:r>
      <w:r w:rsidRPr="00107637">
        <w:rPr>
          <w:u w:val="single"/>
        </w:rPr>
        <w:t>. Scholars have documented again and again how war creates permissive conditions for disease—in armies as well as civilians in the fought-over territories</w:t>
      </w:r>
      <w:r w:rsidRPr="00107637">
        <w:t xml:space="preserve">. But one seldom finds any discussion of epidemics causing wars or of wars deliberately started in the middle of widespread outbreaks of infectious disease.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 </w:t>
      </w:r>
      <w:r w:rsidRPr="00107637">
        <w:rPr>
          <w:u w:val="single"/>
        </w:rPr>
        <w:t xml:space="preserve">That </w:t>
      </w:r>
      <w:r w:rsidRPr="00D64E8C">
        <w:rPr>
          <w:rStyle w:val="Emphasis"/>
          <w:highlight w:val="green"/>
        </w:rPr>
        <w:t>sickness slows the march to wa</w:t>
      </w:r>
      <w:r>
        <w:rPr>
          <w:rStyle w:val="Emphasis"/>
        </w:rPr>
        <w:t>r i</w:t>
      </w:r>
      <w:r w:rsidRPr="00107637">
        <w:rPr>
          <w:u w:val="single"/>
        </w:rPr>
        <w:t xml:space="preserve">is partly due to the fact that war </w:t>
      </w:r>
      <w:r w:rsidRPr="00107637">
        <w:rPr>
          <w:rStyle w:val="Emphasis"/>
        </w:rPr>
        <w:t>depends on people</w:t>
      </w:r>
      <w:r w:rsidRPr="00107637">
        <w:rPr>
          <w:u w:val="single"/>
        </w:rPr>
        <w:t xml:space="preserve">. </w:t>
      </w:r>
      <w:r w:rsidRPr="00D64E8C">
        <w:rPr>
          <w:highlight w:val="green"/>
          <w:u w:val="single"/>
        </w:rPr>
        <w:t>When people fall ill, they can’t be</w:t>
      </w:r>
      <w:r w:rsidRPr="00107637">
        <w:rPr>
          <w:u w:val="single"/>
        </w:rPr>
        <w:t xml:space="preserve"> </w:t>
      </w:r>
      <w:r w:rsidRPr="00107637">
        <w:rPr>
          <w:rStyle w:val="Emphasis"/>
        </w:rPr>
        <w:t>counted on</w:t>
      </w:r>
      <w:r w:rsidRPr="00107637">
        <w:t xml:space="preserve"> to perform well </w:t>
      </w:r>
      <w:r w:rsidRPr="00D64E8C">
        <w:rPr>
          <w:highlight w:val="green"/>
          <w:u w:val="single"/>
        </w:rPr>
        <w:t>in combat</w:t>
      </w:r>
      <w:r w:rsidRPr="00107637">
        <w:t xml:space="preserve">. Military medicine made enormous strides in the years leading up to World War I, prior to which armies suffered higher numbers of casualties from disease than from combat. But </w:t>
      </w:r>
      <w:r w:rsidRPr="00D64E8C">
        <w:rPr>
          <w:highlight w:val="green"/>
          <w:u w:val="single"/>
        </w:rPr>
        <w:t>pandemics</w:t>
      </w:r>
      <w:r w:rsidRPr="00107637">
        <w:rPr>
          <w:u w:val="single"/>
        </w:rPr>
        <w:t xml:space="preserve"> still </w:t>
      </w:r>
      <w:r w:rsidRPr="00D64E8C">
        <w:rPr>
          <w:rStyle w:val="Emphasis"/>
          <w:highlight w:val="green"/>
        </w:rPr>
        <w:t>threaten</w:t>
      </w:r>
      <w:r w:rsidRPr="00107637">
        <w:rPr>
          <w:rStyle w:val="Emphasis"/>
        </w:rPr>
        <w:t xml:space="preserve"> military </w:t>
      </w:r>
      <w:r w:rsidRPr="00D64E8C">
        <w:rPr>
          <w:rStyle w:val="Emphasis"/>
          <w:highlight w:val="green"/>
        </w:rPr>
        <w:t>units</w:t>
      </w:r>
      <w:r w:rsidRPr="00107637">
        <w:t>, as those onboard U.S. and French aircraft carriers,</w:t>
      </w:r>
      <w:r w:rsidRPr="00107637">
        <w:rPr>
          <w:u w:val="single"/>
        </w:rPr>
        <w:t xml:space="preserve"> </w:t>
      </w:r>
      <w:r w:rsidRPr="00107637">
        <w:rPr>
          <w:rStyle w:val="Emphasis"/>
        </w:rPr>
        <w:t>hundreds</w:t>
      </w:r>
      <w:r w:rsidRPr="00107637">
        <w:rPr>
          <w:u w:val="single"/>
        </w:rPr>
        <w:t xml:space="preserve"> of whom </w:t>
      </w:r>
      <w:r w:rsidRPr="00107637">
        <w:rPr>
          <w:rStyle w:val="Emphasis"/>
        </w:rPr>
        <w:t>tested positive for COVID-19</w:t>
      </w:r>
      <w:r w:rsidRPr="00107637">
        <w:rPr>
          <w:u w:val="single"/>
        </w:rPr>
        <w:t xml:space="preserve">, know well. Sailors and </w:t>
      </w:r>
      <w:r w:rsidRPr="00D64E8C">
        <w:rPr>
          <w:highlight w:val="green"/>
          <w:u w:val="single"/>
        </w:rPr>
        <w:t>soldiers</w:t>
      </w:r>
      <w:r w:rsidRPr="00107637">
        <w:rPr>
          <w:u w:val="single"/>
        </w:rPr>
        <w:t xml:space="preserve"> in the field are among the </w:t>
      </w:r>
      <w:r w:rsidRPr="00107637">
        <w:rPr>
          <w:rStyle w:val="Emphasis"/>
        </w:rPr>
        <w:t>most vulnerable</w:t>
      </w:r>
      <w:r w:rsidRPr="00107637">
        <w:t xml:space="preserve"> because they are packed together. But even </w:t>
      </w:r>
      <w:r w:rsidRPr="00107637">
        <w:rPr>
          <w:rStyle w:val="Emphasis"/>
        </w:rPr>
        <w:t xml:space="preserve">airmen are </w:t>
      </w:r>
      <w:r w:rsidRPr="00D64E8C">
        <w:rPr>
          <w:rStyle w:val="Emphasis"/>
          <w:highlight w:val="green"/>
        </w:rPr>
        <w:t>at risk</w:t>
      </w:r>
      <w:r w:rsidRPr="00107637">
        <w:rPr>
          <w:u w:val="single"/>
        </w:rPr>
        <w:t xml:space="preserve">, since they must take refuge from air attacks in bunkers, where </w:t>
      </w:r>
      <w:r w:rsidRPr="00107637">
        <w:rPr>
          <w:rStyle w:val="Emphasis"/>
        </w:rPr>
        <w:t>the virus</w:t>
      </w:r>
      <w:r w:rsidRPr="00107637">
        <w:rPr>
          <w:u w:val="single"/>
        </w:rPr>
        <w:t xml:space="preserve"> could </w:t>
      </w:r>
      <w:r w:rsidRPr="00107637">
        <w:rPr>
          <w:rStyle w:val="Emphasis"/>
        </w:rPr>
        <w:t>also spread rapidly</w:t>
      </w:r>
      <w:r w:rsidRPr="00107637">
        <w:rPr>
          <w:u w:val="single"/>
        </w:rPr>
        <w:t xml:space="preserve">. </w:t>
      </w:r>
      <w:r w:rsidRPr="00D64E8C">
        <w:rPr>
          <w:highlight w:val="green"/>
          <w:u w:val="single"/>
        </w:rPr>
        <w:t>Ground campaigns</w:t>
      </w:r>
      <w:r w:rsidRPr="00107637">
        <w:rPr>
          <w:u w:val="single"/>
        </w:rPr>
        <w:t xml:space="preserve"> in urban areas </w:t>
      </w:r>
      <w:r w:rsidRPr="00D64E8C">
        <w:rPr>
          <w:highlight w:val="green"/>
          <w:u w:val="single"/>
        </w:rPr>
        <w:t xml:space="preserve">pose </w:t>
      </w:r>
      <w:r w:rsidRPr="00107637">
        <w:rPr>
          <w:u w:val="single"/>
        </w:rPr>
        <w:t xml:space="preserve">still </w:t>
      </w:r>
      <w:r w:rsidRPr="00107637">
        <w:rPr>
          <w:rStyle w:val="Emphasis"/>
        </w:rPr>
        <w:t xml:space="preserve">greater </w:t>
      </w:r>
      <w:r w:rsidRPr="00D64E8C">
        <w:rPr>
          <w:rStyle w:val="Emphasis"/>
          <w:highlight w:val="green"/>
        </w:rPr>
        <w:t>dangers</w:t>
      </w:r>
      <w:r w:rsidRPr="00D64E8C">
        <w:rPr>
          <w:highlight w:val="green"/>
          <w:u w:val="single"/>
        </w:rPr>
        <w:t xml:space="preserve"> in </w:t>
      </w:r>
      <w:r w:rsidRPr="00D64E8C">
        <w:rPr>
          <w:rStyle w:val="Emphasis"/>
          <w:highlight w:val="green"/>
        </w:rPr>
        <w:t>pandemic</w:t>
      </w:r>
      <w:r w:rsidRPr="00107637">
        <w:rPr>
          <w:rStyle w:val="Emphasis"/>
        </w:rPr>
        <w:t xml:space="preserve"> times</w:t>
      </w:r>
      <w:r w:rsidRPr="00107637">
        <w:t>. Much recent ground combat has been in cities in poor countries with few or no public health resources, environments highly favorable to illness. Ground combat also usually produces prisoners, any of whom can be infected. A vaccine may eventually solve these problems, but</w:t>
      </w:r>
      <w:r w:rsidRPr="00107637">
        <w:rPr>
          <w:u w:val="single"/>
        </w:rPr>
        <w:t xml:space="preserve"> an </w:t>
      </w:r>
      <w:r w:rsidRPr="00107637">
        <w:rPr>
          <w:rStyle w:val="Emphasis"/>
        </w:rPr>
        <w:t xml:space="preserve">abundance of </w:t>
      </w:r>
      <w:r w:rsidRPr="00D64E8C">
        <w:rPr>
          <w:rStyle w:val="Emphasis"/>
          <w:highlight w:val="green"/>
        </w:rPr>
        <w:t>caution</w:t>
      </w:r>
      <w:r w:rsidRPr="00107637">
        <w:rPr>
          <w:rStyle w:val="StyleUnderline"/>
        </w:rPr>
        <w:t xml:space="preserve"> i</w:t>
      </w:r>
      <w:r w:rsidRPr="00107637">
        <w:rPr>
          <w:u w:val="single"/>
        </w:rPr>
        <w:t xml:space="preserve">s </w:t>
      </w:r>
      <w:r w:rsidRPr="00D64E8C">
        <w:rPr>
          <w:rStyle w:val="Emphasis"/>
          <w:highlight w:val="green"/>
        </w:rPr>
        <w:t>likely</w:t>
      </w:r>
      <w:r w:rsidRPr="00107637">
        <w:rPr>
          <w:rStyle w:val="Emphasis"/>
        </w:rPr>
        <w:t xml:space="preserve"> to persist</w:t>
      </w:r>
      <w:r w:rsidRPr="00107637">
        <w:rPr>
          <w:u w:val="single"/>
        </w:rPr>
        <w:t xml:space="preserve"> for some time after it comes into use. Major </w:t>
      </w:r>
      <w:r w:rsidRPr="00D64E8C">
        <w:rPr>
          <w:highlight w:val="green"/>
          <w:u w:val="single"/>
        </w:rPr>
        <w:t>outbreaks damage</w:t>
      </w:r>
    </w:p>
    <w:p w14:paraId="6A2B33FA" w14:textId="77777777" w:rsidR="00091A35" w:rsidRDefault="00091A35" w:rsidP="00997109">
      <w:pPr>
        <w:rPr>
          <w:u w:val="single"/>
        </w:rPr>
      </w:pPr>
    </w:p>
    <w:p w14:paraId="430A329E" w14:textId="77777777" w:rsidR="00091A35" w:rsidRDefault="00091A35" w:rsidP="00997109">
      <w:pPr>
        <w:rPr>
          <w:u w:val="single"/>
        </w:rPr>
      </w:pPr>
    </w:p>
    <w:p w14:paraId="5A420EFD" w14:textId="77777777" w:rsidR="00091A35" w:rsidRDefault="00091A35" w:rsidP="00997109">
      <w:pPr>
        <w:rPr>
          <w:u w:val="single"/>
        </w:rPr>
      </w:pPr>
    </w:p>
    <w:p w14:paraId="1A3DE6BC" w14:textId="77777777" w:rsidR="00091A35" w:rsidRDefault="00091A35" w:rsidP="00997109">
      <w:pPr>
        <w:rPr>
          <w:u w:val="single"/>
        </w:rPr>
      </w:pPr>
    </w:p>
    <w:p w14:paraId="73064545" w14:textId="77777777" w:rsidR="00091A35" w:rsidRDefault="00091A35" w:rsidP="00997109">
      <w:pPr>
        <w:rPr>
          <w:u w:val="single"/>
        </w:rPr>
      </w:pPr>
    </w:p>
    <w:p w14:paraId="176BB8F9" w14:textId="53C977D0" w:rsidR="00997109" w:rsidRDefault="00997109" w:rsidP="00997109">
      <w:pPr>
        <w:rPr>
          <w:rStyle w:val="Emphasis"/>
        </w:rPr>
      </w:pPr>
      <w:r w:rsidRPr="00107637">
        <w:rPr>
          <w:u w:val="single"/>
        </w:rPr>
        <w:t xml:space="preserve"> </w:t>
      </w:r>
      <w:r w:rsidRPr="00107637">
        <w:rPr>
          <w:rStyle w:val="Emphasis"/>
        </w:rPr>
        <w:t xml:space="preserve">national </w:t>
      </w:r>
      <w:r w:rsidRPr="00D64E8C">
        <w:rPr>
          <w:rStyle w:val="Emphasis"/>
          <w:highlight w:val="green"/>
        </w:rPr>
        <w:t>economies</w:t>
      </w:r>
      <w:r w:rsidRPr="00107637">
        <w:rPr>
          <w:u w:val="single"/>
        </w:rPr>
        <w:t xml:space="preserve">, which are </w:t>
      </w:r>
      <w:r w:rsidRPr="00D64E8C">
        <w:rPr>
          <w:highlight w:val="green"/>
          <w:u w:val="single"/>
        </w:rPr>
        <w:t xml:space="preserve">the </w:t>
      </w:r>
      <w:r w:rsidRPr="00D64E8C">
        <w:rPr>
          <w:rStyle w:val="Emphasis"/>
          <w:highlight w:val="green"/>
        </w:rPr>
        <w:t>source of military power.</w:t>
      </w:r>
      <w:r w:rsidRPr="00D64E8C">
        <w:rPr>
          <w:highlight w:val="green"/>
          <w:u w:val="single"/>
        </w:rPr>
        <w:t xml:space="preserve"> </w:t>
      </w:r>
      <w:r w:rsidRPr="00107637">
        <w:rPr>
          <w:u w:val="single"/>
        </w:rPr>
        <w:t xml:space="preserve">The most important reason </w:t>
      </w:r>
      <w:r w:rsidRPr="00D64E8C">
        <w:rPr>
          <w:rStyle w:val="Emphasis"/>
          <w:highlight w:val="green"/>
        </w:rPr>
        <w:t>disease inhibits war</w:t>
      </w:r>
      <w:r w:rsidRPr="00107637">
        <w:rPr>
          <w:u w:val="single"/>
        </w:rPr>
        <w:t xml:space="preserve"> is economic. Major outbreaks damage national economies, which are the source of military power. COVID-19 is a pandemic—by definition a worldwide phenomenon. </w:t>
      </w:r>
      <w:r w:rsidRPr="00D64E8C">
        <w:rPr>
          <w:highlight w:val="green"/>
          <w:u w:val="single"/>
        </w:rPr>
        <w:t>All</w:t>
      </w:r>
      <w:r w:rsidRPr="00107637">
        <w:rPr>
          <w:u w:val="single"/>
        </w:rPr>
        <w:t xml:space="preserve"> great and middle </w:t>
      </w:r>
      <w:r w:rsidRPr="00D64E8C">
        <w:rPr>
          <w:highlight w:val="green"/>
          <w:u w:val="single"/>
        </w:rPr>
        <w:t xml:space="preserve">powers </w:t>
      </w:r>
      <w:r w:rsidRPr="00107637">
        <w:rPr>
          <w:u w:val="single"/>
        </w:rPr>
        <w:t xml:space="preserve">appear to be adversely affected, and all </w:t>
      </w:r>
      <w:r w:rsidRPr="00D64E8C">
        <w:rPr>
          <w:highlight w:val="green"/>
          <w:u w:val="single"/>
        </w:rPr>
        <w:t>have reason to be pessimistic about</w:t>
      </w:r>
      <w:r w:rsidRPr="00107637">
        <w:rPr>
          <w:u w:val="single"/>
        </w:rPr>
        <w:t xml:space="preserve"> their </w:t>
      </w:r>
      <w:r w:rsidRPr="00D64E8C">
        <w:rPr>
          <w:rStyle w:val="Emphasis"/>
          <w:highlight w:val="green"/>
        </w:rPr>
        <w:t>military prospects</w:t>
      </w:r>
      <w:r w:rsidRPr="00107637">
        <w:rPr>
          <w:u w:val="single"/>
        </w:rPr>
        <w:t xml:space="preserve">. Their </w:t>
      </w:r>
      <w:r w:rsidRPr="00D64E8C">
        <w:rPr>
          <w:highlight w:val="green"/>
          <w:u w:val="single"/>
        </w:rPr>
        <w:t>economies</w:t>
      </w:r>
      <w:r w:rsidRPr="00107637">
        <w:rPr>
          <w:u w:val="single"/>
        </w:rPr>
        <w:t xml:space="preserve"> are </w:t>
      </w:r>
      <w:r w:rsidRPr="00D64E8C">
        <w:rPr>
          <w:highlight w:val="green"/>
          <w:u w:val="single"/>
        </w:rPr>
        <w:t>shrinking</w:t>
      </w:r>
      <w:r w:rsidRPr="00107637">
        <w:rPr>
          <w:u w:val="single"/>
        </w:rPr>
        <w:t xml:space="preserve"> fast, and </w:t>
      </w:r>
      <w:r w:rsidRPr="00107637">
        <w:rPr>
          <w:rStyle w:val="Emphasis"/>
        </w:rPr>
        <w:t xml:space="preserve">there is </w:t>
      </w:r>
      <w:r w:rsidRPr="00D64E8C">
        <w:rPr>
          <w:rStyle w:val="Emphasis"/>
          <w:highlight w:val="green"/>
        </w:rPr>
        <w:t>great uncertainty</w:t>
      </w:r>
      <w:r w:rsidRPr="00107637">
        <w:rPr>
          <w:u w:val="single"/>
        </w:rPr>
        <w:t xml:space="preserve"> about when and how quickly they will start growing again. Even China, which has slowed the spread of the disease and begun to reopen its economy, will be </w:t>
      </w:r>
      <w:r w:rsidRPr="00D64E8C">
        <w:rPr>
          <w:highlight w:val="green"/>
          <w:u w:val="single"/>
        </w:rPr>
        <w:t xml:space="preserve">hurting for years </w:t>
      </w:r>
      <w:r w:rsidRPr="00107637">
        <w:rPr>
          <w:u w:val="single"/>
        </w:rPr>
        <w:t xml:space="preserve"> to come</w:t>
      </w:r>
      <w:r w:rsidRPr="00107637">
        <w:t xml:space="preserve">. It took an enormous hit to GDP in the first quarter of 2020, ending 40 years of steady growth. And its trading partners, burned by their dependence on China for much of the equipment needed to fight COVID-19, will surely scale back their imports. An export-dependent China will have to rely more on its domestic market, something it has been attempting for years with only limited success. It is little wonder, then, that the International Monetary Fund </w:t>
      </w:r>
      <w:r w:rsidRPr="00DA40D0">
        <w:t>forecasts</w:t>
      </w:r>
      <w:r w:rsidRPr="00107637">
        <w:t xml:space="preserve"> slower growth in China this year than at any time since the 1970s. </w:t>
      </w:r>
      <w:r w:rsidRPr="00107637">
        <w:rPr>
          <w:u w:val="single"/>
        </w:rPr>
        <w:t xml:space="preserve">Even </w:t>
      </w:r>
      <w:r w:rsidRPr="00D64E8C">
        <w:rPr>
          <w:rStyle w:val="Emphasis"/>
          <w:highlight w:val="green"/>
        </w:rPr>
        <w:t>after a vaccine</w:t>
      </w:r>
      <w:r w:rsidRPr="00107637">
        <w:rPr>
          <w:u w:val="single"/>
        </w:rPr>
        <w:t xml:space="preserve"> is developed and made widely available, </w:t>
      </w:r>
      <w:r w:rsidRPr="00107637">
        <w:rPr>
          <w:rStyle w:val="Emphasis"/>
        </w:rPr>
        <w:t xml:space="preserve">economic </w:t>
      </w:r>
      <w:r w:rsidRPr="00D64E8C">
        <w:rPr>
          <w:rStyle w:val="Emphasis"/>
          <w:highlight w:val="green"/>
        </w:rPr>
        <w:t>troubles</w:t>
      </w:r>
      <w:r w:rsidRPr="00107637">
        <w:rPr>
          <w:rStyle w:val="Emphasis"/>
        </w:rPr>
        <w:t xml:space="preserve"> may </w:t>
      </w:r>
      <w:r w:rsidRPr="00D64E8C">
        <w:rPr>
          <w:rStyle w:val="Emphasis"/>
          <w:highlight w:val="green"/>
        </w:rPr>
        <w:t>linger</w:t>
      </w:r>
      <w:r w:rsidRPr="00107637">
        <w:rPr>
          <w:u w:val="single"/>
        </w:rPr>
        <w:t xml:space="preserve"> for years. States will emerge from this crisis with </w:t>
      </w:r>
      <w:r w:rsidRPr="00107637">
        <w:rPr>
          <w:rStyle w:val="Emphasis"/>
        </w:rPr>
        <w:t>enormous debts</w:t>
      </w:r>
      <w:r w:rsidRPr="00107637">
        <w:t xml:space="preserve">. They will spend years paying for the bailout and stimulus packages they used to protect citizens and businesses from the economic consequences of social distancing. </w:t>
      </w:r>
      <w:r w:rsidRPr="00D64E8C">
        <w:rPr>
          <w:highlight w:val="green"/>
          <w:u w:val="single"/>
        </w:rPr>
        <w:t>Drained treasuries</w:t>
      </w:r>
      <w:r w:rsidRPr="00107637">
        <w:rPr>
          <w:u w:val="single"/>
        </w:rPr>
        <w:t xml:space="preserve"> will </w:t>
      </w:r>
      <w:r w:rsidRPr="00D64E8C">
        <w:rPr>
          <w:highlight w:val="green"/>
          <w:u w:val="single"/>
        </w:rPr>
        <w:t>give</w:t>
      </w:r>
      <w:r w:rsidRPr="00107637">
        <w:rPr>
          <w:u w:val="single"/>
        </w:rPr>
        <w:t xml:space="preserve"> them one more </w:t>
      </w:r>
      <w:r w:rsidRPr="00D64E8C">
        <w:rPr>
          <w:highlight w:val="green"/>
          <w:u w:val="single"/>
        </w:rPr>
        <w:t xml:space="preserve">reason to be </w:t>
      </w:r>
      <w:r w:rsidRPr="00D64E8C">
        <w:rPr>
          <w:rStyle w:val="Emphasis"/>
          <w:highlight w:val="green"/>
        </w:rPr>
        <w:t>pessimistic</w:t>
      </w:r>
      <w:r w:rsidRPr="00D64E8C">
        <w:rPr>
          <w:highlight w:val="green"/>
          <w:u w:val="single"/>
        </w:rPr>
        <w:t xml:space="preserve"> </w:t>
      </w:r>
      <w:r w:rsidRPr="001C5314">
        <w:rPr>
          <w:u w:val="single"/>
        </w:rPr>
        <w:t xml:space="preserve">about their military </w:t>
      </w:r>
      <w:r w:rsidRPr="001C5314">
        <w:t>might. LESS TRADE, LESS FRICTION How long is the pacifying</w:t>
      </w:r>
      <w:r w:rsidRPr="00107637">
        <w:t xml:space="preserve"> effect of pessimism likely to last? If a vaccine is developed quickly, enabling a relatively swift economic recovery, the mood may prove short-lived. But it is equally likely that the coronavirus crisis will last long enough to change the world in important ways, some of which will likely dampen the appetite for conflict for some time—perhaps up to five or ten years. After all, the world is experiencing both the biggest pandemic and the biggest economic downturn in a century. Most governments have not covered themselves with glory managing the pandemic, and even the most autocratic worry about popular support. Over the next few years, people will want evidence that their governments are working to protect them from disease and economic dislocation. </w:t>
      </w:r>
      <w:r w:rsidRPr="00D64E8C">
        <w:rPr>
          <w:highlight w:val="green"/>
          <w:u w:val="single"/>
        </w:rPr>
        <w:t>Citizens</w:t>
      </w:r>
      <w:r w:rsidRPr="00107637">
        <w:t xml:space="preserve"> will see themselves as dependent on the state, and they </w:t>
      </w:r>
      <w:r w:rsidRPr="00107637">
        <w:rPr>
          <w:u w:val="single"/>
        </w:rPr>
        <w:t xml:space="preserve">will be </w:t>
      </w:r>
      <w:r w:rsidRPr="00D64E8C">
        <w:rPr>
          <w:rStyle w:val="Emphasis"/>
          <w:highlight w:val="green"/>
        </w:rPr>
        <w:t xml:space="preserve">less </w:t>
      </w:r>
      <w:r w:rsidRPr="00107637">
        <w:rPr>
          <w:rStyle w:val="Emphasis"/>
        </w:rPr>
        <w:t>inclined</w:t>
      </w:r>
      <w:r w:rsidRPr="00107637">
        <w:rPr>
          <w:u w:val="single"/>
        </w:rPr>
        <w:t xml:space="preserve"> to </w:t>
      </w:r>
      <w:r w:rsidRPr="00D64E8C">
        <w:rPr>
          <w:rStyle w:val="Emphasis"/>
          <w:highlight w:val="green"/>
        </w:rPr>
        <w:t>support adventures</w:t>
      </w:r>
      <w:r w:rsidRPr="00107637">
        <w:rPr>
          <w:rStyle w:val="Emphasis"/>
        </w:rPr>
        <w:t xml:space="preserve"> abroad</w:t>
      </w:r>
      <w:r w:rsidRPr="00107637">
        <w:rPr>
          <w:u w:val="single"/>
        </w:rPr>
        <w:t xml:space="preserve">. </w:t>
      </w:r>
      <w:r w:rsidRPr="00107637">
        <w:t xml:space="preserve">At the same time, governments and businesses will likely try to reduce their reliance on imports of critical materials, having watched global supply chains break down during the pandemic. </w:t>
      </w:r>
      <w:r w:rsidRPr="00107637">
        <w:rPr>
          <w:u w:val="single"/>
        </w:rPr>
        <w:t xml:space="preserve">The result will probably be </w:t>
      </w:r>
      <w:r w:rsidRPr="00107637">
        <w:rPr>
          <w:rStyle w:val="Emphasis"/>
        </w:rPr>
        <w:t>diminished trade</w:t>
      </w:r>
      <w:r w:rsidRPr="00107637">
        <w:t xml:space="preserve">, something liberal internationalists see as a bad thing. But for the last five </w:t>
      </w:r>
      <w:r w:rsidRPr="001C5314">
        <w:t>years or so, trade has not helped improve relations between states but rather fueled resentment. Less trade could mean less friction between major powers, thereby reducing the intensity of their rivalries. In the Chinese context, less international trade could have positive knock-on effects. Focused on growing the domestic economy, and burdened by hefty bills from fighting the virus</w:t>
      </w:r>
      <w:r w:rsidRPr="00107637">
        <w:t xml:space="preserve">, Beijing could be forced to table the Belt and Road Initiative, an ambitious trade and investment project that has unnerved the foreign policy establishments of great and middle powers. The suspension of the BRI would soothe the fears of those who see it as an instrument of Chinese world domination. Interstate wars have become relatively rare since the end of World War II. The United States and the Soviet Union engaged in a four-decade Cold War, which included an intense nuclear and conventional arms race, but they never fought each other directly, even with conventional weapons. Theorists debate the reasons behind the continued rarity of great-power conflict. I am inclined to believe that </w:t>
      </w:r>
      <w:r w:rsidRPr="00D64E8C">
        <w:rPr>
          <w:highlight w:val="green"/>
          <w:u w:val="single"/>
        </w:rPr>
        <w:t xml:space="preserve">the risk of </w:t>
      </w:r>
      <w:r w:rsidRPr="00107637">
        <w:rPr>
          <w:u w:val="single"/>
        </w:rPr>
        <w:t xml:space="preserve">escalation to a </w:t>
      </w:r>
      <w:r w:rsidRPr="00D64E8C">
        <w:rPr>
          <w:rStyle w:val="Emphasis"/>
          <w:highlight w:val="green"/>
        </w:rPr>
        <w:t>nuclear confrontation</w:t>
      </w:r>
      <w:r w:rsidRPr="00D64E8C">
        <w:rPr>
          <w:highlight w:val="green"/>
          <w:u w:val="single"/>
        </w:rPr>
        <w:t xml:space="preserve"> is</w:t>
      </w:r>
      <w:r w:rsidRPr="00107637">
        <w:rPr>
          <w:u w:val="single"/>
        </w:rPr>
        <w:t xml:space="preserve"> simply too </w:t>
      </w:r>
      <w:r w:rsidRPr="00D64E8C">
        <w:rPr>
          <w:highlight w:val="green"/>
          <w:u w:val="single"/>
        </w:rPr>
        <w:t>great. COVID</w:t>
      </w:r>
      <w:r w:rsidRPr="00107637">
        <w:rPr>
          <w:u w:val="single"/>
        </w:rPr>
        <w:t>-19 does</w:t>
      </w:r>
      <w:r w:rsidRPr="00107637">
        <w:t xml:space="preserve"> nothing to mitigate such risks for world leaders—and </w:t>
      </w:r>
      <w:r w:rsidRPr="00107637">
        <w:rPr>
          <w:u w:val="single"/>
        </w:rPr>
        <w:t xml:space="preserve">a great deal to </w:t>
      </w:r>
      <w:r w:rsidRPr="00D64E8C">
        <w:rPr>
          <w:highlight w:val="green"/>
          <w:u w:val="single"/>
        </w:rPr>
        <w:t>feed</w:t>
      </w:r>
      <w:r w:rsidRPr="00107637">
        <w:rPr>
          <w:u w:val="single"/>
        </w:rPr>
        <w:t xml:space="preserve"> their reasonable </w:t>
      </w:r>
      <w:r w:rsidRPr="00D64E8C">
        <w:rPr>
          <w:rStyle w:val="Emphasis"/>
          <w:highlight w:val="green"/>
        </w:rPr>
        <w:t>pessimism</w:t>
      </w:r>
      <w:r w:rsidRPr="00D64E8C">
        <w:rPr>
          <w:highlight w:val="green"/>
          <w:u w:val="single"/>
        </w:rPr>
        <w:t xml:space="preserve"> about</w:t>
      </w:r>
      <w:r w:rsidRPr="00107637">
        <w:rPr>
          <w:u w:val="single"/>
        </w:rPr>
        <w:t xml:space="preserve"> the </w:t>
      </w:r>
      <w:r w:rsidRPr="00107637">
        <w:rPr>
          <w:rStyle w:val="Emphasis"/>
        </w:rPr>
        <w:t xml:space="preserve">likely </w:t>
      </w:r>
      <w:r w:rsidRPr="00D64E8C">
        <w:rPr>
          <w:rStyle w:val="Emphasis"/>
          <w:highlight w:val="green"/>
        </w:rPr>
        <w:t>outcome</w:t>
      </w:r>
      <w:r w:rsidRPr="00D64E8C">
        <w:rPr>
          <w:highlight w:val="green"/>
          <w:u w:val="single"/>
        </w:rPr>
        <w:t xml:space="preserve"> of</w:t>
      </w:r>
      <w:r w:rsidRPr="00107637">
        <w:rPr>
          <w:u w:val="single"/>
        </w:rPr>
        <w:t xml:space="preserve"> even a </w:t>
      </w:r>
      <w:r w:rsidRPr="00107637">
        <w:rPr>
          <w:rStyle w:val="Emphasis"/>
        </w:rPr>
        <w:t xml:space="preserve">conventional </w:t>
      </w:r>
      <w:r w:rsidRPr="00D64E8C">
        <w:rPr>
          <w:rStyle w:val="Emphasis"/>
          <w:highlight w:val="green"/>
        </w:rPr>
        <w:t>war.</w:t>
      </w:r>
    </w:p>
    <w:p w14:paraId="1AA3F842" w14:textId="77777777" w:rsidR="00997109" w:rsidRPr="007721C8" w:rsidRDefault="00997109" w:rsidP="00997109"/>
    <w:p w14:paraId="1F77C09D" w14:textId="5F267E72" w:rsidR="00997109" w:rsidRDefault="00997109" w:rsidP="00997109">
      <w:pPr>
        <w:pStyle w:val="Heading4"/>
        <w:numPr>
          <w:ilvl w:val="1"/>
          <w:numId w:val="21"/>
        </w:numPr>
      </w:pPr>
      <w:r>
        <w:t xml:space="preserve">Disease pandemics </w:t>
      </w:r>
      <w:r w:rsidRPr="005A1CDD">
        <w:rPr>
          <w:u w:val="single"/>
        </w:rPr>
        <w:t>decrease</w:t>
      </w:r>
      <w:r>
        <w:t xml:space="preserve"> the likelihood of war</w:t>
      </w:r>
    </w:p>
    <w:p w14:paraId="50250932" w14:textId="77777777" w:rsidR="00997109" w:rsidRPr="00011FBC" w:rsidRDefault="00997109" w:rsidP="00997109">
      <w:pPr>
        <w:rPr>
          <w:rStyle w:val="Style13ptBold"/>
          <w:b w:val="0"/>
          <w:sz w:val="20"/>
        </w:rPr>
      </w:pPr>
      <w:r w:rsidRPr="00011FBC">
        <w:rPr>
          <w:rStyle w:val="Style13ptBold"/>
        </w:rPr>
        <w:t>Walt 20</w:t>
      </w:r>
      <w:r w:rsidRPr="00011FBC">
        <w:rPr>
          <w:rStyle w:val="Style13ptBold"/>
          <w:b w:val="0"/>
          <w:sz w:val="20"/>
        </w:rPr>
        <w:t xml:space="preserve"> (Stephen M. Walt is the Robert and Renée Belfer professor of international relations at Harvard University; “Will a Global Depression Trigger Another World War?”; Foreign Policy; May 13, 2020; https://foreignpolicy.com/2020/05/13/coronavirus-pandemic-depression-economy-world-war/; ERB)</w:t>
      </w:r>
    </w:p>
    <w:p w14:paraId="37DEABEA" w14:textId="77777777" w:rsidR="00997109" w:rsidRPr="00F54E25" w:rsidRDefault="00997109" w:rsidP="00997109">
      <w:r w:rsidRPr="00F54E25">
        <w:t xml:space="preserve">By many measures, 2020 is looking to be the worst year that humankind has faced in many decades. We’re in the midst of a pandemic that has already claimed more than 280,000 lives, sickened millions of people, and is certain to afflict millions more before it ends. </w:t>
      </w:r>
      <w:r w:rsidRPr="0096566C">
        <w:rPr>
          <w:rStyle w:val="StyleUnderline"/>
        </w:rPr>
        <w:t>The world economy is in free fall, with unemployment rising dramatically, trade and output plummeting, and no hopeful end in sight.</w:t>
      </w:r>
      <w:r w:rsidRPr="00F54E25">
        <w:t xml:space="preserve"> A plague of locusts is back for a second time in Africa, and last week we learned about murderous killer wasps threatening the bee population in the United States. Americans have a head-in-the-sand president who prescribes potentially lethal nostrums and ignores the advice of his scientific advisors. Even if all those things magically disappeared tomorrow—and they won’t—we still face the looming long-term danger from climate change. Given all that, what could possibly make things worse? Here’s one possibility: war. It is therefore worth asking whether the combination of a pandemic and a major economic depression is making war more or less likely. What does history and theory tell us about that question? For starters, we know neither plague nor depression make war impossible. World War I ended just as the 1918-1919 influenza was beginning to devastate the world, but that pandemic didn’t stop the Russian Civil War, the Russo-Polish War, or several other serious conflicts. The Great Depression that began in 1929 didn’t prevent Japan from invading Manchuria in 1931, and it helped fuel the rise of fascism in the 1930s and made World War II more likely. So if you think major war simply can’t happen during COVID-19 and the accompanying global recession, think again. But </w:t>
      </w:r>
      <w:r w:rsidRPr="0096566C">
        <w:rPr>
          <w:rStyle w:val="StyleUnderline"/>
        </w:rPr>
        <w:t>war could still be much less likely</w:t>
      </w:r>
      <w:r w:rsidRPr="00F54E25">
        <w:t xml:space="preserve">. The Massachusetts Institute of Technology’s Barry Posen has already considered the likely impact of the current pandemic on the probability of war, and he believes </w:t>
      </w:r>
      <w:r w:rsidRPr="00D64E8C">
        <w:rPr>
          <w:rStyle w:val="Emphasis"/>
          <w:highlight w:val="green"/>
        </w:rPr>
        <w:t>COVID</w:t>
      </w:r>
      <w:r w:rsidRPr="0096566C">
        <w:rPr>
          <w:rStyle w:val="Emphasis"/>
        </w:rPr>
        <w:t xml:space="preserve">-19 is more likely to </w:t>
      </w:r>
      <w:r w:rsidRPr="00D64E8C">
        <w:rPr>
          <w:rStyle w:val="Emphasis"/>
          <w:highlight w:val="green"/>
        </w:rPr>
        <w:t>promote peace</w:t>
      </w:r>
      <w:r w:rsidRPr="00F54E25">
        <w:t xml:space="preserve"> instead. He argues that </w:t>
      </w:r>
      <w:r w:rsidRPr="0096566C">
        <w:rPr>
          <w:rStyle w:val="StyleUnderline"/>
        </w:rPr>
        <w:t xml:space="preserve">the current </w:t>
      </w:r>
      <w:r w:rsidRPr="00D64E8C">
        <w:rPr>
          <w:rStyle w:val="StyleUnderline"/>
          <w:highlight w:val="green"/>
        </w:rPr>
        <w:t>pandemic</w:t>
      </w:r>
      <w:r w:rsidRPr="0096566C">
        <w:rPr>
          <w:rStyle w:val="StyleUnderline"/>
        </w:rPr>
        <w:t xml:space="preserve"> is </w:t>
      </w:r>
      <w:r w:rsidRPr="00D64E8C">
        <w:rPr>
          <w:rStyle w:val="StyleUnderline"/>
          <w:highlight w:val="green"/>
        </w:rPr>
        <w:t>affecting all</w:t>
      </w:r>
      <w:r w:rsidRPr="0096566C">
        <w:rPr>
          <w:rStyle w:val="StyleUnderline"/>
        </w:rPr>
        <w:t xml:space="preserve"> the </w:t>
      </w:r>
      <w:r w:rsidRPr="00D64E8C">
        <w:rPr>
          <w:rStyle w:val="StyleUnderline"/>
          <w:highlight w:val="green"/>
        </w:rPr>
        <w:t>major powers</w:t>
      </w:r>
      <w:r w:rsidRPr="0096566C">
        <w:rPr>
          <w:rStyle w:val="StyleUnderline"/>
        </w:rPr>
        <w:t xml:space="preserve"> adversely, which means it isn’t creating tempting windows of opportunity for unaffected states while leaving others weaker and therefore vulnerable</w:t>
      </w:r>
      <w:r w:rsidRPr="00F54E25">
        <w:t xml:space="preserve">. Instead, </w:t>
      </w:r>
      <w:r w:rsidRPr="0096566C">
        <w:rPr>
          <w:rStyle w:val="StyleUnderline"/>
        </w:rPr>
        <w:t xml:space="preserve">it is </w:t>
      </w:r>
      <w:r w:rsidRPr="00D64E8C">
        <w:rPr>
          <w:rStyle w:val="StyleUnderline"/>
          <w:highlight w:val="green"/>
        </w:rPr>
        <w:t>making</w:t>
      </w:r>
      <w:r w:rsidRPr="0096566C">
        <w:rPr>
          <w:rStyle w:val="StyleUnderline"/>
        </w:rPr>
        <w:t xml:space="preserve"> all </w:t>
      </w:r>
      <w:r w:rsidRPr="00D64E8C">
        <w:rPr>
          <w:rStyle w:val="StyleUnderline"/>
          <w:highlight w:val="green"/>
        </w:rPr>
        <w:t>governments</w:t>
      </w:r>
      <w:r w:rsidRPr="0096566C">
        <w:rPr>
          <w:rStyle w:val="StyleUnderline"/>
        </w:rPr>
        <w:t xml:space="preserve"> more </w:t>
      </w:r>
      <w:r w:rsidRPr="00D64E8C">
        <w:rPr>
          <w:rStyle w:val="StyleUnderline"/>
          <w:highlight w:val="green"/>
        </w:rPr>
        <w:t>pessimistic about</w:t>
      </w:r>
      <w:r w:rsidRPr="0096566C">
        <w:rPr>
          <w:rStyle w:val="StyleUnderline"/>
        </w:rPr>
        <w:t xml:space="preserve"> their short- to medium-term </w:t>
      </w:r>
      <w:r w:rsidRPr="00D64E8C">
        <w:rPr>
          <w:rStyle w:val="StyleUnderline"/>
          <w:highlight w:val="green"/>
        </w:rPr>
        <w:t>prospects</w:t>
      </w:r>
      <w:r w:rsidRPr="00F54E25">
        <w:t xml:space="preserve">. Because </w:t>
      </w:r>
      <w:r w:rsidRPr="00D64E8C">
        <w:rPr>
          <w:rStyle w:val="StyleUnderline"/>
          <w:highlight w:val="green"/>
        </w:rPr>
        <w:t>states</w:t>
      </w:r>
      <w:r w:rsidRPr="0096566C">
        <w:rPr>
          <w:rStyle w:val="StyleUnderline"/>
        </w:rPr>
        <w:t xml:space="preserve"> often </w:t>
      </w:r>
      <w:r w:rsidRPr="00D64E8C">
        <w:rPr>
          <w:rStyle w:val="StyleUnderline"/>
          <w:highlight w:val="green"/>
        </w:rPr>
        <w:t>go to war out</w:t>
      </w:r>
      <w:r w:rsidRPr="0096566C">
        <w:rPr>
          <w:rStyle w:val="StyleUnderline"/>
        </w:rPr>
        <w:t xml:space="preserve"> of sense of </w:t>
      </w:r>
      <w:r w:rsidRPr="00D64E8C">
        <w:rPr>
          <w:rStyle w:val="StyleUnderline"/>
          <w:highlight w:val="green"/>
        </w:rPr>
        <w:t>overconfidence</w:t>
      </w:r>
      <w:r w:rsidRPr="00F54E25">
        <w:t xml:space="preserve"> (however misplaced it sometimes turns out to be), </w:t>
      </w:r>
      <w:r w:rsidRPr="00D64E8C">
        <w:rPr>
          <w:rStyle w:val="Emphasis"/>
          <w:highlight w:val="green"/>
        </w:rPr>
        <w:t>pandemic-induced pessimism</w:t>
      </w:r>
      <w:r w:rsidRPr="0096566C">
        <w:rPr>
          <w:rStyle w:val="Emphasis"/>
        </w:rPr>
        <w:t xml:space="preserve"> should be </w:t>
      </w:r>
      <w:r w:rsidRPr="00D64E8C">
        <w:rPr>
          <w:rStyle w:val="Emphasis"/>
          <w:highlight w:val="green"/>
        </w:rPr>
        <w:t>conducive to peace</w:t>
      </w:r>
      <w:r w:rsidRPr="0096566C">
        <w:rPr>
          <w:rStyle w:val="Emphasis"/>
        </w:rPr>
        <w:t xml:space="preserve">. </w:t>
      </w:r>
      <w:r w:rsidRPr="00F54E25">
        <w:t xml:space="preserve">Moreover, by its very nature </w:t>
      </w:r>
      <w:r w:rsidRPr="00D64E8C">
        <w:rPr>
          <w:rStyle w:val="StyleUnderline"/>
          <w:highlight w:val="green"/>
        </w:rPr>
        <w:t>war requires</w:t>
      </w:r>
      <w:r w:rsidRPr="0096566C">
        <w:rPr>
          <w:rStyle w:val="StyleUnderline"/>
        </w:rPr>
        <w:t xml:space="preserve"> states to </w:t>
      </w:r>
      <w:r w:rsidRPr="00D64E8C">
        <w:rPr>
          <w:rStyle w:val="StyleUnderline"/>
          <w:highlight w:val="green"/>
        </w:rPr>
        <w:t>assemble lots of people in close proximity</w:t>
      </w:r>
      <w:r w:rsidRPr="0096566C">
        <w:rPr>
          <w:rStyle w:val="StyleUnderline"/>
        </w:rPr>
        <w:t xml:space="preserve">—at training </w:t>
      </w:r>
      <w:r w:rsidRPr="00D64E8C">
        <w:rPr>
          <w:rStyle w:val="StyleUnderline"/>
          <w:highlight w:val="green"/>
        </w:rPr>
        <w:t>camps</w:t>
      </w:r>
      <w:r w:rsidRPr="0096566C">
        <w:rPr>
          <w:rStyle w:val="StyleUnderline"/>
        </w:rPr>
        <w:t xml:space="preserve">, military </w:t>
      </w:r>
      <w:r w:rsidRPr="00D64E8C">
        <w:rPr>
          <w:rStyle w:val="StyleUnderline"/>
          <w:highlight w:val="green"/>
        </w:rPr>
        <w:t>bases</w:t>
      </w:r>
      <w:r w:rsidRPr="0096566C">
        <w:rPr>
          <w:rStyle w:val="StyleUnderline"/>
        </w:rPr>
        <w:t xml:space="preserve">, mobilization areas, </w:t>
      </w:r>
      <w:r w:rsidRPr="00D64E8C">
        <w:rPr>
          <w:rStyle w:val="StyleUnderline"/>
          <w:highlight w:val="green"/>
        </w:rPr>
        <w:t>ships</w:t>
      </w:r>
      <w:r w:rsidRPr="0096566C">
        <w:rPr>
          <w:rStyle w:val="StyleUnderline"/>
        </w:rPr>
        <w:t xml:space="preserve"> at sea, etc</w:t>
      </w:r>
      <w:r w:rsidRPr="00F54E25">
        <w:t xml:space="preserve">.—and </w:t>
      </w:r>
      <w:r w:rsidRPr="0096566C">
        <w:rPr>
          <w:rStyle w:val="StyleUnderline"/>
        </w:rPr>
        <w:t>that’s not something you want to do in the middle of a pandemic</w:t>
      </w:r>
      <w:r w:rsidRPr="00F54E25">
        <w:t xml:space="preserve">. For the moment at least, beleaguered </w:t>
      </w:r>
      <w:r w:rsidRPr="00D64E8C">
        <w:rPr>
          <w:rStyle w:val="StyleUnderline"/>
          <w:highlight w:val="green"/>
        </w:rPr>
        <w:t>governments</w:t>
      </w:r>
      <w:r w:rsidRPr="00F54E25">
        <w:t xml:space="preserve"> of all types </w:t>
      </w:r>
      <w:r w:rsidRPr="0096566C">
        <w:rPr>
          <w:rStyle w:val="StyleUnderline"/>
        </w:rPr>
        <w:t xml:space="preserve">are </w:t>
      </w:r>
      <w:r w:rsidRPr="00D64E8C">
        <w:rPr>
          <w:rStyle w:val="StyleUnderline"/>
          <w:highlight w:val="green"/>
        </w:rPr>
        <w:t>focusing on convincing</w:t>
      </w:r>
      <w:r w:rsidRPr="0096566C">
        <w:rPr>
          <w:rStyle w:val="StyleUnderline"/>
        </w:rPr>
        <w:t xml:space="preserve"> their </w:t>
      </w:r>
      <w:r w:rsidRPr="00D64E8C">
        <w:rPr>
          <w:rStyle w:val="StyleUnderline"/>
          <w:highlight w:val="green"/>
        </w:rPr>
        <w:t>citizens</w:t>
      </w:r>
      <w:r w:rsidRPr="0096566C">
        <w:rPr>
          <w:rStyle w:val="StyleUnderline"/>
        </w:rPr>
        <w:t xml:space="preserve"> they are doing everything in their power to protect the public from the disease</w:t>
      </w:r>
      <w:r w:rsidRPr="00F54E25">
        <w:t xml:space="preserve">. Taken together, </w:t>
      </w:r>
      <w:r w:rsidRPr="0096566C">
        <w:rPr>
          <w:rStyle w:val="StyleUnderline"/>
        </w:rPr>
        <w:t xml:space="preserve">these considerations might explain why even an impulsive and headstrong warmaker like </w:t>
      </w:r>
      <w:r w:rsidRPr="00D64E8C">
        <w:rPr>
          <w:rStyle w:val="StyleUnderline"/>
          <w:highlight w:val="green"/>
        </w:rPr>
        <w:t>Saudi Arabia’s</w:t>
      </w:r>
      <w:r w:rsidRPr="0096566C">
        <w:rPr>
          <w:rStyle w:val="StyleUnderline"/>
        </w:rPr>
        <w:t xml:space="preserve"> Mohammed bin Salman has gotten more interested in </w:t>
      </w:r>
      <w:r w:rsidRPr="00D64E8C">
        <w:rPr>
          <w:rStyle w:val="StyleUnderline"/>
          <w:highlight w:val="green"/>
        </w:rPr>
        <w:t>winding down</w:t>
      </w:r>
      <w:r w:rsidRPr="0096566C">
        <w:rPr>
          <w:rStyle w:val="StyleUnderline"/>
        </w:rPr>
        <w:t xml:space="preserve"> his brutal and unsuccessful </w:t>
      </w:r>
      <w:r w:rsidRPr="00D64E8C">
        <w:rPr>
          <w:rStyle w:val="StyleUnderline"/>
          <w:highlight w:val="green"/>
        </w:rPr>
        <w:t>military campaign in Yemen</w:t>
      </w:r>
      <w:r w:rsidRPr="0096566C">
        <w:rPr>
          <w:rStyle w:val="StyleUnderline"/>
        </w:rPr>
        <w:t xml:space="preserve">. </w:t>
      </w:r>
      <w:r w:rsidRPr="00F54E25">
        <w:t xml:space="preserve">Posen adds that </w:t>
      </w:r>
      <w:r w:rsidRPr="00D64E8C">
        <w:rPr>
          <w:rStyle w:val="StyleUnderline"/>
          <w:highlight w:val="green"/>
        </w:rPr>
        <w:t>COVID-</w:t>
      </w:r>
      <w:r w:rsidRPr="0096566C">
        <w:rPr>
          <w:rStyle w:val="StyleUnderline"/>
        </w:rPr>
        <w:t xml:space="preserve">19 is also likely to </w:t>
      </w:r>
      <w:r w:rsidRPr="00D64E8C">
        <w:rPr>
          <w:rStyle w:val="StyleUnderline"/>
          <w:highlight w:val="green"/>
        </w:rPr>
        <w:t>reduce</w:t>
      </w:r>
      <w:r w:rsidRPr="0096566C">
        <w:rPr>
          <w:rStyle w:val="StyleUnderline"/>
        </w:rPr>
        <w:t xml:space="preserve"> international trade</w:t>
      </w:r>
      <w:r w:rsidRPr="00F54E25">
        <w:t xml:space="preserve"> in the short to medium term. Those who believe economic interdependence is a powerful barrier to war might be alarmed by this development, but he points out that </w:t>
      </w:r>
      <w:r w:rsidRPr="00D64E8C">
        <w:rPr>
          <w:rStyle w:val="StyleUnderline"/>
          <w:highlight w:val="green"/>
        </w:rPr>
        <w:t>trade issues</w:t>
      </w:r>
      <w:r w:rsidRPr="0096566C">
        <w:rPr>
          <w:rStyle w:val="StyleUnderline"/>
        </w:rPr>
        <w:t xml:space="preserve"> have been </w:t>
      </w:r>
      <w:r w:rsidRPr="00D64E8C">
        <w:rPr>
          <w:rStyle w:val="StyleUnderline"/>
          <w:highlight w:val="green"/>
        </w:rPr>
        <w:t>a source of considerable friction</w:t>
      </w:r>
      <w:r w:rsidRPr="0096566C">
        <w:rPr>
          <w:rStyle w:val="StyleUnderline"/>
        </w:rPr>
        <w:t xml:space="preserve"> in recent years—</w:t>
      </w:r>
      <w:r w:rsidRPr="00D64E8C">
        <w:rPr>
          <w:rStyle w:val="StyleUnderline"/>
          <w:highlight w:val="green"/>
        </w:rPr>
        <w:t>especially between</w:t>
      </w:r>
      <w:r w:rsidRPr="0096566C">
        <w:rPr>
          <w:rStyle w:val="StyleUnderline"/>
        </w:rPr>
        <w:t xml:space="preserve"> 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w:t>
      </w:r>
      <w:r w:rsidRPr="00D64E8C">
        <w:rPr>
          <w:rStyle w:val="StyleUnderline"/>
          <w:highlight w:val="green"/>
        </w:rPr>
        <w:t>and China</w:t>
      </w:r>
      <w:r w:rsidRPr="0096566C">
        <w:rPr>
          <w:rStyle w:val="StyleUnderline"/>
        </w:rPr>
        <w:t xml:space="preserve">—and </w:t>
      </w:r>
      <w:r w:rsidRPr="00F54E25">
        <w:t xml:space="preserve">a degree of </w:t>
      </w:r>
      <w:r w:rsidRPr="0096566C">
        <w:rPr>
          <w:rStyle w:val="StyleUnderline"/>
        </w:rPr>
        <w:t xml:space="preserve">decoupling might reduce tensions somewhat and cause the odds of war to recede. </w:t>
      </w:r>
      <w:r w:rsidRPr="00F54E25">
        <w:t xml:space="preserve">For these reasons, </w:t>
      </w:r>
      <w:r w:rsidRPr="0096566C">
        <w:rPr>
          <w:rStyle w:val="StyleUnderline"/>
        </w:rPr>
        <w:t>the pandemic itself may be conducive to peace.</w:t>
      </w:r>
      <w:r w:rsidRPr="00F54E25">
        <w:t xml:space="preserv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96566C">
        <w:rPr>
          <w:rStyle w:val="StyleUnderline"/>
        </w:rPr>
        <w:t xml:space="preserve">One familiar argument is the so-called </w:t>
      </w:r>
      <w:r w:rsidRPr="00D64E8C">
        <w:rPr>
          <w:rStyle w:val="StyleUnderline"/>
          <w:highlight w:val="green"/>
        </w:rPr>
        <w:t>diversionary</w:t>
      </w:r>
      <w:r w:rsidRPr="0096566C">
        <w:rPr>
          <w:rStyle w:val="StyleUnderline"/>
        </w:rPr>
        <w:t xml:space="preserve"> (or “scapegoat”) theory of </w:t>
      </w:r>
      <w:r w:rsidRPr="00D64E8C">
        <w:rPr>
          <w:rStyle w:val="StyleUnderline"/>
          <w:highlight w:val="green"/>
        </w:rPr>
        <w:t>war</w:t>
      </w:r>
      <w:r w:rsidRPr="00F54E25">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96566C">
        <w:rPr>
          <w:rStyle w:val="StyleUnderline"/>
        </w:rPr>
        <w:t>This outcome strikes</w:t>
      </w:r>
      <w:r w:rsidRPr="00F54E25">
        <w:t xml:space="preserve"> me </w:t>
      </w:r>
      <w:r w:rsidRPr="0096566C">
        <w:rPr>
          <w:rStyle w:val="StyleUnderline"/>
        </w:rPr>
        <w:t xml:space="preserve">as </w:t>
      </w:r>
      <w:r w:rsidRPr="00D64E8C">
        <w:rPr>
          <w:rStyle w:val="StyleUnderline"/>
          <w:highlight w:val="green"/>
        </w:rPr>
        <w:t>unlikely</w:t>
      </w:r>
      <w:r w:rsidRPr="0096566C">
        <w:rPr>
          <w:rStyle w:val="StyleUnderline"/>
        </w:rPr>
        <w:t xml:space="preserve">, even if one ignores the logical and </w:t>
      </w:r>
      <w:r w:rsidRPr="00D64E8C">
        <w:rPr>
          <w:rStyle w:val="StyleUnderline"/>
          <w:highlight w:val="green"/>
        </w:rPr>
        <w:t>empirical flaws in</w:t>
      </w:r>
      <w:r w:rsidRPr="0096566C">
        <w:rPr>
          <w:rStyle w:val="StyleUnderline"/>
        </w:rPr>
        <w:t xml:space="preserve"> the </w:t>
      </w:r>
      <w:r w:rsidRPr="00D64E8C">
        <w:rPr>
          <w:rStyle w:val="StyleUnderline"/>
          <w:highlight w:val="green"/>
        </w:rPr>
        <w:t>theory</w:t>
      </w:r>
      <w:r w:rsidRPr="0096566C">
        <w:rPr>
          <w:rStyle w:val="StyleUnderline"/>
        </w:rPr>
        <w:t xml:space="preserve"> itself. </w:t>
      </w:r>
      <w:r w:rsidRPr="00D64E8C">
        <w:rPr>
          <w:rStyle w:val="StyleUnderline"/>
          <w:highlight w:val="green"/>
        </w:rPr>
        <w:t>War</w:t>
      </w:r>
      <w:r w:rsidRPr="00F54E25">
        <w:t xml:space="preserve"> is always a gamble, and </w:t>
      </w:r>
      <w:r w:rsidRPr="0096566C">
        <w:rPr>
          <w:rStyle w:val="StyleUnderline"/>
        </w:rPr>
        <w:t>should things go badly</w:t>
      </w:r>
      <w:r w:rsidRPr="00F54E25">
        <w:t>—even a little bit—</w:t>
      </w:r>
      <w:r w:rsidRPr="0096566C">
        <w:rPr>
          <w:rStyle w:val="StyleUnderline"/>
        </w:rPr>
        <w:t xml:space="preserve">it </w:t>
      </w:r>
      <w:r w:rsidRPr="00D64E8C">
        <w:rPr>
          <w:rStyle w:val="StyleUnderline"/>
          <w:highlight w:val="green"/>
        </w:rPr>
        <w:t>would hammer</w:t>
      </w:r>
      <w:r w:rsidRPr="0096566C">
        <w:rPr>
          <w:rStyle w:val="StyleUnderline"/>
        </w:rPr>
        <w:t xml:space="preserve"> the last </w:t>
      </w:r>
      <w:r w:rsidRPr="00D64E8C">
        <w:rPr>
          <w:rStyle w:val="StyleUnderline"/>
          <w:highlight w:val="green"/>
        </w:rPr>
        <w:t>nail in</w:t>
      </w:r>
      <w:r w:rsidRPr="0096566C">
        <w:rPr>
          <w:rStyle w:val="StyleUnderline"/>
        </w:rPr>
        <w:t xml:space="preserve"> the </w:t>
      </w:r>
      <w:r w:rsidRPr="00D64E8C">
        <w:rPr>
          <w:rStyle w:val="StyleUnderline"/>
          <w:highlight w:val="green"/>
        </w:rPr>
        <w:t>coffin of Trump</w:t>
      </w:r>
      <w:r w:rsidRPr="008763A8">
        <w:rPr>
          <w:rStyle w:val="StyleUnderline"/>
        </w:rPr>
        <w:t>’s</w:t>
      </w:r>
      <w:r w:rsidRPr="0096566C">
        <w:rPr>
          <w:rStyle w:val="StyleUnderline"/>
        </w:rPr>
        <w:t xml:space="preserve"> declining fortunes</w:t>
      </w:r>
      <w:r w:rsidRPr="00F54E25">
        <w:t xml:space="preserve">. Moreover, </w:t>
      </w:r>
      <w:r w:rsidRPr="0096566C">
        <w:rPr>
          <w:rStyle w:val="StyleUnderline"/>
        </w:rPr>
        <w:t>none of the countries Trump might consider going after pose an imminent threat to U.S. security</w:t>
      </w:r>
      <w:r w:rsidRPr="00F54E25">
        <w:t xml:space="preserve">, and </w:t>
      </w:r>
      <w:r w:rsidRPr="0096566C">
        <w:rPr>
          <w:rStyle w:val="StyleUnderline"/>
        </w:rPr>
        <w:t xml:space="preserve">even his staunchest </w:t>
      </w:r>
      <w:r w:rsidRPr="00D64E8C">
        <w:rPr>
          <w:rStyle w:val="StyleUnderline"/>
          <w:highlight w:val="green"/>
        </w:rPr>
        <w:t>supporters</w:t>
      </w:r>
      <w:r w:rsidRPr="0096566C">
        <w:rPr>
          <w:rStyle w:val="StyleUnderline"/>
        </w:rPr>
        <w:t xml:space="preserve"> may </w:t>
      </w:r>
      <w:r w:rsidRPr="00D64E8C">
        <w:rPr>
          <w:rStyle w:val="StyleUnderline"/>
          <w:highlight w:val="green"/>
        </w:rPr>
        <w:t>wonder why he is wasting time and money</w:t>
      </w:r>
      <w:r w:rsidRPr="0096566C">
        <w:rPr>
          <w:rStyle w:val="StyleUnderline"/>
        </w:rPr>
        <w:t xml:space="preserve"> going after Iran or Venezuela at a moment </w:t>
      </w:r>
      <w:r w:rsidRPr="00D64E8C">
        <w:rPr>
          <w:rStyle w:val="StyleUnderline"/>
          <w:highlight w:val="green"/>
        </w:rPr>
        <w:t>when</w:t>
      </w:r>
      <w:r w:rsidRPr="0096566C">
        <w:rPr>
          <w:rStyle w:val="StyleUnderline"/>
        </w:rPr>
        <w:t xml:space="preserve"> thousands of </w:t>
      </w:r>
      <w:r w:rsidRPr="00D64E8C">
        <w:rPr>
          <w:rStyle w:val="StyleUnderline"/>
          <w:highlight w:val="green"/>
        </w:rPr>
        <w:t>Americans</w:t>
      </w:r>
      <w:r w:rsidRPr="0096566C">
        <w:rPr>
          <w:rStyle w:val="StyleUnderline"/>
        </w:rPr>
        <w:t xml:space="preserve"> are </w:t>
      </w:r>
      <w:r w:rsidRPr="00D64E8C">
        <w:rPr>
          <w:rStyle w:val="StyleUnderline"/>
          <w:highlight w:val="green"/>
        </w:rPr>
        <w:t>dying</w:t>
      </w:r>
      <w:r w:rsidRPr="0096566C">
        <w:rPr>
          <w:rStyle w:val="StyleUnderline"/>
        </w:rPr>
        <w:t xml:space="preserve"> preventable deaths at home. </w:t>
      </w:r>
      <w:r w:rsidRPr="00D64E8C">
        <w:rPr>
          <w:rStyle w:val="StyleUnderline"/>
          <w:highlight w:val="green"/>
        </w:rPr>
        <w:t>Even</w:t>
      </w:r>
      <w:r w:rsidRPr="0096566C">
        <w:rPr>
          <w:rStyle w:val="StyleUnderline"/>
        </w:rPr>
        <w:t xml:space="preserve"> a </w:t>
      </w:r>
      <w:r w:rsidRPr="00D64E8C">
        <w:rPr>
          <w:rStyle w:val="StyleUnderline"/>
          <w:highlight w:val="green"/>
        </w:rPr>
        <w:t>successful military action won’t</w:t>
      </w:r>
      <w:r w:rsidRPr="0096566C">
        <w:rPr>
          <w:rStyle w:val="StyleUnderline"/>
        </w:rPr>
        <w:t xml:space="preserve"> put Americans back to work, create the sort of testing-and-tracing regime that competent governments around the world have been able to implement already, or hasten the </w:t>
      </w:r>
      <w:r w:rsidRPr="00D64E8C">
        <w:rPr>
          <w:rStyle w:val="StyleUnderline"/>
          <w:highlight w:val="green"/>
        </w:rPr>
        <w:t>develop</w:t>
      </w:r>
      <w:r w:rsidRPr="0096566C">
        <w:rPr>
          <w:rStyle w:val="StyleUnderline"/>
        </w:rPr>
        <w:t xml:space="preserve">ment of a </w:t>
      </w:r>
      <w:r w:rsidRPr="00D64E8C">
        <w:rPr>
          <w:rStyle w:val="StyleUnderline"/>
          <w:highlight w:val="green"/>
        </w:rPr>
        <w:t>vaccine</w:t>
      </w:r>
      <w:r w:rsidRPr="0096566C">
        <w:rPr>
          <w:rStyle w:val="StyleUnderline"/>
        </w:rPr>
        <w:t xml:space="preserve">. The </w:t>
      </w:r>
      <w:r w:rsidRPr="00D64E8C">
        <w:rPr>
          <w:rStyle w:val="StyleUnderline"/>
          <w:highlight w:val="green"/>
        </w:rPr>
        <w:t>same logic</w:t>
      </w:r>
      <w:r w:rsidRPr="0096566C">
        <w:rPr>
          <w:rStyle w:val="StyleUnderline"/>
        </w:rPr>
        <w:t xml:space="preserve"> is likely to </w:t>
      </w:r>
      <w:r w:rsidRPr="00D64E8C">
        <w:rPr>
          <w:rStyle w:val="StyleUnderline"/>
          <w:highlight w:val="green"/>
        </w:rPr>
        <w:t>guide</w:t>
      </w:r>
      <w:r w:rsidRPr="0096566C">
        <w:rPr>
          <w:rStyle w:val="StyleUnderline"/>
        </w:rPr>
        <w:t xml:space="preserve"> the decisions of </w:t>
      </w:r>
      <w:r w:rsidRPr="00D64E8C">
        <w:rPr>
          <w:rStyle w:val="StyleUnderline"/>
          <w:highlight w:val="green"/>
        </w:rPr>
        <w:t>other world leaders</w:t>
      </w:r>
      <w:r w:rsidRPr="0096566C">
        <w:rPr>
          <w:rStyle w:val="StyleUnderline"/>
        </w:rPr>
        <w:t xml:space="preserve"> too. Another familiar folk theory is “military Keynesianism</w:t>
      </w:r>
      <w:r w:rsidRPr="00F54E25">
        <w:t xml:space="preserve">.”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D64E8C">
        <w:rPr>
          <w:rStyle w:val="StyleUnderline"/>
          <w:highlight w:val="green"/>
        </w:rPr>
        <w:t>It takes</w:t>
      </w:r>
      <w:r w:rsidRPr="0096566C">
        <w:rPr>
          <w:rStyle w:val="StyleUnderline"/>
        </w:rPr>
        <w:t xml:space="preserve"> a </w:t>
      </w:r>
      <w:r w:rsidRPr="00D64E8C">
        <w:rPr>
          <w:rStyle w:val="StyleUnderline"/>
          <w:highlight w:val="green"/>
        </w:rPr>
        <w:t>really big war to generate</w:t>
      </w:r>
      <w:r w:rsidRPr="0096566C">
        <w:rPr>
          <w:rStyle w:val="StyleUnderline"/>
        </w:rPr>
        <w:t xml:space="preserve"> a significant </w:t>
      </w:r>
      <w:r w:rsidRPr="00D64E8C">
        <w:rPr>
          <w:rStyle w:val="StyleUnderline"/>
          <w:highlight w:val="green"/>
        </w:rPr>
        <w:t>stimulus</w:t>
      </w:r>
      <w:r w:rsidRPr="00F54E25">
        <w:t xml:space="preserve">, and </w:t>
      </w:r>
      <w:r w:rsidRPr="0096566C">
        <w:rPr>
          <w:rStyle w:val="StyleUnderline"/>
        </w:rPr>
        <w:t xml:space="preserve">it is </w:t>
      </w:r>
      <w:r w:rsidRPr="00D64E8C">
        <w:rPr>
          <w:rStyle w:val="StyleUnderline"/>
          <w:highlight w:val="green"/>
        </w:rPr>
        <w:t>hard to imagine</w:t>
      </w:r>
      <w:r w:rsidRPr="0096566C">
        <w:rPr>
          <w:rStyle w:val="StyleUnderline"/>
        </w:rPr>
        <w:t xml:space="preserve"> any </w:t>
      </w:r>
      <w:r w:rsidRPr="00D64E8C">
        <w:rPr>
          <w:rStyle w:val="StyleUnderline"/>
          <w:highlight w:val="green"/>
        </w:rPr>
        <w:t>country launching</w:t>
      </w:r>
      <w:r w:rsidRPr="0096566C">
        <w:rPr>
          <w:rStyle w:val="StyleUnderline"/>
        </w:rPr>
        <w:t xml:space="preserve"> a </w:t>
      </w:r>
      <w:r w:rsidRPr="00D64E8C">
        <w:rPr>
          <w:rStyle w:val="StyleUnderline"/>
          <w:highlight w:val="green"/>
        </w:rPr>
        <w:t>large-scale war</w:t>
      </w:r>
      <w:r w:rsidRPr="0096566C">
        <w:rPr>
          <w:rStyle w:val="StyleUnderline"/>
        </w:rPr>
        <w:t>—</w:t>
      </w:r>
      <w:r w:rsidRPr="00D64E8C">
        <w:rPr>
          <w:rStyle w:val="StyleUnderline"/>
          <w:highlight w:val="green"/>
        </w:rPr>
        <w:t>with</w:t>
      </w:r>
      <w:r w:rsidRPr="0096566C">
        <w:rPr>
          <w:rStyle w:val="StyleUnderline"/>
        </w:rPr>
        <w:t xml:space="preserve"> all its attendant </w:t>
      </w:r>
      <w:r w:rsidRPr="00D64E8C">
        <w:rPr>
          <w:rStyle w:val="StyleUnderline"/>
          <w:highlight w:val="green"/>
        </w:rPr>
        <w:t>risks</w:t>
      </w:r>
      <w:r w:rsidRPr="00F54E25">
        <w:t>—</w:t>
      </w:r>
      <w:r w:rsidRPr="0096566C">
        <w:rPr>
          <w:rStyle w:val="StyleUnderline"/>
        </w:rPr>
        <w:t xml:space="preserve">at a moment </w:t>
      </w:r>
      <w:r w:rsidRPr="00D64E8C">
        <w:rPr>
          <w:rStyle w:val="StyleUnderline"/>
          <w:highlight w:val="green"/>
        </w:rPr>
        <w:t>when debt levels</w:t>
      </w:r>
      <w:r w:rsidRPr="0096566C">
        <w:rPr>
          <w:rStyle w:val="StyleUnderline"/>
        </w:rPr>
        <w:t xml:space="preserve"> are already </w:t>
      </w:r>
      <w:r w:rsidRPr="00D64E8C">
        <w:rPr>
          <w:rStyle w:val="StyleUnderline"/>
          <w:highlight w:val="green"/>
        </w:rPr>
        <w:t>soaring</w:t>
      </w:r>
      <w:r w:rsidRPr="00F54E25">
        <w:t xml:space="preserve">. More importantly, </w:t>
      </w:r>
      <w:r w:rsidRPr="0096566C">
        <w:rPr>
          <w:rStyle w:val="StyleUnderline"/>
        </w:rPr>
        <w:t xml:space="preserve">there are lots of </w:t>
      </w:r>
      <w:r w:rsidRPr="00D64E8C">
        <w:rPr>
          <w:rStyle w:val="StyleUnderline"/>
          <w:highlight w:val="green"/>
        </w:rPr>
        <w:t>easier</w:t>
      </w:r>
      <w:r w:rsidRPr="0096566C">
        <w:rPr>
          <w:rStyle w:val="StyleUnderline"/>
        </w:rPr>
        <w:t xml:space="preserve"> and more direct </w:t>
      </w:r>
      <w:r w:rsidRPr="00D64E8C">
        <w:rPr>
          <w:rStyle w:val="StyleUnderline"/>
          <w:highlight w:val="green"/>
        </w:rPr>
        <w:t>ways to stimulate</w:t>
      </w:r>
      <w:r w:rsidRPr="0096566C">
        <w:rPr>
          <w:rStyle w:val="StyleUnderline"/>
        </w:rPr>
        <w:t xml:space="preserve"> the </w:t>
      </w:r>
      <w:r w:rsidRPr="00D64E8C">
        <w:rPr>
          <w:rStyle w:val="StyleUnderline"/>
          <w:highlight w:val="green"/>
        </w:rPr>
        <w:t>economy</w:t>
      </w:r>
      <w:r w:rsidRPr="00F54E25">
        <w:t xml:space="preserve">—infrastructure spending, unemployment insurance, even “helicopter payments”—and </w:t>
      </w:r>
      <w:r w:rsidRPr="0096566C">
        <w:rPr>
          <w:rStyle w:val="StyleUnderline"/>
        </w:rPr>
        <w:t xml:space="preserve">launching a </w:t>
      </w:r>
      <w:r w:rsidRPr="00D64E8C">
        <w:rPr>
          <w:rStyle w:val="StyleUnderline"/>
          <w:highlight w:val="green"/>
        </w:rPr>
        <w:t xml:space="preserve">war </w:t>
      </w:r>
      <w:r w:rsidRPr="008763A8">
        <w:rPr>
          <w:rStyle w:val="StyleUnderline"/>
        </w:rPr>
        <w:t>has</w:t>
      </w:r>
      <w:r w:rsidRPr="0096566C">
        <w:rPr>
          <w:rStyle w:val="StyleUnderline"/>
        </w:rPr>
        <w:t xml:space="preserve"> to be one of the </w:t>
      </w:r>
      <w:r w:rsidRPr="00D64E8C">
        <w:rPr>
          <w:rStyle w:val="StyleUnderline"/>
          <w:highlight w:val="green"/>
        </w:rPr>
        <w:t>least efficient</w:t>
      </w:r>
      <w:r w:rsidRPr="0096566C">
        <w:rPr>
          <w:rStyle w:val="StyleUnderline"/>
        </w:rPr>
        <w:t xml:space="preserve"> methods</w:t>
      </w:r>
      <w:r w:rsidRPr="00F54E25">
        <w:t xml:space="preserve"> available. </w:t>
      </w:r>
      <w:r w:rsidRPr="0096566C">
        <w:rPr>
          <w:rStyle w:val="StyleUnderline"/>
        </w:rPr>
        <w:t xml:space="preserve">The threat of </w:t>
      </w:r>
      <w:r w:rsidRPr="00D64E8C">
        <w:rPr>
          <w:rStyle w:val="StyleUnderline"/>
          <w:highlight w:val="green"/>
        </w:rPr>
        <w:t>war</w:t>
      </w:r>
      <w:r w:rsidRPr="0096566C">
        <w:rPr>
          <w:rStyle w:val="StyleUnderline"/>
        </w:rPr>
        <w:t xml:space="preserve"> usually </w:t>
      </w:r>
      <w:r w:rsidRPr="00D64E8C">
        <w:rPr>
          <w:rStyle w:val="StyleUnderline"/>
          <w:highlight w:val="green"/>
        </w:rPr>
        <w:t>spooks investors</w:t>
      </w:r>
      <w:r w:rsidRPr="0096566C">
        <w:rPr>
          <w:rStyle w:val="StyleUnderline"/>
        </w:rPr>
        <w:t xml:space="preserve"> too, which any politician with their eye on the stock market would be loath to do. </w:t>
      </w:r>
      <w:r w:rsidRPr="00F54E25">
        <w:t xml:space="preserve">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w:t>
      </w:r>
      <w:r w:rsidRPr="0096566C">
        <w:rPr>
          <w:rStyle w:val="StyleUnderline"/>
        </w:rPr>
        <w:t>Yet I cannot think of any country in similar circumstances today</w:t>
      </w:r>
      <w:r w:rsidRPr="00F54E25">
        <w:t xml:space="preserve">. </w:t>
      </w:r>
      <w:r w:rsidRPr="0096566C">
        <w:rPr>
          <w:rStyle w:val="StyleUnderline"/>
        </w:rPr>
        <w:t xml:space="preserve">Now is </w:t>
      </w:r>
      <w:r w:rsidRPr="00D64E8C">
        <w:rPr>
          <w:rStyle w:val="StyleUnderline"/>
          <w:highlight w:val="green"/>
        </w:rPr>
        <w:t>hardly</w:t>
      </w:r>
      <w:r w:rsidRPr="0096566C">
        <w:rPr>
          <w:rStyle w:val="StyleUnderline"/>
        </w:rPr>
        <w:t xml:space="preserve"> the </w:t>
      </w:r>
      <w:r w:rsidRPr="00D64E8C">
        <w:rPr>
          <w:rStyle w:val="StyleUnderline"/>
          <w:highlight w:val="green"/>
        </w:rPr>
        <w:t>time for Russia</w:t>
      </w:r>
      <w:r w:rsidRPr="0096566C">
        <w:rPr>
          <w:rStyle w:val="StyleUnderline"/>
        </w:rPr>
        <w:t xml:space="preserve"> </w:t>
      </w:r>
      <w:r w:rsidRPr="00D64E8C">
        <w:rPr>
          <w:rStyle w:val="StyleUnderline"/>
          <w:highlight w:val="green"/>
        </w:rPr>
        <w:t>to</w:t>
      </w:r>
      <w:r w:rsidRPr="0096566C">
        <w:rPr>
          <w:rStyle w:val="StyleUnderline"/>
        </w:rPr>
        <w:t xml:space="preserve"> try to </w:t>
      </w:r>
      <w:r w:rsidRPr="00D64E8C">
        <w:rPr>
          <w:rStyle w:val="StyleUnderline"/>
          <w:highlight w:val="green"/>
        </w:rPr>
        <w:t>grab</w:t>
      </w:r>
      <w:r w:rsidRPr="0096566C">
        <w:rPr>
          <w:rStyle w:val="StyleUnderline"/>
        </w:rPr>
        <w:t xml:space="preserve"> more of </w:t>
      </w:r>
      <w:r w:rsidRPr="00D64E8C">
        <w:rPr>
          <w:rStyle w:val="StyleUnderline"/>
          <w:highlight w:val="green"/>
        </w:rPr>
        <w:t>Ukraine</w:t>
      </w:r>
      <w:r w:rsidRPr="00F54E25">
        <w:t>—if it even wanted to—</w:t>
      </w:r>
      <w:r w:rsidRPr="00D64E8C">
        <w:rPr>
          <w:rStyle w:val="StyleUnderline"/>
          <w:highlight w:val="green"/>
        </w:rPr>
        <w:t>or</w:t>
      </w:r>
      <w:r w:rsidRPr="0096566C">
        <w:rPr>
          <w:rStyle w:val="StyleUnderline"/>
        </w:rPr>
        <w:t xml:space="preserve"> for </w:t>
      </w:r>
      <w:r w:rsidRPr="00D64E8C">
        <w:rPr>
          <w:rStyle w:val="StyleUnderline"/>
          <w:highlight w:val="green"/>
        </w:rPr>
        <w:t>China</w:t>
      </w:r>
      <w:r w:rsidRPr="0096566C">
        <w:rPr>
          <w:rStyle w:val="StyleUnderline"/>
        </w:rPr>
        <w:t xml:space="preserve"> to make a </w:t>
      </w:r>
      <w:r w:rsidRPr="00D64E8C">
        <w:rPr>
          <w:rStyle w:val="StyleUnderline"/>
          <w:highlight w:val="green"/>
        </w:rPr>
        <w:t>play</w:t>
      </w:r>
      <w:r w:rsidRPr="0096566C">
        <w:rPr>
          <w:rStyle w:val="StyleUnderline"/>
        </w:rPr>
        <w:t xml:space="preserve"> for </w:t>
      </w:r>
      <w:r w:rsidRPr="00D64E8C">
        <w:rPr>
          <w:rStyle w:val="StyleUnderline"/>
          <w:highlight w:val="green"/>
        </w:rPr>
        <w:t>Taiwan</w:t>
      </w:r>
      <w:r w:rsidRPr="00F54E25">
        <w:t xml:space="preserve">, </w:t>
      </w:r>
      <w:r w:rsidRPr="0096566C">
        <w:rPr>
          <w:rStyle w:val="StyleUnderline"/>
        </w:rPr>
        <w:t>because</w:t>
      </w:r>
      <w:r w:rsidRPr="00F54E25">
        <w:t xml:space="preserve"> </w:t>
      </w:r>
      <w:r w:rsidRPr="0096566C">
        <w:rPr>
          <w:rStyle w:val="Emphasis"/>
        </w:rPr>
        <w:t xml:space="preserve">the </w:t>
      </w:r>
      <w:r w:rsidRPr="00D64E8C">
        <w:rPr>
          <w:rStyle w:val="Emphasis"/>
          <w:highlight w:val="green"/>
        </w:rPr>
        <w:t>costs</w:t>
      </w:r>
      <w:r w:rsidRPr="0096566C">
        <w:rPr>
          <w:rStyle w:val="Emphasis"/>
        </w:rPr>
        <w:t xml:space="preserve"> of doing so would clearly </w:t>
      </w:r>
      <w:r w:rsidRPr="00D64E8C">
        <w:rPr>
          <w:rStyle w:val="Emphasis"/>
          <w:highlight w:val="green"/>
        </w:rPr>
        <w:t>outweigh</w:t>
      </w:r>
      <w:r w:rsidRPr="0096566C">
        <w:rPr>
          <w:rStyle w:val="Emphasis"/>
        </w:rPr>
        <w:t xml:space="preserve"> the </w:t>
      </w:r>
      <w:r w:rsidRPr="00D64E8C">
        <w:rPr>
          <w:rStyle w:val="Emphasis"/>
          <w:highlight w:val="green"/>
        </w:rPr>
        <w:t>economic benefits</w:t>
      </w:r>
      <w:r w:rsidRPr="0096566C">
        <w:rPr>
          <w:rStyle w:val="Emphasis"/>
        </w:rPr>
        <w:t>.</w:t>
      </w:r>
      <w:r w:rsidRPr="00F54E25">
        <w:t xml:space="preserve"> </w:t>
      </w:r>
      <w:r w:rsidRPr="00D64E8C">
        <w:rPr>
          <w:rStyle w:val="StyleUnderline"/>
          <w:highlight w:val="green"/>
        </w:rPr>
        <w:t>Even conquering</w:t>
      </w:r>
      <w:r w:rsidRPr="0096566C">
        <w:rPr>
          <w:rStyle w:val="StyleUnderline"/>
        </w:rPr>
        <w:t xml:space="preserve"> an </w:t>
      </w:r>
      <w:r w:rsidRPr="00D64E8C">
        <w:rPr>
          <w:rStyle w:val="StyleUnderline"/>
          <w:highlight w:val="green"/>
        </w:rPr>
        <w:t>oil-rich country</w:t>
      </w:r>
      <w:r w:rsidRPr="00F54E25">
        <w:t>—the sort of greedy acquisitiveness that Trump occasionally hints at—</w:t>
      </w:r>
      <w:r w:rsidRPr="00D64E8C">
        <w:rPr>
          <w:rStyle w:val="StyleUnderline"/>
          <w:highlight w:val="green"/>
        </w:rPr>
        <w:t>doesn’t look attractive</w:t>
      </w:r>
      <w:r w:rsidRPr="0096566C">
        <w:rPr>
          <w:rStyle w:val="StyleUnderline"/>
        </w:rPr>
        <w:t xml:space="preserve"> when there’s a vast glut on the market</w:t>
      </w:r>
      <w:r w:rsidRPr="00F54E25">
        <w: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hypernationalism,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On balance, however</w:t>
      </w:r>
      <w:r w:rsidRPr="0096566C">
        <w:rPr>
          <w:rStyle w:val="StyleUnderline"/>
        </w:rPr>
        <w:t>, I do not think that even the extraordinary economic conditions we are witnessing today are going to have much impact on the likelihood of war</w:t>
      </w:r>
      <w:r w:rsidRPr="00F54E25">
        <w:t xml:space="preserve">. Why? First of all, </w:t>
      </w:r>
      <w:r w:rsidRPr="00D64E8C">
        <w:rPr>
          <w:rStyle w:val="Emphasis"/>
          <w:highlight w:val="green"/>
        </w:rPr>
        <w:t>if depressions</w:t>
      </w:r>
      <w:r w:rsidRPr="0096566C">
        <w:rPr>
          <w:rStyle w:val="Emphasis"/>
        </w:rPr>
        <w:t xml:space="preserve"> were a powerful </w:t>
      </w:r>
      <w:r w:rsidRPr="00D64E8C">
        <w:rPr>
          <w:rStyle w:val="Emphasis"/>
          <w:highlight w:val="green"/>
        </w:rPr>
        <w:t>cause</w:t>
      </w:r>
      <w:r w:rsidRPr="0096566C">
        <w:rPr>
          <w:rStyle w:val="Emphasis"/>
        </w:rPr>
        <w:t xml:space="preserve"> of </w:t>
      </w:r>
      <w:r w:rsidRPr="00D64E8C">
        <w:rPr>
          <w:rStyle w:val="Emphasis"/>
          <w:highlight w:val="green"/>
        </w:rPr>
        <w:t>war, there would</w:t>
      </w:r>
      <w:r w:rsidRPr="0096566C">
        <w:rPr>
          <w:rStyle w:val="Emphasis"/>
        </w:rPr>
        <w:t xml:space="preserve"> be a lot </w:t>
      </w:r>
      <w:r w:rsidRPr="00D64E8C">
        <w:rPr>
          <w:rStyle w:val="Emphasis"/>
          <w:highlight w:val="green"/>
        </w:rPr>
        <w:t>more</w:t>
      </w:r>
      <w:r w:rsidRPr="0096566C">
        <w:rPr>
          <w:rStyle w:val="Emphasis"/>
        </w:rPr>
        <w:t xml:space="preserve"> of the </w:t>
      </w:r>
      <w:r w:rsidRPr="00D64E8C">
        <w:rPr>
          <w:rStyle w:val="Emphasis"/>
          <w:highlight w:val="green"/>
        </w:rPr>
        <w:t>latter</w:t>
      </w:r>
      <w:r w:rsidRPr="0096566C">
        <w:rPr>
          <w:rStyle w:val="Emphasis"/>
        </w:rPr>
        <w:t>.</w:t>
      </w:r>
      <w:r w:rsidRPr="00F54E25">
        <w:t xml:space="preserve"> To take one example, </w:t>
      </w:r>
      <w:r w:rsidRPr="0096566C">
        <w:rPr>
          <w:rStyle w:val="StyleUnderline"/>
        </w:rPr>
        <w:t xml:space="preserve">the </w:t>
      </w:r>
      <w:r w:rsidRPr="00D64E8C">
        <w:rPr>
          <w:rStyle w:val="StyleUnderline"/>
          <w:highlight w:val="green"/>
        </w:rPr>
        <w:t>U</w:t>
      </w:r>
      <w:r w:rsidRPr="0096566C">
        <w:rPr>
          <w:rStyle w:val="StyleUnderline"/>
        </w:rPr>
        <w:t xml:space="preserve">nited </w:t>
      </w:r>
      <w:r w:rsidRPr="00D64E8C">
        <w:rPr>
          <w:rStyle w:val="StyleUnderline"/>
          <w:highlight w:val="green"/>
        </w:rPr>
        <w:t>S</w:t>
      </w:r>
      <w:r w:rsidRPr="0096566C">
        <w:rPr>
          <w:rStyle w:val="StyleUnderline"/>
        </w:rPr>
        <w:t xml:space="preserve">tates has </w:t>
      </w:r>
      <w:r w:rsidRPr="00D64E8C">
        <w:rPr>
          <w:rStyle w:val="StyleUnderline"/>
          <w:highlight w:val="green"/>
        </w:rPr>
        <w:t>suffered 40</w:t>
      </w:r>
      <w:r w:rsidRPr="0096566C">
        <w:rPr>
          <w:rStyle w:val="StyleUnderline"/>
        </w:rPr>
        <w:t xml:space="preserve"> or more </w:t>
      </w:r>
      <w:r w:rsidRPr="00D64E8C">
        <w:rPr>
          <w:rStyle w:val="StyleUnderline"/>
          <w:highlight w:val="green"/>
        </w:rPr>
        <w:t>recessions</w:t>
      </w:r>
      <w:r w:rsidRPr="0096566C">
        <w:rPr>
          <w:rStyle w:val="StyleUnderline"/>
        </w:rPr>
        <w:t xml:space="preserve"> since the country was founded, </w:t>
      </w:r>
      <w:r w:rsidRPr="00D64E8C">
        <w:rPr>
          <w:rStyle w:val="StyleUnderline"/>
          <w:highlight w:val="green"/>
        </w:rPr>
        <w:t>yet</w:t>
      </w:r>
      <w:r w:rsidRPr="0096566C">
        <w:rPr>
          <w:rStyle w:val="StyleUnderline"/>
        </w:rPr>
        <w:t xml:space="preserve"> it has </w:t>
      </w:r>
      <w:r w:rsidRPr="00D64E8C">
        <w:rPr>
          <w:rStyle w:val="StyleUnderline"/>
          <w:highlight w:val="green"/>
        </w:rPr>
        <w:t>fought</w:t>
      </w:r>
      <w:r w:rsidRPr="0096566C">
        <w:rPr>
          <w:rStyle w:val="StyleUnderline"/>
        </w:rPr>
        <w:t xml:space="preserve"> perhaps </w:t>
      </w:r>
      <w:r w:rsidRPr="00D64E8C">
        <w:rPr>
          <w:rStyle w:val="StyleUnderline"/>
          <w:highlight w:val="green"/>
        </w:rPr>
        <w:t>20</w:t>
      </w:r>
      <w:r w:rsidRPr="0096566C">
        <w:rPr>
          <w:rStyle w:val="StyleUnderline"/>
        </w:rPr>
        <w:t xml:space="preserve"> interstate </w:t>
      </w:r>
      <w:r w:rsidRPr="00D64E8C">
        <w:rPr>
          <w:rStyle w:val="StyleUnderline"/>
          <w:highlight w:val="green"/>
        </w:rPr>
        <w:t>wars</w:t>
      </w:r>
      <w:r w:rsidRPr="0096566C">
        <w:rPr>
          <w:rStyle w:val="StyleUnderline"/>
        </w:rPr>
        <w:t xml:space="preserve">, most of </w:t>
      </w:r>
      <w:r w:rsidRPr="00052FB6">
        <w:rPr>
          <w:rStyle w:val="StyleUnderline"/>
        </w:rPr>
        <w:t>them</w:t>
      </w:r>
      <w:r w:rsidRPr="0096566C">
        <w:rPr>
          <w:rStyle w:val="StyleUnderline"/>
        </w:rPr>
        <w:t xml:space="preserve"> </w:t>
      </w:r>
      <w:r w:rsidRPr="00D64E8C">
        <w:rPr>
          <w:rStyle w:val="StyleUnderline"/>
          <w:highlight w:val="green"/>
        </w:rPr>
        <w:t>unrelated to</w:t>
      </w:r>
      <w:r w:rsidRPr="0096566C">
        <w:rPr>
          <w:rStyle w:val="StyleUnderline"/>
        </w:rPr>
        <w:t xml:space="preserve"> the state of the </w:t>
      </w:r>
      <w:r w:rsidRPr="00D64E8C">
        <w:rPr>
          <w:rStyle w:val="StyleUnderline"/>
          <w:highlight w:val="green"/>
        </w:rPr>
        <w:t>economy</w:t>
      </w:r>
      <w:r w:rsidRPr="00F54E25">
        <w:t xml:space="preserve">. To paraphrase the economist Paul Samuelson’s famous quip about the stock market, if recessions were a powerful cause of war, they would have predicted “nine out of the last five (or fewer).” Second, </w:t>
      </w:r>
      <w:r w:rsidRPr="00F54E25">
        <w:rPr>
          <w:rStyle w:val="Emphasis"/>
        </w:rPr>
        <w:t>states do</w:t>
      </w:r>
      <w:r w:rsidRPr="0096566C">
        <w:rPr>
          <w:rStyle w:val="Emphasis"/>
        </w:rPr>
        <w:t xml:space="preserve"> not start </w:t>
      </w:r>
      <w:r w:rsidRPr="00F54E25">
        <w:rPr>
          <w:rStyle w:val="Emphasis"/>
        </w:rPr>
        <w:t>wars unless they believe they will win a quick and relatively cheap</w:t>
      </w:r>
      <w:r w:rsidRPr="0096566C">
        <w:rPr>
          <w:rStyle w:val="Emphasis"/>
        </w:rPr>
        <w:t xml:space="preserve"> victory</w:t>
      </w:r>
      <w:r w:rsidRPr="00F54E25">
        <w:t xml:space="preserve">. As John Mearsheimer showed in his classic book Conventional Deterrence, </w:t>
      </w:r>
      <w:r w:rsidRPr="0096566C">
        <w:rPr>
          <w:rStyle w:val="StyleUnderline"/>
        </w:rPr>
        <w:t xml:space="preserve">national </w:t>
      </w:r>
      <w:r w:rsidRPr="00D64E8C">
        <w:rPr>
          <w:rStyle w:val="StyleUnderline"/>
          <w:highlight w:val="green"/>
        </w:rPr>
        <w:t>leaders avoid war when</w:t>
      </w:r>
      <w:r w:rsidRPr="0096566C">
        <w:rPr>
          <w:rStyle w:val="StyleUnderline"/>
        </w:rPr>
        <w:t xml:space="preserve"> they are </w:t>
      </w:r>
      <w:r w:rsidRPr="00D64E8C">
        <w:rPr>
          <w:rStyle w:val="StyleUnderline"/>
          <w:highlight w:val="green"/>
        </w:rPr>
        <w:t>convinced it will be long</w:t>
      </w:r>
      <w:r w:rsidRPr="0096566C">
        <w:rPr>
          <w:rStyle w:val="StyleUnderline"/>
        </w:rPr>
        <w:t xml:space="preserve">, bloody, </w:t>
      </w:r>
      <w:r w:rsidRPr="00D64E8C">
        <w:rPr>
          <w:rStyle w:val="StyleUnderline"/>
          <w:highlight w:val="green"/>
        </w:rPr>
        <w:t>costly</w:t>
      </w:r>
      <w:r w:rsidRPr="0096566C">
        <w:rPr>
          <w:rStyle w:val="StyleUnderline"/>
        </w:rPr>
        <w:t xml:space="preserve">, and </w:t>
      </w:r>
      <w:r w:rsidRPr="00D64E8C">
        <w:rPr>
          <w:rStyle w:val="StyleUnderline"/>
          <w:highlight w:val="green"/>
        </w:rPr>
        <w:t>uncertain</w:t>
      </w:r>
      <w:r w:rsidRPr="0096566C">
        <w:rPr>
          <w:rStyle w:val="StyleUnderline"/>
        </w:rPr>
        <w:t>. To choose war, political leaders have to convince themselves they can either win a quick, cheap, and decisive victory or achieve some limited objective at low cost</w:t>
      </w:r>
      <w:r w:rsidRPr="00F54E25">
        <w:t xml:space="preserve">.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 </w:t>
      </w:r>
      <w:r w:rsidRPr="0096566C">
        <w:rPr>
          <w:rStyle w:val="StyleUnderline"/>
        </w:rPr>
        <w:t xml:space="preserve">The fact that each of these leaders </w:t>
      </w:r>
      <w:r w:rsidRPr="00D64E8C">
        <w:rPr>
          <w:rStyle w:val="StyleUnderline"/>
          <w:highlight w:val="green"/>
        </w:rPr>
        <w:t>miscalc</w:t>
      </w:r>
      <w:r w:rsidRPr="0096566C">
        <w:rPr>
          <w:rStyle w:val="StyleUnderline"/>
        </w:rPr>
        <w:t xml:space="preserve">ulated badly </w:t>
      </w:r>
      <w:r w:rsidRPr="00D64E8C">
        <w:rPr>
          <w:rStyle w:val="StyleUnderline"/>
          <w:highlight w:val="green"/>
        </w:rPr>
        <w:t>does not alter the main point</w:t>
      </w:r>
      <w:r w:rsidRPr="0096566C">
        <w:rPr>
          <w:rStyle w:val="StyleUnderline"/>
        </w:rPr>
        <w:t xml:space="preserve">: No matter what a country’s economic condition might be, its leaders will not go to war unless they think they can do so quickly, cheaply, and with a reasonable probability of success. </w:t>
      </w:r>
      <w:r w:rsidRPr="00F54E25">
        <w:t xml:space="preserve">Third, and most important, </w:t>
      </w:r>
      <w:r w:rsidRPr="0096566C">
        <w:rPr>
          <w:rStyle w:val="StyleUnderline"/>
        </w:rPr>
        <w:t xml:space="preserve">the primary </w:t>
      </w:r>
      <w:r w:rsidRPr="00D64E8C">
        <w:rPr>
          <w:rStyle w:val="StyleUnderline"/>
          <w:highlight w:val="green"/>
        </w:rPr>
        <w:t>motivation for</w:t>
      </w:r>
      <w:r w:rsidRPr="0096566C">
        <w:rPr>
          <w:rStyle w:val="StyleUnderline"/>
        </w:rPr>
        <w:t xml:space="preserve"> most </w:t>
      </w:r>
      <w:r w:rsidRPr="00D64E8C">
        <w:rPr>
          <w:rStyle w:val="StyleUnderline"/>
          <w:highlight w:val="green"/>
        </w:rPr>
        <w:t>wars is</w:t>
      </w:r>
      <w:r w:rsidRPr="0096566C">
        <w:rPr>
          <w:rStyle w:val="StyleUnderline"/>
        </w:rPr>
        <w:t xml:space="preserve"> the desire for </w:t>
      </w:r>
      <w:r w:rsidRPr="00D64E8C">
        <w:rPr>
          <w:rStyle w:val="StyleUnderline"/>
          <w:highlight w:val="green"/>
        </w:rPr>
        <w:t>security</w:t>
      </w:r>
      <w:r w:rsidRPr="0096566C">
        <w:rPr>
          <w:rStyle w:val="StyleUnderline"/>
        </w:rPr>
        <w:t>, not economic gain</w:t>
      </w:r>
      <w:r w:rsidRPr="00F54E25">
        <w:t xml:space="preserve">. For this reason, </w:t>
      </w:r>
      <w:r w:rsidRPr="00F54E25">
        <w:rPr>
          <w:rStyle w:val="StyleUnderline"/>
        </w:rPr>
        <w:t>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w:t>
      </w:r>
      <w:r w:rsidRPr="0096566C">
        <w:rPr>
          <w:rStyle w:val="StyleUnderline"/>
        </w:rPr>
        <w:t xml:space="preserve"> act now</w:t>
      </w:r>
      <w:r w:rsidRPr="00F54E25">
        <w:t>. The historian A.J.P. Taylor once observed that “</w:t>
      </w:r>
      <w:r w:rsidRPr="0096566C">
        <w:rPr>
          <w:rStyle w:val="StyleUnderline"/>
        </w:rPr>
        <w:t xml:space="preserve">every war between Great </w:t>
      </w:r>
      <w:r w:rsidRPr="00F54E25">
        <w:rPr>
          <w:rStyle w:val="StyleUnderline"/>
        </w:rPr>
        <w:t>Powers</w:t>
      </w:r>
      <w:r w:rsidRPr="00F54E25">
        <w:t xml:space="preserve"> [between 1848 and 1918] … </w:t>
      </w:r>
      <w:r w:rsidRPr="00F54E25">
        <w:rPr>
          <w:rStyle w:val="StyleUnderline"/>
        </w:rPr>
        <w:t xml:space="preserve">started as a preventive war, not as a war of conquest,” and that remains true of most wars fought since then. </w:t>
      </w:r>
      <w:r w:rsidRPr="00F54E25">
        <w:t xml:space="preserve">The bottom line: </w:t>
      </w:r>
      <w:r w:rsidRPr="00F54E25">
        <w:rPr>
          <w:rStyle w:val="StyleUnderline"/>
        </w:rPr>
        <w:t>Economic conditions (i.e., a depression) may affect the broader political</w:t>
      </w:r>
      <w:r w:rsidRPr="0096566C">
        <w:rPr>
          <w:rStyle w:val="StyleUnderline"/>
        </w:rPr>
        <w:t xml:space="preserve"> environment in which decisions for war or peace are made, but they are only one factor among many and rarely the most significant</w:t>
      </w:r>
      <w:r w:rsidRPr="00F54E25">
        <w:t>. Even if the COVID-19 pandemic has large, lasting, and negative effects on the world economy—as seems quite likely—it is not likely to affect the probability of war very much, especially in the short term.</w:t>
      </w:r>
    </w:p>
    <w:p w14:paraId="7476074C" w14:textId="77777777" w:rsidR="00997109" w:rsidRDefault="00997109" w:rsidP="00997109"/>
    <w:p w14:paraId="6F02DFE6" w14:textId="4A4E6A55" w:rsidR="00997109" w:rsidRPr="00894F04" w:rsidRDefault="00997109" w:rsidP="00997109">
      <w:pPr>
        <w:pStyle w:val="Heading4"/>
        <w:numPr>
          <w:ilvl w:val="1"/>
          <w:numId w:val="21"/>
        </w:numPr>
      </w:pPr>
      <w:r>
        <w:t xml:space="preserve">Pandemics </w:t>
      </w:r>
      <w:r w:rsidRPr="001B7237">
        <w:rPr>
          <w:u w:val="single"/>
        </w:rPr>
        <w:t>promote</w:t>
      </w:r>
      <w:r>
        <w:t xml:space="preserve"> peace AND </w:t>
      </w:r>
      <w:r w:rsidRPr="00052FB6">
        <w:rPr>
          <w:u w:val="single"/>
        </w:rPr>
        <w:t>solve</w:t>
      </w:r>
      <w:r>
        <w:t xml:space="preserve"> war</w:t>
      </w:r>
    </w:p>
    <w:p w14:paraId="5C546CF8" w14:textId="77777777" w:rsidR="00997109" w:rsidRDefault="00997109" w:rsidP="00997109">
      <w:r>
        <w:t xml:space="preserve">Sebastian </w:t>
      </w:r>
      <w:r w:rsidRPr="00ED70FA">
        <w:rPr>
          <w:rStyle w:val="Style13ptBold"/>
        </w:rPr>
        <w:t>Mallaby 20</w:t>
      </w:r>
      <w:r>
        <w:t xml:space="preserve"> (Ford International Professor of Political Science at MIT and the director of MIT's Security Studies Program, 4-23-2020, "Do Pandemics Promote Peace?", Foreign Affairs, https://www.foreignaffairs.com/articles/china/2020-04-23/do-pandemics-promote-peace, accessed: 9-25-2020)//yeed</w:t>
      </w:r>
    </w:p>
    <w:p w14:paraId="2DE54E05" w14:textId="77777777" w:rsidR="00997109" w:rsidRPr="00F20AD4" w:rsidRDefault="00997109" w:rsidP="00997109">
      <w:r w:rsidRPr="00D64E8C">
        <w:rPr>
          <w:rStyle w:val="StyleUnderline"/>
          <w:highlight w:val="green"/>
        </w:rPr>
        <w:t>War</w:t>
      </w:r>
      <w:r w:rsidRPr="001B7237">
        <w:rPr>
          <w:rStyle w:val="StyleUnderline"/>
        </w:rPr>
        <w:t xml:space="preserve"> is</w:t>
      </w:r>
      <w:r>
        <w:t xml:space="preserve"> a </w:t>
      </w:r>
      <w:r w:rsidRPr="00D64E8C">
        <w:rPr>
          <w:rStyle w:val="StyleUnderline"/>
          <w:highlight w:val="green"/>
        </w:rPr>
        <w:t>risky</w:t>
      </w:r>
      <w:r>
        <w:t xml:space="preserve"> business, </w:t>
      </w:r>
      <w:r w:rsidRPr="00D64E8C">
        <w:rPr>
          <w:rStyle w:val="StyleUnderline"/>
          <w:highlight w:val="green"/>
        </w:rPr>
        <w:t>with</w:t>
      </w:r>
      <w:r>
        <w:t xml:space="preserve"> potentially very </w:t>
      </w:r>
      <w:r w:rsidRPr="00D64E8C">
        <w:rPr>
          <w:rStyle w:val="StyleUnderline"/>
          <w:highlight w:val="green"/>
        </w:rPr>
        <w:t>high costs</w:t>
      </w:r>
      <w:r>
        <w:t xml:space="preserve">. The historian Geoffrey </w:t>
      </w:r>
      <w:r w:rsidRPr="001F26DD">
        <w:rPr>
          <w:rStyle w:val="StyleUnderline"/>
        </w:rPr>
        <w:t xml:space="preserve">Blainey argued in The </w:t>
      </w:r>
      <w:r w:rsidRPr="00D64E8C">
        <w:rPr>
          <w:rStyle w:val="StyleUnderline"/>
          <w:highlight w:val="green"/>
        </w:rPr>
        <w:t>Causes of War</w:t>
      </w:r>
      <w:r w:rsidRPr="001F26DD">
        <w:rPr>
          <w:rStyle w:val="StyleUnderline"/>
        </w:rPr>
        <w:t xml:space="preserve"> that most </w:t>
      </w:r>
      <w:r w:rsidRPr="00025FF9">
        <w:rPr>
          <w:rStyle w:val="StyleUnderline"/>
        </w:rPr>
        <w:t xml:space="preserve">wars </w:t>
      </w:r>
      <w:r w:rsidRPr="00D64E8C">
        <w:rPr>
          <w:rStyle w:val="StyleUnderline"/>
          <w:highlight w:val="green"/>
        </w:rPr>
        <w:t>share</w:t>
      </w:r>
      <w:r w:rsidRPr="001F26DD">
        <w:rPr>
          <w:rStyle w:val="StyleUnderline"/>
        </w:rPr>
        <w:t xml:space="preserve"> a common characteristic at their outset: </w:t>
      </w:r>
      <w:r w:rsidRPr="00D64E8C">
        <w:rPr>
          <w:rStyle w:val="StyleUnderline"/>
          <w:highlight w:val="green"/>
        </w:rPr>
        <w:t>optimism</w:t>
      </w:r>
      <w:r w:rsidRPr="001F26DD">
        <w:rPr>
          <w:rStyle w:val="StyleUnderline"/>
        </w:rPr>
        <w:t xml:space="preserve">. </w:t>
      </w:r>
      <w:r w:rsidRPr="001F26DD">
        <w:t>The</w:t>
      </w:r>
      <w:r>
        <w:t xml:space="preserve"> </w:t>
      </w:r>
      <w:r w:rsidRPr="00025FF9">
        <w:rPr>
          <w:rStyle w:val="StyleUnderline"/>
        </w:rPr>
        <w:t>belligerents</w:t>
      </w:r>
      <w:r>
        <w:t xml:space="preserve"> usually </w:t>
      </w:r>
      <w:r w:rsidRPr="001F26DD">
        <w:rPr>
          <w:rStyle w:val="StyleUnderline"/>
        </w:rPr>
        <w:t xml:space="preserve">start out </w:t>
      </w:r>
      <w:r w:rsidRPr="00D64E8C">
        <w:rPr>
          <w:rStyle w:val="StyleUnderline"/>
          <w:highlight w:val="green"/>
        </w:rPr>
        <w:t>sanguine about</w:t>
      </w:r>
      <w:r w:rsidRPr="001F26DD">
        <w:rPr>
          <w:rStyle w:val="StyleUnderline"/>
        </w:rPr>
        <w:t xml:space="preserve"> their </w:t>
      </w:r>
      <w:r w:rsidRPr="00D64E8C">
        <w:rPr>
          <w:rStyle w:val="StyleUnderline"/>
          <w:highlight w:val="green"/>
        </w:rPr>
        <w:t>odds of</w:t>
      </w:r>
      <w:r w:rsidRPr="001F26DD">
        <w:rPr>
          <w:rStyle w:val="StyleUnderline"/>
        </w:rPr>
        <w:t xml:space="preserve"> military </w:t>
      </w:r>
      <w:r w:rsidRPr="00D64E8C">
        <w:rPr>
          <w:rStyle w:val="StyleUnderline"/>
          <w:highlight w:val="green"/>
        </w:rPr>
        <w:t>success</w:t>
      </w:r>
      <w:r>
        <w:t xml:space="preserve">. </w:t>
      </w:r>
      <w:r w:rsidRPr="001F26DD">
        <w:rPr>
          <w:rStyle w:val="StyleUnderline"/>
        </w:rPr>
        <w:t xml:space="preserve">When </w:t>
      </w:r>
      <w:r w:rsidRPr="00D64E8C">
        <w:rPr>
          <w:rStyle w:val="StyleUnderline"/>
          <w:highlight w:val="green"/>
        </w:rPr>
        <w:t>elites</w:t>
      </w:r>
      <w:r>
        <w:t xml:space="preserve"> on both or all sides </w:t>
      </w:r>
      <w:r w:rsidRPr="001F26DD">
        <w:rPr>
          <w:rStyle w:val="StyleUnderline"/>
        </w:rPr>
        <w:t xml:space="preserve">are </w:t>
      </w:r>
      <w:r w:rsidRPr="00D64E8C">
        <w:rPr>
          <w:rStyle w:val="StyleUnderline"/>
          <w:highlight w:val="green"/>
        </w:rPr>
        <w:t>confident</w:t>
      </w:r>
      <w:r>
        <w:t xml:space="preserve">, they are more </w:t>
      </w:r>
      <w:r w:rsidRPr="001F26DD">
        <w:rPr>
          <w:rStyle w:val="StyleUnderline"/>
        </w:rPr>
        <w:t>willing to take the plunge</w:t>
      </w:r>
      <w:r>
        <w:t xml:space="preserve">—and </w:t>
      </w:r>
      <w:r w:rsidRPr="00D64E8C">
        <w:rPr>
          <w:rStyle w:val="StyleUnderline"/>
          <w:highlight w:val="green"/>
        </w:rPr>
        <w:t>less likely to negotiate</w:t>
      </w:r>
      <w:r>
        <w:t xml:space="preserve">, </w:t>
      </w:r>
      <w:r w:rsidRPr="001F26DD">
        <w:rPr>
          <w:rStyle w:val="StyleUnderline"/>
        </w:rPr>
        <w:t>because they think they will come out better by fighting</w:t>
      </w:r>
      <w:r>
        <w:t xml:space="preserve">. </w:t>
      </w:r>
      <w:r w:rsidRPr="00D64E8C">
        <w:rPr>
          <w:rStyle w:val="StyleUnderline"/>
          <w:highlight w:val="green"/>
        </w:rPr>
        <w:t>Peace</w:t>
      </w:r>
      <w:r>
        <w:t>, by contrast</w:t>
      </w:r>
      <w:r w:rsidRPr="001F26DD">
        <w:rPr>
          <w:rStyle w:val="StyleUnderline"/>
        </w:rPr>
        <w:t xml:space="preserve">, is </w:t>
      </w:r>
      <w:r w:rsidRPr="00D64E8C">
        <w:rPr>
          <w:rStyle w:val="StyleUnderline"/>
          <w:highlight w:val="green"/>
        </w:rPr>
        <w:t>served by pessimism</w:t>
      </w:r>
      <w:r>
        <w:t xml:space="preserve">. </w:t>
      </w:r>
      <w:r w:rsidRPr="001F26DD">
        <w:rPr>
          <w:rStyle w:val="StyleUnderline"/>
        </w:rPr>
        <w:t xml:space="preserve">Even </w:t>
      </w:r>
      <w:r w:rsidRPr="00F20AD4">
        <w:rPr>
          <w:rStyle w:val="StyleUnderline"/>
        </w:rPr>
        <w:t>one party’s pessimism can be helpful</w:t>
      </w:r>
      <w:r>
        <w:t xml:space="preserve">: that </w:t>
      </w:r>
      <w:r w:rsidRPr="001F26DD">
        <w:rPr>
          <w:rStyle w:val="StyleUnderline"/>
        </w:rPr>
        <w:t xml:space="preserve">party will be more </w:t>
      </w:r>
      <w:r w:rsidRPr="00D64E8C">
        <w:rPr>
          <w:rStyle w:val="StyleUnderline"/>
          <w:highlight w:val="green"/>
        </w:rPr>
        <w:t>inclined to negotiate and</w:t>
      </w:r>
      <w:r w:rsidRPr="001F26DD">
        <w:rPr>
          <w:rStyle w:val="StyleUnderline"/>
        </w:rPr>
        <w:t xml:space="preserve"> even </w:t>
      </w:r>
      <w:r w:rsidRPr="00025FF9">
        <w:rPr>
          <w:rStyle w:val="StyleUnderline"/>
        </w:rPr>
        <w:t>accept</w:t>
      </w:r>
      <w:r w:rsidRPr="001F26DD">
        <w:rPr>
          <w:rStyle w:val="StyleUnderline"/>
        </w:rPr>
        <w:t xml:space="preserve"> an unfavorable </w:t>
      </w:r>
      <w:r w:rsidRPr="00D64E8C">
        <w:rPr>
          <w:rStyle w:val="StyleUnderline"/>
          <w:highlight w:val="green"/>
        </w:rPr>
        <w:t>bargain</w:t>
      </w:r>
      <w:r w:rsidRPr="001F26DD">
        <w:rPr>
          <w:rStyle w:val="StyleUnderline"/>
        </w:rPr>
        <w:t xml:space="preserve"> in order </w:t>
      </w:r>
      <w:r w:rsidRPr="00D64E8C">
        <w:rPr>
          <w:rStyle w:val="StyleUnderline"/>
          <w:highlight w:val="green"/>
        </w:rPr>
        <w:t>to avoid war</w:t>
      </w:r>
      <w:r w:rsidRPr="00D64E8C">
        <w:rPr>
          <w:highlight w:val="green"/>
        </w:rPr>
        <w:t>.</w:t>
      </w:r>
    </w:p>
    <w:p w14:paraId="50EEED2F" w14:textId="77777777" w:rsidR="00997109" w:rsidRDefault="00997109" w:rsidP="00997109">
      <w:r w:rsidRPr="00F20AD4">
        <w:t>When one side gains a sudden and pronounced advantage, however, this de-escalatory logic can break down: the optimistic side will increase its demands faster than the pessimistic side can appease. Some analysts worry that something like this could happen in U.S.-Chinese relations as a result of the new coronavirus. The United States is experiencing a moment of domestic crisis. China, some fear, might see the pandemic as playing to its advantage and be tempted to throw its military weight around in the western Pacific.</w:t>
      </w:r>
    </w:p>
    <w:p w14:paraId="790DF5F8" w14:textId="77777777" w:rsidR="00997109" w:rsidRDefault="00997109" w:rsidP="00997109">
      <w:r w:rsidRPr="00F20AD4">
        <w:rPr>
          <w:rStyle w:val="StyleUnderline"/>
        </w:rPr>
        <w:t>What</w:t>
      </w:r>
      <w:r>
        <w:t xml:space="preserve"> these </w:t>
      </w:r>
      <w:r w:rsidRPr="00F20AD4">
        <w:rPr>
          <w:rStyle w:val="StyleUnderline"/>
        </w:rPr>
        <w:t xml:space="preserve">analysts miss is that </w:t>
      </w:r>
      <w:r w:rsidRPr="00D64E8C">
        <w:rPr>
          <w:rStyle w:val="StyleUnderline"/>
          <w:highlight w:val="green"/>
        </w:rPr>
        <w:t>COVID</w:t>
      </w:r>
      <w:r w:rsidRPr="00F20AD4">
        <w:rPr>
          <w:rStyle w:val="StyleUnderline"/>
        </w:rPr>
        <w:t>-19</w:t>
      </w:r>
      <w:r>
        <w:t xml:space="preserve">, the disease caused by the coronavirus, </w:t>
      </w:r>
      <w:r w:rsidRPr="00F20AD4">
        <w:rPr>
          <w:rStyle w:val="StyleUnderline"/>
        </w:rPr>
        <w:t xml:space="preserve">is </w:t>
      </w:r>
      <w:r w:rsidRPr="00D64E8C">
        <w:rPr>
          <w:rStyle w:val="StyleUnderline"/>
          <w:highlight w:val="green"/>
        </w:rPr>
        <w:t>weakening all</w:t>
      </w:r>
      <w:r w:rsidRPr="00F20AD4">
        <w:rPr>
          <w:rStyle w:val="StyleUnderline"/>
        </w:rPr>
        <w:t xml:space="preserve"> of the great and middle </w:t>
      </w:r>
      <w:r w:rsidRPr="00D64E8C">
        <w:rPr>
          <w:rStyle w:val="StyleUnderline"/>
          <w:highlight w:val="green"/>
        </w:rPr>
        <w:t>powers</w:t>
      </w:r>
      <w:r w:rsidRPr="00F20AD4">
        <w:rPr>
          <w:rStyle w:val="StyleUnderline"/>
        </w:rPr>
        <w:t xml:space="preserve"> more or less </w:t>
      </w:r>
      <w:r w:rsidRPr="00D64E8C">
        <w:rPr>
          <w:rStyle w:val="StyleUnderline"/>
          <w:highlight w:val="green"/>
        </w:rPr>
        <w:t>equally</w:t>
      </w:r>
      <w:r>
        <w:t xml:space="preserve">. </w:t>
      </w:r>
      <w:r w:rsidRPr="00F20AD4">
        <w:rPr>
          <w:rStyle w:val="StyleUnderline"/>
        </w:rPr>
        <w:t xml:space="preserve">None is likely to gain a meaningful advantage over the others. </w:t>
      </w:r>
      <w:r w:rsidRPr="00D64E8C">
        <w:rPr>
          <w:rStyle w:val="StyleUnderline"/>
          <w:highlight w:val="green"/>
        </w:rPr>
        <w:t>All</w:t>
      </w:r>
      <w:r>
        <w:t xml:space="preserve"> will have </w:t>
      </w:r>
      <w:r w:rsidRPr="00F20AD4">
        <w:rPr>
          <w:rStyle w:val="StyleUnderline"/>
        </w:rPr>
        <w:t xml:space="preserve">ample reason to be </w:t>
      </w:r>
      <w:r w:rsidRPr="00D64E8C">
        <w:rPr>
          <w:rStyle w:val="StyleUnderline"/>
          <w:highlight w:val="green"/>
        </w:rPr>
        <w:t>pessimistic about</w:t>
      </w:r>
      <w:r w:rsidRPr="00F20AD4">
        <w:rPr>
          <w:rStyle w:val="StyleUnderline"/>
        </w:rPr>
        <w:t xml:space="preserve"> their military </w:t>
      </w:r>
      <w:r w:rsidRPr="00D64E8C">
        <w:rPr>
          <w:rStyle w:val="StyleUnderline"/>
          <w:highlight w:val="green"/>
        </w:rPr>
        <w:t>capabilities</w:t>
      </w:r>
      <w:r>
        <w:t xml:space="preserve"> </w:t>
      </w:r>
      <w:r w:rsidRPr="00D64E8C">
        <w:rPr>
          <w:rStyle w:val="StyleUnderline"/>
          <w:highlight w:val="green"/>
        </w:rPr>
        <w:t>and</w:t>
      </w:r>
      <w:r>
        <w:t xml:space="preserve"> their overall </w:t>
      </w:r>
      <w:r w:rsidRPr="00D64E8C">
        <w:rPr>
          <w:rStyle w:val="StyleUnderline"/>
          <w:highlight w:val="green"/>
        </w:rPr>
        <w:t>readiness</w:t>
      </w:r>
      <w:r>
        <w:t xml:space="preserve"> for war. </w:t>
      </w:r>
      <w:r w:rsidRPr="00F20AD4">
        <w:rPr>
          <w:rStyle w:val="StyleUnderline"/>
        </w:rPr>
        <w:t xml:space="preserve">For the </w:t>
      </w:r>
      <w:r w:rsidRPr="00D64E8C">
        <w:rPr>
          <w:rStyle w:val="StyleUnderline"/>
          <w:highlight w:val="green"/>
        </w:rPr>
        <w:t>duration of</w:t>
      </w:r>
      <w:r w:rsidRPr="00F20AD4">
        <w:rPr>
          <w:rStyle w:val="StyleUnderline"/>
        </w:rPr>
        <w:t xml:space="preserve"> the </w:t>
      </w:r>
      <w:r w:rsidRPr="00D64E8C">
        <w:rPr>
          <w:rStyle w:val="StyleUnderline"/>
          <w:highlight w:val="green"/>
        </w:rPr>
        <w:t>pandemic</w:t>
      </w:r>
      <w:r w:rsidRPr="00F20AD4">
        <w:rPr>
          <w:rStyle w:val="StyleUnderline"/>
        </w:rPr>
        <w:t>,</w:t>
      </w:r>
      <w:r>
        <w:t xml:space="preserve"> at least, and probably for years afterward, </w:t>
      </w:r>
      <w:r w:rsidRPr="00F20AD4">
        <w:rPr>
          <w:rStyle w:val="StyleUnderline"/>
        </w:rPr>
        <w:t xml:space="preserve">the </w:t>
      </w:r>
      <w:r w:rsidRPr="00D64E8C">
        <w:rPr>
          <w:rStyle w:val="Emphasis"/>
          <w:highlight w:val="green"/>
        </w:rPr>
        <w:t>odds of a war</w:t>
      </w:r>
      <w:r w:rsidRPr="00F20AD4">
        <w:rPr>
          <w:rStyle w:val="Emphasis"/>
        </w:rPr>
        <w:t xml:space="preserve"> between major powers will </w:t>
      </w:r>
      <w:r w:rsidRPr="00D64E8C">
        <w:rPr>
          <w:rStyle w:val="Emphasis"/>
          <w:highlight w:val="green"/>
        </w:rPr>
        <w:t>go down</w:t>
      </w:r>
      <w:r w:rsidRPr="00F20AD4">
        <w:rPr>
          <w:rStyle w:val="StyleUnderline"/>
        </w:rPr>
        <w:t>, not up.</w:t>
      </w:r>
      <w:r>
        <w:t xml:space="preserve"> </w:t>
      </w:r>
    </w:p>
    <w:p w14:paraId="27A21964" w14:textId="77777777" w:rsidR="00997109" w:rsidRDefault="00997109" w:rsidP="00997109">
      <w:r>
        <w:t xml:space="preserve">A </w:t>
      </w:r>
      <w:r w:rsidRPr="00F20AD4">
        <w:rPr>
          <w:rStyle w:val="StyleUnderline"/>
        </w:rPr>
        <w:t xml:space="preserve">cursory survey </w:t>
      </w:r>
      <w:r>
        <w:t xml:space="preserve">of the scholarly literature </w:t>
      </w:r>
      <w:r w:rsidRPr="00F20AD4">
        <w:rPr>
          <w:rStyle w:val="StyleUnderline"/>
        </w:rPr>
        <w:t>on war and disease</w:t>
      </w:r>
      <w:r>
        <w:t xml:space="preserve"> appears to </w:t>
      </w:r>
      <w:r w:rsidRPr="00F20AD4">
        <w:rPr>
          <w:rStyle w:val="StyleUnderline"/>
        </w:rPr>
        <w:t>confirm Blainey’s observation that pessimism is conducive to peace.</w:t>
      </w:r>
      <w:r>
        <w:t xml:space="preserve"> </w:t>
      </w:r>
      <w:r w:rsidRPr="00F20AD4">
        <w:rPr>
          <w:rStyle w:val="StyleUnderline"/>
        </w:rPr>
        <w:t>Scholars</w:t>
      </w:r>
      <w:r>
        <w:t xml:space="preserve"> have </w:t>
      </w:r>
      <w:r w:rsidRPr="00F20AD4">
        <w:rPr>
          <w:rStyle w:val="StyleUnderline"/>
        </w:rPr>
        <w:t>documented again and again how war creates permissive conditions for disease</w:t>
      </w:r>
      <w:r>
        <w:t>—</w:t>
      </w:r>
      <w:r w:rsidRPr="00F20AD4">
        <w:rPr>
          <w:rStyle w:val="StyleUnderline"/>
        </w:rPr>
        <w:t>in armies as well as civilians in the fought-over territories. But one seldom finds any discussion of epidemics causing wars or of wars deliberately started in the middle of widespread outbreaks of infectious disease</w:t>
      </w:r>
      <w:r>
        <w:t>. (The diseases that European colonists carried to the New World did weaken indigenous populations to the point that they were more vulnerable to conquest; in addition, some localized conflicts were fought during the influenza pandemic of 1919–21, but these were occasioned by major shifts in regional balances of power following the destruction of four empires in World War I.)</w:t>
      </w:r>
    </w:p>
    <w:p w14:paraId="10B4D331" w14:textId="77777777" w:rsidR="00997109" w:rsidRDefault="00997109" w:rsidP="00997109">
      <w:r>
        <w:t xml:space="preserve">That </w:t>
      </w:r>
      <w:r w:rsidRPr="00F20AD4">
        <w:rPr>
          <w:rStyle w:val="StyleUnderline"/>
        </w:rPr>
        <w:t>sickness slows the march to war</w:t>
      </w:r>
      <w:r>
        <w:t xml:space="preserve"> is partly </w:t>
      </w:r>
      <w:r w:rsidRPr="00F20AD4">
        <w:rPr>
          <w:rStyle w:val="StyleUnderline"/>
        </w:rPr>
        <w:t xml:space="preserve">due to the fact that </w:t>
      </w:r>
      <w:r w:rsidRPr="00D64E8C">
        <w:rPr>
          <w:rStyle w:val="StyleUnderline"/>
          <w:highlight w:val="green"/>
        </w:rPr>
        <w:t>war depends on people</w:t>
      </w:r>
      <w:r w:rsidRPr="00F20AD4">
        <w:rPr>
          <w:rStyle w:val="StyleUnderline"/>
        </w:rPr>
        <w:t xml:space="preserve">. When </w:t>
      </w:r>
      <w:r w:rsidRPr="00D64E8C">
        <w:rPr>
          <w:rStyle w:val="StyleUnderline"/>
          <w:highlight w:val="green"/>
        </w:rPr>
        <w:t>people</w:t>
      </w:r>
      <w:r w:rsidRPr="00F20AD4">
        <w:rPr>
          <w:rStyle w:val="StyleUnderline"/>
        </w:rPr>
        <w:t xml:space="preserve"> fall </w:t>
      </w:r>
      <w:r w:rsidRPr="00D64E8C">
        <w:rPr>
          <w:rStyle w:val="StyleUnderline"/>
          <w:highlight w:val="green"/>
        </w:rPr>
        <w:t>ill</w:t>
      </w:r>
      <w:r w:rsidRPr="00F20AD4">
        <w:rPr>
          <w:rStyle w:val="StyleUnderline"/>
        </w:rPr>
        <w:t xml:space="preserve">, they </w:t>
      </w:r>
      <w:r w:rsidRPr="00D64E8C">
        <w:rPr>
          <w:rStyle w:val="StyleUnderline"/>
          <w:highlight w:val="green"/>
        </w:rPr>
        <w:t>can’t</w:t>
      </w:r>
      <w:r w:rsidRPr="00F20AD4">
        <w:rPr>
          <w:rStyle w:val="StyleUnderline"/>
        </w:rPr>
        <w:t xml:space="preserve"> be counted on to </w:t>
      </w:r>
      <w:r w:rsidRPr="00D64E8C">
        <w:rPr>
          <w:rStyle w:val="StyleUnderline"/>
          <w:highlight w:val="green"/>
        </w:rPr>
        <w:t>perform</w:t>
      </w:r>
      <w:r w:rsidRPr="00F20AD4">
        <w:rPr>
          <w:rStyle w:val="StyleUnderline"/>
        </w:rPr>
        <w:t xml:space="preserve"> well </w:t>
      </w:r>
      <w:r w:rsidRPr="00D64E8C">
        <w:rPr>
          <w:rStyle w:val="StyleUnderline"/>
          <w:highlight w:val="green"/>
        </w:rPr>
        <w:t>in combat</w:t>
      </w:r>
      <w:r w:rsidRPr="00F20AD4">
        <w:rPr>
          <w:rStyle w:val="StyleUnderline"/>
        </w:rPr>
        <w:t>.</w:t>
      </w:r>
      <w:r>
        <w:t xml:space="preserve"> Military medicine made enormous strides in the years leading up to World War I, prior to which armies suffered higher numbers of casualties from disease than from combat. But </w:t>
      </w:r>
      <w:r w:rsidRPr="00F20AD4">
        <w:rPr>
          <w:rStyle w:val="Emphasis"/>
        </w:rPr>
        <w:t>pandemics still threaten military units</w:t>
      </w:r>
      <w:r>
        <w:t xml:space="preserve">, as those onboard U.S. and French aircraft carriers, hundreds of whom tested positive for COVID-19, know well. </w:t>
      </w:r>
      <w:r w:rsidRPr="0001692F">
        <w:rPr>
          <w:rStyle w:val="StyleUnderline"/>
        </w:rPr>
        <w:t xml:space="preserve">Sailors and </w:t>
      </w:r>
      <w:r w:rsidRPr="00D64E8C">
        <w:rPr>
          <w:rStyle w:val="StyleUnderline"/>
          <w:highlight w:val="green"/>
        </w:rPr>
        <w:t>soldiers</w:t>
      </w:r>
      <w:r w:rsidRPr="0001692F">
        <w:rPr>
          <w:rStyle w:val="StyleUnderline"/>
        </w:rPr>
        <w:t xml:space="preserve"> in the field</w:t>
      </w:r>
      <w:r>
        <w:t xml:space="preserve"> </w:t>
      </w:r>
      <w:r w:rsidRPr="0001692F">
        <w:rPr>
          <w:rStyle w:val="StyleUnderline"/>
        </w:rPr>
        <w:t>are</w:t>
      </w:r>
      <w:r>
        <w:t xml:space="preserve"> among the </w:t>
      </w:r>
      <w:r w:rsidRPr="0001692F">
        <w:rPr>
          <w:rStyle w:val="StyleUnderline"/>
        </w:rPr>
        <w:t xml:space="preserve">most </w:t>
      </w:r>
      <w:r w:rsidRPr="00D64E8C">
        <w:rPr>
          <w:rStyle w:val="StyleUnderline"/>
          <w:highlight w:val="green"/>
        </w:rPr>
        <w:t>vulnerable because they are packed</w:t>
      </w:r>
      <w:r>
        <w:t xml:space="preserve"> together. But </w:t>
      </w:r>
      <w:r w:rsidRPr="0001692F">
        <w:rPr>
          <w:rStyle w:val="StyleUnderline"/>
        </w:rPr>
        <w:t xml:space="preserve">even </w:t>
      </w:r>
      <w:r w:rsidRPr="00D64E8C">
        <w:rPr>
          <w:rStyle w:val="StyleUnderline"/>
          <w:highlight w:val="green"/>
        </w:rPr>
        <w:t>airmen</w:t>
      </w:r>
      <w:r w:rsidRPr="0001692F">
        <w:rPr>
          <w:rStyle w:val="StyleUnderline"/>
        </w:rPr>
        <w:t xml:space="preserve"> are at risk, since they must </w:t>
      </w:r>
      <w:r w:rsidRPr="00D64E8C">
        <w:rPr>
          <w:rStyle w:val="StyleUnderline"/>
          <w:highlight w:val="green"/>
        </w:rPr>
        <w:t>take refuge</w:t>
      </w:r>
      <w:r w:rsidRPr="0001692F">
        <w:rPr>
          <w:rStyle w:val="StyleUnderline"/>
        </w:rPr>
        <w:t xml:space="preserve"> from air attacks </w:t>
      </w:r>
      <w:r w:rsidRPr="00D64E8C">
        <w:rPr>
          <w:rStyle w:val="StyleUnderline"/>
          <w:highlight w:val="green"/>
        </w:rPr>
        <w:t>in bunkers, where</w:t>
      </w:r>
      <w:r w:rsidRPr="0001692F">
        <w:rPr>
          <w:rStyle w:val="StyleUnderline"/>
        </w:rPr>
        <w:t xml:space="preserve"> the </w:t>
      </w:r>
      <w:r w:rsidRPr="00D64E8C">
        <w:rPr>
          <w:rStyle w:val="StyleUnderline"/>
          <w:highlight w:val="green"/>
        </w:rPr>
        <w:t>virus</w:t>
      </w:r>
      <w:r w:rsidRPr="0001692F">
        <w:rPr>
          <w:rStyle w:val="StyleUnderline"/>
        </w:rPr>
        <w:t xml:space="preserve"> could also </w:t>
      </w:r>
      <w:r w:rsidRPr="00D64E8C">
        <w:rPr>
          <w:rStyle w:val="StyleUnderline"/>
          <w:highlight w:val="green"/>
        </w:rPr>
        <w:t>spread rapidly</w:t>
      </w:r>
      <w:r>
        <w:t>.</w:t>
      </w:r>
    </w:p>
    <w:p w14:paraId="0416CBAE" w14:textId="77777777" w:rsidR="00997109" w:rsidRDefault="00997109" w:rsidP="00997109">
      <w:r>
        <w:t xml:space="preserve">Ground campaigns in urban areas pose still greater dangers in pandemic times. </w:t>
      </w:r>
      <w:r w:rsidRPr="00CE3659">
        <w:rPr>
          <w:rStyle w:val="StyleUnderline"/>
        </w:rPr>
        <w:t xml:space="preserve">Much recent </w:t>
      </w:r>
      <w:r w:rsidRPr="00D64E8C">
        <w:rPr>
          <w:rStyle w:val="StyleUnderline"/>
          <w:highlight w:val="green"/>
        </w:rPr>
        <w:t>ground combat has</w:t>
      </w:r>
      <w:r w:rsidRPr="00CE3659">
        <w:rPr>
          <w:rStyle w:val="StyleUnderline"/>
        </w:rPr>
        <w:t xml:space="preserve"> been in cities in poor countries with</w:t>
      </w:r>
      <w:r>
        <w:t xml:space="preserve"> </w:t>
      </w:r>
      <w:r w:rsidRPr="00CE3659">
        <w:rPr>
          <w:rStyle w:val="StyleUnderline"/>
        </w:rPr>
        <w:t xml:space="preserve">few or </w:t>
      </w:r>
      <w:r w:rsidRPr="00D64E8C">
        <w:rPr>
          <w:rStyle w:val="StyleUnderline"/>
          <w:highlight w:val="green"/>
        </w:rPr>
        <w:t>no public health resources</w:t>
      </w:r>
      <w:r w:rsidRPr="00CE3659">
        <w:rPr>
          <w:rStyle w:val="StyleUnderline"/>
        </w:rPr>
        <w:t xml:space="preserve">, environments highly favorable to illness. </w:t>
      </w:r>
      <w:r>
        <w:t xml:space="preserve">Ground combat also usually produces prisoners, any of whom can be infected. A vaccine may eventually solve these problems, but an abundance of caution is likely to persist for some time after it comes into use. </w:t>
      </w:r>
    </w:p>
    <w:p w14:paraId="7990939F" w14:textId="77777777" w:rsidR="00997109" w:rsidRDefault="00997109" w:rsidP="00997109">
      <w:r>
        <w:t xml:space="preserve">Major </w:t>
      </w:r>
      <w:r w:rsidRPr="00D64E8C">
        <w:rPr>
          <w:rStyle w:val="StyleUnderline"/>
          <w:highlight w:val="green"/>
        </w:rPr>
        <w:t>outbreaks damage</w:t>
      </w:r>
      <w:r w:rsidRPr="00CE3659">
        <w:rPr>
          <w:rStyle w:val="StyleUnderline"/>
        </w:rPr>
        <w:t xml:space="preserve"> national </w:t>
      </w:r>
      <w:r w:rsidRPr="00D64E8C">
        <w:rPr>
          <w:rStyle w:val="StyleUnderline"/>
          <w:highlight w:val="green"/>
        </w:rPr>
        <w:t>economies</w:t>
      </w:r>
      <w:r w:rsidRPr="00CE3659">
        <w:rPr>
          <w:rStyle w:val="StyleUnderline"/>
        </w:rPr>
        <w:t xml:space="preserve">, which are </w:t>
      </w:r>
      <w:r w:rsidRPr="000E414E">
        <w:rPr>
          <w:rStyle w:val="StyleUnderline"/>
        </w:rPr>
        <w:t xml:space="preserve">the </w:t>
      </w:r>
      <w:r w:rsidRPr="00D64E8C">
        <w:rPr>
          <w:rStyle w:val="StyleUnderline"/>
          <w:highlight w:val="green"/>
        </w:rPr>
        <w:t>source of military power</w:t>
      </w:r>
      <w:r>
        <w:t>.</w:t>
      </w:r>
    </w:p>
    <w:p w14:paraId="3A7C2A8E" w14:textId="77777777" w:rsidR="00997109" w:rsidRDefault="00997109" w:rsidP="00997109"/>
    <w:p w14:paraId="487963B9" w14:textId="2D2B1FAD" w:rsidR="00997109" w:rsidRDefault="00997109" w:rsidP="00997109">
      <w:pPr>
        <w:pStyle w:val="Heading4"/>
        <w:numPr>
          <w:ilvl w:val="1"/>
          <w:numId w:val="21"/>
        </w:numPr>
      </w:pPr>
      <w:r>
        <w:t xml:space="preserve">Ceasefires and peace talks – COVID proves that pandemics incentivize them to </w:t>
      </w:r>
      <w:r w:rsidRPr="006C0DD9">
        <w:rPr>
          <w:u w:val="single"/>
        </w:rPr>
        <w:t>avoid disease spread</w:t>
      </w:r>
      <w:r>
        <w:t xml:space="preserve"> which caps global escalation.</w:t>
      </w:r>
    </w:p>
    <w:p w14:paraId="73F39DC0" w14:textId="77777777" w:rsidR="00997109" w:rsidRPr="006C0DD9" w:rsidRDefault="00997109" w:rsidP="00997109">
      <w:r w:rsidRPr="006C0DD9">
        <w:t xml:space="preserve">Deirdre </w:t>
      </w:r>
      <w:r w:rsidRPr="00BE5AA1">
        <w:rPr>
          <w:rStyle w:val="Style13ptBold"/>
        </w:rPr>
        <w:t>Shesgreen 20</w:t>
      </w:r>
      <w:r w:rsidRPr="006C0DD9">
        <w:t>. Foreign Affairs Reporter at USA Today. 4/28/2020. “'War and disease travel together': Why the pandemic push for a global cease-fire is gaining ground</w:t>
      </w:r>
      <w:r>
        <w:t xml:space="preserve">.” </w:t>
      </w:r>
      <w:r w:rsidRPr="00DA40D0">
        <w:t>https://www.usatoday.com/story/news/world/2020/04/28/coronavirus-un-secretary-wants-global-cease-fire-amid-pandemic/5163972002/</w:t>
      </w:r>
      <w:r>
        <w:t>. DOA: 9/4/2020. SIR.</w:t>
      </w:r>
    </w:p>
    <w:p w14:paraId="63F7BE04" w14:textId="77777777" w:rsidR="00997109" w:rsidRPr="00107637" w:rsidRDefault="00997109" w:rsidP="00997109">
      <w:r w:rsidRPr="00107637">
        <w:t xml:space="preserve">When the head of the United Nations first called for </w:t>
      </w:r>
      <w:r w:rsidRPr="00D64E8C">
        <w:rPr>
          <w:highlight w:val="green"/>
          <w:u w:val="single"/>
        </w:rPr>
        <w:t>a “</w:t>
      </w:r>
      <w:r w:rsidRPr="00D64E8C">
        <w:rPr>
          <w:rStyle w:val="Emphasis"/>
          <w:highlight w:val="green"/>
        </w:rPr>
        <w:t>global cease-fire”</w:t>
      </w:r>
      <w:r w:rsidRPr="00107637">
        <w:t xml:space="preserve"> on March 23, it seemed like a quixotic quest that would fall on the deaf ears of warring guerrillas, militant terrorists and belligerent governments across the globe. But over the past month, </w:t>
      </w:r>
      <w:r w:rsidRPr="00D64E8C">
        <w:rPr>
          <w:highlight w:val="green"/>
          <w:u w:val="single"/>
        </w:rPr>
        <w:t xml:space="preserve">fighters from </w:t>
      </w:r>
      <w:r w:rsidRPr="00D64E8C">
        <w:rPr>
          <w:rStyle w:val="Emphasis"/>
          <w:highlight w:val="green"/>
        </w:rPr>
        <w:t>Colombia</w:t>
      </w:r>
      <w:r w:rsidRPr="00D64E8C">
        <w:rPr>
          <w:highlight w:val="green"/>
          <w:u w:val="single"/>
        </w:rPr>
        <w:t xml:space="preserve"> to </w:t>
      </w:r>
      <w:r w:rsidRPr="00D64E8C">
        <w:rPr>
          <w:rStyle w:val="Emphasis"/>
          <w:highlight w:val="green"/>
        </w:rPr>
        <w:t>Ukraine</w:t>
      </w:r>
      <w:r w:rsidRPr="00107637">
        <w:rPr>
          <w:u w:val="single"/>
        </w:rPr>
        <w:t xml:space="preserve"> have </w:t>
      </w:r>
      <w:r w:rsidRPr="00D64E8C">
        <w:rPr>
          <w:highlight w:val="green"/>
          <w:u w:val="single"/>
        </w:rPr>
        <w:t>signaled</w:t>
      </w:r>
      <w:r w:rsidRPr="00107637">
        <w:rPr>
          <w:u w:val="single"/>
        </w:rPr>
        <w:t xml:space="preserve"> a </w:t>
      </w:r>
      <w:r w:rsidRPr="00D64E8C">
        <w:rPr>
          <w:highlight w:val="green"/>
          <w:u w:val="single"/>
        </w:rPr>
        <w:t xml:space="preserve">willingness to </w:t>
      </w:r>
      <w:r w:rsidRPr="00D64E8C">
        <w:rPr>
          <w:rStyle w:val="Emphasis"/>
          <w:highlight w:val="green"/>
        </w:rPr>
        <w:t>put down</w:t>
      </w:r>
      <w:r w:rsidRPr="00107637">
        <w:rPr>
          <w:rStyle w:val="Emphasis"/>
        </w:rPr>
        <w:t xml:space="preserve"> their </w:t>
      </w:r>
      <w:r w:rsidRPr="00D64E8C">
        <w:rPr>
          <w:rStyle w:val="Emphasis"/>
          <w:highlight w:val="green"/>
        </w:rPr>
        <w:t>weapons</w:t>
      </w:r>
      <w:r w:rsidRPr="00D64E8C">
        <w:rPr>
          <w:highlight w:val="green"/>
          <w:u w:val="single"/>
        </w:rPr>
        <w:t xml:space="preserve"> as the world confronts</w:t>
      </w:r>
      <w:r w:rsidRPr="00D64E8C">
        <w:rPr>
          <w:rStyle w:val="Emphasis"/>
          <w:highlight w:val="green"/>
        </w:rPr>
        <w:t xml:space="preserve"> a deadly pandemi</w:t>
      </w:r>
      <w:r w:rsidRPr="00D64E8C">
        <w:rPr>
          <w:highlight w:val="green"/>
        </w:rPr>
        <w:t>c</w:t>
      </w:r>
      <w:r w:rsidRPr="00107637">
        <w:rPr>
          <w:u w:val="single"/>
        </w:rPr>
        <w:t xml:space="preserve"> that could devastate civilian populations </w:t>
      </w:r>
      <w:r w:rsidRPr="00107637">
        <w:rPr>
          <w:rStyle w:val="Emphasis"/>
        </w:rPr>
        <w:t>and armies</w:t>
      </w:r>
      <w:r w:rsidRPr="00107637">
        <w:rPr>
          <w:u w:val="single"/>
        </w:rPr>
        <w:t xml:space="preserve"> </w:t>
      </w:r>
      <w:r w:rsidRPr="00107637">
        <w:t xml:space="preserve">alike. The </w:t>
      </w:r>
      <w:r w:rsidRPr="00DA40D0">
        <w:t>15-member U.N. Security Council</w:t>
      </w:r>
      <w:r w:rsidRPr="00107637">
        <w:t xml:space="preserve"> may vote as early as this week on a resolution that demands an “immediate cessation of hostilities in all countries on its agenda” and calls for</w:t>
      </w:r>
      <w:r w:rsidRPr="00107637">
        <w:rPr>
          <w:u w:val="single"/>
        </w:rPr>
        <w:t xml:space="preserve"> </w:t>
      </w:r>
      <w:r w:rsidRPr="00107637">
        <w:rPr>
          <w:rStyle w:val="Emphasis"/>
        </w:rPr>
        <w:t>armed groups</w:t>
      </w:r>
      <w:r w:rsidRPr="00107637">
        <w:rPr>
          <w:u w:val="single"/>
        </w:rPr>
        <w:t xml:space="preserve"> to engage in a</w:t>
      </w:r>
      <w:r w:rsidRPr="00107637">
        <w:t xml:space="preserve"> 30-day </w:t>
      </w:r>
      <w:r w:rsidRPr="00107637">
        <w:rPr>
          <w:rStyle w:val="Emphasis"/>
        </w:rPr>
        <w:t>cease-fire</w:t>
      </w:r>
      <w:r w:rsidRPr="00107637">
        <w:t xml:space="preserve">, according to a draft of the measure obtained by USA TODAY. Its fate is uncertain, and experts say it comes with many caveats and exceptions – including a loophole that could allow Russia to continue </w:t>
      </w:r>
      <w:r w:rsidRPr="00DA40D0">
        <w:t>bombing civilians in Syria</w:t>
      </w:r>
      <w:r w:rsidRPr="00107637">
        <w:t>. Right now, world powers are still quibbling over several provisions. The Trump administration has objected to any language expressing support for</w:t>
      </w:r>
      <w:r w:rsidRPr="00DA40D0">
        <w:t xml:space="preserve"> the World Health Organization</w:t>
      </w:r>
      <w:r w:rsidRPr="00107637">
        <w:t xml:space="preserve">, among other provisions – disputes that could sink or stall the effort. President Donald Trump has blasted the WHO being biased toward China and accepting Beijing's statements about the coronavirus outbreak at face value. A State Department official declined to comment on the draft, citing ongoing negotiations. The official, who was not authorized to speak on the record, said the Trump administration supports the call for a global cease-fire but wants to ensure it will not hinder U.S. counterterrorism missions. If it passes, experts say its impact could be significant – albeit not sweeping – during an otherwise bleak moment of global crisis. “This is not a piece of paper that’s going to save the planet, and it’s not even going to stop some of the nasty wars that are burning out there,” said Richard Gowan, an expert on the United Nations and peacekeeping with the International Crisis Group, a nonpartisan organization that seeks to prevent conflict. “But </w:t>
      </w:r>
      <w:r w:rsidRPr="00107637">
        <w:rPr>
          <w:u w:val="single"/>
        </w:rPr>
        <w:t xml:space="preserve">it’s at least something which </w:t>
      </w:r>
      <w:r w:rsidRPr="00D64E8C">
        <w:rPr>
          <w:rStyle w:val="Emphasis"/>
          <w:highlight w:val="green"/>
        </w:rPr>
        <w:t xml:space="preserve">could </w:t>
      </w:r>
      <w:r w:rsidRPr="00107637">
        <w:rPr>
          <w:rStyle w:val="Emphasis"/>
        </w:rPr>
        <w:t xml:space="preserve">help </w:t>
      </w:r>
      <w:r w:rsidRPr="00D64E8C">
        <w:rPr>
          <w:rStyle w:val="Emphasis"/>
          <w:highlight w:val="green"/>
        </w:rPr>
        <w:t>ease</w:t>
      </w:r>
      <w:r w:rsidRPr="00107637">
        <w:rPr>
          <w:u w:val="single"/>
        </w:rPr>
        <w:t xml:space="preserve"> middle-sized and smaller </w:t>
      </w:r>
      <w:r w:rsidRPr="00D64E8C">
        <w:rPr>
          <w:rStyle w:val="Emphasis"/>
          <w:highlight w:val="green"/>
        </w:rPr>
        <w:t>conflicts</w:t>
      </w:r>
      <w:r w:rsidRPr="00107637">
        <w:rPr>
          <w:u w:val="single"/>
        </w:rPr>
        <w:t xml:space="preserve"> in countries </w:t>
      </w:r>
      <w:r w:rsidRPr="00107637">
        <w:rPr>
          <w:rStyle w:val="Emphasis"/>
        </w:rPr>
        <w:t xml:space="preserve">ranging </w:t>
      </w:r>
      <w:r w:rsidRPr="00D64E8C">
        <w:rPr>
          <w:rStyle w:val="Emphasis"/>
          <w:highlight w:val="green"/>
        </w:rPr>
        <w:t>from Colombia to Sudan</w:t>
      </w:r>
      <w:r w:rsidRPr="00107637">
        <w:rPr>
          <w:u w:val="single"/>
        </w:rPr>
        <w:t xml:space="preserve">, where </w:t>
      </w:r>
      <w:r w:rsidRPr="00107637">
        <w:rPr>
          <w:rStyle w:val="Hyperlink"/>
        </w:rPr>
        <w:t>we know that</w:t>
      </w:r>
      <w:r w:rsidRPr="00107637">
        <w:rPr>
          <w:u w:val="single"/>
        </w:rPr>
        <w:t xml:space="preserve"> </w:t>
      </w:r>
      <w:r w:rsidRPr="00D64E8C">
        <w:rPr>
          <w:rStyle w:val="Emphasis"/>
          <w:highlight w:val="green"/>
        </w:rPr>
        <w:t>armed groups</w:t>
      </w:r>
      <w:r w:rsidRPr="00107637">
        <w:rPr>
          <w:rStyle w:val="Emphasis"/>
        </w:rPr>
        <w:t xml:space="preserve"> are actually </w:t>
      </w:r>
      <w:r w:rsidRPr="00D64E8C">
        <w:rPr>
          <w:rStyle w:val="Emphasis"/>
          <w:highlight w:val="green"/>
        </w:rPr>
        <w:t>interested in</w:t>
      </w:r>
      <w:r w:rsidRPr="00107637">
        <w:rPr>
          <w:rStyle w:val="Emphasis"/>
        </w:rPr>
        <w:t xml:space="preserve"> </w:t>
      </w:r>
      <w:r w:rsidRPr="00D64E8C">
        <w:rPr>
          <w:rStyle w:val="Emphasis"/>
          <w:highlight w:val="green"/>
        </w:rPr>
        <w:t>pausing violence</w:t>
      </w:r>
      <w:r w:rsidRPr="00D64E8C">
        <w:rPr>
          <w:highlight w:val="green"/>
          <w:u w:val="single"/>
        </w:rPr>
        <w:t xml:space="preserve"> and </w:t>
      </w:r>
      <w:r w:rsidRPr="00D64E8C">
        <w:rPr>
          <w:rStyle w:val="Emphasis"/>
          <w:highlight w:val="green"/>
        </w:rPr>
        <w:t>talking</w:t>
      </w:r>
      <w:r w:rsidRPr="00107637">
        <w:rPr>
          <w:rStyle w:val="Emphasis"/>
        </w:rPr>
        <w:t xml:space="preserve"> about </w:t>
      </w:r>
      <w:r w:rsidRPr="00D64E8C">
        <w:rPr>
          <w:rStyle w:val="Emphasis"/>
          <w:highlight w:val="green"/>
        </w:rPr>
        <w:t>peace</w:t>
      </w:r>
      <w:r w:rsidRPr="00D64E8C">
        <w:rPr>
          <w:highlight w:val="green"/>
          <w:u w:val="single"/>
        </w:rPr>
        <w:t xml:space="preserve"> during</w:t>
      </w:r>
      <w:r w:rsidRPr="00107637">
        <w:rPr>
          <w:u w:val="single"/>
        </w:rPr>
        <w:t xml:space="preserve"> the </w:t>
      </w:r>
      <w:r w:rsidRPr="00D64E8C">
        <w:rPr>
          <w:highlight w:val="green"/>
          <w:u w:val="single"/>
        </w:rPr>
        <w:t>COVID</w:t>
      </w:r>
      <w:r w:rsidRPr="00107637">
        <w:rPr>
          <w:u w:val="single"/>
        </w:rPr>
        <w:t xml:space="preserve"> crisis</w:t>
      </w:r>
      <w:r w:rsidRPr="00107637">
        <w:t xml:space="preserve">.” </w:t>
      </w:r>
      <w:r w:rsidRPr="00107637">
        <w:rPr>
          <w:u w:val="single"/>
        </w:rPr>
        <w:t xml:space="preserve">It </w:t>
      </w:r>
      <w:r w:rsidRPr="00D64E8C">
        <w:rPr>
          <w:highlight w:val="green"/>
          <w:u w:val="single"/>
        </w:rPr>
        <w:t>could</w:t>
      </w:r>
      <w:r w:rsidRPr="00107637">
        <w:rPr>
          <w:u w:val="single"/>
        </w:rPr>
        <w:t xml:space="preserve"> also help </w:t>
      </w:r>
      <w:r w:rsidRPr="00D64E8C">
        <w:rPr>
          <w:rStyle w:val="Emphasis"/>
          <w:highlight w:val="green"/>
        </w:rPr>
        <w:t>staunch</w:t>
      </w:r>
      <w:r w:rsidRPr="00107637">
        <w:rPr>
          <w:rStyle w:val="Emphasis"/>
        </w:rPr>
        <w:t xml:space="preserve"> the flow of </w:t>
      </w:r>
      <w:r w:rsidRPr="00D64E8C">
        <w:rPr>
          <w:rStyle w:val="Emphasis"/>
          <w:highlight w:val="green"/>
        </w:rPr>
        <w:t>refugees</w:t>
      </w:r>
      <w:r w:rsidRPr="00107637">
        <w:rPr>
          <w:u w:val="single"/>
        </w:rPr>
        <w:t xml:space="preserve"> in some </w:t>
      </w:r>
      <w:r w:rsidRPr="00107637">
        <w:rPr>
          <w:rStyle w:val="Emphasis"/>
        </w:rPr>
        <w:t>war-ravaged countries</w:t>
      </w:r>
      <w:r w:rsidRPr="00107637">
        <w:rPr>
          <w:u w:val="single"/>
        </w:rPr>
        <w:t xml:space="preserve"> </w:t>
      </w:r>
      <w:r w:rsidRPr="00107637">
        <w:rPr>
          <w:rStyle w:val="Hyperlink"/>
        </w:rPr>
        <w:t xml:space="preserve">– and </w:t>
      </w:r>
      <w:r w:rsidRPr="00107637">
        <w:rPr>
          <w:u w:val="single"/>
        </w:rPr>
        <w:t xml:space="preserve">thus slow the spread of </w:t>
      </w:r>
      <w:r w:rsidRPr="00107637">
        <w:rPr>
          <w:rStyle w:val="Emphasis"/>
        </w:rPr>
        <w:t>COVID</w:t>
      </w:r>
      <w:r w:rsidRPr="00107637">
        <w:rPr>
          <w:u w:val="single"/>
        </w:rPr>
        <w:t>-</w:t>
      </w:r>
      <w:r w:rsidRPr="00107637">
        <w:t>19, said Barry Posen, an international professor of political science at the Massachusetts Institute of Technology. "</w:t>
      </w:r>
      <w:r w:rsidRPr="00D64E8C">
        <w:rPr>
          <w:highlight w:val="green"/>
          <w:u w:val="single"/>
        </w:rPr>
        <w:t xml:space="preserve">War and disease </w:t>
      </w:r>
      <w:r w:rsidRPr="00107637">
        <w:rPr>
          <w:rStyle w:val="Emphasis"/>
        </w:rPr>
        <w:t>travel together</w:t>
      </w:r>
      <w:r w:rsidRPr="00107637">
        <w:rPr>
          <w:u w:val="single"/>
        </w:rPr>
        <w:t xml:space="preserve"> and </w:t>
      </w:r>
      <w:r w:rsidRPr="00D64E8C">
        <w:rPr>
          <w:highlight w:val="green"/>
          <w:u w:val="single"/>
        </w:rPr>
        <w:t xml:space="preserve">are </w:t>
      </w:r>
      <w:r w:rsidRPr="00107637">
        <w:rPr>
          <w:u w:val="single"/>
        </w:rPr>
        <w:t xml:space="preserve">usually </w:t>
      </w:r>
      <w:r w:rsidRPr="00D64E8C">
        <w:rPr>
          <w:highlight w:val="green"/>
          <w:u w:val="single"/>
        </w:rPr>
        <w:t>causative</w:t>
      </w:r>
      <w:r w:rsidRPr="00107637">
        <w:t xml:space="preserve">," Posen said. While </w:t>
      </w:r>
      <w:r w:rsidRPr="00D64E8C">
        <w:rPr>
          <w:highlight w:val="green"/>
          <w:u w:val="single"/>
        </w:rPr>
        <w:t xml:space="preserve">a </w:t>
      </w:r>
      <w:r w:rsidRPr="00D64E8C">
        <w:rPr>
          <w:rStyle w:val="Emphasis"/>
          <w:highlight w:val="green"/>
        </w:rPr>
        <w:t>global cease-fire</w:t>
      </w:r>
      <w:r w:rsidRPr="00107637">
        <w:rPr>
          <w:u w:val="single"/>
        </w:rPr>
        <w:t xml:space="preserve"> may sound lofty and idealistic, he said, it's also </w:t>
      </w:r>
      <w:r w:rsidRPr="00D64E8C">
        <w:rPr>
          <w:rStyle w:val="Emphasis"/>
          <w:highlight w:val="green"/>
        </w:rPr>
        <w:t>quite practical</w:t>
      </w:r>
      <w:r w:rsidRPr="00107637">
        <w:rPr>
          <w:u w:val="single"/>
        </w:rPr>
        <w:t xml:space="preserve">, particularly </w:t>
      </w:r>
      <w:r w:rsidRPr="00D64E8C">
        <w:rPr>
          <w:highlight w:val="green"/>
          <w:u w:val="single"/>
        </w:rPr>
        <w:t>in places</w:t>
      </w:r>
      <w:r w:rsidRPr="00107637">
        <w:rPr>
          <w:u w:val="single"/>
        </w:rPr>
        <w:t xml:space="preserve"> </w:t>
      </w:r>
      <w:r w:rsidRPr="00D64E8C">
        <w:rPr>
          <w:highlight w:val="green"/>
          <w:u w:val="single"/>
        </w:rPr>
        <w:t xml:space="preserve">like </w:t>
      </w:r>
      <w:r w:rsidRPr="00D64E8C">
        <w:rPr>
          <w:rStyle w:val="Emphasis"/>
          <w:highlight w:val="green"/>
        </w:rPr>
        <w:t>Syria and Yemen</w:t>
      </w:r>
      <w:r w:rsidRPr="00D64E8C">
        <w:rPr>
          <w:highlight w:val="green"/>
          <w:u w:val="single"/>
        </w:rPr>
        <w:t>, where</w:t>
      </w:r>
      <w:r w:rsidRPr="00107637">
        <w:rPr>
          <w:u w:val="single"/>
        </w:rPr>
        <w:t xml:space="preserve"> health care is scarce and </w:t>
      </w:r>
      <w:r w:rsidRPr="00D64E8C">
        <w:rPr>
          <w:highlight w:val="green"/>
          <w:u w:val="single"/>
        </w:rPr>
        <w:t>civilians are</w:t>
      </w:r>
      <w:r w:rsidRPr="00107637">
        <w:rPr>
          <w:u w:val="single"/>
        </w:rPr>
        <w:t xml:space="preserve"> extremely </w:t>
      </w:r>
      <w:r w:rsidRPr="00D64E8C">
        <w:rPr>
          <w:rStyle w:val="Emphasis"/>
          <w:highlight w:val="green"/>
        </w:rPr>
        <w:t xml:space="preserve">vulnerable </w:t>
      </w:r>
      <w:r w:rsidRPr="00107637">
        <w:rPr>
          <w:rStyle w:val="Emphasis"/>
        </w:rPr>
        <w:t>to disease</w:t>
      </w:r>
      <w:r w:rsidRPr="00D64E8C">
        <w:rPr>
          <w:highlight w:val="green"/>
          <w:u w:val="single"/>
        </w:rPr>
        <w:t>.</w:t>
      </w:r>
      <w:r w:rsidRPr="00107637">
        <w:rPr>
          <w:u w:val="single"/>
        </w:rPr>
        <w:t xml:space="preserve"> </w:t>
      </w:r>
      <w:r w:rsidRPr="00107637">
        <w:t>"</w:t>
      </w:r>
      <w:r w:rsidRPr="00107637">
        <w:rPr>
          <w:u w:val="single"/>
        </w:rPr>
        <w:t>The intrusion of COVID into that situation would make what's already a horror show into an even bigger horror show</w:t>
      </w:r>
      <w:r w:rsidRPr="00107637">
        <w:t xml:space="preserve">," he said. "If you can do a little something to suppress these wars at the moment, you would also be doing a little something to suppress the disease." And because these conflicts are also producing refugees, it could help limit the further spread of the illness if civilians are not forced to flee conflict zones. </w:t>
      </w:r>
      <w:r w:rsidRPr="00DA40D0">
        <w:t>In this handout image released by the United Nations, U.N. Secretary-General Antonio Guterres holds a virtual press conference on April 3, 2020, at UN headquarters in New York. Guterres Friday renewed his call for a global cease-fire, urging all parties to conflict to lay down arms and allow war-torn nations to combat the coronavirus pandemic. "The worst is yet to come," Guterres said, referring to countries beset with fighting like Syria, Libya and Yemen. "The COVID-19 storm is now coming to all these theatres of conflict."</w:t>
      </w:r>
      <w:r w:rsidRPr="00107637">
        <w:t xml:space="preserve"> The United Nation's secretary-general, , has used both lofty rhetoric and harsh reality in his pitch for the cease-fire. "There should be only one fight in our world today: our shared battle against COVID-19," he said in an </w:t>
      </w:r>
      <w:r w:rsidRPr="00DA40D0">
        <w:t xml:space="preserve">April 3 news briefing </w:t>
      </w:r>
      <w:r w:rsidRPr="00107637">
        <w:t xml:space="preserve">on his effort. French President </w:t>
      </w:r>
      <w:r w:rsidRPr="00DA40D0">
        <w:t>Emmanuel Macron</w:t>
      </w:r>
      <w:r w:rsidRPr="00107637">
        <w:t xml:space="preserve"> has also championed the cease-fire proposal. So far, </w:t>
      </w:r>
      <w:r w:rsidRPr="00107637">
        <w:rPr>
          <w:u w:val="single"/>
        </w:rPr>
        <w:t xml:space="preserve">about </w:t>
      </w:r>
      <w:r w:rsidRPr="00D64E8C">
        <w:rPr>
          <w:rStyle w:val="Emphasis"/>
          <w:highlight w:val="green"/>
        </w:rPr>
        <w:t>16 armed groups</w:t>
      </w:r>
      <w:r w:rsidRPr="00107637">
        <w:rPr>
          <w:u w:val="single"/>
        </w:rPr>
        <w:t xml:space="preserve"> and </w:t>
      </w:r>
      <w:r w:rsidRPr="00D64E8C">
        <w:rPr>
          <w:rStyle w:val="Emphasis"/>
          <w:highlight w:val="green"/>
        </w:rPr>
        <w:t>more than 100 countries</w:t>
      </w:r>
      <w:r w:rsidRPr="00107637">
        <w:rPr>
          <w:u w:val="single"/>
        </w:rPr>
        <w:t xml:space="preserve"> have endorsed the measure</w:t>
      </w:r>
      <w:r w:rsidRPr="00107637">
        <w:t xml:space="preserve">, according to an informal tally kept by U.N. officials. A few examples: </w:t>
      </w:r>
      <w:r w:rsidRPr="00107637">
        <w:rPr>
          <w:u w:val="single"/>
        </w:rPr>
        <w:t xml:space="preserve">In </w:t>
      </w:r>
      <w:r w:rsidRPr="00D64E8C">
        <w:rPr>
          <w:rStyle w:val="Emphasis"/>
          <w:highlight w:val="green"/>
        </w:rPr>
        <w:t>Colombia</w:t>
      </w:r>
      <w:r w:rsidRPr="00D64E8C">
        <w:rPr>
          <w:highlight w:val="green"/>
          <w:u w:val="single"/>
        </w:rPr>
        <w:t>, a</w:t>
      </w:r>
      <w:r w:rsidRPr="00107637">
        <w:rPr>
          <w:u w:val="single"/>
        </w:rPr>
        <w:t xml:space="preserve"> </w:t>
      </w:r>
      <w:r w:rsidRPr="00DA40D0">
        <w:t xml:space="preserve">left-wing </w:t>
      </w:r>
      <w:r w:rsidRPr="00D64E8C">
        <w:rPr>
          <w:highlight w:val="green"/>
        </w:rPr>
        <w:t xml:space="preserve">rebel group </w:t>
      </w:r>
      <w:r w:rsidRPr="00107637">
        <w:rPr>
          <w:u w:val="single"/>
        </w:rPr>
        <w:t xml:space="preserve">known as the ELN </w:t>
      </w:r>
      <w:r w:rsidRPr="00D64E8C">
        <w:rPr>
          <w:rStyle w:val="Emphasis"/>
          <w:highlight w:val="green"/>
        </w:rPr>
        <w:t>agreed to a cease-fire</w:t>
      </w:r>
      <w:r w:rsidRPr="00107637">
        <w:rPr>
          <w:rStyle w:val="Emphasis"/>
        </w:rPr>
        <w:t xml:space="preserve"> starting April</w:t>
      </w:r>
      <w:r w:rsidRPr="00107637">
        <w:rPr>
          <w:u w:val="single"/>
        </w:rPr>
        <w:t xml:space="preserve"> and said it would consider reviving peace talks with the government. </w:t>
      </w:r>
      <w:r w:rsidRPr="00D64E8C">
        <w:rPr>
          <w:highlight w:val="green"/>
          <w:u w:val="single"/>
        </w:rPr>
        <w:t>In Yemen</w:t>
      </w:r>
      <w:r w:rsidRPr="00107637">
        <w:rPr>
          <w:u w:val="single"/>
        </w:rPr>
        <w:t xml:space="preserve">, one side of that </w:t>
      </w:r>
      <w:r w:rsidRPr="00107637">
        <w:rPr>
          <w:rStyle w:val="Emphasis"/>
        </w:rPr>
        <w:t>brutal war</w:t>
      </w:r>
      <w:r w:rsidRPr="00107637">
        <w:rPr>
          <w:u w:val="single"/>
        </w:rPr>
        <w:t xml:space="preserve"> – the </w:t>
      </w:r>
      <w:r w:rsidRPr="00D64E8C">
        <w:rPr>
          <w:rStyle w:val="Emphasis"/>
          <w:highlight w:val="green"/>
        </w:rPr>
        <w:t>Saudi</w:t>
      </w:r>
      <w:r w:rsidRPr="00107637">
        <w:rPr>
          <w:rStyle w:val="Emphasis"/>
        </w:rPr>
        <w:t xml:space="preserve"> Arabia-led coal</w:t>
      </w:r>
      <w:r w:rsidRPr="00DA40D0">
        <w:t>ition</w:t>
      </w:r>
      <w:r w:rsidRPr="00107637">
        <w:rPr>
          <w:u w:val="single"/>
        </w:rPr>
        <w:t xml:space="preserve"> – </w:t>
      </w:r>
      <w:r w:rsidRPr="00D64E8C">
        <w:rPr>
          <w:highlight w:val="green"/>
          <w:u w:val="single"/>
        </w:rPr>
        <w:t xml:space="preserve">agreed to a </w:t>
      </w:r>
      <w:r w:rsidRPr="00D64E8C">
        <w:rPr>
          <w:rStyle w:val="Emphasis"/>
          <w:highlight w:val="green"/>
        </w:rPr>
        <w:t>unilateral cease-fire</w:t>
      </w:r>
      <w:r w:rsidRPr="00107637">
        <w:rPr>
          <w:u w:val="single"/>
        </w:rPr>
        <w:t xml:space="preserve"> for at least a month, </w:t>
      </w:r>
      <w:r w:rsidRPr="00D64E8C">
        <w:rPr>
          <w:highlight w:val="green"/>
          <w:u w:val="single"/>
        </w:rPr>
        <w:t>to</w:t>
      </w:r>
      <w:r w:rsidRPr="00107637">
        <w:rPr>
          <w:u w:val="single"/>
        </w:rPr>
        <w:t xml:space="preserve"> help </w:t>
      </w:r>
      <w:r w:rsidRPr="00D64E8C">
        <w:rPr>
          <w:rStyle w:val="Emphasis"/>
          <w:highlight w:val="green"/>
        </w:rPr>
        <w:t>control</w:t>
      </w:r>
      <w:r w:rsidRPr="00107637">
        <w:rPr>
          <w:rStyle w:val="Emphasis"/>
        </w:rPr>
        <w:t xml:space="preserve"> the spread of </w:t>
      </w:r>
      <w:r w:rsidRPr="00D64E8C">
        <w:rPr>
          <w:rStyle w:val="Emphasis"/>
          <w:highlight w:val="green"/>
        </w:rPr>
        <w:t>corona</w:t>
      </w:r>
      <w:r w:rsidRPr="00107637">
        <w:rPr>
          <w:rStyle w:val="Emphasis"/>
        </w:rPr>
        <w:t>virus</w:t>
      </w:r>
      <w:r w:rsidRPr="00107637">
        <w:t xml:space="preserve"> in a country already ravaged by starvation and other diseases. The Houthis, backed by Iran, have not yet signed on. In Syria, </w:t>
      </w:r>
      <w:r w:rsidRPr="00107637">
        <w:rPr>
          <w:u w:val="single"/>
        </w:rPr>
        <w:t xml:space="preserve">the </w:t>
      </w:r>
      <w:r w:rsidRPr="00D64E8C">
        <w:rPr>
          <w:highlight w:val="green"/>
          <w:u w:val="single"/>
        </w:rPr>
        <w:t>Kurdish</w:t>
      </w:r>
      <w:r w:rsidRPr="00107637">
        <w:rPr>
          <w:u w:val="single"/>
        </w:rPr>
        <w:t xml:space="preserve">-led </w:t>
      </w:r>
      <w:r w:rsidRPr="00D64E8C">
        <w:rPr>
          <w:highlight w:val="green"/>
        </w:rPr>
        <w:t xml:space="preserve">Syrian Democratic Forces agreed </w:t>
      </w:r>
      <w:r w:rsidRPr="00D64E8C">
        <w:rPr>
          <w:highlight w:val="green"/>
          <w:u w:val="single"/>
        </w:rPr>
        <w:t>to a cease-fire</w:t>
      </w:r>
      <w:r w:rsidRPr="00107637">
        <w:rPr>
          <w:u w:val="single"/>
        </w:rPr>
        <w:t xml:space="preserve">, saying its fighters would </w:t>
      </w:r>
      <w:r w:rsidRPr="00107637">
        <w:t xml:space="preserve">defend themselves against attacks but </w:t>
      </w:r>
      <w:r w:rsidRPr="00107637">
        <w:rPr>
          <w:u w:val="single"/>
        </w:rPr>
        <w:t>not engage in offensive military action</w:t>
      </w:r>
      <w:r w:rsidRPr="00107637">
        <w:t xml:space="preserve">. “We hope that this humanitarian truce will help to open the door for dialogue and political solution and to </w:t>
      </w:r>
      <w:r w:rsidRPr="00107637">
        <w:rPr>
          <w:u w:val="single"/>
        </w:rPr>
        <w:t xml:space="preserve">put an </w:t>
      </w:r>
      <w:r w:rsidRPr="00D64E8C">
        <w:rPr>
          <w:rStyle w:val="Emphasis"/>
          <w:highlight w:val="green"/>
        </w:rPr>
        <w:t>end</w:t>
      </w:r>
      <w:r w:rsidRPr="00107637">
        <w:rPr>
          <w:rStyle w:val="Emphasis"/>
        </w:rPr>
        <w:t xml:space="preserve"> to </w:t>
      </w:r>
      <w:r w:rsidRPr="00D64E8C">
        <w:rPr>
          <w:rStyle w:val="Emphasis"/>
          <w:highlight w:val="green"/>
        </w:rPr>
        <w:t>the war in the world</w:t>
      </w:r>
      <w:r w:rsidRPr="00107637">
        <w:t xml:space="preserve"> and Syria,” the SDF said in a statement.</w:t>
      </w:r>
    </w:p>
    <w:p w14:paraId="3241959E" w14:textId="77777777" w:rsidR="00997109" w:rsidRDefault="00997109" w:rsidP="00997109"/>
    <w:p w14:paraId="0AE62ECD" w14:textId="77777777" w:rsidR="00997109" w:rsidRPr="00997109" w:rsidRDefault="00997109" w:rsidP="00997109"/>
    <w:sectPr w:rsidR="00997109" w:rsidRPr="009971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B857B8"/>
    <w:multiLevelType w:val="hybridMultilevel"/>
    <w:tmpl w:val="7E786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145D10"/>
    <w:multiLevelType w:val="multilevel"/>
    <w:tmpl w:val="E0C80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4016D5"/>
    <w:multiLevelType w:val="hybridMultilevel"/>
    <w:tmpl w:val="8AAE9EBC"/>
    <w:lvl w:ilvl="0" w:tplc="34282FF0">
      <w:start w:val="8"/>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50661A"/>
    <w:multiLevelType w:val="hybridMultilevel"/>
    <w:tmpl w:val="1C3EE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0C6D49"/>
    <w:multiLevelType w:val="hybridMultilevel"/>
    <w:tmpl w:val="48266812"/>
    <w:lvl w:ilvl="0" w:tplc="311A3936">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137BB4"/>
    <w:multiLevelType w:val="multilevel"/>
    <w:tmpl w:val="0128C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F3EA6"/>
    <w:multiLevelType w:val="hybridMultilevel"/>
    <w:tmpl w:val="D4705A26"/>
    <w:lvl w:ilvl="0" w:tplc="B8288794">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11AC9"/>
    <w:multiLevelType w:val="hybridMultilevel"/>
    <w:tmpl w:val="5704A4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755D9E"/>
    <w:multiLevelType w:val="hybridMultilevel"/>
    <w:tmpl w:val="D334E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5A1606"/>
    <w:multiLevelType w:val="hybridMultilevel"/>
    <w:tmpl w:val="9AE6F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20"/>
  </w:num>
  <w:num w:numId="14">
    <w:abstractNumId w:val="19"/>
  </w:num>
  <w:num w:numId="15">
    <w:abstractNumId w:val="16"/>
  </w:num>
  <w:num w:numId="16">
    <w:abstractNumId w:val="23"/>
  </w:num>
  <w:num w:numId="17">
    <w:abstractNumId w:val="22"/>
  </w:num>
  <w:num w:numId="18">
    <w:abstractNumId w:val="12"/>
  </w:num>
  <w:num w:numId="19">
    <w:abstractNumId w:val="18"/>
  </w:num>
  <w:num w:numId="20">
    <w:abstractNumId w:val="13"/>
  </w:num>
  <w:num w:numId="21">
    <w:abstractNumId w:val="21"/>
  </w:num>
  <w:num w:numId="22">
    <w:abstractNumId w:val="14"/>
  </w:num>
  <w:num w:numId="23">
    <w:abstractNumId w:val="1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97109"/>
    <w:rsid w:val="000029E3"/>
    <w:rsid w:val="000029E8"/>
    <w:rsid w:val="00004225"/>
    <w:rsid w:val="000066CA"/>
    <w:rsid w:val="00007264"/>
    <w:rsid w:val="000076A9"/>
    <w:rsid w:val="00014FAD"/>
    <w:rsid w:val="00015D2A"/>
    <w:rsid w:val="0002490B"/>
    <w:rsid w:val="0002540A"/>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1A35"/>
    <w:rsid w:val="00094DEC"/>
    <w:rsid w:val="000A2D8A"/>
    <w:rsid w:val="000D1B65"/>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8F6"/>
    <w:rsid w:val="001A5371"/>
    <w:rsid w:val="001A72C7"/>
    <w:rsid w:val="001B2BF4"/>
    <w:rsid w:val="001B73E3"/>
    <w:rsid w:val="001C316D"/>
    <w:rsid w:val="001C531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024"/>
    <w:rsid w:val="0029647A"/>
    <w:rsid w:val="00296504"/>
    <w:rsid w:val="002B5511"/>
    <w:rsid w:val="002B7ACF"/>
    <w:rsid w:val="002E0643"/>
    <w:rsid w:val="002E392E"/>
    <w:rsid w:val="002E6BBC"/>
    <w:rsid w:val="002F1BA9"/>
    <w:rsid w:val="002F6E74"/>
    <w:rsid w:val="003106B3"/>
    <w:rsid w:val="00310CB4"/>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9D0"/>
    <w:rsid w:val="003A248F"/>
    <w:rsid w:val="003A4D9C"/>
    <w:rsid w:val="003B1668"/>
    <w:rsid w:val="003C5F4C"/>
    <w:rsid w:val="003C68D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F61"/>
    <w:rsid w:val="004E355B"/>
    <w:rsid w:val="004F021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0ADE"/>
    <w:rsid w:val="005E1860"/>
    <w:rsid w:val="005F063B"/>
    <w:rsid w:val="005F192D"/>
    <w:rsid w:val="005F24C8"/>
    <w:rsid w:val="005F26AF"/>
    <w:rsid w:val="005F28D1"/>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425B"/>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099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109"/>
    <w:rsid w:val="009A1467"/>
    <w:rsid w:val="009A6464"/>
    <w:rsid w:val="009B69F5"/>
    <w:rsid w:val="009C5FF7"/>
    <w:rsid w:val="009C6292"/>
    <w:rsid w:val="009D15DB"/>
    <w:rsid w:val="009D3133"/>
    <w:rsid w:val="009E160D"/>
    <w:rsid w:val="009F1CBB"/>
    <w:rsid w:val="009F3305"/>
    <w:rsid w:val="009F6FB2"/>
    <w:rsid w:val="00A07000"/>
    <w:rsid w:val="00A071C0"/>
    <w:rsid w:val="00A2101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A84"/>
    <w:rsid w:val="00B6656B"/>
    <w:rsid w:val="00B71625"/>
    <w:rsid w:val="00B75C54"/>
    <w:rsid w:val="00B8710E"/>
    <w:rsid w:val="00B92A93"/>
    <w:rsid w:val="00BA17A8"/>
    <w:rsid w:val="00BA3C33"/>
    <w:rsid w:val="00BB0878"/>
    <w:rsid w:val="00BB1879"/>
    <w:rsid w:val="00BC0ABE"/>
    <w:rsid w:val="00BC30DB"/>
    <w:rsid w:val="00BC64FF"/>
    <w:rsid w:val="00BC7C37"/>
    <w:rsid w:val="00BD1319"/>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481"/>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0CAD"/>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3F5"/>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22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3BCE70"/>
  <w14:defaultImageDpi w14:val="300"/>
  <w15:docId w15:val="{6BE2CD0D-363E-2543-88D6-AF0A9C81F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28D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F28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28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F28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F28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28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8D1"/>
  </w:style>
  <w:style w:type="character" w:customStyle="1" w:styleId="Heading1Char">
    <w:name w:val="Heading 1 Char"/>
    <w:aliases w:val="Pocket Char"/>
    <w:basedOn w:val="DefaultParagraphFont"/>
    <w:link w:val="Heading1"/>
    <w:uiPriority w:val="9"/>
    <w:rsid w:val="005F28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28D1"/>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5F28D1"/>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F28D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28D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5F28D1"/>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5F28D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F28D1"/>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5F28D1"/>
    <w:rPr>
      <w:color w:val="auto"/>
      <w:u w:val="none"/>
    </w:rPr>
  </w:style>
  <w:style w:type="paragraph" w:styleId="DocumentMap">
    <w:name w:val="Document Map"/>
    <w:basedOn w:val="Normal"/>
    <w:link w:val="DocumentMapChar"/>
    <w:uiPriority w:val="99"/>
    <w:semiHidden/>
    <w:unhideWhenUsed/>
    <w:rsid w:val="005F28D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28D1"/>
    <w:rPr>
      <w:rFonts w:ascii="Lucida Grande" w:hAnsi="Lucida Grande" w:cs="Lucida Grande"/>
    </w:rPr>
  </w:style>
  <w:style w:type="paragraph" w:customStyle="1" w:styleId="Analytic">
    <w:name w:val="Analytic"/>
    <w:basedOn w:val="Normal"/>
    <w:autoRedefine/>
    <w:qFormat/>
    <w:rsid w:val="005F28D1"/>
    <w:rPr>
      <w:b/>
      <w:bCs/>
      <w:color w:val="404040" w:themeColor="text1" w:themeTint="BF"/>
      <w:sz w:val="26"/>
      <w:szCs w:val="26"/>
    </w:rPr>
  </w:style>
  <w:style w:type="paragraph" w:customStyle="1" w:styleId="textbold">
    <w:name w:val="text bold"/>
    <w:basedOn w:val="Normal"/>
    <w:link w:val="Emphasis"/>
    <w:uiPriority w:val="20"/>
    <w:qFormat/>
    <w:rsid w:val="00997109"/>
    <w:pPr>
      <w:spacing w:after="0" w:line="240" w:lineRule="auto"/>
      <w:ind w:left="720"/>
      <w:jc w:val="both"/>
    </w:pPr>
    <w:rPr>
      <w:b/>
      <w:iCs/>
      <w:sz w:val="22"/>
      <w:u w:val="single"/>
      <w:bdr w:val="single" w:sz="8" w:space="0" w:color="auto"/>
    </w:rPr>
  </w:style>
  <w:style w:type="paragraph" w:styleId="Title">
    <w:name w:val="Title"/>
    <w:aliases w:val="Bold Underlined,UNDERLINE,Cites and Cards,title,Block Heading"/>
    <w:basedOn w:val="Normal"/>
    <w:next w:val="Normal"/>
    <w:link w:val="TitleChar1"/>
    <w:uiPriority w:val="1"/>
    <w:qFormat/>
    <w:rsid w:val="00997109"/>
    <w:pPr>
      <w:pBdr>
        <w:top w:val="single" w:sz="12" w:space="1" w:color="C0504D" w:themeColor="accent2"/>
      </w:pBdr>
      <w:jc w:val="right"/>
    </w:pPr>
    <w:rPr>
      <w:smallCaps/>
      <w:sz w:val="48"/>
      <w:szCs w:val="48"/>
    </w:rPr>
  </w:style>
  <w:style w:type="character" w:customStyle="1" w:styleId="TitleChar">
    <w:name w:val="Title Char"/>
    <w:basedOn w:val="DefaultParagraphFont"/>
    <w:uiPriority w:val="10"/>
    <w:rsid w:val="00997109"/>
    <w:rPr>
      <w:rFonts w:asciiTheme="majorHAnsi" w:eastAsiaTheme="majorEastAsia" w:hAnsiTheme="majorHAnsi" w:cstheme="majorBidi"/>
      <w:spacing w:val="-10"/>
      <w:kern w:val="28"/>
      <w:sz w:val="56"/>
      <w:szCs w:val="56"/>
    </w:rPr>
  </w:style>
  <w:style w:type="character" w:customStyle="1" w:styleId="TitleChar1">
    <w:name w:val="Title Char1"/>
    <w:aliases w:val="Bold Underlined Char,UNDERLINE Char,Cites and Cards Char,title Char,Block Heading Char"/>
    <w:basedOn w:val="DefaultParagraphFont"/>
    <w:link w:val="Title"/>
    <w:uiPriority w:val="1"/>
    <w:rsid w:val="00997109"/>
    <w:rPr>
      <w:rFonts w:ascii="Calibri" w:hAnsi="Calibri" w:cs="Calibri"/>
      <w:smallCaps/>
      <w:sz w:val="48"/>
      <w:szCs w:val="48"/>
    </w:rPr>
  </w:style>
  <w:style w:type="paragraph" w:customStyle="1" w:styleId="Emphasis1">
    <w:name w:val="Emphasis1"/>
    <w:basedOn w:val="Normal"/>
    <w:autoRedefine/>
    <w:uiPriority w:val="20"/>
    <w:qFormat/>
    <w:rsid w:val="00997109"/>
    <w:pPr>
      <w:pBdr>
        <w:top w:val="single" w:sz="4" w:space="1" w:color="auto"/>
        <w:left w:val="single" w:sz="4" w:space="4" w:color="auto"/>
        <w:bottom w:val="single" w:sz="4" w:space="1" w:color="auto"/>
        <w:right w:val="single" w:sz="4" w:space="4" w:color="auto"/>
      </w:pBdr>
      <w:ind w:left="720"/>
      <w:jc w:val="both"/>
    </w:pPr>
    <w:rPr>
      <w:b/>
      <w:iCs/>
      <w:sz w:val="22"/>
      <w:szCs w:val="20"/>
      <w:u w:val="single"/>
      <w:bdr w:val="single" w:sz="8" w:space="0" w:color="auto"/>
    </w:rPr>
  </w:style>
  <w:style w:type="character" w:styleId="UnresolvedMention">
    <w:name w:val="Unresolved Mention"/>
    <w:basedOn w:val="DefaultParagraphFont"/>
    <w:uiPriority w:val="99"/>
    <w:semiHidden/>
    <w:unhideWhenUsed/>
    <w:rsid w:val="00997109"/>
    <w:rPr>
      <w:color w:val="605E5C"/>
      <w:shd w:val="clear" w:color="auto" w:fill="E1DFDD"/>
    </w:rPr>
  </w:style>
  <w:style w:type="paragraph" w:styleId="ListParagraph">
    <w:name w:val="List Paragraph"/>
    <w:basedOn w:val="Normal"/>
    <w:uiPriority w:val="34"/>
    <w:qFormat/>
    <w:rsid w:val="00997109"/>
    <w:pPr>
      <w:ind w:left="720"/>
      <w:contextualSpacing/>
    </w:pPr>
  </w:style>
  <w:style w:type="paragraph" w:styleId="NoSpacing">
    <w:name w:val="No Spacing"/>
    <w:aliases w:val="Note Level 2,Card Format,No Spacing31,ClearFormatting,Clear,DDI Tag,Tag Title,No Spacing51,No Spacing22,card,Medium Grid 21,Debate Text,No Spacing3,Read stuff,Dont use,No Spacing6,No Spacing tnr,No Spacing41"/>
    <w:basedOn w:val="Heading1"/>
    <w:autoRedefine/>
    <w:uiPriority w:val="99"/>
    <w:qFormat/>
    <w:rsid w:val="0099710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0D1B65"/>
    <w:rPr>
      <w:rFonts w:ascii="Arial" w:hAnsi="Arial" w:cs="Arial" w:hint="default"/>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times.com/interactive/2019/11/16/world/asia/china-xinjiang-documents.html" TargetMode="External"/><Relationship Id="rId18" Type="http://schemas.openxmlformats.org/officeDocument/2006/relationships/hyperlink" Target="http://reason.com/archives/2016/12/16/is-economic-growth-environmentally-sust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abs/pii/S0030438717300108" TargetMode="External"/><Relationship Id="rId17"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www.andrewerickson.com/2021/06/quick-look-cmsis-4-6-may-2021-conference-large-scale-amphibious-warfare-in-chinese-military-strategy-taiwan-strait-campaign-foc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bc.com/2021/02/03/space-force-general-america-owns-space-with-help-from-elon-musks-spacex.html" TargetMode="External"/><Relationship Id="rId5" Type="http://schemas.openxmlformats.org/officeDocument/2006/relationships/numbering" Target="numbering.xml"/><Relationship Id="rId15" Type="http://schemas.openxmlformats.org/officeDocument/2006/relationships/hyperlink" Target="http://english.customs.gov.cn/Statics/0aba4bfd-f8ed-477c-9d16-dc3def897b7b.html" TargetMode="External"/><Relationship Id="rId10" Type="http://schemas.openxmlformats.org/officeDocument/2006/relationships/hyperlink" Target="https://www.theguardian.com/science/2021/jul/16/the-space-race-is-back-on-but-who-will-win"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home.treasury.gov/policy-issues/financial-sanctions/recent-actions/20210716_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22540</Words>
  <Characters>128484</Characters>
  <Application>Microsoft Office Word</Application>
  <DocSecurity>0</DocSecurity>
  <Lines>1070</Lines>
  <Paragraphs>301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14</cp:revision>
  <dcterms:created xsi:type="dcterms:W3CDTF">2022-01-15T19:49:00Z</dcterms:created>
  <dcterms:modified xsi:type="dcterms:W3CDTF">2022-01-15T21:50:00Z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