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125E3" w14:textId="3EE2C359" w:rsidR="00EB3F16" w:rsidRDefault="00EB3F16" w:rsidP="00253747">
      <w:pPr>
        <w:pStyle w:val="Heading1"/>
      </w:pPr>
      <w:r>
        <w:t xml:space="preserve">2NR </w:t>
      </w:r>
    </w:p>
    <w:p w14:paraId="1F98FF10" w14:textId="511B2996" w:rsidR="00EB3F16" w:rsidRDefault="00EB3F16" w:rsidP="00EB3F16">
      <w:pPr>
        <w:pStyle w:val="Heading4"/>
      </w:pPr>
      <w:r>
        <w:t xml:space="preserve">China hates the plan – this is based on capabilities -- </w:t>
      </w:r>
    </w:p>
    <w:p w14:paraId="4B7DBE29" w14:textId="77777777" w:rsidR="00EB3F16" w:rsidRDefault="00EB3F16" w:rsidP="00EB3F16">
      <w:r>
        <w:rPr>
          <w:rStyle w:val="Style13ptBold"/>
        </w:rPr>
        <w:t>Zhang 18</w:t>
      </w:r>
      <w:r>
        <w:t>, 3-7-2018 - Hui, research associate in the Project on Managing the Atom at Harvard University’s John F. Kennedy School of Government; "Action/Reaction: U.S. Space Weaponization and China," Arms Control, https://www.armscontrol.org/act/2005-12/features/actionreaction-us-space-weaponization-china</w:t>
      </w:r>
    </w:p>
    <w:p w14:paraId="31F51153" w14:textId="77777777" w:rsidR="00EB3F16" w:rsidRDefault="00EB3F16" w:rsidP="00EB3F16">
      <w:pPr>
        <w:rPr>
          <w:rStyle w:val="StyleUnderline"/>
        </w:rPr>
      </w:pPr>
      <w:r>
        <w:t xml:space="preserve">Historically, China’s stated purpose for developing nuclear weapons was to guard itself against nuclear blackmail. Beijing’s official statements do not discuss potential responses to U.S. space weaponization, but </w:t>
      </w:r>
      <w:r>
        <w:rPr>
          <w:rStyle w:val="StyleUnderline"/>
        </w:rPr>
        <w:t xml:space="preserve">many </w:t>
      </w:r>
      <w:r w:rsidRPr="00464D2A">
        <w:rPr>
          <w:rStyle w:val="StyleUnderline"/>
          <w:highlight w:val="green"/>
        </w:rPr>
        <w:t xml:space="preserve">Chinese </w:t>
      </w:r>
      <w:r w:rsidRPr="00464D2A">
        <w:rPr>
          <w:rStyle w:val="Emphasis"/>
          <w:highlight w:val="green"/>
        </w:rPr>
        <w:t>officials and scholars argue</w:t>
      </w:r>
      <w:r>
        <w:rPr>
          <w:rStyle w:val="StyleUnderline"/>
        </w:rPr>
        <w:t xml:space="preserve"> that China must ensure that U.S. efforts do not negate the effectiveness of its nuclear deterrent</w:t>
      </w:r>
      <w:r>
        <w:t xml:space="preserve">. As one Chinese official stated: </w:t>
      </w:r>
      <w:r w:rsidRPr="00464D2A">
        <w:rPr>
          <w:rStyle w:val="StyleUnderline"/>
          <w:highlight w:val="green"/>
        </w:rPr>
        <w:t xml:space="preserve">China is </w:t>
      </w:r>
      <w:r w:rsidRPr="00464D2A">
        <w:rPr>
          <w:rStyle w:val="Emphasis"/>
          <w:highlight w:val="green"/>
        </w:rPr>
        <w:t>not in a position</w:t>
      </w:r>
      <w:r w:rsidRPr="00464D2A">
        <w:rPr>
          <w:rStyle w:val="StyleUnderline"/>
          <w:highlight w:val="green"/>
        </w:rPr>
        <w:t xml:space="preserve"> to conduct an </w:t>
      </w:r>
      <w:r w:rsidRPr="00464D2A">
        <w:rPr>
          <w:rStyle w:val="Emphasis"/>
          <w:highlight w:val="green"/>
        </w:rPr>
        <w:t>arms race</w:t>
      </w:r>
      <w:r w:rsidRPr="00464D2A">
        <w:rPr>
          <w:rStyle w:val="StyleUnderline"/>
          <w:highlight w:val="green"/>
        </w:rPr>
        <w:t xml:space="preserve"> </w:t>
      </w:r>
      <w:r>
        <w:rPr>
          <w:rStyle w:val="StyleUnderline"/>
        </w:rPr>
        <w:t>with the United States and it does not intend to do so</w:t>
      </w:r>
      <w:r>
        <w:t xml:space="preserve">, particularly in the field of missile defense. However, China will not sit idly by and watch its strategic interests being jeopardized without taking necessary measures. It is quite possible and natural for China to review its military doctrine and a series of policies on the relationship with big powers, Taiwan issues, arms control and nonproliferation, etc. Certainly, </w:t>
      </w:r>
      <w:r w:rsidRPr="00464D2A">
        <w:rPr>
          <w:rStyle w:val="StyleUnderline"/>
          <w:highlight w:val="green"/>
        </w:rPr>
        <w:t xml:space="preserve">the </w:t>
      </w:r>
      <w:r w:rsidRPr="00464D2A">
        <w:rPr>
          <w:rStyle w:val="Emphasis"/>
          <w:highlight w:val="green"/>
        </w:rPr>
        <w:t>best option</w:t>
      </w:r>
      <w:r>
        <w:t xml:space="preserve"> </w:t>
      </w:r>
      <w:r>
        <w:rPr>
          <w:rStyle w:val="StyleUnderline"/>
        </w:rPr>
        <w:t>for China</w:t>
      </w:r>
      <w:r w:rsidRPr="00464D2A">
        <w:rPr>
          <w:rStyle w:val="StyleUnderline"/>
          <w:highlight w:val="green"/>
        </w:rPr>
        <w:t xml:space="preserve"> is </w:t>
      </w:r>
      <w:r>
        <w:rPr>
          <w:rStyle w:val="StyleUnderline"/>
        </w:rPr>
        <w:t xml:space="preserve">to reach an </w:t>
      </w:r>
      <w:r w:rsidRPr="009F0505">
        <w:rPr>
          <w:rStyle w:val="Emphasis"/>
        </w:rPr>
        <w:t>arms control agreement</w:t>
      </w:r>
      <w:r>
        <w:rPr>
          <w:rStyle w:val="StyleUnderline"/>
        </w:rPr>
        <w:t xml:space="preserve"> </w:t>
      </w:r>
      <w:r w:rsidRPr="00464D2A">
        <w:rPr>
          <w:rStyle w:val="StyleUnderline"/>
          <w:highlight w:val="green"/>
        </w:rPr>
        <w:t xml:space="preserve">to </w:t>
      </w:r>
      <w:r w:rsidRPr="00464D2A">
        <w:rPr>
          <w:rStyle w:val="Emphasis"/>
          <w:highlight w:val="green"/>
        </w:rPr>
        <w:t>prevent space weaponization</w:t>
      </w:r>
      <w:r>
        <w:t xml:space="preserve">, </w:t>
      </w:r>
      <w:r w:rsidRPr="009F0505">
        <w:rPr>
          <w:rStyle w:val="StyleUnderline"/>
          <w:highlight w:val="green"/>
        </w:rPr>
        <w:t xml:space="preserve">as it is advocating </w:t>
      </w:r>
      <w:r w:rsidRPr="009F0505">
        <w:rPr>
          <w:rStyle w:val="StyleUnderline"/>
        </w:rPr>
        <w:t>now</w:t>
      </w:r>
      <w:r w:rsidRPr="009F0505">
        <w:t xml:space="preserve">. However, </w:t>
      </w:r>
      <w:r w:rsidRPr="009F0505">
        <w:rPr>
          <w:rStyle w:val="StyleUnderline"/>
        </w:rPr>
        <w:t xml:space="preserve">if this effort </w:t>
      </w:r>
      <w:r w:rsidRPr="009F0505">
        <w:rPr>
          <w:rStyle w:val="Emphasis"/>
        </w:rPr>
        <w:t>fails</w:t>
      </w:r>
      <w:r w:rsidRPr="009F0505">
        <w:rPr>
          <w:rStyle w:val="StyleUnderline"/>
        </w:rPr>
        <w:t xml:space="preserve"> and if what China perceives as its legitimate security concerns are ignored</w:t>
      </w:r>
      <w:r w:rsidRPr="009F0505">
        <w:t xml:space="preserve">, </w:t>
      </w:r>
      <w:r w:rsidRPr="009F0505">
        <w:rPr>
          <w:rStyle w:val="StyleUnderline"/>
        </w:rPr>
        <w:t xml:space="preserve">China would very likely </w:t>
      </w:r>
      <w:r w:rsidRPr="009F0505">
        <w:rPr>
          <w:rStyle w:val="Emphasis"/>
        </w:rPr>
        <w:t>develop other responses</w:t>
      </w:r>
      <w:r w:rsidRPr="009F0505">
        <w:rPr>
          <w:rStyle w:val="StyleUnderline"/>
        </w:rPr>
        <w:t xml:space="preserve"> to </w:t>
      </w:r>
      <w:r w:rsidRPr="009F0505">
        <w:rPr>
          <w:rStyle w:val="Emphasis"/>
        </w:rPr>
        <w:t>neutralize the perceived threat</w:t>
      </w:r>
      <w:r w:rsidRPr="009F0505">
        <w:t>. Because it is not clear what type of missile defense system the United States</w:t>
      </w:r>
      <w:r>
        <w:t xml:space="preserve"> will finally deploy or whether the U.S. space control plans will be implemented, </w:t>
      </w:r>
      <w:r>
        <w:rPr>
          <w:rStyle w:val="StyleUnderline"/>
        </w:rPr>
        <w:t>it is difficult to identify conclusively China’s specific countermeasures</w:t>
      </w:r>
      <w:r>
        <w:t xml:space="preserve">. Yet, </w:t>
      </w:r>
      <w:r>
        <w:rPr>
          <w:rStyle w:val="StyleUnderline"/>
        </w:rPr>
        <w:t>there are certain options that it would be likely to consider</w:t>
      </w:r>
      <w:r w:rsidRPr="00EB3F16">
        <w:rPr>
          <w:rStyle w:val="StyleUnderline"/>
          <w:highlight w:val="cyan"/>
        </w:rPr>
        <w:t>. It should be noted that these discussions are based on China’s capabilities and do not characterize China’s intentions.</w:t>
      </w:r>
    </w:p>
    <w:p w14:paraId="1C6D13B0" w14:textId="77777777" w:rsidR="00EB3F16" w:rsidRPr="00EB3F16" w:rsidRDefault="00EB3F16" w:rsidP="00EB3F16"/>
    <w:p w14:paraId="7B17DE9D" w14:textId="12E8CB6F" w:rsidR="00253747" w:rsidRDefault="00253747" w:rsidP="00253747">
      <w:pPr>
        <w:pStyle w:val="Heading1"/>
      </w:pPr>
      <w:r>
        <w:t xml:space="preserve">1NC vs </w:t>
      </w:r>
      <w:r w:rsidRPr="00253747">
        <w:t>Cogito</w:t>
      </w:r>
      <w:r>
        <w:t xml:space="preserve"> CL</w:t>
      </w:r>
    </w:p>
    <w:p w14:paraId="3F3CDEAB" w14:textId="2B5BC817" w:rsidR="00782D65" w:rsidRDefault="00782D65" w:rsidP="00782D65">
      <w:pPr>
        <w:pStyle w:val="Heading3"/>
      </w:pPr>
      <w:r w:rsidRPr="00392359">
        <w:t>1</w:t>
      </w:r>
      <w:r>
        <w:t>NC – </w:t>
      </w:r>
      <w:r>
        <w:t>Off</w:t>
      </w:r>
    </w:p>
    <w:p w14:paraId="1D370CA2" w14:textId="77777777" w:rsidR="00782D65" w:rsidRDefault="00782D65" w:rsidP="00782D65">
      <w:pPr>
        <w:pStyle w:val="Heading4"/>
      </w:pPr>
      <w:r>
        <w:t>JCPOA passes now – political will is key</w:t>
      </w:r>
    </w:p>
    <w:p w14:paraId="63EC5367" w14:textId="77777777" w:rsidR="00782D65" w:rsidRPr="00694DDB" w:rsidRDefault="00782D65" w:rsidP="00782D65">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14:paraId="7C488B3A" w14:textId="77777777" w:rsidR="00782D65" w:rsidRDefault="00782D65" w:rsidP="00782D65">
      <w:r>
        <w:t>BRUSSELS:</w:t>
      </w:r>
    </w:p>
    <w:p w14:paraId="06123718" w14:textId="77777777" w:rsidR="00782D65" w:rsidRPr="00694DDB" w:rsidRDefault="00782D65" w:rsidP="00782D65">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proofErr w:type="gramStart"/>
      <w:r w:rsidRPr="00694DDB">
        <w:rPr>
          <w:rStyle w:val="Emphasis"/>
          <w:highlight w:val="green"/>
        </w:rPr>
        <w:t>close</w:t>
      </w:r>
      <w:proofErr w:type="gramEnd"/>
      <w:r w:rsidRPr="00694DDB">
        <w:rPr>
          <w:rStyle w:val="Emphasis"/>
          <w:highlight w:val="green"/>
        </w:rPr>
        <w:t xml:space="preserve"> but success depended on the political will of those involved.</w:t>
      </w:r>
    </w:p>
    <w:p w14:paraId="03D8537D" w14:textId="77777777" w:rsidR="00782D65" w:rsidRDefault="00782D65" w:rsidP="00782D65">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14:paraId="1D0785A1" w14:textId="77777777" w:rsidR="00782D65" w:rsidRPr="00694DDB" w:rsidRDefault="00782D65" w:rsidP="00782D65">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14:paraId="449E3333" w14:textId="77777777" w:rsidR="00782D65" w:rsidRDefault="00782D65" w:rsidP="00782D65">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w:t>
      </w:r>
      <w:proofErr w:type="gramStart"/>
      <w:r w:rsidRPr="00694DDB">
        <w:rPr>
          <w:rStyle w:val="StyleUnderline"/>
        </w:rPr>
        <w:t>So</w:t>
      </w:r>
      <w:proofErr w:type="gramEnd"/>
      <w:r w:rsidRPr="00694DDB">
        <w:rPr>
          <w:rStyle w:val="StyleUnderline"/>
        </w:rPr>
        <w:t xml:space="preserve">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14:paraId="041F10D6" w14:textId="77777777" w:rsidR="00782D65" w:rsidRPr="00694DDB" w:rsidRDefault="00782D65" w:rsidP="00782D65">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14:paraId="36D58509" w14:textId="77777777" w:rsidR="00782D65" w:rsidRPr="00694DDB" w:rsidRDefault="00782D65" w:rsidP="00782D65">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14:paraId="385D72F3" w14:textId="77777777" w:rsidR="00782D65" w:rsidRPr="00392359" w:rsidRDefault="00782D65" w:rsidP="00782D65">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740FB575" w14:textId="77777777" w:rsidR="00782D65" w:rsidRPr="00392359" w:rsidRDefault="00782D65" w:rsidP="00782D65">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19B139E6" w14:textId="77777777" w:rsidR="00782D65" w:rsidRPr="00392359" w:rsidRDefault="00782D65" w:rsidP="00782D65">
      <w:pPr>
        <w:rPr>
          <w:rStyle w:val="Style13ptBold"/>
          <w:b w:val="0"/>
          <w:sz w:val="16"/>
        </w:rPr>
      </w:pPr>
      <w:r w:rsidRPr="00392359">
        <w:t> *The plan is legislated in the AVC (same bureau of the State Department that’s concerned with the JCPOA)</w:t>
      </w:r>
    </w:p>
    <w:p w14:paraId="3F06F1B7" w14:textId="77777777" w:rsidR="00782D65" w:rsidRPr="00392359" w:rsidRDefault="00782D65" w:rsidP="00782D65">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14:paraId="0873C610" w14:textId="77777777" w:rsidR="00782D65" w:rsidRPr="00392359" w:rsidRDefault="00782D65" w:rsidP="00782D65">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5C81F95A" w14:textId="77777777" w:rsidR="00782D65" w:rsidRPr="00392359" w:rsidRDefault="00782D65" w:rsidP="00782D65">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0147CB9D" w14:textId="77777777" w:rsidR="00782D65" w:rsidRPr="00392359" w:rsidRDefault="00782D65" w:rsidP="00782D65">
      <w:r w:rsidRPr="00392359">
        <w:t xml:space="preserve">• </w:t>
      </w:r>
      <w:r w:rsidRPr="00392359">
        <w:rPr>
          <w:rStyle w:val="StyleUnderline"/>
        </w:rPr>
        <w:t>Develop policy and strategy for a domain that is increasingly congested, competitive, and contested</w:t>
      </w:r>
    </w:p>
    <w:p w14:paraId="3A5AF850" w14:textId="77777777" w:rsidR="00782D65" w:rsidRPr="00392359" w:rsidRDefault="00782D65" w:rsidP="00782D65">
      <w:pPr>
        <w:rPr>
          <w:sz w:val="12"/>
          <w:szCs w:val="12"/>
        </w:rPr>
      </w:pPr>
      <w:r w:rsidRPr="00392359">
        <w:rPr>
          <w:sz w:val="12"/>
          <w:szCs w:val="12"/>
        </w:rPr>
        <w:t>• Implement across DoD — plans, programs, doctrine, operations — and with the IC and other agencies</w:t>
      </w:r>
    </w:p>
    <w:p w14:paraId="4EF4EA55" w14:textId="77777777" w:rsidR="00782D65" w:rsidRPr="00392359" w:rsidRDefault="00782D65" w:rsidP="00782D65">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24CE98F2" w14:textId="77777777" w:rsidR="00782D65" w:rsidRPr="00392359" w:rsidRDefault="00782D65" w:rsidP="00782D65">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24CE3C21" w14:textId="77777777" w:rsidR="00782D65" w:rsidRDefault="00782D65" w:rsidP="00782D65">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6E58B04" w14:textId="77777777" w:rsidR="00782D65" w:rsidRDefault="00782D65" w:rsidP="00782D65">
      <w:pPr>
        <w:rPr>
          <w:sz w:val="12"/>
        </w:rPr>
      </w:pPr>
    </w:p>
    <w:p w14:paraId="7F12E7CC" w14:textId="77777777" w:rsidR="00782D65" w:rsidRPr="00392359" w:rsidRDefault="00782D65" w:rsidP="00782D65">
      <w:pPr>
        <w:pStyle w:val="Heading4"/>
        <w:rPr>
          <w:rFonts w:cs="Calibri"/>
        </w:rPr>
      </w:pPr>
      <w:r w:rsidRPr="00392359">
        <w:rPr>
          <w:rFonts w:cs="Calibri"/>
        </w:rPr>
        <w:t>Iranian proliferation goes nuclear – causes regional war and spurs proliferation cascades across the Middle East</w:t>
      </w:r>
    </w:p>
    <w:p w14:paraId="13538B07" w14:textId="77777777" w:rsidR="00782D65" w:rsidRPr="00392359" w:rsidRDefault="00782D65" w:rsidP="00782D65">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r w:rsidRPr="0086721E">
        <w:t>https://www.defensenews.com/opinion/commentary/2020/02/13/avoiding-a-nuclear-arms-race-in-the-middle-east/</w:t>
      </w:r>
      <w:r w:rsidRPr="00392359">
        <w:t>] TDI</w:t>
      </w:r>
    </w:p>
    <w:p w14:paraId="07094039" w14:textId="77777777" w:rsidR="00782D65" w:rsidRPr="00392359" w:rsidRDefault="00782D65" w:rsidP="00782D65">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08F1726C" w14:textId="77777777" w:rsidR="00782D65" w:rsidRPr="00392359" w:rsidRDefault="00782D65" w:rsidP="00782D65">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31BF570D" w14:textId="77777777" w:rsidR="00782D65" w:rsidRPr="00392359" w:rsidRDefault="00782D65" w:rsidP="00782D65">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147B61F2" w14:textId="77777777" w:rsidR="00782D65" w:rsidRPr="00392359" w:rsidRDefault="00782D65" w:rsidP="00782D65">
      <w:pPr>
        <w:rPr>
          <w:szCs w:val="16"/>
        </w:rPr>
      </w:pPr>
      <w:r w:rsidRPr="00392359">
        <w:rPr>
          <w:szCs w:val="16"/>
        </w:rPr>
        <w:t>A half-decade delay isn’t optimal, however, when the goal is achieving nuclear deterrence quickly. Thus, there is the so-called Islamabad option.</w:t>
      </w:r>
    </w:p>
    <w:p w14:paraId="5C693AAF" w14:textId="77777777" w:rsidR="00782D65" w:rsidRPr="00392359" w:rsidRDefault="00782D65" w:rsidP="00782D65">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4BFD2723" w14:textId="77777777" w:rsidR="00782D65" w:rsidRPr="00392359" w:rsidRDefault="00782D65" w:rsidP="00782D65">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49D34234" w14:textId="77777777" w:rsidR="00782D65" w:rsidRPr="00392359" w:rsidRDefault="00782D65" w:rsidP="00782D65">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489FB296" w14:textId="77777777" w:rsidR="00782D65" w:rsidRPr="00392359" w:rsidRDefault="00782D65" w:rsidP="00782D65"/>
    <w:p w14:paraId="3192FB56" w14:textId="77777777" w:rsidR="00782D65" w:rsidRPr="00392359" w:rsidRDefault="00782D65" w:rsidP="00782D65">
      <w:pPr>
        <w:pStyle w:val="Heading4"/>
        <w:rPr>
          <w:rFonts w:cs="Calibri"/>
        </w:rPr>
      </w:pPr>
      <w:proofErr w:type="spellStart"/>
      <w:r w:rsidRPr="00392359">
        <w:rPr>
          <w:rFonts w:cs="Calibri"/>
        </w:rPr>
        <w:t>Prolif</w:t>
      </w:r>
      <w:proofErr w:type="spellEnd"/>
      <w:r w:rsidRPr="00392359">
        <w:rPr>
          <w:rFonts w:cs="Calibri"/>
        </w:rPr>
        <w:t xml:space="preserve"> cascades undermine deterrence and cause nuclear war – this is predictive of what a multi-nuclear Middle East would look like</w:t>
      </w:r>
    </w:p>
    <w:p w14:paraId="6EC0D9B9" w14:textId="77777777" w:rsidR="00782D65" w:rsidRPr="00392359" w:rsidRDefault="00782D65" w:rsidP="00782D65">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14:paraId="776D72FC" w14:textId="77777777" w:rsidR="00782D65" w:rsidRPr="00392359" w:rsidRDefault="00782D65" w:rsidP="00782D65">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3CE1133A" w14:textId="77777777" w:rsidR="00782D65" w:rsidRPr="00392359" w:rsidRDefault="00782D65" w:rsidP="00782D65">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21AB5E48" w14:textId="77777777" w:rsidR="00782D65" w:rsidRPr="00392359" w:rsidRDefault="00782D65" w:rsidP="00782D65">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t>
      </w:r>
      <w:proofErr w:type="gramStart"/>
      <w:r w:rsidRPr="00392359">
        <w:t>weapons, and</w:t>
      </w:r>
      <w:proofErr w:type="gramEnd"/>
      <w:r w:rsidRPr="0039235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464CAB33" w14:textId="77777777" w:rsidR="00782D65" w:rsidRPr="00392359" w:rsidRDefault="00782D65" w:rsidP="00782D65">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0650A277" w14:textId="77777777" w:rsidR="00782D65" w:rsidRPr="00392359" w:rsidRDefault="00782D65" w:rsidP="00782D65">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5E756806" w14:textId="77777777" w:rsidR="00782D65" w:rsidRPr="00392359" w:rsidRDefault="00782D65" w:rsidP="00782D65">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 xml:space="preserve">and at some </w:t>
      </w:r>
      <w:proofErr w:type="gramStart"/>
      <w:r w:rsidRPr="00392359">
        <w:rPr>
          <w:b/>
          <w:bCs/>
          <w:szCs w:val="22"/>
          <w:u w:val="single"/>
        </w:rPr>
        <w:t>point</w:t>
      </w:r>
      <w:proofErr w:type="gramEnd"/>
      <w:r w:rsidRPr="00392359">
        <w:rPr>
          <w:b/>
          <w:bCs/>
          <w:szCs w:val="22"/>
          <w:u w:val="single"/>
        </w:rPr>
        <w:t xml:space="preserve">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5924A23E" w14:textId="77777777" w:rsidR="00782D65" w:rsidRPr="007972B4" w:rsidRDefault="00782D65" w:rsidP="00782D65">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10DBCF56" w14:textId="719E7942" w:rsidR="00782D65" w:rsidRDefault="00782D65" w:rsidP="00782D65">
      <w:pPr>
        <w:pStyle w:val="Heading3"/>
      </w:pPr>
      <w:r>
        <w:t>1NC – </w:t>
      </w:r>
      <w:r>
        <w:t>Off</w:t>
      </w:r>
    </w:p>
    <w:p w14:paraId="5BADDB2D" w14:textId="77777777" w:rsidR="00782D65" w:rsidRDefault="00782D65" w:rsidP="00782D65">
      <w:pPr>
        <w:pStyle w:val="Heading4"/>
      </w:pPr>
      <w:r>
        <w:t>Xi is consolidating unprecedented political power – that’s only possible with strong PLA support</w:t>
      </w:r>
    </w:p>
    <w:p w14:paraId="37BE2B62" w14:textId="77777777" w:rsidR="00782D65" w:rsidRPr="00845F67" w:rsidRDefault="00782D65" w:rsidP="00782D65">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159326DF" w14:textId="77777777" w:rsidR="00782D65" w:rsidRPr="00225479" w:rsidRDefault="00782D65" w:rsidP="00782D65">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4946EB70" w14:textId="77777777" w:rsidR="00782D65" w:rsidRPr="00225479" w:rsidRDefault="00782D65" w:rsidP="00782D65">
      <w:r w:rsidRPr="00225479">
        <w:rPr>
          <w:rStyle w:val="StyleUnderline"/>
        </w:rPr>
        <w:t>Why is the People's Liberation Army making a comeback? The answer lies in succession politics</w:t>
      </w:r>
      <w:r w:rsidRPr="00225479">
        <w:t>.</w:t>
      </w:r>
    </w:p>
    <w:p w14:paraId="40C30AE5" w14:textId="77777777" w:rsidR="00782D65" w:rsidRPr="00225479" w:rsidRDefault="00782D65" w:rsidP="00782D65">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1585B98D" w14:textId="77777777" w:rsidR="00782D65" w:rsidRPr="00225479" w:rsidRDefault="00782D65" w:rsidP="00782D65">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462C1F34" w14:textId="77777777" w:rsidR="00782D65" w:rsidRPr="00225479" w:rsidRDefault="00782D65" w:rsidP="00782D65">
      <w:pPr>
        <w:rPr>
          <w:sz w:val="12"/>
        </w:rPr>
      </w:pPr>
      <w:r w:rsidRPr="00225479">
        <w:rPr>
          <w:sz w:val="12"/>
        </w:rPr>
        <w:t xml:space="preserve">And </w:t>
      </w:r>
      <w:r w:rsidRPr="001617C2">
        <w:rPr>
          <w:rStyle w:val="Emphasis"/>
          <w:highlight w:val="green"/>
        </w:rPr>
        <w:t xml:space="preserve">with the help of the military, </w:t>
      </w:r>
      <w:proofErr w:type="gramStart"/>
      <w:r w:rsidRPr="001617C2">
        <w:rPr>
          <w:rStyle w:val="Emphasis"/>
          <w:highlight w:val="green"/>
        </w:rPr>
        <w:t>Xi</w:t>
      </w:r>
      <w:proofErr w:type="gramEnd"/>
      <w:r w:rsidRPr="001617C2">
        <w:rPr>
          <w:rStyle w:val="Emphasis"/>
          <w:highlight w:val="green"/>
        </w:rPr>
        <w:t xml:space="preserve">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25B5E496" w14:textId="77777777" w:rsidR="00782D65" w:rsidRPr="00225479" w:rsidRDefault="00782D65" w:rsidP="00782D65">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4E0F0809" w14:textId="77777777" w:rsidR="00782D65" w:rsidRPr="00225479" w:rsidRDefault="00782D65" w:rsidP="00782D65">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t>
      </w:r>
      <w:proofErr w:type="gramStart"/>
      <w:r w:rsidRPr="00225479">
        <w:rPr>
          <w:rStyle w:val="StyleUnderline"/>
        </w:rPr>
        <w:t>wars, and</w:t>
      </w:r>
      <w:proofErr w:type="gramEnd"/>
      <w:r w:rsidRPr="00225479">
        <w:rPr>
          <w:rStyle w:val="StyleUnderline"/>
        </w:rPr>
        <w:t xml:space="preserve"> give the CMC formal power to control the future Chinese capabilities</w:t>
      </w:r>
      <w:r w:rsidRPr="00225479">
        <w:rPr>
          <w:sz w:val="12"/>
        </w:rPr>
        <w:t xml:space="preserve"> for global military intervention."</w:t>
      </w:r>
    </w:p>
    <w:p w14:paraId="31B42E4B" w14:textId="77777777" w:rsidR="00782D65" w:rsidRPr="00225479" w:rsidRDefault="00782D65" w:rsidP="00782D65">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6860B1BC" w14:textId="77777777" w:rsidR="00782D65" w:rsidRPr="00225479" w:rsidRDefault="00782D65" w:rsidP="00782D65">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608F65DE" w14:textId="77777777" w:rsidR="00782D65" w:rsidRPr="00225479" w:rsidRDefault="00782D65" w:rsidP="00782D65">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7843D70D" w14:textId="77777777" w:rsidR="00782D65" w:rsidRDefault="00782D65" w:rsidP="00782D65">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5D9E1305" w14:textId="77777777" w:rsidR="00782D65" w:rsidRDefault="00782D65" w:rsidP="00782D65">
      <w:pPr>
        <w:rPr>
          <w:sz w:val="12"/>
        </w:rPr>
      </w:pPr>
    </w:p>
    <w:p w14:paraId="144C860E" w14:textId="0990B329" w:rsidR="00782D65" w:rsidRPr="000D0A38" w:rsidRDefault="00782D65" w:rsidP="00782D65">
      <w:pPr>
        <w:pStyle w:val="Heading4"/>
      </w:pPr>
      <w:r>
        <w:t xml:space="preserve">The plan alienates the PLA – they </w:t>
      </w:r>
      <w:r w:rsidR="006349EA">
        <w:t>perceive</w:t>
      </w:r>
      <w:r>
        <w:t xml:space="preserve"> space dominance as key to military strength – independently, space cooperation forces fights</w:t>
      </w:r>
    </w:p>
    <w:p w14:paraId="56BF7564" w14:textId="77777777" w:rsidR="00782D65" w:rsidRPr="000D0A38" w:rsidRDefault="00782D65" w:rsidP="00782D65">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0A0760E9" w14:textId="77777777" w:rsidR="00782D65" w:rsidRPr="000D0A38" w:rsidRDefault="00782D65" w:rsidP="00782D65">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581D8D7B" w14:textId="77777777" w:rsidR="00782D65" w:rsidRPr="000D0A38" w:rsidRDefault="00782D65" w:rsidP="00782D65">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w:t>
      </w:r>
      <w:proofErr w:type="spellStart"/>
      <w:r w:rsidRPr="000D0A38">
        <w:rPr>
          <w:szCs w:val="16"/>
        </w:rPr>
        <w:t>informationized</w:t>
      </w:r>
      <w:proofErr w:type="spellEnd"/>
      <w:r w:rsidRPr="000D0A38">
        <w:rPr>
          <w:szCs w:val="16"/>
        </w:rPr>
        <w:t xml:space="preserve">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 xml:space="preserve">on anything other than its own </w:t>
      </w:r>
      <w:proofErr w:type="gramStart"/>
      <w:r w:rsidRPr="004F02B2">
        <w:rPr>
          <w:rStyle w:val="Emphasis"/>
          <w:highlight w:val="green"/>
        </w:rPr>
        <w:t>terms</w:t>
      </w:r>
      <w:r w:rsidRPr="000D0A38">
        <w:rPr>
          <w:szCs w:val="16"/>
        </w:rPr>
        <w:t>.¶</w:t>
      </w:r>
      <w:proofErr w:type="gramEnd"/>
      <w:r w:rsidRPr="000D0A38">
        <w:rPr>
          <w:szCs w:val="16"/>
        </w:rPr>
        <w:t xml:space="preserve"> Prospects for Cooperation</w:t>
      </w:r>
    </w:p>
    <w:p w14:paraId="00C9826D" w14:textId="77777777" w:rsidR="00782D65" w:rsidRPr="000D0A38" w:rsidRDefault="00782D65" w:rsidP="00782D65">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 xml:space="preserve">The failure of the joint </w:t>
      </w:r>
      <w:proofErr w:type="gramStart"/>
      <w:r w:rsidRPr="004F02B2">
        <w:rPr>
          <w:rStyle w:val="StyleUnderline"/>
        </w:rPr>
        <w:t>Russian–Chinese</w:t>
      </w:r>
      <w:proofErr w:type="gramEnd"/>
      <w:r w:rsidRPr="004F02B2">
        <w:rPr>
          <w:rStyle w:val="StyleUnderline"/>
        </w:rPr>
        <w:t xml:space="preserv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4D9D41CD" w14:textId="77777777" w:rsidR="00782D65" w:rsidRPr="000D0A38" w:rsidRDefault="00782D65" w:rsidP="00782D65">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24F223C7" w14:textId="77777777" w:rsidR="00782D65" w:rsidRPr="000D0A38" w:rsidRDefault="00782D65" w:rsidP="00782D65">
      <w:r w:rsidRPr="000D0A38">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xml:space="preserve">, there should also be skepticism in American ones. China’s space program is arguably one of the </w:t>
      </w:r>
      <w:proofErr w:type="gramStart"/>
      <w:r w:rsidRPr="000D0A38">
        <w:t>most opaque</w:t>
      </w:r>
      <w:proofErr w:type="gramEnd"/>
      <w:r w:rsidRPr="000D0A38">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7853411D" w14:textId="77777777" w:rsidR="00782D65" w:rsidRDefault="00782D65" w:rsidP="00782D65">
      <w:pPr>
        <w:pStyle w:val="Heading4"/>
      </w:pPr>
      <w:r>
        <w:t>The private sector is key</w:t>
      </w:r>
    </w:p>
    <w:p w14:paraId="2CF5DBBD" w14:textId="77777777" w:rsidR="00782D65" w:rsidRPr="00093634" w:rsidRDefault="00782D65" w:rsidP="00782D65">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EFBB235" w14:textId="77777777" w:rsidR="00782D65" w:rsidRPr="00EE6EBB" w:rsidRDefault="00782D65" w:rsidP="00782D65">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48F07F35" w14:textId="77777777" w:rsidR="00782D65" w:rsidRPr="00EE6EBB" w:rsidRDefault="00782D65" w:rsidP="00782D65">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4D4CFA15" w14:textId="77777777" w:rsidR="00782D65" w:rsidRPr="00C0159B" w:rsidRDefault="00782D65" w:rsidP="00782D65">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1D22CBB3" w14:textId="77777777" w:rsidR="00782D65" w:rsidRPr="00EE6EBB" w:rsidRDefault="00782D65" w:rsidP="00782D65">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5AED6439" w14:textId="77777777" w:rsidR="00782D65" w:rsidRPr="00EE6EBB" w:rsidRDefault="00782D65" w:rsidP="00782D65">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602AC283" w14:textId="77777777" w:rsidR="00782D65" w:rsidRPr="00C0159B" w:rsidRDefault="00782D65" w:rsidP="00782D65">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374F354" w14:textId="77777777" w:rsidR="00782D65" w:rsidRDefault="00782D65" w:rsidP="00782D65">
      <w:pPr>
        <w:rPr>
          <w:rStyle w:val="StyleUnderline"/>
        </w:rPr>
      </w:pPr>
      <w:r w:rsidRPr="00C0159B">
        <w:rPr>
          <w:sz w:val="12"/>
        </w:rPr>
        <w:t xml:space="preserve">The problem is, </w:t>
      </w:r>
      <w:r w:rsidRPr="00EE6EBB">
        <w:rPr>
          <w:rStyle w:val="StyleUnderline"/>
        </w:rPr>
        <w:t>China has to make up decades’ worth of ground lost to the West.</w:t>
      </w:r>
    </w:p>
    <w:p w14:paraId="18A7D242" w14:textId="77777777" w:rsidR="00782D65" w:rsidRPr="00ED4AF3" w:rsidRDefault="00782D65" w:rsidP="00782D65">
      <w:pPr>
        <w:rPr>
          <w:sz w:val="12"/>
        </w:rPr>
      </w:pPr>
    </w:p>
    <w:p w14:paraId="7939E14D" w14:textId="77777777" w:rsidR="00782D65" w:rsidRPr="003057A9" w:rsidRDefault="00782D65" w:rsidP="00782D65">
      <w:pPr>
        <w:pStyle w:val="Heading4"/>
        <w:rPr>
          <w:u w:val="single"/>
        </w:rPr>
      </w:pPr>
      <w:r>
        <w:t xml:space="preserve">That factionalizes the CCP and emboldens challenges to Xi – the PLA is increasingly powerful and </w:t>
      </w:r>
      <w:r w:rsidRPr="003057A9">
        <w:rPr>
          <w:u w:val="single"/>
        </w:rPr>
        <w:t>not unconditionally subservient</w:t>
      </w:r>
    </w:p>
    <w:p w14:paraId="3C853112" w14:textId="77777777" w:rsidR="00782D65" w:rsidRDefault="00782D65" w:rsidP="00782D65">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 xml:space="preserve">Centre Director with </w:t>
      </w:r>
      <w:proofErr w:type="spellStart"/>
      <w:r w:rsidRPr="00DF7688">
        <w:rPr>
          <w:bCs/>
          <w:szCs w:val="16"/>
        </w:rPr>
        <w:t>Defence</w:t>
      </w:r>
      <w:proofErr w:type="spellEnd"/>
      <w:r w:rsidRPr="00DF7688">
        <w:rPr>
          <w:bCs/>
          <w:szCs w:val="16"/>
        </w:rPr>
        <w:t xml:space="preserve"> Research and Development Canada, has been conducting research on China’s leadership, Communist Party politics, the People’s Liberation Army and foreign policy for over 30 </w:t>
      </w:r>
      <w:proofErr w:type="spellStart"/>
      <w:r w:rsidRPr="00DF7688">
        <w:rPr>
          <w:bCs/>
          <w:szCs w:val="16"/>
        </w:rPr>
        <w:t>years,Master’s</w:t>
      </w:r>
      <w:proofErr w:type="spellEnd"/>
      <w:r w:rsidRPr="00DF7688">
        <w:rPr>
          <w:bCs/>
          <w:szCs w:val="16"/>
        </w:rPr>
        <w:t xml:space="preserve"> Degree and a </w:t>
      </w:r>
      <w:proofErr w:type="spellStart"/>
      <w:r w:rsidRPr="00DF7688">
        <w:rPr>
          <w:bCs/>
          <w:szCs w:val="16"/>
        </w:rPr>
        <w:t>Ph.D</w:t>
      </w:r>
      <w:proofErr w:type="spellEnd"/>
      <w:r w:rsidRPr="00DF7688">
        <w:rPr>
          <w:bCs/>
          <w:szCs w:val="16"/>
        </w:rPr>
        <w:t xml:space="preserve"> from York University, previously served as an intelligence analyst at the Privy Council Office and leader of the Asia Research Section at the Department of National </w:t>
      </w:r>
      <w:proofErr w:type="spellStart"/>
      <w:r w:rsidRPr="00DF7688">
        <w:rPr>
          <w:bCs/>
          <w:szCs w:val="16"/>
        </w:rPr>
        <w:t>Defence’s</w:t>
      </w:r>
      <w:proofErr w:type="spellEnd"/>
      <w:r w:rsidRPr="00DF7688">
        <w:rPr>
          <w:bCs/>
          <w:szCs w:val="16"/>
        </w:rPr>
        <w:t xml:space="preserve"> Chief </w:t>
      </w:r>
      <w:proofErr w:type="spellStart"/>
      <w:r w:rsidRPr="00DF7688">
        <w:rPr>
          <w:bCs/>
          <w:szCs w:val="16"/>
        </w:rPr>
        <w:t>Defence</w:t>
      </w:r>
      <w:proofErr w:type="spellEnd"/>
      <w:r w:rsidRPr="00DF7688">
        <w:rPr>
          <w:bCs/>
          <w:szCs w:val="16"/>
        </w:rPr>
        <w:t xml:space="preserv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5CB8612B" w14:textId="77777777" w:rsidR="00782D65" w:rsidRPr="00DF7688" w:rsidRDefault="00782D65" w:rsidP="00782D65">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2874A276" w14:textId="77777777" w:rsidR="00782D65" w:rsidRPr="00DF7688" w:rsidRDefault="00782D65" w:rsidP="00782D65">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1D895BAA" w14:textId="77777777" w:rsidR="00782D65" w:rsidRPr="00DF7688" w:rsidRDefault="00782D65" w:rsidP="00782D65">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98E5795" w14:textId="77777777" w:rsidR="00782D65" w:rsidRPr="00DF7688" w:rsidRDefault="00782D65" w:rsidP="00782D65">
      <w:pPr>
        <w:rPr>
          <w:sz w:val="12"/>
        </w:rPr>
      </w:pPr>
      <w:r w:rsidRPr="00DF7688">
        <w:rPr>
          <w:sz w:val="12"/>
        </w:rPr>
        <w:t xml:space="preserve">While perhaps overstated, </w:t>
      </w:r>
      <w:proofErr w:type="spellStart"/>
      <w:r w:rsidRPr="00DF7688">
        <w:rPr>
          <w:sz w:val="12"/>
        </w:rPr>
        <w:t>Paltiel’s</w:t>
      </w:r>
      <w:proofErr w:type="spellEnd"/>
      <w:r w:rsidRPr="00DF7688">
        <w:rPr>
          <w:sz w:val="12"/>
        </w:rPr>
        <w:t xml:space="preserve">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24C2CC44" w14:textId="77777777" w:rsidR="00782D65" w:rsidRPr="00DF7688" w:rsidRDefault="00782D65" w:rsidP="00782D65">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60231E13" w14:textId="77777777" w:rsidR="00782D65" w:rsidRPr="00DF7688" w:rsidRDefault="00782D65" w:rsidP="00782D65">
      <w:pPr>
        <w:rPr>
          <w:sz w:val="12"/>
          <w:szCs w:val="12"/>
        </w:rPr>
      </w:pPr>
      <w:r w:rsidRPr="00DF7688">
        <w:rPr>
          <w:sz w:val="12"/>
          <w:szCs w:val="12"/>
        </w:rPr>
        <w:t xml:space="preserve">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w:t>
      </w:r>
      <w:proofErr w:type="spellStart"/>
      <w:r w:rsidRPr="00DF7688">
        <w:rPr>
          <w:sz w:val="12"/>
          <w:szCs w:val="12"/>
        </w:rPr>
        <w:t>defence</w:t>
      </w:r>
      <w:proofErr w:type="spellEnd"/>
      <w:r w:rsidRPr="00DF7688">
        <w:rPr>
          <w:sz w:val="12"/>
          <w:szCs w:val="12"/>
        </w:rPr>
        <w:t xml:space="preserve"> budget; funds for military modernization; as well as equipment, logistics, and augmented R&amp;D.23</w:t>
      </w:r>
    </w:p>
    <w:p w14:paraId="3E45A2C8" w14:textId="77777777" w:rsidR="00782D65" w:rsidRPr="00DF7688" w:rsidRDefault="00782D65" w:rsidP="00782D65">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1082B15E" w14:textId="77777777" w:rsidR="00782D65" w:rsidRPr="00DF7688" w:rsidRDefault="00782D65" w:rsidP="00782D65">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00DB2D68" w14:textId="77777777" w:rsidR="00782D65" w:rsidRPr="00DF7688" w:rsidRDefault="00782D65" w:rsidP="00782D65">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7369A27B" w14:textId="77777777" w:rsidR="00782D65" w:rsidRPr="00DF7688" w:rsidRDefault="00782D65" w:rsidP="00782D65">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368B2F43" w14:textId="77777777" w:rsidR="00782D65" w:rsidRPr="00DF7688" w:rsidRDefault="00782D65" w:rsidP="00782D65">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14A0F5FC" w14:textId="77777777" w:rsidR="00782D65" w:rsidRPr="00DF7688" w:rsidRDefault="00782D65" w:rsidP="00782D65">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7E097373" w14:textId="77777777" w:rsidR="00782D65" w:rsidRPr="00DF7688" w:rsidRDefault="00782D65" w:rsidP="00782D65">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4B9EF7BD" w14:textId="77777777" w:rsidR="00782D65" w:rsidRPr="00ED4AF3" w:rsidRDefault="00782D65" w:rsidP="00782D65">
      <w:pPr>
        <w:rPr>
          <w:sz w:val="12"/>
        </w:rPr>
      </w:pPr>
      <w:r w:rsidRPr="00DF7688">
        <w:rPr>
          <w:sz w:val="12"/>
        </w:rPr>
        <w:t xml:space="preserve">A ‘hardliner’ by nature, </w:t>
      </w:r>
      <w:proofErr w:type="gramStart"/>
      <w:r w:rsidRPr="00DF7688">
        <w:rPr>
          <w:rStyle w:val="StyleUnderline"/>
        </w:rPr>
        <w:t>Xi</w:t>
      </w:r>
      <w:proofErr w:type="gramEnd"/>
      <w:r w:rsidRPr="00DF7688">
        <w:rPr>
          <w:rStyle w:val="StyleUnderline"/>
        </w:rPr>
        <w:t xml:space="preserve"> recognizes that he must earn the support of the PLA</w:t>
      </w:r>
      <w:r w:rsidRPr="00DF7688">
        <w:rPr>
          <w:sz w:val="12"/>
        </w:rPr>
        <w:t xml:space="preserve">. New military priorities he supports </w:t>
      </w:r>
      <w:proofErr w:type="gramStart"/>
      <w:r w:rsidRPr="00DF7688">
        <w:rPr>
          <w:sz w:val="12"/>
        </w:rPr>
        <w:t>include:</w:t>
      </w:r>
      <w:proofErr w:type="gramEnd"/>
      <w:r w:rsidRPr="00DF7688">
        <w:rPr>
          <w:sz w:val="12"/>
        </w:rPr>
        <w:t xml:space="preserv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2C92FC55" w14:textId="77777777" w:rsidR="00782D65" w:rsidRDefault="00782D65" w:rsidP="00782D65">
      <w:pPr>
        <w:pStyle w:val="Heading4"/>
      </w:pPr>
      <w:r>
        <w:t>CCP instability collapses the international order – extinction</w:t>
      </w:r>
    </w:p>
    <w:p w14:paraId="1DE70739" w14:textId="77777777" w:rsidR="00782D65" w:rsidRPr="00770553" w:rsidRDefault="00782D65" w:rsidP="00782D65">
      <w:pPr>
        <w:rPr>
          <w:rStyle w:val="Style13ptBold"/>
          <w:b w:val="0"/>
          <w:bCs/>
        </w:rPr>
      </w:pPr>
      <w:proofErr w:type="spellStart"/>
      <w:r>
        <w:rPr>
          <w:rStyle w:val="Style13ptBold"/>
        </w:rPr>
        <w:t>Perkinson</w:t>
      </w:r>
      <w:proofErr w:type="spellEnd"/>
      <w:r>
        <w:rPr>
          <w:rStyle w:val="Style13ptBold"/>
        </w:rPr>
        <w:t xml:space="preserve">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430CCDFA" w14:textId="77777777" w:rsidR="00782D65" w:rsidRPr="00770553" w:rsidRDefault="00782D65" w:rsidP="00782D65">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5D46D978" w14:textId="77777777" w:rsidR="00782D65" w:rsidRPr="00770553" w:rsidRDefault="00782D65" w:rsidP="00782D65">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w:t>
      </w:r>
      <w:proofErr w:type="spellStart"/>
      <w:r w:rsidRPr="00770553">
        <w:rPr>
          <w:sz w:val="12"/>
        </w:rPr>
        <w:t>forreform</w:t>
      </w:r>
      <w:proofErr w:type="spellEnd"/>
      <w:r w:rsidRPr="00770553">
        <w:rPr>
          <w:sz w:val="12"/>
        </w:rPr>
        <w:t xml:space="preserve">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0211AEC8" w14:textId="77777777" w:rsidR="00782D65" w:rsidRDefault="00782D65" w:rsidP="00782D65">
      <w:pPr>
        <w:pStyle w:val="Heading4"/>
      </w:pPr>
      <w:r>
        <w:t xml:space="preserve">Independently, </w:t>
      </w:r>
      <w:proofErr w:type="gramStart"/>
      <w:r>
        <w:t>Xi</w:t>
      </w:r>
      <w:proofErr w:type="gramEnd"/>
      <w:r>
        <w:t xml:space="preserve"> will lash out to preserve cred in the SCS – US draw-in ensures extinction </w:t>
      </w:r>
    </w:p>
    <w:p w14:paraId="7B6AEE7E" w14:textId="77777777" w:rsidR="00782D65" w:rsidRPr="00B0737B" w:rsidRDefault="00782D65" w:rsidP="00782D65">
      <w:pPr>
        <w:rPr>
          <w:rStyle w:val="Style13ptBold"/>
        </w:rPr>
      </w:pPr>
      <w:proofErr w:type="spellStart"/>
      <w:r>
        <w:rPr>
          <w:rStyle w:val="Style13ptBold"/>
        </w:rPr>
        <w:t>Mastro</w:t>
      </w:r>
      <w:proofErr w:type="spellEnd"/>
      <w:r>
        <w:rPr>
          <w:rStyle w:val="Style13ptBold"/>
        </w:rPr>
        <w:t xml:space="preserve">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04C4EB0" w14:textId="77777777" w:rsidR="00782D65" w:rsidRPr="00F56426" w:rsidRDefault="00782D65" w:rsidP="00782D65">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1A738A89" w14:textId="77777777" w:rsidR="00782D65" w:rsidRPr="00F56426" w:rsidRDefault="00782D65" w:rsidP="00782D65">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5D966004" w14:textId="77777777" w:rsidR="00782D65" w:rsidRPr="00F56426" w:rsidRDefault="00782D65" w:rsidP="00782D65">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6CEE66C5" w14:textId="77777777" w:rsidR="00782D65" w:rsidRPr="00F56426" w:rsidRDefault="00782D65" w:rsidP="00782D65">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A0F6C24" w14:textId="51E64025" w:rsidR="00782D65" w:rsidRDefault="00782D65" w:rsidP="00782D65">
      <w:pPr>
        <w:pStyle w:val="Heading3"/>
      </w:pPr>
      <w:r>
        <w:t>1NC – </w:t>
      </w:r>
      <w:r>
        <w:t>Off</w:t>
      </w:r>
    </w:p>
    <w:p w14:paraId="0CB467AA" w14:textId="77777777" w:rsidR="00782D65" w:rsidRPr="0074704C" w:rsidRDefault="00782D65" w:rsidP="00782D65">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7FF99C47" w14:textId="77777777" w:rsidR="00782D65" w:rsidRPr="004D6836" w:rsidRDefault="00782D65" w:rsidP="00782D65">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25ED407D" w14:textId="77777777" w:rsidR="00782D65" w:rsidRPr="00114552" w:rsidRDefault="00782D65" w:rsidP="00782D65">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19CFB615" w14:textId="77777777" w:rsidR="00782D65" w:rsidRPr="00114552" w:rsidRDefault="00782D65" w:rsidP="00782D65">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5088FFB9" w14:textId="77777777" w:rsidR="00782D65" w:rsidRPr="00114552" w:rsidRDefault="00782D65" w:rsidP="00782D65">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32C7299C" w14:textId="77777777" w:rsidR="00782D65" w:rsidRPr="00114552" w:rsidRDefault="00782D65" w:rsidP="00782D65">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1D941180" w14:textId="77777777" w:rsidR="00782D65" w:rsidRPr="00114552" w:rsidRDefault="00782D65" w:rsidP="00782D65">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54702E72" w14:textId="77777777" w:rsidR="00782D65" w:rsidRPr="00114552" w:rsidRDefault="00782D65" w:rsidP="00782D65">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6EB2A82C" w14:textId="77777777" w:rsidR="00782D65" w:rsidRPr="00114552" w:rsidRDefault="00782D65" w:rsidP="00782D65">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56EA9B3E" w14:textId="77777777" w:rsidR="00782D65" w:rsidRPr="00114552" w:rsidRDefault="00782D65" w:rsidP="00782D65">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1526BB9" w14:textId="77777777" w:rsidR="00782D65" w:rsidRPr="00114552" w:rsidRDefault="00782D65" w:rsidP="00782D65">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51FB55A6" w14:textId="77777777" w:rsidR="00782D65" w:rsidRPr="00114552" w:rsidRDefault="00782D65" w:rsidP="00782D65">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211990C" w14:textId="77777777" w:rsidR="00782D65" w:rsidRPr="00114552" w:rsidRDefault="00782D65" w:rsidP="00782D65">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68293B32" w14:textId="77777777" w:rsidR="00782D65" w:rsidRPr="00114552" w:rsidRDefault="00782D65" w:rsidP="00782D65">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10D0E534" w14:textId="77777777" w:rsidR="00782D65" w:rsidRPr="00114552" w:rsidRDefault="00782D65" w:rsidP="00782D65">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38F5AEEB" w14:textId="77777777" w:rsidR="00782D65" w:rsidRPr="00114552" w:rsidRDefault="00782D65" w:rsidP="00782D65">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44443B99" w14:textId="77777777" w:rsidR="00782D65" w:rsidRPr="00114552" w:rsidRDefault="00782D65" w:rsidP="00782D65">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08AF2857" w14:textId="77777777" w:rsidR="00782D65" w:rsidRPr="00114552" w:rsidRDefault="00782D65" w:rsidP="00782D65"/>
    <w:p w14:paraId="42AB3738" w14:textId="77777777" w:rsidR="00782D65" w:rsidRPr="00114552" w:rsidRDefault="00782D65" w:rsidP="00782D65"/>
    <w:p w14:paraId="3D72403A" w14:textId="77777777" w:rsidR="00782D65" w:rsidRDefault="00782D65" w:rsidP="00782D65">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6316C596" w14:textId="77777777" w:rsidR="00782D65" w:rsidRPr="00C460B7" w:rsidRDefault="00782D65" w:rsidP="00782D65">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BA7077F" w14:textId="77777777" w:rsidR="00782D65" w:rsidRPr="00C460B7" w:rsidRDefault="00782D65" w:rsidP="00782D65">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1D78494" w14:textId="77777777" w:rsidR="00782D65" w:rsidRPr="00C460B7" w:rsidRDefault="00782D65" w:rsidP="00782D65">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5405FBE7" w14:textId="77777777" w:rsidR="00782D65" w:rsidRPr="00C460B7" w:rsidRDefault="00782D65" w:rsidP="00782D65">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049DBA78" w14:textId="77777777" w:rsidR="00782D65" w:rsidRPr="00C460B7" w:rsidRDefault="00782D65" w:rsidP="00782D65">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32073023" w14:textId="77777777" w:rsidR="00782D65" w:rsidRPr="00C460B7" w:rsidRDefault="00782D65" w:rsidP="00782D65">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58CE7E70" w14:textId="77777777" w:rsidR="00782D65" w:rsidRPr="00C460B7" w:rsidRDefault="00782D65" w:rsidP="00782D65">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4D572B9" w14:textId="77777777" w:rsidR="00782D65" w:rsidRPr="00C460B7" w:rsidRDefault="00782D65" w:rsidP="00782D65">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0B9EC321" w14:textId="77777777" w:rsidR="00782D65" w:rsidRPr="00C460B7" w:rsidRDefault="00782D65" w:rsidP="00782D65">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64B08B00" w14:textId="77777777" w:rsidR="00782D65" w:rsidRPr="00C460B7" w:rsidRDefault="00782D65" w:rsidP="00782D65">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63D159D0" w14:textId="77777777" w:rsidR="00782D65" w:rsidRPr="00C460B7" w:rsidRDefault="00782D65" w:rsidP="00782D65">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716F6018" w14:textId="77777777" w:rsidR="00782D65" w:rsidRPr="00C460B7" w:rsidRDefault="00782D65" w:rsidP="00782D65">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58C66943" w14:textId="77777777" w:rsidR="00782D65" w:rsidRPr="00C460B7" w:rsidRDefault="00782D65" w:rsidP="00782D65">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EC10296" w14:textId="77777777" w:rsidR="00782D65" w:rsidRPr="00C460B7" w:rsidRDefault="00782D65" w:rsidP="00782D65">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5D8D06C3" w14:textId="6FBDCE9C" w:rsidR="00782D65" w:rsidRDefault="00782D65" w:rsidP="00782D65">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1BFF83F6" w14:textId="4775E94A" w:rsidR="00B50E2E" w:rsidRDefault="00B50E2E" w:rsidP="00B50E2E">
      <w:pPr>
        <w:pStyle w:val="Heading3"/>
      </w:pPr>
      <w:r>
        <w:t>1NC</w:t>
      </w:r>
      <w:r>
        <w:t xml:space="preserve"> - Off</w:t>
      </w:r>
    </w:p>
    <w:p w14:paraId="4A67AE52" w14:textId="77777777" w:rsidR="00163FA9" w:rsidRDefault="00163FA9" w:rsidP="00163FA9">
      <w:pPr>
        <w:pStyle w:val="Heading4"/>
      </w:pPr>
      <w:r>
        <w:t>Private s</w:t>
      </w:r>
      <w:r w:rsidRPr="004A699D">
        <w:t>pace</w:t>
      </w:r>
      <w:r>
        <w:t xml:space="preserve"> tourism boosts medical innovation.</w:t>
      </w:r>
    </w:p>
    <w:p w14:paraId="06975942" w14:textId="77777777" w:rsidR="00163FA9" w:rsidRPr="00AB6EFF" w:rsidRDefault="00163FA9" w:rsidP="00163FA9">
      <w:r w:rsidRPr="00AB6EFF">
        <w:rPr>
          <w:rStyle w:val="Style13ptBold"/>
        </w:rPr>
        <w:t>Caplan et al. 17</w:t>
      </w:r>
      <w:r>
        <w:t xml:space="preserve"> [(Nick, </w:t>
      </w:r>
      <w:r w:rsidRPr="00AB6EFF">
        <w:t xml:space="preserve">Associate Professor of Musculoskeletal Health, </w:t>
      </w:r>
      <w:proofErr w:type="spellStart"/>
      <w:r w:rsidRPr="00AB6EFF">
        <w:t>Northumbria</w:t>
      </w:r>
      <w:proofErr w:type="spellEnd"/>
      <w:r w:rsidRPr="00AB6EFF">
        <w:t xml:space="preserve"> University, Newcastle</w:t>
      </w:r>
      <w:r>
        <w:t xml:space="preserve">) (Andrew </w:t>
      </w:r>
      <w:proofErr w:type="spellStart"/>
      <w:r>
        <w:t>Winnard</w:t>
      </w:r>
      <w:proofErr w:type="spellEnd"/>
      <w:r>
        <w:t xml:space="preserve">, </w:t>
      </w:r>
      <w:r w:rsidRPr="00AB6EFF">
        <w:t xml:space="preserve">Lecturer, </w:t>
      </w:r>
      <w:proofErr w:type="spellStart"/>
      <w:r w:rsidRPr="00AB6EFF">
        <w:t>Northumbria</w:t>
      </w:r>
      <w:proofErr w:type="spellEnd"/>
      <w:r w:rsidRPr="00AB6EFF">
        <w:t xml:space="preserve"> University, Newcastle</w:t>
      </w:r>
      <w:r>
        <w:t xml:space="preserve">) (Kirsty Lindsay, </w:t>
      </w:r>
      <w:r w:rsidRPr="00AB6EFF">
        <w:t xml:space="preserve">PhD Candidate, </w:t>
      </w:r>
      <w:proofErr w:type="spellStart"/>
      <w:r w:rsidRPr="00AB6EFF">
        <w:t>Northumbria</w:t>
      </w:r>
      <w:proofErr w:type="spellEnd"/>
      <w:r w:rsidRPr="00AB6EFF">
        <w:t xml:space="preserve"> University, Newcastle</w:t>
      </w:r>
      <w:r>
        <w:t>) “</w:t>
      </w:r>
      <w:r w:rsidRPr="00AB6EFF">
        <w:t>Space tourism could help boost science and health research – here’s how</w:t>
      </w:r>
      <w:r>
        <w:t xml:space="preserve">,” The Conversation, 6/22/17. </w:t>
      </w:r>
      <w:hyperlink r:id="rId9" w:history="1">
        <w:r w:rsidRPr="002C09E3">
          <w:rPr>
            <w:rStyle w:val="Hyperlink"/>
          </w:rPr>
          <w:t>https://theconversation.com/space-tourism-could-help-boost-science-and-health-research-heres-how-79812</w:t>
        </w:r>
      </w:hyperlink>
      <w:r>
        <w:t>] RR</w:t>
      </w:r>
    </w:p>
    <w:p w14:paraId="7747E7CE" w14:textId="77777777" w:rsidR="00163FA9" w:rsidRPr="00A215FB" w:rsidRDefault="00163FA9" w:rsidP="00163FA9">
      <w:pPr>
        <w:rPr>
          <w:rStyle w:val="StyleUnderline"/>
        </w:rPr>
      </w:pPr>
      <w:r w:rsidRPr="00A215FB">
        <w:rPr>
          <w:rStyle w:val="StyleUnderline"/>
        </w:rPr>
        <w:t xml:space="preserve">Such </w:t>
      </w:r>
      <w:r w:rsidRPr="00AB6EFF">
        <w:rPr>
          <w:rStyle w:val="StyleUnderline"/>
          <w:highlight w:val="green"/>
        </w:rPr>
        <w:t>adventures</w:t>
      </w:r>
      <w:r w:rsidRPr="00A215FB">
        <w:rPr>
          <w:rStyle w:val="StyleUnderline"/>
        </w:rPr>
        <w:t xml:space="preserve"> will be made possible </w:t>
      </w:r>
      <w:r w:rsidRPr="00AB6EFF">
        <w:rPr>
          <w:rStyle w:val="StyleUnderline"/>
          <w:highlight w:val="green"/>
        </w:rPr>
        <w:t xml:space="preserve">through </w:t>
      </w:r>
      <w:r w:rsidRPr="00440571">
        <w:rPr>
          <w:rStyle w:val="StyleUnderline"/>
        </w:rPr>
        <w:t xml:space="preserve">futuristic </w:t>
      </w:r>
      <w:r w:rsidRPr="00AB6EFF">
        <w:rPr>
          <w:rStyle w:val="StyleUnderline"/>
          <w:highlight w:val="green"/>
        </w:rPr>
        <w:t>spaceplanes</w:t>
      </w:r>
      <w:r w:rsidRPr="00A215FB">
        <w:rPr>
          <w:rStyle w:val="StyleUnderline"/>
        </w:rPr>
        <w:t>, as are already in development by companies such as Virgin Galactic, that will enable us mere mortals to experience weightlessness.</w:t>
      </w:r>
      <w:r>
        <w:t xml:space="preserve"> If this sounds only of interest to those who can afford the six-figure ticket price</w:t>
      </w:r>
      <w:r w:rsidRPr="00A215FB">
        <w:rPr>
          <w:rStyle w:val="StyleUnderline"/>
        </w:rPr>
        <w:t xml:space="preserve">, it </w:t>
      </w:r>
      <w:r w:rsidRPr="00A215FB">
        <w:rPr>
          <w:rStyle w:val="Emphasis"/>
        </w:rPr>
        <w:t xml:space="preserve">also </w:t>
      </w:r>
      <w:r w:rsidRPr="00AB6EFF">
        <w:rPr>
          <w:rStyle w:val="Emphasis"/>
          <w:highlight w:val="green"/>
        </w:rPr>
        <w:t>has major</w:t>
      </w:r>
      <w:r w:rsidRPr="00A215FB">
        <w:rPr>
          <w:rStyle w:val="Emphasis"/>
        </w:rPr>
        <w:t xml:space="preserve"> </w:t>
      </w:r>
      <w:r w:rsidRPr="00AB6EFF">
        <w:rPr>
          <w:rStyle w:val="Emphasis"/>
          <w:highlight w:val="green"/>
        </w:rPr>
        <w:t>implications for scientific discovery</w:t>
      </w:r>
      <w:r>
        <w:t xml:space="preserve">. </w:t>
      </w:r>
      <w:r w:rsidRPr="00A215FB">
        <w:rPr>
          <w:rStyle w:val="StyleUnderline"/>
        </w:rPr>
        <w:t xml:space="preserve">Space travel-related research has probably already had a more substantial positive impact on your life than you </w:t>
      </w:r>
      <w:proofErr w:type="spellStart"/>
      <w:r w:rsidRPr="00A215FB">
        <w:rPr>
          <w:rStyle w:val="StyleUnderline"/>
        </w:rPr>
        <w:t>realise</w:t>
      </w:r>
      <w:proofErr w:type="spellEnd"/>
      <w:r w:rsidRPr="00A215FB">
        <w:rPr>
          <w:rStyle w:val="StyleUnderline"/>
        </w:rPr>
        <w:t>, and this announcement could increase this still further.</w:t>
      </w:r>
    </w:p>
    <w:p w14:paraId="1C94B7D5" w14:textId="77777777" w:rsidR="00163FA9" w:rsidRDefault="00163FA9" w:rsidP="00163FA9">
      <w:r w:rsidRPr="00AB6EFF">
        <w:rPr>
          <w:rStyle w:val="StyleUnderline"/>
          <w:highlight w:val="green"/>
        </w:rPr>
        <w:t>Space agencies</w:t>
      </w:r>
      <w:r w:rsidRPr="00A215FB">
        <w:rPr>
          <w:rStyle w:val="StyleUnderline"/>
        </w:rPr>
        <w:t xml:space="preserve"> such as ESA and NASA currently </w:t>
      </w:r>
      <w:r w:rsidRPr="00AB6EFF">
        <w:rPr>
          <w:rStyle w:val="StyleUnderline"/>
          <w:highlight w:val="green"/>
        </w:rPr>
        <w:t xml:space="preserve">provide </w:t>
      </w:r>
      <w:r w:rsidRPr="009524A0">
        <w:rPr>
          <w:rStyle w:val="StyleUnderline"/>
        </w:rPr>
        <w:t xml:space="preserve">access to </w:t>
      </w:r>
      <w:r w:rsidRPr="00AB6EFF">
        <w:rPr>
          <w:rStyle w:val="StyleUnderline"/>
          <w:highlight w:val="green"/>
        </w:rPr>
        <w:t>simulated microgravity for scientific research</w:t>
      </w:r>
      <w:r w:rsidRPr="00A215FB">
        <w:rPr>
          <w:rStyle w:val="StyleUnderline"/>
        </w:rPr>
        <w:t xml:space="preserve"> using parabolic flights. These allow human </w:t>
      </w:r>
      <w:r w:rsidRPr="00AB6EFF">
        <w:rPr>
          <w:rStyle w:val="StyleUnderline"/>
          <w:highlight w:val="green"/>
        </w:rPr>
        <w:t>physiology</w:t>
      </w:r>
      <w:r w:rsidRPr="00A215FB">
        <w:rPr>
          <w:rStyle w:val="StyleUnderline"/>
        </w:rPr>
        <w:t xml:space="preserve"> </w:t>
      </w:r>
      <w:r w:rsidRPr="00AB6EFF">
        <w:rPr>
          <w:rStyle w:val="StyleUnderline"/>
          <w:highlight w:val="green"/>
        </w:rPr>
        <w:t>research</w:t>
      </w:r>
      <w:r w:rsidRPr="00A215FB">
        <w:rPr>
          <w:rStyle w:val="StyleUnderline"/>
        </w:rPr>
        <w:t xml:space="preserve"> to be </w:t>
      </w:r>
      <w:r w:rsidRPr="00AB6EFF">
        <w:rPr>
          <w:rStyle w:val="StyleUnderline"/>
          <w:highlight w:val="green"/>
        </w:rPr>
        <w:t>carried</w:t>
      </w:r>
      <w:r w:rsidRPr="00A215FB">
        <w:rPr>
          <w:rStyle w:val="StyleUnderline"/>
        </w:rPr>
        <w:t xml:space="preserve"> out more </w:t>
      </w:r>
      <w:r w:rsidRPr="00AB6EFF">
        <w:rPr>
          <w:rStyle w:val="StyleUnderline"/>
          <w:highlight w:val="green"/>
        </w:rPr>
        <w:t>easily</w:t>
      </w:r>
      <w:r w:rsidRPr="00A215FB">
        <w:rPr>
          <w:rStyle w:val="StyleUnderline"/>
        </w:rPr>
        <w:t xml:space="preserve"> than on the International Space Station, but the time spent in microgravity is very short. </w:t>
      </w:r>
      <w:r>
        <w:t>Spaceplanes may provide longer sessions, which could enable more comprehensive research to inform the design of experiments into the longer-term physiological changes from spaceflight.</w:t>
      </w:r>
    </w:p>
    <w:p w14:paraId="105D32BC" w14:textId="77777777" w:rsidR="00163FA9" w:rsidRPr="00AB6EFF" w:rsidRDefault="00163FA9" w:rsidP="00163FA9">
      <w:pPr>
        <w:rPr>
          <w:rStyle w:val="StyleUnderline"/>
        </w:rPr>
      </w:pPr>
      <w:r w:rsidRPr="00AB6EFF">
        <w:rPr>
          <w:rStyle w:val="StyleUnderline"/>
        </w:rPr>
        <w:t xml:space="preserve">Perhaps one day we will see </w:t>
      </w:r>
      <w:r w:rsidRPr="00AB6EFF">
        <w:rPr>
          <w:rStyle w:val="StyleUnderline"/>
          <w:highlight w:val="green"/>
        </w:rPr>
        <w:t xml:space="preserve">research teams launching </w:t>
      </w:r>
      <w:r w:rsidRPr="008811B5">
        <w:rPr>
          <w:rStyle w:val="StyleUnderline"/>
        </w:rPr>
        <w:t xml:space="preserve">groups of </w:t>
      </w:r>
      <w:r w:rsidRPr="00AB6EFF">
        <w:rPr>
          <w:rStyle w:val="StyleUnderline"/>
          <w:highlight w:val="green"/>
        </w:rPr>
        <w:t xml:space="preserve">participants </w:t>
      </w:r>
      <w:r w:rsidRPr="008811B5">
        <w:rPr>
          <w:rStyle w:val="StyleUnderline"/>
        </w:rPr>
        <w:t>to spend</w:t>
      </w:r>
      <w:r w:rsidRPr="00AB6EFF">
        <w:rPr>
          <w:rStyle w:val="StyleUnderline"/>
        </w:rPr>
        <w:t xml:space="preserve"> a few </w:t>
      </w:r>
      <w:r w:rsidRPr="008811B5">
        <w:rPr>
          <w:rStyle w:val="StyleUnderline"/>
        </w:rPr>
        <w:t>weeks</w:t>
      </w:r>
      <w:r w:rsidRPr="00AB6EFF">
        <w:rPr>
          <w:rStyle w:val="StyleUnderline"/>
        </w:rPr>
        <w:t xml:space="preserve"> or months </w:t>
      </w:r>
      <w:r w:rsidRPr="008811B5">
        <w:rPr>
          <w:rStyle w:val="StyleUnderline"/>
        </w:rPr>
        <w:t>aboard</w:t>
      </w:r>
      <w:r w:rsidRPr="00AB6EFF">
        <w:rPr>
          <w:rStyle w:val="StyleUnderline"/>
        </w:rPr>
        <w:t xml:space="preserve"> a space hotel in order </w:t>
      </w:r>
      <w:r w:rsidRPr="00AB6EFF">
        <w:rPr>
          <w:rStyle w:val="StyleUnderline"/>
          <w:highlight w:val="green"/>
        </w:rPr>
        <w:t xml:space="preserve">to </w:t>
      </w:r>
      <w:r w:rsidRPr="00AB6EFF">
        <w:rPr>
          <w:rStyle w:val="Emphasis"/>
          <w:highlight w:val="green"/>
        </w:rPr>
        <w:t>study medical interventions</w:t>
      </w:r>
      <w:r w:rsidRPr="00AB6EFF">
        <w:rPr>
          <w:rStyle w:val="Emphasis"/>
        </w:rPr>
        <w:t xml:space="preserve"> </w:t>
      </w:r>
      <w:r w:rsidRPr="00AB6EFF">
        <w:rPr>
          <w:rStyle w:val="Emphasis"/>
          <w:highlight w:val="green"/>
        </w:rPr>
        <w:t>that</w:t>
      </w:r>
      <w:r w:rsidRPr="00AB6EFF">
        <w:rPr>
          <w:rStyle w:val="Emphasis"/>
        </w:rPr>
        <w:t xml:space="preserve"> would </w:t>
      </w:r>
      <w:r w:rsidRPr="00AB6EFF">
        <w:rPr>
          <w:rStyle w:val="Emphasis"/>
          <w:highlight w:val="green"/>
        </w:rPr>
        <w:t>slow the ageing process</w:t>
      </w:r>
      <w:r w:rsidRPr="00AB6EFF">
        <w:rPr>
          <w:rStyle w:val="Emphasis"/>
        </w:rPr>
        <w:t xml:space="preserve"> on Earth,</w:t>
      </w:r>
      <w:r w:rsidRPr="00AB6EFF">
        <w:rPr>
          <w:rStyle w:val="StyleUnderline"/>
        </w:rPr>
        <w:t xml:space="preserve"> and </w:t>
      </w:r>
      <w:r w:rsidRPr="009524A0">
        <w:rPr>
          <w:rStyle w:val="StyleUnderline"/>
        </w:rPr>
        <w:t>to</w:t>
      </w:r>
      <w:r w:rsidRPr="00AB6EFF">
        <w:rPr>
          <w:rStyle w:val="StyleUnderline"/>
        </w:rPr>
        <w:t xml:space="preserve"> </w:t>
      </w:r>
      <w:r w:rsidRPr="009524A0">
        <w:rPr>
          <w:rStyle w:val="StyleUnderline"/>
        </w:rPr>
        <w:t>help</w:t>
      </w:r>
      <w:r w:rsidRPr="00AB6EFF">
        <w:rPr>
          <w:rStyle w:val="StyleUnderline"/>
        </w:rPr>
        <w:t xml:space="preserve"> the </w:t>
      </w:r>
      <w:r w:rsidRPr="009524A0">
        <w:rPr>
          <w:rStyle w:val="StyleUnderline"/>
        </w:rPr>
        <w:t xml:space="preserve">human species </w:t>
      </w:r>
      <w:proofErr w:type="spellStart"/>
      <w:r w:rsidRPr="009524A0">
        <w:rPr>
          <w:rStyle w:val="StyleUnderline"/>
        </w:rPr>
        <w:t>colonise</w:t>
      </w:r>
      <w:proofErr w:type="spellEnd"/>
      <w:r w:rsidRPr="00AB6EFF">
        <w:rPr>
          <w:rStyle w:val="StyleUnderline"/>
        </w:rPr>
        <w:t xml:space="preserve"> the Moon or even Mars.</w:t>
      </w:r>
    </w:p>
    <w:p w14:paraId="62700D4B" w14:textId="77777777" w:rsidR="00163FA9" w:rsidRPr="00440571" w:rsidRDefault="00163FA9" w:rsidP="00163FA9">
      <w:r>
        <w:t xml:space="preserve">Research dating back to </w:t>
      </w:r>
      <w:r w:rsidRPr="00AB6EFF">
        <w:rPr>
          <w:rStyle w:val="StyleUnderline"/>
        </w:rPr>
        <w:t xml:space="preserve">the early years of </w:t>
      </w:r>
      <w:r w:rsidRPr="008811B5">
        <w:rPr>
          <w:rStyle w:val="StyleUnderline"/>
          <w:highlight w:val="green"/>
        </w:rPr>
        <w:t>the space race has led to technologies that benefit us all</w:t>
      </w:r>
      <w:r w:rsidRPr="00AB6EFF">
        <w:rPr>
          <w:rStyle w:val="StyleUnderline"/>
        </w:rPr>
        <w:t xml:space="preserve">. </w:t>
      </w:r>
      <w:r w:rsidRPr="00440571">
        <w:t>Many scientific discoveries have come since the arrival of inhabitable space stations that act as orbital laboratories. NASA’s first space station Skylab helped understand the effects on the human body of spending months in space and paved the way for the International Space Station.</w:t>
      </w:r>
    </w:p>
    <w:p w14:paraId="7FBADC85" w14:textId="77777777" w:rsidR="00163FA9" w:rsidRDefault="00163FA9" w:rsidP="00163FA9">
      <w:r w:rsidRPr="00440571">
        <w:rPr>
          <w:rStyle w:val="StyleUnderline"/>
        </w:rPr>
        <w:t xml:space="preserve">A huge number of </w:t>
      </w:r>
      <w:r w:rsidRPr="008811B5">
        <w:rPr>
          <w:rStyle w:val="StyleUnderline"/>
          <w:highlight w:val="green"/>
        </w:rPr>
        <w:t>research</w:t>
      </w:r>
      <w:r w:rsidRPr="00AB6EFF">
        <w:rPr>
          <w:rStyle w:val="StyleUnderline"/>
        </w:rPr>
        <w:t xml:space="preserve"> studies have been </w:t>
      </w:r>
      <w:r w:rsidRPr="008811B5">
        <w:rPr>
          <w:rStyle w:val="StyleUnderline"/>
          <w:highlight w:val="green"/>
        </w:rPr>
        <w:t>completed</w:t>
      </w:r>
      <w:r w:rsidRPr="00AB6EFF">
        <w:rPr>
          <w:rStyle w:val="StyleUnderline"/>
        </w:rPr>
        <w:t xml:space="preserve"> on the ISS since the year 2000 </w:t>
      </w:r>
      <w:r w:rsidRPr="008811B5">
        <w:rPr>
          <w:rStyle w:val="StyleUnderline"/>
          <w:highlight w:val="green"/>
        </w:rPr>
        <w:t>in</w:t>
      </w:r>
      <w:r w:rsidRPr="00AB6EFF">
        <w:rPr>
          <w:rStyle w:val="StyleUnderline"/>
        </w:rPr>
        <w:t xml:space="preserve"> the areas of </w:t>
      </w:r>
      <w:r w:rsidRPr="00AB6EFF">
        <w:rPr>
          <w:rStyle w:val="Emphasis"/>
        </w:rPr>
        <w:t xml:space="preserve">human </w:t>
      </w:r>
      <w:r w:rsidRPr="008811B5">
        <w:rPr>
          <w:rStyle w:val="Emphasis"/>
          <w:highlight w:val="green"/>
        </w:rPr>
        <w:t>physiology</w:t>
      </w:r>
      <w:r w:rsidRPr="00AB6EFF">
        <w:rPr>
          <w:rStyle w:val="Emphasis"/>
        </w:rPr>
        <w:t>, biology</w:t>
      </w:r>
      <w:r w:rsidRPr="008811B5">
        <w:rPr>
          <w:rStyle w:val="Emphasis"/>
          <w:highlight w:val="green"/>
        </w:rPr>
        <w:t>,</w:t>
      </w:r>
      <w:r w:rsidRPr="00AB6EFF">
        <w:rPr>
          <w:rStyle w:val="Emphasis"/>
        </w:rPr>
        <w:t xml:space="preserve"> </w:t>
      </w:r>
      <w:r w:rsidRPr="008811B5">
        <w:rPr>
          <w:rStyle w:val="Emphasis"/>
          <w:highlight w:val="green"/>
        </w:rPr>
        <w:t>biotech</w:t>
      </w:r>
      <w:r w:rsidRPr="00AB6EFF">
        <w:rPr>
          <w:rStyle w:val="Emphasis"/>
        </w:rPr>
        <w:t xml:space="preserve">nology, </w:t>
      </w:r>
      <w:r w:rsidRPr="008811B5">
        <w:rPr>
          <w:rStyle w:val="Emphasis"/>
          <w:highlight w:val="green"/>
        </w:rPr>
        <w:t xml:space="preserve">physical science and earth </w:t>
      </w:r>
      <w:r w:rsidRPr="008811B5">
        <w:rPr>
          <w:rStyle w:val="Emphasis"/>
        </w:rPr>
        <w:t xml:space="preserve">and space </w:t>
      </w:r>
      <w:r w:rsidRPr="008811B5">
        <w:rPr>
          <w:rStyle w:val="Emphasis"/>
          <w:highlight w:val="green"/>
        </w:rPr>
        <w:t>science</w:t>
      </w:r>
      <w:r w:rsidRPr="00AB6EFF">
        <w:rPr>
          <w:rStyle w:val="StyleUnderline"/>
        </w:rPr>
        <w:t>.</w:t>
      </w:r>
      <w:r>
        <w:t xml:space="preserve"> </w:t>
      </w:r>
      <w:r w:rsidRPr="00AB6EFF">
        <w:rPr>
          <w:rStyle w:val="StyleUnderline"/>
        </w:rPr>
        <w:t xml:space="preserve">These </w:t>
      </w:r>
      <w:r w:rsidRPr="008811B5">
        <w:rPr>
          <w:rStyle w:val="StyleUnderline"/>
          <w:highlight w:val="green"/>
        </w:rPr>
        <w:t>studies</w:t>
      </w:r>
      <w:r w:rsidRPr="00AB6EFF">
        <w:rPr>
          <w:rStyle w:val="StyleUnderline"/>
        </w:rPr>
        <w:t xml:space="preserve"> have </w:t>
      </w:r>
      <w:r w:rsidRPr="008811B5">
        <w:rPr>
          <w:rStyle w:val="StyleUnderline"/>
          <w:highlight w:val="green"/>
        </w:rPr>
        <w:t>led to</w:t>
      </w:r>
      <w:r w:rsidRPr="00AB6EFF">
        <w:rPr>
          <w:rStyle w:val="StyleUnderline"/>
        </w:rPr>
        <w:t xml:space="preserve"> discoveries such as </w:t>
      </w:r>
      <w:r w:rsidRPr="008811B5">
        <w:rPr>
          <w:rStyle w:val="StyleUnderline"/>
          <w:highlight w:val="green"/>
        </w:rPr>
        <w:t>enhanced protein crystal growth</w:t>
      </w:r>
      <w:r w:rsidRPr="00AB6EFF">
        <w:rPr>
          <w:rStyle w:val="StyleUnderline"/>
        </w:rPr>
        <w:t xml:space="preserve"> </w:t>
      </w:r>
      <w:r w:rsidRPr="008811B5">
        <w:rPr>
          <w:rStyle w:val="StyleUnderline"/>
          <w:highlight w:val="green"/>
        </w:rPr>
        <w:t>for drug development</w:t>
      </w:r>
      <w:r w:rsidRPr="00AB6EFF">
        <w:rPr>
          <w:rStyle w:val="StyleUnderline"/>
        </w:rPr>
        <w:t>, efficient combustion of fuel droplets, and an understanding of the effects of long duration exposure to microgravity on the human body</w:t>
      </w:r>
      <w:r>
        <w:t>, revealing that spaceflight has effects similar to ageing on Earth.</w:t>
      </w:r>
    </w:p>
    <w:p w14:paraId="3EAAD832" w14:textId="77777777" w:rsidR="00163FA9" w:rsidRDefault="00163FA9" w:rsidP="00163FA9">
      <w:r>
        <w:t>Despite much human physiological research being carried out in space, it has one major limitation – there are simply not enough humans currently going to space to act as research participants, leading to difficulties in research design. In fact, only 550 or so humans have ever been into space since Russian cosmonaut Yuri Gagarin first orbited the Earth in 1961.</w:t>
      </w:r>
    </w:p>
    <w:p w14:paraId="3B34D5FF" w14:textId="77777777" w:rsidR="00163FA9" w:rsidRDefault="00163FA9" w:rsidP="00163FA9">
      <w:r w:rsidRPr="00AB6EFF">
        <w:rPr>
          <w:rStyle w:val="StyleUnderline"/>
        </w:rPr>
        <w:t>Human physiological experiments in space tend to have very small participant numbers</w:t>
      </w:r>
      <w:r>
        <w:t xml:space="preserve"> (for example, the NASA </w:t>
      </w:r>
      <w:proofErr w:type="gramStart"/>
      <w:r>
        <w:t>twins</w:t>
      </w:r>
      <w:proofErr w:type="gramEnd"/>
      <w:r>
        <w:t xml:space="preserve"> study) </w:t>
      </w:r>
      <w:r w:rsidRPr="00AB6EFF">
        <w:rPr>
          <w:rStyle w:val="StyleUnderline"/>
        </w:rPr>
        <w:t>or they have to take place over many years</w:t>
      </w:r>
      <w:r>
        <w:t>. Could the boom in commercial human spaceflight accelerate the speed of human physiological discoveries in space? We certainly think so.</w:t>
      </w:r>
    </w:p>
    <w:p w14:paraId="75027DB0" w14:textId="77777777" w:rsidR="00163FA9" w:rsidRPr="00AB6EFF" w:rsidRDefault="00163FA9" w:rsidP="00163FA9">
      <w:pPr>
        <w:rPr>
          <w:rStyle w:val="StyleUnderline"/>
        </w:rPr>
      </w:pPr>
      <w:r w:rsidRPr="008811B5">
        <w:rPr>
          <w:rStyle w:val="StyleUnderline"/>
          <w:highlight w:val="green"/>
        </w:rPr>
        <w:t>Commercial spaceflight companies</w:t>
      </w:r>
      <w:r w:rsidRPr="00AB6EFF">
        <w:rPr>
          <w:rStyle w:val="StyleUnderline"/>
        </w:rPr>
        <w:t xml:space="preserve"> such as SpaceX and Orbital are already </w:t>
      </w:r>
      <w:r w:rsidRPr="008811B5">
        <w:rPr>
          <w:rStyle w:val="StyleUnderline"/>
          <w:highlight w:val="green"/>
        </w:rPr>
        <w:t>launching rockets taking supplies and research equipment</w:t>
      </w:r>
      <w:r w:rsidRPr="00AB6EFF">
        <w:rPr>
          <w:rStyle w:val="StyleUnderline"/>
        </w:rPr>
        <w:t xml:space="preserve"> to the International Space Station. SpaceX is developing its habitable Dragon capsule to take space tourists around the moon, with ambitions to use its sibling, Red Dragon, to land astronauts on Mars.</w:t>
      </w:r>
    </w:p>
    <w:p w14:paraId="7B9CB1E9" w14:textId="77777777" w:rsidR="00163FA9" w:rsidRDefault="00163FA9" w:rsidP="00163FA9">
      <w:pPr>
        <w:rPr>
          <w:rStyle w:val="StyleUnderline"/>
        </w:rPr>
      </w:pPr>
      <w:r>
        <w:t xml:space="preserve">Others are developing sub-orbital spaceplanes, such as Virgin Galactic’s SpaceShipTwo, which will enable passengers to experience microgravity for a number of minutes or travel 30 times faster between cities than passenger airlines. </w:t>
      </w:r>
      <w:r w:rsidRPr="00AB6EFF">
        <w:rPr>
          <w:rStyle w:val="StyleUnderline"/>
        </w:rPr>
        <w:t xml:space="preserve">To safely send throngs of space tourists beyond the atmosphere, we need to understand the health implications of just getting these “non-professional” astronauts into space through new medical </w:t>
      </w:r>
      <w:proofErr w:type="gramStart"/>
      <w:r w:rsidRPr="00AB6EFF">
        <w:rPr>
          <w:rStyle w:val="StyleUnderline"/>
        </w:rPr>
        <w:t>research, and</w:t>
      </w:r>
      <w:proofErr w:type="gramEnd"/>
      <w:r w:rsidRPr="00AB6EFF">
        <w:rPr>
          <w:rStyle w:val="StyleUnderline"/>
        </w:rPr>
        <w:t xml:space="preserve"> developing spaceports will provide access to exciting new platforms to expand these frontiers of science.</w:t>
      </w:r>
    </w:p>
    <w:p w14:paraId="456223EA" w14:textId="77777777" w:rsidR="00163FA9" w:rsidRDefault="00163FA9" w:rsidP="00163FA9">
      <w:pPr>
        <w:rPr>
          <w:sz w:val="12"/>
        </w:rPr>
      </w:pPr>
    </w:p>
    <w:p w14:paraId="6108B3FA" w14:textId="77777777" w:rsidR="00163FA9" w:rsidRPr="00FE51A3" w:rsidRDefault="00163FA9" w:rsidP="00163FA9">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25ED7435" w14:textId="77777777" w:rsidR="00163FA9" w:rsidRPr="00FE51A3" w:rsidRDefault="00163FA9" w:rsidP="00163FA9">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18FEECC" w14:textId="77777777" w:rsidR="00163FA9" w:rsidRPr="00311A9C" w:rsidRDefault="00163FA9" w:rsidP="00163FA9">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29C8BDE9" w14:textId="77777777" w:rsidR="00163FA9" w:rsidRDefault="00163FA9" w:rsidP="00163FA9">
      <w:pPr>
        <w:rPr>
          <w:sz w:val="12"/>
        </w:rPr>
      </w:pPr>
    </w:p>
    <w:p w14:paraId="152A5728" w14:textId="77777777" w:rsidR="00163FA9" w:rsidRPr="00131F53" w:rsidRDefault="00163FA9" w:rsidP="00163FA9">
      <w:pPr>
        <w:pStyle w:val="Heading4"/>
      </w:pPr>
      <w:r w:rsidRPr="009A7E01">
        <w:rPr>
          <w:u w:val="single"/>
        </w:rPr>
        <w:t>Extinction</w:t>
      </w:r>
      <w:r>
        <w:t xml:space="preserve"> – </w:t>
      </w:r>
      <w:r w:rsidRPr="00131F53">
        <w:t xml:space="preserve">defense is wrong </w:t>
      </w:r>
    </w:p>
    <w:p w14:paraId="145E6643" w14:textId="77777777" w:rsidR="00163FA9" w:rsidRPr="00131F53" w:rsidRDefault="00163FA9" w:rsidP="00163FA9">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485CBD2" w14:textId="77777777" w:rsidR="00163FA9" w:rsidRPr="00790705" w:rsidRDefault="00163FA9" w:rsidP="00163FA9">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1BE8E29A" w14:textId="77777777" w:rsidR="00163FA9" w:rsidRPr="00790705" w:rsidRDefault="00163FA9" w:rsidP="00163FA9">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049E0F9" w14:textId="77777777" w:rsidR="00163FA9" w:rsidRPr="00790705" w:rsidRDefault="00163FA9" w:rsidP="00163FA9">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3D487EAF" w14:textId="77777777" w:rsidR="00163FA9" w:rsidRPr="0020666F" w:rsidRDefault="00163FA9" w:rsidP="00163FA9">
      <w:pPr>
        <w:rPr>
          <w:rStyle w:val="StyleUnderline"/>
          <w:b w:val="0"/>
          <w:sz w:val="10"/>
          <w:u w:val="none"/>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37593620" w14:textId="310055C7" w:rsidR="00163FA9" w:rsidRDefault="00163FA9" w:rsidP="00163FA9">
      <w:pPr>
        <w:pStyle w:val="Heading3"/>
      </w:pPr>
      <w:r>
        <w:t xml:space="preserve">1NC – </w:t>
      </w:r>
      <w:r>
        <w:t>O</w:t>
      </w:r>
      <w:r>
        <w:t>ff</w:t>
      </w:r>
    </w:p>
    <w:p w14:paraId="747E463C" w14:textId="77777777" w:rsidR="00163FA9" w:rsidRDefault="00163FA9" w:rsidP="00163FA9">
      <w:pPr>
        <w:pStyle w:val="Heading4"/>
      </w:pPr>
      <w:proofErr w:type="spellStart"/>
      <w:r>
        <w:t>Starlink</w:t>
      </w:r>
      <w:proofErr w:type="spellEnd"/>
      <w:r>
        <w:t xml:space="preserve"> is key to rural broadband expansion</w:t>
      </w:r>
    </w:p>
    <w:p w14:paraId="2B59591E" w14:textId="77777777" w:rsidR="00163FA9" w:rsidRPr="00A87CF8" w:rsidRDefault="00163FA9" w:rsidP="00163FA9">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 xml:space="preserve">IT and telecom journalist for </w:t>
      </w:r>
      <w:proofErr w:type="spellStart"/>
      <w:r w:rsidRPr="00A87CF8">
        <w:rPr>
          <w:szCs w:val="16"/>
        </w:rPr>
        <w:t>Telecompetitor</w:t>
      </w:r>
      <w:proofErr w:type="spellEnd"/>
      <w:r w:rsidRPr="00A87CF8">
        <w:rPr>
          <w:szCs w:val="16"/>
        </w:rPr>
        <w:t xml:space="preserve">, </w:t>
      </w:r>
      <w:proofErr w:type="spellStart"/>
      <w:r w:rsidRPr="00A87CF8">
        <w:rPr>
          <w:szCs w:val="16"/>
        </w:rPr>
        <w:t>Teleco</w:t>
      </w:r>
      <w:proofErr w:type="spellEnd"/>
      <w:r w:rsidRPr="00A87CF8">
        <w:rPr>
          <w:szCs w:val="16"/>
        </w:rPr>
        <w:t xml:space="preserve">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proofErr w:type="spellStart"/>
      <w:r w:rsidRPr="00A87CF8">
        <w:rPr>
          <w:rStyle w:val="StyleUnderline"/>
        </w:rPr>
        <w:t>Starlink</w:t>
      </w:r>
      <w:proofErr w:type="spellEnd"/>
      <w:r w:rsidRPr="00A87CF8">
        <w:rPr>
          <w:rStyle w:val="StyleUnderline"/>
        </w:rPr>
        <w:t xml:space="preserve"> Looks Very Promising for Rural Broadband</w:t>
      </w:r>
      <w:r w:rsidRPr="00A87CF8">
        <w:rPr>
          <w:szCs w:val="16"/>
        </w:rPr>
        <w:t xml:space="preserve">,” </w:t>
      </w:r>
      <w:proofErr w:type="spellStart"/>
      <w:r w:rsidRPr="00A87CF8">
        <w:rPr>
          <w:szCs w:val="16"/>
        </w:rPr>
        <w:t>Telecompetitor</w:t>
      </w:r>
      <w:proofErr w:type="spellEnd"/>
      <w:r w:rsidRPr="00A87CF8">
        <w:rPr>
          <w:szCs w:val="16"/>
        </w:rPr>
        <w:t>, 2/25/2021] JL</w:t>
      </w:r>
    </w:p>
    <w:p w14:paraId="1DBCAE57" w14:textId="77777777" w:rsidR="00163FA9" w:rsidRPr="00A87CF8" w:rsidRDefault="00163FA9" w:rsidP="00163FA9">
      <w:pPr>
        <w:rPr>
          <w:sz w:val="12"/>
        </w:rPr>
      </w:pPr>
      <w:r w:rsidRPr="00A87CF8">
        <w:rPr>
          <w:sz w:val="12"/>
        </w:rPr>
        <w:t xml:space="preserve">SpaceX’s </w:t>
      </w:r>
      <w:proofErr w:type="spellStart"/>
      <w:r w:rsidRPr="00A87CF8">
        <w:rPr>
          <w:rStyle w:val="Emphasis"/>
          <w:highlight w:val="green"/>
        </w:rPr>
        <w:t>Starlink</w:t>
      </w:r>
      <w:proofErr w:type="spellEnd"/>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w:t>
      </w:r>
      <w:proofErr w:type="spellStart"/>
      <w:r w:rsidRPr="00A87CF8">
        <w:rPr>
          <w:sz w:val="12"/>
        </w:rPr>
        <w:t>PCMag</w:t>
      </w:r>
      <w:proofErr w:type="spellEnd"/>
      <w:r w:rsidRPr="00A87CF8">
        <w:rPr>
          <w:sz w:val="12"/>
        </w:rPr>
        <w:t xml:space="preserve"> of </w:t>
      </w:r>
      <w:proofErr w:type="spellStart"/>
      <w:r w:rsidRPr="00A87CF8">
        <w:rPr>
          <w:sz w:val="12"/>
        </w:rPr>
        <w:t>Starlink</w:t>
      </w:r>
      <w:proofErr w:type="spellEnd"/>
      <w:r w:rsidRPr="00A87CF8">
        <w:rPr>
          <w:sz w:val="12"/>
        </w:rPr>
        <w:t xml:space="preserve"> speeds. The analysis is </w:t>
      </w:r>
      <w:r w:rsidRPr="00A87CF8">
        <w:rPr>
          <w:rStyle w:val="StyleUnderline"/>
        </w:rPr>
        <w:t xml:space="preserve">based on beta tester data exclusively provided to it by </w:t>
      </w:r>
      <w:proofErr w:type="spellStart"/>
      <w:r w:rsidRPr="00A87CF8">
        <w:rPr>
          <w:rStyle w:val="StyleUnderline"/>
          <w:highlight w:val="green"/>
        </w:rPr>
        <w:t>Ookla</w:t>
      </w:r>
      <w:proofErr w:type="spellEnd"/>
      <w:r w:rsidRPr="00A87CF8">
        <w:rPr>
          <w:rStyle w:val="StyleUnderline"/>
          <w:highlight w:val="green"/>
        </w:rPr>
        <w:t xml:space="preserve"> </w:t>
      </w:r>
      <w:proofErr w:type="spellStart"/>
      <w:r w:rsidRPr="00A87CF8">
        <w:rPr>
          <w:rStyle w:val="StyleUnderline"/>
          <w:highlight w:val="green"/>
        </w:rPr>
        <w:t>Speedtest</w:t>
      </w:r>
      <w:proofErr w:type="spellEnd"/>
      <w:r w:rsidRPr="00A87CF8">
        <w:rPr>
          <w:sz w:val="12"/>
        </w:rPr>
        <w:t>.</w:t>
      </w:r>
    </w:p>
    <w:p w14:paraId="6A78FC4C" w14:textId="77777777" w:rsidR="00163FA9" w:rsidRPr="00A87CF8" w:rsidRDefault="00163FA9" w:rsidP="00163FA9">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3E73CE65" w14:textId="77777777" w:rsidR="00163FA9" w:rsidRPr="00A87CF8" w:rsidRDefault="00163FA9" w:rsidP="00163FA9">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xml:space="preserve">. The counties in which the fixed providers had the biggest speed advantage over </w:t>
      </w:r>
      <w:proofErr w:type="spellStart"/>
      <w:r w:rsidRPr="00A87CF8">
        <w:rPr>
          <w:sz w:val="12"/>
        </w:rPr>
        <w:t>Spacelink</w:t>
      </w:r>
      <w:proofErr w:type="spellEnd"/>
      <w:r w:rsidRPr="00A87CF8">
        <w:rPr>
          <w:sz w:val="12"/>
        </w:rPr>
        <w:t xml:space="preserve"> were urban or suburban: Los Angeles and Santa Clara counties, CA; Cook County, IL; King County, WA and Washington County, MN.  </w:t>
      </w:r>
    </w:p>
    <w:p w14:paraId="7BC1C9E9" w14:textId="77777777" w:rsidR="00163FA9" w:rsidRPr="00A87CF8" w:rsidRDefault="00163FA9" w:rsidP="00163FA9">
      <w:pPr>
        <w:rPr>
          <w:sz w:val="12"/>
        </w:rPr>
      </w:pPr>
      <w:r w:rsidRPr="00A87CF8">
        <w:rPr>
          <w:rStyle w:val="Emphasis"/>
        </w:rPr>
        <w:t xml:space="preserve">It is in rural areas that </w:t>
      </w:r>
      <w:proofErr w:type="spellStart"/>
      <w:r w:rsidRPr="00A87CF8">
        <w:rPr>
          <w:rStyle w:val="Emphasis"/>
        </w:rPr>
        <w:t>Starlink</w:t>
      </w:r>
      <w:proofErr w:type="spellEnd"/>
      <w:r w:rsidRPr="00A87CF8">
        <w:rPr>
          <w:rStyle w:val="Emphasis"/>
        </w:rPr>
        <w:t xml:space="preserve">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 xml:space="preserve">counties in which </w:t>
      </w:r>
      <w:proofErr w:type="spellStart"/>
      <w:r w:rsidRPr="00A87CF8">
        <w:rPr>
          <w:rStyle w:val="StyleUnderline"/>
          <w:highlight w:val="green"/>
        </w:rPr>
        <w:t>Starlink</w:t>
      </w:r>
      <w:proofErr w:type="spellEnd"/>
      <w:r w:rsidRPr="00A87CF8">
        <w:rPr>
          <w:rStyle w:val="StyleUnderline"/>
          <w:highlight w:val="green"/>
        </w:rPr>
        <w:t xml:space="preserve">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xml:space="preserve">: Vilas County, WI; </w:t>
      </w:r>
      <w:proofErr w:type="spellStart"/>
      <w:r w:rsidRPr="00A87CF8">
        <w:rPr>
          <w:sz w:val="12"/>
        </w:rPr>
        <w:t>Ravali</w:t>
      </w:r>
      <w:proofErr w:type="spellEnd"/>
      <w:r w:rsidRPr="00A87CF8">
        <w:rPr>
          <w:sz w:val="12"/>
        </w:rPr>
        <w:t xml:space="preserve"> County, MT; Waldo County, ME; Okanogan County, WA and </w:t>
      </w:r>
      <w:proofErr w:type="spellStart"/>
      <w:r w:rsidRPr="00A87CF8">
        <w:rPr>
          <w:sz w:val="12"/>
        </w:rPr>
        <w:t>Lamoile</w:t>
      </w:r>
      <w:proofErr w:type="spellEnd"/>
      <w:r w:rsidRPr="00A87CF8">
        <w:rPr>
          <w:sz w:val="12"/>
        </w:rPr>
        <w:t xml:space="preserve"> County, VT. </w:t>
      </w:r>
    </w:p>
    <w:p w14:paraId="546BEBF3" w14:textId="77777777" w:rsidR="00163FA9" w:rsidRPr="00A87CF8" w:rsidRDefault="00163FA9" w:rsidP="00163FA9">
      <w:pPr>
        <w:rPr>
          <w:sz w:val="12"/>
          <w:szCs w:val="12"/>
        </w:rPr>
      </w:pPr>
      <w:r w:rsidRPr="00A87CF8">
        <w:rPr>
          <w:sz w:val="12"/>
          <w:szCs w:val="12"/>
        </w:rPr>
        <w:t xml:space="preserve">The number of counties in which </w:t>
      </w:r>
      <w:proofErr w:type="spellStart"/>
      <w:r w:rsidRPr="00A87CF8">
        <w:rPr>
          <w:sz w:val="12"/>
          <w:szCs w:val="12"/>
        </w:rPr>
        <w:t>Starlink</w:t>
      </w:r>
      <w:proofErr w:type="spellEnd"/>
      <w:r w:rsidRPr="00A87CF8">
        <w:rPr>
          <w:sz w:val="12"/>
          <w:szCs w:val="12"/>
        </w:rPr>
        <w:t xml:space="preserve"> beat the fixed providers and those in which the fixed providers beat </w:t>
      </w:r>
      <w:proofErr w:type="spellStart"/>
      <w:r w:rsidRPr="00A87CF8">
        <w:rPr>
          <w:sz w:val="12"/>
          <w:szCs w:val="12"/>
        </w:rPr>
        <w:t>Starlink</w:t>
      </w:r>
      <w:proofErr w:type="spellEnd"/>
      <w:r w:rsidRPr="00A87CF8">
        <w:rPr>
          <w:sz w:val="12"/>
          <w:szCs w:val="12"/>
        </w:rPr>
        <w:t xml:space="preserve"> appeared to be about equal, as was the speed differential.</w:t>
      </w:r>
    </w:p>
    <w:p w14:paraId="4B47B04E" w14:textId="77777777" w:rsidR="00163FA9" w:rsidRPr="00A87CF8" w:rsidRDefault="00163FA9" w:rsidP="00163FA9">
      <w:pPr>
        <w:rPr>
          <w:sz w:val="12"/>
        </w:rPr>
      </w:pPr>
      <w:r w:rsidRPr="00A87CF8">
        <w:rPr>
          <w:sz w:val="12"/>
        </w:rPr>
        <w:t xml:space="preserve">“Our own analysis shows that </w:t>
      </w:r>
      <w:proofErr w:type="spellStart"/>
      <w:r w:rsidRPr="00A87CF8">
        <w:rPr>
          <w:rStyle w:val="StyleUnderline"/>
          <w:highlight w:val="green"/>
        </w:rPr>
        <w:t>Starlink</w:t>
      </w:r>
      <w:proofErr w:type="spellEnd"/>
      <w:r w:rsidRPr="00A87CF8">
        <w:rPr>
          <w:rStyle w:val="StyleUnderline"/>
          <w:highlight w:val="green"/>
        </w:rPr>
        <w:t xml:space="preserve">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xml:space="preserve"> Sascha </w:t>
      </w:r>
      <w:proofErr w:type="spellStart"/>
      <w:r w:rsidRPr="00A87CF8">
        <w:rPr>
          <w:sz w:val="12"/>
        </w:rPr>
        <w:t>Segan</w:t>
      </w:r>
      <w:proofErr w:type="spellEnd"/>
      <w:r w:rsidRPr="00A87CF8">
        <w:rPr>
          <w:sz w:val="12"/>
        </w:rPr>
        <w:t xml:space="preserve">, author of the </w:t>
      </w:r>
      <w:proofErr w:type="spellStart"/>
      <w:r w:rsidRPr="00A87CF8">
        <w:rPr>
          <w:sz w:val="12"/>
        </w:rPr>
        <w:t>PCMag</w:t>
      </w:r>
      <w:proofErr w:type="spellEnd"/>
      <w:r w:rsidRPr="00A87CF8">
        <w:rPr>
          <w:sz w:val="12"/>
        </w:rPr>
        <w:t xml:space="preserve"> article about </w:t>
      </w:r>
      <w:proofErr w:type="spellStart"/>
      <w:r w:rsidRPr="00A87CF8">
        <w:rPr>
          <w:sz w:val="12"/>
        </w:rPr>
        <w:t>Startlink</w:t>
      </w:r>
      <w:proofErr w:type="spellEnd"/>
      <w:r w:rsidRPr="00A87CF8">
        <w:rPr>
          <w:sz w:val="12"/>
        </w:rPr>
        <w:t xml:space="preserve"> rural speeds.</w:t>
      </w:r>
    </w:p>
    <w:p w14:paraId="184370D0" w14:textId="77777777" w:rsidR="00163FA9" w:rsidRPr="00A87CF8" w:rsidRDefault="00163FA9" w:rsidP="00163FA9"/>
    <w:p w14:paraId="6E4B922F" w14:textId="77777777" w:rsidR="00163FA9" w:rsidRDefault="00163FA9" w:rsidP="00163FA9">
      <w:pPr>
        <w:pStyle w:val="Heading4"/>
      </w:pPr>
      <w:r>
        <w:t xml:space="preserve">Broadband is key to </w:t>
      </w:r>
      <w:r w:rsidRPr="002229CC">
        <w:rPr>
          <w:u w:val="single"/>
        </w:rPr>
        <w:t>precision agriculture</w:t>
      </w:r>
      <w:r>
        <w:t xml:space="preserve"> transition</w:t>
      </w:r>
    </w:p>
    <w:p w14:paraId="6433FEDF" w14:textId="77777777" w:rsidR="00163FA9" w:rsidRPr="00DA210C" w:rsidRDefault="00163FA9" w:rsidP="00163FA9">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39C59D22" w14:textId="77777777" w:rsidR="00163FA9" w:rsidRPr="009F5BAF" w:rsidRDefault="00163FA9" w:rsidP="00163FA9">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6D29FF4F" w14:textId="77777777" w:rsidR="00163FA9" w:rsidRPr="004711EE" w:rsidRDefault="00163FA9" w:rsidP="00163FA9">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7F34715B" w14:textId="77777777" w:rsidR="00163FA9" w:rsidRPr="009F5BAF" w:rsidRDefault="00163FA9" w:rsidP="00163FA9">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19EDB369" w14:textId="77777777" w:rsidR="00163FA9" w:rsidRPr="009F5BAF" w:rsidRDefault="00163FA9" w:rsidP="00163FA9">
      <w:pPr>
        <w:rPr>
          <w:sz w:val="12"/>
        </w:rPr>
      </w:pPr>
      <w:r w:rsidRPr="00DA210C">
        <w:rPr>
          <w:rStyle w:val="Emphasis"/>
        </w:rPr>
        <w:t>BUSINESS MANAGEMENT</w:t>
      </w:r>
      <w:r w:rsidRPr="009F5BAF">
        <w:rPr>
          <w:sz w:val="12"/>
        </w:rPr>
        <w:t xml:space="preserve"> </w:t>
      </w:r>
      <w:r w:rsidRPr="00DA210C">
        <w:rPr>
          <w:rStyle w:val="StyleUnderline"/>
        </w:rPr>
        <w:t xml:space="preserve">shifts </w:t>
      </w:r>
      <w:proofErr w:type="spellStart"/>
      <w:r w:rsidRPr="00DA210C">
        <w:rPr>
          <w:rStyle w:val="StyleUnderline"/>
        </w:rPr>
        <w:t>decisionmaking</w:t>
      </w:r>
      <w:proofErr w:type="spellEnd"/>
      <w:r w:rsidRPr="00DA210C">
        <w:rPr>
          <w:rStyle w:val="StyleUnderline"/>
        </w:rPr>
        <w:t xml:space="preserve"> from instinct to integrated data</w:t>
      </w:r>
      <w:r w:rsidRPr="009F5BAF">
        <w:rPr>
          <w:sz w:val="12"/>
        </w:rPr>
        <w:t xml:space="preserve"> </w:t>
      </w:r>
    </w:p>
    <w:p w14:paraId="4F0886A8" w14:textId="77777777" w:rsidR="00163FA9" w:rsidRPr="00DA210C" w:rsidRDefault="00163FA9" w:rsidP="00163FA9">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1522A7C3" w14:textId="77777777" w:rsidR="00163FA9" w:rsidRPr="009F5BAF" w:rsidRDefault="00163FA9" w:rsidP="00163FA9">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6D8A9750" w14:textId="77777777" w:rsidR="00163FA9" w:rsidRPr="00DC62B1" w:rsidRDefault="00163FA9" w:rsidP="00163FA9">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78DBD018" w14:textId="77777777" w:rsidR="00163FA9" w:rsidRPr="00DC62B1" w:rsidRDefault="00163FA9" w:rsidP="00163FA9">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23CB28A0" w14:textId="77777777" w:rsidR="00163FA9" w:rsidRPr="00DC62B1" w:rsidRDefault="00163FA9" w:rsidP="00163FA9">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43E23800" w14:textId="77777777" w:rsidR="00163FA9" w:rsidRPr="009F5BAF" w:rsidRDefault="00163FA9" w:rsidP="00163FA9">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588B227A" w14:textId="77777777" w:rsidR="00163FA9" w:rsidRPr="009F5BAF" w:rsidRDefault="00163FA9" w:rsidP="00163FA9">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6CB69149" w14:textId="77777777" w:rsidR="00163FA9" w:rsidRPr="00DA210C" w:rsidRDefault="00163FA9" w:rsidP="00163FA9">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32F09E19" w14:textId="77777777" w:rsidR="00163FA9" w:rsidRPr="00DA210C" w:rsidRDefault="00163FA9" w:rsidP="00163FA9">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6A990994" w14:textId="343DD2F4" w:rsidR="00163FA9" w:rsidRPr="00163FA9" w:rsidRDefault="00163FA9" w:rsidP="00163FA9">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63A5A42D" w14:textId="198591FA" w:rsidR="00163FA9" w:rsidRDefault="00163FA9" w:rsidP="00163FA9">
      <w:pPr>
        <w:pStyle w:val="Heading4"/>
      </w:pPr>
      <w:r>
        <w:t>Unproductive</w:t>
      </w:r>
      <w:r>
        <w:t xml:space="preserve"> agriculture is the largest threat to global biodiversity </w:t>
      </w:r>
    </w:p>
    <w:p w14:paraId="64983CE5" w14:textId="77777777" w:rsidR="00163FA9" w:rsidRPr="00BD5C5B" w:rsidRDefault="00163FA9" w:rsidP="00163FA9">
      <w:pPr>
        <w:rPr>
          <w:rStyle w:val="Style13ptBold"/>
        </w:rPr>
      </w:pPr>
      <w:proofErr w:type="spellStart"/>
      <w:r>
        <w:rPr>
          <w:rStyle w:val="Style13ptBold"/>
        </w:rPr>
        <w:t>Aldred</w:t>
      </w:r>
      <w:proofErr w:type="spellEnd"/>
      <w:r>
        <w:rPr>
          <w:rStyle w:val="Style13ptBold"/>
        </w:rPr>
        <w:t xml:space="preserve"> 16 </w:t>
      </w:r>
      <w:r w:rsidRPr="00BD5C5B">
        <w:t xml:space="preserve">[(Jessica, the deputy and production editor of theguardian.com/environment and writes on wildlife and conservation.) “Agriculture and overuse greater threats to wildlife than climate change – study”, The Guardian 8/10/2016] BC </w:t>
      </w:r>
    </w:p>
    <w:p w14:paraId="3F650245" w14:textId="77777777" w:rsidR="00163FA9" w:rsidRPr="009F5BAF" w:rsidRDefault="00163FA9" w:rsidP="00163FA9">
      <w:pPr>
        <w:rPr>
          <w:sz w:val="12"/>
        </w:rPr>
      </w:pPr>
      <w:r w:rsidRPr="00573EB4">
        <w:rPr>
          <w:rStyle w:val="StyleUnderline"/>
          <w:highlight w:val="green"/>
        </w:rPr>
        <w:t>Agriculture and</w:t>
      </w:r>
      <w:r w:rsidRPr="00BD5C5B">
        <w:rPr>
          <w:rStyle w:val="StyleUnderline"/>
        </w:rPr>
        <w:t xml:space="preserve"> the </w:t>
      </w:r>
      <w:r w:rsidRPr="00573EB4">
        <w:rPr>
          <w:rStyle w:val="StyleUnderline"/>
          <w:highlight w:val="green"/>
        </w:rPr>
        <w:t>overexploitation</w:t>
      </w:r>
      <w:r w:rsidRPr="00BD5C5B">
        <w:rPr>
          <w:rStyle w:val="StyleUnderline"/>
        </w:rPr>
        <w:t xml:space="preserve"> of plants</w:t>
      </w:r>
      <w:r w:rsidRPr="009F5BAF">
        <w:rPr>
          <w:sz w:val="12"/>
        </w:rPr>
        <w:t xml:space="preserve"> and animal species </w:t>
      </w:r>
      <w:r w:rsidRPr="00573EB4">
        <w:rPr>
          <w:rStyle w:val="Emphasis"/>
          <w:highlight w:val="green"/>
        </w:rPr>
        <w:t>are</w:t>
      </w:r>
      <w:r w:rsidRPr="00BD5C5B">
        <w:rPr>
          <w:rStyle w:val="Emphasis"/>
        </w:rPr>
        <w:t xml:space="preserve"> </w:t>
      </w:r>
      <w:r w:rsidRPr="00A25872">
        <w:rPr>
          <w:rStyle w:val="Emphasis"/>
        </w:rPr>
        <w:t>significantly greater</w:t>
      </w:r>
      <w:r w:rsidRPr="00692698">
        <w:rPr>
          <w:rStyle w:val="Emphasis"/>
        </w:rPr>
        <w:t xml:space="preserve"> </w:t>
      </w:r>
      <w:r w:rsidRPr="00573EB4">
        <w:rPr>
          <w:rStyle w:val="Emphasis"/>
          <w:highlight w:val="green"/>
        </w:rPr>
        <w:t xml:space="preserve">threats to biodiversity </w:t>
      </w:r>
      <w:r w:rsidRPr="00692698">
        <w:rPr>
          <w:rStyle w:val="Emphasis"/>
        </w:rPr>
        <w:t>than climate change</w:t>
      </w:r>
      <w:r w:rsidRPr="009F5BAF">
        <w:rPr>
          <w:sz w:val="12"/>
        </w:rPr>
        <w:t>, new analysis shows.</w:t>
      </w:r>
    </w:p>
    <w:p w14:paraId="2114EC2E" w14:textId="77777777" w:rsidR="00163FA9" w:rsidRPr="009F5BAF" w:rsidRDefault="00163FA9" w:rsidP="00163FA9">
      <w:pPr>
        <w:rPr>
          <w:sz w:val="12"/>
        </w:rPr>
      </w:pPr>
      <w:r w:rsidRPr="009F5BAF">
        <w:rPr>
          <w:sz w:val="12"/>
        </w:rPr>
        <w:t xml:space="preserve">Joint research published in the journal Nature on Wednesday found </w:t>
      </w:r>
      <w:r w:rsidRPr="00BD5C5B">
        <w:rPr>
          <w:rStyle w:val="StyleUnderline"/>
        </w:rPr>
        <w:t xml:space="preserve">nearly </w:t>
      </w:r>
      <w:r w:rsidRPr="00573EB4">
        <w:rPr>
          <w:rStyle w:val="StyleUnderline"/>
          <w:highlight w:val="green"/>
        </w:rPr>
        <w:t>three-quarters of the world’s threatened species faced these threats</w:t>
      </w:r>
      <w:r w:rsidRPr="009F5BAF">
        <w:rPr>
          <w:sz w:val="12"/>
        </w:rPr>
        <w:t>, compared to just 19% affected by climate change.</w:t>
      </w:r>
    </w:p>
    <w:p w14:paraId="3AB575C1" w14:textId="77777777" w:rsidR="00163FA9" w:rsidRPr="009F5BAF" w:rsidRDefault="00163FA9" w:rsidP="00163FA9">
      <w:pPr>
        <w:rPr>
          <w:sz w:val="12"/>
        </w:rPr>
      </w:pPr>
      <w:r w:rsidRPr="009F5BAF">
        <w:rPr>
          <w:sz w:val="12"/>
        </w:rPr>
        <w:t>It comes a month before the International Union for Conservation of Nature (IUCN) hosts its annual summit in Hawaii to set future priorities for conservation.</w:t>
      </w:r>
    </w:p>
    <w:p w14:paraId="5E734D2B" w14:textId="77777777" w:rsidR="00163FA9" w:rsidRPr="009F5BAF" w:rsidRDefault="00163FA9" w:rsidP="00163FA9">
      <w:pPr>
        <w:rPr>
          <w:sz w:val="12"/>
        </w:rPr>
      </w:pPr>
      <w:r w:rsidRPr="009F5BAF">
        <w:rPr>
          <w:sz w:val="12"/>
        </w:rPr>
        <w:t xml:space="preserve">The team from the University of Queensland, the Wildlife Conservation Society (WCS) and the IUCN </w:t>
      </w:r>
      <w:r w:rsidRPr="00BD5C5B">
        <w:rPr>
          <w:rStyle w:val="StyleUnderline"/>
        </w:rPr>
        <w:t>assessed 8,688 near-threatened or threatened species on the IUCN’s “red list” against 11 threats:</w:t>
      </w:r>
      <w:r w:rsidRPr="009F5BAF">
        <w:rPr>
          <w:sz w:val="12"/>
        </w:rPr>
        <w:t xml:space="preserve"> overexploitation, </w:t>
      </w:r>
      <w:r w:rsidRPr="00BD5C5B">
        <w:rPr>
          <w:rStyle w:val="Emphasis"/>
        </w:rPr>
        <w:t>agricultural activity</w:t>
      </w:r>
      <w:r w:rsidRPr="009F5BAF">
        <w:rPr>
          <w:sz w:val="12"/>
        </w:rPr>
        <w:t>, urban development, invasion and disease, pollution, ecosystem modification, climate change, human disturbance, transport and energy production.</w:t>
      </w:r>
    </w:p>
    <w:p w14:paraId="08646595" w14:textId="77777777" w:rsidR="00163FA9" w:rsidRPr="009F5BAF" w:rsidRDefault="00163FA9" w:rsidP="00163FA9">
      <w:pPr>
        <w:rPr>
          <w:sz w:val="12"/>
        </w:rPr>
      </w:pPr>
      <w:r w:rsidRPr="009F5BAF">
        <w:rPr>
          <w:sz w:val="12"/>
        </w:rPr>
        <w:t>It found that 6,241 (72%) of the studied species were affected by overexploitation – logging, hunting, fishing or gathering species from the wild at rates that cannot be compensated for by reproduction or regrowth.</w:t>
      </w:r>
    </w:p>
    <w:p w14:paraId="0E99BB61" w14:textId="77777777" w:rsidR="00163FA9" w:rsidRPr="009F5BAF" w:rsidRDefault="00163FA9" w:rsidP="00163FA9">
      <w:pPr>
        <w:rPr>
          <w:sz w:val="12"/>
        </w:rPr>
      </w:pPr>
      <w:r w:rsidRPr="009F5BAF">
        <w:rPr>
          <w:sz w:val="12"/>
        </w:rPr>
        <w:t>These included the Sumatran rhinoceros, western gorilla and Chinese pangolin – all illegally hunted for their body parts and meat – and the Bornean wren babbler, one of 4,049 species threatened by unsustainable logging.</w:t>
      </w:r>
    </w:p>
    <w:p w14:paraId="3AB63F32" w14:textId="77777777" w:rsidR="00163FA9" w:rsidRPr="009F5BAF" w:rsidRDefault="00163FA9" w:rsidP="00163FA9">
      <w:pPr>
        <w:rPr>
          <w:sz w:val="12"/>
        </w:rPr>
      </w:pPr>
      <w:r w:rsidRPr="00BD5C5B">
        <w:rPr>
          <w:rStyle w:val="StyleUnderline"/>
        </w:rPr>
        <w:t xml:space="preserve">Some 5,407 species </w:t>
      </w:r>
      <w:r w:rsidRPr="00573EB4">
        <w:rPr>
          <w:rStyle w:val="StyleUnderline"/>
          <w:highlight w:val="green"/>
        </w:rPr>
        <w:t>(</w:t>
      </w:r>
      <w:r w:rsidRPr="00573EB4">
        <w:rPr>
          <w:rStyle w:val="Emphasis"/>
          <w:highlight w:val="green"/>
        </w:rPr>
        <w:t>62%</w:t>
      </w:r>
      <w:r w:rsidRPr="00573EB4">
        <w:rPr>
          <w:rStyle w:val="StyleUnderline"/>
          <w:highlight w:val="green"/>
        </w:rPr>
        <w:t>) were threatened by agriculture alone</w:t>
      </w:r>
      <w:r w:rsidRPr="009F5BAF">
        <w:rPr>
          <w:sz w:val="12"/>
        </w:rPr>
        <w:t>. The cheetah, African wild dog and hairy-nosed otter are among the animals most affected by crop and livestock farming, timber plantations and aquaculture.</w:t>
      </w:r>
    </w:p>
    <w:p w14:paraId="7CA33B86" w14:textId="77777777" w:rsidR="00163FA9" w:rsidRPr="009F5BAF" w:rsidRDefault="00163FA9" w:rsidP="00163FA9">
      <w:pPr>
        <w:rPr>
          <w:sz w:val="12"/>
        </w:rPr>
      </w:pPr>
      <w:r w:rsidRPr="009F5BAF">
        <w:rPr>
          <w:noProof/>
          <w:sz w:val="12"/>
        </w:rPr>
        <w:drawing>
          <wp:inline distT="0" distB="0" distL="0" distR="0" wp14:anchorId="389A9B8F" wp14:editId="1E4E9ECF">
            <wp:extent cx="2751667" cy="1658539"/>
            <wp:effectExtent l="0" t="0" r="4445" b="5715"/>
            <wp:docPr id="3" name="Picture 3" descr="Char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imeline&#10;&#10;Description automatically generated"/>
                    <pic:cNvPicPr/>
                  </pic:nvPicPr>
                  <pic:blipFill>
                    <a:blip r:embed="rId10"/>
                    <a:stretch>
                      <a:fillRect/>
                    </a:stretch>
                  </pic:blipFill>
                  <pic:spPr>
                    <a:xfrm>
                      <a:off x="0" y="0"/>
                      <a:ext cx="2759250" cy="1663110"/>
                    </a:xfrm>
                    <a:prstGeom prst="rect">
                      <a:avLst/>
                    </a:prstGeom>
                  </pic:spPr>
                </pic:pic>
              </a:graphicData>
            </a:graphic>
          </wp:inline>
        </w:drawing>
      </w:r>
    </w:p>
    <w:p w14:paraId="1D2F8622" w14:textId="77777777" w:rsidR="00163FA9" w:rsidRPr="009F5BAF" w:rsidRDefault="00163FA9" w:rsidP="00163FA9">
      <w:pPr>
        <w:rPr>
          <w:sz w:val="12"/>
        </w:rPr>
      </w:pPr>
    </w:p>
    <w:p w14:paraId="433982F8" w14:textId="77777777" w:rsidR="00163FA9" w:rsidRPr="00BD5C5B" w:rsidRDefault="00163FA9" w:rsidP="00163FA9">
      <w:pPr>
        <w:rPr>
          <w:rStyle w:val="StyleUnderline"/>
        </w:rPr>
      </w:pPr>
      <w:r w:rsidRPr="009F5BAF">
        <w:rPr>
          <w:sz w:val="12"/>
        </w:rPr>
        <w:t xml:space="preserve">At the same time, the analysis showed, </w:t>
      </w:r>
      <w:r w:rsidRPr="00BD5C5B">
        <w:rPr>
          <w:rStyle w:val="StyleUnderline"/>
        </w:rPr>
        <w:t xml:space="preserve">anthropogenic </w:t>
      </w:r>
      <w:r w:rsidRPr="00F320C9">
        <w:rPr>
          <w:rStyle w:val="StyleUnderline"/>
        </w:rPr>
        <w:t>climate change</w:t>
      </w:r>
      <w:r w:rsidRPr="00BD5C5B">
        <w:rPr>
          <w:rStyle w:val="StyleUnderline"/>
        </w:rPr>
        <w:t xml:space="preserve"> – including increases in storms, flooding, extreme temperatures or extreme drought and sea-level </w:t>
      </w:r>
      <w:r w:rsidRPr="00F320C9">
        <w:rPr>
          <w:rStyle w:val="StyleUnderline"/>
        </w:rPr>
        <w:t>rise</w:t>
      </w:r>
      <w:r w:rsidRPr="00BD5C5B">
        <w:rPr>
          <w:rStyle w:val="StyleUnderline"/>
        </w:rPr>
        <w:t xml:space="preserve"> </w:t>
      </w:r>
      <w:r w:rsidRPr="00F320C9">
        <w:rPr>
          <w:rStyle w:val="StyleUnderline"/>
        </w:rPr>
        <w:t>–</w:t>
      </w:r>
      <w:r w:rsidRPr="00BD5C5B">
        <w:rPr>
          <w:rStyle w:val="StyleUnderline"/>
        </w:rPr>
        <w:t xml:space="preserve"> </w:t>
      </w:r>
      <w:r w:rsidRPr="00F320C9">
        <w:rPr>
          <w:rStyle w:val="StyleUnderline"/>
        </w:rPr>
        <w:t>is currently affecting just 19%</w:t>
      </w:r>
      <w:r w:rsidRPr="00BD5C5B">
        <w:rPr>
          <w:rStyle w:val="StyleUnderline"/>
        </w:rPr>
        <w:t xml:space="preserve"> of species listed as threatened or near-</w:t>
      </w:r>
      <w:proofErr w:type="gramStart"/>
      <w:r w:rsidRPr="00BD5C5B">
        <w:rPr>
          <w:rStyle w:val="StyleUnderline"/>
        </w:rPr>
        <w:t>threatened, and</w:t>
      </w:r>
      <w:proofErr w:type="gramEnd"/>
      <w:r w:rsidRPr="00BD5C5B">
        <w:rPr>
          <w:rStyle w:val="StyleUnderline"/>
        </w:rPr>
        <w:t xml:space="preserve"> was ranked seventh among the 11 threats.</w:t>
      </w:r>
    </w:p>
    <w:p w14:paraId="10623BEA" w14:textId="77777777" w:rsidR="00163FA9" w:rsidRPr="009F5BAF" w:rsidRDefault="00163FA9" w:rsidP="00163FA9">
      <w:pPr>
        <w:rPr>
          <w:sz w:val="12"/>
        </w:rPr>
      </w:pPr>
      <w:r w:rsidRPr="009F5BAF">
        <w:rPr>
          <w:sz w:val="12"/>
        </w:rPr>
        <w:t>Hooded seals are among the 1,688 species affected. These have declined by 90% in the north-eastern Atlantic Arctic over the past few decades as a result of extensive declines in regional sea ice, and the availability of sites for resting and raising pups. The common hippopotamus and leatherback turtle are also being affected by climate-related droughts and high temperatures.</w:t>
      </w:r>
    </w:p>
    <w:p w14:paraId="23A12EFD" w14:textId="77777777" w:rsidR="00163FA9" w:rsidRPr="009F5BAF" w:rsidRDefault="00163FA9" w:rsidP="00163FA9">
      <w:pPr>
        <w:rPr>
          <w:sz w:val="12"/>
        </w:rPr>
      </w:pPr>
      <w:r w:rsidRPr="009F5BAF">
        <w:rPr>
          <w:sz w:val="12"/>
        </w:rPr>
        <w:t xml:space="preserve">The analysis comes a month before representatives from government, industry and NGOs meet in Hawaii for the annual IUCN World Conservation Congress. High on the agenda will be defining a sustainable path for translating climate and development agreements – including the 2015 Paris agreement – into conservation actions.  </w:t>
      </w:r>
    </w:p>
    <w:p w14:paraId="7994757A" w14:textId="77777777" w:rsidR="00163FA9" w:rsidRPr="009F5BAF" w:rsidRDefault="00163FA9" w:rsidP="00163FA9">
      <w:pPr>
        <w:rPr>
          <w:sz w:val="12"/>
        </w:rPr>
      </w:pPr>
      <w:r w:rsidRPr="009F5BAF">
        <w:rPr>
          <w:sz w:val="12"/>
        </w:rPr>
        <w:t xml:space="preserve">But the authors say it is crucial that efforts to address climate change do not overshadow more immediate priorities for the survival of the world’s flora and fauna. </w:t>
      </w:r>
      <w:r w:rsidRPr="00BD5C5B">
        <w:rPr>
          <w:rStyle w:val="StyleUnderline"/>
        </w:rPr>
        <w:t>Delegates must focus on proposing and funding actions that deal with the biggest threats to biodiversity, they urge.</w:t>
      </w:r>
    </w:p>
    <w:p w14:paraId="4F6BB3CB" w14:textId="77777777" w:rsidR="00163FA9" w:rsidRPr="009F5BAF" w:rsidRDefault="00163FA9" w:rsidP="00163FA9">
      <w:pPr>
        <w:rPr>
          <w:sz w:val="12"/>
        </w:rPr>
      </w:pPr>
      <w:r w:rsidRPr="009F5BAF">
        <w:rPr>
          <w:sz w:val="12"/>
        </w:rPr>
        <w:t>“</w:t>
      </w:r>
      <w:r w:rsidRPr="00573EB4">
        <w:rPr>
          <w:rStyle w:val="Emphasis"/>
          <w:highlight w:val="green"/>
        </w:rPr>
        <w:t>Addressing</w:t>
      </w:r>
      <w:r w:rsidRPr="00BD5C5B">
        <w:rPr>
          <w:rStyle w:val="Emphasis"/>
        </w:rPr>
        <w:t xml:space="preserve"> these old foes of </w:t>
      </w:r>
      <w:r w:rsidRPr="00573EB4">
        <w:rPr>
          <w:rStyle w:val="Emphasis"/>
          <w:highlight w:val="green"/>
        </w:rPr>
        <w:t>over-harvesting and ag</w:t>
      </w:r>
      <w:r w:rsidRPr="00F320C9">
        <w:rPr>
          <w:rStyle w:val="Emphasis"/>
        </w:rPr>
        <w:t xml:space="preserve">ricultural activities </w:t>
      </w:r>
      <w:r w:rsidRPr="00573EB4">
        <w:rPr>
          <w:rStyle w:val="Emphasis"/>
          <w:highlight w:val="green"/>
        </w:rPr>
        <w:t>are key to turn</w:t>
      </w:r>
      <w:r w:rsidRPr="00BD5C5B">
        <w:rPr>
          <w:rStyle w:val="Emphasis"/>
        </w:rPr>
        <w:t xml:space="preserve">ing </w:t>
      </w:r>
      <w:r w:rsidRPr="00573EB4">
        <w:rPr>
          <w:rStyle w:val="Emphasis"/>
          <w:highlight w:val="green"/>
        </w:rPr>
        <w:t>around the biodiversity extinction crisis</w:t>
      </w:r>
      <w:r w:rsidRPr="009F5BAF">
        <w:rPr>
          <w:sz w:val="12"/>
        </w:rPr>
        <w:t>,” said lead author, Sean Maxwell of the University of Queensland, Australia. “</w:t>
      </w:r>
      <w:r w:rsidRPr="00573EB4">
        <w:rPr>
          <w:rStyle w:val="Emphasis"/>
          <w:highlight w:val="green"/>
        </w:rPr>
        <w:t xml:space="preserve">This must </w:t>
      </w:r>
      <w:r w:rsidRPr="00F320C9">
        <w:rPr>
          <w:rStyle w:val="Emphasis"/>
        </w:rPr>
        <w:t xml:space="preserve">be at the forefront of </w:t>
      </w:r>
      <w:r w:rsidRPr="00573EB4">
        <w:rPr>
          <w:rStyle w:val="Emphasis"/>
          <w:highlight w:val="green"/>
        </w:rPr>
        <w:t>the conservation agenda</w:t>
      </w:r>
      <w:r w:rsidRPr="009F5BAF">
        <w:rPr>
          <w:sz w:val="12"/>
        </w:rPr>
        <w:t>.”</w:t>
      </w:r>
    </w:p>
    <w:p w14:paraId="71DD50EE" w14:textId="77777777" w:rsidR="00163FA9" w:rsidRPr="009F5BAF" w:rsidRDefault="00163FA9" w:rsidP="00163FA9">
      <w:pPr>
        <w:rPr>
          <w:sz w:val="12"/>
        </w:rPr>
      </w:pPr>
      <w:r w:rsidRPr="009F5BAF">
        <w:rPr>
          <w:sz w:val="12"/>
        </w:rPr>
        <w:t xml:space="preserve">But the authors say </w:t>
      </w:r>
      <w:r w:rsidRPr="00573EB4">
        <w:rPr>
          <w:rStyle w:val="StyleUnderline"/>
          <w:highlight w:val="green"/>
        </w:rPr>
        <w:t>there are solutions</w:t>
      </w:r>
      <w:r w:rsidRPr="00BD5C5B">
        <w:rPr>
          <w:rStyle w:val="StyleUnderline"/>
        </w:rPr>
        <w:t xml:space="preserve"> to alleviate the harm caused by overexploitation and agricultural activities</w:t>
      </w:r>
      <w:r w:rsidRPr="009F5BAF">
        <w:rPr>
          <w:sz w:val="12"/>
        </w:rPr>
        <w:t xml:space="preserve">, </w:t>
      </w:r>
      <w:r w:rsidRPr="00573EB4">
        <w:rPr>
          <w:rStyle w:val="Emphasis"/>
          <w:highlight w:val="green"/>
        </w:rPr>
        <w:t>such as sustainable harvest</w:t>
      </w:r>
      <w:r w:rsidRPr="00BD5C5B">
        <w:rPr>
          <w:rStyle w:val="Emphasis"/>
        </w:rPr>
        <w:t xml:space="preserve"> regimes</w:t>
      </w:r>
      <w:r w:rsidRPr="009F5BAF">
        <w:rPr>
          <w:sz w:val="12"/>
        </w:rPr>
        <w:t>, hunting regulations and no-take marine protected areas, international forums such as Cites and public education to reduce demand.</w:t>
      </w:r>
    </w:p>
    <w:p w14:paraId="5276A0AA" w14:textId="77777777" w:rsidR="00163FA9" w:rsidRPr="009F5BAF" w:rsidRDefault="00163FA9" w:rsidP="00163FA9">
      <w:pPr>
        <w:rPr>
          <w:sz w:val="12"/>
        </w:rPr>
      </w:pPr>
      <w:r w:rsidRPr="009F5BAF">
        <w:rPr>
          <w:sz w:val="12"/>
        </w:rPr>
        <w:t xml:space="preserve">Dr James Watson, co-author of the study from the WCS and the University of Queensland, said: “History has taught us that </w:t>
      </w:r>
      <w:proofErr w:type="spellStart"/>
      <w:r w:rsidRPr="00573EB4">
        <w:rPr>
          <w:rStyle w:val="StyleUnderline"/>
          <w:highlight w:val="green"/>
        </w:rPr>
        <w:t>minimising</w:t>
      </w:r>
      <w:proofErr w:type="spellEnd"/>
      <w:r w:rsidRPr="00573EB4">
        <w:rPr>
          <w:rStyle w:val="StyleUnderline"/>
          <w:highlight w:val="green"/>
        </w:rPr>
        <w:t xml:space="preserve"> impacts </w:t>
      </w:r>
      <w:r w:rsidRPr="00F320C9">
        <w:rPr>
          <w:rStyle w:val="StyleUnderline"/>
        </w:rPr>
        <w:t xml:space="preserve">from over-harvesting and agriculture requires a variety of conservation </w:t>
      </w:r>
      <w:proofErr w:type="gramStart"/>
      <w:r w:rsidRPr="00F320C9">
        <w:rPr>
          <w:rStyle w:val="StyleUnderline"/>
        </w:rPr>
        <w:t>actions</w:t>
      </w:r>
      <w:proofErr w:type="gramEnd"/>
      <w:r w:rsidRPr="00F320C9">
        <w:rPr>
          <w:rStyle w:val="StyleUnderline"/>
        </w:rPr>
        <w:t xml:space="preserve"> but </w:t>
      </w:r>
      <w:r w:rsidRPr="00F320C9">
        <w:rPr>
          <w:rStyle w:val="Emphasis"/>
        </w:rPr>
        <w:t>these</w:t>
      </w:r>
      <w:r w:rsidRPr="00BD5C5B">
        <w:rPr>
          <w:rStyle w:val="Emphasis"/>
        </w:rPr>
        <w:t xml:space="preserve"> </w:t>
      </w:r>
      <w:r w:rsidRPr="00573EB4">
        <w:rPr>
          <w:rStyle w:val="Emphasis"/>
          <w:highlight w:val="green"/>
        </w:rPr>
        <w:t>can be achieved</w:t>
      </w:r>
      <w:r w:rsidRPr="00573EB4">
        <w:rPr>
          <w:sz w:val="12"/>
          <w:highlight w:val="green"/>
        </w:rPr>
        <w:t>.</w:t>
      </w:r>
    </w:p>
    <w:p w14:paraId="2BFE6A4F" w14:textId="77777777" w:rsidR="00163FA9" w:rsidRDefault="00163FA9" w:rsidP="00163FA9">
      <w:pPr>
        <w:rPr>
          <w:sz w:val="12"/>
        </w:rPr>
      </w:pPr>
      <w:r w:rsidRPr="009F5BAF">
        <w:rPr>
          <w:sz w:val="12"/>
        </w:rPr>
        <w:t xml:space="preserve">“Actions such as well-managed protected areas, enforcement of hunting regulations, and </w:t>
      </w:r>
      <w:r w:rsidRPr="00573EB4">
        <w:rPr>
          <w:rStyle w:val="StyleUnderline"/>
          <w:highlight w:val="green"/>
        </w:rPr>
        <w:t>managing agricultural systems</w:t>
      </w:r>
      <w:r w:rsidRPr="00BD5C5B">
        <w:rPr>
          <w:rStyle w:val="StyleUnderline"/>
        </w:rPr>
        <w:t xml:space="preserve"> in ways that allow threatened species to persist within them, all </w:t>
      </w:r>
      <w:r w:rsidRPr="00573EB4">
        <w:rPr>
          <w:rStyle w:val="StyleUnderline"/>
          <w:highlight w:val="green"/>
        </w:rPr>
        <w:t>have a major role to play in reducing the biodiversity crisis</w:t>
      </w:r>
      <w:r w:rsidRPr="00BD5C5B">
        <w:rPr>
          <w:rStyle w:val="StyleUnderline"/>
        </w:rPr>
        <w:t xml:space="preserve">. These activities need to be well funded and </w:t>
      </w:r>
      <w:proofErr w:type="spellStart"/>
      <w:r w:rsidRPr="00BD5C5B">
        <w:rPr>
          <w:rStyle w:val="StyleUnderline"/>
        </w:rPr>
        <w:t>prioritised</w:t>
      </w:r>
      <w:proofErr w:type="spellEnd"/>
      <w:r w:rsidRPr="00BD5C5B">
        <w:rPr>
          <w:rStyle w:val="StyleUnderline"/>
        </w:rPr>
        <w:t xml:space="preserve"> in areas that will reduce threat</w:t>
      </w:r>
      <w:r w:rsidRPr="009F5BAF">
        <w:rPr>
          <w:sz w:val="12"/>
        </w:rPr>
        <w:t>.”</w:t>
      </w:r>
    </w:p>
    <w:p w14:paraId="5A41164A" w14:textId="77777777" w:rsidR="00163FA9" w:rsidRPr="009F5BAF" w:rsidRDefault="00163FA9" w:rsidP="00163FA9">
      <w:pPr>
        <w:rPr>
          <w:sz w:val="12"/>
        </w:rPr>
      </w:pPr>
    </w:p>
    <w:p w14:paraId="0E00FA90" w14:textId="77777777" w:rsidR="00163FA9" w:rsidRPr="00BE5A20" w:rsidRDefault="00163FA9" w:rsidP="00163FA9">
      <w:pPr>
        <w:pStyle w:val="Heading4"/>
      </w:pPr>
      <w:r>
        <w:t xml:space="preserve">Technological advancements in agriculture solves – they </w:t>
      </w:r>
      <w:r w:rsidRPr="002B0259">
        <w:rPr>
          <w:u w:val="single"/>
        </w:rPr>
        <w:t>increase</w:t>
      </w:r>
      <w:r>
        <w:t xml:space="preserve"> biodiversity and prevent environmental damage </w:t>
      </w:r>
    </w:p>
    <w:p w14:paraId="56992C72" w14:textId="77777777" w:rsidR="00163FA9" w:rsidRPr="00BE5A20" w:rsidRDefault="00163FA9" w:rsidP="00163FA9">
      <w:pPr>
        <w:rPr>
          <w:rStyle w:val="Style13ptBold"/>
        </w:rPr>
      </w:pPr>
      <w:r w:rsidRPr="00BE5A20">
        <w:rPr>
          <w:rStyle w:val="Style13ptBold"/>
        </w:rPr>
        <w:t>Capgemini</w:t>
      </w:r>
      <w:r>
        <w:rPr>
          <w:rStyle w:val="Style13ptBold"/>
        </w:rPr>
        <w:t xml:space="preserve"> 18 </w:t>
      </w:r>
      <w:r w:rsidRPr="00BE5A20">
        <w:t xml:space="preserve">[(Capgemini is a French multinational corporation that provides consulting, technology, professional, and outsourcing services.) “Saving the planet with digital farming – our discussion with Tobias </w:t>
      </w:r>
      <w:proofErr w:type="spellStart"/>
      <w:r w:rsidRPr="00BE5A20">
        <w:t>Menne</w:t>
      </w:r>
      <w:proofErr w:type="spellEnd"/>
      <w:r w:rsidRPr="00BE5A20">
        <w:t xml:space="preserve"> (Global Head Digital Farming, BASF)” Capgemini, 5/25/2018] BC</w:t>
      </w:r>
      <w:r>
        <w:rPr>
          <w:rStyle w:val="Style13ptBold"/>
        </w:rPr>
        <w:t xml:space="preserve"> </w:t>
      </w:r>
    </w:p>
    <w:p w14:paraId="4D4AEBDA" w14:textId="77777777" w:rsidR="00163FA9" w:rsidRPr="00BE5A20" w:rsidRDefault="00163FA9" w:rsidP="00163FA9">
      <w:pPr>
        <w:rPr>
          <w:rStyle w:val="StyleUnderline"/>
        </w:rPr>
      </w:pPr>
      <w:r w:rsidRPr="00573EB4">
        <w:rPr>
          <w:rStyle w:val="Emphasis"/>
          <w:highlight w:val="green"/>
        </w:rPr>
        <w:t>Digital farming matters</w:t>
      </w:r>
      <w:r w:rsidRPr="009F5BAF">
        <w:rPr>
          <w:sz w:val="12"/>
        </w:rPr>
        <w:t xml:space="preserve">. Why? Because </w:t>
      </w:r>
      <w:r w:rsidRPr="00573EB4">
        <w:rPr>
          <w:rStyle w:val="StyleUnderline"/>
          <w:highlight w:val="green"/>
        </w:rPr>
        <w:t>farmers</w:t>
      </w:r>
      <w:r w:rsidRPr="00F320C9">
        <w:rPr>
          <w:rStyle w:val="StyleUnderline"/>
        </w:rPr>
        <w:t xml:space="preserve"> are tasked with feeding</w:t>
      </w:r>
      <w:r w:rsidRPr="00BE5A20">
        <w:rPr>
          <w:rStyle w:val="StyleUnderline"/>
        </w:rPr>
        <w:t xml:space="preserve"> a growing world population, expected to reach </w:t>
      </w:r>
      <w:r w:rsidRPr="00F320C9">
        <w:rPr>
          <w:rStyle w:val="StyleUnderline"/>
        </w:rPr>
        <w:t>10 billion by 2057</w:t>
      </w:r>
      <w:r w:rsidRPr="00BE5A20">
        <w:rPr>
          <w:rStyle w:val="StyleUnderline"/>
        </w:rPr>
        <w:t xml:space="preserve"> according to the UN, </w:t>
      </w:r>
      <w:r w:rsidRPr="00F320C9">
        <w:rPr>
          <w:rStyle w:val="StyleUnderline"/>
        </w:rPr>
        <w:t>while dealing with</w:t>
      </w:r>
      <w:r w:rsidRPr="00BE5A20">
        <w:rPr>
          <w:rStyle w:val="StyleUnderline"/>
        </w:rPr>
        <w:t xml:space="preserve"> the consequences of </w:t>
      </w:r>
      <w:r w:rsidRPr="00F320C9">
        <w:rPr>
          <w:rStyle w:val="StyleUnderline"/>
        </w:rPr>
        <w:t>climate change.</w:t>
      </w:r>
      <w:r w:rsidRPr="00BE5A20">
        <w:rPr>
          <w:rStyle w:val="StyleUnderline"/>
        </w:rPr>
        <w:t xml:space="preserve"> To achieve that, </w:t>
      </w:r>
      <w:r w:rsidRPr="00F320C9">
        <w:rPr>
          <w:rStyle w:val="Emphasis"/>
        </w:rPr>
        <w:t xml:space="preserve">they </w:t>
      </w:r>
      <w:r w:rsidRPr="00573EB4">
        <w:rPr>
          <w:rStyle w:val="Emphasis"/>
          <w:highlight w:val="green"/>
        </w:rPr>
        <w:t>need to embrace the digitization of agriculture</w:t>
      </w:r>
      <w:r w:rsidRPr="00BE5A20">
        <w:rPr>
          <w:rStyle w:val="StyleUnderline"/>
        </w:rPr>
        <w:t>.</w:t>
      </w:r>
    </w:p>
    <w:p w14:paraId="4E46ED40" w14:textId="77777777" w:rsidR="00163FA9" w:rsidRPr="009F5BAF" w:rsidRDefault="00163FA9" w:rsidP="00163FA9">
      <w:pPr>
        <w:rPr>
          <w:sz w:val="12"/>
        </w:rPr>
      </w:pPr>
      <w:r w:rsidRPr="009F5BAF">
        <w:rPr>
          <w:sz w:val="12"/>
        </w:rPr>
        <w:t xml:space="preserve">I recently sat down with Tobias </w:t>
      </w:r>
      <w:proofErr w:type="spellStart"/>
      <w:r w:rsidRPr="009F5BAF">
        <w:rPr>
          <w:sz w:val="12"/>
        </w:rPr>
        <w:t>Menne</w:t>
      </w:r>
      <w:proofErr w:type="spellEnd"/>
      <w:r w:rsidRPr="009F5BAF">
        <w:rPr>
          <w:sz w:val="12"/>
        </w:rPr>
        <w:t xml:space="preserve">, head of Global head Digital Farming at </w:t>
      </w:r>
      <w:proofErr w:type="gramStart"/>
      <w:r w:rsidRPr="009F5BAF">
        <w:rPr>
          <w:sz w:val="12"/>
        </w:rPr>
        <w:t>BASF  to</w:t>
      </w:r>
      <w:proofErr w:type="gramEnd"/>
      <w:r w:rsidRPr="009F5BAF">
        <w:rPr>
          <w:sz w:val="12"/>
        </w:rPr>
        <w:t xml:space="preserve"> discuss this important topic within modern agronomics. In the final blog of this two-part series, we discuss the immense potential of digital farming. What can change and will it change?</w:t>
      </w:r>
    </w:p>
    <w:p w14:paraId="12088F0A" w14:textId="77777777" w:rsidR="00163FA9" w:rsidRPr="009F5BAF" w:rsidRDefault="00163FA9" w:rsidP="00163FA9">
      <w:pPr>
        <w:rPr>
          <w:sz w:val="12"/>
        </w:rPr>
      </w:pPr>
      <w:r w:rsidRPr="009F5BAF">
        <w:rPr>
          <w:sz w:val="12"/>
        </w:rPr>
        <w:t>The end of information asymmetry</w:t>
      </w:r>
    </w:p>
    <w:p w14:paraId="6D641D7D" w14:textId="77777777" w:rsidR="00163FA9" w:rsidRPr="00BE5A20" w:rsidRDefault="00163FA9" w:rsidP="00163FA9">
      <w:pPr>
        <w:rPr>
          <w:rStyle w:val="StyleUnderline"/>
        </w:rPr>
      </w:pPr>
      <w:r w:rsidRPr="009F5BAF">
        <w:rPr>
          <w:sz w:val="12"/>
        </w:rPr>
        <w:t xml:space="preserve">In the previous blog, we defined digital farming as the gathering, combining, and sharing of relevant and scalable data to optimize and transform agronomics. The </w:t>
      </w:r>
      <w:r w:rsidRPr="00F320C9">
        <w:rPr>
          <w:rStyle w:val="StyleUnderline"/>
        </w:rPr>
        <w:t>immense amounts of data offer insight, understanding, and quick learnings. This way it can help to battle global food and climate challenges.</w:t>
      </w:r>
    </w:p>
    <w:p w14:paraId="34CC40B8" w14:textId="77777777" w:rsidR="00163FA9" w:rsidRPr="009F5BAF" w:rsidRDefault="00163FA9" w:rsidP="00163FA9">
      <w:pPr>
        <w:rPr>
          <w:sz w:val="12"/>
        </w:rPr>
      </w:pPr>
      <w:r w:rsidRPr="009F5BAF">
        <w:rPr>
          <w:sz w:val="12"/>
        </w:rPr>
        <w:t xml:space="preserve">Tobias elaborates: “What </w:t>
      </w:r>
      <w:r w:rsidRPr="00573EB4">
        <w:rPr>
          <w:rStyle w:val="StyleUnderline"/>
          <w:highlight w:val="green"/>
        </w:rPr>
        <w:t>digital farming offers is insight into</w:t>
      </w:r>
      <w:r w:rsidRPr="00BE5A20">
        <w:rPr>
          <w:rStyle w:val="StyleUnderline"/>
        </w:rPr>
        <w:t xml:space="preserve"> what is happening on </w:t>
      </w:r>
      <w:r w:rsidRPr="00573EB4">
        <w:rPr>
          <w:rStyle w:val="StyleUnderline"/>
          <w:highlight w:val="green"/>
        </w:rPr>
        <w:t>the field</w:t>
      </w:r>
      <w:r w:rsidRPr="009F5BAF">
        <w:rPr>
          <w:sz w:val="12"/>
        </w:rPr>
        <w:t>. To understand whether or not a certain weed or disease is a threat to the crop. And all this information is available through smartphones, at a very low price point.”</w:t>
      </w:r>
    </w:p>
    <w:p w14:paraId="1ADB9382" w14:textId="77777777" w:rsidR="00163FA9" w:rsidRPr="009F5BAF" w:rsidRDefault="00163FA9" w:rsidP="00163FA9">
      <w:pPr>
        <w:rPr>
          <w:sz w:val="12"/>
        </w:rPr>
      </w:pPr>
      <w:r w:rsidRPr="009F5BAF">
        <w:rPr>
          <w:sz w:val="12"/>
        </w:rPr>
        <w:t xml:space="preserve">Digital farming is particularly revolutionary for farmers in Africa and South East Asia where over 80% of farmers </w:t>
      </w:r>
      <w:proofErr w:type="gramStart"/>
      <w:r w:rsidRPr="009F5BAF">
        <w:rPr>
          <w:sz w:val="12"/>
        </w:rPr>
        <w:t>are</w:t>
      </w:r>
      <w:proofErr w:type="gramEnd"/>
      <w:r w:rsidRPr="009F5BAF">
        <w:rPr>
          <w:sz w:val="12"/>
        </w:rPr>
        <w:t xml:space="preserve"> small holders. Tobias: “These farmers not only gain a lot because they generally are further away from agronomic optimum compared to larger farms in the West. They mostly benefit because digital technology removes the information asymmetry that currently plagues them.”</w:t>
      </w:r>
    </w:p>
    <w:p w14:paraId="74B6B2B2" w14:textId="77777777" w:rsidR="00163FA9" w:rsidRPr="009F5BAF" w:rsidRDefault="00163FA9" w:rsidP="00163FA9">
      <w:pPr>
        <w:rPr>
          <w:sz w:val="12"/>
        </w:rPr>
      </w:pPr>
      <w:r w:rsidRPr="009F5BAF">
        <w:rPr>
          <w:sz w:val="12"/>
        </w:rPr>
        <w:t>Take the Himalayas, for instance. Because of limited biology training and a lack of qualified people in rural areas, farmers are often unaware of the types of weeds that grow on their fields. Thanks to digital farming, this is changing rapidly.</w:t>
      </w:r>
    </w:p>
    <w:p w14:paraId="1FF25A04" w14:textId="77777777" w:rsidR="00163FA9" w:rsidRPr="009F5BAF" w:rsidRDefault="00163FA9" w:rsidP="00163FA9">
      <w:pPr>
        <w:rPr>
          <w:sz w:val="12"/>
        </w:rPr>
      </w:pPr>
      <w:r w:rsidRPr="009F5BAF">
        <w:rPr>
          <w:sz w:val="12"/>
        </w:rPr>
        <w:t>Farming with confidence</w:t>
      </w:r>
    </w:p>
    <w:p w14:paraId="2F740EF7" w14:textId="77777777" w:rsidR="00163FA9" w:rsidRPr="009F5BAF" w:rsidRDefault="00163FA9" w:rsidP="00163FA9">
      <w:pPr>
        <w:rPr>
          <w:sz w:val="12"/>
        </w:rPr>
      </w:pPr>
      <w:r w:rsidRPr="00F320C9">
        <w:rPr>
          <w:rStyle w:val="StyleUnderline"/>
        </w:rPr>
        <w:t>Digitalization transforms decision-making practices in agronomics</w:t>
      </w:r>
      <w:r w:rsidRPr="00F320C9">
        <w:rPr>
          <w:sz w:val="12"/>
        </w:rPr>
        <w:t xml:space="preserve">. “In the past, </w:t>
      </w:r>
      <w:r w:rsidRPr="00573EB4">
        <w:rPr>
          <w:rStyle w:val="StyleUnderline"/>
          <w:highlight w:val="green"/>
        </w:rPr>
        <w:t>farmers</w:t>
      </w:r>
      <w:r w:rsidRPr="00F320C9">
        <w:rPr>
          <w:rStyle w:val="StyleUnderline"/>
        </w:rPr>
        <w:t xml:space="preserve"> invested heavily in labor or crop protection to improve their agronomic situation</w:t>
      </w:r>
      <w:r w:rsidRPr="00F320C9">
        <w:rPr>
          <w:sz w:val="12"/>
        </w:rPr>
        <w:t xml:space="preserve">,” Tobias explains. “They still need to do that. </w:t>
      </w:r>
      <w:r w:rsidRPr="00F320C9">
        <w:rPr>
          <w:rStyle w:val="StyleUnderline"/>
        </w:rPr>
        <w:t>The difference, however, is that now they can be really sure that what they are doing is the right thing.</w:t>
      </w:r>
      <w:r w:rsidRPr="00F320C9">
        <w:rPr>
          <w:sz w:val="12"/>
        </w:rPr>
        <w:t xml:space="preserve"> So rather than increasing investments, </w:t>
      </w:r>
      <w:r w:rsidRPr="00F320C9">
        <w:rPr>
          <w:rStyle w:val="StyleUnderline"/>
        </w:rPr>
        <w:t xml:space="preserve">they simply </w:t>
      </w:r>
      <w:r w:rsidRPr="00573EB4">
        <w:rPr>
          <w:rStyle w:val="StyleUnderline"/>
          <w:highlight w:val="green"/>
        </w:rPr>
        <w:t>make smarter decisions</w:t>
      </w:r>
      <w:r w:rsidRPr="00F320C9">
        <w:rPr>
          <w:sz w:val="12"/>
        </w:rPr>
        <w:t>. This is why digitization is so powerful.”</w:t>
      </w:r>
    </w:p>
    <w:p w14:paraId="126EE676" w14:textId="77777777" w:rsidR="00163FA9" w:rsidRPr="009F5BAF" w:rsidRDefault="00163FA9" w:rsidP="00163FA9">
      <w:pPr>
        <w:rPr>
          <w:sz w:val="12"/>
        </w:rPr>
      </w:pPr>
      <w:r w:rsidRPr="00573EB4">
        <w:rPr>
          <w:sz w:val="12"/>
          <w:highlight w:val="green"/>
        </w:rPr>
        <w:t>“</w:t>
      </w:r>
      <w:r w:rsidRPr="00573EB4">
        <w:rPr>
          <w:rStyle w:val="StyleUnderline"/>
          <w:highlight w:val="green"/>
        </w:rPr>
        <w:t xml:space="preserve">Farmers </w:t>
      </w:r>
      <w:r w:rsidRPr="00F320C9">
        <w:rPr>
          <w:rStyle w:val="StyleUnderline"/>
        </w:rPr>
        <w:t>will be able to embrace new technology much more confidently</w:t>
      </w:r>
      <w:r w:rsidRPr="00F320C9">
        <w:rPr>
          <w:sz w:val="12"/>
        </w:rPr>
        <w:t xml:space="preserve"> </w:t>
      </w:r>
      <w:r w:rsidRPr="009F5BAF">
        <w:rPr>
          <w:sz w:val="12"/>
        </w:rPr>
        <w:t xml:space="preserve">than in the past. And </w:t>
      </w:r>
      <w:r w:rsidRPr="00F320C9">
        <w:rPr>
          <w:rStyle w:val="StyleUnderline"/>
        </w:rPr>
        <w:t xml:space="preserve">they </w:t>
      </w:r>
      <w:r w:rsidRPr="00573EB4">
        <w:rPr>
          <w:rStyle w:val="StyleUnderline"/>
          <w:highlight w:val="green"/>
        </w:rPr>
        <w:t xml:space="preserve">can </w:t>
      </w:r>
      <w:r w:rsidRPr="00D627A4">
        <w:rPr>
          <w:rStyle w:val="StyleUnderline"/>
        </w:rPr>
        <w:t xml:space="preserve">better </w:t>
      </w:r>
      <w:r w:rsidRPr="00573EB4">
        <w:rPr>
          <w:rStyle w:val="StyleUnderline"/>
          <w:highlight w:val="green"/>
        </w:rPr>
        <w:t>deal with new weather phenomena and new situations</w:t>
      </w:r>
      <w:r w:rsidRPr="009F5BAF">
        <w:rPr>
          <w:sz w:val="12"/>
        </w:rPr>
        <w:t>. Because they profit from the learnings of other farmers around them.”</w:t>
      </w:r>
    </w:p>
    <w:p w14:paraId="438BF058" w14:textId="77777777" w:rsidR="00163FA9" w:rsidRPr="00BE5A20" w:rsidRDefault="00163FA9" w:rsidP="00163FA9">
      <w:pPr>
        <w:rPr>
          <w:rStyle w:val="Emphasis"/>
        </w:rPr>
      </w:pPr>
      <w:r w:rsidRPr="00F320C9">
        <w:rPr>
          <w:sz w:val="12"/>
        </w:rPr>
        <w:t>“</w:t>
      </w:r>
      <w:r w:rsidRPr="00573EB4">
        <w:rPr>
          <w:rStyle w:val="StyleUnderline"/>
          <w:highlight w:val="green"/>
        </w:rPr>
        <w:t>Climate change makes farm life more daring</w:t>
      </w:r>
      <w:r w:rsidRPr="00BE5A20">
        <w:rPr>
          <w:rStyle w:val="StyleUnderline"/>
        </w:rPr>
        <w:t xml:space="preserve"> and more challenging</w:t>
      </w:r>
      <w:r w:rsidRPr="009F5BAF">
        <w:rPr>
          <w:sz w:val="12"/>
        </w:rPr>
        <w:t xml:space="preserve">. That requires much better information on how to farm, what actions to take. </w:t>
      </w:r>
      <w:r w:rsidRPr="00573EB4">
        <w:rPr>
          <w:rStyle w:val="StyleUnderline"/>
          <w:highlight w:val="green"/>
        </w:rPr>
        <w:t xml:space="preserve">Due to climate change we see </w:t>
      </w:r>
      <w:r w:rsidRPr="00F320C9">
        <w:rPr>
          <w:rStyle w:val="StyleUnderline"/>
        </w:rPr>
        <w:t>weeds entering new territories. We already observe the migration of insects, for instance</w:t>
      </w:r>
      <w:r w:rsidRPr="00573EB4">
        <w:rPr>
          <w:rStyle w:val="StyleUnderline"/>
          <w:highlight w:val="green"/>
        </w:rPr>
        <w:t xml:space="preserve">. </w:t>
      </w:r>
      <w:r w:rsidRPr="00573EB4">
        <w:rPr>
          <w:rStyle w:val="Emphasis"/>
          <w:highlight w:val="green"/>
        </w:rPr>
        <w:t>Digitalization enables us to learn quicker, to combat</w:t>
      </w:r>
      <w:r w:rsidRPr="00BE5A20">
        <w:rPr>
          <w:rStyle w:val="Emphasis"/>
        </w:rPr>
        <w:t xml:space="preserve"> those </w:t>
      </w:r>
      <w:r w:rsidRPr="00573EB4">
        <w:rPr>
          <w:rStyle w:val="Emphasis"/>
          <w:highlight w:val="green"/>
        </w:rPr>
        <w:t>new developments</w:t>
      </w:r>
      <w:r w:rsidRPr="00BE5A20">
        <w:rPr>
          <w:rStyle w:val="Emphasis"/>
        </w:rPr>
        <w:t>.”</w:t>
      </w:r>
    </w:p>
    <w:p w14:paraId="6A9031A3" w14:textId="77777777" w:rsidR="00163FA9" w:rsidRPr="009F5BAF" w:rsidRDefault="00163FA9" w:rsidP="00163FA9">
      <w:pPr>
        <w:rPr>
          <w:sz w:val="12"/>
        </w:rPr>
      </w:pPr>
      <w:r w:rsidRPr="009F5BAF">
        <w:rPr>
          <w:sz w:val="12"/>
        </w:rPr>
        <w:t xml:space="preserve">In other words: </w:t>
      </w:r>
      <w:r w:rsidRPr="00573EB4">
        <w:rPr>
          <w:rStyle w:val="Emphasis"/>
          <w:highlight w:val="green"/>
        </w:rPr>
        <w:t>digital farming allows adaptable farming</w:t>
      </w:r>
      <w:r w:rsidRPr="009F5BAF">
        <w:rPr>
          <w:sz w:val="12"/>
        </w:rPr>
        <w:t xml:space="preserve">. Farmers can anticipate new situations better and </w:t>
      </w:r>
      <w:r w:rsidRPr="00F320C9">
        <w:rPr>
          <w:sz w:val="12"/>
        </w:rPr>
        <w:t>faster</w:t>
      </w:r>
      <w:r w:rsidRPr="00573EB4">
        <w:rPr>
          <w:sz w:val="12"/>
          <w:highlight w:val="green"/>
        </w:rPr>
        <w:t xml:space="preserve">. </w:t>
      </w:r>
      <w:r w:rsidRPr="00573EB4">
        <w:rPr>
          <w:rStyle w:val="Emphasis"/>
          <w:highlight w:val="green"/>
        </w:rPr>
        <w:t xml:space="preserve">A true necessity </w:t>
      </w:r>
      <w:r w:rsidRPr="00F320C9">
        <w:rPr>
          <w:rStyle w:val="Emphasis"/>
        </w:rPr>
        <w:t>in this time of climate change</w:t>
      </w:r>
      <w:r w:rsidRPr="00F320C9">
        <w:rPr>
          <w:sz w:val="12"/>
        </w:rPr>
        <w:t>.</w:t>
      </w:r>
    </w:p>
    <w:p w14:paraId="38CD39F8" w14:textId="77777777" w:rsidR="00163FA9" w:rsidRPr="009F5BAF" w:rsidRDefault="00163FA9" w:rsidP="00163FA9">
      <w:pPr>
        <w:rPr>
          <w:sz w:val="12"/>
        </w:rPr>
      </w:pPr>
      <w:r w:rsidRPr="009F5BAF">
        <w:rPr>
          <w:sz w:val="12"/>
        </w:rPr>
        <w:t>Save the planet</w:t>
      </w:r>
    </w:p>
    <w:p w14:paraId="3435AD52" w14:textId="0F35DFF9" w:rsidR="00163FA9" w:rsidRDefault="00163FA9" w:rsidP="00163FA9">
      <w:pPr>
        <w:rPr>
          <w:rStyle w:val="Emphasis"/>
        </w:rPr>
      </w:pPr>
      <w:r w:rsidRPr="00F320C9">
        <w:rPr>
          <w:rStyle w:val="StyleUnderline"/>
        </w:rPr>
        <w:t xml:space="preserve">Because </w:t>
      </w:r>
      <w:r w:rsidRPr="00573EB4">
        <w:rPr>
          <w:rStyle w:val="StyleUnderline"/>
          <w:highlight w:val="green"/>
        </w:rPr>
        <w:t>farmers can</w:t>
      </w:r>
      <w:r w:rsidRPr="00BE5A20">
        <w:rPr>
          <w:rStyle w:val="StyleUnderline"/>
        </w:rPr>
        <w:t xml:space="preserve"> </w:t>
      </w:r>
      <w:r w:rsidRPr="00F320C9">
        <w:rPr>
          <w:rStyle w:val="StyleUnderline"/>
        </w:rPr>
        <w:t xml:space="preserve">farm with more confidence, </w:t>
      </w:r>
      <w:r w:rsidRPr="00573EB4">
        <w:rPr>
          <w:rStyle w:val="StyleUnderline"/>
          <w:highlight w:val="green"/>
        </w:rPr>
        <w:t>they</w:t>
      </w:r>
      <w:r w:rsidRPr="00BE5A20">
        <w:rPr>
          <w:rStyle w:val="StyleUnderline"/>
        </w:rPr>
        <w:t xml:space="preserve"> are also able to </w:t>
      </w:r>
      <w:r w:rsidRPr="00573EB4">
        <w:rPr>
          <w:rStyle w:val="StyleUnderline"/>
          <w:highlight w:val="green"/>
        </w:rPr>
        <w:t>grow a</w:t>
      </w:r>
      <w:r w:rsidRPr="00BE5A20">
        <w:rPr>
          <w:rStyle w:val="StyleUnderline"/>
        </w:rPr>
        <w:t xml:space="preserve"> greater </w:t>
      </w:r>
      <w:r w:rsidRPr="00573EB4">
        <w:rPr>
          <w:rStyle w:val="StyleUnderline"/>
          <w:highlight w:val="green"/>
        </w:rPr>
        <w:t>variety of crops</w:t>
      </w:r>
      <w:r w:rsidRPr="00573EB4">
        <w:rPr>
          <w:rStyle w:val="Emphasis"/>
          <w:highlight w:val="green"/>
        </w:rPr>
        <w:t>. This will increase global biodiversity.</w:t>
      </w:r>
    </w:p>
    <w:p w14:paraId="20DE1027" w14:textId="021E6098" w:rsidR="006349EA" w:rsidRDefault="006349EA" w:rsidP="00163FA9">
      <w:pPr>
        <w:rPr>
          <w:rStyle w:val="Emphasis"/>
        </w:rPr>
      </w:pPr>
    </w:p>
    <w:p w14:paraId="626C5213" w14:textId="70959F35" w:rsidR="006349EA" w:rsidRDefault="006349EA" w:rsidP="00163FA9">
      <w:pPr>
        <w:rPr>
          <w:rStyle w:val="Emphasis"/>
        </w:rPr>
      </w:pPr>
    </w:p>
    <w:p w14:paraId="3709B236" w14:textId="0A068222" w:rsidR="006349EA" w:rsidRDefault="006349EA" w:rsidP="00163FA9">
      <w:pPr>
        <w:rPr>
          <w:rStyle w:val="Emphasis"/>
        </w:rPr>
      </w:pPr>
    </w:p>
    <w:p w14:paraId="36BB14E4" w14:textId="421D2DB1" w:rsidR="006349EA" w:rsidRDefault="006349EA" w:rsidP="00163FA9">
      <w:pPr>
        <w:rPr>
          <w:rStyle w:val="Emphasis"/>
        </w:rPr>
      </w:pPr>
    </w:p>
    <w:p w14:paraId="746EC859" w14:textId="77777777" w:rsidR="006349EA" w:rsidRPr="00BE5A20" w:rsidRDefault="006349EA" w:rsidP="00163FA9">
      <w:pPr>
        <w:rPr>
          <w:rStyle w:val="Emphasis"/>
        </w:rPr>
      </w:pPr>
    </w:p>
    <w:p w14:paraId="0A46EE8C" w14:textId="77777777" w:rsidR="00163FA9" w:rsidRPr="009F5BAF" w:rsidRDefault="00163FA9" w:rsidP="00163FA9">
      <w:pPr>
        <w:rPr>
          <w:sz w:val="12"/>
        </w:rPr>
      </w:pPr>
      <w:r w:rsidRPr="009F5BAF">
        <w:rPr>
          <w:sz w:val="12"/>
        </w:rPr>
        <w:t>“</w:t>
      </w:r>
      <w:r w:rsidRPr="00F320C9">
        <w:rPr>
          <w:rStyle w:val="StyleUnderline"/>
        </w:rPr>
        <w:t>Farming is</w:t>
      </w:r>
      <w:r w:rsidRPr="00BE5A20">
        <w:rPr>
          <w:rStyle w:val="StyleUnderline"/>
        </w:rPr>
        <w:t xml:space="preserve"> often </w:t>
      </w:r>
      <w:r w:rsidRPr="00F320C9">
        <w:rPr>
          <w:rStyle w:val="StyleUnderline"/>
        </w:rPr>
        <w:t>criticized for</w:t>
      </w:r>
      <w:r w:rsidRPr="00BE5A20">
        <w:rPr>
          <w:rStyle w:val="StyleUnderline"/>
        </w:rPr>
        <w:t xml:space="preserve"> its perceived </w:t>
      </w:r>
      <w:r w:rsidRPr="00F320C9">
        <w:rPr>
          <w:rStyle w:val="StyleUnderline"/>
        </w:rPr>
        <w:t>low level of biodiversity</w:t>
      </w:r>
      <w:r w:rsidRPr="009F5BAF">
        <w:rPr>
          <w:sz w:val="12"/>
        </w:rPr>
        <w:t xml:space="preserve">,” Tobias says. “You see a lot of corn and soy, and not a lot of variation within those crops. Industrial farming is so homogeneous because farmers wanted to reduce their complexity of decision making. </w:t>
      </w:r>
      <w:r w:rsidRPr="00573EB4">
        <w:rPr>
          <w:rStyle w:val="StyleUnderline"/>
          <w:highlight w:val="green"/>
        </w:rPr>
        <w:t>If we start to trust systems</w:t>
      </w:r>
      <w:r w:rsidRPr="00BE5A20">
        <w:rPr>
          <w:rStyle w:val="StyleUnderline"/>
        </w:rPr>
        <w:t xml:space="preserve"> for good agronomic decision making, </w:t>
      </w:r>
      <w:r w:rsidRPr="00573EB4">
        <w:rPr>
          <w:rStyle w:val="StyleUnderline"/>
          <w:highlight w:val="green"/>
        </w:rPr>
        <w:t>adding crops and increasing functional biodiversity</w:t>
      </w:r>
      <w:r w:rsidRPr="00BE5A20">
        <w:rPr>
          <w:rStyle w:val="StyleUnderline"/>
        </w:rPr>
        <w:t xml:space="preserve"> will </w:t>
      </w:r>
      <w:r w:rsidRPr="00573EB4">
        <w:rPr>
          <w:rStyle w:val="StyleUnderline"/>
          <w:highlight w:val="green"/>
        </w:rPr>
        <w:t>no longer drive up the complexity of farms</w:t>
      </w:r>
      <w:r w:rsidRPr="009F5BAF">
        <w:rPr>
          <w:sz w:val="12"/>
        </w:rPr>
        <w:t>.”</w:t>
      </w:r>
    </w:p>
    <w:p w14:paraId="5E3A1679" w14:textId="77777777" w:rsidR="00163FA9" w:rsidRPr="009F5BAF" w:rsidRDefault="00163FA9" w:rsidP="00163FA9">
      <w:pPr>
        <w:rPr>
          <w:sz w:val="12"/>
        </w:rPr>
      </w:pPr>
      <w:r w:rsidRPr="009F5BAF">
        <w:rPr>
          <w:sz w:val="12"/>
        </w:rPr>
        <w:t xml:space="preserve">This means that </w:t>
      </w:r>
      <w:r w:rsidRPr="00573EB4">
        <w:rPr>
          <w:rStyle w:val="StyleUnderline"/>
          <w:highlight w:val="green"/>
        </w:rPr>
        <w:t>niche crops</w:t>
      </w:r>
      <w:r w:rsidRPr="009F5BAF">
        <w:rPr>
          <w:sz w:val="12"/>
        </w:rPr>
        <w:t xml:space="preserve"> like cassava, quinoa, and buckwheat </w:t>
      </w:r>
      <w:r w:rsidRPr="00573EB4">
        <w:rPr>
          <w:rStyle w:val="StyleUnderline"/>
          <w:highlight w:val="green"/>
        </w:rPr>
        <w:t>will become more widespread</w:t>
      </w:r>
      <w:r w:rsidRPr="009F5BAF">
        <w:rPr>
          <w:sz w:val="12"/>
        </w:rPr>
        <w:t xml:space="preserve">. And that, in turn, </w:t>
      </w:r>
      <w:r w:rsidRPr="00BE5A20">
        <w:rPr>
          <w:rStyle w:val="StyleUnderline"/>
        </w:rPr>
        <w:t xml:space="preserve">means </w:t>
      </w:r>
      <w:r w:rsidRPr="00573EB4">
        <w:rPr>
          <w:rStyle w:val="StyleUnderline"/>
          <w:highlight w:val="green"/>
        </w:rPr>
        <w:t>we will find more diverse products</w:t>
      </w:r>
      <w:r w:rsidRPr="00BE5A20">
        <w:rPr>
          <w:rStyle w:val="StyleUnderline"/>
        </w:rPr>
        <w:t xml:space="preserve"> in our local shops</w:t>
      </w:r>
      <w:r w:rsidRPr="009F5BAF">
        <w:rPr>
          <w:sz w:val="12"/>
        </w:rPr>
        <w:t>.</w:t>
      </w:r>
    </w:p>
    <w:p w14:paraId="757D00D6" w14:textId="77777777" w:rsidR="00163FA9" w:rsidRPr="009F5BAF" w:rsidRDefault="00163FA9" w:rsidP="00163FA9">
      <w:pPr>
        <w:rPr>
          <w:sz w:val="12"/>
        </w:rPr>
      </w:pPr>
      <w:r w:rsidRPr="00573EB4">
        <w:rPr>
          <w:rStyle w:val="Emphasis"/>
          <w:highlight w:val="green"/>
        </w:rPr>
        <w:t>Digital farming can decrease the negative impact of farming tremendously</w:t>
      </w:r>
      <w:r w:rsidRPr="009F5BAF">
        <w:rPr>
          <w:sz w:val="12"/>
        </w:rPr>
        <w:t xml:space="preserve">. </w:t>
      </w:r>
      <w:r w:rsidRPr="00BE5A20">
        <w:rPr>
          <w:rStyle w:val="StyleUnderline"/>
        </w:rPr>
        <w:t xml:space="preserve">Next to </w:t>
      </w:r>
      <w:r w:rsidRPr="00573EB4">
        <w:rPr>
          <w:rStyle w:val="StyleUnderline"/>
          <w:highlight w:val="green"/>
        </w:rPr>
        <w:t>improved biodiversity</w:t>
      </w:r>
      <w:r w:rsidRPr="00BE5A20">
        <w:rPr>
          <w:rStyle w:val="StyleUnderline"/>
        </w:rPr>
        <w:t xml:space="preserve"> and </w:t>
      </w:r>
      <w:r w:rsidRPr="00573EB4">
        <w:rPr>
          <w:rStyle w:val="StyleUnderline"/>
          <w:highlight w:val="green"/>
        </w:rPr>
        <w:t>water quality, the use of fewer</w:t>
      </w:r>
      <w:r w:rsidRPr="00BE5A20">
        <w:rPr>
          <w:rStyle w:val="StyleUnderline"/>
        </w:rPr>
        <w:t xml:space="preserve"> </w:t>
      </w:r>
      <w:r w:rsidRPr="00573EB4">
        <w:rPr>
          <w:rStyle w:val="StyleUnderline"/>
          <w:highlight w:val="green"/>
        </w:rPr>
        <w:t xml:space="preserve">crop protection products is </w:t>
      </w:r>
      <w:r w:rsidRPr="00573EB4">
        <w:rPr>
          <w:rStyle w:val="Emphasis"/>
          <w:highlight w:val="green"/>
        </w:rPr>
        <w:t>beneficial for the environment</w:t>
      </w:r>
      <w:r w:rsidRPr="00BE5A20">
        <w:rPr>
          <w:rStyle w:val="StyleUnderline"/>
        </w:rPr>
        <w:t xml:space="preserve">. </w:t>
      </w:r>
      <w:r w:rsidRPr="009F5BAF">
        <w:rPr>
          <w:sz w:val="12"/>
        </w:rPr>
        <w:t>Tobias gives an example:</w:t>
      </w:r>
    </w:p>
    <w:p w14:paraId="57960CA0" w14:textId="77777777" w:rsidR="00163FA9" w:rsidRPr="009F5BAF" w:rsidRDefault="00163FA9" w:rsidP="00163FA9">
      <w:pPr>
        <w:rPr>
          <w:sz w:val="12"/>
        </w:rPr>
      </w:pPr>
      <w:r w:rsidRPr="009F5BAF">
        <w:rPr>
          <w:sz w:val="12"/>
        </w:rPr>
        <w:t>“I’m excited about smart sprayers. In the near future, these will go over the field and identify each weed with their camera. Their nozzles only open when they detect certain weeds. This will not only reduce the amount of product used per square meter, it also allows for species of rare weeds to be preserved.”</w:t>
      </w:r>
    </w:p>
    <w:p w14:paraId="326F2BC5" w14:textId="77777777" w:rsidR="00163FA9" w:rsidRPr="009F5BAF" w:rsidRDefault="00163FA9" w:rsidP="00163FA9">
      <w:pPr>
        <w:rPr>
          <w:sz w:val="12"/>
        </w:rPr>
      </w:pPr>
      <w:r w:rsidRPr="009F5BAF">
        <w:rPr>
          <w:sz w:val="12"/>
        </w:rPr>
        <w:t>Trust me, I’m a farmer</w:t>
      </w:r>
    </w:p>
    <w:p w14:paraId="6DEEEFA4" w14:textId="77777777" w:rsidR="00163FA9" w:rsidRPr="009F5BAF" w:rsidRDefault="00163FA9" w:rsidP="00163FA9">
      <w:pPr>
        <w:rPr>
          <w:sz w:val="12"/>
        </w:rPr>
      </w:pPr>
      <w:r w:rsidRPr="009F5BAF">
        <w:rPr>
          <w:sz w:val="12"/>
        </w:rPr>
        <w:t>As consumers we want to have food that is healthy for us, that has not impacted the environment in a negative way, that ideally was grown in our vicinity, and that is tasty. More importantly, we want to trust the information farmers, distributors, and retailers provide about our food. Through transparency, digitalization can increase or rebuild that trust.</w:t>
      </w:r>
    </w:p>
    <w:p w14:paraId="026C66EF" w14:textId="77777777" w:rsidR="00163FA9" w:rsidRPr="009F5BAF" w:rsidRDefault="00163FA9" w:rsidP="00163FA9">
      <w:pPr>
        <w:rPr>
          <w:sz w:val="12"/>
        </w:rPr>
      </w:pPr>
      <w:r w:rsidRPr="009F5BAF">
        <w:rPr>
          <w:sz w:val="12"/>
        </w:rPr>
        <w:t>“I would love to buy the fresh produce”, Tobias says, “knowing that I am contributing to a healthy community in the areas where it was grown. At the moment, I have little opportunity to do so. Sure, I can buy Fair Trade coffee or bananas, but for other products this is really challenging. I believe we can use digital farming to create more transparency on where food comes from and how it empowers the community that produce it.”</w:t>
      </w:r>
    </w:p>
    <w:p w14:paraId="13B59826" w14:textId="77777777" w:rsidR="00163FA9" w:rsidRDefault="00163FA9" w:rsidP="00163FA9">
      <w:pPr>
        <w:rPr>
          <w:rStyle w:val="StyleUnderline"/>
        </w:rPr>
      </w:pPr>
      <w:r w:rsidRPr="00BE5A20">
        <w:rPr>
          <w:rStyle w:val="StyleUnderline"/>
        </w:rPr>
        <w:t xml:space="preserve">By reducing the impact farming has on the environment, </w:t>
      </w:r>
      <w:r w:rsidRPr="00573EB4">
        <w:rPr>
          <w:rStyle w:val="StyleUnderline"/>
          <w:highlight w:val="green"/>
        </w:rPr>
        <w:t xml:space="preserve">digital farming can have a positive impact on </w:t>
      </w:r>
      <w:r w:rsidRPr="00D627A4">
        <w:rPr>
          <w:rStyle w:val="StyleUnderline"/>
        </w:rPr>
        <w:t xml:space="preserve">consumers’ perception of food and food production, contribute to </w:t>
      </w:r>
      <w:r w:rsidRPr="00573EB4">
        <w:rPr>
          <w:rStyle w:val="StyleUnderline"/>
          <w:highlight w:val="green"/>
        </w:rPr>
        <w:t xml:space="preserve">a healthy ecosystem, </w:t>
      </w:r>
      <w:r w:rsidRPr="00D627A4">
        <w:rPr>
          <w:rStyle w:val="StyleUnderline"/>
        </w:rPr>
        <w:t>and offer insight into the</w:t>
      </w:r>
      <w:r w:rsidRPr="00BE5A20">
        <w:rPr>
          <w:rStyle w:val="StyleUnderline"/>
        </w:rPr>
        <w:t xml:space="preserve"> food production chain.</w:t>
      </w:r>
    </w:p>
    <w:p w14:paraId="4CE13C64" w14:textId="77777777" w:rsidR="00163FA9" w:rsidRDefault="00163FA9" w:rsidP="00163FA9">
      <w:pPr>
        <w:pStyle w:val="Heading4"/>
      </w:pPr>
      <w:r>
        <w:t xml:space="preserve">Continued biodiversity loss causes extinction </w:t>
      </w:r>
    </w:p>
    <w:p w14:paraId="77D6B14D" w14:textId="552A2180" w:rsidR="00163FA9" w:rsidRPr="0008675E" w:rsidRDefault="00163FA9" w:rsidP="00163FA9">
      <w:pPr>
        <w:rPr>
          <w:rStyle w:val="Style13ptBold"/>
        </w:rPr>
      </w:pPr>
      <w:r>
        <w:rPr>
          <w:rStyle w:val="Style13ptBold"/>
        </w:rPr>
        <w:t xml:space="preserve">Corbett </w:t>
      </w:r>
      <w:r>
        <w:rPr>
          <w:rStyle w:val="Style13ptBold"/>
        </w:rPr>
        <w:t>20</w:t>
      </w:r>
      <w:r>
        <w:rPr>
          <w:rStyle w:val="Style13ptBold"/>
        </w:rPr>
        <w:t xml:space="preserve"> </w:t>
      </w:r>
      <w:r w:rsidRPr="0008675E">
        <w:t xml:space="preserve">[(Jessica,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w:t>
      </w:r>
      <w:proofErr w:type="spellStart"/>
      <w:r w:rsidRPr="0008675E">
        <w:t>EcoWatch</w:t>
      </w:r>
      <w:proofErr w:type="spellEnd"/>
      <w:r w:rsidRPr="0008675E">
        <w:t>, 2/19/2020] BC</w:t>
      </w:r>
      <w:r>
        <w:rPr>
          <w:rStyle w:val="Style13ptBold"/>
        </w:rPr>
        <w:t xml:space="preserve"> </w:t>
      </w:r>
    </w:p>
    <w:p w14:paraId="025CC32C" w14:textId="77777777" w:rsidR="00163FA9" w:rsidRPr="0008675E" w:rsidRDefault="00163FA9" w:rsidP="00163FA9">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3BB82D8D" w14:textId="77777777" w:rsidR="00163FA9" w:rsidRPr="009F5BAF" w:rsidRDefault="00163FA9" w:rsidP="00163FA9">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573EB4">
        <w:rPr>
          <w:rStyle w:val="StyleUnderline"/>
          <w:highlight w:val="green"/>
        </w:rPr>
        <w:t>The loss and 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23B84767" w14:textId="77777777" w:rsidR="00163FA9" w:rsidRPr="009F5BAF" w:rsidRDefault="00163FA9" w:rsidP="00163FA9">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biodiversity crisis. Ambitious</w:t>
      </w:r>
      <w:r w:rsidRPr="0008675E">
        <w:rPr>
          <w:rStyle w:val="StyleUnderline"/>
        </w:rPr>
        <w:t xml:space="preserve"> </w:t>
      </w:r>
      <w:r w:rsidRPr="00573EB4">
        <w:rPr>
          <w:rStyle w:val="StyleUnderline"/>
          <w:highlight w:val="green"/>
        </w:rPr>
        <w:t>targets for conservation</w:t>
      </w:r>
      <w:r w:rsidRPr="009F5BAF">
        <w:rPr>
          <w:sz w:val="12"/>
        </w:rPr>
        <w:t xml:space="preserve"> of land and ocean ecosystems </w:t>
      </w:r>
      <w:r w:rsidRPr="00573EB4">
        <w:rPr>
          <w:rStyle w:val="StyleUnderline"/>
          <w:highlight w:val="green"/>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6F980857" w14:textId="77777777" w:rsidR="00163FA9" w:rsidRPr="009F5BAF" w:rsidRDefault="00163FA9" w:rsidP="00163FA9">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3684EE36" w14:textId="77777777" w:rsidR="00163FA9" w:rsidRPr="0008675E" w:rsidRDefault="00163FA9" w:rsidP="00163FA9">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573EB4">
        <w:rPr>
          <w:rStyle w:val="StyleUnderline"/>
          <w:highlight w:val="green"/>
        </w:rPr>
        <w:t>not acting ambitiously enough to address</w:t>
      </w:r>
      <w:r w:rsidRPr="0008675E">
        <w:rPr>
          <w:rStyle w:val="StyleUnderline"/>
        </w:rPr>
        <w:t xml:space="preserve"> what experts have called </w:t>
      </w:r>
      <w:r w:rsidRPr="00573EB4">
        <w:rPr>
          <w:rStyle w:val="StyleUnderline"/>
          <w:highlight w:val="green"/>
        </w:rPr>
        <w:t>the "</w:t>
      </w:r>
      <w:r w:rsidRPr="00573EB4">
        <w:rPr>
          <w:rStyle w:val="Emphasis"/>
          <w:highlight w:val="green"/>
        </w:rPr>
        <w:t>sixth mass extinction</w:t>
      </w:r>
      <w:r w:rsidRPr="0008675E">
        <w:rPr>
          <w:rStyle w:val="StyleUnderline"/>
        </w:rPr>
        <w:t>."</w:t>
      </w:r>
      <w:r w:rsidRPr="009F5BAF">
        <w:rPr>
          <w:sz w:val="12"/>
        </w:rPr>
        <w:t xml:space="preserve"> U.N. biodiversity chief Elizabeth </w:t>
      </w:r>
      <w:proofErr w:type="spellStart"/>
      <w:r w:rsidRPr="009F5BAF">
        <w:rPr>
          <w:sz w:val="12"/>
        </w:rPr>
        <w:t>Maruma</w:t>
      </w:r>
      <w:proofErr w:type="spellEnd"/>
      <w:r w:rsidRPr="009F5BAF">
        <w:rPr>
          <w:sz w:val="12"/>
        </w:rPr>
        <w:t xml:space="preserve"> </w:t>
      </w:r>
      <w:proofErr w:type="spellStart"/>
      <w:r w:rsidRPr="009F5BAF">
        <w:rPr>
          <w:sz w:val="12"/>
        </w:rPr>
        <w:t>Mrema</w:t>
      </w:r>
      <w:proofErr w:type="spellEnd"/>
      <w:r w:rsidRPr="009F5BAF">
        <w:rPr>
          <w:sz w:val="12"/>
        </w:rPr>
        <w:t xml:space="preserve">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24B36A28" w14:textId="77777777" w:rsidR="00163FA9" w:rsidRPr="009F5BAF" w:rsidRDefault="00163FA9" w:rsidP="00163FA9">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11FC4086" w14:textId="77777777" w:rsidR="00163FA9" w:rsidRPr="009F5BAF" w:rsidRDefault="00163FA9" w:rsidP="00163FA9">
      <w:pPr>
        <w:rPr>
          <w:sz w:val="12"/>
        </w:rPr>
      </w:pPr>
    </w:p>
    <w:p w14:paraId="5FAC23B1" w14:textId="77777777" w:rsidR="00B50E2E" w:rsidRPr="00C460B7" w:rsidRDefault="00B50E2E" w:rsidP="00782D65">
      <w:pPr>
        <w:rPr>
          <w:sz w:val="12"/>
        </w:rPr>
      </w:pPr>
    </w:p>
    <w:p w14:paraId="0649519E" w14:textId="072F8D2F" w:rsidR="00782D65" w:rsidRDefault="00782D65" w:rsidP="00782D65">
      <w:pPr>
        <w:pStyle w:val="Heading2"/>
      </w:pPr>
      <w:r>
        <w:t xml:space="preserve">Case </w:t>
      </w:r>
    </w:p>
    <w:p w14:paraId="4647FA8C" w14:textId="159F9BC3" w:rsidR="00782D65" w:rsidRDefault="00782D65" w:rsidP="00782D65">
      <w:pPr>
        <w:pStyle w:val="Heading3"/>
      </w:pPr>
      <w:r>
        <w:t xml:space="preserve">Advantage </w:t>
      </w:r>
    </w:p>
    <w:p w14:paraId="2AD5B92A" w14:textId="5BF192E1" w:rsidR="00253747" w:rsidRDefault="00253747" w:rsidP="00395415">
      <w:pPr>
        <w:pStyle w:val="Heading4"/>
        <w:numPr>
          <w:ilvl w:val="0"/>
          <w:numId w:val="13"/>
        </w:numPr>
      </w:pPr>
      <w:r>
        <w:t>I-law can’t solve space— even if your aff uphold international laws about space, it doesn’t mean you preserve the rule of international law for other domains</w:t>
      </w:r>
    </w:p>
    <w:p w14:paraId="642D402B" w14:textId="5B47471B" w:rsidR="00253747" w:rsidRDefault="00253747" w:rsidP="00395415">
      <w:pPr>
        <w:pStyle w:val="Heading4"/>
        <w:numPr>
          <w:ilvl w:val="0"/>
          <w:numId w:val="13"/>
        </w:numPr>
      </w:pPr>
      <w:r>
        <w:t xml:space="preserve">Nonunique— no argument for the state of </w:t>
      </w:r>
      <w:proofErr w:type="spellStart"/>
      <w:r>
        <w:t>i</w:t>
      </w:r>
      <w:proofErr w:type="spellEnd"/>
      <w:r>
        <w:t>-law now. Means the squo can solve</w:t>
      </w:r>
    </w:p>
    <w:p w14:paraId="2DD6D42F" w14:textId="15652C67" w:rsidR="00BF502B" w:rsidRDefault="00BF502B" w:rsidP="00421CCD">
      <w:pPr>
        <w:pStyle w:val="Heading4"/>
        <w:numPr>
          <w:ilvl w:val="0"/>
          <w:numId w:val="13"/>
        </w:numPr>
      </w:pPr>
      <w:r>
        <w:t xml:space="preserve">Only ILAW in space – doesn’t spillover to larger </w:t>
      </w:r>
      <w:r w:rsidR="005D3080">
        <w:t>legit</w:t>
      </w:r>
    </w:p>
    <w:p w14:paraId="587FB930" w14:textId="746A51F3" w:rsidR="00421CCD" w:rsidRPr="00421CCD" w:rsidRDefault="00421CCD" w:rsidP="00421CCD">
      <w:pPr>
        <w:pStyle w:val="Heading4"/>
        <w:numPr>
          <w:ilvl w:val="0"/>
          <w:numId w:val="13"/>
        </w:numPr>
      </w:pPr>
      <w:proofErr w:type="spellStart"/>
      <w:r w:rsidRPr="00421CCD">
        <w:t>Tronchetti</w:t>
      </w:r>
      <w:proofErr w:type="spellEnd"/>
      <w:r>
        <w:t xml:space="preserve"> assumes OST violations in 2007 – either there is no impact because we haven’t seen an impact in 15 years so the DA ow on </w:t>
      </w:r>
      <w:proofErr w:type="spellStart"/>
      <w:r>
        <w:t>tf</w:t>
      </w:r>
      <w:proofErr w:type="spellEnd"/>
      <w:r>
        <w:t xml:space="preserve"> or it will never happen</w:t>
      </w:r>
    </w:p>
    <w:p w14:paraId="3703AF80" w14:textId="6679FBD4" w:rsidR="00253747" w:rsidRDefault="00253747" w:rsidP="00395415">
      <w:pPr>
        <w:pStyle w:val="Heading4"/>
        <w:numPr>
          <w:ilvl w:val="0"/>
          <w:numId w:val="13"/>
        </w:numPr>
      </w:pPr>
      <w:r>
        <w:t xml:space="preserve">Not an impact filter— just </w:t>
      </w:r>
      <w:proofErr w:type="spellStart"/>
      <w:r>
        <w:t>bc</w:t>
      </w:r>
      <w:proofErr w:type="spellEnd"/>
      <w:r>
        <w:t xml:space="preserve"> a global body is working doesn’t mean it stops all conflict</w:t>
      </w:r>
    </w:p>
    <w:p w14:paraId="63152CC2" w14:textId="77777777" w:rsidR="00395415" w:rsidRDefault="00253747" w:rsidP="00253747">
      <w:pPr>
        <w:pStyle w:val="Heading4"/>
        <w:numPr>
          <w:ilvl w:val="0"/>
          <w:numId w:val="13"/>
        </w:numPr>
      </w:pPr>
      <w:r>
        <w:t xml:space="preserve">Your card is in the context of the Ukraine following </w:t>
      </w:r>
      <w:proofErr w:type="spellStart"/>
      <w:r>
        <w:t>i</w:t>
      </w:r>
      <w:proofErr w:type="spellEnd"/>
      <w:r>
        <w:t xml:space="preserve">-law, means no spill over. </w:t>
      </w:r>
    </w:p>
    <w:p w14:paraId="21CB381C" w14:textId="77777777" w:rsidR="00395415" w:rsidRDefault="00253747" w:rsidP="00253747">
      <w:pPr>
        <w:pStyle w:val="Heading4"/>
        <w:numPr>
          <w:ilvl w:val="0"/>
          <w:numId w:val="13"/>
        </w:numPr>
      </w:pPr>
      <w:r>
        <w:t>And reject laundry list impacts/impact filters— encourages 1ar sandbagging and none of them have terminal impacts so the DA o/w</w:t>
      </w:r>
    </w:p>
    <w:p w14:paraId="254A4C86" w14:textId="10C99E51" w:rsidR="00253747" w:rsidRPr="00DD7237" w:rsidRDefault="00253747" w:rsidP="00253747">
      <w:pPr>
        <w:pStyle w:val="Heading4"/>
        <w:numPr>
          <w:ilvl w:val="0"/>
          <w:numId w:val="13"/>
        </w:numPr>
      </w:pPr>
      <w:r>
        <w:t xml:space="preserve">No link between collapse of space law and causing war. </w:t>
      </w:r>
    </w:p>
    <w:p w14:paraId="2E666F3F" w14:textId="0CEC20AD" w:rsidR="00253747" w:rsidRPr="00AB0FF5" w:rsidRDefault="00253747" w:rsidP="00395415">
      <w:pPr>
        <w:pStyle w:val="Heading4"/>
        <w:numPr>
          <w:ilvl w:val="0"/>
          <w:numId w:val="13"/>
        </w:numPr>
      </w:pPr>
      <w:r w:rsidRPr="00AB0FF5">
        <w:rPr>
          <w:iCs/>
        </w:rPr>
        <w:t>No ‘space war’ – Insurmountable barriers and everyone has an interest in keeping space peaceful</w:t>
      </w:r>
    </w:p>
    <w:p w14:paraId="2AC69111" w14:textId="77777777" w:rsidR="00253747" w:rsidRPr="00100A2B" w:rsidRDefault="00253747" w:rsidP="00253747">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1EB7F01A" w14:textId="77777777" w:rsidR="00253747" w:rsidRPr="00100A2B" w:rsidRDefault="00253747" w:rsidP="00253747">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1182CE65" w14:textId="3BA0D6D8" w:rsidR="00253747" w:rsidRPr="00E07C1B" w:rsidRDefault="00253747" w:rsidP="00395415">
      <w:pPr>
        <w:pStyle w:val="Heading4"/>
        <w:numPr>
          <w:ilvl w:val="0"/>
          <w:numId w:val="13"/>
        </w:numPr>
        <w:rPr>
          <w:b w:val="0"/>
        </w:rPr>
      </w:pPr>
      <w:proofErr w:type="spellStart"/>
      <w:r w:rsidRPr="00E07C1B">
        <w:t>Ilaw</w:t>
      </w:r>
      <w:proofErr w:type="spellEnd"/>
      <w:r w:rsidRPr="00E07C1B">
        <w:t xml:space="preserve"> fails </w:t>
      </w:r>
      <w:r w:rsidRPr="00E07C1B">
        <w:rPr>
          <w:b w:val="0"/>
        </w:rPr>
        <w:t xml:space="preserve">--- states will either inevitably cooperate, or </w:t>
      </w:r>
      <w:proofErr w:type="spellStart"/>
      <w:r w:rsidRPr="00E07C1B">
        <w:rPr>
          <w:b w:val="0"/>
        </w:rPr>
        <w:t>ilaw</w:t>
      </w:r>
      <w:proofErr w:type="spellEnd"/>
      <w:r w:rsidRPr="00E07C1B">
        <w:rPr>
          <w:b w:val="0"/>
        </w:rPr>
        <w:t xml:space="preserve"> can’t convince them to </w:t>
      </w:r>
    </w:p>
    <w:p w14:paraId="6234ADF7" w14:textId="77777777" w:rsidR="00253747" w:rsidRPr="00E07C1B" w:rsidRDefault="00253747" w:rsidP="00253747">
      <w:r w:rsidRPr="00E07C1B">
        <w:t xml:space="preserve">Eric A. </w:t>
      </w:r>
      <w:r w:rsidRPr="00E07C1B">
        <w:rPr>
          <w:rStyle w:val="Style13ptBold"/>
        </w:rPr>
        <w:t>Posner 9</w:t>
      </w:r>
      <w:r w:rsidRPr="00E07C1B">
        <w:t>, Kirkland and Ellis Professor of Law at the University of Chicago Law School. The Perils of Global Legalism, 34-6</w:t>
      </w:r>
    </w:p>
    <w:p w14:paraId="47257605" w14:textId="77777777" w:rsidR="006349EA" w:rsidRDefault="00253747" w:rsidP="00253747">
      <w:pPr>
        <w:rPr>
          <w:rStyle w:val="Emphasis"/>
        </w:rPr>
      </w:pPr>
      <w:r w:rsidRPr="00E07C1B">
        <w:rPr>
          <w:sz w:val="12"/>
          <w:szCs w:val="12"/>
        </w:rPr>
        <w:t xml:space="preserve">34 </w:t>
      </w:r>
      <w:r w:rsidRPr="00E07C1B">
        <w:rPr>
          <w:sz w:val="12"/>
        </w:rPr>
        <w:t>¶</w:t>
      </w:r>
      <w:r w:rsidRPr="00E07C1B">
        <w:rPr>
          <w:sz w:val="12"/>
          <w:szCs w:val="12"/>
        </w:rPr>
        <w:t xml:space="preserve"> Most </w:t>
      </w:r>
      <w:r w:rsidRPr="00E07C1B">
        <w:rPr>
          <w:rStyle w:val="StyleUnderline"/>
        </w:rPr>
        <w:t>global legalists</w:t>
      </w:r>
      <w:r w:rsidRPr="00E07C1B">
        <w:rPr>
          <w:sz w:val="12"/>
          <w:szCs w:val="12"/>
        </w:rPr>
        <w:t xml:space="preserve"> acknowledge that international law is created and enforced by states. They </w:t>
      </w:r>
      <w:r w:rsidRPr="00E07C1B">
        <w:rPr>
          <w:rStyle w:val="StyleUnderline"/>
        </w:rPr>
        <w:t>believe that states are willing to expand international law</w:t>
      </w:r>
      <w:r w:rsidRPr="00E07C1B">
        <w:rPr>
          <w:sz w:val="12"/>
          <w:szCs w:val="12"/>
        </w:rPr>
        <w:t xml:space="preserve"> along legalistic lines </w:t>
      </w:r>
      <w:r w:rsidRPr="00E07C1B">
        <w:rPr>
          <w:rStyle w:val="StyleUnderline"/>
        </w:rPr>
        <w:t>because states’ long-term interests lie in solving global collective action problems</w:t>
      </w:r>
      <w:r w:rsidRPr="00E07C1B">
        <w:rPr>
          <w:sz w:val="12"/>
          <w:szCs w:val="12"/>
        </w:rPr>
        <w:t xml:space="preserve">. In the absence of a world govern- </w:t>
      </w:r>
      <w:proofErr w:type="spellStart"/>
      <w:r w:rsidRPr="00E07C1B">
        <w:rPr>
          <w:sz w:val="12"/>
          <w:szCs w:val="12"/>
        </w:rPr>
        <w:t>ment</w:t>
      </w:r>
      <w:proofErr w:type="spellEnd"/>
      <w:r w:rsidRPr="00E07C1B">
        <w:rPr>
          <w:sz w:val="12"/>
          <w:szCs w:val="12"/>
        </w:rPr>
        <w:t xml:space="preserve"> or other forms of integration, international law seems like the only way for states to solve these problems. </w:t>
      </w:r>
      <w:r w:rsidRPr="00E07C1B">
        <w:rPr>
          <w:rStyle w:val="StyleUnderline"/>
          <w:highlight w:val="green"/>
        </w:rPr>
        <w:t>The great difﬁculty</w:t>
      </w:r>
      <w:r w:rsidRPr="00E07C1B">
        <w:rPr>
          <w:sz w:val="12"/>
          <w:szCs w:val="12"/>
        </w:rPr>
        <w:t xml:space="preserve"> for the global legalist </w:t>
      </w:r>
      <w:r w:rsidRPr="00E07C1B">
        <w:rPr>
          <w:rStyle w:val="StyleUnderline"/>
          <w:highlight w:val="green"/>
        </w:rPr>
        <w:t>is explaining why, if states create</w:t>
      </w:r>
      <w:r w:rsidRPr="00E07C1B">
        <w:rPr>
          <w:sz w:val="12"/>
          <w:szCs w:val="12"/>
        </w:rPr>
        <w:t xml:space="preserve"> and maintain </w:t>
      </w:r>
      <w:r w:rsidRPr="00E07C1B">
        <w:rPr>
          <w:rStyle w:val="Emphasis"/>
          <w:highlight w:val="green"/>
        </w:rPr>
        <w:t>i</w:t>
      </w:r>
      <w:r w:rsidRPr="00E07C1B">
        <w:rPr>
          <w:rStyle w:val="StyleUnderline"/>
        </w:rPr>
        <w:t xml:space="preserve">nternational </w:t>
      </w:r>
      <w:r w:rsidRPr="00E07C1B">
        <w:rPr>
          <w:rStyle w:val="StyleUnderline"/>
          <w:highlight w:val="green"/>
        </w:rPr>
        <w:t>law</w:t>
      </w:r>
      <w:r w:rsidRPr="00E07C1B">
        <w:rPr>
          <w:sz w:val="12"/>
          <w:szCs w:val="12"/>
          <w:highlight w:val="green"/>
        </w:rPr>
        <w:t xml:space="preserve">, </w:t>
      </w:r>
      <w:r w:rsidRPr="00E07C1B">
        <w:rPr>
          <w:rStyle w:val="Emphasis"/>
          <w:highlight w:val="green"/>
        </w:rPr>
        <w:t>they will also not break it</w:t>
      </w:r>
      <w:r w:rsidRPr="00E07C1B">
        <w:rPr>
          <w:sz w:val="12"/>
          <w:szCs w:val="12"/>
          <w:highlight w:val="green"/>
        </w:rPr>
        <w:t xml:space="preserve"> </w:t>
      </w:r>
      <w:r w:rsidRPr="00E07C1B">
        <w:rPr>
          <w:rStyle w:val="StyleUnderline"/>
          <w:highlight w:val="green"/>
        </w:rPr>
        <w:t xml:space="preserve">when they </w:t>
      </w:r>
      <w:r w:rsidRPr="00E07C1B">
        <w:rPr>
          <w:rStyle w:val="Emphasis"/>
          <w:highlight w:val="green"/>
        </w:rPr>
        <w:t xml:space="preserve">prefer to free ride. </w:t>
      </w:r>
      <w:r w:rsidRPr="00E07C1B">
        <w:rPr>
          <w:rStyle w:val="Emphasis"/>
        </w:rPr>
        <w:t>In the absence of an enforcement mechanism, what ensures that states</w:t>
      </w:r>
      <w:r w:rsidRPr="00E07C1B">
        <w:rPr>
          <w:sz w:val="12"/>
          <w:szCs w:val="12"/>
        </w:rPr>
        <w:t xml:space="preserve"> that create law and legal institutions that are supposed to solve global collective action prob- </w:t>
      </w:r>
      <w:proofErr w:type="spellStart"/>
      <w:r w:rsidRPr="00E07C1B">
        <w:rPr>
          <w:sz w:val="12"/>
          <w:szCs w:val="12"/>
        </w:rPr>
        <w:t>lems</w:t>
      </w:r>
      <w:proofErr w:type="spellEnd"/>
      <w:r w:rsidRPr="00E07C1B">
        <w:rPr>
          <w:sz w:val="12"/>
          <w:szCs w:val="12"/>
        </w:rPr>
        <w:t xml:space="preserve"> </w:t>
      </w:r>
      <w:r w:rsidRPr="00E07C1B">
        <w:rPr>
          <w:rStyle w:val="Emphasis"/>
        </w:rPr>
        <w:t xml:space="preserve">will not ignore them? </w:t>
      </w:r>
      <w:r w:rsidRPr="00E07C1B">
        <w:rPr>
          <w:rStyle w:val="Emphasis"/>
          <w:sz w:val="12"/>
        </w:rPr>
        <w:t xml:space="preserve">¶ </w:t>
      </w:r>
      <w:r w:rsidRPr="00E07C1B">
        <w:rPr>
          <w:sz w:val="12"/>
          <w:szCs w:val="12"/>
        </w:rPr>
        <w:t xml:space="preserve">For the rational choice theorist, the answer is plain: </w:t>
      </w:r>
      <w:r w:rsidRPr="00E07C1B">
        <w:rPr>
          <w:rStyle w:val="Emphasis"/>
          <w:highlight w:val="green"/>
        </w:rPr>
        <w:t xml:space="preserve">states cannot solve </w:t>
      </w:r>
      <w:r w:rsidRPr="00E07C1B">
        <w:rPr>
          <w:rStyle w:val="Emphasis"/>
        </w:rPr>
        <w:t xml:space="preserve">global </w:t>
      </w:r>
      <w:r w:rsidRPr="00E07C1B">
        <w:rPr>
          <w:rStyle w:val="Emphasis"/>
          <w:highlight w:val="green"/>
        </w:rPr>
        <w:t xml:space="preserve">collective action problems by creating institutions that </w:t>
      </w:r>
      <w:r w:rsidRPr="00E07C1B">
        <w:rPr>
          <w:rStyle w:val="Emphasis"/>
        </w:rPr>
        <w:t xml:space="preserve">themselves </w:t>
      </w:r>
      <w:r w:rsidRPr="00E07C1B">
        <w:rPr>
          <w:rStyle w:val="Emphasis"/>
          <w:highlight w:val="green"/>
        </w:rPr>
        <w:t xml:space="preserve">depend on </w:t>
      </w:r>
      <w:r w:rsidRPr="00E07C1B">
        <w:rPr>
          <w:rStyle w:val="Emphasis"/>
        </w:rPr>
        <w:t xml:space="preserve">global </w:t>
      </w:r>
      <w:r w:rsidRPr="00E07C1B">
        <w:rPr>
          <w:rStyle w:val="Emphasis"/>
          <w:highlight w:val="green"/>
        </w:rPr>
        <w:t>collective action</w:t>
      </w:r>
      <w:r w:rsidRPr="00E07C1B">
        <w:rPr>
          <w:rStyle w:val="Emphasis"/>
        </w:rPr>
        <w:t>.</w:t>
      </w:r>
      <w:r w:rsidRPr="00E07C1B">
        <w:rPr>
          <w:sz w:val="12"/>
          <w:szCs w:val="12"/>
        </w:rPr>
        <w:t xml:space="preserve"> </w:t>
      </w:r>
      <w:r w:rsidRPr="00E07C1B">
        <w:rPr>
          <w:rStyle w:val="StyleUnderline"/>
        </w:rPr>
        <w:t>This is not to say that international law is not possible</w:t>
      </w:r>
      <w:r w:rsidRPr="00E07C1B">
        <w:rPr>
          <w:sz w:val="12"/>
          <w:szCs w:val="12"/>
        </w:rPr>
        <w:t xml:space="preserve"> at all. Certainly, states can cooperate by threatening to retaliate against cheaters, and where international problems are matters of coordination rather than </w:t>
      </w:r>
      <w:proofErr w:type="spellStart"/>
      <w:r w:rsidRPr="00E07C1B">
        <w:rPr>
          <w:sz w:val="12"/>
          <w:szCs w:val="12"/>
        </w:rPr>
        <w:t>conﬂ</w:t>
      </w:r>
      <w:proofErr w:type="spellEnd"/>
      <w:r w:rsidRPr="00E07C1B">
        <w:rPr>
          <w:sz w:val="12"/>
          <w:szCs w:val="12"/>
        </w:rPr>
        <w:t xml:space="preserve"> </w:t>
      </w:r>
      <w:proofErr w:type="spellStart"/>
      <w:r w:rsidRPr="00E07C1B">
        <w:rPr>
          <w:sz w:val="12"/>
          <w:szCs w:val="12"/>
        </w:rPr>
        <w:t>ict</w:t>
      </w:r>
      <w:proofErr w:type="spellEnd"/>
      <w:r w:rsidRPr="00E07C1B">
        <w:rPr>
          <w:sz w:val="12"/>
          <w:szCs w:val="12"/>
        </w:rPr>
        <w:t xml:space="preserve">, international law can go far, indeed.7 </w:t>
      </w:r>
      <w:r w:rsidRPr="00E07C1B">
        <w:rPr>
          <w:rStyle w:val="StyleUnderline"/>
        </w:rPr>
        <w:t>But if states</w:t>
      </w:r>
      <w:r w:rsidRPr="00E07C1B">
        <w:rPr>
          <w:sz w:val="12"/>
          <w:szCs w:val="12"/>
        </w:rPr>
        <w:t xml:space="preserve"> (or the individuals who control states) </w:t>
      </w:r>
      <w:r w:rsidRPr="00E07C1B">
        <w:rPr>
          <w:rStyle w:val="StyleUnderline"/>
        </w:rPr>
        <w:t>cannot create a global government</w:t>
      </w:r>
      <w:r w:rsidRPr="00E07C1B">
        <w:rPr>
          <w:sz w:val="12"/>
          <w:szCs w:val="12"/>
        </w:rPr>
        <w:t xml:space="preserve"> or q </w:t>
      </w:r>
      <w:proofErr w:type="spellStart"/>
      <w:r w:rsidRPr="00E07C1B">
        <w:rPr>
          <w:sz w:val="12"/>
          <w:szCs w:val="12"/>
        </w:rPr>
        <w:t>uasi</w:t>
      </w:r>
      <w:proofErr w:type="spellEnd"/>
      <w:r w:rsidRPr="00E07C1B">
        <w:rPr>
          <w:sz w:val="12"/>
          <w:szCs w:val="12"/>
        </w:rPr>
        <w:t xml:space="preserve">-g </w:t>
      </w:r>
      <w:proofErr w:type="spellStart"/>
      <w:r w:rsidRPr="00E07C1B">
        <w:rPr>
          <w:sz w:val="12"/>
          <w:szCs w:val="12"/>
        </w:rPr>
        <w:t>overnment</w:t>
      </w:r>
      <w:proofErr w:type="spellEnd"/>
      <w:r w:rsidRPr="00E07C1B">
        <w:rPr>
          <w:sz w:val="12"/>
          <w:szCs w:val="12"/>
        </w:rPr>
        <w:t xml:space="preserve"> institutions, </w:t>
      </w:r>
      <w:r w:rsidRPr="00E07C1B">
        <w:rPr>
          <w:rStyle w:val="StyleUnderline"/>
        </w:rPr>
        <w:t>then it seems unlikely that they can solve,</w:t>
      </w:r>
      <w:r w:rsidRPr="00E07C1B">
        <w:rPr>
          <w:sz w:val="12"/>
          <w:szCs w:val="12"/>
        </w:rPr>
        <w:t xml:space="preserve"> in spontaneous fashion, </w:t>
      </w:r>
      <w:r w:rsidRPr="00E07C1B">
        <w:rPr>
          <w:rStyle w:val="StyleUnderline"/>
        </w:rPr>
        <w:t>the types of problems that, at the national level, require the action of governments</w:t>
      </w:r>
      <w:r w:rsidRPr="00E07C1B">
        <w:rPr>
          <w:sz w:val="12"/>
          <w:szCs w:val="12"/>
        </w:rPr>
        <w:t xml:space="preserve">. </w:t>
      </w:r>
      <w:r w:rsidRPr="00E07C1B">
        <w:rPr>
          <w:sz w:val="12"/>
        </w:rPr>
        <w:t>¶</w:t>
      </w:r>
      <w:r w:rsidRPr="00E07C1B">
        <w:rPr>
          <w:sz w:val="12"/>
          <w:szCs w:val="12"/>
        </w:rPr>
        <w:t xml:space="preserve"> Global legalists are not enthusiasts for rational choice theory and have </w:t>
      </w:r>
      <w:r w:rsidRPr="00E07C1B">
        <w:rPr>
          <w:sz w:val="12"/>
        </w:rPr>
        <w:t>¶</w:t>
      </w:r>
      <w:r w:rsidRPr="00E07C1B">
        <w:rPr>
          <w:sz w:val="12"/>
          <w:szCs w:val="12"/>
        </w:rPr>
        <w:t xml:space="preserve"> 35</w:t>
      </w:r>
      <w:r w:rsidRPr="00E07C1B">
        <w:rPr>
          <w:sz w:val="12"/>
        </w:rPr>
        <w:t>¶</w:t>
      </w:r>
      <w:r w:rsidRPr="00E07C1B">
        <w:rPr>
          <w:sz w:val="12"/>
          <w:szCs w:val="12"/>
        </w:rPr>
        <w:t xml:space="preserve"> grappled with this problem in other ways.8 I will criticize their attempts in chapter 3. Here I want to focus on </w:t>
      </w:r>
      <w:r w:rsidRPr="00E07C1B">
        <w:rPr>
          <w:rStyle w:val="StyleUnderline"/>
        </w:rPr>
        <w:t>one approach</w:t>
      </w:r>
      <w:r w:rsidRPr="00E07C1B">
        <w:rPr>
          <w:sz w:val="12"/>
          <w:szCs w:val="12"/>
        </w:rPr>
        <w:t xml:space="preserve">, which </w:t>
      </w:r>
      <w:r w:rsidRPr="00E07C1B">
        <w:rPr>
          <w:rStyle w:val="StyleUnderline"/>
        </w:rPr>
        <w:t>is to insist that just as</w:t>
      </w:r>
      <w:r w:rsidRPr="00E07C1B">
        <w:rPr>
          <w:sz w:val="12"/>
          <w:szCs w:val="12"/>
        </w:rPr>
        <w:t xml:space="preserve"> </w:t>
      </w:r>
      <w:r w:rsidRPr="00E07C1B">
        <w:rPr>
          <w:rStyle w:val="StyleUnderline"/>
        </w:rPr>
        <w:t>individuals can be loyal to government,</w:t>
      </w:r>
      <w:r w:rsidRPr="00E07C1B">
        <w:rPr>
          <w:sz w:val="12"/>
          <w:szCs w:val="12"/>
        </w:rPr>
        <w:t xml:space="preserve"> </w:t>
      </w:r>
      <w:r w:rsidRPr="00E07C1B">
        <w:rPr>
          <w:rStyle w:val="StyleUnderline"/>
        </w:rPr>
        <w:t>so too can</w:t>
      </w:r>
      <w:r w:rsidRPr="00E07C1B">
        <w:rPr>
          <w:sz w:val="12"/>
          <w:szCs w:val="12"/>
        </w:rPr>
        <w:t xml:space="preserve"> individuals (and their </w:t>
      </w:r>
      <w:r w:rsidRPr="00E07C1B">
        <w:rPr>
          <w:rStyle w:val="StyleUnderline"/>
        </w:rPr>
        <w:t>governments</w:t>
      </w:r>
      <w:r w:rsidRPr="00E07C1B">
        <w:rPr>
          <w:sz w:val="12"/>
          <w:szCs w:val="12"/>
        </w:rPr>
        <w:t xml:space="preserve">) </w:t>
      </w:r>
      <w:r w:rsidRPr="00E07C1B">
        <w:rPr>
          <w:rStyle w:val="StyleUnderline"/>
        </w:rPr>
        <w:t xml:space="preserve">be loyal to international law </w:t>
      </w:r>
      <w:r w:rsidRPr="00E07C1B">
        <w:rPr>
          <w:sz w:val="12"/>
          <w:szCs w:val="12"/>
        </w:rPr>
        <w:t>and be willing to defer to its requirements even when self-</w:t>
      </w:r>
      <w:proofErr w:type="spellStart"/>
      <w:r w:rsidRPr="00E07C1B">
        <w:rPr>
          <w:sz w:val="12"/>
          <w:szCs w:val="12"/>
        </w:rPr>
        <w:t>i</w:t>
      </w:r>
      <w:proofErr w:type="spellEnd"/>
      <w:r w:rsidRPr="00E07C1B">
        <w:rPr>
          <w:sz w:val="12"/>
          <w:szCs w:val="12"/>
        </w:rPr>
        <w:t xml:space="preserve"> </w:t>
      </w:r>
      <w:proofErr w:type="spellStart"/>
      <w:r w:rsidRPr="00E07C1B">
        <w:rPr>
          <w:sz w:val="12"/>
          <w:szCs w:val="12"/>
        </w:rPr>
        <w:t>nterest</w:t>
      </w:r>
      <w:proofErr w:type="spellEnd"/>
      <w:r w:rsidRPr="00E07C1B">
        <w:rPr>
          <w:sz w:val="12"/>
          <w:szCs w:val="12"/>
        </w:rPr>
        <w:t xml:space="preserve"> does not strictly demand that they do so. </w:t>
      </w:r>
      <w:r w:rsidRPr="00E07C1B">
        <w:rPr>
          <w:rStyle w:val="Emphasis"/>
          <w:highlight w:val="green"/>
        </w:rPr>
        <w:t>I</w:t>
      </w:r>
      <w:r w:rsidRPr="00E07C1B">
        <w:rPr>
          <w:rStyle w:val="StyleUnderline"/>
        </w:rPr>
        <w:t xml:space="preserve">nternational </w:t>
      </w:r>
      <w:r w:rsidRPr="00E07C1B">
        <w:rPr>
          <w:rStyle w:val="StyleUnderline"/>
          <w:highlight w:val="green"/>
        </w:rPr>
        <w:t xml:space="preserve">law has force </w:t>
      </w:r>
      <w:r w:rsidRPr="00E07C1B">
        <w:rPr>
          <w:rStyle w:val="StyleUnderline"/>
        </w:rPr>
        <w:t xml:space="preserve">because (or </w:t>
      </w:r>
      <w:r w:rsidRPr="00E07C1B">
        <w:rPr>
          <w:rStyle w:val="StyleUnderline"/>
          <w:highlight w:val="green"/>
        </w:rPr>
        <w:t>to the extent that) it is legitimate</w:t>
      </w:r>
      <w:r w:rsidRPr="00E07C1B">
        <w:rPr>
          <w:sz w:val="12"/>
          <w:szCs w:val="12"/>
        </w:rPr>
        <w:t xml:space="preserve">.9 </w:t>
      </w:r>
      <w:r w:rsidRPr="00E07C1B">
        <w:rPr>
          <w:sz w:val="12"/>
        </w:rPr>
        <w:t>¶</w:t>
      </w:r>
      <w:r w:rsidRPr="00E07C1B">
        <w:rPr>
          <w:sz w:val="12"/>
          <w:szCs w:val="12"/>
        </w:rPr>
        <w:t xml:space="preserve"> What makes governance or law legitimate? This is a </w:t>
      </w:r>
      <w:proofErr w:type="gramStart"/>
      <w:r w:rsidRPr="00E07C1B">
        <w:rPr>
          <w:sz w:val="12"/>
          <w:szCs w:val="12"/>
        </w:rPr>
        <w:t>complicated ques</w:t>
      </w:r>
      <w:proofErr w:type="gramEnd"/>
      <w:r w:rsidRPr="00E07C1B">
        <w:rPr>
          <w:sz w:val="12"/>
          <w:szCs w:val="12"/>
        </w:rPr>
        <w:t xml:space="preserve">- </w:t>
      </w:r>
      <w:proofErr w:type="spellStart"/>
      <w:r w:rsidRPr="00E07C1B">
        <w:rPr>
          <w:sz w:val="12"/>
          <w:szCs w:val="12"/>
        </w:rPr>
        <w:t>tion</w:t>
      </w:r>
      <w:proofErr w:type="spellEnd"/>
      <w:r w:rsidRPr="00E07C1B">
        <w:rPr>
          <w:sz w:val="12"/>
          <w:szCs w:val="12"/>
        </w:rPr>
        <w:t xml:space="preserve"> best left to philosophers, but a simple and adequate point for present purposes is that </w:t>
      </w:r>
      <w:r w:rsidRPr="00E07C1B">
        <w:rPr>
          <w:rStyle w:val="StyleUnderline"/>
          <w:highlight w:val="green"/>
        </w:rPr>
        <w:t>no</w:t>
      </w:r>
      <w:r w:rsidRPr="00E07C1B">
        <w:rPr>
          <w:rStyle w:val="StyleUnderline"/>
        </w:rPr>
        <w:t xml:space="preserve"> system of </w:t>
      </w:r>
      <w:r w:rsidRPr="00E07C1B">
        <w:rPr>
          <w:rStyle w:val="StyleUnderline"/>
          <w:highlight w:val="green"/>
        </w:rPr>
        <w:t>law will be</w:t>
      </w:r>
      <w:r w:rsidRPr="00E07C1B">
        <w:rPr>
          <w:rStyle w:val="StyleUnderline"/>
        </w:rPr>
        <w:t xml:space="preserve"> perceived as </w:t>
      </w:r>
      <w:r w:rsidRPr="00E07C1B">
        <w:rPr>
          <w:rStyle w:val="StyleUnderline"/>
          <w:highlight w:val="green"/>
        </w:rPr>
        <w:t xml:space="preserve">legitimate unless those governed </w:t>
      </w:r>
      <w:r w:rsidRPr="00E07C1B">
        <w:rPr>
          <w:rStyle w:val="StyleUnderline"/>
        </w:rPr>
        <w:t xml:space="preserve">by that law </w:t>
      </w:r>
      <w:r w:rsidRPr="00E07C1B">
        <w:rPr>
          <w:rStyle w:val="Emphasis"/>
          <w:highlight w:val="green"/>
        </w:rPr>
        <w:t>believe</w:t>
      </w:r>
      <w:r w:rsidRPr="00E07C1B">
        <w:rPr>
          <w:rStyle w:val="StyleUnderline"/>
        </w:rPr>
        <w:t xml:space="preserve"> that </w:t>
      </w:r>
      <w:r w:rsidRPr="00E07C1B">
        <w:rPr>
          <w:rStyle w:val="Emphasis"/>
          <w:highlight w:val="green"/>
        </w:rPr>
        <w:t>the law</w:t>
      </w:r>
      <w:r w:rsidRPr="00E07C1B">
        <w:rPr>
          <w:rStyle w:val="StyleUnderline"/>
        </w:rPr>
        <w:t xml:space="preserve"> </w:t>
      </w:r>
      <w:r w:rsidRPr="00E07C1B">
        <w:rPr>
          <w:sz w:val="12"/>
          <w:szCs w:val="12"/>
        </w:rPr>
        <w:t xml:space="preserve">does good — </w:t>
      </w:r>
      <w:r w:rsidRPr="00E07C1B">
        <w:rPr>
          <w:rStyle w:val="Emphasis"/>
          <w:highlight w:val="green"/>
        </w:rPr>
        <w:t>serves their interests</w:t>
      </w:r>
      <w:r w:rsidRPr="00E07C1B">
        <w:rPr>
          <w:sz w:val="12"/>
          <w:szCs w:val="12"/>
        </w:rPr>
        <w:t xml:space="preserve"> or respects and enforces their values. Perhaps more is required than this — such as political participation, for example — but we can treat the ﬁ </w:t>
      </w:r>
      <w:proofErr w:type="spellStart"/>
      <w:r w:rsidRPr="00E07C1B">
        <w:rPr>
          <w:sz w:val="12"/>
          <w:szCs w:val="12"/>
        </w:rPr>
        <w:t>rst</w:t>
      </w:r>
      <w:proofErr w:type="spellEnd"/>
      <w:r w:rsidRPr="00E07C1B">
        <w:rPr>
          <w:sz w:val="12"/>
          <w:szCs w:val="12"/>
        </w:rPr>
        <w:t xml:space="preserve"> condition as necessary if not </w:t>
      </w:r>
      <w:proofErr w:type="spellStart"/>
      <w:r w:rsidRPr="00E07C1B">
        <w:rPr>
          <w:sz w:val="12"/>
          <w:szCs w:val="12"/>
        </w:rPr>
        <w:t>sufﬁ</w:t>
      </w:r>
      <w:proofErr w:type="spellEnd"/>
      <w:r w:rsidRPr="00E07C1B">
        <w:rPr>
          <w:sz w:val="12"/>
          <w:szCs w:val="12"/>
        </w:rPr>
        <w:t xml:space="preserve"> </w:t>
      </w:r>
      <w:proofErr w:type="spellStart"/>
      <w:r w:rsidRPr="00E07C1B">
        <w:rPr>
          <w:sz w:val="12"/>
          <w:szCs w:val="12"/>
        </w:rPr>
        <w:t>cient</w:t>
      </w:r>
      <w:proofErr w:type="spellEnd"/>
      <w:r w:rsidRPr="00E07C1B">
        <w:rPr>
          <w:sz w:val="12"/>
          <w:szCs w:val="12"/>
        </w:rPr>
        <w:t xml:space="preserve">. </w:t>
      </w:r>
      <w:r w:rsidRPr="00E07C1B">
        <w:rPr>
          <w:rStyle w:val="StyleUnderline"/>
        </w:rPr>
        <w:t>If individuals believe that a system of law does not advance their interests</w:t>
      </w:r>
      <w:r w:rsidRPr="00E07C1B">
        <w:rPr>
          <w:sz w:val="12"/>
          <w:szCs w:val="12"/>
        </w:rPr>
        <w:t xml:space="preserve"> and respect their values, </w:t>
      </w:r>
      <w:r w:rsidRPr="00E07C1B">
        <w:rPr>
          <w:rStyle w:val="StyleUnderline"/>
        </w:rPr>
        <w:t xml:space="preserve">that </w:t>
      </w:r>
      <w:r w:rsidRPr="00E07C1B">
        <w:rPr>
          <w:sz w:val="12"/>
          <w:szCs w:val="12"/>
        </w:rPr>
        <w:t>instead</w:t>
      </w:r>
      <w:r w:rsidRPr="00E07C1B">
        <w:rPr>
          <w:rStyle w:val="StyleUnderline"/>
        </w:rPr>
        <w:t xml:space="preserve"> it</w:t>
      </w:r>
      <w:r w:rsidRPr="00E07C1B">
        <w:rPr>
          <w:sz w:val="12"/>
          <w:szCs w:val="12"/>
        </w:rPr>
        <w:t xml:space="preserve"> </w:t>
      </w:r>
      <w:r w:rsidRPr="00E07C1B">
        <w:rPr>
          <w:rStyle w:val="StyleUnderline"/>
        </w:rPr>
        <w:t>advances the interests of others or is dysfunctional</w:t>
      </w:r>
      <w:r w:rsidRPr="00E07C1B">
        <w:rPr>
          <w:sz w:val="12"/>
          <w:szCs w:val="12"/>
        </w:rPr>
        <w:t xml:space="preserve"> and helps no one at all, </w:t>
      </w:r>
      <w:r w:rsidRPr="00E07C1B">
        <w:rPr>
          <w:rStyle w:val="StyleUnderline"/>
          <w:highlight w:val="green"/>
        </w:rPr>
        <w:t>they will not</w:t>
      </w:r>
      <w:r w:rsidRPr="00E07C1B">
        <w:rPr>
          <w:rStyle w:val="StyleUnderline"/>
        </w:rPr>
        <w:t xml:space="preserve"> believe that the law is legitimate and will not </w:t>
      </w:r>
      <w:r w:rsidRPr="00E07C1B">
        <w:rPr>
          <w:rStyle w:val="Emphasis"/>
          <w:highlight w:val="green"/>
        </w:rPr>
        <w:t>voluntarily submit to its authority</w:t>
      </w:r>
      <w:r w:rsidRPr="00E07C1B">
        <w:rPr>
          <w:rStyle w:val="StyleUnderline"/>
        </w:rPr>
        <w:t xml:space="preserve">. </w:t>
      </w:r>
      <w:r w:rsidRPr="00E07C1B">
        <w:rPr>
          <w:rStyle w:val="StyleUnderline"/>
          <w:sz w:val="12"/>
        </w:rPr>
        <w:t xml:space="preserve">¶ </w:t>
      </w:r>
      <w:r w:rsidRPr="00E07C1B">
        <w:rPr>
          <w:sz w:val="12"/>
          <w:szCs w:val="12"/>
        </w:rPr>
        <w:t xml:space="preserve">Unfortunately, </w:t>
      </w:r>
      <w:r w:rsidRPr="00E07C1B">
        <w:rPr>
          <w:rStyle w:val="Emphasis"/>
        </w:rPr>
        <w:t>international law does not satisfy this condition</w:t>
      </w:r>
      <w:r w:rsidRPr="00E07C1B">
        <w:rPr>
          <w:sz w:val="12"/>
          <w:szCs w:val="12"/>
        </w:rPr>
        <w:t xml:space="preserve">, mainly </w:t>
      </w:r>
      <w:r w:rsidRPr="00E07C1B">
        <w:rPr>
          <w:rStyle w:val="Emphasis"/>
        </w:rPr>
        <w:t>because of its institutional weaknesses</w:t>
      </w:r>
      <w:r w:rsidRPr="00E07C1B">
        <w:rPr>
          <w:sz w:val="12"/>
          <w:szCs w:val="12"/>
        </w:rPr>
        <w:t xml:space="preserve">; but of course, </w:t>
      </w:r>
      <w:r w:rsidRPr="00E07C1B">
        <w:rPr>
          <w:rStyle w:val="Emphasis"/>
        </w:rPr>
        <w:t xml:space="preserve">its institutional weaknesses stem from the state system — </w:t>
      </w:r>
      <w:r w:rsidRPr="00E07C1B">
        <w:rPr>
          <w:rStyle w:val="Emphasis"/>
          <w:highlight w:val="green"/>
        </w:rPr>
        <w:t xml:space="preserve">states are not willing to tolerate powerful international agencies. </w:t>
      </w:r>
    </w:p>
    <w:p w14:paraId="018822E4" w14:textId="77777777" w:rsidR="006349EA" w:rsidRDefault="006349EA" w:rsidP="00253747">
      <w:pPr>
        <w:rPr>
          <w:rStyle w:val="Emphasis"/>
        </w:rPr>
      </w:pPr>
    </w:p>
    <w:p w14:paraId="00D9AA7C" w14:textId="77777777" w:rsidR="006349EA" w:rsidRDefault="006349EA" w:rsidP="00253747">
      <w:pPr>
        <w:rPr>
          <w:rStyle w:val="Emphasis"/>
        </w:rPr>
      </w:pPr>
    </w:p>
    <w:p w14:paraId="4FFACCCE" w14:textId="77777777" w:rsidR="006349EA" w:rsidRDefault="006349EA" w:rsidP="00253747">
      <w:pPr>
        <w:rPr>
          <w:rStyle w:val="Emphasis"/>
        </w:rPr>
      </w:pPr>
    </w:p>
    <w:p w14:paraId="2234A79F" w14:textId="77777777" w:rsidR="006349EA" w:rsidRDefault="006349EA" w:rsidP="00253747">
      <w:pPr>
        <w:rPr>
          <w:rStyle w:val="Emphasis"/>
        </w:rPr>
      </w:pPr>
    </w:p>
    <w:p w14:paraId="3ABBB528" w14:textId="77777777" w:rsidR="006349EA" w:rsidRDefault="006349EA" w:rsidP="00253747">
      <w:pPr>
        <w:rPr>
          <w:rStyle w:val="Emphasis"/>
        </w:rPr>
      </w:pPr>
    </w:p>
    <w:p w14:paraId="775F41B4" w14:textId="77777777" w:rsidR="006349EA" w:rsidRDefault="006349EA" w:rsidP="00253747">
      <w:pPr>
        <w:rPr>
          <w:rStyle w:val="Emphasis"/>
        </w:rPr>
      </w:pPr>
    </w:p>
    <w:p w14:paraId="6F9A82AD" w14:textId="77777777" w:rsidR="006349EA" w:rsidRDefault="006349EA" w:rsidP="00253747">
      <w:pPr>
        <w:rPr>
          <w:rStyle w:val="Emphasis"/>
        </w:rPr>
      </w:pPr>
    </w:p>
    <w:p w14:paraId="6CAB71EC" w14:textId="77777777" w:rsidR="006349EA" w:rsidRDefault="006349EA" w:rsidP="00253747">
      <w:pPr>
        <w:rPr>
          <w:rStyle w:val="Emphasis"/>
        </w:rPr>
      </w:pPr>
    </w:p>
    <w:p w14:paraId="1A02BC31" w14:textId="1594130C" w:rsidR="00253747" w:rsidRPr="00E07C1B" w:rsidRDefault="00253747" w:rsidP="00253747">
      <w:pPr>
        <w:rPr>
          <w:sz w:val="12"/>
          <w:szCs w:val="12"/>
        </w:rPr>
      </w:pPr>
      <w:r w:rsidRPr="00E07C1B">
        <w:rPr>
          <w:rStyle w:val="StyleUnderline"/>
        </w:rPr>
        <w:t xml:space="preserve">In classic international law, states enjoy sovereign equality, which means that </w:t>
      </w:r>
      <w:r w:rsidRPr="00E07C1B">
        <w:rPr>
          <w:rStyle w:val="StyleUnderline"/>
          <w:highlight w:val="green"/>
        </w:rPr>
        <w:t>i</w:t>
      </w:r>
      <w:r w:rsidRPr="00E07C1B">
        <w:rPr>
          <w:rStyle w:val="StyleUnderline"/>
        </w:rPr>
        <w:t xml:space="preserve">nternational </w:t>
      </w:r>
      <w:r w:rsidRPr="00E07C1B">
        <w:rPr>
          <w:rStyle w:val="StyleUnderline"/>
          <w:highlight w:val="green"/>
        </w:rPr>
        <w:t>law cannot be created unless all agree</w:t>
      </w:r>
      <w:r w:rsidRPr="00E07C1B">
        <w:rPr>
          <w:sz w:val="12"/>
          <w:szCs w:val="12"/>
        </w:rPr>
        <w:t xml:space="preserve">, and that international law binds all states equally. What this means is that if nearly everyone in the world agrees that some global legal instrument would be </w:t>
      </w:r>
      <w:proofErr w:type="spellStart"/>
      <w:r w:rsidRPr="00E07C1B">
        <w:rPr>
          <w:sz w:val="12"/>
          <w:szCs w:val="12"/>
        </w:rPr>
        <w:t>beneﬁ</w:t>
      </w:r>
      <w:proofErr w:type="spellEnd"/>
      <w:r w:rsidRPr="00E07C1B">
        <w:rPr>
          <w:sz w:val="12"/>
          <w:szCs w:val="12"/>
        </w:rPr>
        <w:t xml:space="preserve"> </w:t>
      </w:r>
      <w:proofErr w:type="spellStart"/>
      <w:r w:rsidRPr="00E07C1B">
        <w:rPr>
          <w:sz w:val="12"/>
          <w:szCs w:val="12"/>
        </w:rPr>
        <w:t>cial</w:t>
      </w:r>
      <w:proofErr w:type="spellEnd"/>
      <w:r w:rsidRPr="00E07C1B">
        <w:rPr>
          <w:sz w:val="12"/>
          <w:szCs w:val="12"/>
        </w:rPr>
        <w:t xml:space="preserve"> (</w:t>
      </w:r>
      <w:r w:rsidRPr="00E07C1B">
        <w:rPr>
          <w:rStyle w:val="StyleUnderline"/>
          <w:highlight w:val="green"/>
        </w:rPr>
        <w:t>a climate treaty</w:t>
      </w:r>
      <w:r w:rsidRPr="00E07C1B">
        <w:rPr>
          <w:sz w:val="12"/>
          <w:szCs w:val="12"/>
        </w:rPr>
        <w:t xml:space="preserve">, the UN charter), it </w:t>
      </w:r>
      <w:r w:rsidRPr="00E07C1B">
        <w:rPr>
          <w:rStyle w:val="Emphasis"/>
          <w:highlight w:val="green"/>
        </w:rPr>
        <w:t>can be blocked by a tiny country</w:t>
      </w:r>
      <w:r w:rsidRPr="00E07C1B">
        <w:rPr>
          <w:sz w:val="12"/>
          <w:szCs w:val="12"/>
        </w:rPr>
        <w:t xml:space="preserve"> like Iceland (population 300,000) </w:t>
      </w:r>
      <w:r w:rsidRPr="00E07C1B">
        <w:rPr>
          <w:rStyle w:val="Emphasis"/>
          <w:highlight w:val="green"/>
        </w:rPr>
        <w:t>or a dictatorship</w:t>
      </w:r>
      <w:r w:rsidRPr="00E07C1B">
        <w:rPr>
          <w:sz w:val="12"/>
          <w:szCs w:val="12"/>
        </w:rPr>
        <w:t xml:space="preserve"> like North Korea. </w:t>
      </w:r>
      <w:r w:rsidRPr="00E07C1B">
        <w:rPr>
          <w:rStyle w:val="StyleUnderline"/>
        </w:rPr>
        <w:t>What is the attraction of a system that puts a tiny country like Iceland on equal footing with China?</w:t>
      </w:r>
      <w:r w:rsidRPr="00E07C1B">
        <w:rPr>
          <w:sz w:val="12"/>
          <w:szCs w:val="12"/>
        </w:rPr>
        <w:t xml:space="preserve"> When then at- </w:t>
      </w:r>
      <w:proofErr w:type="spellStart"/>
      <w:r w:rsidRPr="00E07C1B">
        <w:rPr>
          <w:sz w:val="12"/>
          <w:szCs w:val="12"/>
        </w:rPr>
        <w:t>torney</w:t>
      </w:r>
      <w:proofErr w:type="spellEnd"/>
      <w:r w:rsidRPr="00E07C1B">
        <w:rPr>
          <w:sz w:val="12"/>
          <w:szCs w:val="12"/>
        </w:rPr>
        <w:t xml:space="preserve"> general Robert Jackson tried to justify American aid for Britain at the onset of World War II on the grounds that the Nazi Germany was the aggressor, international lawyers complained that the United States could not claim neutrality while providing aid to a belligerent — there was no such thing as an aggressor in international law.10 Nazi Germany had not agreed to such a rule of international law; therefore, such a rule could not exist. Only through the destruction of Nazi Germany could international law be changed; East and West Germany could reenter international so-</w:t>
      </w:r>
      <w:r w:rsidRPr="00E07C1B">
        <w:rPr>
          <w:sz w:val="12"/>
        </w:rPr>
        <w:t>¶</w:t>
      </w:r>
      <w:r w:rsidRPr="00E07C1B">
        <w:rPr>
          <w:sz w:val="12"/>
          <w:szCs w:val="12"/>
        </w:rPr>
        <w:t xml:space="preserve"> 36</w:t>
      </w:r>
      <w:r w:rsidRPr="00E07C1B">
        <w:rPr>
          <w:sz w:val="12"/>
        </w:rPr>
        <w:t>¶</w:t>
      </w:r>
      <w:r w:rsidRPr="00E07C1B">
        <w:rPr>
          <w:sz w:val="12"/>
          <w:szCs w:val="12"/>
        </w:rPr>
        <w:t xml:space="preserve"> </w:t>
      </w:r>
      <w:proofErr w:type="spellStart"/>
      <w:r w:rsidRPr="00E07C1B">
        <w:rPr>
          <w:sz w:val="12"/>
          <w:szCs w:val="12"/>
        </w:rPr>
        <w:t>ciety</w:t>
      </w:r>
      <w:proofErr w:type="spellEnd"/>
      <w:r w:rsidRPr="00E07C1B">
        <w:rPr>
          <w:sz w:val="12"/>
          <w:szCs w:val="12"/>
        </w:rPr>
        <w:t xml:space="preserve"> only on other people’s terms. How could such a system be perceived to be legitimate? </w:t>
      </w:r>
      <w:r w:rsidRPr="00E07C1B">
        <w:rPr>
          <w:sz w:val="12"/>
        </w:rPr>
        <w:t>¶</w:t>
      </w:r>
      <w:r w:rsidRPr="00E07C1B">
        <w:rPr>
          <w:sz w:val="12"/>
          <w:szCs w:val="12"/>
        </w:rPr>
        <w:t xml:space="preserve"> There is, of course, a reason why international law works in this </w:t>
      </w:r>
      <w:proofErr w:type="spellStart"/>
      <w:r w:rsidRPr="00E07C1B">
        <w:rPr>
          <w:sz w:val="12"/>
          <w:szCs w:val="12"/>
        </w:rPr>
        <w:t>fash</w:t>
      </w:r>
      <w:proofErr w:type="spellEnd"/>
      <w:r w:rsidRPr="00E07C1B">
        <w:rPr>
          <w:sz w:val="12"/>
          <w:szCs w:val="12"/>
        </w:rPr>
        <w:t xml:space="preserve">- ion. </w:t>
      </w:r>
      <w:r w:rsidRPr="00E07C1B">
        <w:rPr>
          <w:rStyle w:val="StyleUnderline"/>
          <w:highlight w:val="green"/>
        </w:rPr>
        <w:t>Because no world government can compel states to comply</w:t>
      </w:r>
      <w:r w:rsidRPr="00E07C1B">
        <w:rPr>
          <w:rStyle w:val="StyleUnderline"/>
        </w:rPr>
        <w:t xml:space="preserve"> with inter- national law, </w:t>
      </w:r>
      <w:r w:rsidRPr="00E07C1B">
        <w:rPr>
          <w:rStyle w:val="StyleUnderline"/>
          <w:highlight w:val="green"/>
        </w:rPr>
        <w:t>states will comply</w:t>
      </w:r>
      <w:r w:rsidRPr="00E07C1B">
        <w:rPr>
          <w:rStyle w:val="StyleUnderline"/>
        </w:rPr>
        <w:t xml:space="preserve"> with international law </w:t>
      </w:r>
      <w:r w:rsidRPr="00E07C1B">
        <w:rPr>
          <w:rStyle w:val="StyleUnderline"/>
          <w:highlight w:val="green"/>
        </w:rPr>
        <w:t>only when doing so is in their interest</w:t>
      </w:r>
      <w:r w:rsidRPr="00E07C1B">
        <w:rPr>
          <w:rStyle w:val="StyleUnderline"/>
        </w:rPr>
        <w:t>.</w:t>
      </w:r>
      <w:r w:rsidRPr="00E07C1B">
        <w:rPr>
          <w:sz w:val="12"/>
          <w:szCs w:val="12"/>
        </w:rPr>
        <w:t xml:space="preserve"> In this way, international law always depends on state consent. So international law must take states as they are, which means that little states, big states, good states, and bad states, all exist on a plane of equality. </w:t>
      </w:r>
      <w:r w:rsidRPr="00E07C1B">
        <w:rPr>
          <w:sz w:val="12"/>
        </w:rPr>
        <w:t>¶</w:t>
      </w:r>
      <w:r w:rsidRPr="00E07C1B">
        <w:rPr>
          <w:sz w:val="12"/>
          <w:szCs w:val="12"/>
        </w:rPr>
        <w:t xml:space="preserve"> </w:t>
      </w:r>
    </w:p>
    <w:p w14:paraId="75FA6702" w14:textId="77777777" w:rsidR="00253747" w:rsidRPr="00E07C1B" w:rsidRDefault="00253747" w:rsidP="00253747"/>
    <w:p w14:paraId="224EB54F" w14:textId="48127899" w:rsidR="00253747" w:rsidRPr="00E07C1B" w:rsidRDefault="00253747" w:rsidP="00395415">
      <w:pPr>
        <w:pStyle w:val="Heading4"/>
        <w:numPr>
          <w:ilvl w:val="0"/>
          <w:numId w:val="13"/>
        </w:numPr>
      </w:pPr>
      <w:r>
        <w:t xml:space="preserve">I-law can’t solve there’s no enforcement mechanism— </w:t>
      </w:r>
      <w:r w:rsidRPr="00E07C1B">
        <w:t xml:space="preserve">Empirics </w:t>
      </w:r>
      <w:r>
        <w:t>prove</w:t>
      </w:r>
    </w:p>
    <w:p w14:paraId="408E5BA9" w14:textId="77777777" w:rsidR="00253747" w:rsidRPr="00E07C1B" w:rsidRDefault="00253747" w:rsidP="00253747">
      <w:proofErr w:type="spellStart"/>
      <w:r w:rsidRPr="00E07C1B">
        <w:rPr>
          <w:rStyle w:val="Style13ptBold"/>
        </w:rPr>
        <w:t>Hiken</w:t>
      </w:r>
      <w:proofErr w:type="spellEnd"/>
      <w:r w:rsidRPr="00E07C1B">
        <w:rPr>
          <w:rStyle w:val="Style13ptBold"/>
        </w:rPr>
        <w:t>, 12</w:t>
      </w:r>
      <w:r w:rsidRPr="00E07C1B">
        <w:t xml:space="preserve"> (Associate Director Institute for Public Accuracy, 7-17-’12 (Luke, “The Impotence of International Law” </w:t>
      </w:r>
      <w:hyperlink r:id="rId11" w:history="1">
        <w:r w:rsidRPr="00E07C1B">
          <w:rPr>
            <w:rStyle w:val="Hyperlink"/>
          </w:rPr>
          <w:t>http://www.fpif.org/blog/the_impotence_of_international_law</w:t>
        </w:r>
      </w:hyperlink>
      <w:r w:rsidRPr="00E07C1B">
        <w:t>)</w:t>
      </w:r>
    </w:p>
    <w:p w14:paraId="305F3292" w14:textId="77777777" w:rsidR="00253747" w:rsidRPr="00E07C1B" w:rsidRDefault="00253747" w:rsidP="00253747">
      <w:r w:rsidRPr="00E07C1B">
        <w:rPr>
          <w:rStyle w:val="StyleUnderline"/>
        </w:rPr>
        <w:t>Whenever a</w:t>
      </w:r>
      <w:r w:rsidRPr="00E07C1B">
        <w:t xml:space="preserve"> lawyer or historian describes how a </w:t>
      </w:r>
      <w:r w:rsidRPr="00E07C1B">
        <w:rPr>
          <w:rStyle w:val="StyleUnderline"/>
        </w:rPr>
        <w:t>particular action “violates international law</w:t>
      </w:r>
      <w:r w:rsidRPr="00E07C1B">
        <w:t xml:space="preserve">” many </w:t>
      </w:r>
      <w:r w:rsidRPr="00E07C1B">
        <w:rPr>
          <w:rStyle w:val="StyleUnderline"/>
        </w:rPr>
        <w:t>people stop listening</w:t>
      </w:r>
      <w:r w:rsidRPr="00E07C1B">
        <w:t xml:space="preserve"> or reading further. It is a bit alienating to hear the words “this action constitutes a violation of international law” time and time again – and especially at the end of a debate when a speaker has no other arguments available. The statement is inevitably followed by: “…and it is a war crime and it denies people their human rights.” </w:t>
      </w:r>
      <w:r w:rsidRPr="00E07C1B">
        <w:rPr>
          <w:rStyle w:val="StyleUnderline"/>
          <w:highlight w:val="green"/>
        </w:rPr>
        <w:t>A plethora of</w:t>
      </w:r>
      <w:r w:rsidRPr="00E07C1B">
        <w:rPr>
          <w:rStyle w:val="StyleUnderline"/>
        </w:rPr>
        <w:t xml:space="preserve"> international law </w:t>
      </w:r>
      <w:r w:rsidRPr="00E07C1B">
        <w:rPr>
          <w:rStyle w:val="StyleUnderline"/>
          <w:highlight w:val="green"/>
        </w:rPr>
        <w:t>violations</w:t>
      </w:r>
      <w:r w:rsidRPr="00E07C1B">
        <w:rPr>
          <w:rStyle w:val="StyleUnderline"/>
        </w:rPr>
        <w:t xml:space="preserve"> </w:t>
      </w:r>
      <w:r w:rsidRPr="00E07C1B">
        <w:rPr>
          <w:rStyle w:val="StyleUnderline"/>
          <w:highlight w:val="green"/>
        </w:rPr>
        <w:t>are</w:t>
      </w:r>
      <w:r w:rsidRPr="00E07C1B">
        <w:rPr>
          <w:rStyle w:val="StyleUnderline"/>
        </w:rPr>
        <w:t xml:space="preserve"> </w:t>
      </w:r>
      <w:r w:rsidRPr="00E07C1B">
        <w:rPr>
          <w:rStyle w:val="StyleUnderline"/>
          <w:highlight w:val="green"/>
        </w:rPr>
        <w:t>perpetrated</w:t>
      </w:r>
      <w:r w:rsidRPr="00E07C1B">
        <w:rPr>
          <w:rStyle w:val="StyleUnderline"/>
        </w:rPr>
        <w:t xml:space="preserve"> </w:t>
      </w:r>
      <w:r w:rsidRPr="00E07C1B">
        <w:rPr>
          <w:rStyle w:val="StyleUnderline"/>
          <w:highlight w:val="green"/>
        </w:rPr>
        <w:t xml:space="preserve">by every </w:t>
      </w:r>
      <w:r w:rsidRPr="00E07C1B">
        <w:rPr>
          <w:rStyle w:val="StyleUnderline"/>
        </w:rPr>
        <w:t xml:space="preserve">major </w:t>
      </w:r>
      <w:r w:rsidRPr="00E07C1B">
        <w:rPr>
          <w:rStyle w:val="StyleUnderline"/>
          <w:highlight w:val="green"/>
        </w:rPr>
        <w:t>power</w:t>
      </w:r>
      <w:r w:rsidRPr="00E07C1B">
        <w:rPr>
          <w:rStyle w:val="StyleUnderline"/>
        </w:rPr>
        <w:t xml:space="preserve"> in the world </w:t>
      </w:r>
      <w:r w:rsidRPr="00E07C1B">
        <w:rPr>
          <w:rStyle w:val="StyleUnderline"/>
          <w:highlight w:val="green"/>
        </w:rPr>
        <w:t>each day</w:t>
      </w:r>
      <w:r w:rsidRPr="00E07C1B">
        <w:rPr>
          <w:rStyle w:val="StyleUnderline"/>
        </w:rPr>
        <w:t>,</w:t>
      </w:r>
      <w:r w:rsidRPr="00E07C1B">
        <w:t xml:space="preserve"> and thus, </w:t>
      </w:r>
      <w:r w:rsidRPr="00E07C1B">
        <w:rPr>
          <w:rStyle w:val="StyleUnderline"/>
        </w:rPr>
        <w:t xml:space="preserve">the empty </w:t>
      </w:r>
      <w:r w:rsidRPr="00E07C1B">
        <w:rPr>
          <w:rStyle w:val="StyleUnderline"/>
          <w:highlight w:val="green"/>
        </w:rPr>
        <w:t>invocation of i</w:t>
      </w:r>
      <w:r w:rsidRPr="00E07C1B">
        <w:rPr>
          <w:rStyle w:val="StyleUnderline"/>
        </w:rPr>
        <w:t xml:space="preserve">nternational </w:t>
      </w:r>
      <w:r w:rsidRPr="00E07C1B">
        <w:rPr>
          <w:rStyle w:val="StyleUnderline"/>
          <w:highlight w:val="green"/>
        </w:rPr>
        <w:t>law</w:t>
      </w:r>
      <w:r w:rsidRPr="00E07C1B">
        <w:rPr>
          <w:rStyle w:val="StyleUnderline"/>
        </w:rPr>
        <w:t xml:space="preserve"> </w:t>
      </w:r>
      <w:r w:rsidRPr="00E07C1B">
        <w:rPr>
          <w:rStyle w:val="StyleUnderline"/>
          <w:highlight w:val="green"/>
        </w:rPr>
        <w:t>does</w:t>
      </w:r>
      <w:r w:rsidRPr="00E07C1B">
        <w:rPr>
          <w:rStyle w:val="StyleUnderline"/>
        </w:rPr>
        <w:t xml:space="preserve"> </w:t>
      </w:r>
      <w:r w:rsidRPr="00E07C1B">
        <w:rPr>
          <w:rStyle w:val="StyleUnderline"/>
          <w:highlight w:val="green"/>
        </w:rPr>
        <w:t>nothing but reinforce</w:t>
      </w:r>
      <w:r w:rsidRPr="00E07C1B">
        <w:rPr>
          <w:rStyle w:val="StyleUnderline"/>
        </w:rPr>
        <w:t xml:space="preserve"> our own sense of </w:t>
      </w:r>
      <w:r w:rsidRPr="00E07C1B">
        <w:rPr>
          <w:rStyle w:val="StyleUnderline"/>
          <w:highlight w:val="green"/>
        </w:rPr>
        <w:t>impotence</w:t>
      </w:r>
      <w:r w:rsidRPr="00E07C1B">
        <w:rPr>
          <w:rStyle w:val="StyleUnderline"/>
        </w:rPr>
        <w:t xml:space="preserve"> and helplessness in the face of international lawlessness</w:t>
      </w:r>
      <w:r w:rsidRPr="00E07C1B">
        <w:t xml:space="preserve">. </w:t>
      </w:r>
      <w:r w:rsidRPr="00E07C1B">
        <w:rPr>
          <w:rStyle w:val="Emphasis"/>
          <w:highlight w:val="green"/>
        </w:rPr>
        <w:t>The U</w:t>
      </w:r>
      <w:r w:rsidRPr="00E07C1B">
        <w:rPr>
          <w:rStyle w:val="StyleUnderline"/>
        </w:rPr>
        <w:t xml:space="preserve">nited </w:t>
      </w:r>
      <w:r w:rsidRPr="00E07C1B">
        <w:rPr>
          <w:rStyle w:val="Emphasis"/>
          <w:highlight w:val="green"/>
        </w:rPr>
        <w:t>St</w:t>
      </w:r>
      <w:r w:rsidRPr="00E07C1B">
        <w:rPr>
          <w:rStyle w:val="StyleUnderline"/>
        </w:rPr>
        <w:t xml:space="preserve">ates, </w:t>
      </w:r>
      <w:r w:rsidRPr="00E07C1B">
        <w:rPr>
          <w:rStyle w:val="Emphasis"/>
          <w:highlight w:val="green"/>
        </w:rPr>
        <w:t>alone</w:t>
      </w:r>
      <w:r w:rsidRPr="00E07C1B">
        <w:t xml:space="preserve">, and </w:t>
      </w:r>
      <w:r w:rsidRPr="00E07C1B">
        <w:rPr>
          <w:rStyle w:val="StyleUnderline"/>
          <w:highlight w:val="green"/>
        </w:rPr>
        <w:t>on a daily basis</w:t>
      </w:r>
      <w:r w:rsidRPr="00E07C1B">
        <w:rPr>
          <w:rStyle w:val="StyleUnderline"/>
        </w:rPr>
        <w:t xml:space="preserve"> </w:t>
      </w:r>
      <w:r w:rsidRPr="00E07C1B">
        <w:rPr>
          <w:rStyle w:val="Emphasis"/>
          <w:highlight w:val="green"/>
        </w:rPr>
        <w:t>violates every principle of i</w:t>
      </w:r>
      <w:r w:rsidRPr="00E07C1B">
        <w:t>n</w:t>
      </w:r>
      <w:r w:rsidRPr="00E07C1B">
        <w:rPr>
          <w:rStyle w:val="StyleUnderline"/>
        </w:rPr>
        <w:t xml:space="preserve">ternational </w:t>
      </w:r>
      <w:r w:rsidRPr="00E07C1B">
        <w:rPr>
          <w:rStyle w:val="Emphasis"/>
          <w:highlight w:val="green"/>
        </w:rPr>
        <w:t>law ever envisioned:</w:t>
      </w:r>
      <w:r w:rsidRPr="00E07C1B">
        <w:t xml:space="preserve"> </w:t>
      </w:r>
      <w:r w:rsidRPr="00E07C1B">
        <w:rPr>
          <w:rStyle w:val="StyleUnderline"/>
          <w:highlight w:val="green"/>
        </w:rPr>
        <w:t>unprovoked wars of aggression;</w:t>
      </w:r>
      <w:r w:rsidRPr="00E07C1B">
        <w:t xml:space="preserve"> unmanned </w:t>
      </w:r>
      <w:r w:rsidRPr="00E07C1B">
        <w:rPr>
          <w:rStyle w:val="StyleUnderline"/>
          <w:highlight w:val="green"/>
        </w:rPr>
        <w:t>drone attacks; tortures and renditions; assassinations</w:t>
      </w:r>
      <w:r w:rsidRPr="00E07C1B">
        <w:t xml:space="preserve"> of our alleged “enemies”; sales of nuclear weapons; </w:t>
      </w:r>
      <w:r w:rsidRPr="00E07C1B">
        <w:rPr>
          <w:rStyle w:val="StyleUnderline"/>
        </w:rPr>
        <w:t>destabilization of unfriendly governments</w:t>
      </w:r>
      <w:r w:rsidRPr="00E07C1B">
        <w:t xml:space="preserve">; creating </w:t>
      </w:r>
      <w:r w:rsidRPr="00E07C1B">
        <w:rPr>
          <w:rStyle w:val="StyleUnderline"/>
        </w:rPr>
        <w:t>the largest prison population in the world</w:t>
      </w:r>
      <w:r w:rsidRPr="00E07C1B">
        <w:t xml:space="preserve"> – </w:t>
      </w:r>
      <w:r w:rsidRPr="00E07C1B">
        <w:rPr>
          <w:rStyle w:val="Emphasis"/>
          <w:highlight w:val="green"/>
        </w:rPr>
        <w:t>the list is virtually endless</w:t>
      </w:r>
      <w:r w:rsidRPr="00E07C1B">
        <w:t xml:space="preserve">. </w:t>
      </w:r>
      <w:proofErr w:type="gramStart"/>
      <w:r w:rsidRPr="00E07C1B">
        <w:t>Obviously</w:t>
      </w:r>
      <w:proofErr w:type="gramEnd"/>
      <w:r w:rsidRPr="00E07C1B">
        <w:t xml:space="preserve"> </w:t>
      </w:r>
      <w:r w:rsidRPr="00E07C1B">
        <w:rPr>
          <w:rStyle w:val="StyleUnderline"/>
        </w:rPr>
        <w:t xml:space="preserve">one would wish that there existed a body of international law that could put an end to these abuses, but </w:t>
      </w:r>
      <w:r w:rsidRPr="00E07C1B">
        <w:rPr>
          <w:rStyle w:val="StyleUnderline"/>
          <w:highlight w:val="green"/>
        </w:rPr>
        <w:t>such laws exist in theory, not in practice</w:t>
      </w:r>
      <w:r w:rsidRPr="00E07C1B">
        <w:t xml:space="preserve">. Each time a legal scholar points out the particular treaties being ignored by the superpowers (and everyone else) </w:t>
      </w:r>
      <w:r w:rsidRPr="00E07C1B">
        <w:rPr>
          <w:rStyle w:val="StyleUnderline"/>
        </w:rPr>
        <w:t xml:space="preserve">the only appropriate response is “so what!” or “they always say that.” If </w:t>
      </w:r>
      <w:r w:rsidRPr="00E07C1B">
        <w:rPr>
          <w:rStyle w:val="Emphasis"/>
          <w:highlight w:val="green"/>
        </w:rPr>
        <w:t>there is no enforcement mechanism</w:t>
      </w:r>
      <w:r w:rsidRPr="00E07C1B">
        <w:t xml:space="preserve"> to prevent the violations, and no military force with the power to intervene on behalf of those victimized by the violations, </w:t>
      </w:r>
      <w:r w:rsidRPr="00E07C1B">
        <w:rPr>
          <w:rStyle w:val="StyleUnderline"/>
        </w:rPr>
        <w:t xml:space="preserve">what possible good does it do to invoke principles of “truth and justice” that border on fantasy? </w:t>
      </w:r>
      <w:r w:rsidRPr="00E07C1B">
        <w:t xml:space="preserve">The assumption is that by </w:t>
      </w:r>
      <w:r w:rsidRPr="00E07C1B">
        <w:rPr>
          <w:rStyle w:val="StyleUnderline"/>
          <w:highlight w:val="green"/>
        </w:rPr>
        <w:t>invoking</w:t>
      </w:r>
      <w:r w:rsidRPr="00E07C1B">
        <w:rPr>
          <w:rStyle w:val="StyleUnderline"/>
        </w:rPr>
        <w:t xml:space="preserve"> human </w:t>
      </w:r>
      <w:r w:rsidRPr="00E07C1B">
        <w:rPr>
          <w:rStyle w:val="StyleUnderline"/>
          <w:highlight w:val="green"/>
        </w:rPr>
        <w:t>rights</w:t>
      </w:r>
      <w:r w:rsidRPr="00E07C1B">
        <w:rPr>
          <w:rStyle w:val="StyleUnderline"/>
        </w:rPr>
        <w:t xml:space="preserve"> principles,</w:t>
      </w:r>
      <w:r w:rsidRPr="00E07C1B">
        <w:t xml:space="preserve"> legal scholars hope to reinforce the importance of and need for such a body of law. Yet, in reality, the invocation </w:t>
      </w:r>
      <w:r w:rsidRPr="00E07C1B">
        <w:rPr>
          <w:rStyle w:val="StyleUnderline"/>
          <w:highlight w:val="green"/>
        </w:rPr>
        <w:t>means nothing</w:t>
      </w:r>
      <w:r w:rsidRPr="00E07C1B">
        <w:rPr>
          <w:rStyle w:val="StyleUnderline"/>
        </w:rPr>
        <w:t xml:space="preserve"> at the present time, </w:t>
      </w:r>
      <w:r w:rsidRPr="00E07C1B">
        <w:rPr>
          <w:rStyle w:val="StyleUnderline"/>
          <w:highlight w:val="green"/>
        </w:rPr>
        <w:t>and</w:t>
      </w:r>
      <w:r w:rsidRPr="00E07C1B">
        <w:rPr>
          <w:rStyle w:val="StyleUnderline"/>
        </w:rPr>
        <w:t xml:space="preserve"> </w:t>
      </w:r>
      <w:r w:rsidRPr="00E07C1B">
        <w:rPr>
          <w:rStyle w:val="StyleUnderline"/>
          <w:highlight w:val="green"/>
        </w:rPr>
        <w:t>goes nowhere</w:t>
      </w:r>
      <w:r w:rsidRPr="00E07C1B">
        <w:rPr>
          <w:highlight w:val="green"/>
        </w:rPr>
        <w:t>.</w:t>
      </w:r>
      <w:r w:rsidRPr="00E07C1B">
        <w:t xml:space="preserve"> In the real world, it would be nice to focus on suggestions that are </w:t>
      </w:r>
      <w:proofErr w:type="gramStart"/>
      <w:r w:rsidRPr="00E07C1B">
        <w:t>enforceable, and</w:t>
      </w:r>
      <w:proofErr w:type="gramEnd"/>
      <w:r w:rsidRPr="00E07C1B">
        <w:t xml:space="preserve"> have some potential to prevent the atrocities taking place around the globe. Scholars who invoke international law principles would do well to add to their analysis, some form of action or conduct at the present time that might prevent such violations from happening. Alternatively, </w:t>
      </w:r>
      <w:r w:rsidRPr="00E07C1B">
        <w:rPr>
          <w:rStyle w:val="StyleUnderline"/>
        </w:rPr>
        <w:t>praying for rain sounds as effective and rational as citing international legal principles to a lawless president, and his ruthless military</w:t>
      </w:r>
      <w:r w:rsidRPr="00E07C1B">
        <w:t xml:space="preserve">. </w:t>
      </w:r>
    </w:p>
    <w:p w14:paraId="13CBFC4A" w14:textId="2D2EA69F" w:rsidR="00253747" w:rsidRPr="006E0506" w:rsidRDefault="00253747" w:rsidP="00395415">
      <w:pPr>
        <w:pStyle w:val="Heading4"/>
        <w:numPr>
          <w:ilvl w:val="0"/>
          <w:numId w:val="13"/>
        </w:numPr>
      </w:pPr>
      <w:r w:rsidRPr="006E0506">
        <w:t>No space militarization --- too costly and technologically infeasible --- states prefer ground attacks</w:t>
      </w:r>
    </w:p>
    <w:p w14:paraId="139A50D1" w14:textId="77777777" w:rsidR="00253747" w:rsidRDefault="00253747" w:rsidP="00253747">
      <w:pPr>
        <w:rPr>
          <w:rStyle w:val="Hyperlink"/>
        </w:rPr>
      </w:pPr>
      <w:r w:rsidRPr="006E0506">
        <w:t xml:space="preserve">Rich </w:t>
      </w:r>
      <w:r w:rsidRPr="005A065C">
        <w:rPr>
          <w:rStyle w:val="Style13ptBold"/>
        </w:rPr>
        <w:t>Wordsworth 16</w:t>
      </w:r>
      <w:r w:rsidRPr="006E0506">
        <w:t xml:space="preserve">, UK journalist, and write for Gizmodo, </w:t>
      </w:r>
      <w:proofErr w:type="spellStart"/>
      <w:r w:rsidRPr="006E0506">
        <w:t>Kotaku</w:t>
      </w:r>
      <w:proofErr w:type="spellEnd"/>
      <w:r w:rsidRPr="006E0506">
        <w:t xml:space="preserve"> and Vice, “Why We'll Never Fight a Real-Life Star Wars Space Conflict”, 18/12/2016, </w:t>
      </w:r>
      <w:hyperlink r:id="rId12" w:history="1">
        <w:r w:rsidRPr="006E0506">
          <w:rPr>
            <w:rStyle w:val="Hyperlink"/>
          </w:rPr>
          <w:t>http://www.gizmodo.co.uk/2015/12/why-well-never-fight-a-real-life-star-wars-space-conflict</w:t>
        </w:r>
      </w:hyperlink>
    </w:p>
    <w:p w14:paraId="221B22AA" w14:textId="77777777" w:rsidR="00253747" w:rsidRPr="006E0506" w:rsidRDefault="00253747" w:rsidP="00253747"/>
    <w:p w14:paraId="060DAB34" w14:textId="77777777" w:rsidR="00253747" w:rsidRDefault="00253747" w:rsidP="00253747">
      <w:pPr>
        <w:rPr>
          <w:b/>
          <w:szCs w:val="20"/>
          <w:u w:val="single"/>
        </w:rPr>
      </w:pPr>
      <w:r w:rsidRPr="006E0506">
        <w:t xml:space="preserve">So Why Won’t It Happen? Well, never say never. You might not make to the end of this paragraph before the sky lights up and the world goes dark. </w:t>
      </w:r>
      <w:r w:rsidRPr="005A065C">
        <w:rPr>
          <w:b/>
          <w:szCs w:val="20"/>
          <w:u w:val="single"/>
        </w:rPr>
        <w:t xml:space="preserve">But </w:t>
      </w:r>
      <w:r w:rsidRPr="00046285">
        <w:rPr>
          <w:b/>
          <w:szCs w:val="20"/>
          <w:highlight w:val="yellow"/>
          <w:u w:val="single"/>
        </w:rPr>
        <w:t>there are</w:t>
      </w:r>
      <w:r w:rsidRPr="005A065C">
        <w:rPr>
          <w:b/>
          <w:szCs w:val="20"/>
          <w:u w:val="single"/>
        </w:rPr>
        <w:t xml:space="preserve"> some </w:t>
      </w:r>
      <w:r w:rsidRPr="00046285">
        <w:rPr>
          <w:b/>
          <w:szCs w:val="20"/>
          <w:highlight w:val="yellow"/>
          <w:u w:val="single"/>
        </w:rPr>
        <w:t>good reasons to be optimistic</w:t>
      </w:r>
      <w:r w:rsidRPr="005A065C">
        <w:rPr>
          <w:b/>
          <w:szCs w:val="20"/>
          <w:u w:val="single"/>
        </w:rPr>
        <w:t xml:space="preserve"> that won’t happen. One reassuring factor is that </w:t>
      </w:r>
      <w:r w:rsidRPr="00046285">
        <w:rPr>
          <w:b/>
          <w:szCs w:val="20"/>
          <w:highlight w:val="yellow"/>
          <w:u w:val="single"/>
        </w:rPr>
        <w:t xml:space="preserve">the more </w:t>
      </w:r>
      <w:r w:rsidRPr="005A065C">
        <w:rPr>
          <w:b/>
          <w:szCs w:val="20"/>
          <w:u w:val="single"/>
        </w:rPr>
        <w:t xml:space="preserve">other </w:t>
      </w:r>
      <w:r w:rsidRPr="00046285">
        <w:rPr>
          <w:b/>
          <w:szCs w:val="20"/>
          <w:highlight w:val="yellow"/>
          <w:u w:val="single"/>
        </w:rPr>
        <w:t>countries develop their militaries, the more dependent on networks they become</w:t>
      </w:r>
      <w:r w:rsidRPr="005A065C">
        <w:rPr>
          <w:b/>
          <w:szCs w:val="20"/>
          <w:u w:val="single"/>
        </w:rPr>
        <w:t xml:space="preserve"> as well</w:t>
      </w:r>
      <w:r w:rsidRPr="006E0506">
        <w:t xml:space="preserve">. China is developing its own drone </w:t>
      </w:r>
      <w:proofErr w:type="spellStart"/>
      <w:r w:rsidRPr="006E0506">
        <w:t>programme</w:t>
      </w:r>
      <w:proofErr w:type="spellEnd"/>
      <w:r w:rsidRPr="006E0506">
        <w:t xml:space="preserve">, and so is Russia, which will both presumably be dependent on satellites to operate. </w:t>
      </w:r>
      <w:r w:rsidRPr="005A065C">
        <w:rPr>
          <w:b/>
          <w:szCs w:val="20"/>
          <w:u w:val="single"/>
        </w:rPr>
        <w:t xml:space="preserve">And the more their (and our) economies and business interests develop, the more everyone will rely on satellites to further their economic ambitions. </w:t>
      </w:r>
      <w:r w:rsidRPr="00046285">
        <w:rPr>
          <w:b/>
          <w:szCs w:val="20"/>
          <w:highlight w:val="yellow"/>
          <w:u w:val="single"/>
        </w:rPr>
        <w:t>In the event that countries</w:t>
      </w:r>
      <w:r w:rsidRPr="005A065C">
        <w:rPr>
          <w:b/>
          <w:szCs w:val="20"/>
          <w:u w:val="single"/>
        </w:rPr>
        <w:t xml:space="preserve"> were to start </w:t>
      </w:r>
      <w:r w:rsidRPr="00046285">
        <w:rPr>
          <w:b/>
          <w:szCs w:val="20"/>
          <w:highlight w:val="yellow"/>
          <w:u w:val="single"/>
        </w:rPr>
        <w:t>knock</w:t>
      </w:r>
      <w:r w:rsidRPr="005A065C">
        <w:rPr>
          <w:b/>
          <w:szCs w:val="20"/>
          <w:u w:val="single"/>
        </w:rPr>
        <w:t xml:space="preserve">ing </w:t>
      </w:r>
      <w:r w:rsidRPr="00046285">
        <w:rPr>
          <w:b/>
          <w:szCs w:val="20"/>
          <w:highlight w:val="yellow"/>
          <w:u w:val="single"/>
        </w:rPr>
        <w:t>out each other’s satellites</w:t>
      </w:r>
      <w:r w:rsidRPr="005A065C">
        <w:rPr>
          <w:b/>
          <w:szCs w:val="20"/>
          <w:u w:val="single"/>
        </w:rPr>
        <w:t xml:space="preserve"> on a large scale, </w:t>
      </w:r>
      <w:r w:rsidRPr="00046285">
        <w:rPr>
          <w:b/>
          <w:szCs w:val="20"/>
          <w:highlight w:val="yellow"/>
          <w:u w:val="single"/>
        </w:rPr>
        <w:t xml:space="preserve">the consequences </w:t>
      </w:r>
      <w:r w:rsidRPr="005A065C">
        <w:rPr>
          <w:b/>
          <w:szCs w:val="20"/>
          <w:u w:val="single"/>
        </w:rPr>
        <w:t xml:space="preserve">across the board – </w:t>
      </w:r>
      <w:r w:rsidRPr="00046285">
        <w:rPr>
          <w:b/>
          <w:szCs w:val="20"/>
          <w:highlight w:val="yellow"/>
          <w:u w:val="single"/>
        </w:rPr>
        <w:t>for everyone – would be disastrous</w:t>
      </w:r>
      <w:r w:rsidRPr="005A065C">
        <w:rPr>
          <w:b/>
          <w:szCs w:val="20"/>
          <w:u w:val="single"/>
        </w:rPr>
        <w:t xml:space="preserve">. </w:t>
      </w:r>
      <w:r w:rsidRPr="006E0506">
        <w:t xml:space="preserve">It would also be expensive in the short term. </w:t>
      </w:r>
      <w:r w:rsidRPr="00046285">
        <w:rPr>
          <w:b/>
          <w:szCs w:val="20"/>
          <w:highlight w:val="yellow"/>
          <w:u w:val="single"/>
        </w:rPr>
        <w:t>Getting things into orbit</w:t>
      </w:r>
      <w:r w:rsidRPr="005A065C">
        <w:rPr>
          <w:b/>
          <w:szCs w:val="20"/>
          <w:u w:val="single"/>
        </w:rPr>
        <w:t xml:space="preserve"> – peaceful or otherwise – still </w:t>
      </w:r>
      <w:r w:rsidRPr="00046285">
        <w:rPr>
          <w:b/>
          <w:szCs w:val="20"/>
          <w:highlight w:val="yellow"/>
          <w:u w:val="single"/>
        </w:rPr>
        <w:t>isn’t cheap</w:t>
      </w:r>
      <w:r w:rsidRPr="005A065C">
        <w:rPr>
          <w:b/>
          <w:szCs w:val="20"/>
          <w:u w:val="single"/>
        </w:rPr>
        <w:t>, which is why only a handful of countries regularly do so.</w:t>
      </w:r>
      <w:r w:rsidRPr="006E0506">
        <w:t xml:space="preserve"> And if you want to blow up a network of many satellites today (as you would have to in a first strike, to ensure other satellites couldn’t pick up the slack), launching small satellites or missiles into orbit is the only practical way to do that – </w:t>
      </w:r>
      <w:r w:rsidRPr="00046285">
        <w:rPr>
          <w:b/>
          <w:szCs w:val="20"/>
          <w:highlight w:val="yellow"/>
          <w:u w:val="single"/>
        </w:rPr>
        <w:t>arming satellites with their own weaponry</w:t>
      </w:r>
      <w:r w:rsidRPr="005A065C">
        <w:rPr>
          <w:b/>
          <w:szCs w:val="20"/>
          <w:u w:val="single"/>
        </w:rPr>
        <w:t xml:space="preserve"> just </w:t>
      </w:r>
      <w:r w:rsidRPr="00046285">
        <w:rPr>
          <w:b/>
          <w:szCs w:val="20"/>
          <w:highlight w:val="yellow"/>
          <w:u w:val="single"/>
        </w:rPr>
        <w:t>isn’t</w:t>
      </w:r>
      <w:r w:rsidRPr="005A065C">
        <w:rPr>
          <w:b/>
          <w:szCs w:val="20"/>
          <w:u w:val="single"/>
        </w:rPr>
        <w:t xml:space="preserve"> financially or technologically </w:t>
      </w:r>
      <w:r w:rsidRPr="00046285">
        <w:rPr>
          <w:b/>
          <w:szCs w:val="20"/>
          <w:highlight w:val="yellow"/>
          <w:u w:val="single"/>
        </w:rPr>
        <w:t>feasible</w:t>
      </w:r>
      <w:r w:rsidRPr="005A065C">
        <w:rPr>
          <w:b/>
          <w:szCs w:val="20"/>
          <w:u w:val="single"/>
        </w:rPr>
        <w:t xml:space="preserve"> </w:t>
      </w:r>
    </w:p>
    <w:p w14:paraId="556D9C64" w14:textId="77777777" w:rsidR="00253747" w:rsidRDefault="00253747" w:rsidP="00253747">
      <w:pPr>
        <w:rPr>
          <w:b/>
          <w:szCs w:val="20"/>
          <w:u w:val="single"/>
        </w:rPr>
      </w:pPr>
    </w:p>
    <w:p w14:paraId="69159280" w14:textId="77777777" w:rsidR="00253747" w:rsidRPr="006E0506" w:rsidRDefault="00253747" w:rsidP="00253747">
      <w:r w:rsidRPr="005A065C">
        <w:rPr>
          <w:b/>
          <w:szCs w:val="20"/>
          <w:u w:val="single"/>
        </w:rPr>
        <w:t>on a grand scale</w:t>
      </w:r>
      <w:r w:rsidRPr="006E0506">
        <w:t xml:space="preserve">. We are, happily, a long way from a Death Star. “I don’t think [a large first strike] would be financially too costly [if you’re] thinking about kinetic energy weapons and the air-based or ground-based lasers,” says </w:t>
      </w:r>
      <w:proofErr w:type="spellStart"/>
      <w:r w:rsidRPr="006E0506">
        <w:t>Jasani</w:t>
      </w:r>
      <w:proofErr w:type="spellEnd"/>
      <w:r w:rsidRPr="006E0506">
        <w:t xml:space="preserve">. “It’s viable. But if you say, ‘I’m going to put an [ASAT] weapon [permanently] in orbit’, we are then getting into very expensive and very complicated technology. </w:t>
      </w:r>
      <w:proofErr w:type="gramStart"/>
      <w:r w:rsidRPr="006E0506">
        <w:t>So</w:t>
      </w:r>
      <w:proofErr w:type="gramEnd"/>
      <w:r w:rsidRPr="006E0506">
        <w:t xml:space="preserve"> my guess is that in the foreseeable future, what we are going to focus on are the kinetic energy weapons and possibly lasers that could blind satellites or affect, for example, the solar panels. That kind of technology will be delivered in the foreseeable future, rather than having lasers in orbit [like] the Star Wars kind of thing.” </w:t>
      </w:r>
      <w:r w:rsidRPr="005A065C">
        <w:rPr>
          <w:b/>
          <w:szCs w:val="20"/>
          <w:u w:val="single"/>
        </w:rPr>
        <w:t xml:space="preserve">But there’s another, possibly even more persuasive reason that a kinetic war in space may not </w:t>
      </w:r>
      <w:proofErr w:type="gramStart"/>
      <w:r w:rsidRPr="005A065C">
        <w:rPr>
          <w:b/>
          <w:szCs w:val="20"/>
          <w:u w:val="single"/>
        </w:rPr>
        <w:t>happen:</w:t>
      </w:r>
      <w:proofErr w:type="gramEnd"/>
      <w:r w:rsidRPr="005A065C">
        <w:rPr>
          <w:b/>
          <w:szCs w:val="20"/>
          <w:u w:val="single"/>
        </w:rPr>
        <w:t xml:space="preserve"> </w:t>
      </w:r>
      <w:r w:rsidRPr="00046285">
        <w:rPr>
          <w:b/>
          <w:szCs w:val="20"/>
          <w:highlight w:val="yellow"/>
          <w:u w:val="single"/>
        </w:rPr>
        <w:t>it’s</w:t>
      </w:r>
      <w:r w:rsidRPr="005A065C">
        <w:rPr>
          <w:b/>
          <w:szCs w:val="20"/>
          <w:u w:val="single"/>
        </w:rPr>
        <w:t xml:space="preserve"> just so much </w:t>
      </w:r>
      <w:r w:rsidRPr="00046285">
        <w:rPr>
          <w:b/>
          <w:szCs w:val="20"/>
          <w:highlight w:val="yellow"/>
          <w:u w:val="single"/>
        </w:rPr>
        <w:t>easier</w:t>
      </w:r>
      <w:r w:rsidRPr="005A065C">
        <w:rPr>
          <w:b/>
          <w:szCs w:val="20"/>
          <w:u w:val="single"/>
        </w:rPr>
        <w:t xml:space="preserve"> – and less damaging – </w:t>
      </w:r>
      <w:r w:rsidRPr="00046285">
        <w:rPr>
          <w:b/>
          <w:szCs w:val="20"/>
          <w:highlight w:val="yellow"/>
          <w:u w:val="single"/>
        </w:rPr>
        <w:t>to</w:t>
      </w:r>
      <w:r w:rsidRPr="005A065C">
        <w:rPr>
          <w:b/>
          <w:szCs w:val="20"/>
          <w:u w:val="single"/>
        </w:rPr>
        <w:t xml:space="preserve"> mess with satellites without getting close to them. “</w:t>
      </w:r>
      <w:r w:rsidRPr="00046285">
        <w:rPr>
          <w:b/>
          <w:szCs w:val="20"/>
          <w:highlight w:val="yellow"/>
          <w:u w:val="single"/>
        </w:rPr>
        <w:t>Jam</w:t>
      </w:r>
      <w:r w:rsidRPr="005A065C">
        <w:rPr>
          <w:b/>
          <w:szCs w:val="20"/>
          <w:u w:val="single"/>
        </w:rPr>
        <w:t xml:space="preserve">ming </w:t>
      </w:r>
      <w:r w:rsidRPr="00046285">
        <w:rPr>
          <w:b/>
          <w:szCs w:val="20"/>
          <w:highlight w:val="yellow"/>
          <w:u w:val="single"/>
        </w:rPr>
        <w:t>from the ground</w:t>
      </w:r>
      <w:r w:rsidRPr="005A065C">
        <w:rPr>
          <w:b/>
          <w:szCs w:val="20"/>
          <w:u w:val="single"/>
        </w:rPr>
        <w:t xml:space="preserve"> is not difficult,” says Quintana</w:t>
      </w:r>
      <w:r w:rsidRPr="006E0506">
        <w:t>. “If you look at the Middle East, pick a country where there’s a crisis and the chances are that the military in that country has tried to jam a commercial satellite to try and avoid satellite TV channels broadcasting anti-government messages.” “</w:t>
      </w:r>
      <w:r w:rsidRPr="005A065C">
        <w:rPr>
          <w:b/>
          <w:szCs w:val="20"/>
          <w:u w:val="single"/>
        </w:rPr>
        <w:t xml:space="preserve">My guess is that by the time we are ready for </w:t>
      </w:r>
      <w:r w:rsidRPr="00046285">
        <w:rPr>
          <w:b/>
          <w:szCs w:val="20"/>
          <w:highlight w:val="yellow"/>
          <w:u w:val="single"/>
        </w:rPr>
        <w:t>space warfare</w:t>
      </w:r>
      <w:r w:rsidRPr="005A065C">
        <w:rPr>
          <w:b/>
          <w:szCs w:val="20"/>
          <w:u w:val="single"/>
        </w:rPr>
        <w:t xml:space="preserve">, I think you may not be </w:t>
      </w:r>
      <w:r w:rsidRPr="00046285">
        <w:rPr>
          <w:b/>
          <w:szCs w:val="20"/>
          <w:highlight w:val="yellow"/>
          <w:u w:val="single"/>
        </w:rPr>
        <w:t>bank</w:t>
      </w:r>
      <w:r w:rsidRPr="005A065C">
        <w:rPr>
          <w:b/>
          <w:szCs w:val="20"/>
          <w:u w:val="single"/>
        </w:rPr>
        <w:t xml:space="preserve">ing </w:t>
      </w:r>
      <w:r w:rsidRPr="00046285">
        <w:rPr>
          <w:b/>
          <w:szCs w:val="20"/>
          <w:highlight w:val="yellow"/>
          <w:u w:val="single"/>
        </w:rPr>
        <w:t>on</w:t>
      </w:r>
      <w:r w:rsidRPr="005A065C">
        <w:rPr>
          <w:b/>
          <w:szCs w:val="20"/>
          <w:u w:val="single"/>
        </w:rPr>
        <w:t xml:space="preserve"> your hit-to-kill ASATs, but more on [</w:t>
      </w:r>
      <w:r w:rsidRPr="00046285">
        <w:rPr>
          <w:b/>
          <w:szCs w:val="20"/>
          <w:highlight w:val="yellow"/>
          <w:u w:val="single"/>
        </w:rPr>
        <w:t>non-destructive</w:t>
      </w:r>
      <w:r w:rsidRPr="005A065C">
        <w:rPr>
          <w:b/>
          <w:szCs w:val="20"/>
          <w:u w:val="single"/>
        </w:rPr>
        <w:t xml:space="preserve">] high-energy laser-based </w:t>
      </w:r>
      <w:r w:rsidRPr="00046285">
        <w:rPr>
          <w:b/>
          <w:szCs w:val="20"/>
          <w:highlight w:val="yellow"/>
          <w:u w:val="single"/>
        </w:rPr>
        <w:t>systems</w:t>
      </w:r>
      <w:r w:rsidRPr="005A065C">
        <w:rPr>
          <w:b/>
          <w:szCs w:val="20"/>
          <w:u w:val="single"/>
        </w:rPr>
        <w:t>,”</w:t>
      </w:r>
      <w:r w:rsidRPr="006E0506">
        <w:t xml:space="preserve"> </w:t>
      </w:r>
      <w:proofErr w:type="spellStart"/>
      <w:r w:rsidRPr="006E0506">
        <w:t>Jasani</w:t>
      </w:r>
      <w:proofErr w:type="spellEnd"/>
      <w:r w:rsidRPr="006E0506">
        <w:t xml:space="preserve"> agrees. </w:t>
      </w:r>
      <w:r w:rsidRPr="005A065C">
        <w:rPr>
          <w:b/>
          <w:szCs w:val="20"/>
          <w:u w:val="single"/>
        </w:rPr>
        <w:t xml:space="preserve">“[Space </w:t>
      </w:r>
      <w:r w:rsidRPr="00046285">
        <w:rPr>
          <w:b/>
          <w:szCs w:val="20"/>
          <w:highlight w:val="yellow"/>
          <w:u w:val="single"/>
        </w:rPr>
        <w:t>debris] affects all sides</w:t>
      </w:r>
      <w:r w:rsidRPr="005A065C">
        <w:rPr>
          <w:b/>
          <w:szCs w:val="20"/>
          <w:u w:val="single"/>
        </w:rPr>
        <w:t>, not just the attacked side.</w:t>
      </w:r>
      <w:r w:rsidRPr="006E0506">
        <w:t xml:space="preserve"> The attacking side will have its own satellites in orbit, which might be affected by the debris [of its own attack].” And if you really need to remove an enemy’s satellite coverage, you can always try to flatten or hack the control stations on the ground, leaving the satellites talking with no-one to listen. </w:t>
      </w:r>
      <w:r w:rsidRPr="005A065C">
        <w:rPr>
          <w:b/>
          <w:szCs w:val="20"/>
          <w:u w:val="single"/>
        </w:rPr>
        <w:t>“I don’t think physically blowing things up from the ground is something that people are looking at again,</w:t>
      </w:r>
      <w:r w:rsidRPr="006E0506">
        <w:t xml:space="preserve">” says Quintana. “Countries and governments try to find means other than physical conflict to achieve their strategic ends. </w:t>
      </w:r>
      <w:proofErr w:type="gramStart"/>
      <w:r w:rsidRPr="005A065C">
        <w:rPr>
          <w:b/>
          <w:szCs w:val="20"/>
          <w:u w:val="single"/>
        </w:rPr>
        <w:t>So</w:t>
      </w:r>
      <w:proofErr w:type="gramEnd"/>
      <w:r w:rsidRPr="005A065C">
        <w:rPr>
          <w:b/>
          <w:szCs w:val="20"/>
          <w:u w:val="single"/>
        </w:rPr>
        <w:t xml:space="preserve"> </w:t>
      </w:r>
      <w:r w:rsidRPr="00046285">
        <w:rPr>
          <w:b/>
          <w:szCs w:val="20"/>
          <w:highlight w:val="yellow"/>
          <w:u w:val="single"/>
        </w:rPr>
        <w:t xml:space="preserve">as space becomes more commercial and </w:t>
      </w:r>
      <w:r w:rsidRPr="005A065C">
        <w:rPr>
          <w:b/>
          <w:szCs w:val="20"/>
          <w:u w:val="single"/>
        </w:rPr>
        <w:t xml:space="preserve">more </w:t>
      </w:r>
      <w:r w:rsidRPr="00046285">
        <w:rPr>
          <w:b/>
          <w:szCs w:val="20"/>
          <w:highlight w:val="yellow"/>
          <w:u w:val="single"/>
        </w:rPr>
        <w:t>civilian</w:t>
      </w:r>
      <w:r w:rsidRPr="005A065C">
        <w:rPr>
          <w:b/>
          <w:szCs w:val="20"/>
          <w:u w:val="single"/>
        </w:rPr>
        <w:t xml:space="preserve"> and as more scientific satellites go up, then you’ll find that </w:t>
      </w:r>
      <w:r w:rsidRPr="00046285">
        <w:rPr>
          <w:rStyle w:val="Emphasis"/>
          <w:highlight w:val="yellow"/>
        </w:rPr>
        <w:t>states will not seek to directly attack each other</w:t>
      </w:r>
      <w:r w:rsidRPr="005A065C">
        <w:rPr>
          <w:b/>
          <w:szCs w:val="20"/>
          <w:u w:val="single"/>
        </w:rPr>
        <w:t>, but will seek other means.</w:t>
      </w:r>
      <w:r w:rsidRPr="006E0506">
        <w:t xml:space="preserve"> “It may just be that they will try to cyber-attack the satellites and take them over, which has been done in the past. It’s much easier to physically or cyber-attack the ground control station than it is to attack the satellite itself - so why would you not look to do that as a first port of call and achieve the same ends?” Ultimately, then, what might keep us safe from a war in space isn't the horror of explosives in orbit, but a question of cost and convenience.</w:t>
      </w:r>
    </w:p>
    <w:p w14:paraId="6C9204D7" w14:textId="43FA9930" w:rsidR="00253747" w:rsidRPr="00100A2B" w:rsidRDefault="00253747" w:rsidP="00395415">
      <w:pPr>
        <w:pStyle w:val="Heading4"/>
        <w:numPr>
          <w:ilvl w:val="0"/>
          <w:numId w:val="13"/>
        </w:numPr>
      </w:pPr>
      <w:r w:rsidRPr="00100A2B">
        <w:t xml:space="preserve">Alliances check </w:t>
      </w:r>
      <w:proofErr w:type="spellStart"/>
      <w:r w:rsidRPr="00100A2B">
        <w:t>miscalc</w:t>
      </w:r>
      <w:proofErr w:type="spellEnd"/>
      <w:r w:rsidRPr="00100A2B">
        <w:t xml:space="preserve"> – too costly</w:t>
      </w:r>
    </w:p>
    <w:p w14:paraId="38D0AB42" w14:textId="77777777" w:rsidR="00253747" w:rsidRPr="00100A2B" w:rsidRDefault="00253747" w:rsidP="00253747">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3846E642" w14:textId="77777777" w:rsidR="00253747" w:rsidRPr="00624789" w:rsidRDefault="00253747" w:rsidP="00253747">
      <w:pPr>
        <w:rPr>
          <w:b/>
          <w:sz w:val="22"/>
          <w:u w:val="singl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253B1F0D" w14:textId="0C9CD85E" w:rsidR="00421CCD" w:rsidRPr="00F35F0D" w:rsidRDefault="00421CCD" w:rsidP="00421CCD">
      <w:pPr>
        <w:pStyle w:val="Heading4"/>
        <w:numPr>
          <w:ilvl w:val="0"/>
          <w:numId w:val="13"/>
        </w:numPr>
        <w:rPr>
          <w:rFonts w:cs="Arial"/>
          <w:b w:val="0"/>
          <w:bCs w:val="0"/>
        </w:rPr>
      </w:pPr>
      <w:r w:rsidRPr="00421CCD">
        <w:rPr>
          <w:rFonts w:cs="Arial"/>
          <w:u w:val="single"/>
        </w:rPr>
        <w:t xml:space="preserve"> </w:t>
      </w: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68230944" w14:textId="77777777" w:rsidR="00421CCD" w:rsidRPr="00F35F0D" w:rsidRDefault="00421CCD" w:rsidP="00421CCD">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232763DA" w14:textId="77777777" w:rsidR="00421CCD" w:rsidRPr="008148C1" w:rsidRDefault="00421CCD" w:rsidP="00421CCD">
      <w:r w:rsidRPr="00F35F0D">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t xml:space="preserve"> the </w:t>
      </w:r>
      <w:r w:rsidRPr="00FF44C4">
        <w:rPr>
          <w:rStyle w:val="Emphasis"/>
          <w:highlight w:val="green"/>
        </w:rPr>
        <w:t>fragility</w:t>
      </w:r>
      <w:r w:rsidRPr="00FF44C4">
        <w:rPr>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t xml:space="preserve"> a degree of </w:t>
      </w:r>
      <w:r w:rsidRPr="00FF44C4">
        <w:rPr>
          <w:rStyle w:val="Emphasis"/>
          <w:highlight w:val="green"/>
        </w:rPr>
        <w:t>existential deterrence</w:t>
      </w:r>
      <w:r w:rsidRPr="00F35F0D">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t xml:space="preserve"> </w:t>
      </w:r>
      <w:r w:rsidRPr="00F35F0D">
        <w:rPr>
          <w:u w:val="single"/>
        </w:rPr>
        <w:t xml:space="preserve">to decision-makers </w:t>
      </w:r>
      <w:r w:rsidRPr="00FF44C4">
        <w:rPr>
          <w:highlight w:val="green"/>
          <w:u w:val="single"/>
        </w:rPr>
        <w:t>that there may be</w:t>
      </w:r>
      <w:r w:rsidRPr="00F35F0D">
        <w:t xml:space="preserve"> a </w:t>
      </w:r>
      <w:r w:rsidRPr="00FF44C4">
        <w:rPr>
          <w:rStyle w:val="Emphasis"/>
          <w:highlight w:val="green"/>
        </w:rPr>
        <w:t>natural caution</w:t>
      </w:r>
      <w:r w:rsidRPr="00FF44C4">
        <w:rPr>
          <w:highlight w:val="green"/>
        </w:rPr>
        <w:t xml:space="preserve"> </w:t>
      </w:r>
      <w:r w:rsidRPr="00FF44C4">
        <w:rPr>
          <w:highlight w:val="green"/>
          <w:u w:val="single"/>
        </w:rPr>
        <w:t>against</w:t>
      </w:r>
      <w:r w:rsidRPr="00F35F0D">
        <w:rPr>
          <w:u w:val="single"/>
        </w:rPr>
        <w:t xml:space="preserve"> a wholesale </w:t>
      </w:r>
      <w:r w:rsidRPr="00FF44C4">
        <w:rPr>
          <w:highlight w:val="green"/>
          <w:u w:val="single"/>
        </w:rPr>
        <w:t>assault on</w:t>
      </w:r>
      <w:r w:rsidRPr="00F35F0D">
        <w:t xml:space="preserve"> a state’s entire </w:t>
      </w:r>
      <w:r w:rsidRPr="00FF44C4">
        <w:rPr>
          <w:highlight w:val="green"/>
          <w:u w:val="single"/>
        </w:rPr>
        <w:t>space</w:t>
      </w:r>
      <w:r w:rsidRPr="00F35F0D">
        <w:rPr>
          <w:u w:val="single"/>
        </w:rPr>
        <w:t xml:space="preserve"> </w:t>
      </w:r>
      <w:r w:rsidRPr="00FF44C4">
        <w:rPr>
          <w:highlight w:val="green"/>
          <w:u w:val="single"/>
        </w:rPr>
        <w:t>capabilities</w:t>
      </w:r>
      <w:r w:rsidRPr="00FF44C4">
        <w:rPr>
          <w:highlight w:val="green"/>
        </w:rPr>
        <w:t xml:space="preserve"> </w:t>
      </w:r>
      <w:r w:rsidRPr="00FF44C4">
        <w:rPr>
          <w:highlight w:val="green"/>
          <w:u w:val="single"/>
        </w:rPr>
        <w:t>because</w:t>
      </w:r>
      <w:r w:rsidRPr="00F35F0D">
        <w:t xml:space="preserve"> the </w:t>
      </w:r>
      <w:r w:rsidRPr="00FF44C4">
        <w:rPr>
          <w:highlight w:val="green"/>
          <w:u w:val="single"/>
        </w:rPr>
        <w:t>consequences</w:t>
      </w:r>
      <w:r w:rsidRPr="00F35F0D">
        <w:t xml:space="preserve"> of doing so </w:t>
      </w:r>
      <w:r w:rsidRPr="00FF44C4">
        <w:rPr>
          <w:highlight w:val="green"/>
          <w:u w:val="single"/>
        </w:rPr>
        <w:t>approach</w:t>
      </w:r>
      <w:r w:rsidRPr="00F35F0D">
        <w:t xml:space="preserve"> the </w:t>
      </w:r>
      <w:r w:rsidRPr="00F35F0D">
        <w:rPr>
          <w:u w:val="single"/>
        </w:rPr>
        <w:t xml:space="preserve">mentalities of </w:t>
      </w:r>
      <w:r w:rsidRPr="00F35F0D">
        <w:rPr>
          <w:rStyle w:val="Emphasis"/>
        </w:rPr>
        <w:t>total war</w:t>
      </w:r>
      <w:r w:rsidRPr="00F35F0D">
        <w:t xml:space="preserve">, </w:t>
      </w:r>
      <w:r w:rsidRPr="00F35F0D">
        <w:rPr>
          <w:u w:val="single"/>
        </w:rPr>
        <w:t xml:space="preserve">or </w:t>
      </w:r>
      <w:r w:rsidRPr="00FF44C4">
        <w:rPr>
          <w:rStyle w:val="Emphasis"/>
          <w:highlight w:val="green"/>
        </w:rPr>
        <w:t>nuclear responses</w:t>
      </w:r>
      <w:r w:rsidRPr="00F35F0D">
        <w:t xml:space="preserve"> if a society begins tearing itself apart because of the collapse of </w:t>
      </w:r>
      <w:proofErr w:type="spellStart"/>
      <w:r w:rsidRPr="00F35F0D">
        <w:t>optimised</w:t>
      </w:r>
      <w:proofErr w:type="spellEnd"/>
      <w:r w:rsidRPr="00F35F0D">
        <w:t xml:space="preserve"> energy grids and just-in-time supply chains. In addition, the </w:t>
      </w:r>
      <w:r w:rsidRPr="00FF44C4">
        <w:rPr>
          <w:highlight w:val="green"/>
          <w:u w:val="single"/>
        </w:rPr>
        <w:t xml:space="preserve">problem of </w:t>
      </w:r>
      <w:r w:rsidRPr="00FF44C4">
        <w:rPr>
          <w:rStyle w:val="Emphasis"/>
          <w:highlight w:val="green"/>
        </w:rPr>
        <w:t>space debris</w:t>
      </w:r>
      <w:r w:rsidRPr="00F35F0D">
        <w:t xml:space="preserve"> and the political-legal hurdles to conducting debris clean-up operations </w:t>
      </w:r>
      <w:r w:rsidRPr="00FF44C4">
        <w:rPr>
          <w:highlight w:val="green"/>
          <w:u w:val="single"/>
        </w:rPr>
        <w:t>mean</w:t>
      </w:r>
      <w:r w:rsidRPr="00F35F0D">
        <w:t xml:space="preserve"> that even a handful of </w:t>
      </w:r>
      <w:r w:rsidRPr="00FF44C4">
        <w:rPr>
          <w:highlight w:val="green"/>
          <w:u w:val="single"/>
        </w:rPr>
        <w:t>explosive events</w:t>
      </w:r>
      <w:r w:rsidRPr="00F35F0D">
        <w:rPr>
          <w:u w:val="single"/>
        </w:rPr>
        <w:t xml:space="preserve"> in space </w:t>
      </w:r>
      <w:r w:rsidRPr="00FF44C4">
        <w:rPr>
          <w:highlight w:val="green"/>
          <w:u w:val="single"/>
        </w:rPr>
        <w:t>can render a region of</w:t>
      </w:r>
      <w:r w:rsidRPr="00F35F0D">
        <w:rPr>
          <w:u w:val="single"/>
        </w:rPr>
        <w:t xml:space="preserve"> Earth </w:t>
      </w:r>
      <w:r w:rsidRPr="00FF44C4">
        <w:rPr>
          <w:highlight w:val="green"/>
          <w:u w:val="single"/>
        </w:rPr>
        <w:t>orbit unusable</w:t>
      </w:r>
      <w:r w:rsidRPr="00F35F0D">
        <w:rPr>
          <w:u w:val="single"/>
        </w:rPr>
        <w:t xml:space="preserve"> for everyone</w:t>
      </w:r>
      <w:r w:rsidRPr="00F35F0D">
        <w:t xml:space="preserve">. </w:t>
      </w:r>
      <w:r w:rsidRPr="00FF44C4">
        <w:rPr>
          <w:highlight w:val="green"/>
          <w:u w:val="single"/>
        </w:rPr>
        <w:t>This</w:t>
      </w:r>
      <w:r w:rsidRPr="00F35F0D">
        <w:rPr>
          <w:u w:val="single"/>
        </w:rPr>
        <w:t xml:space="preserve"> </w:t>
      </w:r>
      <w:r w:rsidRPr="00FF44C4">
        <w:rPr>
          <w:highlight w:val="green"/>
          <w:u w:val="single"/>
        </w:rPr>
        <w:t xml:space="preserve">could </w:t>
      </w:r>
      <w:r w:rsidRPr="00FF44C4">
        <w:rPr>
          <w:rStyle w:val="Emphasis"/>
          <w:highlight w:val="green"/>
        </w:rPr>
        <w:t>caution</w:t>
      </w:r>
      <w:r w:rsidRPr="00FF44C4">
        <w:rPr>
          <w:highlight w:val="green"/>
          <w:u w:val="single"/>
        </w:rPr>
        <w:t xml:space="preserve"> a </w:t>
      </w:r>
      <w:r w:rsidRPr="00FF44C4">
        <w:rPr>
          <w:rStyle w:val="Emphasis"/>
          <w:highlight w:val="green"/>
        </w:rPr>
        <w:t>country like China</w:t>
      </w:r>
      <w:r w:rsidRPr="00FF44C4">
        <w:rPr>
          <w:highlight w:val="green"/>
          <w:u w:val="single"/>
        </w:rPr>
        <w:t xml:space="preserve"> from</w:t>
      </w:r>
      <w:r w:rsidRPr="00F35F0D">
        <w:rPr>
          <w:u w:val="single"/>
        </w:rPr>
        <w:t xml:space="preserve"> </w:t>
      </w:r>
      <w:r w:rsidRPr="00F35F0D">
        <w:t xml:space="preserve">excessive </w:t>
      </w:r>
      <w:r w:rsidRPr="00F35F0D">
        <w:rPr>
          <w:u w:val="single"/>
        </w:rPr>
        <w:t xml:space="preserve">kinetic </w:t>
      </w:r>
      <w:r w:rsidRPr="00FF44C4">
        <w:rPr>
          <w:highlight w:val="green"/>
          <w:u w:val="single"/>
        </w:rPr>
        <w:t xml:space="preserve">intercept missions because its </w:t>
      </w:r>
      <w:r w:rsidRPr="00FF44C4">
        <w:rPr>
          <w:rStyle w:val="Emphasis"/>
          <w:highlight w:val="green"/>
        </w:rPr>
        <w:t>own military</w:t>
      </w:r>
      <w:r w:rsidRPr="00FF44C4">
        <w:rPr>
          <w:highlight w:val="green"/>
          <w:u w:val="single"/>
        </w:rPr>
        <w:t xml:space="preserve"> and </w:t>
      </w:r>
      <w:r w:rsidRPr="00FF44C4">
        <w:rPr>
          <w:rStyle w:val="Emphasis"/>
          <w:highlight w:val="green"/>
        </w:rPr>
        <w:t>economy</w:t>
      </w:r>
      <w:r w:rsidRPr="00FF44C4">
        <w:rPr>
          <w:highlight w:val="green"/>
          <w:u w:val="single"/>
        </w:rPr>
        <w:t xml:space="preserve"> is</w:t>
      </w:r>
      <w:r w:rsidRPr="00F35F0D">
        <w:rPr>
          <w:u w:val="single"/>
        </w:rPr>
        <w:t xml:space="preserve"> </w:t>
      </w:r>
      <w:r w:rsidRPr="00F35F0D">
        <w:rPr>
          <w:rStyle w:val="Emphasis"/>
        </w:rPr>
        <w:t xml:space="preserve">increasingly </w:t>
      </w:r>
      <w:r w:rsidRPr="00FF44C4">
        <w:rPr>
          <w:rStyle w:val="Emphasis"/>
          <w:highlight w:val="green"/>
        </w:rPr>
        <w:t>reliant</w:t>
      </w:r>
      <w:r w:rsidRPr="00F35F0D">
        <w:rPr>
          <w:u w:val="single"/>
        </w:rPr>
        <w:t xml:space="preserve"> on</w:t>
      </w:r>
      <w:r w:rsidRPr="00F35F0D">
        <w:t xml:space="preserve"> outer </w:t>
      </w:r>
      <w:r w:rsidRPr="00F35F0D">
        <w:rPr>
          <w:u w:val="single"/>
        </w:rPr>
        <w:t>space</w:t>
      </w:r>
      <w:r w:rsidRPr="00F35F0D">
        <w:t>, but perhaps not a country like North Korea which does not rely on space</w:t>
      </w:r>
      <w:r w:rsidRPr="00F35F0D">
        <w:rPr>
          <w:u w:val="single"/>
        </w:rPr>
        <w:t xml:space="preserve">. The usefulness, sensitivity, and fragility of space may have some </w:t>
      </w:r>
      <w:r w:rsidRPr="00F35F0D">
        <w:rPr>
          <w:rStyle w:val="Emphasis"/>
        </w:rPr>
        <w:t>existential deterrent effect</w:t>
      </w:r>
      <w:r w:rsidRPr="00F35F0D">
        <w:t xml:space="preserve">. </w:t>
      </w:r>
      <w:r w:rsidRPr="00FF44C4">
        <w:rPr>
          <w:highlight w:val="green"/>
          <w:u w:val="single"/>
        </w:rPr>
        <w:t>China’s</w:t>
      </w:r>
      <w:r w:rsidRPr="00F35F0D">
        <w:t xml:space="preserve"> catastrophic </w:t>
      </w:r>
      <w:r w:rsidRPr="00FF44C4">
        <w:rPr>
          <w:rStyle w:val="Emphasis"/>
          <w:highlight w:val="green"/>
        </w:rPr>
        <w:t>a</w:t>
      </w:r>
      <w:r w:rsidRPr="00F35F0D">
        <w:rPr>
          <w:u w:val="single"/>
        </w:rPr>
        <w:t>nti-</w:t>
      </w:r>
      <w:r w:rsidRPr="00FF44C4">
        <w:rPr>
          <w:rStyle w:val="Emphasis"/>
          <w:highlight w:val="green"/>
        </w:rPr>
        <w:t>sat</w:t>
      </w:r>
      <w:r w:rsidRPr="00F35F0D">
        <w:rPr>
          <w:u w:val="single"/>
        </w:rPr>
        <w:t xml:space="preserve">ellite weapons </w:t>
      </w:r>
      <w:r w:rsidRPr="00FF44C4">
        <w:rPr>
          <w:highlight w:val="green"/>
          <w:u w:val="single"/>
        </w:rPr>
        <w:t>test</w:t>
      </w:r>
      <w:r w:rsidRPr="00F35F0D">
        <w:rPr>
          <w:u w:val="single"/>
        </w:rPr>
        <w:t xml:space="preserve"> in 2007 </w:t>
      </w:r>
      <w:r w:rsidRPr="00FF44C4">
        <w:rPr>
          <w:highlight w:val="green"/>
          <w:u w:val="single"/>
        </w:rPr>
        <w:t>is a</w:t>
      </w:r>
      <w:r w:rsidRPr="00F35F0D">
        <w:t xml:space="preserve"> valuable </w:t>
      </w:r>
      <w:r w:rsidRPr="00FF44C4">
        <w:rPr>
          <w:rStyle w:val="Emphasis"/>
          <w:highlight w:val="green"/>
        </w:rPr>
        <w:t>lesson for all</w:t>
      </w:r>
      <w:r w:rsidRPr="00F35F0D">
        <w:t xml:space="preserve"> on the potentially devastating effect of kinetic warfare in orbit.</w:t>
      </w:r>
    </w:p>
    <w:p w14:paraId="4D897B04" w14:textId="4A225E4C" w:rsidR="00421CCD" w:rsidRPr="00F35F0D" w:rsidRDefault="00421CCD" w:rsidP="00421CCD">
      <w:pPr>
        <w:pStyle w:val="Heading4"/>
        <w:numPr>
          <w:ilvl w:val="0"/>
          <w:numId w:val="13"/>
        </w:numPr>
        <w:rPr>
          <w:rFonts w:cs="Arial"/>
        </w:rPr>
      </w:pPr>
      <w:bookmarkStart w:id="0" w:name="_Hlk18845254"/>
      <w:r>
        <w:rPr>
          <w:rFonts w:cs="Arial"/>
        </w:rPr>
        <w:t xml:space="preserve"> </w:t>
      </w:r>
      <w:r>
        <w:rPr>
          <w:rFonts w:cs="Arial"/>
        </w:rPr>
        <w:t>Space weapon deployment doesn’t cause an arms race or increase chance of war</w:t>
      </w:r>
    </w:p>
    <w:p w14:paraId="2E413015" w14:textId="77777777" w:rsidR="00421CCD" w:rsidRPr="00F35F0D" w:rsidRDefault="00421CCD" w:rsidP="00421CCD">
      <w:proofErr w:type="spellStart"/>
      <w:r w:rsidRPr="007645FB">
        <w:rPr>
          <w:rStyle w:val="Style13ptBold"/>
          <w:lang w:val="es-ES"/>
        </w:rPr>
        <w:t>Lopez</w:t>
      </w:r>
      <w:proofErr w:type="spellEnd"/>
      <w:r w:rsidRPr="007645FB">
        <w:rPr>
          <w:rStyle w:val="Style13ptBold"/>
          <w:lang w:val="es-ES"/>
        </w:rPr>
        <w:t xml:space="preserve"> 12</w:t>
      </w:r>
      <w:r w:rsidRPr="007645FB">
        <w:rPr>
          <w:lang w:val="es-ES"/>
        </w:rPr>
        <w:t xml:space="preserve"> [LAURA DELGADO LO´ PEZ, </w:t>
      </w:r>
      <w:proofErr w:type="spellStart"/>
      <w:r w:rsidRPr="007645FB">
        <w:rPr>
          <w:lang w:val="es-ES"/>
        </w:rPr>
        <w:t>Institute</w:t>
      </w:r>
      <w:proofErr w:type="spellEnd"/>
      <w:r w:rsidRPr="007645FB">
        <w:rPr>
          <w:lang w:val="es-ES"/>
        </w:rPr>
        <w:t xml:space="preserve"> </w:t>
      </w:r>
      <w:proofErr w:type="spellStart"/>
      <w:r w:rsidRPr="007645FB">
        <w:rPr>
          <w:lang w:val="es-ES"/>
        </w:rPr>
        <w:t>for</w:t>
      </w:r>
      <w:proofErr w:type="spellEnd"/>
      <w:r w:rsidRPr="007645FB">
        <w:rPr>
          <w:lang w:val="es-ES"/>
        </w:rPr>
        <w:t xml:space="preserve"> Global </w:t>
      </w:r>
      <w:proofErr w:type="spellStart"/>
      <w:r w:rsidRPr="007645FB">
        <w:rPr>
          <w:lang w:val="es-ES"/>
        </w:rPr>
        <w:t>Environmental</w:t>
      </w:r>
      <w:proofErr w:type="spellEnd"/>
      <w:r w:rsidRPr="007645FB">
        <w:rPr>
          <w:lang w:val="es-ES"/>
        </w:rPr>
        <w:t xml:space="preserve"> </w:t>
      </w:r>
      <w:proofErr w:type="spellStart"/>
      <w:r w:rsidRPr="007645FB">
        <w:rPr>
          <w:lang w:val="es-ES"/>
        </w:rPr>
        <w:t>Strategies</w:t>
      </w:r>
      <w:proofErr w:type="spellEnd"/>
      <w:r w:rsidRPr="007645FB">
        <w:rPr>
          <w:lang w:val="es-ES"/>
        </w:rPr>
        <w:t xml:space="preserve">, Arlington, Virginia. </w:t>
      </w:r>
      <w:proofErr w:type="spellStart"/>
      <w:r w:rsidRPr="00F35F0D">
        <w:t>Astropolitics</w:t>
      </w:r>
      <w:proofErr w:type="spellEnd"/>
      <w:r w:rsidRPr="00F35F0D">
        <w:t>. "Predicting an Arms Race in Space: Problematic Assumptions for Space Arms Control." https://www.tandfonline.com/doi/full/10.1080/14777622.2012.647391]</w:t>
      </w:r>
    </w:p>
    <w:p w14:paraId="15DE5120" w14:textId="77777777" w:rsidR="00421CCD" w:rsidRPr="0049214A" w:rsidRDefault="00421CCD" w:rsidP="00421CCD">
      <w:r w:rsidRPr="0049214A">
        <w:rPr>
          <w:u w:val="single"/>
        </w:rPr>
        <w:t>The previous discussion demonstrates</w:t>
      </w:r>
      <w:r w:rsidRPr="0049214A">
        <w:t xml:space="preserve"> that </w:t>
      </w:r>
      <w:r w:rsidRPr="00FF44C4">
        <w:rPr>
          <w:highlight w:val="green"/>
          <w:u w:val="single"/>
        </w:rPr>
        <w:t>although</w:t>
      </w:r>
      <w:r w:rsidRPr="0049214A">
        <w:rPr>
          <w:u w:val="single"/>
        </w:rPr>
        <w:t xml:space="preserve"> a</w:t>
      </w:r>
      <w:r w:rsidRPr="0049214A">
        <w:t xml:space="preserve"> globalized </w:t>
      </w:r>
      <w:r w:rsidRPr="00FF44C4">
        <w:rPr>
          <w:highlight w:val="green"/>
          <w:u w:val="single"/>
        </w:rPr>
        <w:t>space arms race could follow U.S. deployment</w:t>
      </w:r>
      <w:r w:rsidRPr="0049214A">
        <w:rPr>
          <w:u w:val="single"/>
        </w:rPr>
        <w:t xml:space="preserve"> of space weapons, </w:t>
      </w:r>
      <w:r w:rsidRPr="00FF44C4">
        <w:rPr>
          <w:highlight w:val="green"/>
          <w:u w:val="single"/>
        </w:rPr>
        <w:t>it is</w:t>
      </w:r>
      <w:r w:rsidRPr="0049214A">
        <w:t xml:space="preserve"> also plausible and </w:t>
      </w:r>
      <w:r w:rsidRPr="00FF44C4">
        <w:rPr>
          <w:rStyle w:val="Emphasis"/>
          <w:highlight w:val="green"/>
        </w:rPr>
        <w:t>more</w:t>
      </w:r>
      <w:r w:rsidRPr="0049214A">
        <w:rPr>
          <w:rStyle w:val="Emphasis"/>
        </w:rPr>
        <w:t xml:space="preserve"> </w:t>
      </w:r>
      <w:r w:rsidRPr="00FF44C4">
        <w:rPr>
          <w:rStyle w:val="Emphasis"/>
          <w:highlight w:val="green"/>
        </w:rPr>
        <w:t>likely</w:t>
      </w:r>
      <w:r w:rsidRPr="0049214A">
        <w:t xml:space="preserve"> that </w:t>
      </w:r>
      <w:r w:rsidRPr="00FF44C4">
        <w:rPr>
          <w:highlight w:val="green"/>
          <w:u w:val="single"/>
        </w:rPr>
        <w:t xml:space="preserve">it may </w:t>
      </w:r>
      <w:r w:rsidRPr="00FF44C4">
        <w:rPr>
          <w:rStyle w:val="Emphasis"/>
          <w:highlight w:val="green"/>
        </w:rPr>
        <w:t>not happen at all</w:t>
      </w:r>
      <w:r w:rsidRPr="0049214A">
        <w:t xml:space="preserve">. As Mueller states: ‘‘In the end, most of </w:t>
      </w:r>
      <w:r w:rsidRPr="0049214A">
        <w:rPr>
          <w:u w:val="single"/>
        </w:rPr>
        <w:t>the</w:t>
      </w:r>
      <w:r w:rsidRPr="0049214A">
        <w:t xml:space="preserve"> inevitability </w:t>
      </w:r>
      <w:r w:rsidRPr="00FF44C4">
        <w:rPr>
          <w:highlight w:val="green"/>
          <w:u w:val="single"/>
        </w:rPr>
        <w:t xml:space="preserve">arguments are </w:t>
      </w:r>
      <w:r w:rsidRPr="00FF44C4">
        <w:rPr>
          <w:rStyle w:val="Emphasis"/>
          <w:highlight w:val="green"/>
        </w:rPr>
        <w:t>weak</w:t>
      </w:r>
      <w:r w:rsidRPr="0049214A">
        <w:t xml:space="preserve">.’’62 The assumptions discussed here break the argument into a series of debatable maxims that other scholars have also considered. Hays, for instance, counters the inevitability argument by pointing out that </w:t>
      </w:r>
      <w:r w:rsidRPr="0049214A">
        <w:rPr>
          <w:rStyle w:val="Emphasis"/>
        </w:rPr>
        <w:t xml:space="preserve">previous </w:t>
      </w:r>
      <w:r w:rsidRPr="00FF44C4">
        <w:rPr>
          <w:rStyle w:val="Emphasis"/>
          <w:highlight w:val="green"/>
        </w:rPr>
        <w:t>ASAT tests</w:t>
      </w:r>
      <w:r w:rsidRPr="00FF44C4">
        <w:rPr>
          <w:highlight w:val="green"/>
          <w:u w:val="single"/>
        </w:rPr>
        <w:t xml:space="preserve"> did </w:t>
      </w:r>
      <w:r w:rsidRPr="00FF44C4">
        <w:rPr>
          <w:rStyle w:val="Emphasis"/>
          <w:highlight w:val="green"/>
        </w:rPr>
        <w:t>not</w:t>
      </w:r>
      <w:r w:rsidRPr="00FF44C4">
        <w:rPr>
          <w:highlight w:val="green"/>
          <w:u w:val="single"/>
        </w:rPr>
        <w:t xml:space="preserve"> have this</w:t>
      </w:r>
      <w:r w:rsidRPr="0049214A">
        <w:rPr>
          <w:u w:val="single"/>
        </w:rPr>
        <w:t xml:space="preserve"> purported </w:t>
      </w:r>
      <w:r w:rsidRPr="0049214A">
        <w:rPr>
          <w:rStyle w:val="Emphasis"/>
        </w:rPr>
        <w:t xml:space="preserve">destabilizing </w:t>
      </w:r>
      <w:r w:rsidRPr="00FF44C4">
        <w:rPr>
          <w:rStyle w:val="Emphasis"/>
          <w:highlight w:val="green"/>
        </w:rPr>
        <w:t>effect</w:t>
      </w:r>
      <w:r w:rsidRPr="0049214A">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t xml:space="preserve"> </w:t>
      </w:r>
      <w:r w:rsidRPr="0049214A">
        <w:t xml:space="preserve">One of the most prominent theorists to propose an alternate picture and pair it with an aggressive pro-space weapons stance is Everett Dolman. In his </w:t>
      </w:r>
      <w:proofErr w:type="spellStart"/>
      <w:r w:rsidRPr="0049214A">
        <w:t>Astropolitik</w:t>
      </w:r>
      <w:proofErr w:type="spellEnd"/>
      <w:r w:rsidRPr="0049214A">
        <w:t xml:space="preserve">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t xml:space="preserve"> correctly </w:t>
      </w:r>
      <w:r w:rsidRPr="0049214A">
        <w:rPr>
          <w:u w:val="single"/>
        </w:rPr>
        <w:t>as an attempt at continuing U.S. hegemony</w:t>
      </w:r>
      <w:r w:rsidRPr="0049214A">
        <w:t xml:space="preserve">,’’69 </w:t>
      </w:r>
      <w:r w:rsidRPr="0049214A">
        <w:rPr>
          <w:rStyle w:val="Emphasis"/>
        </w:rPr>
        <w:t>but</w:t>
      </w:r>
      <w:r w:rsidRPr="0049214A">
        <w:t xml:space="preserve"> that </w:t>
      </w:r>
      <w:r w:rsidRPr="00FF44C4">
        <w:rPr>
          <w:highlight w:val="green"/>
          <w:u w:val="single"/>
        </w:rPr>
        <w:t>other countries</w:t>
      </w:r>
      <w:r w:rsidRPr="0049214A">
        <w:t xml:space="preserve">, correctly </w:t>
      </w:r>
      <w:r w:rsidRPr="0049214A">
        <w:rPr>
          <w:u w:val="single"/>
        </w:rPr>
        <w:t>assessing U.S. leadership in space</w:t>
      </w:r>
      <w:r w:rsidRPr="0049214A">
        <w:t xml:space="preserve">, </w:t>
      </w:r>
      <w:r w:rsidRPr="00FF44C4">
        <w:rPr>
          <w:highlight w:val="green"/>
          <w:u w:val="single"/>
        </w:rPr>
        <w:t xml:space="preserve">would </w:t>
      </w:r>
      <w:r w:rsidRPr="00FF44C4">
        <w:rPr>
          <w:rStyle w:val="Emphasis"/>
          <w:highlight w:val="green"/>
        </w:rPr>
        <w:t>not</w:t>
      </w:r>
      <w:r w:rsidRPr="00FF44C4">
        <w:rPr>
          <w:highlight w:val="green"/>
          <w:u w:val="single"/>
        </w:rPr>
        <w:t xml:space="preserve"> seek to </w:t>
      </w:r>
      <w:r w:rsidRPr="00FF44C4">
        <w:rPr>
          <w:rStyle w:val="Emphasis"/>
          <w:highlight w:val="green"/>
        </w:rPr>
        <w:t>deploy</w:t>
      </w:r>
      <w:r w:rsidRPr="00FF44C4">
        <w:rPr>
          <w:highlight w:val="green"/>
          <w:u w:val="single"/>
        </w:rPr>
        <w:t xml:space="preserve"> their </w:t>
      </w:r>
      <w:r w:rsidRPr="00FF44C4">
        <w:rPr>
          <w:rStyle w:val="Emphasis"/>
          <w:highlight w:val="green"/>
        </w:rPr>
        <w:t>own systems</w:t>
      </w:r>
      <w:r w:rsidRPr="0049214A">
        <w:t xml:space="preserve">. </w:t>
      </w:r>
      <w:r w:rsidRPr="0049214A">
        <w:rPr>
          <w:u w:val="single"/>
        </w:rPr>
        <w:t>Having the ability to prevent the stationing of foreign weapons systems in space</w:t>
      </w:r>
      <w:r w:rsidRPr="0049214A">
        <w:t>, he writes, ‘‘</w:t>
      </w:r>
      <w:r w:rsidRPr="0049214A">
        <w:rPr>
          <w:u w:val="single"/>
        </w:rPr>
        <w:t>makes the possibility of large-scale space war and</w:t>
      </w:r>
      <w:r w:rsidRPr="0049214A">
        <w:t xml:space="preserve"> a military </w:t>
      </w:r>
      <w:r w:rsidRPr="0049214A">
        <w:rPr>
          <w:u w:val="single"/>
        </w:rPr>
        <w:t xml:space="preserve">space race </w:t>
      </w:r>
      <w:r w:rsidRPr="0049214A">
        <w:rPr>
          <w:rStyle w:val="Emphasis"/>
        </w:rPr>
        <w:t>less likely</w:t>
      </w:r>
      <w:r w:rsidRPr="0049214A">
        <w:t xml:space="preserve">, not more.’’70 In fact, he says, ‘‘to suggest that the inevitable result is a space arms competition is the worst kind of mirror-imaging.’’71 Dolman argues that </w:t>
      </w:r>
      <w:r w:rsidRPr="0049214A">
        <w:rPr>
          <w:u w:val="single"/>
        </w:rPr>
        <w:t xml:space="preserve">the </w:t>
      </w:r>
      <w:r w:rsidRPr="00FF44C4">
        <w:rPr>
          <w:rStyle w:val="Emphasis"/>
          <w:highlight w:val="green"/>
        </w:rPr>
        <w:t>weaponization</w:t>
      </w:r>
      <w:r w:rsidRPr="0049214A">
        <w:rPr>
          <w:u w:val="single"/>
        </w:rPr>
        <w:t xml:space="preserve"> of space </w:t>
      </w:r>
      <w:r w:rsidRPr="00FF44C4">
        <w:rPr>
          <w:highlight w:val="green"/>
          <w:u w:val="single"/>
        </w:rPr>
        <w:t xml:space="preserve">by the </w:t>
      </w:r>
      <w:r w:rsidRPr="00FF44C4">
        <w:rPr>
          <w:rStyle w:val="Emphasis"/>
          <w:highlight w:val="green"/>
        </w:rPr>
        <w:t>U</w:t>
      </w:r>
      <w:r w:rsidRPr="0049214A">
        <w:rPr>
          <w:u w:val="single"/>
        </w:rPr>
        <w:t xml:space="preserve">nited </w:t>
      </w:r>
      <w:r w:rsidRPr="00FF44C4">
        <w:rPr>
          <w:rStyle w:val="Emphasis"/>
          <w:highlight w:val="green"/>
        </w:rPr>
        <w:t>S</w:t>
      </w:r>
      <w:r w:rsidRPr="0049214A">
        <w:rPr>
          <w:u w:val="single"/>
        </w:rPr>
        <w:t xml:space="preserve">tates </w:t>
      </w:r>
      <w:r w:rsidRPr="00FF44C4">
        <w:rPr>
          <w:highlight w:val="green"/>
          <w:u w:val="single"/>
        </w:rPr>
        <w:t>would ‘‘</w:t>
      </w:r>
      <w:r w:rsidRPr="00FF44C4">
        <w:rPr>
          <w:rStyle w:val="Emphasis"/>
          <w:highlight w:val="green"/>
        </w:rPr>
        <w:t>decrease</w:t>
      </w:r>
      <w:r w:rsidRPr="0049214A">
        <w:rPr>
          <w:u w:val="single"/>
        </w:rPr>
        <w:t xml:space="preserve"> the </w:t>
      </w:r>
      <w:r w:rsidRPr="00FF44C4">
        <w:rPr>
          <w:rStyle w:val="Emphasis"/>
          <w:highlight w:val="green"/>
        </w:rPr>
        <w:t>likelihood</w:t>
      </w:r>
      <w:r w:rsidRPr="00FF44C4">
        <w:rPr>
          <w:highlight w:val="green"/>
          <w:u w:val="single"/>
        </w:rPr>
        <w:t xml:space="preserve"> of an </w:t>
      </w:r>
      <w:r w:rsidRPr="00FF44C4">
        <w:rPr>
          <w:rStyle w:val="Emphasis"/>
          <w:highlight w:val="green"/>
        </w:rPr>
        <w:t>arms race</w:t>
      </w:r>
      <w:r w:rsidRPr="00FF44C4">
        <w:rPr>
          <w:highlight w:val="green"/>
          <w:u w:val="single"/>
        </w:rPr>
        <w:t xml:space="preserve"> by </w:t>
      </w:r>
      <w:r w:rsidRPr="00FF44C4">
        <w:rPr>
          <w:rStyle w:val="Emphasis"/>
          <w:highlight w:val="green"/>
        </w:rPr>
        <w:t>shifting spending</w:t>
      </w:r>
      <w:r w:rsidRPr="0049214A">
        <w:rPr>
          <w:u w:val="single"/>
        </w:rPr>
        <w:t xml:space="preserve"> away </w:t>
      </w:r>
      <w:r w:rsidRPr="00FF44C4">
        <w:rPr>
          <w:highlight w:val="green"/>
          <w:u w:val="single"/>
        </w:rPr>
        <w:t xml:space="preserve">from </w:t>
      </w:r>
      <w:r w:rsidRPr="00FF44C4">
        <w:rPr>
          <w:rStyle w:val="Emphasis"/>
          <w:highlight w:val="green"/>
        </w:rPr>
        <w:t>conventional</w:t>
      </w:r>
      <w:r w:rsidRPr="0049214A">
        <w:rPr>
          <w:u w:val="single"/>
        </w:rPr>
        <w:t xml:space="preserve"> weapons </w:t>
      </w:r>
      <w:r w:rsidRPr="00FF44C4">
        <w:rPr>
          <w:rStyle w:val="Emphasis"/>
          <w:highlight w:val="green"/>
        </w:rPr>
        <w:t>systems</w:t>
      </w:r>
      <w:r w:rsidRPr="0049214A">
        <w:t xml:space="preserve">,’’ </w:t>
      </w:r>
      <w:r w:rsidRPr="00FF44C4">
        <w:rPr>
          <w:highlight w:val="green"/>
          <w:u w:val="single"/>
        </w:rPr>
        <w:t>which would</w:t>
      </w:r>
      <w:r w:rsidRPr="0049214A">
        <w:rPr>
          <w:u w:val="single"/>
        </w:rPr>
        <w:t xml:space="preserve"> reduce U.S. capabilities in territorial occupation and</w:t>
      </w:r>
      <w:r w:rsidRPr="0049214A">
        <w:t xml:space="preserve"> would thus </w:t>
      </w:r>
      <w:r w:rsidRPr="00FF44C4">
        <w:rPr>
          <w:highlight w:val="green"/>
          <w:u w:val="single"/>
        </w:rPr>
        <w:t xml:space="preserve">be perceived as </w:t>
      </w:r>
      <w:r w:rsidRPr="00FF44C4">
        <w:rPr>
          <w:rStyle w:val="Emphasis"/>
          <w:highlight w:val="green"/>
        </w:rPr>
        <w:t>less threatening</w:t>
      </w:r>
      <w:r w:rsidRPr="0049214A">
        <w:t xml:space="preserve"> to other countries.72</w:t>
      </w:r>
    </w:p>
    <w:bookmarkEnd w:id="0"/>
    <w:p w14:paraId="0CDAF4A5" w14:textId="7572A49F" w:rsidR="00421CCD" w:rsidRDefault="00421CCD" w:rsidP="00421CCD">
      <w:pPr>
        <w:pStyle w:val="Heading4"/>
        <w:numPr>
          <w:ilvl w:val="0"/>
          <w:numId w:val="13"/>
        </w:numPr>
      </w:pPr>
      <w:r>
        <w:t xml:space="preserve">No space war, and no impact if it does happen </w:t>
      </w:r>
    </w:p>
    <w:p w14:paraId="46E82460" w14:textId="77777777" w:rsidR="00421CCD" w:rsidRPr="00ED6017" w:rsidRDefault="00421CCD" w:rsidP="00421CCD">
      <w:proofErr w:type="spellStart"/>
      <w:r w:rsidRPr="00ED6017">
        <w:rPr>
          <w:rStyle w:val="Style13ptBold"/>
        </w:rPr>
        <w:t>Handberg</w:t>
      </w:r>
      <w:proofErr w:type="spellEnd"/>
      <w:r w:rsidRPr="00ED6017">
        <w:rPr>
          <w:rStyle w:val="Style13ptBold"/>
        </w:rPr>
        <w:t xml:space="preserve"> 17</w:t>
      </w:r>
      <w:r>
        <w:t xml:space="preserve"> </w:t>
      </w:r>
      <w:r w:rsidRPr="00ED6017">
        <w:t xml:space="preserve">Roger </w:t>
      </w:r>
      <w:proofErr w:type="spellStart"/>
      <w:r w:rsidRPr="00ED6017">
        <w:t>Handberg</w:t>
      </w:r>
      <w:proofErr w:type="spellEnd"/>
      <w:r w:rsidRPr="00ED6017">
        <w:t xml:space="preserve"> 17, Professor in the School of Politics, Security, and International Affairs at the University of Central Florida, 2017, “Is space war imminent? Exploring the possibility,” Comparative Strategy, Vol. 36, No. 5, p. 413-425</w:t>
      </w:r>
    </w:p>
    <w:p w14:paraId="52C846D3" w14:textId="77777777" w:rsidR="00421CCD" w:rsidRPr="003138B5" w:rsidRDefault="00421CCD" w:rsidP="00421CCD">
      <w:r w:rsidRPr="00FF44C4">
        <w:rPr>
          <w:rStyle w:val="StyleUnderline"/>
          <w:highlight w:val="green"/>
        </w:rPr>
        <w:t>The assumption</w:t>
      </w:r>
      <w:r w:rsidRPr="00C219CF">
        <w:t xml:space="preserve"> made </w:t>
      </w:r>
      <w:r w:rsidRPr="00A85431">
        <w:rPr>
          <w:rStyle w:val="StyleUnderline"/>
        </w:rPr>
        <w:t>is</w:t>
      </w:r>
      <w:r w:rsidRPr="00C219CF">
        <w:t xml:space="preserve"> that </w:t>
      </w:r>
      <w:r w:rsidRPr="00FF44C4">
        <w:rPr>
          <w:rStyle w:val="StyleUnderline"/>
          <w:highlight w:val="green"/>
        </w:rPr>
        <w:t>space war will be</w:t>
      </w:r>
      <w:r w:rsidRPr="00C219CF">
        <w:t xml:space="preserve"> successfully </w:t>
      </w:r>
      <w:r w:rsidRPr="00FF44C4">
        <w:rPr>
          <w:rStyle w:val="StyleUnderline"/>
          <w:highlight w:val="green"/>
        </w:rPr>
        <w:t>waged in</w:t>
      </w:r>
      <w:r w:rsidRPr="00C219CF">
        <w:t xml:space="preserve"> both </w:t>
      </w:r>
      <w:r w:rsidRPr="00FF44C4">
        <w:rPr>
          <w:rStyle w:val="StyleUnderline"/>
          <w:highlight w:val="green"/>
        </w:rPr>
        <w:t>the heavens and</w:t>
      </w:r>
      <w:r w:rsidRPr="00C219CF">
        <w:t xml:space="preserve"> on the </w:t>
      </w:r>
      <w:r w:rsidRPr="00FF44C4">
        <w:rPr>
          <w:rStyle w:val="StyleUnderline"/>
          <w:highlight w:val="green"/>
        </w:rPr>
        <w:t>Earth</w:t>
      </w:r>
      <w:r w:rsidRPr="00C219CF">
        <w:t xml:space="preserve"> itself. </w:t>
      </w:r>
      <w:r w:rsidRPr="00421080">
        <w:rPr>
          <w:rStyle w:val="StyleUnderline"/>
        </w:rPr>
        <w:t>This</w:t>
      </w:r>
      <w:r w:rsidRPr="00C219CF">
        <w:t xml:space="preserve"> assumption, however, </w:t>
      </w:r>
      <w:r w:rsidRPr="00FF44C4">
        <w:rPr>
          <w:rStyle w:val="StyleUnderline"/>
          <w:highlight w:val="green"/>
        </w:rPr>
        <w:t>is grounded on</w:t>
      </w:r>
      <w:r w:rsidRPr="00421080">
        <w:rPr>
          <w:rStyle w:val="StyleUnderline"/>
        </w:rPr>
        <w:t xml:space="preserve"> </w:t>
      </w:r>
      <w:r w:rsidRPr="00421080">
        <w:rPr>
          <w:rStyle w:val="Emphasis"/>
        </w:rPr>
        <w:t xml:space="preserve">several </w:t>
      </w:r>
      <w:r w:rsidRPr="00FF44C4">
        <w:rPr>
          <w:rStyle w:val="Emphasis"/>
          <w:highlight w:val="green"/>
        </w:rPr>
        <w:t>hypotheticals</w:t>
      </w:r>
      <w:r w:rsidRPr="00C219CF">
        <w:t xml:space="preserve"> occurring. </w:t>
      </w:r>
      <w:r w:rsidRPr="00421080">
        <w:rPr>
          <w:rStyle w:val="StyleUnderline"/>
        </w:rPr>
        <w:t>First</w:t>
      </w:r>
      <w:r w:rsidRPr="00C219CF">
        <w:t xml:space="preserve">, that </w:t>
      </w:r>
      <w:r w:rsidRPr="00421080">
        <w:rPr>
          <w:rStyle w:val="StyleUnderline"/>
        </w:rPr>
        <w:t>total</w:t>
      </w:r>
      <w:r w:rsidRPr="00C219CF">
        <w:t xml:space="preserve"> devastating </w:t>
      </w:r>
      <w:r w:rsidRPr="00421080">
        <w:rPr>
          <w:rStyle w:val="StyleUnderline"/>
        </w:rPr>
        <w:t>strategic surprise can be achieved</w:t>
      </w:r>
      <w:r w:rsidRPr="00C219CF">
        <w:t xml:space="preserve">—the side attacked becomes so damaged and devastated that further resistance is impossible to sustain regardless of national will, since nuclear weapons overhang the entire enterprise. </w:t>
      </w:r>
      <w:r w:rsidRPr="00FF44C4">
        <w:rPr>
          <w:rStyle w:val="StyleUnderline"/>
          <w:highlight w:val="green"/>
        </w:rPr>
        <w:t>The analogy</w:t>
      </w:r>
      <w:r w:rsidRPr="00C219CF">
        <w:t xml:space="preserve"> usually invoked for American audiences </w:t>
      </w:r>
      <w:r w:rsidRPr="00FF44C4">
        <w:rPr>
          <w:rStyle w:val="StyleUnderline"/>
          <w:highlight w:val="green"/>
        </w:rPr>
        <w:t>is</w:t>
      </w:r>
      <w:r w:rsidRPr="00421080">
        <w:rPr>
          <w:rStyle w:val="StyleUnderline"/>
        </w:rPr>
        <w:t xml:space="preserve"> a “</w:t>
      </w:r>
      <w:r w:rsidRPr="00FF44C4">
        <w:rPr>
          <w:rStyle w:val="StyleUnderline"/>
          <w:highlight w:val="green"/>
        </w:rPr>
        <w:t>Pearl Harbor</w:t>
      </w:r>
      <w:r w:rsidRPr="00C219CF">
        <w:t xml:space="preserve">” type </w:t>
      </w:r>
      <w:r w:rsidRPr="00421080">
        <w:rPr>
          <w:rStyle w:val="StyleUnderline"/>
        </w:rPr>
        <w:t>attack</w:t>
      </w:r>
      <w:r w:rsidRPr="00C219CF">
        <w:t xml:space="preserve">. This scenario is </w:t>
      </w:r>
      <w:r w:rsidRPr="00421080">
        <w:rPr>
          <w:rStyle w:val="StyleUnderline"/>
        </w:rPr>
        <w:t>premised on</w:t>
      </w:r>
      <w:r w:rsidRPr="00C219CF">
        <w:t xml:space="preserve"> equivalent </w:t>
      </w:r>
      <w:r w:rsidRPr="00421080">
        <w:rPr>
          <w:rStyle w:val="StyleUnderline"/>
        </w:rPr>
        <w:t>American incompetence and lack of readiness</w:t>
      </w:r>
      <w:r w:rsidRPr="00C219CF">
        <w:t xml:space="preserve"> as exhibited in December 1941. One must note that Pearl Harbor ended as a strategic failure for Japan—it led to defeat because the attack mobilized U.S. power without hesitation, given the intense political divisions over whether to enter the worldwide conflicts already raging. The attack was a military failure because Navy carriers were not destroyed along with battleship row along with critical fuel facilities. Similar analogies invoke September 11, 2001 as the prototype for such attacks more recently, but the same caveats apply. Total surprise assumes that all relevant opponent systems and civilian assets are disabled and left vulnerable to follow on attacks. In fact, collapse of U.S. defenses leaves U.S. cities as hostages to the rulers of the heavens, or vice versa if the U.S. moves first. Space war is extremely destabilizing, as will be discussed, since survivability of one's strategic assets becomes problematic.</w:t>
      </w:r>
      <w:r>
        <w:t xml:space="preserve"> </w:t>
      </w:r>
      <w:r w:rsidRPr="00C219CF">
        <w:t xml:space="preserve">Second, </w:t>
      </w:r>
      <w:r w:rsidRPr="00FF44C4">
        <w:rPr>
          <w:rStyle w:val="StyleUnderline"/>
          <w:highlight w:val="green"/>
        </w:rPr>
        <w:t>surprise requires</w:t>
      </w:r>
      <w:r w:rsidRPr="00C219CF">
        <w:t xml:space="preserve"> that </w:t>
      </w:r>
      <w:r w:rsidRPr="00FF44C4">
        <w:rPr>
          <w:rStyle w:val="Emphasis"/>
          <w:highlight w:val="green"/>
        </w:rPr>
        <w:t>sufficient offensive</w:t>
      </w:r>
      <w:r w:rsidRPr="001478EB">
        <w:rPr>
          <w:rStyle w:val="Emphasis"/>
        </w:rPr>
        <w:t xml:space="preserve"> space </w:t>
      </w:r>
      <w:r w:rsidRPr="00FF44C4">
        <w:rPr>
          <w:rStyle w:val="Emphasis"/>
          <w:highlight w:val="green"/>
        </w:rPr>
        <w:t>assets</w:t>
      </w:r>
      <w:r w:rsidRPr="001478EB">
        <w:rPr>
          <w:rStyle w:val="StyleUnderline"/>
        </w:rPr>
        <w:t xml:space="preserve"> be placed </w:t>
      </w:r>
      <w:r w:rsidRPr="00FF44C4">
        <w:rPr>
          <w:rStyle w:val="StyleUnderline"/>
          <w:highlight w:val="green"/>
        </w:rPr>
        <w:t>in orbit without</w:t>
      </w:r>
      <w:r w:rsidRPr="00C219CF">
        <w:t xml:space="preserve"> triggering </w:t>
      </w:r>
      <w:r w:rsidRPr="00FF44C4">
        <w:rPr>
          <w:rStyle w:val="StyleUnderline"/>
          <w:highlight w:val="green"/>
        </w:rPr>
        <w:t>a response</w:t>
      </w:r>
      <w:r w:rsidRPr="001478EB">
        <w:rPr>
          <w:rStyle w:val="StyleUnderline"/>
        </w:rPr>
        <w:t xml:space="preserve"> by other states</w:t>
      </w:r>
      <w:r w:rsidRPr="00C219CF">
        <w:t>—</w:t>
      </w:r>
      <w:r w:rsidRPr="00FF44C4">
        <w:rPr>
          <w:rStyle w:val="StyleUnderline"/>
          <w:highlight w:val="green"/>
        </w:rPr>
        <w:t>the scale</w:t>
      </w:r>
      <w:r w:rsidRPr="001478EB">
        <w:rPr>
          <w:rStyle w:val="StyleUnderline"/>
        </w:rPr>
        <w:t xml:space="preserve"> of such</w:t>
      </w:r>
      <w:r w:rsidRPr="00C219CF">
        <w:t xml:space="preserve"> technology </w:t>
      </w:r>
      <w:r w:rsidRPr="001478EB">
        <w:rPr>
          <w:rStyle w:val="StyleUnderline"/>
        </w:rPr>
        <w:t xml:space="preserve">deployment </w:t>
      </w:r>
      <w:r w:rsidRPr="00FF44C4">
        <w:rPr>
          <w:rStyle w:val="StyleUnderline"/>
          <w:highlight w:val="green"/>
        </w:rPr>
        <w:t>is</w:t>
      </w:r>
      <w:r w:rsidRPr="001478EB">
        <w:rPr>
          <w:rStyle w:val="StyleUnderline"/>
        </w:rPr>
        <w:t xml:space="preserve"> </w:t>
      </w:r>
      <w:r w:rsidRPr="001478EB">
        <w:rPr>
          <w:rStyle w:val="Emphasis"/>
        </w:rPr>
        <w:t>in itself</w:t>
      </w:r>
      <w:r w:rsidRPr="00C219CF">
        <w:t xml:space="preserve"> possibly </w:t>
      </w:r>
      <w:r w:rsidRPr="00FF44C4">
        <w:rPr>
          <w:rStyle w:val="Emphasis"/>
          <w:highlight w:val="green"/>
        </w:rPr>
        <w:t>self-defeating</w:t>
      </w:r>
      <w:r w:rsidRPr="00FF44C4">
        <w:rPr>
          <w:rStyle w:val="StyleUnderline"/>
          <w:highlight w:val="green"/>
        </w:rPr>
        <w:t xml:space="preserve"> given high costs</w:t>
      </w:r>
      <w:r w:rsidRPr="001478EB">
        <w:rPr>
          <w:rStyle w:val="StyleUnderline"/>
        </w:rPr>
        <w:t xml:space="preserve"> and</w:t>
      </w:r>
      <w:r w:rsidRPr="00C219CF">
        <w:t xml:space="preserve"> a likely </w:t>
      </w:r>
      <w:r w:rsidRPr="001478EB">
        <w:rPr>
          <w:rStyle w:val="StyleUnderline"/>
        </w:rPr>
        <w:t>lack of launch capacity</w:t>
      </w:r>
      <w:r w:rsidRPr="00C219CF">
        <w:t xml:space="preserve">. In addition, </w:t>
      </w:r>
      <w:r w:rsidRPr="001478EB">
        <w:rPr>
          <w:rStyle w:val="StyleUnderline"/>
        </w:rPr>
        <w:t xml:space="preserve">much </w:t>
      </w:r>
      <w:r w:rsidRPr="00FF44C4">
        <w:rPr>
          <w:rStyle w:val="StyleUnderline"/>
          <w:highlight w:val="green"/>
        </w:rPr>
        <w:t>launch capacity is</w:t>
      </w:r>
      <w:r w:rsidRPr="001478EB">
        <w:rPr>
          <w:rStyle w:val="StyleUnderline"/>
        </w:rPr>
        <w:t xml:space="preserve"> now </w:t>
      </w:r>
      <w:r w:rsidRPr="00FF44C4">
        <w:rPr>
          <w:rStyle w:val="Emphasis"/>
          <w:highlight w:val="green"/>
        </w:rPr>
        <w:t>international</w:t>
      </w:r>
      <w:r w:rsidRPr="00C219CF">
        <w:t xml:space="preserve"> rather than national, </w:t>
      </w:r>
      <w:r w:rsidRPr="001478EB">
        <w:rPr>
          <w:rStyle w:val="StyleUnderline"/>
        </w:rPr>
        <w:t>so maintaining secrecy becomes even more difficult</w:t>
      </w:r>
      <w:r w:rsidRPr="00C219CF">
        <w:t xml:space="preserve">. </w:t>
      </w:r>
      <w:r w:rsidRPr="001478EB">
        <w:rPr>
          <w:rStyle w:val="StyleUnderline"/>
        </w:rPr>
        <w:t>Space</w:t>
      </w:r>
      <w:r w:rsidRPr="00C219CF">
        <w:t xml:space="preserve"> as an operational environment </w:t>
      </w:r>
      <w:r w:rsidRPr="001478EB">
        <w:rPr>
          <w:rStyle w:val="StyleUnderline"/>
        </w:rPr>
        <w:t>suffers from excessive transparency</w:t>
      </w:r>
      <w:r w:rsidRPr="00C219CF">
        <w:t xml:space="preserve">, meaning any launches can be monitored and tracked by others with strong evidence as to what is being deployed. One must remember that the original satellite launches in the 1950s were accurately tracked by a British grade-school class as a science project. In addition, at least since the early 1960s, remote sensing has increased exponentially the global capability to detect buildup of military assets of differing types, whether in space or on the ground. Commercial remote-sensing capabilities further enhance the capacity to detect militarily relevant actions. For example, commercial imagery is accessed by private parties to monitor the North Korean missile and nuclear weapons programs, in effect expanding the capacity of the world to look in on various states' interior regions, scanning for relevant information, including weapons buildup and launch capabilities. Even construction of physical facilities for production of space assets or for other weaponry can be monitored, making surprise more difficult but not impossible, as demonstrated in earlier monitoring of North Korea and, in 1998, the nuclear tests by both Pakistan and India. That means </w:t>
      </w:r>
      <w:r w:rsidRPr="00FF44C4">
        <w:rPr>
          <w:rStyle w:val="StyleUnderline"/>
          <w:highlight w:val="green"/>
        </w:rPr>
        <w:t>if</w:t>
      </w:r>
      <w:r w:rsidRPr="00E03F63">
        <w:rPr>
          <w:rStyle w:val="StyleUnderline"/>
        </w:rPr>
        <w:t xml:space="preserve"> the </w:t>
      </w:r>
      <w:r w:rsidRPr="00FF44C4">
        <w:rPr>
          <w:rStyle w:val="StyleUnderline"/>
          <w:highlight w:val="green"/>
        </w:rPr>
        <w:t>ASAT</w:t>
      </w:r>
      <w:r w:rsidRPr="00E03F63">
        <w:rPr>
          <w:rStyle w:val="StyleUnderline"/>
        </w:rPr>
        <w:t xml:space="preserve"> weapon</w:t>
      </w:r>
      <w:r w:rsidRPr="00FF44C4">
        <w:rPr>
          <w:rStyle w:val="Emphasis"/>
          <w:highlight w:val="green"/>
        </w:rPr>
        <w:t>s</w:t>
      </w:r>
      <w:r w:rsidRPr="00FF44C4">
        <w:rPr>
          <w:rStyle w:val="StyleUnderline"/>
          <w:highlight w:val="green"/>
        </w:rPr>
        <w:t xml:space="preserve"> come from ground locations</w:t>
      </w:r>
      <w:r w:rsidRPr="00E03F63">
        <w:rPr>
          <w:rStyle w:val="StyleUnderline"/>
        </w:rPr>
        <w:t xml:space="preserve">, there is a high probability that </w:t>
      </w:r>
      <w:r w:rsidRPr="00FF44C4">
        <w:rPr>
          <w:rStyle w:val="StyleUnderline"/>
          <w:highlight w:val="green"/>
        </w:rPr>
        <w:t>they can be detected</w:t>
      </w:r>
      <w:r w:rsidRPr="00C219CF">
        <w:t xml:space="preserve"> but no guarantee exists that detection will in fact occur. The uncertainty will impact calculations of attack success.</w:t>
      </w:r>
      <w:r>
        <w:t xml:space="preserve"> </w:t>
      </w:r>
      <w:r w:rsidRPr="00C219CF">
        <w:t xml:space="preserve">Third, </w:t>
      </w:r>
      <w:r w:rsidRPr="00FF44C4">
        <w:rPr>
          <w:rStyle w:val="StyleUnderline"/>
          <w:highlight w:val="green"/>
        </w:rPr>
        <w:t>the</w:t>
      </w:r>
      <w:r w:rsidRPr="00E03F63">
        <w:rPr>
          <w:rStyle w:val="StyleUnderline"/>
        </w:rPr>
        <w:t xml:space="preserve"> most obvious </w:t>
      </w:r>
      <w:r w:rsidRPr="00FF44C4">
        <w:rPr>
          <w:rStyle w:val="StyleUnderline"/>
          <w:highlight w:val="green"/>
        </w:rPr>
        <w:t>initial attack</w:t>
      </w:r>
      <w:r w:rsidRPr="00C219CF">
        <w:t xml:space="preserve"> of space-based assets </w:t>
      </w:r>
      <w:r w:rsidRPr="00FF44C4">
        <w:rPr>
          <w:rStyle w:val="StyleUnderline"/>
          <w:highlight w:val="green"/>
        </w:rPr>
        <w:t>will</w:t>
      </w:r>
      <w:r w:rsidRPr="00E03F63">
        <w:rPr>
          <w:rStyle w:val="StyleUnderline"/>
        </w:rPr>
        <w:t xml:space="preserve"> most likely </w:t>
      </w:r>
      <w:r w:rsidRPr="00FF44C4">
        <w:rPr>
          <w:rStyle w:val="StyleUnderline"/>
          <w:highlight w:val="green"/>
        </w:rPr>
        <w:t xml:space="preserve">come from </w:t>
      </w:r>
      <w:proofErr w:type="spellStart"/>
      <w:r w:rsidRPr="00FF44C4">
        <w:rPr>
          <w:rStyle w:val="StyleUnderline"/>
          <w:highlight w:val="green"/>
        </w:rPr>
        <w:t>cyber</w:t>
      </w:r>
      <w:r w:rsidRPr="00E03F63">
        <w:rPr>
          <w:rStyle w:val="StyleUnderline"/>
        </w:rPr>
        <w:t xml:space="preserve"> attacks</w:t>
      </w:r>
      <w:proofErr w:type="spellEnd"/>
      <w:r w:rsidRPr="00C219CF">
        <w:t>, given that such actions do not necessarily require the scale of resources necessary for other modalities such as kinetic weapons, or even lasers or other energy-type weapons. One will have to position the weapons plus the infrastructure to permit rapid recycling of the weapons for the next attack. Firing off interceptors will likely be a one-off, meaning extremely precise targeting will be required if the attack is to be successful. Note that none of these systems require that individuals be placed in Earth orbit, despite the imagery describing such operations in fictional universes.</w:t>
      </w:r>
      <w:r>
        <w:t xml:space="preserve"> </w:t>
      </w:r>
      <w:r w:rsidRPr="00C219CF">
        <w:t xml:space="preserve">Deployment requires a large lift capacity for initial deployment plus replenishment of destroyed or inoperative space assets, since a space conflict assumes that assets will be lost either kinetically or be compromised by cyber or energy beams. In any case, the combatants must be able to recover their capabilities lost during the conflict; failure to do would mean defeat or at least stalemate, negating the reason for the attack. That raises a major question when one considers the problem or expectation that space war can be successfully conducted or defended. Operationally Responsive Space (ORS) remains a critical weak point for all potential space-war participants. Loss of space assets occurs routinely during operations, but actual combat losses can be exponential depending on the weaponry used, and replacing those losses becomes the race to the next level after the initial exchange or combat. Unfortunately, ORS remains a major weakness of the United States and likely other states; deploying replacement satellites remains a multiyear process, while launch capabilities are scheduled long in advance. The rise of multiple private-launch competitors may partially alleviate some of the delay but that remains problematic given that the military payloads may be competing with commercial vendors also trying to replace losses. The tradeoff is that. in principle, private-launch vendors may be able to do so more cheaply, but their capacity may be saturated by demand from the civil and commercial sectors, leaving few “uncommitted” </w:t>
      </w:r>
      <w:proofErr w:type="gramStart"/>
      <w:r w:rsidRPr="00C219CF">
        <w:t>launch</w:t>
      </w:r>
      <w:proofErr w:type="gramEnd"/>
      <w:r w:rsidRPr="00C219CF">
        <w:t xml:space="preserve"> options for military purposes. Normally this is not an issue, but the available launch options may be third party rather than national-flag carriers, which raises severe security concerns.</w:t>
      </w:r>
      <w:r>
        <w:t xml:space="preserve"> </w:t>
      </w:r>
      <w:r w:rsidRPr="00C219CF">
        <w:t xml:space="preserve">Fourth, </w:t>
      </w:r>
      <w:r w:rsidRPr="00FF44C4">
        <w:rPr>
          <w:rStyle w:val="Emphasis"/>
          <w:highlight w:val="green"/>
        </w:rPr>
        <w:t>several other assumptions</w:t>
      </w:r>
      <w:r w:rsidRPr="00FF44C4">
        <w:rPr>
          <w:rStyle w:val="StyleUnderline"/>
          <w:highlight w:val="green"/>
        </w:rPr>
        <w:t xml:space="preserve"> become essential</w:t>
      </w:r>
      <w:r w:rsidRPr="00714C78">
        <w:rPr>
          <w:rStyle w:val="StyleUnderline"/>
        </w:rPr>
        <w:t xml:space="preserve"> to make the strategy work, including </w:t>
      </w:r>
      <w:r w:rsidRPr="00FF44C4">
        <w:rPr>
          <w:rStyle w:val="StyleUnderline"/>
          <w:highlight w:val="green"/>
        </w:rPr>
        <w:t>that</w:t>
      </w:r>
      <w:r w:rsidRPr="00C219CF">
        <w:t xml:space="preserve"> such </w:t>
      </w:r>
      <w:r w:rsidRPr="00714C78">
        <w:rPr>
          <w:rStyle w:val="StyleUnderline"/>
        </w:rPr>
        <w:t xml:space="preserve">an </w:t>
      </w:r>
      <w:r w:rsidRPr="00FF44C4">
        <w:rPr>
          <w:rStyle w:val="StyleUnderline"/>
          <w:highlight w:val="green"/>
        </w:rPr>
        <w:t>attack does not render</w:t>
      </w:r>
      <w:r w:rsidRPr="00714C78">
        <w:rPr>
          <w:rStyle w:val="StyleUnderline"/>
        </w:rPr>
        <w:t xml:space="preserve"> Earth </w:t>
      </w:r>
      <w:r w:rsidRPr="00FF44C4">
        <w:rPr>
          <w:rStyle w:val="StyleUnderline"/>
          <w:highlight w:val="green"/>
        </w:rPr>
        <w:t>orbit so debris-saturated</w:t>
      </w:r>
      <w:r w:rsidRPr="00C219CF">
        <w:t xml:space="preserve"> that </w:t>
      </w:r>
      <w:r w:rsidRPr="00FF44C4">
        <w:rPr>
          <w:rStyle w:val="StyleUnderline"/>
          <w:highlight w:val="green"/>
        </w:rPr>
        <w:t>further</w:t>
      </w:r>
      <w:r w:rsidRPr="00714C78">
        <w:rPr>
          <w:rStyle w:val="StyleUnderline"/>
        </w:rPr>
        <w:t xml:space="preserve"> military space </w:t>
      </w:r>
      <w:r w:rsidRPr="00FF44C4">
        <w:rPr>
          <w:rStyle w:val="Emphasis"/>
          <w:highlight w:val="green"/>
        </w:rPr>
        <w:t>op</w:t>
      </w:r>
      <w:r w:rsidRPr="00714C78">
        <w:rPr>
          <w:rStyle w:val="StyleUnderline"/>
        </w:rPr>
        <w:t>eration</w:t>
      </w:r>
      <w:r w:rsidRPr="00FF44C4">
        <w:rPr>
          <w:rStyle w:val="Emphasis"/>
          <w:highlight w:val="green"/>
        </w:rPr>
        <w:t>s</w:t>
      </w:r>
      <w:r w:rsidRPr="00FF44C4">
        <w:rPr>
          <w:rStyle w:val="StyleUnderline"/>
          <w:highlight w:val="green"/>
        </w:rPr>
        <w:t xml:space="preserve"> become impossible</w:t>
      </w:r>
      <w:r w:rsidRPr="00C219CF">
        <w:t xml:space="preserve"> to sustain. Also, damage to civilian space assets remains, such that their continuation is possible if undamaged replacements can be quickly reintroduced to restart economically critical operations. </w:t>
      </w:r>
      <w:r w:rsidRPr="00734DE2">
        <w:rPr>
          <w:rStyle w:val="StyleUnderline"/>
        </w:rPr>
        <w:t>Globalization has been fostered through satellite technologies. Their disruption can be devastating for all parties</w:t>
      </w:r>
      <w:r w:rsidRPr="00C219CF">
        <w:t>, regardless of who is the winner or the loser. What may occur is the graveyard of the modern economic system. No potential space participants would be immune to the damage, regardless of whether or not they were participants in the actual conflict.</w:t>
      </w:r>
      <w:r>
        <w:t xml:space="preserve"> </w:t>
      </w:r>
      <w:r w:rsidRPr="00C219CF">
        <w:t xml:space="preserve">Fifth, </w:t>
      </w:r>
      <w:r w:rsidRPr="00FF44C4">
        <w:rPr>
          <w:rStyle w:val="StyleUnderline"/>
          <w:highlight w:val="green"/>
        </w:rPr>
        <w:t>there must be no difficulty</w:t>
      </w:r>
      <w:r w:rsidRPr="00734DE2">
        <w:rPr>
          <w:rStyle w:val="StyleUnderline"/>
        </w:rPr>
        <w:t xml:space="preserve"> in </w:t>
      </w:r>
      <w:r w:rsidRPr="00FF44C4">
        <w:rPr>
          <w:rStyle w:val="StyleUnderline"/>
          <w:highlight w:val="green"/>
        </w:rPr>
        <w:t>separating</w:t>
      </w:r>
      <w:r w:rsidRPr="00734DE2">
        <w:rPr>
          <w:rStyle w:val="StyleUnderline"/>
        </w:rPr>
        <w:t xml:space="preserve"> potential </w:t>
      </w:r>
      <w:r w:rsidRPr="00FF44C4">
        <w:rPr>
          <w:rStyle w:val="StyleUnderline"/>
          <w:highlight w:val="green"/>
        </w:rPr>
        <w:t>targets</w:t>
      </w:r>
      <w:r w:rsidRPr="00734DE2">
        <w:rPr>
          <w:rStyle w:val="StyleUnderline"/>
        </w:rPr>
        <w:t xml:space="preserve"> from the enemy, </w:t>
      </w:r>
      <w:r w:rsidRPr="00FF44C4">
        <w:rPr>
          <w:rStyle w:val="StyleUnderline"/>
          <w:highlight w:val="green"/>
        </w:rPr>
        <w:t>allied states, and nonbelligerent</w:t>
      </w:r>
      <w:r w:rsidRPr="00734DE2">
        <w:rPr>
          <w:rStyle w:val="StyleUnderline"/>
        </w:rPr>
        <w:t xml:space="preserve"> states</w:t>
      </w:r>
      <w:r w:rsidRPr="00C219CF">
        <w:t xml:space="preserve">. This creates a situation in which the </w:t>
      </w:r>
      <w:r w:rsidRPr="00FF44C4">
        <w:rPr>
          <w:rStyle w:val="StyleUnderline"/>
          <w:highlight w:val="green"/>
        </w:rPr>
        <w:t xml:space="preserve">spread of space </w:t>
      </w:r>
      <w:r w:rsidRPr="00FF44C4">
        <w:rPr>
          <w:rStyle w:val="Emphasis"/>
          <w:highlight w:val="green"/>
        </w:rPr>
        <w:t>tech</w:t>
      </w:r>
      <w:r w:rsidRPr="00734DE2">
        <w:rPr>
          <w:rStyle w:val="StyleUnderline"/>
        </w:rPr>
        <w:t xml:space="preserve">nologies </w:t>
      </w:r>
      <w:r w:rsidRPr="00FF44C4">
        <w:rPr>
          <w:rStyle w:val="StyleUnderline"/>
          <w:highlight w:val="green"/>
        </w:rPr>
        <w:t xml:space="preserve">globally </w:t>
      </w:r>
      <w:r w:rsidRPr="00FF44C4">
        <w:rPr>
          <w:rStyle w:val="Emphasis"/>
          <w:highlight w:val="green"/>
        </w:rPr>
        <w:t>complicates actions</w:t>
      </w:r>
      <w:r w:rsidRPr="00C219CF">
        <w:t xml:space="preserve">, expanding the range of participants beyond the combatants, much like earlier wars at sea, where there were the combatants' ships, along with those of </w:t>
      </w:r>
      <w:proofErr w:type="spellStart"/>
      <w:r w:rsidRPr="00C219CF">
        <w:t>nonbelligerents</w:t>
      </w:r>
      <w:proofErr w:type="spellEnd"/>
      <w:r w:rsidRPr="00C219CF">
        <w:t>, including neutrals whom the combatants struggled to draw into the conflict on their side, or at least to render their services unavailable to the other side. The earliest discussion of space conflict was premised on Cold War analogies, meaning two major combatants, either U.S.–Russia, or U.S–-China, or even a three-way war. Presently, analyses focus on a bilateral conflict with the U.S. opposed to China and Russia. Whether that would occur is obviously unknown, despite political rhetoric about a Eurasia coalition of likeminded states. What it does is multiply the number of potential targets and complicates reactions to neutrals' actions to protect their interests or assets. The distinction between combatants and neutrals or third parties will be possibly blurred beyond separation. The byproduct of a kinetic space conflict is massive amounts of space debris, destroying or damaging most space assets regardless of their state sponsor or nationality. Initial attacks may be focused and precise, but the result is still the same. The debris generated by armed conflict will endure beyond the immediate clash. The obvious alternative is a strictly electronic attack on space assets' operating systems, leaving the satellites in orbit, although without the ability to move them or control possible erratic changes in orbit due to collisions with other space debris.</w:t>
      </w:r>
      <w:r>
        <w:t xml:space="preserve"> </w:t>
      </w:r>
      <w:r w:rsidRPr="00C219CF">
        <w:t>Other forms space war will take</w:t>
      </w:r>
      <w:r>
        <w:t xml:space="preserve"> </w:t>
      </w:r>
      <w:r w:rsidRPr="00C219CF">
        <w:t xml:space="preserve">Reality is more complicated—kinetic action produces debris, the ultimate deterrent to actual space war. Therefore, space war could likely track several distinct phases. The first is </w:t>
      </w:r>
      <w:proofErr w:type="spellStart"/>
      <w:r w:rsidRPr="00C219CF">
        <w:t>cyber attacks</w:t>
      </w:r>
      <w:proofErr w:type="spellEnd"/>
      <w:r w:rsidRPr="00C219CF">
        <w:t>, which disable or destroy the working systems of the spacecraft or the ground-support network—in effect, a series of stealth attacks. Civilian satellites are extremely soft targets—defense requires a capacity to detect and analyze any attack on the spacecraft, not available presently for most commercial spacecraft due to cost considerations. Otherwise, one could use nuclear weapons to create electromagnetic pulses (EMP) which can fry unprotected electronics both in space and on the ground, depending on where the weapons are detonated. Interestingly, space war scenarios have some territorial war aspects in that any attacks on space assets will devastate both military and civilian targets without distinction between the war participants and civilians. Similar to unrestricted submarine warfare, all targets in the relevant area will become casualties or otherwise impacted in their operations.</w:t>
      </w:r>
      <w:r>
        <w:t xml:space="preserve"> </w:t>
      </w:r>
      <w:r w:rsidRPr="00C219CF">
        <w:t>Second, attacks that are conducted against the ground down links and/or communications systems, leaving the spacecraft without guidance or instructions, and also no information is returned to the commanders even if the satellites survive the initial onslaught. These can involve kinetic attacks against specific locations or insertion of special operations forces to render the facility inoperative. For example, antennas can be disabled or destroyed, disrupting operations until new facilities are brought online. Other alternatives could include kinetic weapons launched from space, “rods from God.”20 Air strike packages could include electronic warfare elements capable of scrambling or disrupting operations of such facilities even prior to physical strikes against the targets. Spacecraft not destroyed or disabled in the initial two stages of the attack can be directly attacked by “dazzling” their receivers, with laser impulses destroying the receivers for which there are few replacements without replacing the spacecraft physically.</w:t>
      </w:r>
      <w:r>
        <w:t xml:space="preserve"> </w:t>
      </w:r>
      <w:r w:rsidRPr="00C219CF">
        <w:t xml:space="preserve">Third, rapid replacement of inoperative satellites, regardless of the reasons, does not occur, which translates into a race for the third, possibly end, phase of the war, replenishment. </w:t>
      </w:r>
      <w:r w:rsidRPr="00FF44C4">
        <w:rPr>
          <w:rStyle w:val="StyleUnderline"/>
          <w:highlight w:val="green"/>
        </w:rPr>
        <w:t>Inability to replace losses</w:t>
      </w:r>
      <w:r w:rsidRPr="00F56553">
        <w:rPr>
          <w:rStyle w:val="StyleUnderline"/>
        </w:rPr>
        <w:t xml:space="preserve"> may </w:t>
      </w:r>
      <w:r w:rsidRPr="00FF44C4">
        <w:rPr>
          <w:rStyle w:val="StyleUnderline"/>
          <w:highlight w:val="green"/>
        </w:rPr>
        <w:t>mean</w:t>
      </w:r>
      <w:r w:rsidRPr="00C219CF">
        <w:t xml:space="preserve"> that </w:t>
      </w:r>
      <w:r w:rsidRPr="00FF44C4">
        <w:rPr>
          <w:rStyle w:val="Emphasis"/>
          <w:highlight w:val="green"/>
        </w:rPr>
        <w:t>none of the combatants are able to dominate</w:t>
      </w:r>
      <w:r w:rsidRPr="00C219CF">
        <w:t xml:space="preserve"> in the end, </w:t>
      </w:r>
      <w:r w:rsidRPr="00F56553">
        <w:rPr>
          <w:rStyle w:val="StyleUnderline"/>
        </w:rPr>
        <w:t xml:space="preserve">meaning conventional conflict may be the outcome, although </w:t>
      </w:r>
      <w:r w:rsidRPr="00FF44C4">
        <w:rPr>
          <w:rStyle w:val="StyleUnderline"/>
          <w:highlight w:val="green"/>
        </w:rPr>
        <w:t xml:space="preserve">issues of global reach may </w:t>
      </w:r>
      <w:r w:rsidRPr="00FF44C4">
        <w:rPr>
          <w:rStyle w:val="Emphasis"/>
          <w:highlight w:val="green"/>
        </w:rPr>
        <w:t>confine conflicts to</w:t>
      </w:r>
      <w:r w:rsidRPr="00F56553">
        <w:rPr>
          <w:rStyle w:val="Emphasis"/>
        </w:rPr>
        <w:t xml:space="preserve"> relatively </w:t>
      </w:r>
      <w:r w:rsidRPr="00FF44C4">
        <w:rPr>
          <w:rStyle w:val="Emphasis"/>
          <w:highlight w:val="green"/>
        </w:rPr>
        <w:t>small areas</w:t>
      </w:r>
      <w:r w:rsidRPr="00C219CF">
        <w:t>. In previous conventional conflicts, large-scale forces were moved, albeit slowly, across the globe to the conflict, i.e., Desert Shield morphing into Desert Storm after a nearly six-month buildup.</w:t>
      </w:r>
      <w:r>
        <w:t xml:space="preserve"> </w:t>
      </w:r>
    </w:p>
    <w:p w14:paraId="6851DF39" w14:textId="77777777" w:rsidR="00421CCD" w:rsidRPr="002F6316" w:rsidRDefault="00421CCD" w:rsidP="00421CCD"/>
    <w:p w14:paraId="392E561F" w14:textId="77777777" w:rsidR="00421CCD" w:rsidRDefault="00421CCD" w:rsidP="00421CCD"/>
    <w:p w14:paraId="7AAFEA17" w14:textId="41AAB861" w:rsidR="00782D65" w:rsidRPr="00782D65" w:rsidRDefault="00782D65" w:rsidP="00782D65"/>
    <w:p w14:paraId="6D710C39" w14:textId="77777777" w:rsidR="00782D65" w:rsidRPr="002A0B65" w:rsidRDefault="00782D65" w:rsidP="00782D65"/>
    <w:p w14:paraId="42F6832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C5DEC"/>
    <w:multiLevelType w:val="hybridMultilevel"/>
    <w:tmpl w:val="B704A3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9B5D7E"/>
    <w:multiLevelType w:val="hybridMultilevel"/>
    <w:tmpl w:val="13EA4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82D6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B4D"/>
    <w:rsid w:val="00117316"/>
    <w:rsid w:val="001209B4"/>
    <w:rsid w:val="00163FA9"/>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74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415"/>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CC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080"/>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49EA"/>
    <w:rsid w:val="006379E9"/>
    <w:rsid w:val="006438CB"/>
    <w:rsid w:val="006529B9"/>
    <w:rsid w:val="00654695"/>
    <w:rsid w:val="0065500A"/>
    <w:rsid w:val="00655217"/>
    <w:rsid w:val="0065727C"/>
    <w:rsid w:val="00674A78"/>
    <w:rsid w:val="00696A16"/>
    <w:rsid w:val="006A4840"/>
    <w:rsid w:val="006A52A0"/>
    <w:rsid w:val="006A7E1D"/>
    <w:rsid w:val="006C3A56"/>
    <w:rsid w:val="006D048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2D65"/>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8F7532"/>
    <w:rsid w:val="00901726"/>
    <w:rsid w:val="00920E6A"/>
    <w:rsid w:val="00922068"/>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F24"/>
    <w:rsid w:val="00B50E2E"/>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502B"/>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138A"/>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3F16"/>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83BA4"/>
  <w14:defaultImageDpi w14:val="300"/>
  <w15:docId w15:val="{0A5B4362-05AF-AA44-BC7D-70E994CD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82D6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82D6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2D6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82D6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782D6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2D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D65"/>
  </w:style>
  <w:style w:type="character" w:customStyle="1" w:styleId="Heading1Char">
    <w:name w:val="Heading 1 Char"/>
    <w:aliases w:val="Pocket Char"/>
    <w:basedOn w:val="DefaultParagraphFont"/>
    <w:link w:val="Heading1"/>
    <w:uiPriority w:val="9"/>
    <w:rsid w:val="00782D6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2D6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82D6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782D6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82D6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782D6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782D6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82D6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782D65"/>
    <w:rPr>
      <w:color w:val="auto"/>
      <w:u w:val="none"/>
    </w:rPr>
  </w:style>
  <w:style w:type="paragraph" w:styleId="DocumentMap">
    <w:name w:val="Document Map"/>
    <w:basedOn w:val="Normal"/>
    <w:link w:val="DocumentMapChar"/>
    <w:uiPriority w:val="99"/>
    <w:semiHidden/>
    <w:unhideWhenUsed/>
    <w:rsid w:val="00782D6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2D65"/>
    <w:rPr>
      <w:rFonts w:ascii="Lucida Grande" w:hAnsi="Lucida Grande" w:cs="Lucida Grande"/>
    </w:rPr>
  </w:style>
  <w:style w:type="paragraph" w:customStyle="1" w:styleId="Analytic">
    <w:name w:val="Analytic"/>
    <w:basedOn w:val="Normal"/>
    <w:autoRedefine/>
    <w:qFormat/>
    <w:rsid w:val="00782D65"/>
    <w:rPr>
      <w:b/>
      <w:bCs/>
      <w:color w:val="404040" w:themeColor="text1" w:themeTint="BF"/>
      <w:sz w:val="26"/>
      <w:szCs w:val="26"/>
    </w:rPr>
  </w:style>
  <w:style w:type="paragraph" w:customStyle="1" w:styleId="textbold">
    <w:name w:val="text bold"/>
    <w:basedOn w:val="Normal"/>
    <w:link w:val="Emphasis"/>
    <w:uiPriority w:val="20"/>
    <w:qFormat/>
    <w:rsid w:val="00782D65"/>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BalloonText">
    <w:name w:val="Balloon Text"/>
    <w:basedOn w:val="Normal"/>
    <w:link w:val="BalloonTextChar"/>
    <w:uiPriority w:val="99"/>
    <w:semiHidden/>
    <w:unhideWhenUsed/>
    <w:rsid w:val="00782D6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2D65"/>
    <w:rPr>
      <w:rFonts w:ascii="Times New Roman" w:hAnsi="Times New Roman" w:cs="Times New Roman"/>
      <w:sz w:val="18"/>
      <w:szCs w:val="18"/>
    </w:rPr>
  </w:style>
  <w:style w:type="paragraph" w:customStyle="1" w:styleId="DebateCardText">
    <w:name w:val="Debate Card Text"/>
    <w:basedOn w:val="Normal"/>
    <w:qFormat/>
    <w:rsid w:val="00782D65"/>
    <w:pPr>
      <w:spacing w:after="0" w:line="240" w:lineRule="auto"/>
      <w:ind w:left="720"/>
    </w:pPr>
    <w:rPr>
      <w:rFonts w:ascii="Georgia" w:hAnsi="Georgia" w:cstheme="minorBidi"/>
      <w:szCs w:val="22"/>
    </w:rPr>
  </w:style>
  <w:style w:type="character" w:customStyle="1" w:styleId="TitleChar">
    <w:name w:val="Title Char"/>
    <w:basedOn w:val="DefaultParagraphFont"/>
    <w:link w:val="Title"/>
    <w:uiPriority w:val="1"/>
    <w:qFormat/>
    <w:rsid w:val="00782D65"/>
    <w:rPr>
      <w:rFonts w:ascii="Calibri" w:hAnsi="Calibri"/>
      <w:b/>
      <w:sz w:val="22"/>
      <w:szCs w:val="22"/>
      <w:u w:val="single"/>
    </w:rPr>
  </w:style>
  <w:style w:type="paragraph" w:styleId="Title">
    <w:name w:val="Title"/>
    <w:basedOn w:val="Normal"/>
    <w:next w:val="Normal"/>
    <w:link w:val="TitleChar"/>
    <w:uiPriority w:val="1"/>
    <w:qFormat/>
    <w:rsid w:val="00782D65"/>
    <w:pPr>
      <w:pBdr>
        <w:bottom w:val="single" w:sz="8" w:space="4" w:color="4F81BD"/>
      </w:pBdr>
      <w:spacing w:after="300" w:line="240" w:lineRule="auto"/>
      <w:contextualSpacing/>
    </w:pPr>
    <w:rPr>
      <w:rFonts w:cstheme="minorBidi"/>
      <w:b/>
      <w:sz w:val="22"/>
      <w:szCs w:val="22"/>
      <w:u w:val="single"/>
    </w:rPr>
  </w:style>
  <w:style w:type="character" w:customStyle="1" w:styleId="TitleChar1">
    <w:name w:val="Title Char1"/>
    <w:basedOn w:val="DefaultParagraphFont"/>
    <w:uiPriority w:val="10"/>
    <w:rsid w:val="00782D65"/>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20"/>
    <w:qFormat/>
    <w:rsid w:val="00782D6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Note Level 2"/>
    <w:basedOn w:val="Heading1"/>
    <w:link w:val="Hyperlink"/>
    <w:autoRedefine/>
    <w:uiPriority w:val="99"/>
    <w:qFormat/>
    <w:rsid w:val="0025374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B45F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izmodo.co.uk/2015/12/why-well-never-fight-a-real-life-star-wars-space-confli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pif.org/blog/the_impotence_of_international_law" TargetMode="Externa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theconversation.com/space-tourism-could-help-boost-science-and-health-research-heres-how-7981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41</TotalTime>
  <Pages>1</Pages>
  <Words>19073</Words>
  <Characters>108720</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10</cp:revision>
  <dcterms:created xsi:type="dcterms:W3CDTF">2022-02-19T22:38:00Z</dcterms:created>
  <dcterms:modified xsi:type="dcterms:W3CDTF">2022-02-20T00:45:00Z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