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59DA79" w14:textId="617C06C1" w:rsidR="004F0FF1" w:rsidRDefault="004F0FF1" w:rsidP="004F0FF1">
      <w:pPr>
        <w:pStyle w:val="Heading1"/>
      </w:pPr>
      <w:r>
        <w:t>1NC vs Coppell RM</w:t>
      </w:r>
    </w:p>
    <w:p w14:paraId="05601C24" w14:textId="77777777" w:rsidR="00D87ECF" w:rsidRDefault="00D87ECF" w:rsidP="00D87ECF">
      <w:pPr>
        <w:pStyle w:val="Heading3"/>
        <w:rPr>
          <w:rFonts w:asciiTheme="majorHAnsi" w:hAnsiTheme="majorHAnsi" w:cstheme="majorHAnsi"/>
        </w:rPr>
      </w:pPr>
      <w:r>
        <w:rPr>
          <w:rFonts w:asciiTheme="majorHAnsi" w:hAnsiTheme="majorHAnsi" w:cstheme="majorHAnsi"/>
        </w:rPr>
        <w:t xml:space="preserve">1NC – Fairness </w:t>
      </w:r>
    </w:p>
    <w:p w14:paraId="53244800" w14:textId="77777777" w:rsidR="00D87ECF" w:rsidRPr="00221625" w:rsidRDefault="00D87ECF" w:rsidP="00D87ECF">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p>
    <w:p w14:paraId="31EB074F" w14:textId="77777777" w:rsidR="00D87ECF" w:rsidRPr="0009531B" w:rsidRDefault="00D87ECF" w:rsidP="00D87ECF">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20843D57" w14:textId="77777777" w:rsidR="00D87ECF" w:rsidRPr="0009531B" w:rsidRDefault="00D87ECF" w:rsidP="00D87ECF">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0C31EBB4" w14:textId="3DD1C9DE" w:rsidR="00D87ECF" w:rsidRDefault="00D87ECF" w:rsidP="00D87ECF">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Bobbs-Merrill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31C31AAA" w14:textId="77777777" w:rsidR="00D87ECF" w:rsidRDefault="00D87ECF" w:rsidP="00D87ECF">
      <w:pPr>
        <w:pStyle w:val="Heading4"/>
      </w:pPr>
      <w:r>
        <w:t>Justice implies a desirable departure from the status quo – that means the aff must rectify an injust social interaction</w:t>
      </w:r>
    </w:p>
    <w:p w14:paraId="24E2BEA1" w14:textId="77777777" w:rsidR="00D87ECF" w:rsidRPr="005D1595" w:rsidRDefault="00D87ECF" w:rsidP="00D87ECF">
      <w:pPr>
        <w:rPr>
          <w:rStyle w:val="Style13ptBold"/>
          <w:sz w:val="16"/>
          <w:szCs w:val="16"/>
        </w:rPr>
      </w:pPr>
      <w:r>
        <w:rPr>
          <w:rStyle w:val="Style13ptBold"/>
        </w:rPr>
        <w:t xml:space="preserve">IHS n.d. </w:t>
      </w:r>
      <w:r w:rsidRPr="005D1595">
        <w:rPr>
          <w:rStyle w:val="Style13ptBold"/>
          <w:b w:val="0"/>
          <w:bCs/>
          <w:sz w:val="16"/>
          <w:szCs w:val="16"/>
        </w:rPr>
        <w:t xml:space="preserve">[(Institute for Humane Studies at George Mason University, </w:t>
      </w:r>
      <w:r w:rsidRPr="005D1595">
        <w:rPr>
          <w:szCs w:val="16"/>
        </w:rPr>
        <w:t>non-profit organization that engages with students and professors</w:t>
      </w:r>
      <w:r w:rsidRPr="005D1595">
        <w:rPr>
          <w:rStyle w:val="Style13ptBold"/>
          <w:b w:val="0"/>
          <w:bCs/>
          <w:sz w:val="16"/>
          <w:szCs w:val="16"/>
        </w:rPr>
        <w:t>) “</w:t>
      </w:r>
      <w:r w:rsidRPr="005D1595">
        <w:rPr>
          <w:szCs w:val="16"/>
        </w:rPr>
        <w:t>What is Justice?”] JL</w:t>
      </w:r>
    </w:p>
    <w:p w14:paraId="29B7FC48" w14:textId="77777777" w:rsidR="00D87ECF" w:rsidRPr="005D1595" w:rsidRDefault="00D87ECF" w:rsidP="00D87ECF">
      <w:pPr>
        <w:rPr>
          <w:sz w:val="12"/>
        </w:rPr>
      </w:pPr>
      <w:r w:rsidRPr="005D1595">
        <w:rPr>
          <w:sz w:val="12"/>
        </w:rPr>
        <w:t xml:space="preserve">One of the most influential accounts of the origin and nature of justice comes from Plato’s Republic. According to Plato’s account, </w:t>
      </w:r>
      <w:r w:rsidRPr="005D1595">
        <w:rPr>
          <w:rStyle w:val="StyleUnderline"/>
          <w:highlight w:val="green"/>
        </w:rPr>
        <w:t>we</w:t>
      </w:r>
      <w:r w:rsidRPr="005D1595">
        <w:rPr>
          <w:rStyle w:val="StyleUnderline"/>
        </w:rPr>
        <w:t xml:space="preserve"> can </w:t>
      </w:r>
      <w:r w:rsidRPr="005D1595">
        <w:rPr>
          <w:rStyle w:val="StyleUnderline"/>
          <w:highlight w:val="green"/>
        </w:rPr>
        <w:t>think of</w:t>
      </w:r>
      <w:r w:rsidRPr="005D1595">
        <w:rPr>
          <w:rStyle w:val="StyleUnderline"/>
        </w:rPr>
        <w:t xml:space="preserve"> the</w:t>
      </w:r>
      <w:r>
        <w:rPr>
          <w:rStyle w:val="StyleUnderline"/>
        </w:rPr>
        <w:t xml:space="preserve"> </w:t>
      </w:r>
      <w:r w:rsidRPr="005D1595">
        <w:rPr>
          <w:rStyle w:val="StyleUnderline"/>
        </w:rPr>
        <w:t xml:space="preserve">principles of </w:t>
      </w:r>
      <w:r w:rsidRPr="005D1595">
        <w:rPr>
          <w:rStyle w:val="StyleUnderline"/>
          <w:highlight w:val="green"/>
        </w:rPr>
        <w:t>justice as</w:t>
      </w:r>
      <w:r w:rsidRPr="005D1595">
        <w:rPr>
          <w:rStyle w:val="StyleUnderline"/>
        </w:rPr>
        <w:t xml:space="preserve"> mutually agreed to </w:t>
      </w:r>
      <w:r w:rsidRPr="005D1595">
        <w:rPr>
          <w:rStyle w:val="Emphasis"/>
          <w:highlight w:val="green"/>
        </w:rPr>
        <w:t>principles for the coordination and structure of social interaction</w:t>
      </w:r>
      <w:r w:rsidRPr="005D1595">
        <w:rPr>
          <w:rStyle w:val="StyleUnderline"/>
        </w:rPr>
        <w:t xml:space="preserve"> that would benefit all who are subject to them</w:t>
      </w:r>
      <w:r w:rsidRPr="005D1595">
        <w:rPr>
          <w:sz w:val="12"/>
        </w:rPr>
        <w:t>. What those principles are will depend on the society. In addition, there’s a second theory of justice that Plato offers that’s more general. According to this second theory, justice is “each getting what is rightfully theirs and no one getting what is rightfully another’s.” In other words, questions of justice always ask, “Who has a right to what?”</w:t>
      </w:r>
    </w:p>
    <w:p w14:paraId="12562F2D" w14:textId="77777777" w:rsidR="00D87ECF" w:rsidRDefault="00D87ECF" w:rsidP="00D87ECF">
      <w:pPr>
        <w:pStyle w:val="Heading4"/>
      </w:pPr>
      <w:r>
        <w:t>Justice is a policy question</w:t>
      </w:r>
    </w:p>
    <w:p w14:paraId="0F5C7CBC" w14:textId="77777777" w:rsidR="00D87ECF" w:rsidRPr="00352B4E" w:rsidRDefault="00D87ECF" w:rsidP="00D87ECF">
      <w:pPr>
        <w:rPr>
          <w:rStyle w:val="Style13ptBold"/>
        </w:rPr>
      </w:pPr>
      <w:r>
        <w:rPr>
          <w:rStyle w:val="Style13ptBold"/>
        </w:rPr>
        <w:t xml:space="preserve">Merriam Webster ND </w:t>
      </w:r>
      <w:r w:rsidRPr="00352B4E">
        <w:t>[(M</w:t>
      </w:r>
      <w:r>
        <w:t>es</w:t>
      </w:r>
      <w:r w:rsidRPr="00352B4E">
        <w:t>rriam Webster) “Justice” https://www.merriam-webster.com/dictionary/justice] BC</w:t>
      </w:r>
    </w:p>
    <w:p w14:paraId="6A29F24A" w14:textId="77777777" w:rsidR="00D87ECF" w:rsidRDefault="00D87ECF" w:rsidP="00D87ECF">
      <w:r>
        <w:t xml:space="preserve">Essential Meaning of </w:t>
      </w:r>
      <w:r w:rsidRPr="00352B4E">
        <w:rPr>
          <w:rStyle w:val="Emphasis"/>
          <w:highlight w:val="green"/>
        </w:rPr>
        <w:t>justice</w:t>
      </w:r>
    </w:p>
    <w:p w14:paraId="6640F159" w14:textId="77777777" w:rsidR="00D87ECF" w:rsidRPr="00352B4E" w:rsidRDefault="00D87ECF" w:rsidP="00D87ECF">
      <w:r>
        <w:t xml:space="preserve">1: </w:t>
      </w:r>
      <w:r w:rsidRPr="00352B4E">
        <w:rPr>
          <w:rStyle w:val="Emphasis"/>
          <w:highlight w:val="green"/>
        </w:rPr>
        <w:t>the process or result of using laws to fairly</w:t>
      </w:r>
      <w:r>
        <w:t xml:space="preserve"> judge and punish crimes and criminals</w:t>
      </w:r>
    </w:p>
    <w:p w14:paraId="343A13D4" w14:textId="77777777" w:rsidR="00D87ECF" w:rsidRPr="00B554F6" w:rsidRDefault="00D87ECF" w:rsidP="00D87ECF">
      <w:pPr>
        <w:rPr>
          <w:sz w:val="14"/>
        </w:rPr>
      </w:pPr>
    </w:p>
    <w:p w14:paraId="3BA0DBE2" w14:textId="77777777" w:rsidR="00D87ECF" w:rsidRDefault="00D87ECF" w:rsidP="00D87ECF">
      <w:pPr>
        <w:pStyle w:val="Heading4"/>
      </w:pPr>
      <w:r>
        <w:t xml:space="preserve">Appropriation of outer space” by private entities refers to the exercise of exclusive control of space. </w:t>
      </w:r>
    </w:p>
    <w:p w14:paraId="2520315D" w14:textId="77777777" w:rsidR="00D87ECF" w:rsidRPr="00932A50" w:rsidRDefault="00D87ECF" w:rsidP="00D87ECF">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5F128278" w14:textId="77777777" w:rsidR="00D87ECF" w:rsidRPr="00315C09" w:rsidRDefault="00D87ECF" w:rsidP="00D87ECF">
      <w:r>
        <w:t>The issues presented in relation to the nonappropriation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0D3DC3">
        <w:rPr>
          <w:rStyle w:val="Emphasis"/>
          <w:highlight w:val="green"/>
        </w:rPr>
        <w:t>Appropriation of outer space</w:t>
      </w:r>
      <w:r>
        <w:t xml:space="preserve">, </w:t>
      </w:r>
      <w:r w:rsidRPr="00624907">
        <w:rPr>
          <w:rStyle w:val="Emphasis"/>
        </w:rPr>
        <w:t xml:space="preserve">therefore, </w:t>
      </w:r>
      <w:r w:rsidRPr="000D3DC3">
        <w:rPr>
          <w:rStyle w:val="Emphasis"/>
          <w:highlight w:val="green"/>
        </w:rPr>
        <w:t>is ‘the exercise of exclusive control or</w:t>
      </w:r>
      <w:r w:rsidRPr="00624907">
        <w:rPr>
          <w:rStyle w:val="Emphasis"/>
        </w:rPr>
        <w:t xml:space="preserve"> exclusive </w:t>
      </w:r>
      <w:r w:rsidRPr="000D3DC3">
        <w:rPr>
          <w:rStyle w:val="Emphasis"/>
          <w:highlight w:val="green"/>
        </w:rPr>
        <w:t>use’</w:t>
      </w:r>
      <w:r w:rsidRPr="00624907">
        <w:rPr>
          <w:rStyle w:val="Emphasis"/>
        </w:rPr>
        <w:t xml:space="preserve"> with a sense of permanence, </w:t>
      </w:r>
      <w:r w:rsidRPr="000D3DC3">
        <w:rPr>
          <w:rStyle w:val="Emphasis"/>
          <w:highlight w:val="green"/>
        </w:rPr>
        <w:t>which limits other nations’ access</w:t>
      </w:r>
      <w:r w:rsidRPr="00624907">
        <w:rPr>
          <w:rStyle w:val="Emphasis"/>
        </w:rPr>
        <w:t xml:space="preserve">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64240C95" w14:textId="77777777" w:rsidR="00D87ECF" w:rsidRDefault="00D87ECF" w:rsidP="00D87ECF">
      <w:pPr>
        <w:pStyle w:val="Heading4"/>
      </w:pPr>
      <w:r>
        <w:t>Outer Space is considered anything that sits above the Earth’s atmosphere</w:t>
      </w:r>
    </w:p>
    <w:p w14:paraId="5603ABE9" w14:textId="77777777" w:rsidR="00D87ECF" w:rsidRPr="00A80554" w:rsidRDefault="00D87ECF" w:rsidP="00D87ECF">
      <w:r w:rsidRPr="00A80554">
        <w:rPr>
          <w:rStyle w:val="Style13ptBold"/>
        </w:rPr>
        <w:t>Betz 21</w:t>
      </w:r>
      <w:r>
        <w:t xml:space="preserve"> [(</w:t>
      </w:r>
      <w:r w:rsidRPr="00A80554">
        <w:t>Eric Betz</w:t>
      </w:r>
      <w:r>
        <w:t xml:space="preserve">, </w:t>
      </w:r>
      <w:r w:rsidRPr="00A80554">
        <w:t>Science &amp; tech writer for @Discovermag, @Astronomymag and others</w:t>
      </w:r>
      <w:r>
        <w:t>), “</w:t>
      </w:r>
      <w:r w:rsidRPr="00A80554">
        <w:t>The Kármán Line: Where does space begin?</w:t>
      </w:r>
      <w:r>
        <w:t xml:space="preserve">”, Astronomy, </w:t>
      </w:r>
      <w:r w:rsidRPr="00A80554">
        <w:t>https://astronomy.com/news/2021/03/the-krmn-line-where-does-space-begin</w:t>
      </w:r>
      <w:r>
        <w:t xml:space="preserve">, </w:t>
      </w:r>
      <w:r w:rsidRPr="00A80554">
        <w:t>March 5, 2021</w:t>
      </w:r>
      <w:r>
        <w:t>] SS</w:t>
      </w:r>
    </w:p>
    <w:p w14:paraId="65E6E62E" w14:textId="77777777" w:rsidR="00D87ECF" w:rsidRPr="00A80554" w:rsidRDefault="00D87ECF" w:rsidP="00D87ECF">
      <w:pPr>
        <w:rPr>
          <w:rStyle w:val="StyleUnderline"/>
        </w:rPr>
      </w:pPr>
      <w:r>
        <w:t xml:space="preserve">These days, </w:t>
      </w:r>
      <w:r w:rsidRPr="00A80554">
        <w:rPr>
          <w:rStyle w:val="StyleUnderline"/>
        </w:rPr>
        <w:t>spacecraft are venturing into the final frontier at a record pace</w:t>
      </w:r>
      <w:r>
        <w:t>. And a deluge of paying space tourists should soon follow. But to earn their astron</w:t>
      </w:r>
      <w:r w:rsidRPr="00A80554">
        <w:rPr>
          <w:rStyle w:val="StyleUnderline"/>
        </w:rPr>
        <w:t xml:space="preserve">aut wings, high-flying civilians </w:t>
      </w:r>
      <w:r w:rsidRPr="00A80554">
        <w:rPr>
          <w:rStyle w:val="Emphasis"/>
        </w:rPr>
        <w:t xml:space="preserve">will have to make it </w:t>
      </w:r>
      <w:r w:rsidRPr="00A80554">
        <w:rPr>
          <w:rStyle w:val="Emphasis"/>
          <w:highlight w:val="green"/>
        </w:rPr>
        <w:t>past the so-called Kármán line</w:t>
      </w:r>
      <w:r w:rsidRPr="00A80554">
        <w:rPr>
          <w:rStyle w:val="Emphasis"/>
        </w:rPr>
        <w:t>.</w:t>
      </w:r>
      <w:r>
        <w:t xml:space="preserve"> </w:t>
      </w:r>
      <w:r w:rsidRPr="00A80554">
        <w:rPr>
          <w:rStyle w:val="StyleUnderline"/>
        </w:rPr>
        <w:t xml:space="preserve">This boundary </w:t>
      </w:r>
      <w:r w:rsidRPr="00A80554">
        <w:rPr>
          <w:rStyle w:val="StyleUnderline"/>
          <w:highlight w:val="green"/>
        </w:rPr>
        <w:t>sits some 62 miles</w:t>
      </w:r>
      <w:r w:rsidRPr="00A80554">
        <w:rPr>
          <w:rStyle w:val="StyleUnderline"/>
        </w:rPr>
        <w:t xml:space="preserve"> (100 kilometers) </w:t>
      </w:r>
      <w:r w:rsidRPr="00A80554">
        <w:rPr>
          <w:rStyle w:val="StyleUnderline"/>
          <w:highlight w:val="green"/>
        </w:rPr>
        <w:t>above Earth's surface</w:t>
      </w:r>
      <w:r w:rsidRPr="00A80554">
        <w:rPr>
          <w:rStyle w:val="StyleUnderline"/>
        </w:rPr>
        <w:t xml:space="preserve">, and it's generally </w:t>
      </w:r>
      <w:r w:rsidRPr="00A80554">
        <w:rPr>
          <w:rStyle w:val="Emphasis"/>
          <w:highlight w:val="green"/>
        </w:rPr>
        <w:t>accepted</w:t>
      </w:r>
      <w:r w:rsidRPr="00A80554">
        <w:rPr>
          <w:rStyle w:val="StyleUnderline"/>
        </w:rPr>
        <w:t xml:space="preserve"> </w:t>
      </w:r>
      <w:r w:rsidRPr="00A80554">
        <w:rPr>
          <w:rStyle w:val="StyleUnderline"/>
          <w:highlight w:val="green"/>
        </w:rPr>
        <w:t xml:space="preserve">as the place where Earth ends and </w:t>
      </w:r>
      <w:r w:rsidRPr="00A80554">
        <w:rPr>
          <w:rStyle w:val="Emphasis"/>
          <w:highlight w:val="green"/>
        </w:rPr>
        <w:t>outer space begins</w:t>
      </w:r>
      <w:r w:rsidRPr="00A80554">
        <w:rPr>
          <w:rStyle w:val="StyleUnderline"/>
        </w:rPr>
        <w:t>.</w:t>
      </w:r>
    </w:p>
    <w:p w14:paraId="66195910" w14:textId="77777777" w:rsidR="00D87ECF" w:rsidRPr="00D935B8" w:rsidRDefault="00D87ECF" w:rsidP="00D87ECF">
      <w:pPr>
        <w:pStyle w:val="Heading4"/>
      </w:pPr>
      <w:r>
        <w:t>Private entities are non-governmental corporations</w:t>
      </w:r>
    </w:p>
    <w:p w14:paraId="757A994B" w14:textId="77777777" w:rsidR="00D87ECF" w:rsidRDefault="00D87ECF" w:rsidP="00D87ECF">
      <w:pPr>
        <w:rPr>
          <w:rStyle w:val="Hyperlink"/>
        </w:rPr>
      </w:pPr>
      <w:r w:rsidRPr="00D935B8">
        <w:rPr>
          <w:rStyle w:val="Style13ptBold"/>
        </w:rPr>
        <w:t>UpCounsel ND</w:t>
      </w:r>
      <w:r w:rsidRPr="00D935B8">
        <w:t xml:space="preserve"> </w:t>
      </w:r>
      <w:r>
        <w:t>[(</w:t>
      </w:r>
      <w:r w:rsidRPr="00D935B8">
        <w:t xml:space="preserve">UpCounsel is an interactive online service that makes it faster and easier for businesses to find and hire legal help solely based on their preferences. </w:t>
      </w:r>
      <w:r>
        <w:t>“</w:t>
      </w:r>
      <w:r w:rsidRPr="00D935B8">
        <w:t>Private Entity: Everything You Need to Know</w:t>
      </w:r>
      <w:r>
        <w:t xml:space="preserve">”, </w:t>
      </w:r>
      <w:r w:rsidRPr="00D935B8">
        <w:t>UpCounsel</w:t>
      </w:r>
      <w:r>
        <w:t xml:space="preserve">, </w:t>
      </w:r>
      <w:r w:rsidRPr="00D935B8">
        <w:t>https://www.upcounsel.com/private-entity#importance-of-private-entities</w:t>
      </w:r>
      <w:r>
        <w:rPr>
          <w:rStyle w:val="Hyperlink"/>
        </w:rPr>
        <w:t>, No Date] SS</w:t>
      </w:r>
    </w:p>
    <w:p w14:paraId="7B57D451" w14:textId="77777777" w:rsidR="00D87ECF" w:rsidRDefault="00D87ECF" w:rsidP="00D87ECF">
      <w:r>
        <w:t xml:space="preserve">A </w:t>
      </w:r>
      <w:r w:rsidRPr="00622B62">
        <w:rPr>
          <w:rStyle w:val="Emphasis"/>
          <w:highlight w:val="green"/>
        </w:rPr>
        <w:t>private entity</w:t>
      </w:r>
      <w:r w:rsidRPr="00622B62">
        <w:rPr>
          <w:highlight w:val="green"/>
        </w:rPr>
        <w:t xml:space="preserve"> </w:t>
      </w:r>
      <w:r w:rsidRPr="00BA0CFC">
        <w:rPr>
          <w:rStyle w:val="StyleUnderline"/>
        </w:rPr>
        <w:t>can be a partnership</w:t>
      </w:r>
      <w:r w:rsidRPr="00622B62">
        <w:rPr>
          <w:rStyle w:val="StyleUnderline"/>
          <w:highlight w:val="green"/>
        </w:rPr>
        <w:t>, corporation</w:t>
      </w:r>
      <w:r w:rsidRPr="00BA0CFC">
        <w:rPr>
          <w:rStyle w:val="StyleUnderline"/>
        </w:rPr>
        <w:t xml:space="preserve">, individual, nonprofit organization, company, or any other organized group that is </w:t>
      </w:r>
      <w:r w:rsidRPr="00622B62">
        <w:rPr>
          <w:rStyle w:val="StyleUnderline"/>
          <w:highlight w:val="green"/>
        </w:rPr>
        <w:t>not government-affiliated</w:t>
      </w:r>
      <w:r w:rsidRPr="00622B62">
        <w:rPr>
          <w:highlight w:val="green"/>
        </w:rPr>
        <w:t xml:space="preserve">. </w:t>
      </w:r>
      <w:r w:rsidRPr="00622B62">
        <w:t>Indian tribes and foreign public entities are not considered private entities.</w:t>
      </w:r>
    </w:p>
    <w:p w14:paraId="73793437" w14:textId="77777777" w:rsidR="00D87ECF" w:rsidRDefault="00D87ECF" w:rsidP="00D87ECF">
      <w:pPr>
        <w:rPr>
          <w:rStyle w:val="StyleUnderline"/>
        </w:rPr>
      </w:pPr>
      <w:r w:rsidRPr="00622B62">
        <w:rPr>
          <w:rStyle w:val="StyleUnderline"/>
        </w:rPr>
        <w:t xml:space="preserve">Unlike publicly traded </w:t>
      </w:r>
      <w:r w:rsidRPr="00BA0CFC">
        <w:rPr>
          <w:rStyle w:val="StyleUnderline"/>
        </w:rPr>
        <w:t>companies, private companies</w:t>
      </w:r>
      <w:r w:rsidRPr="00622B62">
        <w:rPr>
          <w:rStyle w:val="StyleUnderline"/>
          <w:highlight w:val="green"/>
        </w:rPr>
        <w:t xml:space="preserve"> do not have public stock offerings</w:t>
      </w:r>
      <w:r w:rsidRPr="00622B62">
        <w:rPr>
          <w:rStyle w:val="StyleUnderline"/>
        </w:rPr>
        <w:t xml:space="preserve"> on Nasdaq, American Stock Exchange, or the New York Stock Exchange. Instead, </w:t>
      </w:r>
      <w:r w:rsidRPr="00BA0CFC">
        <w:rPr>
          <w:rStyle w:val="StyleUnderline"/>
        </w:rPr>
        <w:t>they offer shares privately to interested investors, who may trade among themselves.</w:t>
      </w:r>
    </w:p>
    <w:p w14:paraId="6F1DC98A" w14:textId="059CB2F8" w:rsidR="00910686" w:rsidRDefault="00910686" w:rsidP="0095223E">
      <w:pPr>
        <w:pStyle w:val="Heading4"/>
      </w:pPr>
      <w:r>
        <w:t xml:space="preserve">Dialect definition also says things like a southern accent are included – indicates what they are talking about is things like the way we spread </w:t>
      </w:r>
      <w:r>
        <w:rPr>
          <w:u w:val="single"/>
        </w:rPr>
        <w:t>not</w:t>
      </w:r>
      <w:r>
        <w:t xml:space="preserve"> the subject of individual debates </w:t>
      </w:r>
      <w:r w:rsidR="0051494A">
        <w:t>–</w:t>
      </w:r>
      <w:r>
        <w:t xml:space="preserve"> </w:t>
      </w:r>
    </w:p>
    <w:p w14:paraId="4CF05BAF" w14:textId="77777777" w:rsidR="0051494A" w:rsidRPr="0051494A" w:rsidRDefault="0051494A" w:rsidP="0051494A"/>
    <w:p w14:paraId="1B16F0E9" w14:textId="5F379CE5" w:rsidR="00D87ECF" w:rsidRDefault="0095223E" w:rsidP="0095223E">
      <w:pPr>
        <w:pStyle w:val="Heading4"/>
      </w:pPr>
      <w:r>
        <w:t xml:space="preserve">The </w:t>
      </w:r>
      <w:r w:rsidRPr="0095223E">
        <w:t>Grammar Monster</w:t>
      </w:r>
      <w:r>
        <w:t xml:space="preserve"> def is an incomplete argument – it defines what a linking verb is but does not contextualize in the context of “B” – also no reason description is incompatible with implementation – if I think something can be described as bad, then it makes sense to take some action against it</w:t>
      </w:r>
    </w:p>
    <w:p w14:paraId="738AD767" w14:textId="77777777" w:rsidR="0051494A" w:rsidRPr="0051494A" w:rsidRDefault="0051494A" w:rsidP="0051494A"/>
    <w:p w14:paraId="5A24EB31" w14:textId="77777777" w:rsidR="00D87ECF" w:rsidRDefault="00D87ECF" w:rsidP="00D87ECF">
      <w:pPr>
        <w:pStyle w:val="Heading4"/>
      </w:pPr>
      <w:r>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favors the aff</w:t>
      </w:r>
      <w:r>
        <w:t xml:space="preserve"> by making neg ground inapplicable, susceptible to the perm, and concessionary. Two additional impacts: </w:t>
      </w:r>
    </w:p>
    <w:p w14:paraId="555F9AC1" w14:textId="77777777" w:rsidR="00D87ECF" w:rsidRDefault="00D87ECF" w:rsidP="00D87ECF">
      <w:pPr>
        <w:pStyle w:val="Heading4"/>
        <w:numPr>
          <w:ilvl w:val="0"/>
          <w:numId w:val="12"/>
        </w:numPr>
      </w:pPr>
      <w:r>
        <w:t xml:space="preserve">Accessibility – </w:t>
      </w:r>
      <w:r w:rsidRPr="00BB42BB">
        <w:t xml:space="preserve">Cutting negs to </w:t>
      </w:r>
      <w:r w:rsidRPr="00B073BF">
        <w:rPr>
          <w:u w:val="single"/>
        </w:rPr>
        <w:t>every possible</w:t>
      </w:r>
      <w:r w:rsidRPr="00BB42BB">
        <w:t xml:space="preserve"> aff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4FC0C3CA" w14:textId="77777777" w:rsidR="00D87ECF" w:rsidRPr="002B503D" w:rsidRDefault="00D87ECF" w:rsidP="00D87ECF">
      <w:pPr>
        <w:pStyle w:val="Heading4"/>
        <w:numPr>
          <w:ilvl w:val="0"/>
          <w:numId w:val="12"/>
        </w:numPr>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resolutional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312408E1" w14:textId="77777777" w:rsidR="00D87ECF" w:rsidRPr="00B073BF" w:rsidRDefault="00D87ECF" w:rsidP="00D87ECF">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they’ve skewed the game which necessarily comes first because it makes evaluating the aff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br/>
      </w:r>
    </w:p>
    <w:p w14:paraId="4E757A2D" w14:textId="77777777" w:rsidR="00D87ECF" w:rsidRPr="00D03FA3" w:rsidRDefault="00D87ECF" w:rsidP="00D87ECF">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14:paraId="645F4894" w14:textId="77777777" w:rsidR="00D87ECF" w:rsidRPr="006356D7" w:rsidRDefault="00D87ECF" w:rsidP="00D87ECF">
      <w:pPr>
        <w:pStyle w:val="Heading4"/>
        <w:rPr>
          <w:rFonts w:cs="Calibri"/>
        </w:rPr>
      </w:pPr>
      <w:r w:rsidRPr="006356D7">
        <w:rPr>
          <w:rFonts w:cs="Calibri"/>
        </w:rPr>
        <w:t>Fairness and education are voters – debate’s a game, and fairness is necessary to determine the winner of the game, and education is the reason why schools fund debate.</w:t>
      </w:r>
    </w:p>
    <w:p w14:paraId="3670506D" w14:textId="77777777" w:rsidR="00D87ECF" w:rsidRPr="006356D7" w:rsidRDefault="00D87ECF" w:rsidP="00D87ECF">
      <w:pPr>
        <w:pStyle w:val="Heading4"/>
        <w:rPr>
          <w:rFonts w:cs="Calibri"/>
        </w:rPr>
      </w:pPr>
      <w:r w:rsidRPr="006356D7">
        <w:rPr>
          <w:rFonts w:cs="Calibri"/>
        </w:rPr>
        <w:t xml:space="preserve">Drop the debater – dropping the argument doesn’t rectify abuse since winning T proves why we don’t have the burden of rejoinder against their aff. </w:t>
      </w:r>
    </w:p>
    <w:p w14:paraId="0DCA2657" w14:textId="655F09C8" w:rsidR="00D87ECF" w:rsidRDefault="00D87ECF" w:rsidP="00D87ECF">
      <w:pPr>
        <w:pStyle w:val="Heading4"/>
        <w:rPr>
          <w:rFonts w:cs="Calibri"/>
        </w:rPr>
      </w:pPr>
      <w:r w:rsidRPr="006356D7">
        <w:rPr>
          <w:rFonts w:cs="Calibri"/>
        </w:rPr>
        <w:t xml:space="preserve">Use competing interps – reasonability invites arbitrary judge intervention since there’s no consensus as to what’s reasonable. </w:t>
      </w:r>
    </w:p>
    <w:p w14:paraId="4FE054FE" w14:textId="54113ACD" w:rsidR="00DA7755" w:rsidRDefault="00DA7755" w:rsidP="00DA7755">
      <w:pPr>
        <w:pStyle w:val="Heading3"/>
      </w:pPr>
      <w:r>
        <w:t>1NC – </w:t>
      </w:r>
      <w:r w:rsidR="008B13A2">
        <w:t>Off</w:t>
      </w:r>
    </w:p>
    <w:p w14:paraId="6C2983B0" w14:textId="77777777" w:rsidR="00DA7755" w:rsidRPr="0074704C" w:rsidRDefault="00DA7755" w:rsidP="00DA7755">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0FADFAF7" w14:textId="77777777" w:rsidR="00DA7755" w:rsidRPr="004D6836" w:rsidRDefault="00DA7755" w:rsidP="00DA7755">
      <w:pPr>
        <w:rPr>
          <w:rStyle w:val="Style13ptBold"/>
          <w:sz w:val="16"/>
          <w:szCs w:val="16"/>
        </w:rPr>
      </w:pPr>
      <w:r>
        <w:rPr>
          <w:rStyle w:val="Style13ptBold"/>
        </w:rPr>
        <w:t xml:space="preserve">Jamail 19 </w:t>
      </w:r>
      <w:r w:rsidRPr="004D6836">
        <w:rPr>
          <w:rStyle w:val="Style13ptBold"/>
          <w:b w:val="0"/>
          <w:bCs/>
          <w:sz w:val="16"/>
          <w:szCs w:val="16"/>
        </w:rPr>
        <w:t xml:space="preserve">[(Dahr, </w:t>
      </w:r>
      <w:r w:rsidRPr="004D6836">
        <w:rPr>
          <w:szCs w:val="16"/>
        </w:rPr>
        <w:t>writes for </w:t>
      </w:r>
      <w:r w:rsidRPr="004D6836">
        <w:rPr>
          <w:i/>
          <w:iCs/>
          <w:szCs w:val="16"/>
        </w:rPr>
        <w:t>Truthout</w:t>
      </w:r>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14:paraId="20818B4E" w14:textId="77777777" w:rsidR="00DA7755" w:rsidRPr="00114552" w:rsidRDefault="00DA7755" w:rsidP="00DA7755">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24CA044E" w14:textId="77777777" w:rsidR="00DA7755" w:rsidRPr="00114552" w:rsidRDefault="00DA7755" w:rsidP="00DA7755">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7513FD6C" w14:textId="77777777" w:rsidR="00DA7755" w:rsidRPr="00114552" w:rsidRDefault="00DA7755" w:rsidP="00DA7755">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1AEE1751" w14:textId="77777777" w:rsidR="00DA7755" w:rsidRPr="00114552" w:rsidRDefault="00DA7755" w:rsidP="00DA7755">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3B01344D" w14:textId="77777777" w:rsidR="00DA7755" w:rsidRPr="00114552" w:rsidRDefault="00DA7755" w:rsidP="00DA7755">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38403874" w14:textId="77777777" w:rsidR="00DA7755" w:rsidRPr="00114552" w:rsidRDefault="00DA7755" w:rsidP="00DA7755">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12C282C0" w14:textId="77777777" w:rsidR="00DA7755" w:rsidRPr="00114552" w:rsidRDefault="00DA7755" w:rsidP="00DA7755">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4B1EB39A" w14:textId="77777777" w:rsidR="00DA7755" w:rsidRPr="00114552" w:rsidRDefault="00DA7755" w:rsidP="00DA7755">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73DCE918" w14:textId="77777777" w:rsidR="00DA7755" w:rsidRPr="00114552" w:rsidRDefault="00DA7755" w:rsidP="00DA7755">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7CE728DD" w14:textId="77777777" w:rsidR="00DA7755" w:rsidRPr="00114552" w:rsidRDefault="00DA7755" w:rsidP="00DA7755">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4B179CE5" w14:textId="77777777" w:rsidR="00DA7755" w:rsidRPr="00114552" w:rsidRDefault="00DA7755" w:rsidP="00DA7755">
      <w:pPr>
        <w:rPr>
          <w:sz w:val="12"/>
        </w:rPr>
      </w:pPr>
      <w:r w:rsidRPr="00114552">
        <w:rPr>
          <w:rStyle w:val="StyleUnderline"/>
        </w:rPr>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63EAEBB5" w14:textId="77777777" w:rsidR="00DA7755" w:rsidRPr="00114552" w:rsidRDefault="00DA7755" w:rsidP="00DA7755">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46617BE2" w14:textId="77777777" w:rsidR="00DA7755" w:rsidRPr="00114552" w:rsidRDefault="00DA7755" w:rsidP="00DA7755">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24DA73FB" w14:textId="77777777" w:rsidR="00DA7755" w:rsidRPr="00114552" w:rsidRDefault="00DA7755" w:rsidP="00DA7755">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6BA026B8" w14:textId="77777777" w:rsidR="00DA7755" w:rsidRPr="00114552" w:rsidRDefault="00DA7755" w:rsidP="00DA7755">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79FA4612" w14:textId="77777777" w:rsidR="00DA7755" w:rsidRPr="00114552" w:rsidRDefault="00DA7755" w:rsidP="00DA7755"/>
    <w:p w14:paraId="115F09AB" w14:textId="77777777" w:rsidR="00DA7755" w:rsidRPr="00114552" w:rsidRDefault="00DA7755" w:rsidP="00DA7755"/>
    <w:p w14:paraId="0602929B" w14:textId="77777777" w:rsidR="00DA7755" w:rsidRDefault="00DA7755" w:rsidP="00DA7755">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2BBF019A" w14:textId="77777777" w:rsidR="00DA7755" w:rsidRPr="00C460B7" w:rsidRDefault="00DA7755" w:rsidP="00DA7755">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59AD3AC0" w14:textId="77777777" w:rsidR="00DA7755" w:rsidRPr="00C460B7" w:rsidRDefault="00DA7755" w:rsidP="00DA7755">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65B3AE5D" w14:textId="77777777" w:rsidR="00DA7755" w:rsidRPr="00C460B7" w:rsidRDefault="00DA7755" w:rsidP="00DA7755">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39352517" w14:textId="77777777" w:rsidR="00DA7755" w:rsidRPr="00C460B7" w:rsidRDefault="00DA7755" w:rsidP="00DA7755">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xml:space="preserve">. If engineers can figure out how to mine water from these space rocks, they could produce a source of ready fuel in space that would allow spacecraft designers to build refuelable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46DCAE22" w14:textId="77777777" w:rsidR="00DA7755" w:rsidRPr="00C460B7" w:rsidRDefault="00DA7755" w:rsidP="00DA7755">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1B1132D5" w14:textId="77777777" w:rsidR="00DA7755" w:rsidRPr="00C460B7" w:rsidRDefault="00DA7755" w:rsidP="00DA7755">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7DD7DF1B" w14:textId="77777777" w:rsidR="00DA7755" w:rsidRPr="00C460B7" w:rsidRDefault="00DA7755" w:rsidP="00DA7755">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5D9704D2" w14:textId="77777777" w:rsidR="00DA7755" w:rsidRPr="00C460B7" w:rsidRDefault="00DA7755" w:rsidP="00DA7755">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05A0C96E" w14:textId="77777777" w:rsidR="00DA7755" w:rsidRPr="00C460B7" w:rsidRDefault="00DA7755" w:rsidP="00DA7755">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045C2BF9" w14:textId="77777777" w:rsidR="00DA7755" w:rsidRPr="00C460B7" w:rsidRDefault="00DA7755" w:rsidP="00DA7755">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5F0FACF9" w14:textId="77777777" w:rsidR="00DA7755" w:rsidRPr="00C460B7" w:rsidRDefault="00DA7755" w:rsidP="00DA7755">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776BAB2A" w14:textId="77777777" w:rsidR="00DA7755" w:rsidRPr="00C460B7" w:rsidRDefault="00DA7755" w:rsidP="00DA7755">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78925ADF" w14:textId="77777777" w:rsidR="00DA7755" w:rsidRPr="00C460B7" w:rsidRDefault="00DA7755" w:rsidP="00DA7755">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21B51D84" w14:textId="77777777" w:rsidR="00DA7755" w:rsidRPr="00C460B7" w:rsidRDefault="00DA7755" w:rsidP="00DA7755">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0A0729EE" w14:textId="44D30C09" w:rsidR="00DA7755" w:rsidRDefault="00DA7755" w:rsidP="00DA7755">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5913EE91" w14:textId="63015411" w:rsidR="008B13A2" w:rsidRDefault="008B13A2" w:rsidP="008B13A2">
      <w:pPr>
        <w:pStyle w:val="Heading3"/>
      </w:pPr>
      <w:r w:rsidRPr="00392359">
        <w:t>1</w:t>
      </w:r>
      <w:r>
        <w:t xml:space="preserve">NC – Off </w:t>
      </w:r>
    </w:p>
    <w:p w14:paraId="1C3A28BB" w14:textId="77777777" w:rsidR="00AD6C3D" w:rsidRDefault="00AD6C3D" w:rsidP="00AD6C3D">
      <w:pPr>
        <w:pStyle w:val="Heading4"/>
      </w:pPr>
      <w:r>
        <w:t xml:space="preserve">JCPOA passes now – </w:t>
      </w:r>
    </w:p>
    <w:p w14:paraId="7E394E4B" w14:textId="77777777" w:rsidR="00AD6C3D" w:rsidRPr="00694DDB" w:rsidRDefault="00AD6C3D" w:rsidP="00AD6C3D">
      <w:pPr>
        <w:rPr>
          <w:rStyle w:val="Style13ptBold"/>
        </w:rPr>
      </w:pPr>
      <w:r>
        <w:rPr>
          <w:rStyle w:val="Style13ptBold"/>
        </w:rPr>
        <w:t xml:space="preserve">Reuters 2/18 </w:t>
      </w:r>
      <w:r w:rsidRPr="00694DDB">
        <w:t>[(Reuters) “Iran nuclear deal could be agreed very soon, EU official says” Reuters, 2/18/2022. https://www.reuters.com/world/middle-east/iran-nuclear-deal-could-be-agreed-very-soon-eu-official-says-2022-02-18/] BC</w:t>
      </w:r>
    </w:p>
    <w:p w14:paraId="777D9492" w14:textId="77777777" w:rsidR="00AD6C3D" w:rsidRDefault="00AD6C3D" w:rsidP="00AD6C3D">
      <w:r>
        <w:t>BRUSSELS:</w:t>
      </w:r>
    </w:p>
    <w:p w14:paraId="27B992A9" w14:textId="77777777" w:rsidR="00AD6C3D" w:rsidRPr="00694DDB" w:rsidRDefault="00AD6C3D" w:rsidP="00AD6C3D">
      <w:pPr>
        <w:rPr>
          <w:rStyle w:val="StyleUnderline"/>
        </w:rPr>
      </w:pPr>
      <w:r w:rsidRPr="00694DDB">
        <w:rPr>
          <w:rStyle w:val="StyleUnderline"/>
        </w:rPr>
        <w:t xml:space="preserve">A senior European Union official said on Friday that </w:t>
      </w:r>
      <w:r w:rsidRPr="00694DDB">
        <w:rPr>
          <w:rStyle w:val="StyleUnderline"/>
          <w:highlight w:val="green"/>
        </w:rPr>
        <w:t>a US-Iranian de</w:t>
      </w:r>
      <w:r w:rsidRPr="008E3483">
        <w:rPr>
          <w:rStyle w:val="StyleUnderline"/>
          <w:highlight w:val="green"/>
        </w:rPr>
        <w:t>al</w:t>
      </w:r>
      <w:r w:rsidRPr="00694DDB">
        <w:rPr>
          <w:rStyle w:val="StyleUnderline"/>
        </w:rPr>
        <w:t xml:space="preserve"> to revive Iran's 2015 nuclear agreement </w:t>
      </w:r>
      <w:r w:rsidRPr="00694DDB">
        <w:rPr>
          <w:rStyle w:val="StyleUnderline"/>
          <w:highlight w:val="green"/>
        </w:rPr>
        <w:t xml:space="preserve">was </w:t>
      </w:r>
      <w:r w:rsidRPr="00694DDB">
        <w:rPr>
          <w:rStyle w:val="Emphasis"/>
          <w:highlight w:val="green"/>
        </w:rPr>
        <w:t>close but success depended on the political will of those involved.</w:t>
      </w:r>
    </w:p>
    <w:p w14:paraId="153C2D59" w14:textId="77777777" w:rsidR="00AD6C3D" w:rsidRDefault="00AD6C3D" w:rsidP="00AD6C3D">
      <w:r>
        <w:t>"</w:t>
      </w:r>
      <w:r w:rsidRPr="00694DDB">
        <w:rPr>
          <w:rStyle w:val="StyleUnderline"/>
          <w:highlight w:val="green"/>
        </w:rPr>
        <w:t>I expect an agreement in</w:t>
      </w:r>
      <w:r w:rsidRPr="00694DDB">
        <w:rPr>
          <w:rStyle w:val="StyleUnderline"/>
        </w:rPr>
        <w:t xml:space="preserve"> the coming week, </w:t>
      </w:r>
      <w:r w:rsidRPr="00694DDB">
        <w:rPr>
          <w:rStyle w:val="StyleUnderline"/>
          <w:highlight w:val="green"/>
        </w:rPr>
        <w:t>the coming two weeks</w:t>
      </w:r>
      <w:r w:rsidRPr="00694DDB">
        <w:rPr>
          <w:rStyle w:val="StyleUnderline"/>
        </w:rPr>
        <w:t xml:space="preserve"> or so</w:t>
      </w:r>
      <w:r>
        <w:t>," the EU official said. "</w:t>
      </w:r>
      <w:r w:rsidRPr="00694DDB">
        <w:rPr>
          <w:rStyle w:val="StyleUnderline"/>
        </w:rPr>
        <w:t>I think we have now on the table text that are very, very close to what is going to be the final agreement,</w:t>
      </w:r>
      <w:r>
        <w:t>" the official said.</w:t>
      </w:r>
    </w:p>
    <w:p w14:paraId="40A45B8A" w14:textId="77777777" w:rsidR="00AD6C3D" w:rsidRPr="00694DDB" w:rsidRDefault="00AD6C3D" w:rsidP="00AD6C3D">
      <w:pPr>
        <w:rPr>
          <w:rStyle w:val="StyleUnderline"/>
        </w:rPr>
      </w:pPr>
      <w:r>
        <w:t xml:space="preserve">Reuters reported on Feb 17 </w:t>
      </w:r>
      <w:r w:rsidRPr="00694DDB">
        <w:rPr>
          <w:rStyle w:val="StyleUnderline"/>
          <w:highlight w:val="green"/>
        </w:rPr>
        <w:t xml:space="preserve">details of a possible deal negotiated by envoys from </w:t>
      </w:r>
      <w:r w:rsidRPr="00694DDB">
        <w:rPr>
          <w:rStyle w:val="Emphasis"/>
          <w:highlight w:val="green"/>
        </w:rPr>
        <w:t>Iran</w:t>
      </w:r>
      <w:r w:rsidRPr="00694DDB">
        <w:rPr>
          <w:rStyle w:val="StyleUnderline"/>
        </w:rPr>
        <w:t xml:space="preserve">, </w:t>
      </w:r>
      <w:r w:rsidRPr="00694DDB">
        <w:rPr>
          <w:rStyle w:val="Emphasis"/>
          <w:highlight w:val="green"/>
        </w:rPr>
        <w:t>Russia</w:t>
      </w:r>
      <w:r w:rsidRPr="00694DDB">
        <w:rPr>
          <w:rStyle w:val="StyleUnderline"/>
        </w:rPr>
        <w:t xml:space="preserve">, </w:t>
      </w:r>
      <w:r w:rsidRPr="00694DDB">
        <w:rPr>
          <w:rStyle w:val="Emphasis"/>
          <w:highlight w:val="green"/>
        </w:rPr>
        <w:t>China</w:t>
      </w:r>
      <w:r w:rsidRPr="00694DDB">
        <w:rPr>
          <w:rStyle w:val="StyleUnderline"/>
        </w:rPr>
        <w:t xml:space="preserve">, </w:t>
      </w:r>
      <w:r w:rsidRPr="00694DDB">
        <w:rPr>
          <w:rStyle w:val="Emphasis"/>
          <w:highlight w:val="green"/>
        </w:rPr>
        <w:t>Britain</w:t>
      </w:r>
      <w:r w:rsidRPr="00694DDB">
        <w:rPr>
          <w:rStyle w:val="StyleUnderline"/>
        </w:rPr>
        <w:t xml:space="preserve">, </w:t>
      </w:r>
      <w:r w:rsidRPr="00694DDB">
        <w:rPr>
          <w:rStyle w:val="Emphasis"/>
          <w:highlight w:val="green"/>
        </w:rPr>
        <w:t>France</w:t>
      </w:r>
      <w:r w:rsidRPr="00694DDB">
        <w:rPr>
          <w:rStyle w:val="StyleUnderline"/>
        </w:rPr>
        <w:t xml:space="preserve">, </w:t>
      </w:r>
      <w:r w:rsidRPr="00694DDB">
        <w:rPr>
          <w:rStyle w:val="Emphasis"/>
          <w:highlight w:val="green"/>
        </w:rPr>
        <w:t>Germany</w:t>
      </w:r>
      <w:r w:rsidRPr="00694DDB">
        <w:rPr>
          <w:rStyle w:val="StyleUnderline"/>
        </w:rPr>
        <w:t xml:space="preserve">, </w:t>
      </w:r>
      <w:r w:rsidRPr="00694DDB">
        <w:rPr>
          <w:rStyle w:val="StyleUnderline"/>
          <w:highlight w:val="green"/>
        </w:rPr>
        <w:t xml:space="preserve">the </w:t>
      </w:r>
      <w:r w:rsidRPr="00694DDB">
        <w:rPr>
          <w:rStyle w:val="Emphasis"/>
          <w:highlight w:val="green"/>
        </w:rPr>
        <w:t>E</w:t>
      </w:r>
      <w:r w:rsidRPr="00694DDB">
        <w:rPr>
          <w:rStyle w:val="StyleUnderline"/>
        </w:rPr>
        <w:t xml:space="preserve">uropean </w:t>
      </w:r>
      <w:r w:rsidRPr="00694DDB">
        <w:rPr>
          <w:rStyle w:val="Emphasis"/>
          <w:highlight w:val="green"/>
        </w:rPr>
        <w:t>U</w:t>
      </w:r>
      <w:r w:rsidRPr="00694DDB">
        <w:rPr>
          <w:rStyle w:val="StyleUnderline"/>
        </w:rPr>
        <w:t xml:space="preserve">nion </w:t>
      </w:r>
      <w:r w:rsidRPr="00694DDB">
        <w:rPr>
          <w:rStyle w:val="StyleUnderline"/>
          <w:highlight w:val="green"/>
        </w:rPr>
        <w:t xml:space="preserve">and </w:t>
      </w:r>
      <w:r w:rsidRPr="00694DDB">
        <w:rPr>
          <w:rStyle w:val="Emphasis"/>
          <w:highlight w:val="green"/>
        </w:rPr>
        <w:t>U</w:t>
      </w:r>
      <w:r w:rsidRPr="00694DDB">
        <w:rPr>
          <w:rStyle w:val="StyleUnderline"/>
        </w:rPr>
        <w:t xml:space="preserve">nited </w:t>
      </w:r>
      <w:r w:rsidRPr="00694DDB">
        <w:rPr>
          <w:rStyle w:val="Emphasis"/>
          <w:highlight w:val="green"/>
        </w:rPr>
        <w:t>S</w:t>
      </w:r>
      <w:r w:rsidRPr="00694DDB">
        <w:rPr>
          <w:rStyle w:val="StyleUnderline"/>
        </w:rPr>
        <w:t>tates.</w:t>
      </w:r>
    </w:p>
    <w:p w14:paraId="7C589D6A" w14:textId="77777777" w:rsidR="00AD6C3D" w:rsidRDefault="00AD6C3D" w:rsidP="00AD6C3D">
      <w:r>
        <w:t>"</w:t>
      </w:r>
      <w:r w:rsidRPr="00694DDB">
        <w:rPr>
          <w:rStyle w:val="StyleUnderline"/>
        </w:rPr>
        <w:t xml:space="preserve">Most of the issues are already agreed. </w:t>
      </w:r>
      <w:r w:rsidRPr="00694DDB">
        <w:rPr>
          <w:rStyle w:val="StyleUnderline"/>
          <w:highlight w:val="green"/>
        </w:rPr>
        <w:t>But as a principle in this kind of negotiations, nothing is agreed</w:t>
      </w:r>
      <w:r w:rsidRPr="00694DDB">
        <w:rPr>
          <w:rStyle w:val="StyleUnderline"/>
        </w:rPr>
        <w:t xml:space="preserve"> </w:t>
      </w:r>
      <w:r w:rsidRPr="00694DDB">
        <w:rPr>
          <w:rStyle w:val="StyleUnderline"/>
          <w:highlight w:val="green"/>
        </w:rPr>
        <w:t>until everything is agreed</w:t>
      </w:r>
      <w:r w:rsidRPr="00694DDB">
        <w:rPr>
          <w:rStyle w:val="StyleUnderline"/>
        </w:rPr>
        <w:t xml:space="preserve">. So </w:t>
      </w:r>
      <w:r w:rsidRPr="00694DDB">
        <w:rPr>
          <w:rStyle w:val="StyleUnderline"/>
          <w:highlight w:val="green"/>
        </w:rPr>
        <w:t>we still have...some questions</w:t>
      </w:r>
      <w:r w:rsidRPr="00694DDB">
        <w:rPr>
          <w:rStyle w:val="StyleUnderline"/>
        </w:rPr>
        <w:t>, so</w:t>
      </w:r>
      <w:r w:rsidRPr="00694DDB">
        <w:rPr>
          <w:rStyle w:val="Emphasis"/>
        </w:rPr>
        <w:t xml:space="preserve">me of them </w:t>
      </w:r>
      <w:r w:rsidRPr="00694DDB">
        <w:rPr>
          <w:rStyle w:val="Emphasis"/>
          <w:highlight w:val="green"/>
        </w:rPr>
        <w:t>rather political and difficult</w:t>
      </w:r>
      <w:r w:rsidRPr="00694DDB">
        <w:rPr>
          <w:rStyle w:val="Emphasis"/>
        </w:rPr>
        <w:t xml:space="preserve"> </w:t>
      </w:r>
      <w:r w:rsidRPr="00694DDB">
        <w:rPr>
          <w:rStyle w:val="Emphasis"/>
          <w:highlight w:val="green"/>
        </w:rPr>
        <w:t>to agree</w:t>
      </w:r>
      <w:r w:rsidRPr="00694DDB">
        <w:rPr>
          <w:rStyle w:val="Emphasis"/>
        </w:rPr>
        <w:t>,</w:t>
      </w:r>
      <w:r>
        <w:t>" the official said.</w:t>
      </w:r>
    </w:p>
    <w:p w14:paraId="6E9BD501" w14:textId="77777777" w:rsidR="00AD6C3D" w:rsidRPr="00694DDB" w:rsidRDefault="00AD6C3D" w:rsidP="00AD6C3D">
      <w:pPr>
        <w:rPr>
          <w:rStyle w:val="StyleUnderline"/>
        </w:rPr>
      </w:pPr>
      <w:r w:rsidRPr="00694DDB">
        <w:rPr>
          <w:rStyle w:val="StyleUnderline"/>
        </w:rPr>
        <w:t xml:space="preserve">The official said </w:t>
      </w:r>
      <w:r w:rsidRPr="00694DDB">
        <w:rPr>
          <w:rStyle w:val="Emphasis"/>
          <w:highlight w:val="green"/>
        </w:rPr>
        <w:t>a deal was necessary as Iran's sensitive uranium enrichment programme was moving ahead quickly</w:t>
      </w:r>
      <w:r w:rsidRPr="00694DDB">
        <w:rPr>
          <w:rStyle w:val="StyleUnderline"/>
          <w:highlight w:val="green"/>
        </w:rPr>
        <w:t>.</w:t>
      </w:r>
      <w:r w:rsidRPr="00694DDB">
        <w:rPr>
          <w:rStyle w:val="StyleUnderline"/>
        </w:rPr>
        <w:t xml:space="preserve"> Iran has always denied it is seeking nuclear weapons.</w:t>
      </w:r>
    </w:p>
    <w:p w14:paraId="4502EC90" w14:textId="30B8A7FA" w:rsidR="00AD6C3D" w:rsidRPr="00AD6C3D" w:rsidRDefault="00AD6C3D" w:rsidP="00AD6C3D">
      <w:pPr>
        <w:rPr>
          <w:b/>
          <w:sz w:val="22"/>
          <w:u w:val="single"/>
        </w:rPr>
      </w:pPr>
      <w:r>
        <w:t xml:space="preserve">"On the ground </w:t>
      </w:r>
      <w:r w:rsidRPr="00694DDB">
        <w:rPr>
          <w:rStyle w:val="Emphasis"/>
          <w:highlight w:val="green"/>
        </w:rPr>
        <w:t>they are advancing very much at a speed</w:t>
      </w:r>
      <w:r w:rsidRPr="00694DDB">
        <w:rPr>
          <w:rStyle w:val="Emphasis"/>
        </w:rPr>
        <w:t xml:space="preserve"> that is </w:t>
      </w:r>
      <w:r w:rsidRPr="00694DDB">
        <w:rPr>
          <w:rStyle w:val="Emphasis"/>
          <w:highlight w:val="green"/>
        </w:rPr>
        <w:t>not compatible with the long-term survival of</w:t>
      </w:r>
      <w:r w:rsidRPr="00694DDB">
        <w:rPr>
          <w:rStyle w:val="Emphasis"/>
        </w:rPr>
        <w:t xml:space="preserve"> the JCPOA</w:t>
      </w:r>
      <w:r>
        <w:t xml:space="preserve">," the official said, referring to the Joint Comprehensive Plan of Action, as </w:t>
      </w:r>
      <w:r w:rsidRPr="00694DDB">
        <w:rPr>
          <w:rStyle w:val="StyleUnderline"/>
          <w:highlight w:val="green"/>
        </w:rPr>
        <w:t>the 2015 nuclear deal</w:t>
      </w:r>
      <w:r w:rsidRPr="00694DDB">
        <w:rPr>
          <w:rStyle w:val="StyleUnderline"/>
        </w:rPr>
        <w:t xml:space="preserve"> between Iran and world powers is formally titled.</w:t>
      </w:r>
    </w:p>
    <w:p w14:paraId="60951D80" w14:textId="77777777" w:rsidR="008B13A2" w:rsidRPr="00392359" w:rsidRDefault="008B13A2" w:rsidP="008B13A2">
      <w:pPr>
        <w:pStyle w:val="Heading4"/>
        <w:rPr>
          <w:rFonts w:cs="Calibri"/>
        </w:rPr>
      </w:pPr>
      <w:r w:rsidRPr="00392359">
        <w:rPr>
          <w:rFonts w:cs="Calibri"/>
        </w:rPr>
        <w:t xml:space="preserve">Space diplomacy </w:t>
      </w:r>
      <w:r w:rsidRPr="00392359">
        <w:rPr>
          <w:rFonts w:cs="Calibri"/>
          <w:u w:val="single"/>
        </w:rPr>
        <w:t>directly trades off</w:t>
      </w:r>
      <w:r w:rsidRPr="00392359">
        <w:rPr>
          <w:rFonts w:cs="Calibri"/>
        </w:rPr>
        <w:t xml:space="preserve"> with nonproliferation agreements – </w:t>
      </w:r>
      <w:r w:rsidRPr="00392359">
        <w:rPr>
          <w:rFonts w:cs="Calibri"/>
          <w:u w:val="single"/>
        </w:rPr>
        <w:t>finite</w:t>
      </w:r>
      <w:r w:rsidRPr="00392359">
        <w:rPr>
          <w:rFonts w:cs="Calibri"/>
        </w:rPr>
        <w:t xml:space="preserve"> manpower, money, and political will within the AVC</w:t>
      </w:r>
    </w:p>
    <w:p w14:paraId="53998EF1" w14:textId="77777777" w:rsidR="008B13A2" w:rsidRPr="00392359" w:rsidRDefault="008B13A2" w:rsidP="008B13A2">
      <w:pPr>
        <w:rPr>
          <w:szCs w:val="16"/>
        </w:rPr>
      </w:pPr>
      <w:r w:rsidRPr="00392359">
        <w:rPr>
          <w:rStyle w:val="Style13ptBold"/>
        </w:rPr>
        <w:t xml:space="preserve">Johnson-Freeze 16 </w:t>
      </w:r>
      <w:r w:rsidRPr="00392359">
        <w:rPr>
          <w:rStyle w:val="Style13ptBold"/>
          <w:b w:val="0"/>
          <w:bCs/>
          <w:sz w:val="16"/>
          <w:szCs w:val="16"/>
        </w:rPr>
        <w:t xml:space="preserve">[(Joan, </w:t>
      </w:r>
      <w:r w:rsidRPr="00392359">
        <w:rPr>
          <w:szCs w:val="16"/>
        </w:rPr>
        <w:t>Professor and former Chair of National Security Affairs at the US Naval War College, Newport, Rhode Island</w:t>
      </w:r>
      <w:r w:rsidRPr="00392359">
        <w:rPr>
          <w:rStyle w:val="Style13ptBold"/>
          <w:b w:val="0"/>
          <w:bCs/>
          <w:sz w:val="16"/>
          <w:szCs w:val="16"/>
        </w:rPr>
        <w:t>) “</w:t>
      </w:r>
      <w:r w:rsidRPr="00392359">
        <w:rPr>
          <w:szCs w:val="16"/>
        </w:rPr>
        <w:t>Space Warfare in the 21st Century: Arming the Heavens,” Cass Military Studies, 11/8/2016] JL</w:t>
      </w:r>
    </w:p>
    <w:p w14:paraId="450D8C6A" w14:textId="77777777" w:rsidR="008B13A2" w:rsidRPr="00392359" w:rsidRDefault="008B13A2" w:rsidP="008B13A2">
      <w:pPr>
        <w:rPr>
          <w:rStyle w:val="Style13ptBold"/>
          <w:b w:val="0"/>
          <w:sz w:val="16"/>
        </w:rPr>
      </w:pPr>
      <w:r w:rsidRPr="00392359">
        <w:t> *The plan is legislated in the AVC (same bureau of the State Department that’s concerned with the JCPOA)</w:t>
      </w:r>
    </w:p>
    <w:p w14:paraId="33D0A8AF" w14:textId="77777777" w:rsidR="008B13A2" w:rsidRPr="00392359" w:rsidRDefault="008B13A2" w:rsidP="008B13A2">
      <w:pPr>
        <w:rPr>
          <w:sz w:val="12"/>
        </w:rPr>
      </w:pPr>
      <w:r w:rsidRPr="00392359">
        <w:rPr>
          <w:rStyle w:val="StyleUnderline"/>
          <w:highlight w:val="green"/>
        </w:rPr>
        <w:t xml:space="preserve">Proactive policymaking takes </w:t>
      </w:r>
      <w:r w:rsidRPr="00392359">
        <w:rPr>
          <w:rStyle w:val="Emphasis"/>
          <w:highlight w:val="green"/>
        </w:rPr>
        <w:t>commitment, manpower, and money</w:t>
      </w:r>
      <w:r w:rsidRPr="00392359">
        <w:rPr>
          <w:sz w:val="12"/>
        </w:rPr>
        <w:t xml:space="preserve">. A quick look at the money and manpower devoted to diplomacy in the US State and Defense departments compared to the resources available for the hardwareproducing military–industrial complex efforts described in Chapter 5 is enlightening. </w:t>
      </w:r>
      <w:r w:rsidRPr="00392359">
        <w:rPr>
          <w:rStyle w:val="StyleUnderline"/>
        </w:rPr>
        <w:t>The Assistant Secretary of State for Arms Control, Verification, and Compliance (</w:t>
      </w:r>
      <w:r w:rsidRPr="00392359">
        <w:rPr>
          <w:rStyle w:val="Emphasis"/>
          <w:highlight w:val="green"/>
        </w:rPr>
        <w:t>AVC) leads space-related diplomacy</w:t>
      </w:r>
      <w:r w:rsidRPr="00392359">
        <w:rPr>
          <w:rStyle w:val="StyleUnderline"/>
        </w:rPr>
        <w:t xml:space="preserve"> in the State Department. The AVC Bureau is responsible for “</w:t>
      </w:r>
      <w:r w:rsidRPr="00392359">
        <w:rPr>
          <w:rStyle w:val="Emphasis"/>
        </w:rPr>
        <w:t xml:space="preserve">all matters related to the implementation of certain international arms control, </w:t>
      </w:r>
      <w:r w:rsidRPr="00392359">
        <w:rPr>
          <w:rStyle w:val="Emphasis"/>
          <w:highlight w:val="green"/>
        </w:rPr>
        <w:t>nonproliferation</w:t>
      </w:r>
      <w:r w:rsidRPr="00392359">
        <w:rPr>
          <w:rStyle w:val="Emphasis"/>
        </w:rPr>
        <w:t xml:space="preserve">, and disarmament agreements </w:t>
      </w:r>
      <w:r w:rsidRPr="00392359">
        <w:rPr>
          <w:rStyle w:val="Emphasis"/>
          <w:highlight w:val="green"/>
        </w:rPr>
        <w:t>and</w:t>
      </w:r>
      <w:r w:rsidRPr="00392359">
        <w:rPr>
          <w:rStyle w:val="Emphasis"/>
        </w:rPr>
        <w:t xml:space="preserve"> commitments</w:t>
      </w:r>
      <w:r w:rsidRPr="00392359">
        <w:rPr>
          <w:rStyle w:val="StyleUnderline"/>
        </w:rPr>
        <w:t xml:space="preserve">; this includes </w:t>
      </w:r>
      <w:r w:rsidRPr="00392359">
        <w:rPr>
          <w:rStyle w:val="Emphasis"/>
        </w:rPr>
        <w:t xml:space="preserve">staffing and managing </w:t>
      </w:r>
      <w:r w:rsidRPr="00392359">
        <w:rPr>
          <w:rStyle w:val="Emphasis"/>
          <w:highlight w:val="green"/>
        </w:rPr>
        <w:t>treaty implementation</w:t>
      </w:r>
      <w:r w:rsidRPr="00392359">
        <w:rPr>
          <w:rStyle w:val="Emphasis"/>
        </w:rPr>
        <w:t xml:space="preserve"> commissions</w:t>
      </w:r>
      <w:r w:rsidRPr="00392359">
        <w:rPr>
          <w:sz w:val="12"/>
        </w:rPr>
        <w:t xml:space="preserve">.”34 </w:t>
      </w:r>
      <w:r w:rsidRPr="00392359">
        <w:rPr>
          <w:rStyle w:val="StyleUnderline"/>
          <w:highlight w:val="green"/>
        </w:rPr>
        <w:t>The AVC</w:t>
      </w:r>
      <w:r w:rsidRPr="00392359">
        <w:rPr>
          <w:rStyle w:val="StyleUnderline"/>
        </w:rPr>
        <w:t xml:space="preserve"> arms control </w:t>
      </w:r>
      <w:r w:rsidRPr="00392359">
        <w:rPr>
          <w:rStyle w:val="StyleUnderline"/>
          <w:highlight w:val="green"/>
        </w:rPr>
        <w:t>portfolio includes nuclear</w:t>
      </w:r>
      <w:r w:rsidRPr="00392359">
        <w:rPr>
          <w:rStyle w:val="StyleUnderline"/>
        </w:rPr>
        <w:t xml:space="preserve">, biological, and chemical weapons and all related </w:t>
      </w:r>
      <w:r w:rsidRPr="00392359">
        <w:rPr>
          <w:rStyle w:val="StyleUnderline"/>
          <w:highlight w:val="green"/>
        </w:rPr>
        <w:t>issues</w:t>
      </w:r>
      <w:r w:rsidRPr="0039235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year 2013, </w:t>
      </w:r>
      <w:r w:rsidRPr="00392359">
        <w:rPr>
          <w:rStyle w:val="StyleUnderline"/>
        </w:rPr>
        <w:t>AVC had a budget of $31.2 million and 141 employees</w:t>
      </w:r>
      <w:r w:rsidRPr="00392359">
        <w:rPr>
          <w:sz w:val="12"/>
        </w:rPr>
        <w:t>35 to be active participants and leaders in all of these issues.</w:t>
      </w:r>
    </w:p>
    <w:p w14:paraId="66E403CF" w14:textId="77777777" w:rsidR="008B13A2" w:rsidRPr="00392359" w:rsidRDefault="008B13A2" w:rsidP="008B13A2">
      <w:pPr>
        <w:rPr>
          <w:sz w:val="12"/>
        </w:rPr>
      </w:pPr>
      <w:r w:rsidRPr="0039235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392359">
        <w:rPr>
          <w:rStyle w:val="StyleUnderline"/>
        </w:rPr>
        <w:t>A majority of SSDP funding is allocated to the development of offensive space control strategies</w:t>
      </w:r>
      <w:r w:rsidRPr="00392359">
        <w:rPr>
          <w:sz w:val="12"/>
        </w:rPr>
        <w:t xml:space="preserve">. So basically, </w:t>
      </w:r>
      <w:r w:rsidRPr="00392359">
        <w:rPr>
          <w:rStyle w:val="StyleUnderline"/>
          <w:highlight w:val="green"/>
        </w:rPr>
        <w:t>the same budget is allocated for all</w:t>
      </w:r>
      <w:r w:rsidRPr="00392359">
        <w:rPr>
          <w:rStyle w:val="StyleUnderline"/>
        </w:rPr>
        <w:t xml:space="preserve"> US global </w:t>
      </w:r>
      <w:r w:rsidRPr="00392359">
        <w:rPr>
          <w:rStyle w:val="StyleUnderline"/>
          <w:highlight w:val="green"/>
        </w:rPr>
        <w:t>space diplomacy</w:t>
      </w:r>
      <w:r w:rsidRPr="00392359">
        <w:rPr>
          <w:rStyle w:val="StyleUnderline"/>
        </w:rPr>
        <w:t xml:space="preserve"> efforts </w:t>
      </w:r>
      <w:r w:rsidRPr="00392359">
        <w:rPr>
          <w:rStyle w:val="StyleUnderline"/>
          <w:highlight w:val="green"/>
        </w:rPr>
        <w:t>as</w:t>
      </w:r>
      <w:r w:rsidRPr="00392359">
        <w:rPr>
          <w:rStyle w:val="StyleUnderline"/>
        </w:rPr>
        <w:t xml:space="preserve"> for </w:t>
      </w:r>
      <w:r w:rsidRPr="00392359">
        <w:rPr>
          <w:rStyle w:val="StyleUnderline"/>
          <w:highlight w:val="green"/>
        </w:rPr>
        <w:t>an in-house</w:t>
      </w:r>
      <w:r w:rsidRPr="00392359">
        <w:rPr>
          <w:rStyle w:val="StyleUnderline"/>
        </w:rPr>
        <w:t xml:space="preserve"> Pentagon </w:t>
      </w:r>
      <w:r w:rsidRPr="00392359">
        <w:rPr>
          <w:rStyle w:val="StyleUnderline"/>
          <w:highlight w:val="green"/>
        </w:rPr>
        <w:t>think tank</w:t>
      </w:r>
      <w:r w:rsidRPr="00392359">
        <w:rPr>
          <w:rStyle w:val="StyleUnderline"/>
        </w:rPr>
        <w:t xml:space="preserve"> to devise counterspace strategies</w:t>
      </w:r>
      <w:r w:rsidRPr="00392359">
        <w:rPr>
          <w:sz w:val="12"/>
        </w:rPr>
        <w:t>.</w:t>
      </w:r>
    </w:p>
    <w:p w14:paraId="54730BEB" w14:textId="77777777" w:rsidR="008B13A2" w:rsidRPr="00392359" w:rsidRDefault="008B13A2" w:rsidP="008B13A2">
      <w:pPr>
        <w:rPr>
          <w:sz w:val="12"/>
        </w:rPr>
      </w:pPr>
      <w:r w:rsidRPr="00392359">
        <w:rPr>
          <w:sz w:val="12"/>
        </w:rPr>
        <w:t xml:space="preserve">Within the Pentagon, </w:t>
      </w:r>
      <w:r w:rsidRPr="00392359">
        <w:rPr>
          <w:rStyle w:val="StyleUnderline"/>
        </w:rPr>
        <w:t>the Deputy Assistant Secretary of Defense for Space Policy is charged with all issues related to space policy</w:t>
      </w:r>
      <w:r w:rsidRPr="00392359">
        <w:rPr>
          <w:sz w:val="12"/>
        </w:rPr>
        <w:t xml:space="preserve">, including diplomacy. </w:t>
      </w:r>
      <w:r w:rsidRPr="00392359">
        <w:rPr>
          <w:rStyle w:val="StyleUnderline"/>
        </w:rPr>
        <w:t>The responsibilities of the Space Policy office are to</w:t>
      </w:r>
      <w:r w:rsidRPr="00392359">
        <w:rPr>
          <w:sz w:val="12"/>
        </w:rPr>
        <w:t>:</w:t>
      </w:r>
    </w:p>
    <w:p w14:paraId="5C9D098A" w14:textId="77777777" w:rsidR="008B13A2" w:rsidRPr="00392359" w:rsidRDefault="008B13A2" w:rsidP="008B13A2">
      <w:r w:rsidRPr="00392359">
        <w:t xml:space="preserve">• </w:t>
      </w:r>
      <w:r w:rsidRPr="00392359">
        <w:rPr>
          <w:rStyle w:val="StyleUnderline"/>
        </w:rPr>
        <w:t>Develop policy and strategy for a domain that is increasingly congested, competitive, and contested</w:t>
      </w:r>
    </w:p>
    <w:p w14:paraId="0F83E4CD" w14:textId="77777777" w:rsidR="008B13A2" w:rsidRPr="00392359" w:rsidRDefault="008B13A2" w:rsidP="008B13A2">
      <w:pPr>
        <w:rPr>
          <w:sz w:val="12"/>
          <w:szCs w:val="12"/>
        </w:rPr>
      </w:pPr>
      <w:r w:rsidRPr="00392359">
        <w:rPr>
          <w:sz w:val="12"/>
          <w:szCs w:val="12"/>
        </w:rPr>
        <w:t>• Implement across DoD — plans, programs, doctrine, operations — and with the IC and other agencies</w:t>
      </w:r>
    </w:p>
    <w:p w14:paraId="51ED5501" w14:textId="77777777" w:rsidR="008B13A2" w:rsidRPr="00392359" w:rsidRDefault="008B13A2" w:rsidP="008B13A2">
      <w:pPr>
        <w:rPr>
          <w:sz w:val="12"/>
        </w:rPr>
      </w:pPr>
      <w:r w:rsidRPr="00392359">
        <w:rPr>
          <w:sz w:val="12"/>
        </w:rPr>
        <w:t xml:space="preserve">• </w:t>
      </w:r>
      <w:r w:rsidRPr="00392359">
        <w:rPr>
          <w:rStyle w:val="StyleUnderline"/>
        </w:rPr>
        <w:t xml:space="preserve">Engage with allies and other space-faring countries in establishing norms </w:t>
      </w:r>
      <w:r w:rsidRPr="00392359">
        <w:rPr>
          <w:sz w:val="12"/>
        </w:rPr>
        <w:t>and augmenting our capabilities.37</w:t>
      </w:r>
    </w:p>
    <w:p w14:paraId="18E2DA9C" w14:textId="77777777" w:rsidR="008B13A2" w:rsidRPr="00392359" w:rsidRDefault="008B13A2" w:rsidP="008B13A2">
      <w:pPr>
        <w:rPr>
          <w:sz w:val="12"/>
        </w:rPr>
      </w:pPr>
      <w:r w:rsidRPr="00392359">
        <w:rPr>
          <w:sz w:val="12"/>
        </w:rPr>
        <w:t xml:space="preserve">The breadth of those responsibilities, which includes reviewing space acquisitions, means that </w:t>
      </w:r>
      <w:r w:rsidRPr="00392359">
        <w:rPr>
          <w:rStyle w:val="Emphasis"/>
          <w:highlight w:val="green"/>
        </w:rPr>
        <w:t>there may be only a handful of individuals actually engaged in</w:t>
      </w:r>
      <w:r w:rsidRPr="00392359">
        <w:rPr>
          <w:rStyle w:val="Emphasis"/>
        </w:rPr>
        <w:t xml:space="preserve"> multilateral </w:t>
      </w:r>
      <w:r w:rsidRPr="00392359">
        <w:rPr>
          <w:rStyle w:val="Emphasis"/>
          <w:highlight w:val="green"/>
        </w:rPr>
        <w:t>diplomatic efforts</w:t>
      </w:r>
      <w:r w:rsidRPr="00392359">
        <w:rPr>
          <w:rStyle w:val="StyleUnderline"/>
        </w:rPr>
        <w:t>, acting, for example, as advisors to diplomatic discussions such as those through the United Nations</w:t>
      </w:r>
      <w:r w:rsidRPr="00392359">
        <w:rPr>
          <w:sz w:val="12"/>
        </w:rPr>
        <w:t xml:space="preserve">. Additionally, </w:t>
      </w:r>
      <w:r w:rsidRPr="00392359">
        <w:rPr>
          <w:rStyle w:val="StyleUnderline"/>
        </w:rPr>
        <w:t xml:space="preserve">the expanse of the Pentagon results in </w:t>
      </w:r>
      <w:r w:rsidRPr="00392359">
        <w:rPr>
          <w:rStyle w:val="StyleUnderline"/>
          <w:highlight w:val="green"/>
        </w:rPr>
        <w:t>a chain of command</w:t>
      </w:r>
      <w:r w:rsidRPr="00392359">
        <w:rPr>
          <w:rStyle w:val="StyleUnderline"/>
        </w:rPr>
        <w:t xml:space="preserve"> that </w:t>
      </w:r>
      <w:r w:rsidRPr="00392359">
        <w:rPr>
          <w:rStyle w:val="StyleUnderline"/>
          <w:highlight w:val="green"/>
        </w:rPr>
        <w:t xml:space="preserve">makes </w:t>
      </w:r>
      <w:r w:rsidRPr="00392359">
        <w:rPr>
          <w:rStyle w:val="Emphasis"/>
          <w:highlight w:val="green"/>
        </w:rPr>
        <w:t>organizational competition</w:t>
      </w:r>
      <w:r w:rsidRPr="00392359">
        <w:rPr>
          <w:rStyle w:val="Emphasis"/>
        </w:rPr>
        <w:t xml:space="preserve"> for attention</w:t>
      </w:r>
      <w:r w:rsidRPr="00392359">
        <w:rPr>
          <w:rStyle w:val="StyleUnderline"/>
        </w:rPr>
        <w:t xml:space="preserve"> to subject matter </w:t>
      </w:r>
      <w:r w:rsidRPr="00392359">
        <w:rPr>
          <w:rStyle w:val="Emphasis"/>
          <w:highlight w:val="green"/>
        </w:rPr>
        <w:t>challenging</w:t>
      </w:r>
      <w:r w:rsidRPr="00392359">
        <w:rPr>
          <w:rStyle w:val="StyleUnderline"/>
        </w:rPr>
        <w:t xml:space="preserve"> at best</w:t>
      </w:r>
      <w:r w:rsidRPr="00392359">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392359">
        <w:rPr>
          <w:rStyle w:val="StyleUnderline"/>
        </w:rPr>
        <w:t>There are also a multitude of space players in other governmental organizations to coordinate and contend with</w:t>
      </w:r>
      <w:r w:rsidRPr="00392359">
        <w:rPr>
          <w:sz w:val="12"/>
        </w:rPr>
        <w:t xml:space="preserve">, particularly within the Air Force and intelligence communities. </w:t>
      </w:r>
      <w:r w:rsidRPr="00392359">
        <w:rPr>
          <w:rStyle w:val="Emphasis"/>
          <w:highlight w:val="green"/>
        </w:rPr>
        <w:t>Personnel are spread thin</w:t>
      </w:r>
      <w:r w:rsidRPr="00392359">
        <w:rPr>
          <w:sz w:val="12"/>
        </w:rPr>
        <w:t>.</w:t>
      </w:r>
    </w:p>
    <w:p w14:paraId="51E964F1" w14:textId="77777777" w:rsidR="008B13A2" w:rsidRDefault="008B13A2" w:rsidP="008B13A2">
      <w:pPr>
        <w:rPr>
          <w:sz w:val="12"/>
        </w:rPr>
      </w:pPr>
      <w:r w:rsidRPr="00392359">
        <w:rPr>
          <w:sz w:val="12"/>
        </w:rPr>
        <w:t xml:space="preserve">US government-wide space </w:t>
      </w:r>
      <w:r w:rsidRPr="00392359">
        <w:rPr>
          <w:rStyle w:val="StyleUnderline"/>
        </w:rPr>
        <w:t xml:space="preserve">diplomacy needs a mandate, manpower, and a supporting budget. </w:t>
      </w:r>
      <w:r w:rsidRPr="00392359">
        <w:rPr>
          <w:sz w:val="12"/>
        </w:rPr>
        <w:t xml:space="preserve">Diplomacy, especially </w:t>
      </w:r>
      <w:r w:rsidRPr="00392359">
        <w:rPr>
          <w:rStyle w:val="Emphasis"/>
          <w:highlight w:val="green"/>
        </w:rPr>
        <w:t>multilateral diplomacy, can be timeconsuming, manpower-intensive, and frustrating</w:t>
      </w:r>
      <w:r w:rsidRPr="0039235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01D25C54" w14:textId="77777777" w:rsidR="008B13A2" w:rsidRDefault="008B13A2" w:rsidP="008B13A2">
      <w:pPr>
        <w:rPr>
          <w:sz w:val="12"/>
        </w:rPr>
      </w:pPr>
    </w:p>
    <w:p w14:paraId="7E2CAFC5" w14:textId="77777777" w:rsidR="008B13A2" w:rsidRPr="00392359" w:rsidRDefault="008B13A2" w:rsidP="008B13A2">
      <w:pPr>
        <w:pStyle w:val="Heading4"/>
        <w:rPr>
          <w:rFonts w:cs="Calibri"/>
        </w:rPr>
      </w:pPr>
      <w:r w:rsidRPr="00392359">
        <w:rPr>
          <w:rFonts w:cs="Calibri"/>
        </w:rPr>
        <w:t>Iranian proliferation goes nuclear – causes regional war and spurs proliferation cascades across the Middle East</w:t>
      </w:r>
    </w:p>
    <w:p w14:paraId="13600DAF" w14:textId="77777777" w:rsidR="008B13A2" w:rsidRPr="00392359" w:rsidRDefault="008B13A2" w:rsidP="008B13A2">
      <w:r w:rsidRPr="00392359">
        <w:rPr>
          <w:rStyle w:val="Style13ptBold"/>
        </w:rPr>
        <w:t>Chilton and Hoshovsky 20</w:t>
      </w:r>
      <w:r w:rsidRPr="00392359">
        <w:t xml:space="preserve"> – [(Kevin, led U.S. Strategic Command and has participated in the Jewish Institute for National Security of America’s Generals and Admirals Program; Harry, policy analyst at JINSA’s Gemunder Center for Defense and Strategy) "Avoiding a nuclear arms race in the Middle East," Defense News, 2-13-2020, </w:t>
      </w:r>
      <w:r w:rsidRPr="0086721E">
        <w:t>https://www.defensenews.com/opinion/commentary/2020/02/13/avoiding-a-nuclear-arms-race-in-the-middle-east/</w:t>
      </w:r>
      <w:r w:rsidRPr="00392359">
        <w:t>] TDI</w:t>
      </w:r>
    </w:p>
    <w:p w14:paraId="66F9B961" w14:textId="77777777" w:rsidR="008B13A2" w:rsidRPr="00392359" w:rsidRDefault="008B13A2" w:rsidP="008B13A2">
      <w:r w:rsidRPr="00392359">
        <w:t xml:space="preserve">This raises two </w:t>
      </w:r>
      <w:r w:rsidRPr="002F0DAC">
        <w:t xml:space="preserve">immediate concerns. First, </w:t>
      </w:r>
      <w:r w:rsidRPr="002F0DAC">
        <w:rPr>
          <w:b/>
          <w:bCs/>
          <w:szCs w:val="22"/>
          <w:u w:val="single"/>
        </w:rPr>
        <w:t>should Iran race for the bomb</w:t>
      </w:r>
      <w:r w:rsidRPr="002F0DAC">
        <w:rPr>
          <w:b/>
          <w:bCs/>
          <w:szCs w:val="22"/>
        </w:rPr>
        <w:t xml:space="preserve">, </w:t>
      </w:r>
      <w:r w:rsidRPr="002F0DAC">
        <w:rPr>
          <w:b/>
          <w:bCs/>
          <w:szCs w:val="22"/>
          <w:u w:val="single"/>
        </w:rPr>
        <w:t>it is</w:t>
      </w:r>
      <w:r w:rsidRPr="002F0DAC">
        <w:rPr>
          <w:u w:val="single"/>
        </w:rPr>
        <w:t xml:space="preserve"> </w:t>
      </w:r>
      <w:r w:rsidRPr="002F0DAC">
        <w:rPr>
          <w:rStyle w:val="Emphasis"/>
        </w:rPr>
        <w:t>almost</w:t>
      </w:r>
      <w:r w:rsidRPr="00392359">
        <w:rPr>
          <w:rStyle w:val="Emphasis"/>
        </w:rPr>
        <w:t xml:space="preserve"> inevitable that the </w:t>
      </w:r>
      <w:r w:rsidRPr="00392359">
        <w:rPr>
          <w:rStyle w:val="Emphasis"/>
          <w:highlight w:val="green"/>
        </w:rPr>
        <w:t>United States and</w:t>
      </w:r>
      <w:r w:rsidRPr="00392359">
        <w:rPr>
          <w:rStyle w:val="Emphasis"/>
        </w:rPr>
        <w:t xml:space="preserve">/or </w:t>
      </w:r>
      <w:r w:rsidRPr="00392359">
        <w:rPr>
          <w:rStyle w:val="Emphasis"/>
          <w:highlight w:val="green"/>
        </w:rPr>
        <w:t>Israel</w:t>
      </w:r>
      <w:r w:rsidRPr="00392359">
        <w:rPr>
          <w:rStyle w:val="Emphasis"/>
        </w:rPr>
        <w:t xml:space="preserve"> will take </w:t>
      </w:r>
      <w:r w:rsidRPr="00392359">
        <w:rPr>
          <w:rStyle w:val="Emphasis"/>
          <w:highlight w:val="green"/>
        </w:rPr>
        <w:t>preventative military action</w:t>
      </w:r>
      <w:r w:rsidRPr="00392359">
        <w:rPr>
          <w:u w:val="single"/>
        </w:rPr>
        <w:t xml:space="preserve"> </w:t>
      </w:r>
      <w:r w:rsidRPr="00392359">
        <w:rPr>
          <w:b/>
          <w:bCs/>
          <w:szCs w:val="22"/>
          <w:u w:val="single"/>
        </w:rPr>
        <w:t>to stop it from crossing that fateful threshold</w:t>
      </w:r>
      <w:r w:rsidRPr="00392359">
        <w:t xml:space="preserve">. </w:t>
      </w:r>
      <w:r w:rsidRPr="00392359">
        <w:rPr>
          <w:rStyle w:val="StyleUnderline"/>
        </w:rPr>
        <w:t xml:space="preserve">This </w:t>
      </w:r>
      <w:r w:rsidRPr="00392359">
        <w:rPr>
          <w:rStyle w:val="StyleUnderline"/>
          <w:highlight w:val="green"/>
        </w:rPr>
        <w:t xml:space="preserve">could easily </w:t>
      </w:r>
      <w:r w:rsidRPr="00392359">
        <w:rPr>
          <w:rStyle w:val="Emphasis"/>
          <w:highlight w:val="green"/>
        </w:rPr>
        <w:t>spiral into a regional war</w:t>
      </w:r>
      <w:r w:rsidRPr="00392359">
        <w:rPr>
          <w:rStyle w:val="StyleUnderline"/>
          <w:highlight w:val="green"/>
        </w:rPr>
        <w:t xml:space="preserve"> as Iran activates</w:t>
      </w:r>
      <w:r w:rsidRPr="002F0DAC">
        <w:rPr>
          <w:rStyle w:val="StyleUnderline"/>
        </w:rPr>
        <w:t xml:space="preserve"> its various </w:t>
      </w:r>
      <w:r w:rsidRPr="00392359">
        <w:rPr>
          <w:rStyle w:val="StyleUnderline"/>
          <w:highlight w:val="green"/>
        </w:rPr>
        <w:t xml:space="preserve">proxy forces </w:t>
      </w:r>
      <w:r w:rsidRPr="00392359">
        <w:rPr>
          <w:rStyle w:val="StyleUnderline"/>
        </w:rPr>
        <w:t>against the United States and its allies</w:t>
      </w:r>
      <w:r w:rsidRPr="00392359">
        <w:t>.</w:t>
      </w:r>
    </w:p>
    <w:p w14:paraId="1549B108" w14:textId="77777777" w:rsidR="008B13A2" w:rsidRPr="00392359" w:rsidRDefault="008B13A2" w:rsidP="008B13A2">
      <w:pPr>
        <w:rPr>
          <w:b/>
          <w:bCs/>
          <w:szCs w:val="22"/>
        </w:rPr>
      </w:pPr>
      <w:r w:rsidRPr="002F0DAC">
        <w:t xml:space="preserve">Second, </w:t>
      </w:r>
      <w:r w:rsidRPr="002F0DAC">
        <w:rPr>
          <w:b/>
          <w:bCs/>
          <w:szCs w:val="22"/>
          <w:u w:val="single"/>
        </w:rPr>
        <w:t xml:space="preserve">an Iranian </w:t>
      </w:r>
      <w:r w:rsidRPr="00392359">
        <w:rPr>
          <w:b/>
          <w:bCs/>
          <w:szCs w:val="22"/>
          <w:highlight w:val="green"/>
          <w:u w:val="single"/>
        </w:rPr>
        <w:t>nuclear breakout</w:t>
      </w:r>
      <w:r w:rsidRPr="00392359">
        <w:rPr>
          <w:b/>
          <w:bCs/>
          <w:szCs w:val="22"/>
          <w:u w:val="single"/>
        </w:rPr>
        <w:t xml:space="preserve"> attempt </w:t>
      </w:r>
      <w:r w:rsidRPr="00392359">
        <w:rPr>
          <w:b/>
          <w:bCs/>
          <w:szCs w:val="22"/>
          <w:highlight w:val="green"/>
          <w:u w:val="single"/>
        </w:rPr>
        <w:t>could</w:t>
      </w:r>
      <w:r w:rsidRPr="00392359">
        <w:rPr>
          <w:highlight w:val="green"/>
          <w:u w:val="single"/>
        </w:rPr>
        <w:t xml:space="preserve"> </w:t>
      </w:r>
      <w:r w:rsidRPr="00392359">
        <w:rPr>
          <w:rStyle w:val="Emphasis"/>
          <w:highlight w:val="green"/>
        </w:rPr>
        <w:t>spur</w:t>
      </w:r>
      <w:r w:rsidRPr="00392359">
        <w:rPr>
          <w:rStyle w:val="Emphasis"/>
        </w:rPr>
        <w:t xml:space="preserve"> </w:t>
      </w:r>
      <w:r w:rsidRPr="00392359">
        <w:rPr>
          <w:rStyle w:val="Emphasis"/>
          <w:highlight w:val="green"/>
        </w:rPr>
        <w:t>a proliferation cascade throughout the Middle East</w:t>
      </w:r>
      <w:r w:rsidRPr="00392359">
        <w:t xml:space="preserve">, </w:t>
      </w:r>
      <w:r w:rsidRPr="00392359">
        <w:rPr>
          <w:b/>
          <w:bCs/>
          <w:szCs w:val="22"/>
          <w:u w:val="single"/>
        </w:rPr>
        <w:t>beginning with Saudi Arabia</w:t>
      </w:r>
      <w:r w:rsidRPr="00392359">
        <w:rPr>
          <w:b/>
          <w:bCs/>
          <w:szCs w:val="22"/>
        </w:rPr>
        <w:t>.</w:t>
      </w:r>
    </w:p>
    <w:p w14:paraId="47193DDF" w14:textId="77777777" w:rsidR="008B13A2" w:rsidRPr="00392359" w:rsidRDefault="008B13A2" w:rsidP="008B13A2">
      <w:r w:rsidRPr="00392359">
        <w:t xml:space="preserve">Mohammed bin Salman, </w:t>
      </w:r>
      <w:r w:rsidRPr="002F0DAC">
        <w:rPr>
          <w:b/>
          <w:bCs/>
          <w:szCs w:val="22"/>
          <w:u w:val="single"/>
        </w:rPr>
        <w:t>the Saudi crown prince</w:t>
      </w:r>
      <w:r w:rsidRPr="002F0DAC">
        <w:rPr>
          <w:b/>
          <w:bCs/>
          <w:szCs w:val="22"/>
        </w:rPr>
        <w:t xml:space="preserve">, </w:t>
      </w:r>
      <w:r w:rsidRPr="002F0DAC">
        <w:rPr>
          <w:b/>
          <w:bCs/>
          <w:szCs w:val="22"/>
          <w:u w:val="single"/>
        </w:rPr>
        <w:t>openly stated in 2018 that</w:t>
      </w:r>
      <w:r w:rsidRPr="00392359">
        <w:rPr>
          <w:b/>
          <w:bCs/>
          <w:szCs w:val="22"/>
          <w:u w:val="single"/>
        </w:rPr>
        <w:t xml:space="preserve"> </w:t>
      </w:r>
      <w:r w:rsidRPr="00392359">
        <w:rPr>
          <w:b/>
          <w:bCs/>
          <w:szCs w:val="22"/>
          <w:highlight w:val="green"/>
          <w:u w:val="single"/>
        </w:rPr>
        <w:t>if Iran developed nuclear weapons</w:t>
      </w:r>
      <w:r w:rsidRPr="00392359">
        <w:rPr>
          <w:highlight w:val="green"/>
        </w:rPr>
        <w:t xml:space="preserve">, </w:t>
      </w:r>
      <w:r w:rsidRPr="00392359">
        <w:rPr>
          <w:rStyle w:val="Emphasis"/>
          <w:highlight w:val="green"/>
        </w:rPr>
        <w:t>Riyadh would quickly “follow suit.”</w:t>
      </w:r>
      <w:r w:rsidRPr="00392359">
        <w:t xml:space="preserve"> </w:t>
      </w:r>
      <w:r w:rsidRPr="002F0DAC">
        <w:rPr>
          <w:b/>
          <w:bCs/>
          <w:szCs w:val="22"/>
          <w:u w:val="single"/>
        </w:rPr>
        <w:t xml:space="preserve">One suggested approach would see </w:t>
      </w:r>
      <w:r w:rsidRPr="00392359">
        <w:rPr>
          <w:b/>
          <w:bCs/>
          <w:szCs w:val="22"/>
          <w:highlight w:val="green"/>
          <w:u w:val="single"/>
        </w:rPr>
        <w:t xml:space="preserve">Saudi Arabia purchase a nuclear </w:t>
      </w:r>
      <w:r w:rsidRPr="00392359">
        <w:rPr>
          <w:b/>
          <w:bCs/>
          <w:szCs w:val="22"/>
          <w:u w:val="single"/>
        </w:rPr>
        <w:t xml:space="preserve">power </w:t>
      </w:r>
      <w:r w:rsidRPr="00392359">
        <w:rPr>
          <w:b/>
          <w:bCs/>
          <w:szCs w:val="22"/>
          <w:highlight w:val="green"/>
          <w:u w:val="single"/>
        </w:rPr>
        <w:t xml:space="preserve">reactor from a major supplier </w:t>
      </w:r>
      <w:r w:rsidRPr="00392359">
        <w:rPr>
          <w:b/>
          <w:bCs/>
          <w:szCs w:val="22"/>
          <w:u w:val="single"/>
        </w:rPr>
        <w:t xml:space="preserve">like South Korea </w:t>
      </w:r>
      <w:r w:rsidRPr="00392359">
        <w:rPr>
          <w:b/>
          <w:bCs/>
          <w:szCs w:val="22"/>
          <w:highlight w:val="green"/>
          <w:u w:val="single"/>
        </w:rPr>
        <w:t>and then build a reprocessing plant that would yield</w:t>
      </w:r>
      <w:r w:rsidRPr="00392359">
        <w:rPr>
          <w:b/>
          <w:bCs/>
          <w:szCs w:val="22"/>
          <w:u w:val="single"/>
        </w:rPr>
        <w:t xml:space="preserve"> enough </w:t>
      </w:r>
      <w:r w:rsidRPr="00392359">
        <w:rPr>
          <w:b/>
          <w:bCs/>
          <w:szCs w:val="22"/>
          <w:highlight w:val="green"/>
          <w:u w:val="single"/>
        </w:rPr>
        <w:t>weapons-grade plutonium</w:t>
      </w:r>
      <w:r w:rsidRPr="00392359">
        <w:rPr>
          <w:b/>
          <w:bCs/>
          <w:szCs w:val="22"/>
          <w:u w:val="single"/>
        </w:rPr>
        <w:t xml:space="preserve"> in five years</w:t>
      </w:r>
      <w:r w:rsidRPr="00392359">
        <w:t>.</w:t>
      </w:r>
    </w:p>
    <w:p w14:paraId="2E67762B" w14:textId="77777777" w:rsidR="008B13A2" w:rsidRPr="00392359" w:rsidRDefault="008B13A2" w:rsidP="008B13A2">
      <w:pPr>
        <w:rPr>
          <w:szCs w:val="16"/>
        </w:rPr>
      </w:pPr>
      <w:r w:rsidRPr="00392359">
        <w:rPr>
          <w:szCs w:val="16"/>
        </w:rPr>
        <w:t>A half-decade delay isn’t optimal, however, when the goal is achieving nuclear deterrence quickly. Thus, there is the so-called Islamabad option.</w:t>
      </w:r>
    </w:p>
    <w:p w14:paraId="522D2783" w14:textId="77777777" w:rsidR="008B13A2" w:rsidRPr="00392359" w:rsidRDefault="008B13A2" w:rsidP="008B13A2">
      <w:pPr>
        <w:rPr>
          <w:b/>
          <w:bCs/>
          <w:szCs w:val="22"/>
        </w:rPr>
      </w:pPr>
      <w:r w:rsidRPr="00392359">
        <w:t xml:space="preserve">This refers to Riyadh’s role in financing Pakistan’s nuclear weapons program and an alleged commitment from Islamabad that it would repay the favor. While </w:t>
      </w:r>
      <w:r w:rsidRPr="002F0DAC">
        <w:rPr>
          <w:rStyle w:val="StyleUnderline"/>
        </w:rPr>
        <w:t>Pakistan</w:t>
      </w:r>
      <w:r w:rsidRPr="002F0DAC">
        <w:t xml:space="preserve">i </w:t>
      </w:r>
      <w:r w:rsidRPr="002F0DAC">
        <w:rPr>
          <w:rStyle w:val="StyleUnderline"/>
        </w:rPr>
        <w:t>and Saudi</w:t>
      </w:r>
      <w:r w:rsidRPr="002F0DAC">
        <w:t xml:space="preserve"> officials have denied any such understanding, </w:t>
      </w:r>
      <w:r w:rsidRPr="002F0DAC">
        <w:rPr>
          <w:b/>
          <w:bCs/>
          <w:szCs w:val="22"/>
          <w:u w:val="single"/>
        </w:rPr>
        <w:t xml:space="preserve">there is the possibility that the two could work out an arrangement where </w:t>
      </w:r>
      <w:r w:rsidRPr="00392359">
        <w:rPr>
          <w:b/>
          <w:bCs/>
          <w:szCs w:val="22"/>
          <w:highlight w:val="green"/>
          <w:u w:val="single"/>
        </w:rPr>
        <w:t xml:space="preserve">Islamabad could deploy some of its nuclear arsenal on Saudi soil </w:t>
      </w:r>
      <w:r w:rsidRPr="00392359">
        <w:rPr>
          <w:b/>
          <w:bCs/>
          <w:szCs w:val="22"/>
          <w:u w:val="single"/>
        </w:rPr>
        <w:t>following a successful Iranian breakout</w:t>
      </w:r>
      <w:r w:rsidRPr="00392359">
        <w:rPr>
          <w:b/>
          <w:bCs/>
          <w:szCs w:val="22"/>
        </w:rPr>
        <w:t>.</w:t>
      </w:r>
    </w:p>
    <w:p w14:paraId="2951A8E7" w14:textId="77777777" w:rsidR="008B13A2" w:rsidRPr="00392359" w:rsidRDefault="008B13A2" w:rsidP="008B13A2">
      <w:pPr>
        <w:rPr>
          <w:szCs w:val="16"/>
        </w:rPr>
      </w:pPr>
      <w:r w:rsidRPr="00392359">
        <w:rPr>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p>
    <w:p w14:paraId="3CC9775E" w14:textId="77777777" w:rsidR="008B13A2" w:rsidRPr="00392359" w:rsidRDefault="008B13A2" w:rsidP="008B13A2">
      <w:r w:rsidRPr="002F0DAC">
        <w:rPr>
          <w:b/>
          <w:bCs/>
          <w:szCs w:val="22"/>
          <w:u w:val="single"/>
        </w:rPr>
        <w:t>If Saudi Arabia acquires nuclear weapons</w:t>
      </w:r>
      <w:r w:rsidRPr="002F0DAC">
        <w:t xml:space="preserve">, </w:t>
      </w:r>
      <w:r w:rsidRPr="002F0DAC">
        <w:rPr>
          <w:rStyle w:val="Emphasis"/>
        </w:rPr>
        <w:t>many believe</w:t>
      </w:r>
      <w:r w:rsidRPr="00392359">
        <w:rPr>
          <w:rStyle w:val="Emphasis"/>
        </w:rPr>
        <w:t xml:space="preserve"> </w:t>
      </w:r>
      <w:r w:rsidRPr="00392359">
        <w:rPr>
          <w:rStyle w:val="Emphasis"/>
          <w:highlight w:val="green"/>
        </w:rPr>
        <w:t>Turkey would follow suit</w:t>
      </w:r>
      <w:r w:rsidRPr="00392359">
        <w:t xml:space="preserve">. Last September, Turkish President Recep Tayyip </w:t>
      </w:r>
      <w:r w:rsidRPr="00392359">
        <w:rPr>
          <w:b/>
          <w:bCs/>
          <w:szCs w:val="22"/>
          <w:highlight w:val="green"/>
          <w:u w:val="single"/>
        </w:rPr>
        <w:t>Erdogan declared that he “cannot accept” the argument from Western nations that Turkey should not be allowed to attain nuclear weapons</w:t>
      </w:r>
      <w:r w:rsidRPr="00392359">
        <w:rPr>
          <w:b/>
          <w:bCs/>
          <w:szCs w:val="22"/>
        </w:rPr>
        <w:t>.</w:t>
      </w:r>
      <w:r w:rsidRPr="0039235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14:paraId="17F515A3" w14:textId="77777777" w:rsidR="008B13A2" w:rsidRPr="00392359" w:rsidRDefault="008B13A2" w:rsidP="008B13A2"/>
    <w:p w14:paraId="304BC271" w14:textId="77777777" w:rsidR="008B13A2" w:rsidRPr="00392359" w:rsidRDefault="008B13A2" w:rsidP="008B13A2">
      <w:pPr>
        <w:pStyle w:val="Heading4"/>
        <w:rPr>
          <w:rFonts w:cs="Calibri"/>
        </w:rPr>
      </w:pPr>
      <w:r w:rsidRPr="00392359">
        <w:rPr>
          <w:rFonts w:cs="Calibri"/>
        </w:rPr>
        <w:t>Prolif cascades undermine deterrence and cause nuclear war – this is predictive of what a multi-nuclear Middle East would look like</w:t>
      </w:r>
    </w:p>
    <w:p w14:paraId="656F33AD" w14:textId="77777777" w:rsidR="008B13A2" w:rsidRPr="00392359" w:rsidRDefault="008B13A2" w:rsidP="008B13A2">
      <w:r w:rsidRPr="00392359">
        <w:rPr>
          <w:rStyle w:val="Style13ptBold"/>
        </w:rPr>
        <w:t>Krepinevich 13</w:t>
      </w:r>
      <w:r w:rsidRPr="00392359">
        <w:t xml:space="preserve"> – [(Dr. Andrew F, the President of the Center for Strategic and Budgetary Assessments) “Critical Mass: Nuclear Proliferation in the Middle East,” 2013, </w:t>
      </w:r>
      <w:r w:rsidRPr="0086721E">
        <w:t>https://csbaonline.org/uploads/documents/Nuclear-Proliferation-in-the-Middle-East.pdf</w:t>
      </w:r>
      <w:r w:rsidRPr="00392359">
        <w:t>] TDI</w:t>
      </w:r>
    </w:p>
    <w:p w14:paraId="761E70C0" w14:textId="77777777" w:rsidR="008B13A2" w:rsidRPr="00392359" w:rsidRDefault="008B13A2" w:rsidP="008B13A2">
      <w:r w:rsidRPr="00392359">
        <w:t xml:space="preserve">As more countries over time develop nuclear capabilities and build up their nuclear arsenals, </w:t>
      </w:r>
      <w:r w:rsidRPr="00392359">
        <w:rPr>
          <w:rStyle w:val="StyleUnderline"/>
        </w:rPr>
        <w:t xml:space="preserve">the </w:t>
      </w:r>
      <w:r w:rsidRPr="00392359">
        <w:rPr>
          <w:rStyle w:val="StyleUnderline"/>
          <w:highlight w:val="green"/>
        </w:rPr>
        <w:t>competition will evolve</w:t>
      </w:r>
      <w:r w:rsidRPr="00392359">
        <w:rPr>
          <w:rStyle w:val="StyleUnderline"/>
        </w:rPr>
        <w:t xml:space="preserve"> from an Israeli-Iranian affair </w:t>
      </w:r>
      <w:r w:rsidRPr="00392359">
        <w:rPr>
          <w:rStyle w:val="StyleUnderline"/>
          <w:highlight w:val="green"/>
        </w:rPr>
        <w:t xml:space="preserve">to a </w:t>
      </w:r>
      <w:r w:rsidRPr="00392359">
        <w:rPr>
          <w:rStyle w:val="Emphasis"/>
          <w:highlight w:val="green"/>
        </w:rPr>
        <w:t>multi-state rivalry</w:t>
      </w:r>
      <w:r w:rsidRPr="00392359">
        <w:t xml:space="preserve">. For illustrative purposes </w:t>
      </w:r>
      <w:r w:rsidRPr="00392359">
        <w:rPr>
          <w:b/>
          <w:bCs/>
          <w:szCs w:val="22"/>
          <w:u w:val="single"/>
        </w:rPr>
        <w:t xml:space="preserve">we will </w:t>
      </w:r>
      <w:r w:rsidRPr="00392359">
        <w:rPr>
          <w:b/>
          <w:bCs/>
          <w:szCs w:val="22"/>
          <w:highlight w:val="green"/>
          <w:u w:val="single"/>
        </w:rPr>
        <w:t>assume that</w:t>
      </w:r>
      <w:r w:rsidRPr="00392359">
        <w:rPr>
          <w:b/>
          <w:bCs/>
          <w:szCs w:val="22"/>
          <w:highlight w:val="green"/>
        </w:rPr>
        <w:t xml:space="preserve"> </w:t>
      </w:r>
      <w:r w:rsidRPr="00392359">
        <w:t xml:space="preserve">in the 2025-2030 timeframe, </w:t>
      </w:r>
      <w:r w:rsidRPr="00392359">
        <w:rPr>
          <w:b/>
          <w:bCs/>
          <w:szCs w:val="22"/>
          <w:highlight w:val="green"/>
          <w:u w:val="single"/>
        </w:rPr>
        <w:t>Iran</w:t>
      </w:r>
      <w:r w:rsidRPr="00392359">
        <w:rPr>
          <w:highlight w:val="green"/>
        </w:rPr>
        <w:t xml:space="preserve">, </w:t>
      </w:r>
      <w:r w:rsidRPr="00392359">
        <w:rPr>
          <w:b/>
          <w:bCs/>
          <w:szCs w:val="22"/>
          <w:highlight w:val="green"/>
          <w:u w:val="single"/>
        </w:rPr>
        <w:t>Saudi Arabia</w:t>
      </w:r>
      <w:r w:rsidRPr="00392359">
        <w:rPr>
          <w:b/>
          <w:bCs/>
          <w:szCs w:val="22"/>
          <w:highlight w:val="green"/>
        </w:rPr>
        <w:t xml:space="preserve">, </w:t>
      </w:r>
      <w:r w:rsidRPr="00392359">
        <w:rPr>
          <w:b/>
          <w:bCs/>
          <w:szCs w:val="22"/>
          <w:highlight w:val="green"/>
          <w:u w:val="single"/>
        </w:rPr>
        <w:t>Turkey</w:t>
      </w:r>
      <w:r w:rsidRPr="00392359">
        <w:rPr>
          <w:b/>
          <w:bCs/>
          <w:szCs w:val="22"/>
          <w:highlight w:val="green"/>
        </w:rPr>
        <w:t xml:space="preserve">, </w:t>
      </w:r>
      <w:r w:rsidRPr="00392359">
        <w:rPr>
          <w:b/>
          <w:bCs/>
          <w:szCs w:val="22"/>
          <w:highlight w:val="green"/>
          <w:u w:val="single"/>
        </w:rPr>
        <w:t>and perhaps Egypt</w:t>
      </w:r>
      <w:r w:rsidRPr="00392359">
        <w:rPr>
          <w:highlight w:val="green"/>
        </w:rPr>
        <w:t xml:space="preserve"> </w:t>
      </w:r>
      <w:r w:rsidRPr="00392359">
        <w:t xml:space="preserve">and/or Iraq </w:t>
      </w:r>
      <w:r w:rsidRPr="00392359">
        <w:rPr>
          <w:b/>
          <w:bCs/>
          <w:szCs w:val="22"/>
          <w:highlight w:val="green"/>
          <w:u w:val="single"/>
        </w:rPr>
        <w:t>have nuclear arsenals</w:t>
      </w:r>
      <w:r w:rsidRPr="00392359">
        <w:rPr>
          <w:highlight w:val="green"/>
        </w:rPr>
        <w:t xml:space="preserve"> </w:t>
      </w:r>
      <w:r w:rsidRPr="00392359">
        <w:t>in the low double-digit range (i.e., ten to forty weapons). What form might a nuclear competition among these powers and Israel assume? The remainder of this chapter attempts to shed some light on this issue, and its potential implications, with emphasis on those affecting regional stability.</w:t>
      </w:r>
    </w:p>
    <w:p w14:paraId="08D86E17" w14:textId="77777777" w:rsidR="008B13A2" w:rsidRPr="00392359" w:rsidRDefault="008B13A2" w:rsidP="008B13A2">
      <w:r w:rsidRPr="00392359">
        <w:t xml:space="preserve">The challenge of preserving stability when confronted with military competition among five nuclear-armed states within the Middle East and with other powers external to the region engaged in a Great Game for influence is formidable. At first blush, one thing seems apparent: </w:t>
      </w:r>
      <w:r w:rsidRPr="00392359">
        <w:rPr>
          <w:b/>
          <w:bCs/>
          <w:szCs w:val="22"/>
          <w:u w:val="single"/>
        </w:rPr>
        <w:t xml:space="preserve">many </w:t>
      </w:r>
      <w:r w:rsidRPr="00392359">
        <w:rPr>
          <w:rStyle w:val="Emphasis"/>
          <w:highlight w:val="green"/>
        </w:rPr>
        <w:t>Cold War-era metrics</w:t>
      </w:r>
      <w:r w:rsidRPr="00392359">
        <w:rPr>
          <w:u w:val="single"/>
        </w:rPr>
        <w:t xml:space="preserve"> </w:t>
      </w:r>
      <w:r w:rsidRPr="00392359">
        <w:rPr>
          <w:b/>
          <w:bCs/>
          <w:szCs w:val="22"/>
          <w:u w:val="single"/>
        </w:rPr>
        <w:t xml:space="preserve">for assessing the competition and gauging where it might be headed </w:t>
      </w:r>
      <w:r w:rsidRPr="00392359">
        <w:rPr>
          <w:rStyle w:val="Emphasis"/>
        </w:rPr>
        <w:t>appear to be of little utility</w:t>
      </w:r>
      <w:r w:rsidRPr="00392359">
        <w:t xml:space="preserve">; in fact, </w:t>
      </w:r>
      <w:r w:rsidRPr="00392359">
        <w:rPr>
          <w:b/>
          <w:bCs/>
          <w:szCs w:val="22"/>
          <w:u w:val="single"/>
        </w:rPr>
        <w:t xml:space="preserve">they may actually </w:t>
      </w:r>
      <w:r w:rsidRPr="00392359">
        <w:rPr>
          <w:b/>
          <w:bCs/>
          <w:szCs w:val="22"/>
          <w:highlight w:val="green"/>
          <w:u w:val="single"/>
        </w:rPr>
        <w:t>prove misleading and dangerous</w:t>
      </w:r>
      <w:r w:rsidRPr="00392359">
        <w:t xml:space="preserve">. The same can be said of those looking to apply Cold War-era arms control metrics as a way of keeping the peace in general and avoiding nuclear use in particular. </w:t>
      </w:r>
    </w:p>
    <w:p w14:paraId="7204110A" w14:textId="77777777" w:rsidR="008B13A2" w:rsidRPr="00392359" w:rsidRDefault="008B13A2" w:rsidP="008B13A2">
      <w:r w:rsidRPr="00392359">
        <w:rPr>
          <w:b/>
          <w:bCs/>
          <w:szCs w:val="22"/>
          <w:u w:val="single"/>
        </w:rPr>
        <w:t>During the Cold War</w:t>
      </w:r>
      <w:r w:rsidRPr="00392359">
        <w:rPr>
          <w:b/>
          <w:bCs/>
          <w:szCs w:val="22"/>
        </w:rPr>
        <w:t xml:space="preserve">, </w:t>
      </w:r>
      <w:r w:rsidRPr="00392359">
        <w:rPr>
          <w:b/>
          <w:bCs/>
          <w:szCs w:val="22"/>
          <w:u w:val="single"/>
        </w:rPr>
        <w:t>many nuclear strategists came to view nuclear parity</w:t>
      </w:r>
      <w:r w:rsidRPr="00392359">
        <w:rPr>
          <w:b/>
          <w:bCs/>
          <w:szCs w:val="22"/>
        </w:rPr>
        <w:t xml:space="preserve"> </w:t>
      </w:r>
      <w:r w:rsidRPr="00392359">
        <w:t xml:space="preserve">(the possession of roughly equivalent arsenals capable of inflicting roughly equivalent levels of destruction) </w:t>
      </w:r>
      <w:r w:rsidRPr="00392359">
        <w:rPr>
          <w:b/>
          <w:bCs/>
          <w:szCs w:val="22"/>
          <w:u w:val="single"/>
        </w:rPr>
        <w:t>between the United States and the Soviet Union as stabilizing</w:t>
      </w:r>
      <w:r w:rsidRPr="00392359">
        <w:t xml:space="preserve">. The perception of these strategists is that the rough equivalence contributed to the tradition of non-use of nuclear weapons, and was thus desirable. Parity enabled both sides to avoid the perception of being inferior to their rival, and perceptions are critical to deterrence and to preserving the confidence of one’s allies and security partners. If accepted by both sides, parity could enable them to avoid the cost and instability associated with “racing” toward ever-larger arsenals. Accordingly, maintaining parity was a major objective of U.S.-Soviet (and later U.S.-Russian) arms control negotiations. Yet irrespective of its merits, parity is not an option for states engaged in an n-player competition. Each competitor cannot have a nuclear force equivalent to all the others. Even if the competition should solidify into two coalitions so as to mimic the two-player Cold War competition, questions would almost certainly arise regarding the willingness of a coalition partner that has not been attacked to risk its own destruction by using its nuclear weapons in response to an attack on its ally. Indeed, these concerns were raised during the Cold War, and formed a major justification for France pursuing its own force de frappe. 93 </w:t>
      </w:r>
    </w:p>
    <w:p w14:paraId="210E9EAD" w14:textId="77777777" w:rsidR="008B13A2" w:rsidRPr="00392359" w:rsidRDefault="008B13A2" w:rsidP="008B13A2">
      <w:pPr>
        <w:rPr>
          <w:b/>
          <w:bCs/>
          <w:szCs w:val="22"/>
        </w:rPr>
      </w:pPr>
      <w:r w:rsidRPr="00392359">
        <w:rPr>
          <w:b/>
          <w:bCs/>
          <w:szCs w:val="22"/>
          <w:u w:val="single"/>
        </w:rPr>
        <w:t>In a Middle Eastern “n-player” competition</w:t>
      </w:r>
      <w:r w:rsidRPr="00392359">
        <w:rPr>
          <w:b/>
          <w:bCs/>
          <w:szCs w:val="22"/>
        </w:rPr>
        <w:t xml:space="preserve">, </w:t>
      </w:r>
      <w:r w:rsidRPr="00392359">
        <w:rPr>
          <w:b/>
          <w:bCs/>
          <w:szCs w:val="22"/>
          <w:u w:val="single"/>
        </w:rPr>
        <w:t xml:space="preserve">all nuclear powers would be </w:t>
      </w:r>
      <w:r w:rsidRPr="00392359">
        <w:rPr>
          <w:rStyle w:val="Emphasis"/>
        </w:rPr>
        <w:t>challenged to establish an “assured destruction” capability</w:t>
      </w:r>
      <w:r w:rsidRPr="00392359">
        <w:rPr>
          <w:u w:val="single"/>
        </w:rPr>
        <w:t xml:space="preserve"> </w:t>
      </w:r>
      <w:r w:rsidRPr="00392359">
        <w:rPr>
          <w:b/>
          <w:bCs/>
          <w:szCs w:val="22"/>
          <w:u w:val="single"/>
        </w:rPr>
        <w:t>against all the other regional nuclear powers</w:t>
      </w:r>
      <w:r w:rsidRPr="00392359">
        <w:t xml:space="preserve">, another Cold War desideratum, </w:t>
      </w:r>
      <w:r w:rsidRPr="00392359">
        <w:rPr>
          <w:b/>
          <w:bCs/>
          <w:szCs w:val="22"/>
          <w:u w:val="single"/>
        </w:rPr>
        <w:t>given their relatively modest economies</w:t>
      </w:r>
      <w:r w:rsidRPr="00392359">
        <w:rPr>
          <w:b/>
          <w:bCs/>
          <w:szCs w:val="22"/>
        </w:rPr>
        <w:t xml:space="preserve">. </w:t>
      </w:r>
      <w:r w:rsidRPr="00392359">
        <w:rPr>
          <w:b/>
          <w:bCs/>
          <w:szCs w:val="22"/>
          <w:u w:val="single"/>
        </w:rPr>
        <w:t xml:space="preserve">An “assured destruction” capability in </w:t>
      </w:r>
      <w:r w:rsidRPr="00392359">
        <w:rPr>
          <w:b/>
          <w:bCs/>
          <w:szCs w:val="22"/>
          <w:highlight w:val="green"/>
          <w:u w:val="single"/>
        </w:rPr>
        <w:t xml:space="preserve">an n-state competition would require that each state have weapons sufficient to survive an initial attack by all potential rivals and still be able to devastate </w:t>
      </w:r>
      <w:r w:rsidRPr="00392359">
        <w:rPr>
          <w:b/>
          <w:bCs/>
          <w:szCs w:val="22"/>
          <w:u w:val="single"/>
        </w:rPr>
        <w:t xml:space="preserve">the countries of all </w:t>
      </w:r>
      <w:r w:rsidRPr="00392359">
        <w:rPr>
          <w:b/>
          <w:bCs/>
          <w:szCs w:val="22"/>
          <w:highlight w:val="green"/>
          <w:u w:val="single"/>
        </w:rPr>
        <w:t>attackers</w:t>
      </w:r>
      <w:r w:rsidRPr="00392359">
        <w:t xml:space="preserve">. It would also require that the source of the attack be reliably identified. As noted earlier, this may prove difficult given likely limitations on these states’ ability to field advanced early warning systems. For example, would Israel be able to determine with confidence the owner of a ballistic missile launched from a location along the Iranian-Turkish border? The origin of any cruise missile launched from a sea-based platform? Even assuming a state could identify the source (or sources) of an attack, could its command and control systems survive the attack sufficiently intact to execute a retaliatory strike? </w:t>
      </w:r>
      <w:r w:rsidRPr="00392359">
        <w:rPr>
          <w:b/>
          <w:bCs/>
          <w:szCs w:val="22"/>
          <w:u w:val="single"/>
        </w:rPr>
        <w:t>A decapitation strike could preclude an “assured destruction” retaliatory strike even if sufficient weapons survive to execute one</w:t>
      </w:r>
      <w:r w:rsidRPr="00392359">
        <w:rPr>
          <w:b/>
          <w:bCs/>
          <w:szCs w:val="22"/>
        </w:rPr>
        <w:t xml:space="preserve">. </w:t>
      </w:r>
    </w:p>
    <w:p w14:paraId="48EA1802" w14:textId="77777777" w:rsidR="008B13A2" w:rsidRPr="00392359" w:rsidRDefault="008B13A2" w:rsidP="008B13A2">
      <w:pPr>
        <w:rPr>
          <w:b/>
          <w:bCs/>
          <w:szCs w:val="22"/>
        </w:rPr>
      </w:pPr>
      <w:r w:rsidRPr="00392359">
        <w:rPr>
          <w:b/>
          <w:bCs/>
          <w:szCs w:val="22"/>
          <w:highlight w:val="green"/>
          <w:u w:val="single"/>
        </w:rPr>
        <w:t>This</w:t>
      </w:r>
      <w:r w:rsidRPr="00392359">
        <w:rPr>
          <w:b/>
          <w:bCs/>
          <w:szCs w:val="22"/>
          <w:highlight w:val="green"/>
        </w:rPr>
        <w:t>,</w:t>
      </w:r>
      <w:r w:rsidRPr="00392359">
        <w:rPr>
          <w:b/>
          <w:bCs/>
          <w:szCs w:val="22"/>
        </w:rPr>
        <w:t xml:space="preserve"> </w:t>
      </w:r>
      <w:r w:rsidRPr="00392359">
        <w:rPr>
          <w:b/>
          <w:bCs/>
          <w:szCs w:val="22"/>
          <w:u w:val="single"/>
        </w:rPr>
        <w:t>in turn</w:t>
      </w:r>
      <w:r w:rsidRPr="00392359">
        <w:rPr>
          <w:b/>
          <w:bCs/>
          <w:szCs w:val="22"/>
        </w:rPr>
        <w:t xml:space="preserve">, </w:t>
      </w:r>
      <w:r w:rsidRPr="00392359">
        <w:rPr>
          <w:rStyle w:val="Emphasis"/>
          <w:highlight w:val="green"/>
        </w:rPr>
        <w:t>raises the possibility of a “catalytic” war</w:t>
      </w:r>
      <w:r w:rsidRPr="00392359">
        <w:rPr>
          <w:b/>
          <w:bCs/>
          <w:szCs w:val="22"/>
        </w:rPr>
        <w:t>—</w:t>
      </w:r>
      <w:r w:rsidRPr="00392359">
        <w:rPr>
          <w:b/>
          <w:bCs/>
          <w:szCs w:val="22"/>
          <w:u w:val="single"/>
        </w:rPr>
        <w:t xml:space="preserve">one that is </w:t>
      </w:r>
      <w:r w:rsidRPr="00392359">
        <w:rPr>
          <w:b/>
          <w:bCs/>
          <w:szCs w:val="22"/>
          <w:highlight w:val="green"/>
          <w:u w:val="single"/>
        </w:rPr>
        <w:t>initiated</w:t>
      </w:r>
      <w:r w:rsidRPr="00392359">
        <w:rPr>
          <w:b/>
          <w:bCs/>
          <w:szCs w:val="22"/>
          <w:u w:val="single"/>
        </w:rPr>
        <w:t xml:space="preserve"> between two states </w:t>
      </w:r>
      <w:r w:rsidRPr="00392359">
        <w:rPr>
          <w:b/>
          <w:bCs/>
          <w:szCs w:val="22"/>
          <w:highlight w:val="green"/>
          <w:u w:val="single"/>
        </w:rPr>
        <w:t>by a third party</w:t>
      </w:r>
      <w:r w:rsidRPr="00392359">
        <w:rPr>
          <w:b/>
          <w:bCs/>
          <w:szCs w:val="22"/>
          <w:highlight w:val="green"/>
        </w:rPr>
        <w:t>.</w:t>
      </w:r>
      <w:r w:rsidRPr="00392359">
        <w:rPr>
          <w:b/>
          <w:bCs/>
          <w:szCs w:val="22"/>
        </w:rPr>
        <w:t xml:space="preserve"> </w:t>
      </w:r>
      <w:r w:rsidRPr="00392359">
        <w:rPr>
          <w:b/>
          <w:bCs/>
          <w:szCs w:val="22"/>
          <w:u w:val="single"/>
        </w:rPr>
        <w:t>Given a proliferated Middle East as described above</w:t>
      </w:r>
      <w:r w:rsidRPr="00392359">
        <w:rPr>
          <w:b/>
          <w:bCs/>
          <w:szCs w:val="22"/>
        </w:rPr>
        <w:t xml:space="preserve">, </w:t>
      </w:r>
      <w:r w:rsidRPr="00392359">
        <w:rPr>
          <w:b/>
          <w:bCs/>
          <w:szCs w:val="22"/>
          <w:u w:val="single"/>
        </w:rPr>
        <w:t xml:space="preserve">the chances that </w:t>
      </w:r>
      <w:r w:rsidRPr="00392359">
        <w:rPr>
          <w:b/>
          <w:bCs/>
          <w:szCs w:val="22"/>
          <w:highlight w:val="green"/>
          <w:u w:val="single"/>
        </w:rPr>
        <w:t>a regime would incorrectly attribute the source of an attack</w:t>
      </w:r>
      <w:r w:rsidRPr="00392359">
        <w:rPr>
          <w:b/>
          <w:bCs/>
          <w:szCs w:val="22"/>
          <w:u w:val="single"/>
        </w:rPr>
        <w:t xml:space="preserve"> cannot be easily dismissed</w:t>
      </w:r>
      <w:r w:rsidRPr="00392359">
        <w:rPr>
          <w:b/>
          <w:bCs/>
          <w:szCs w:val="22"/>
        </w:rPr>
        <w:t xml:space="preserve">. </w:t>
      </w:r>
      <w:r w:rsidRPr="00392359">
        <w:rPr>
          <w:b/>
          <w:bCs/>
          <w:szCs w:val="22"/>
          <w:u w:val="single"/>
        </w:rPr>
        <w:t xml:space="preserve">To the extent </w:t>
      </w:r>
      <w:r w:rsidRPr="00392359">
        <w:rPr>
          <w:rStyle w:val="Emphasis"/>
          <w:highlight w:val="green"/>
        </w:rPr>
        <w:t>cyber weapons</w:t>
      </w:r>
      <w:r w:rsidRPr="00392359">
        <w:rPr>
          <w:rStyle w:val="Emphasis"/>
        </w:rPr>
        <w:t xml:space="preserve"> can </w:t>
      </w:r>
      <w:r w:rsidRPr="00392359">
        <w:rPr>
          <w:rStyle w:val="Emphasis"/>
          <w:highlight w:val="green"/>
        </w:rPr>
        <w:t>introduce false information</w:t>
      </w:r>
      <w:r w:rsidRPr="00392359">
        <w:rPr>
          <w:highlight w:val="green"/>
          <w:u w:val="single"/>
        </w:rPr>
        <w:t xml:space="preserve"> </w:t>
      </w:r>
      <w:r w:rsidRPr="00392359">
        <w:rPr>
          <w:b/>
          <w:bCs/>
          <w:szCs w:val="22"/>
          <w:u w:val="single"/>
        </w:rPr>
        <w:t>into a state’s decision-making process</w:t>
      </w:r>
      <w:r w:rsidRPr="00392359">
        <w:rPr>
          <w:b/>
          <w:bCs/>
          <w:szCs w:val="22"/>
        </w:rPr>
        <w:t xml:space="preserve">, </w:t>
      </w:r>
      <w:r w:rsidRPr="00392359">
        <w:rPr>
          <w:b/>
          <w:bCs/>
          <w:szCs w:val="22"/>
          <w:u w:val="single"/>
        </w:rPr>
        <w:t>the risks of catalytic war only increase</w:t>
      </w:r>
      <w:r w:rsidRPr="00392359">
        <w:rPr>
          <w:b/>
          <w:bCs/>
          <w:szCs w:val="22"/>
        </w:rPr>
        <w:t xml:space="preserve">. </w:t>
      </w:r>
    </w:p>
    <w:p w14:paraId="57A7D14D" w14:textId="77777777" w:rsidR="008B13A2" w:rsidRPr="00392359" w:rsidRDefault="008B13A2" w:rsidP="008B13A2">
      <w:r w:rsidRPr="00392359">
        <w:t xml:space="preserve">Further complicating matters, </w:t>
      </w:r>
      <w:r w:rsidRPr="00392359">
        <w:rPr>
          <w:b/>
          <w:bCs/>
          <w:szCs w:val="22"/>
          <w:highlight w:val="green"/>
          <w:u w:val="single"/>
        </w:rPr>
        <w:t>the early warning requiremen</w:t>
      </w:r>
      <w:r w:rsidRPr="00392359">
        <w:rPr>
          <w:b/>
          <w:bCs/>
          <w:szCs w:val="22"/>
          <w:u w:val="single"/>
        </w:rPr>
        <w:t>t following a proliferation cascade could be multidirectional</w:t>
      </w:r>
      <w:r w:rsidRPr="00392359">
        <w:rPr>
          <w:b/>
          <w:bCs/>
          <w:szCs w:val="22"/>
        </w:rPr>
        <w:t xml:space="preserve">, </w:t>
      </w:r>
      <w:r w:rsidRPr="00392359">
        <w:rPr>
          <w:b/>
          <w:bCs/>
          <w:szCs w:val="22"/>
          <w:u w:val="single"/>
        </w:rPr>
        <w:t>and at some point perhaps 360 degrees</w:t>
      </w:r>
      <w:r w:rsidRPr="00392359">
        <w:t xml:space="preserve">, especially if nuclear rivals begin deploying a portion of their nuclear forces at sea. </w:t>
      </w:r>
      <w:r w:rsidRPr="00392359">
        <w:rPr>
          <w:b/>
          <w:bCs/>
          <w:szCs w:val="22"/>
          <w:u w:val="single"/>
        </w:rPr>
        <w:t xml:space="preserve">Early warning requirements </w:t>
      </w:r>
      <w:r w:rsidRPr="00392359">
        <w:rPr>
          <w:b/>
          <w:bCs/>
          <w:szCs w:val="22"/>
          <w:highlight w:val="green"/>
          <w:u w:val="single"/>
        </w:rPr>
        <w:t>would be stressed</w:t>
      </w:r>
      <w:r w:rsidRPr="00392359">
        <w:rPr>
          <w:b/>
          <w:bCs/>
          <w:szCs w:val="22"/>
          <w:u w:val="single"/>
        </w:rPr>
        <w:t xml:space="preserve"> even further</w:t>
      </w:r>
      <w:r w:rsidRPr="00392359">
        <w:rPr>
          <w:b/>
          <w:bCs/>
          <w:szCs w:val="22"/>
        </w:rPr>
        <w:t xml:space="preserve"> </w:t>
      </w:r>
      <w:r w:rsidRPr="00392359">
        <w:t xml:space="preserve">(and the costs of such a system increase correspondingly) </w:t>
      </w:r>
      <w:r w:rsidRPr="00392359">
        <w:rPr>
          <w:b/>
          <w:bCs/>
          <w:szCs w:val="22"/>
          <w:u w:val="single"/>
        </w:rPr>
        <w:t>if a neighboring state</w:t>
      </w:r>
      <w:r w:rsidRPr="00392359">
        <w:rPr>
          <w:b/>
          <w:bCs/>
          <w:szCs w:val="22"/>
        </w:rPr>
        <w:t xml:space="preserve"> </w:t>
      </w:r>
      <w:r w:rsidRPr="00392359">
        <w:t xml:space="preserve">(e.g., Iran in the case of Turkey or Iraq; Turkey in the case of Israel; etc.) </w:t>
      </w:r>
      <w:r w:rsidRPr="00392359">
        <w:rPr>
          <w:b/>
          <w:bCs/>
          <w:szCs w:val="22"/>
          <w:u w:val="single"/>
        </w:rPr>
        <w:t>were to acquire nuclear weapons</w:t>
      </w:r>
      <w:r w:rsidRPr="00392359">
        <w:t xml:space="preserve">. In this case warning times would be even more compressed than in an Israeli-Iranian competition. Owing to its proximity to Iran, </w:t>
      </w:r>
      <w:r w:rsidRPr="00392359">
        <w:rPr>
          <w:b/>
          <w:bCs/>
          <w:szCs w:val="22"/>
          <w:highlight w:val="green"/>
          <w:u w:val="single"/>
        </w:rPr>
        <w:t>Saudi Arabia</w:t>
      </w:r>
      <w:r w:rsidRPr="00392359">
        <w:t xml:space="preserve">, for example, </w:t>
      </w:r>
      <w:r w:rsidRPr="00392359">
        <w:rPr>
          <w:b/>
          <w:bCs/>
          <w:szCs w:val="22"/>
          <w:highlight w:val="green"/>
          <w:u w:val="single"/>
        </w:rPr>
        <w:t xml:space="preserve">could have less than five minutes to react to an Iranian ballistic missile attack </w:t>
      </w:r>
      <w:r w:rsidRPr="00392359">
        <w:rPr>
          <w:b/>
          <w:bCs/>
          <w:szCs w:val="22"/>
          <w:u w:val="single"/>
        </w:rPr>
        <w:t>no matter how advanced its early warning and command and control systems are</w:t>
      </w:r>
      <w:r w:rsidRPr="00392359">
        <w:rPr>
          <w:b/>
          <w:bCs/>
          <w:szCs w:val="22"/>
        </w:rPr>
        <w:t xml:space="preserve">. </w:t>
      </w:r>
    </w:p>
    <w:p w14:paraId="5C15693D" w14:textId="77777777" w:rsidR="008B13A2" w:rsidRPr="007972B4" w:rsidRDefault="008B13A2" w:rsidP="008B13A2">
      <w:r w:rsidRPr="00392359">
        <w:t xml:space="preserve">As noted earlier in this assessment, regardless of what assumptions are made regarding a regional nuclear power’s early warning system, given the short ballistic missile flight times it seems likely that preserving command and control of the state’s nuclear forces while under attack will prove challenging. </w:t>
      </w:r>
      <w:r w:rsidRPr="00392359">
        <w:rPr>
          <w:b/>
          <w:bCs/>
          <w:szCs w:val="22"/>
          <w:highlight w:val="green"/>
          <w:u w:val="single"/>
        </w:rPr>
        <w:t>States</w:t>
      </w:r>
      <w:r w:rsidRPr="00392359">
        <w:rPr>
          <w:b/>
          <w:bCs/>
          <w:szCs w:val="22"/>
          <w:u w:val="single"/>
        </w:rPr>
        <w:t xml:space="preserve"> might be tempted to </w:t>
      </w:r>
      <w:r w:rsidRPr="00392359">
        <w:rPr>
          <w:b/>
          <w:bCs/>
          <w:szCs w:val="22"/>
          <w:highlight w:val="green"/>
          <w:u w:val="single"/>
        </w:rPr>
        <w:t>adopt a launch-on-warning posture</w:t>
      </w:r>
      <w:r w:rsidRPr="00392359">
        <w:t xml:space="preserve">, but this requires both early warning and a highly responsive command and control system. Should a state determine that it will not be able to launch-on-warning and instead attempt to “ride-out” a nuclear first strike and retaliate, it would still need its command and control system to function effectively in the wake of the nuclear attack. </w:t>
      </w:r>
      <w:r w:rsidRPr="00392359">
        <w:rPr>
          <w:b/>
          <w:bCs/>
          <w:szCs w:val="22"/>
          <w:u w:val="single"/>
        </w:rPr>
        <w:t>Absent a highly resilient command and control system</w:t>
      </w:r>
      <w:r w:rsidRPr="00392359">
        <w:rPr>
          <w:b/>
          <w:bCs/>
          <w:szCs w:val="22"/>
        </w:rPr>
        <w:t xml:space="preserve">, </w:t>
      </w:r>
      <w:r w:rsidRPr="00392359">
        <w:rPr>
          <w:rStyle w:val="StyleUnderline"/>
          <w:highlight w:val="green"/>
        </w:rPr>
        <w:t>a state’s ability to launch a retaliatory</w:t>
      </w:r>
      <w:r w:rsidRPr="00392359">
        <w:rPr>
          <w:b/>
          <w:bCs/>
          <w:szCs w:val="22"/>
          <w:u w:val="single"/>
        </w:rPr>
        <w:t xml:space="preserve"> nuclear </w:t>
      </w:r>
      <w:r w:rsidRPr="00392359">
        <w:rPr>
          <w:b/>
          <w:bCs/>
          <w:szCs w:val="22"/>
          <w:highlight w:val="green"/>
          <w:u w:val="single"/>
        </w:rPr>
        <w:t xml:space="preserve">strike </w:t>
      </w:r>
      <w:r w:rsidRPr="00392359">
        <w:rPr>
          <w:rStyle w:val="Emphasis"/>
          <w:highlight w:val="green"/>
        </w:rPr>
        <w:t>may require nuclear release authority to be diffused to lower-level commanders</w:t>
      </w:r>
      <w:r w:rsidRPr="00392359">
        <w:t xml:space="preserve">. But again, absent an effective early warning system it may not be possible to determine the attack source with confidence in a region with multiple nuclear powers. </w:t>
      </w:r>
    </w:p>
    <w:p w14:paraId="6F8193E7" w14:textId="77777777" w:rsidR="008B13A2" w:rsidRPr="00DA7755" w:rsidRDefault="008B13A2" w:rsidP="00DA7755">
      <w:pPr>
        <w:rPr>
          <w:sz w:val="12"/>
        </w:rPr>
      </w:pPr>
    </w:p>
    <w:p w14:paraId="0BDCF368" w14:textId="758B2178" w:rsidR="00D87ECF" w:rsidRDefault="00D87ECF" w:rsidP="00D87ECF">
      <w:pPr>
        <w:pStyle w:val="Heading2"/>
      </w:pPr>
      <w:r>
        <w:t>Case</w:t>
      </w:r>
    </w:p>
    <w:p w14:paraId="51E29116" w14:textId="3CCCA866" w:rsidR="00B87AA8" w:rsidRDefault="00B87AA8" w:rsidP="004F0FF1">
      <w:pPr>
        <w:pStyle w:val="Heading3"/>
      </w:pPr>
      <w:r>
        <w:t>Top level</w:t>
      </w:r>
    </w:p>
    <w:p w14:paraId="12651B50" w14:textId="7F4047BC" w:rsidR="00B87AA8" w:rsidRDefault="00B87AA8" w:rsidP="00B87AA8">
      <w:pPr>
        <w:pStyle w:val="Heading4"/>
      </w:pPr>
      <w:r>
        <w:t xml:space="preserve">Vote neg on presumption </w:t>
      </w:r>
    </w:p>
    <w:p w14:paraId="600CF40D" w14:textId="69D7E157" w:rsidR="00B87AA8" w:rsidRDefault="00B87AA8" w:rsidP="00B87AA8">
      <w:pPr>
        <w:pStyle w:val="Heading4"/>
        <w:numPr>
          <w:ilvl w:val="0"/>
          <w:numId w:val="15"/>
        </w:numPr>
      </w:pPr>
      <w:r>
        <w:t xml:space="preserve">Solvency – can’t spill outwards </w:t>
      </w:r>
    </w:p>
    <w:p w14:paraId="19ECC3D0" w14:textId="35D704D3" w:rsidR="00B87AA8" w:rsidRDefault="00B87AA8" w:rsidP="00B87AA8">
      <w:pPr>
        <w:pStyle w:val="Heading4"/>
        <w:numPr>
          <w:ilvl w:val="0"/>
          <w:numId w:val="15"/>
        </w:numPr>
      </w:pPr>
      <w:r>
        <w:t xml:space="preserve">Can’t get rid of all academic capitalism – other examples thump </w:t>
      </w:r>
    </w:p>
    <w:p w14:paraId="14E0F0EA" w14:textId="11325DA5" w:rsidR="00693998" w:rsidRDefault="00693998" w:rsidP="00693998">
      <w:pPr>
        <w:pStyle w:val="Heading4"/>
        <w:numPr>
          <w:ilvl w:val="0"/>
          <w:numId w:val="15"/>
        </w:numPr>
      </w:pPr>
      <w:r>
        <w:t xml:space="preserve">Ballot isn’t key – no warrant for why you need to win especially because ballots are probs capitalist </w:t>
      </w:r>
    </w:p>
    <w:p w14:paraId="543F32BF" w14:textId="2DFC009B" w:rsidR="00693998" w:rsidRPr="00693998" w:rsidRDefault="00693998" w:rsidP="00693998">
      <w:pPr>
        <w:pStyle w:val="Heading4"/>
        <w:numPr>
          <w:ilvl w:val="0"/>
          <w:numId w:val="15"/>
        </w:numPr>
      </w:pPr>
      <w:r>
        <w:t xml:space="preserve">No spillover – we had this same debate at greenhill – obv cap hasn’t stopped since then and people have been reading cap affs all topic so </w:t>
      </w:r>
    </w:p>
    <w:p w14:paraId="758FF678" w14:textId="47E5B1CB" w:rsidR="004F0FF1" w:rsidRPr="004F0FF1" w:rsidRDefault="004F0FF1" w:rsidP="004F0FF1">
      <w:pPr>
        <w:pStyle w:val="Heading3"/>
      </w:pPr>
      <w:r>
        <w:t>Framing</w:t>
      </w:r>
    </w:p>
    <w:p w14:paraId="5D85EFE7" w14:textId="77777777" w:rsidR="004F0FF1" w:rsidRPr="00A355C6" w:rsidRDefault="004F0FF1" w:rsidP="004F0FF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76516A4C" w14:textId="77777777" w:rsidR="004F0FF1" w:rsidRPr="00A355C6" w:rsidRDefault="004F0FF1" w:rsidP="004F0FF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C67EFB4" w14:textId="77777777" w:rsidR="004F0FF1" w:rsidRPr="00A355C6" w:rsidRDefault="004F0FF1" w:rsidP="004F0FF1">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A639D3D" w14:textId="77777777" w:rsidR="004F0FF1" w:rsidRPr="00A355C6" w:rsidRDefault="004F0FF1" w:rsidP="004F0FF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A9406A0" w14:textId="77777777" w:rsidR="004F0FF1" w:rsidRPr="00A355C6" w:rsidRDefault="004F0FF1" w:rsidP="004F0FF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BCEFD52" w14:textId="77777777" w:rsidR="004F0FF1" w:rsidRPr="00A355C6" w:rsidRDefault="004F0FF1" w:rsidP="004F0FF1">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3ED8FA6C" w14:textId="77777777" w:rsidR="004F0FF1" w:rsidRPr="00A355C6" w:rsidRDefault="004F0FF1" w:rsidP="004F0FF1">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06D2BC14" w14:textId="3F2ED2EB" w:rsidR="004F0FF1" w:rsidRDefault="004F0FF1" w:rsidP="004F0FF1">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782040D2" w14:textId="77777777" w:rsidR="0095223E" w:rsidRDefault="0095223E" w:rsidP="0095223E">
      <w:pPr>
        <w:pStyle w:val="Heading3"/>
      </w:pPr>
      <w:r>
        <w:t>Turn – Cap good</w:t>
      </w:r>
    </w:p>
    <w:p w14:paraId="0863BB7F" w14:textId="77777777" w:rsidR="0095223E" w:rsidRDefault="0095223E" w:rsidP="0095223E">
      <w:pPr>
        <w:pStyle w:val="Heading4"/>
      </w:pPr>
      <w:r>
        <w:t>Growth is sustainable – absolute decoupling</w:t>
      </w:r>
    </w:p>
    <w:p w14:paraId="751C9D46" w14:textId="77777777" w:rsidR="0095223E" w:rsidRPr="00343ADD" w:rsidRDefault="0095223E" w:rsidP="0095223E">
      <w:pPr>
        <w:rPr>
          <w:rStyle w:val="Style13ptBold"/>
        </w:rPr>
      </w:pPr>
      <w:r>
        <w:rPr>
          <w:rStyle w:val="Style13ptBold"/>
        </w:rPr>
        <w:t xml:space="preserve">Hausfather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65CA71BA" w14:textId="77777777" w:rsidR="0095223E" w:rsidRPr="00343ADD" w:rsidRDefault="0095223E" w:rsidP="0095223E">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2279CA9C" w14:textId="77777777" w:rsidR="0095223E" w:rsidRPr="00343ADD" w:rsidRDefault="0095223E" w:rsidP="0095223E">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355E7493" w14:textId="77777777" w:rsidR="0095223E" w:rsidRPr="00343ADD" w:rsidRDefault="0095223E" w:rsidP="0095223E">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demand is falling</w:t>
      </w:r>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03AB0432" w14:textId="77777777" w:rsidR="0095223E" w:rsidRPr="00343ADD" w:rsidRDefault="0095223E" w:rsidP="0095223E">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52CCAF01" w14:textId="77777777" w:rsidR="0095223E" w:rsidRPr="00343ADD" w:rsidRDefault="0095223E" w:rsidP="0095223E">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1162A616" w14:textId="77777777" w:rsidR="0095223E" w:rsidRPr="00343ADD" w:rsidRDefault="0095223E" w:rsidP="0095223E">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r w:rsidRPr="00343ADD">
        <w:rPr>
          <w:rStyle w:val="Emphasis"/>
          <w:highlight w:val="green"/>
        </w:rPr>
        <w:t>absolutely decoupled</w:t>
      </w:r>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108A62FA" w14:textId="77777777" w:rsidR="0095223E" w:rsidRPr="00343ADD" w:rsidRDefault="0095223E" w:rsidP="0095223E">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2803C127" w14:textId="77777777" w:rsidR="0095223E" w:rsidRPr="00343ADD" w:rsidRDefault="0095223E" w:rsidP="0095223E">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the amount of emissions “exported” from developed countries to developing countries has actually declined over the past 15 years</w:t>
      </w:r>
      <w:r w:rsidRPr="00343ADD">
        <w:rPr>
          <w:sz w:val="12"/>
        </w:rPr>
        <w:t>.</w:t>
      </w:r>
    </w:p>
    <w:p w14:paraId="3315AEB7" w14:textId="77777777" w:rsidR="0095223E" w:rsidRPr="00343ADD" w:rsidRDefault="0095223E" w:rsidP="0095223E">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All of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61DC6923" w14:textId="77777777" w:rsidR="0095223E" w:rsidRPr="00343ADD" w:rsidRDefault="0095223E" w:rsidP="0095223E">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all of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5FBA4891" w14:textId="77777777" w:rsidR="0095223E" w:rsidRPr="004F0FF1" w:rsidRDefault="0095223E" w:rsidP="0095223E"/>
    <w:p w14:paraId="087ECF40" w14:textId="77777777" w:rsidR="0095223E" w:rsidRPr="000649D2" w:rsidRDefault="0095223E" w:rsidP="0095223E">
      <w:pPr>
        <w:pStyle w:val="Heading4"/>
      </w:pPr>
      <w:r>
        <w:t xml:space="preserve">Their cap solves warming cards are </w:t>
      </w:r>
      <w:r>
        <w:rPr>
          <w:u w:val="single"/>
        </w:rPr>
        <w:t>misguided</w:t>
      </w:r>
      <w:r>
        <w:t xml:space="preserve">— growth initially hurts the environment but is needed to clean it up. </w:t>
      </w:r>
    </w:p>
    <w:p w14:paraId="03E1854C" w14:textId="77777777" w:rsidR="0095223E" w:rsidRPr="000649D2" w:rsidRDefault="0095223E" w:rsidP="0095223E">
      <w:r w:rsidRPr="000649D2">
        <w:rPr>
          <w:rStyle w:val="Style13ptBold"/>
        </w:rPr>
        <w:t>Bailey 19</w:t>
      </w:r>
      <w:r>
        <w:t xml:space="preserve"> [(Ronald, </w:t>
      </w:r>
      <w:r w:rsidRPr="000649D2">
        <w:t>the science correspondent for Reason and the author of the books The End of Doom: Environmental Renewal in the Twenty-first Century (July 2015) and Liberation Biology: The Moral and Scientific Case for the Biotech Revolution (Prometheus, 2005). His work was featured in The Best American Science and Nature Writing 2004.</w:t>
      </w:r>
      <w:r>
        <w:t>) “</w:t>
      </w:r>
      <w:r w:rsidRPr="000649D2">
        <w:t>Capitalism Is the Key to Fixing Climate Change</w:t>
      </w:r>
      <w:r>
        <w:t xml:space="preserve">,” Reason, 9/20/19. </w:t>
      </w:r>
      <w:r w:rsidRPr="00D20727">
        <w:t>https://reason.com/2019/09/20/capitalism-is-the-key-to-fixing-climate-change/</w:t>
      </w:r>
      <w:r>
        <w:t>] RR</w:t>
      </w:r>
    </w:p>
    <w:p w14:paraId="7DC36D2D" w14:textId="77777777" w:rsidR="0095223E" w:rsidRPr="000649D2" w:rsidRDefault="0095223E" w:rsidP="0095223E">
      <w:pPr>
        <w:rPr>
          <w:rStyle w:val="StyleUnderline"/>
        </w:rPr>
      </w:pPr>
      <w:r>
        <w:t xml:space="preserve">Today's </w:t>
      </w:r>
      <w:r w:rsidRPr="000649D2">
        <w:rPr>
          <w:rStyle w:val="StyleUnderline"/>
        </w:rPr>
        <w:t>Climate Strike protests are supposed to bring attention to the science showing that human-made global warming is becoming a problem</w:t>
      </w:r>
      <w:r>
        <w:t xml:space="preserve">. Fair enough. But </w:t>
      </w:r>
      <w:r w:rsidRPr="000649D2">
        <w:rPr>
          <w:rStyle w:val="StyleUnderline"/>
        </w:rPr>
        <w:t>some participants see climate change as pretext for destroying a market system that they have always hated.</w:t>
      </w:r>
    </w:p>
    <w:p w14:paraId="4D405CDF" w14:textId="77777777" w:rsidR="0095223E" w:rsidRDefault="0095223E" w:rsidP="0095223E">
      <w:r>
        <w:t>Naomi Klein made this point crystal clear in her 2014 book, This Changes Everything: Capitalism vs. the Climate. Speaking with New York magazine this week, Klein claimed that "taking climate change seriously decimates the entire neoliberal project because you can't have a laissez-faire attitude, where it's having your emissions in 11 years; you actually need to regulate your way out of it. And yeah, you can have a few market mechanisms in place, but the market is not going to do it for you."</w:t>
      </w:r>
    </w:p>
    <w:p w14:paraId="3937A4DD" w14:textId="77777777" w:rsidR="0095223E" w:rsidRDefault="0095223E" w:rsidP="0095223E">
      <w:r>
        <w:t>The science, insists Klein, "says our future is radical. The present is pretty radical too. The idea that there is some sort of gradual, incremental, let's-split-the-difference pathway to respond to this crisis is silly at this point."</w:t>
      </w:r>
    </w:p>
    <w:p w14:paraId="26BC8190" w14:textId="77777777" w:rsidR="0095223E" w:rsidRDefault="0095223E" w:rsidP="0095223E">
      <w:r>
        <w:t>A headline in The Guardian put it even more forthrightly: "Ending climate change requires ending capitalism."</w:t>
      </w:r>
    </w:p>
    <w:p w14:paraId="28C32B89" w14:textId="77777777" w:rsidR="0095223E" w:rsidRPr="000649D2" w:rsidRDefault="0095223E" w:rsidP="0095223E">
      <w:pPr>
        <w:rPr>
          <w:rStyle w:val="Emphasis"/>
        </w:rPr>
      </w:pPr>
      <w:r w:rsidRPr="000649D2">
        <w:rPr>
          <w:rStyle w:val="StyleUnderline"/>
        </w:rPr>
        <w:t xml:space="preserve">Global </w:t>
      </w:r>
      <w:r w:rsidRPr="000649D2">
        <w:rPr>
          <w:rStyle w:val="StyleUnderline"/>
          <w:highlight w:val="green"/>
        </w:rPr>
        <w:t xml:space="preserve">warming is </w:t>
      </w:r>
      <w:r w:rsidRPr="000649D2">
        <w:rPr>
          <w:rStyle w:val="StyleUnderline"/>
        </w:rPr>
        <w:t xml:space="preserve">a classic example of </w:t>
      </w:r>
      <w:r w:rsidRPr="000649D2">
        <w:rPr>
          <w:rStyle w:val="StyleUnderline"/>
          <w:highlight w:val="green"/>
        </w:rPr>
        <w:t>what happens in</w:t>
      </w:r>
      <w:r w:rsidRPr="000649D2">
        <w:rPr>
          <w:rStyle w:val="StyleUnderline"/>
        </w:rPr>
        <w:t xml:space="preserve"> an </w:t>
      </w:r>
      <w:r w:rsidRPr="000649D2">
        <w:rPr>
          <w:rStyle w:val="StyleUnderline"/>
          <w:highlight w:val="green"/>
        </w:rPr>
        <w:t>open-access commons</w:t>
      </w:r>
      <w:r w:rsidRPr="000649D2">
        <w:rPr>
          <w:rStyle w:val="StyleUnderline"/>
        </w:rPr>
        <w:t>.</w:t>
      </w:r>
      <w:r>
        <w:t xml:space="preserve"> </w:t>
      </w:r>
      <w:r w:rsidRPr="000649D2">
        <w:rPr>
          <w:rStyle w:val="StyleUnderline"/>
        </w:rPr>
        <w:t xml:space="preserve">The atmosphere is unowned, so no one has an incentive to protect and conserve it. Instead, </w:t>
      </w:r>
      <w:r w:rsidRPr="000649D2">
        <w:rPr>
          <w:rStyle w:val="StyleUnderline"/>
          <w:highlight w:val="green"/>
        </w:rPr>
        <w:t>people overexploit</w:t>
      </w:r>
      <w:r w:rsidRPr="000649D2">
        <w:rPr>
          <w:rStyle w:val="StyleUnderline"/>
        </w:rPr>
        <w:t xml:space="preserve"> </w:t>
      </w:r>
      <w:r w:rsidRPr="000649D2">
        <w:rPr>
          <w:rStyle w:val="StyleUnderline"/>
          <w:highlight w:val="green"/>
        </w:rPr>
        <w:t>and pollute it</w:t>
      </w:r>
      <w:r w:rsidRPr="000649D2">
        <w:rPr>
          <w:rStyle w:val="StyleUnderline"/>
        </w:rPr>
        <w:t>.</w:t>
      </w:r>
      <w:r>
        <w:t xml:space="preserve"> </w:t>
      </w:r>
      <w:r w:rsidRPr="000649D2">
        <w:rPr>
          <w:rStyle w:val="StyleUnderline"/>
        </w:rPr>
        <w:t>Historically this happened with sulfur dioxide, carbon monoxide, and smoke.</w:t>
      </w:r>
      <w:r>
        <w:t xml:space="preserve"> In the United States, </w:t>
      </w:r>
      <w:r w:rsidRPr="000649D2">
        <w:rPr>
          <w:rStyle w:val="StyleUnderline"/>
          <w:highlight w:val="green"/>
        </w:rPr>
        <w:t>cities</w:t>
      </w:r>
      <w:r w:rsidRPr="000649D2">
        <w:rPr>
          <w:rStyle w:val="StyleUnderline"/>
        </w:rPr>
        <w:t xml:space="preserve"> initially </w:t>
      </w:r>
      <w:r w:rsidRPr="000649D2">
        <w:rPr>
          <w:rStyle w:val="StyleUnderline"/>
          <w:highlight w:val="green"/>
        </w:rPr>
        <w:t>implemented regulations to cut back on</w:t>
      </w:r>
      <w:r w:rsidRPr="000649D2">
        <w:rPr>
          <w:rStyle w:val="StyleUnderline"/>
        </w:rPr>
        <w:t xml:space="preserve"> noxious </w:t>
      </w:r>
      <w:r w:rsidRPr="000649D2">
        <w:rPr>
          <w:rStyle w:val="StyleUnderline"/>
          <w:highlight w:val="green"/>
        </w:rPr>
        <w:t>air pollutants</w:t>
      </w:r>
      <w:r>
        <w:t xml:space="preserve">. (For example, the first smoke abatement regulations were enacted by Chicago and Cincinnati in 1881.) </w:t>
      </w:r>
      <w:r w:rsidRPr="000649D2">
        <w:rPr>
          <w:rStyle w:val="StyleUnderline"/>
        </w:rPr>
        <w:t xml:space="preserve">Eventually </w:t>
      </w:r>
      <w:r w:rsidRPr="000649D2">
        <w:rPr>
          <w:rStyle w:val="StyleUnderline"/>
          <w:highlight w:val="green"/>
        </w:rPr>
        <w:t>federal regulations</w:t>
      </w:r>
      <w:r w:rsidRPr="000649D2">
        <w:rPr>
          <w:rStyle w:val="StyleUnderline"/>
        </w:rPr>
        <w:t xml:space="preserve"> </w:t>
      </w:r>
      <w:r w:rsidRPr="000649D2">
        <w:rPr>
          <w:rStyle w:val="StyleUnderline"/>
          <w:highlight w:val="green"/>
        </w:rPr>
        <w:t xml:space="preserve">and </w:t>
      </w:r>
      <w:r w:rsidRPr="000649D2">
        <w:rPr>
          <w:rStyle w:val="Emphasis"/>
          <w:highlight w:val="green"/>
        </w:rPr>
        <w:t>market mechanisms were adopted</w:t>
      </w:r>
      <w:r w:rsidRPr="000649D2">
        <w:rPr>
          <w:rStyle w:val="StyleUnderline"/>
        </w:rPr>
        <w:t xml:space="preserve">. As a result, </w:t>
      </w:r>
      <w:r w:rsidRPr="000649D2">
        <w:rPr>
          <w:rStyle w:val="StyleUnderline"/>
          <w:highlight w:val="green"/>
        </w:rPr>
        <w:t>since 1980</w:t>
      </w:r>
      <w:r w:rsidRPr="000649D2">
        <w:rPr>
          <w:rStyle w:val="StyleUnderline"/>
        </w:rPr>
        <w:t xml:space="preserve"> </w:t>
      </w:r>
      <w:r w:rsidRPr="000649D2">
        <w:rPr>
          <w:rStyle w:val="Emphasis"/>
          <w:highlight w:val="green"/>
        </w:rPr>
        <w:t>air pollutants</w:t>
      </w:r>
      <w:r w:rsidRPr="000649D2">
        <w:rPr>
          <w:rStyle w:val="Emphasis"/>
        </w:rPr>
        <w:t xml:space="preserve"> </w:t>
      </w:r>
      <w:r w:rsidRPr="000649D2">
        <w:rPr>
          <w:rStyle w:val="Emphasis"/>
          <w:highlight w:val="green"/>
        </w:rPr>
        <w:t>have</w:t>
      </w:r>
      <w:r w:rsidRPr="000649D2">
        <w:rPr>
          <w:rStyle w:val="Emphasis"/>
        </w:rPr>
        <w:t xml:space="preserve"> collectively </w:t>
      </w:r>
      <w:r w:rsidRPr="000649D2">
        <w:rPr>
          <w:rStyle w:val="Emphasis"/>
          <w:highlight w:val="green"/>
        </w:rPr>
        <w:t>declined by 68 percent</w:t>
      </w:r>
      <w:r w:rsidRPr="000649D2">
        <w:rPr>
          <w:rStyle w:val="StyleUnderline"/>
        </w:rPr>
        <w:t xml:space="preserve"> while </w:t>
      </w:r>
      <w:r w:rsidRPr="000649D2">
        <w:rPr>
          <w:rStyle w:val="Emphasis"/>
          <w:highlight w:val="green"/>
        </w:rPr>
        <w:t>the economy grew by 175</w:t>
      </w:r>
      <w:r w:rsidRPr="000649D2">
        <w:rPr>
          <w:rStyle w:val="Emphasis"/>
        </w:rPr>
        <w:t xml:space="preserve"> </w:t>
      </w:r>
      <w:r w:rsidRPr="000649D2">
        <w:rPr>
          <w:rStyle w:val="Emphasis"/>
          <w:highlight w:val="green"/>
        </w:rPr>
        <w:t>percent.</w:t>
      </w:r>
    </w:p>
    <w:p w14:paraId="6269DF6A" w14:textId="77777777" w:rsidR="0095223E" w:rsidRPr="000649D2" w:rsidRDefault="0095223E" w:rsidP="0095223E">
      <w:pPr>
        <w:rPr>
          <w:rStyle w:val="StyleUnderline"/>
        </w:rPr>
      </w:pPr>
      <w:r>
        <w:t xml:space="preserve">Scientists call this </w:t>
      </w:r>
      <w:r w:rsidRPr="000649D2">
        <w:rPr>
          <w:rStyle w:val="StyleUnderline"/>
        </w:rPr>
        <w:t>the environmental Kuznets curve</w:t>
      </w:r>
      <w:r>
        <w:t xml:space="preserve">. </w:t>
      </w:r>
      <w:r w:rsidRPr="000649D2">
        <w:rPr>
          <w:rStyle w:val="StyleUnderline"/>
        </w:rPr>
        <w:t>Environmental commons tend to deteriorate as countries begin to develop economically—but once per-capita income reaches a certain level, the public starts to demand a cleanup</w:t>
      </w:r>
      <w:r>
        <w:t xml:space="preserve">. It's a U-shaped pattern: </w:t>
      </w:r>
      <w:r w:rsidRPr="000649D2">
        <w:rPr>
          <w:rStyle w:val="Emphasis"/>
          <w:highlight w:val="green"/>
        </w:rPr>
        <w:t>Economic growth initially hurts the environment</w:t>
      </w:r>
      <w:r w:rsidRPr="000649D2">
        <w:rPr>
          <w:rStyle w:val="Emphasis"/>
        </w:rPr>
        <w:t xml:space="preserve">, </w:t>
      </w:r>
      <w:r w:rsidRPr="000649D2">
        <w:rPr>
          <w:rStyle w:val="Emphasis"/>
          <w:highlight w:val="green"/>
        </w:rPr>
        <w:t>but</w:t>
      </w:r>
      <w:r w:rsidRPr="000649D2">
        <w:rPr>
          <w:rStyle w:val="Emphasis"/>
        </w:rPr>
        <w:t xml:space="preserve"> after a point </w:t>
      </w:r>
      <w:r w:rsidRPr="000649D2">
        <w:rPr>
          <w:rStyle w:val="Emphasis"/>
          <w:highlight w:val="green"/>
        </w:rPr>
        <w:t>it</w:t>
      </w:r>
      <w:r w:rsidRPr="000649D2">
        <w:rPr>
          <w:rStyle w:val="Emphasis"/>
        </w:rPr>
        <w:t xml:space="preserve"> </w:t>
      </w:r>
      <w:r w:rsidRPr="000649D2">
        <w:rPr>
          <w:rStyle w:val="Emphasis"/>
          <w:highlight w:val="green"/>
        </w:rPr>
        <w:t>makes things cleaner</w:t>
      </w:r>
      <w:r w:rsidRPr="000649D2">
        <w:rPr>
          <w:rStyle w:val="Emphasis"/>
        </w:rPr>
        <w:t xml:space="preserve">. </w:t>
      </w:r>
      <w:r>
        <w:t xml:space="preserve">By then, </w:t>
      </w:r>
      <w:r w:rsidRPr="000649D2">
        <w:rPr>
          <w:rStyle w:val="StyleUnderline"/>
          <w:highlight w:val="green"/>
        </w:rPr>
        <w:t>slowing</w:t>
      </w:r>
      <w:r w:rsidRPr="000649D2">
        <w:rPr>
          <w:rStyle w:val="StyleUnderline"/>
        </w:rPr>
        <w:t xml:space="preserve"> or stopping economic </w:t>
      </w:r>
      <w:r w:rsidRPr="000649D2">
        <w:rPr>
          <w:rStyle w:val="StyleUnderline"/>
          <w:highlight w:val="green"/>
        </w:rPr>
        <w:t>growth</w:t>
      </w:r>
      <w:r w:rsidRPr="000649D2">
        <w:rPr>
          <w:rStyle w:val="StyleUnderline"/>
        </w:rPr>
        <w:t xml:space="preserve"> </w:t>
      </w:r>
      <w:r w:rsidRPr="000649D2">
        <w:rPr>
          <w:rStyle w:val="StyleUnderline"/>
          <w:highlight w:val="green"/>
        </w:rPr>
        <w:t xml:space="preserve">will </w:t>
      </w:r>
      <w:r w:rsidRPr="000649D2">
        <w:rPr>
          <w:rStyle w:val="Emphasis"/>
          <w:highlight w:val="green"/>
        </w:rPr>
        <w:t>delay environmental improvement</w:t>
      </w:r>
      <w:r w:rsidRPr="000649D2">
        <w:rPr>
          <w:rStyle w:val="Emphasis"/>
        </w:rPr>
        <w:t>,</w:t>
      </w:r>
      <w:r w:rsidRPr="000649D2">
        <w:rPr>
          <w:rStyle w:val="StyleUnderline"/>
        </w:rPr>
        <w:t xml:space="preserve"> including efforts to mitigate the problem of man-made global warming.</w:t>
      </w:r>
    </w:p>
    <w:p w14:paraId="12ACCBA3" w14:textId="77777777" w:rsidR="0095223E" w:rsidRDefault="0095223E" w:rsidP="0095223E">
      <w:r>
        <w:t>The MIT economist Andrew McAfee explains the process in a forthcoming book, More from Less:</w:t>
      </w:r>
    </w:p>
    <w:p w14:paraId="0A0CF5CC" w14:textId="77777777" w:rsidR="0095223E" w:rsidRPr="000649D2" w:rsidRDefault="0095223E" w:rsidP="0095223E">
      <w:pPr>
        <w:rPr>
          <w:rStyle w:val="StyleUnderline"/>
        </w:rPr>
      </w:pPr>
      <w:r w:rsidRPr="000649D2">
        <w:rPr>
          <w:rStyle w:val="StyleUnderline"/>
          <w:highlight w:val="green"/>
        </w:rPr>
        <w:t xml:space="preserve">We </w:t>
      </w:r>
      <w:r w:rsidRPr="000649D2">
        <w:rPr>
          <w:rStyle w:val="StyleUnderline"/>
        </w:rPr>
        <w:t xml:space="preserve">have finally </w:t>
      </w:r>
      <w:r w:rsidRPr="000649D2">
        <w:rPr>
          <w:rStyle w:val="StyleUnderline"/>
          <w:highlight w:val="green"/>
        </w:rPr>
        <w:t>learned how to tread</w:t>
      </w:r>
      <w:r w:rsidRPr="000649D2">
        <w:rPr>
          <w:rStyle w:val="StyleUnderline"/>
        </w:rPr>
        <w:t xml:space="preserve"> more </w:t>
      </w:r>
      <w:r w:rsidRPr="000649D2">
        <w:rPr>
          <w:rStyle w:val="StyleUnderline"/>
          <w:highlight w:val="green"/>
        </w:rPr>
        <w:t>lightly</w:t>
      </w:r>
      <w:r w:rsidRPr="000649D2">
        <w:rPr>
          <w:rStyle w:val="StyleUnderline"/>
        </w:rPr>
        <w:t xml:space="preserve"> on our planet</w:t>
      </w:r>
      <w:r w:rsidRPr="000649D2">
        <w:t>….</w:t>
      </w:r>
      <w:r w:rsidRPr="000649D2">
        <w:rPr>
          <w:highlight w:val="green"/>
        </w:rPr>
        <w:t>In America</w:t>
      </w:r>
      <w:r w:rsidRPr="000649D2">
        <w:t>—</w:t>
      </w:r>
      <w:r w:rsidRPr="000649D2">
        <w:rPr>
          <w:rStyle w:val="StyleUnderline"/>
        </w:rPr>
        <w:t>a large rich country that accounts for about 25 percent of the global economy—</w:t>
      </w:r>
      <w:r w:rsidRPr="000649D2">
        <w:rPr>
          <w:rStyle w:val="StyleUnderline"/>
          <w:highlight w:val="green"/>
        </w:rPr>
        <w:t>we're</w:t>
      </w:r>
      <w:r w:rsidRPr="000649D2">
        <w:rPr>
          <w:rStyle w:val="StyleUnderline"/>
        </w:rPr>
        <w:t xml:space="preserve"> now generally </w:t>
      </w:r>
      <w:r w:rsidRPr="000649D2">
        <w:rPr>
          <w:rStyle w:val="StyleUnderline"/>
          <w:highlight w:val="green"/>
        </w:rPr>
        <w:t>using less for</w:t>
      </w:r>
      <w:r w:rsidRPr="000649D2">
        <w:rPr>
          <w:rStyle w:val="StyleUnderline"/>
        </w:rPr>
        <w:t xml:space="preserve"> most </w:t>
      </w:r>
      <w:r w:rsidRPr="000649D2">
        <w:rPr>
          <w:rStyle w:val="StyleUnderline"/>
          <w:highlight w:val="green"/>
        </w:rPr>
        <w:t>resources</w:t>
      </w:r>
      <w:r w:rsidRPr="000649D2">
        <w:rPr>
          <w:rStyle w:val="StyleUnderline"/>
        </w:rPr>
        <w:t xml:space="preserve"> year after year, even as our economy and population continue to grow.</w:t>
      </w:r>
      <w:r>
        <w:t xml:space="preserve"> What's more, </w:t>
      </w:r>
      <w:r w:rsidRPr="000649D2">
        <w:rPr>
          <w:rStyle w:val="Emphasis"/>
        </w:rPr>
        <w:t xml:space="preserve">we're also </w:t>
      </w:r>
      <w:r w:rsidRPr="000649D2">
        <w:rPr>
          <w:rStyle w:val="Emphasis"/>
          <w:highlight w:val="green"/>
        </w:rPr>
        <w:t xml:space="preserve">polluting </w:t>
      </w:r>
      <w:r w:rsidRPr="000649D2">
        <w:rPr>
          <w:rStyle w:val="Emphasis"/>
        </w:rPr>
        <w:t xml:space="preserve">the air and water </w:t>
      </w:r>
      <w:r w:rsidRPr="000649D2">
        <w:rPr>
          <w:rStyle w:val="Emphasis"/>
          <w:highlight w:val="green"/>
        </w:rPr>
        <w:t>less,</w:t>
      </w:r>
      <w:r w:rsidRPr="000649D2">
        <w:rPr>
          <w:rStyle w:val="Emphasis"/>
        </w:rPr>
        <w:t xml:space="preserve"> emitting </w:t>
      </w:r>
      <w:r w:rsidRPr="000649D2">
        <w:rPr>
          <w:rStyle w:val="Emphasis"/>
          <w:highlight w:val="green"/>
        </w:rPr>
        <w:t>fewer g</w:t>
      </w:r>
      <w:r w:rsidRPr="000649D2">
        <w:rPr>
          <w:rStyle w:val="Emphasis"/>
        </w:rPr>
        <w:t>reen</w:t>
      </w:r>
      <w:r w:rsidRPr="000649D2">
        <w:rPr>
          <w:rStyle w:val="Emphasis"/>
          <w:highlight w:val="green"/>
        </w:rPr>
        <w:t>h</w:t>
      </w:r>
      <w:r w:rsidRPr="000649D2">
        <w:rPr>
          <w:rStyle w:val="Emphasis"/>
        </w:rPr>
        <w:t xml:space="preserve">ouse </w:t>
      </w:r>
      <w:r w:rsidRPr="000649D2">
        <w:rPr>
          <w:rStyle w:val="Emphasis"/>
          <w:highlight w:val="green"/>
        </w:rPr>
        <w:t>g</w:t>
      </w:r>
      <w:r w:rsidRPr="000649D2">
        <w:rPr>
          <w:rStyle w:val="Emphasis"/>
        </w:rPr>
        <w:t>ase</w:t>
      </w:r>
      <w:r w:rsidRPr="000649D2">
        <w:rPr>
          <w:rStyle w:val="Emphasis"/>
          <w:highlight w:val="green"/>
        </w:rPr>
        <w:t>s</w:t>
      </w:r>
      <w:r w:rsidRPr="000649D2">
        <w:rPr>
          <w:rStyle w:val="Emphasis"/>
        </w:rPr>
        <w:t xml:space="preserve">, </w:t>
      </w:r>
      <w:r w:rsidRPr="000649D2">
        <w:rPr>
          <w:rStyle w:val="Emphasis"/>
          <w:highlight w:val="green"/>
        </w:rPr>
        <w:t>and seeing population increases</w:t>
      </w:r>
      <w:r w:rsidRPr="000649D2">
        <w:rPr>
          <w:rStyle w:val="Emphasis"/>
        </w:rPr>
        <w:t xml:space="preserve"> </w:t>
      </w:r>
      <w:r w:rsidRPr="000649D2">
        <w:rPr>
          <w:rStyle w:val="Emphasis"/>
          <w:highlight w:val="green"/>
        </w:rPr>
        <w:t>in</w:t>
      </w:r>
      <w:r w:rsidRPr="000649D2">
        <w:rPr>
          <w:rStyle w:val="Emphasis"/>
        </w:rPr>
        <w:t xml:space="preserve"> many </w:t>
      </w:r>
      <w:r w:rsidRPr="000649D2">
        <w:rPr>
          <w:rStyle w:val="Emphasis"/>
          <w:highlight w:val="green"/>
        </w:rPr>
        <w:t>animals</w:t>
      </w:r>
      <w:r w:rsidRPr="000649D2">
        <w:rPr>
          <w:rStyle w:val="Emphasis"/>
        </w:rPr>
        <w:t xml:space="preserve"> that had almost vanished. </w:t>
      </w:r>
      <w:r w:rsidRPr="000649D2">
        <w:rPr>
          <w:highlight w:val="green"/>
        </w:rPr>
        <w:t>America</w:t>
      </w:r>
      <w:r>
        <w:t xml:space="preserve">, in short, </w:t>
      </w:r>
      <w:r w:rsidRPr="000649D2">
        <w:rPr>
          <w:highlight w:val="green"/>
        </w:rPr>
        <w:t xml:space="preserve">is </w:t>
      </w:r>
      <w:r w:rsidRPr="000649D2">
        <w:rPr>
          <w:rStyle w:val="Emphasis"/>
          <w:highlight w:val="green"/>
        </w:rPr>
        <w:t>post-peak in</w:t>
      </w:r>
      <w:r w:rsidRPr="000649D2">
        <w:rPr>
          <w:rStyle w:val="Emphasis"/>
        </w:rPr>
        <w:t xml:space="preserve"> its </w:t>
      </w:r>
      <w:r w:rsidRPr="000649D2">
        <w:rPr>
          <w:rStyle w:val="Emphasis"/>
          <w:highlight w:val="green"/>
        </w:rPr>
        <w:t>exploitation</w:t>
      </w:r>
      <w:r w:rsidRPr="000649D2">
        <w:rPr>
          <w:rStyle w:val="Emphasis"/>
        </w:rPr>
        <w:t xml:space="preserve"> of the earth</w:t>
      </w:r>
      <w:r>
        <w:t xml:space="preserve">. The situation is similar in </w:t>
      </w:r>
      <w:r w:rsidRPr="000649D2">
        <w:rPr>
          <w:rStyle w:val="StyleUnderline"/>
        </w:rPr>
        <w:t xml:space="preserve">many </w:t>
      </w:r>
      <w:r w:rsidRPr="000649D2">
        <w:rPr>
          <w:rStyle w:val="StyleUnderline"/>
          <w:highlight w:val="green"/>
        </w:rPr>
        <w:t>other</w:t>
      </w:r>
      <w:r w:rsidRPr="000649D2">
        <w:rPr>
          <w:rStyle w:val="StyleUnderline"/>
        </w:rPr>
        <w:t xml:space="preserve"> rich </w:t>
      </w:r>
      <w:r w:rsidRPr="000649D2">
        <w:rPr>
          <w:rStyle w:val="StyleUnderline"/>
          <w:highlight w:val="green"/>
        </w:rPr>
        <w:t>countries</w:t>
      </w:r>
      <w:r w:rsidRPr="000649D2">
        <w:rPr>
          <w:rStyle w:val="StyleUnderline"/>
        </w:rPr>
        <w:t xml:space="preserve">, and even developing countries such as China </w:t>
      </w:r>
      <w:r w:rsidRPr="000649D2">
        <w:rPr>
          <w:rStyle w:val="StyleUnderline"/>
          <w:highlight w:val="green"/>
        </w:rPr>
        <w:t>are</w:t>
      </w:r>
      <w:r w:rsidRPr="000649D2">
        <w:rPr>
          <w:rStyle w:val="StyleUnderline"/>
        </w:rPr>
        <w:t xml:space="preserve"> now </w:t>
      </w:r>
      <w:r w:rsidRPr="000649D2">
        <w:rPr>
          <w:rStyle w:val="StyleUnderline"/>
          <w:highlight w:val="green"/>
        </w:rPr>
        <w:t>taking better care of the planet</w:t>
      </w:r>
      <w:r w:rsidRPr="000649D2">
        <w:rPr>
          <w:rStyle w:val="StyleUnderline"/>
        </w:rPr>
        <w:t xml:space="preserve"> in important ways.</w:t>
      </w:r>
    </w:p>
    <w:p w14:paraId="2E3E54D3" w14:textId="77777777" w:rsidR="0095223E" w:rsidRDefault="0095223E" w:rsidP="0095223E">
      <w:r w:rsidRPr="000649D2">
        <w:rPr>
          <w:rStyle w:val="Emphasis"/>
        </w:rPr>
        <w:t>How did this happen? Through more capitalism</w:t>
      </w:r>
      <w:r>
        <w:t>, not less:</w:t>
      </w:r>
    </w:p>
    <w:p w14:paraId="2848E198" w14:textId="77777777" w:rsidR="0095223E" w:rsidRPr="000649D2" w:rsidRDefault="0095223E" w:rsidP="0095223E">
      <w:pPr>
        <w:rPr>
          <w:rStyle w:val="Emphasis"/>
        </w:rPr>
      </w:pPr>
      <w:r>
        <w:t xml:space="preserve">The strangest aspect of the story is that </w:t>
      </w:r>
      <w:r w:rsidRPr="000649D2">
        <w:rPr>
          <w:rStyle w:val="StyleUnderline"/>
        </w:rPr>
        <w:t>we didn't make any radical course changes to eliminate the trade-off between human prosperity and planetary health. Instead, we just got a lot better at doing things we'd already been doing.</w:t>
      </w:r>
      <w:r>
        <w:t xml:space="preserve"> In particular, </w:t>
      </w:r>
      <w:r w:rsidRPr="000649D2">
        <w:rPr>
          <w:rStyle w:val="Emphasis"/>
          <w:highlight w:val="green"/>
        </w:rPr>
        <w:t>we got better at combining tech</w:t>
      </w:r>
      <w:r w:rsidRPr="000649D2">
        <w:rPr>
          <w:rStyle w:val="Emphasis"/>
        </w:rPr>
        <w:t xml:space="preserve">nological </w:t>
      </w:r>
      <w:r w:rsidRPr="000649D2">
        <w:rPr>
          <w:rStyle w:val="Emphasis"/>
          <w:highlight w:val="green"/>
        </w:rPr>
        <w:t>progress with capitalism to satisfy human</w:t>
      </w:r>
      <w:r w:rsidRPr="000649D2">
        <w:rPr>
          <w:rStyle w:val="Emphasis"/>
        </w:rPr>
        <w:t xml:space="preserve"> wants and </w:t>
      </w:r>
      <w:r w:rsidRPr="000649D2">
        <w:rPr>
          <w:rStyle w:val="Emphasis"/>
          <w:highlight w:val="green"/>
        </w:rPr>
        <w:t>needs</w:t>
      </w:r>
      <w:r w:rsidRPr="000649D2">
        <w:rPr>
          <w:rStyle w:val="Emphasis"/>
        </w:rPr>
        <w:t>.</w:t>
      </w:r>
    </w:p>
    <w:p w14:paraId="0F034DE0" w14:textId="77777777" w:rsidR="0095223E" w:rsidRDefault="0095223E" w:rsidP="0095223E">
      <w:r>
        <w:t xml:space="preserve">McAfee's book documents how </w:t>
      </w:r>
      <w:r w:rsidRPr="000649D2">
        <w:rPr>
          <w:rStyle w:val="StyleUnderline"/>
        </w:rPr>
        <w:t xml:space="preserve">technological </w:t>
      </w:r>
      <w:r w:rsidRPr="008305F4">
        <w:rPr>
          <w:rStyle w:val="StyleUnderline"/>
          <w:highlight w:val="green"/>
        </w:rPr>
        <w:t>progress spurred by</w:t>
      </w:r>
      <w:r w:rsidRPr="000649D2">
        <w:rPr>
          <w:rStyle w:val="StyleUnderline"/>
        </w:rPr>
        <w:t xml:space="preserve"> market </w:t>
      </w:r>
      <w:r w:rsidRPr="008305F4">
        <w:rPr>
          <w:rStyle w:val="StyleUnderline"/>
          <w:highlight w:val="green"/>
        </w:rPr>
        <w:t>competition is dematerializing the</w:t>
      </w:r>
      <w:r w:rsidRPr="000649D2">
        <w:rPr>
          <w:rStyle w:val="StyleUnderline"/>
        </w:rPr>
        <w:t xml:space="preserve"> </w:t>
      </w:r>
      <w:r w:rsidRPr="008305F4">
        <w:rPr>
          <w:rStyle w:val="StyleUnderline"/>
          <w:highlight w:val="green"/>
        </w:rPr>
        <w:t>economy</w:t>
      </w:r>
      <w:r w:rsidRPr="000649D2">
        <w:rPr>
          <w:rStyle w:val="StyleUnderline"/>
        </w:rPr>
        <w:t xml:space="preserve">. McAfee makes a strong case that </w:t>
      </w:r>
      <w:r w:rsidRPr="008305F4">
        <w:rPr>
          <w:rStyle w:val="StyleUnderline"/>
          <w:highlight w:val="green"/>
        </w:rPr>
        <w:t>climate change is an open-access commons problem</w:t>
      </w:r>
      <w:r w:rsidRPr="000649D2">
        <w:rPr>
          <w:rStyle w:val="StyleUnderline"/>
        </w:rPr>
        <w:t xml:space="preserve"> that markets can dematerialize once a price is put on greenhouse gas emissions</w:t>
      </w:r>
      <w:r>
        <w:t>.</w:t>
      </w:r>
    </w:p>
    <w:p w14:paraId="0CCF530F" w14:textId="77777777" w:rsidR="0095223E" w:rsidRPr="00AC4611" w:rsidRDefault="0095223E" w:rsidP="0095223E">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08B22146" w14:textId="77777777" w:rsidR="0095223E" w:rsidRPr="00AC4611" w:rsidRDefault="0095223E" w:rsidP="0095223E">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34B31E19" w14:textId="77777777" w:rsidR="0095223E" w:rsidRPr="00360D1B" w:rsidRDefault="0095223E" w:rsidP="0095223E">
      <w:pPr>
        <w:spacing w:line="276" w:lineRule="auto"/>
        <w:rPr>
          <w:sz w:val="14"/>
        </w:rPr>
      </w:pPr>
      <w:r w:rsidRPr="001E0601">
        <w:rPr>
          <w:b/>
          <w:bCs/>
          <w:szCs w:val="22"/>
          <w:highlight w:val="green"/>
          <w:u w:val="single"/>
        </w:rPr>
        <w:t>Climate change is</w:t>
      </w:r>
      <w:r w:rsidRPr="00D73DBA">
        <w:rPr>
          <w:b/>
          <w:bCs/>
          <w:szCs w:val="22"/>
          <w:u w:val="single"/>
        </w:rPr>
        <w:t xml:space="preserve"> becoming </w:t>
      </w:r>
      <w:r w:rsidRPr="001E0601">
        <w:rPr>
          <w:b/>
          <w:bCs/>
          <w:szCs w:val="22"/>
          <w:highlight w:val="green"/>
          <w:u w:val="single"/>
        </w:rPr>
        <w:t>an existential threat</w:t>
      </w:r>
      <w:r w:rsidRPr="00D73DBA">
        <w:rPr>
          <w:b/>
          <w:bCs/>
          <w:szCs w:val="22"/>
          <w:u w:val="single"/>
        </w:rPr>
        <w:t xml:space="preserve"> </w:t>
      </w:r>
      <w:r w:rsidRPr="001E0601">
        <w:rPr>
          <w:b/>
          <w:bCs/>
          <w:szCs w:val="22"/>
          <w:highlight w:val="green"/>
          <w:u w:val="single"/>
        </w:rPr>
        <w:t>with warming in excess of 2°C within the next three decades</w:t>
      </w:r>
      <w:r w:rsidRPr="00D73DBA">
        <w:rPr>
          <w:b/>
          <w:bCs/>
          <w:szCs w:val="22"/>
          <w:u w:val="single"/>
        </w:rPr>
        <w:t xml:space="preserve"> </w:t>
      </w:r>
      <w:r w:rsidRPr="001E0601">
        <w:rPr>
          <w:b/>
          <w:bCs/>
          <w:szCs w:val="22"/>
          <w:highlight w:val="green"/>
          <w:u w:val="single"/>
        </w:rPr>
        <w:t>and 4</w:t>
      </w:r>
      <w:r w:rsidRPr="00D73DBA">
        <w:rPr>
          <w:b/>
          <w:bCs/>
          <w:szCs w:val="22"/>
          <w:u w:val="single"/>
        </w:rPr>
        <w:t xml:space="preserve">°C </w:t>
      </w:r>
      <w:r w:rsidRPr="001E0601">
        <w:rPr>
          <w:b/>
          <w:bCs/>
          <w:szCs w:val="22"/>
          <w:highlight w:val="green"/>
          <w:u w:val="single"/>
        </w:rPr>
        <w:t>to 6</w:t>
      </w:r>
      <w:r w:rsidRPr="00D73DBA">
        <w:rPr>
          <w:b/>
          <w:bCs/>
          <w:szCs w:val="22"/>
          <w:u w:val="single"/>
        </w:rPr>
        <w:t>°C with</w:t>
      </w:r>
      <w:r w:rsidRPr="001E0601">
        <w:rPr>
          <w:b/>
          <w:bCs/>
          <w:szCs w:val="22"/>
          <w:highlight w:val="green"/>
          <w:u w:val="single"/>
        </w:rPr>
        <w:t>in the next several</w:t>
      </w:r>
      <w:r w:rsidRPr="00D73DBA">
        <w:rPr>
          <w:b/>
          <w:bCs/>
          <w:szCs w:val="22"/>
          <w:u w:val="single"/>
        </w:rPr>
        <w:t xml:space="preserve"> decades. </w:t>
      </w:r>
      <w:r w:rsidRPr="001E0601">
        <w:rPr>
          <w:b/>
          <w:bCs/>
          <w:szCs w:val="22"/>
          <w:highlight w:val="green"/>
          <w:u w:val="single"/>
        </w:rPr>
        <w:t>Warming of such magnitude</w:t>
      </w:r>
      <w:r w:rsidRPr="00D73DBA">
        <w:rPr>
          <w:b/>
          <w:bCs/>
          <w:szCs w:val="22"/>
          <w:u w:val="single"/>
        </w:rPr>
        <w:t xml:space="preserve">s will </w:t>
      </w:r>
      <w:r w:rsidRPr="001E0601">
        <w:rPr>
          <w:b/>
          <w:bCs/>
          <w:szCs w:val="22"/>
          <w:highlight w:val="green"/>
          <w:u w:val="single"/>
        </w:rPr>
        <w:t>expose</w:t>
      </w:r>
      <w:r w:rsidRPr="00D73DBA">
        <w:rPr>
          <w:b/>
          <w:bCs/>
          <w:szCs w:val="22"/>
          <w:u w:val="single"/>
        </w:rPr>
        <w:t xml:space="preserve"> as many as </w:t>
      </w:r>
      <w:r w:rsidRPr="001E060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56966A3D" w14:textId="77777777" w:rsidR="0095223E" w:rsidRPr="00360D1B" w:rsidRDefault="0095223E" w:rsidP="0095223E">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1E0601">
        <w:rPr>
          <w:b/>
          <w:bCs/>
          <w:szCs w:val="22"/>
          <w:highlight w:val="green"/>
          <w:u w:val="single"/>
        </w:rPr>
        <w:t>emissions</w:t>
      </w:r>
      <w:r w:rsidRPr="00D73DBA">
        <w:rPr>
          <w:b/>
          <w:bCs/>
          <w:szCs w:val="22"/>
          <w:u w:val="single"/>
        </w:rPr>
        <w:t xml:space="preserve"> of greenhouse gases and air pollutants </w:t>
      </w:r>
      <w:r w:rsidRPr="001E0601">
        <w:rPr>
          <w:b/>
          <w:bCs/>
          <w:szCs w:val="22"/>
          <w:highlight w:val="green"/>
          <w:u w:val="single"/>
        </w:rPr>
        <w:t>can be decoupled from economic growth</w:t>
      </w:r>
      <w:r w:rsidRPr="00360D1B">
        <w:rPr>
          <w:sz w:val="14"/>
        </w:rPr>
        <w:t xml:space="preserve">. Another favorable sign is that </w:t>
      </w:r>
      <w:r w:rsidRPr="001E0601">
        <w:rPr>
          <w:b/>
          <w:bCs/>
          <w:szCs w:val="22"/>
          <w:highlight w:val="green"/>
          <w:u w:val="single"/>
        </w:rPr>
        <w:t>growth rates of</w:t>
      </w:r>
      <w:r w:rsidRPr="00D73DBA">
        <w:rPr>
          <w:b/>
          <w:bCs/>
          <w:szCs w:val="22"/>
          <w:u w:val="single"/>
        </w:rPr>
        <w:t xml:space="preserve"> worldwide </w:t>
      </w:r>
      <w:r w:rsidRPr="001E060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1E0601">
        <w:rPr>
          <w:b/>
          <w:bCs/>
          <w:szCs w:val="22"/>
          <w:highlight w:val="green"/>
          <w:u w:val="single"/>
        </w:rPr>
        <w:t>to</w:t>
      </w:r>
      <w:r w:rsidRPr="00D73DBA">
        <w:rPr>
          <w:b/>
          <w:bCs/>
          <w:szCs w:val="22"/>
          <w:u w:val="single"/>
        </w:rPr>
        <w:t xml:space="preserve"> 1.3% from 2011 to 2014 and </w:t>
      </w:r>
      <w:r w:rsidRPr="001E060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63769919" w14:textId="77777777" w:rsidR="0095223E" w:rsidRPr="00360D1B" w:rsidRDefault="0095223E" w:rsidP="0095223E">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57DC4659" w14:textId="77777777" w:rsidR="0095223E" w:rsidRPr="00360D1B" w:rsidRDefault="0095223E" w:rsidP="0095223E">
      <w:pPr>
        <w:spacing w:line="276" w:lineRule="auto"/>
        <w:rPr>
          <w:sz w:val="14"/>
        </w:rPr>
      </w:pPr>
      <w:r w:rsidRPr="001E0601">
        <w:rPr>
          <w:b/>
          <w:bCs/>
          <w:szCs w:val="22"/>
          <w:highlight w:val="green"/>
          <w:u w:val="single"/>
        </w:rPr>
        <w:t>The climate has already warmed by 1°C.</w:t>
      </w:r>
      <w:r w:rsidRPr="00D73DBA">
        <w:rPr>
          <w:b/>
          <w:bCs/>
          <w:szCs w:val="22"/>
          <w:u w:val="single"/>
        </w:rPr>
        <w:t xml:space="preserve"> The problem is running ahead of us, </w:t>
      </w:r>
      <w:r w:rsidRPr="001E0601">
        <w:rPr>
          <w:b/>
          <w:bCs/>
          <w:szCs w:val="22"/>
          <w:highlight w:val="green"/>
          <w:u w:val="single"/>
        </w:rPr>
        <w:t>and under current trends we</w:t>
      </w:r>
      <w:r w:rsidRPr="00D73DBA">
        <w:rPr>
          <w:b/>
          <w:bCs/>
          <w:szCs w:val="22"/>
          <w:u w:val="single"/>
        </w:rPr>
        <w:t xml:space="preserve"> </w:t>
      </w:r>
      <w:r w:rsidRPr="001E0601">
        <w:rPr>
          <w:b/>
          <w:bCs/>
          <w:szCs w:val="22"/>
          <w:highlight w:val="green"/>
          <w:u w:val="single"/>
        </w:rPr>
        <w:t>will</w:t>
      </w:r>
      <w:r w:rsidRPr="00D73DBA">
        <w:rPr>
          <w:b/>
          <w:bCs/>
          <w:szCs w:val="22"/>
          <w:u w:val="single"/>
        </w:rPr>
        <w:t xml:space="preserve"> likely reach 1.5°C in the next fifteen years and </w:t>
      </w:r>
      <w:r w:rsidRPr="001E0601">
        <w:rPr>
          <w:b/>
          <w:bCs/>
          <w:szCs w:val="22"/>
          <w:highlight w:val="green"/>
          <w:u w:val="single"/>
        </w:rPr>
        <w:t xml:space="preserve">surpass </w:t>
      </w:r>
      <w:r w:rsidRPr="00D73DBA">
        <w:rPr>
          <w:b/>
          <w:bCs/>
          <w:szCs w:val="22"/>
          <w:u w:val="single"/>
        </w:rPr>
        <w:t xml:space="preserve">the </w:t>
      </w:r>
      <w:r w:rsidRPr="001E0601">
        <w:rPr>
          <w:b/>
          <w:bCs/>
          <w:szCs w:val="22"/>
          <w:highlight w:val="green"/>
          <w:u w:val="single"/>
        </w:rPr>
        <w:t>2°C</w:t>
      </w:r>
      <w:r w:rsidRPr="00D73DBA">
        <w:rPr>
          <w:b/>
          <w:bCs/>
          <w:szCs w:val="22"/>
          <w:u w:val="single"/>
        </w:rPr>
        <w:t xml:space="preserve"> guardrail </w:t>
      </w:r>
      <w:r w:rsidRPr="001E0601">
        <w:rPr>
          <w:b/>
          <w:bCs/>
          <w:szCs w:val="22"/>
          <w:highlight w:val="green"/>
          <w:u w:val="single"/>
        </w:rPr>
        <w:t>by mid-century</w:t>
      </w:r>
      <w:r w:rsidRPr="00D73DBA">
        <w:rPr>
          <w:b/>
          <w:bCs/>
          <w:szCs w:val="22"/>
          <w:u w:val="single"/>
        </w:rPr>
        <w:t xml:space="preserve"> </w:t>
      </w:r>
      <w:r w:rsidRPr="001E0601">
        <w:rPr>
          <w:b/>
          <w:bCs/>
          <w:szCs w:val="22"/>
          <w:highlight w:val="green"/>
          <w:u w:val="single"/>
        </w:rPr>
        <w:t>with a 50% probability of reaching 4°C by end of century</w:t>
      </w:r>
      <w:r w:rsidRPr="00360D1B">
        <w:rPr>
          <w:sz w:val="14"/>
        </w:rPr>
        <w:t>. Warming in excess of 3°C is likely to be a global catastrophe for three major reasons:</w:t>
      </w:r>
    </w:p>
    <w:p w14:paraId="38839E3F" w14:textId="77777777" w:rsidR="0095223E" w:rsidRPr="00D73DBA" w:rsidRDefault="0095223E" w:rsidP="0095223E">
      <w:pPr>
        <w:spacing w:line="276" w:lineRule="auto"/>
        <w:rPr>
          <w:b/>
          <w:bCs/>
          <w:szCs w:val="22"/>
        </w:rPr>
      </w:pPr>
      <w:r w:rsidRPr="00360D1B">
        <w:rPr>
          <w:sz w:val="14"/>
        </w:rPr>
        <w:t xml:space="preserve">• </w:t>
      </w:r>
      <w:r w:rsidRPr="001E060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1E0601">
        <w:rPr>
          <w:b/>
          <w:bCs/>
          <w:szCs w:val="22"/>
          <w:highlight w:val="green"/>
          <w:u w:val="single"/>
        </w:rPr>
        <w:t>of</w:t>
      </w:r>
      <w:r w:rsidRPr="00D73DBA">
        <w:rPr>
          <w:b/>
          <w:bCs/>
          <w:szCs w:val="22"/>
          <w:u w:val="single"/>
        </w:rPr>
        <w:t xml:space="preserve"> about </w:t>
      </w:r>
      <w:r w:rsidRPr="001E0601">
        <w:rPr>
          <w:b/>
          <w:bCs/>
          <w:szCs w:val="22"/>
          <w:highlight w:val="green"/>
          <w:u w:val="single"/>
        </w:rPr>
        <w:t>3°C has a probability of over 40% to cross</w:t>
      </w:r>
      <w:r w:rsidRPr="00D73DBA">
        <w:rPr>
          <w:b/>
          <w:bCs/>
          <w:szCs w:val="22"/>
          <w:u w:val="single"/>
        </w:rPr>
        <w:t xml:space="preserve"> over </w:t>
      </w:r>
      <w:r w:rsidRPr="001E0601">
        <w:rPr>
          <w:b/>
          <w:bCs/>
          <w:szCs w:val="22"/>
          <w:highlight w:val="green"/>
          <w:u w:val="single"/>
        </w:rPr>
        <w:t>multiple tipping points, while</w:t>
      </w:r>
      <w:r w:rsidRPr="00D73DBA">
        <w:rPr>
          <w:b/>
          <w:bCs/>
          <w:szCs w:val="22"/>
          <w:u w:val="single"/>
        </w:rPr>
        <w:t xml:space="preserve"> a warming close to </w:t>
      </w:r>
      <w:r w:rsidRPr="001E060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2C5AAF87" w14:textId="77777777" w:rsidR="0095223E" w:rsidRPr="00360D1B" w:rsidRDefault="0095223E" w:rsidP="0095223E">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1E0601">
        <w:rPr>
          <w:b/>
          <w:bCs/>
          <w:szCs w:val="22"/>
          <w:highlight w:val="green"/>
          <w:u w:val="single"/>
        </w:rPr>
        <w:t>4°C or more will expose</w:t>
      </w:r>
      <w:r w:rsidRPr="00D73DBA">
        <w:rPr>
          <w:b/>
          <w:bCs/>
          <w:szCs w:val="22"/>
          <w:u w:val="single"/>
        </w:rPr>
        <w:t xml:space="preserve"> </w:t>
      </w:r>
      <w:r w:rsidRPr="001E0601">
        <w:rPr>
          <w:b/>
          <w:bCs/>
          <w:szCs w:val="22"/>
          <w:highlight w:val="green"/>
          <w:u w:val="single"/>
        </w:rPr>
        <w:t xml:space="preserve">more than </w:t>
      </w:r>
      <w:r w:rsidRPr="00D73DBA">
        <w:rPr>
          <w:b/>
          <w:bCs/>
          <w:szCs w:val="22"/>
          <w:u w:val="single"/>
        </w:rPr>
        <w:t xml:space="preserve">70% of the population, i.e. about </w:t>
      </w:r>
      <w:r w:rsidRPr="001E0601">
        <w:rPr>
          <w:b/>
          <w:bCs/>
          <w:szCs w:val="22"/>
          <w:highlight w:val="green"/>
          <w:u w:val="single"/>
        </w:rPr>
        <w:t>7 billion</w:t>
      </w:r>
      <w:r w:rsidRPr="00D73DBA">
        <w:rPr>
          <w:b/>
          <w:bCs/>
          <w:szCs w:val="22"/>
          <w:u w:val="single"/>
        </w:rPr>
        <w:t xml:space="preserve"> by the end of the century, </w:t>
      </w:r>
      <w:r w:rsidRPr="001E0601">
        <w:rPr>
          <w:b/>
          <w:bCs/>
          <w:szCs w:val="22"/>
          <w:highlight w:val="green"/>
          <w:u w:val="single"/>
        </w:rPr>
        <w:t>to deadly heat stress and</w:t>
      </w:r>
      <w:r w:rsidRPr="00D73DBA">
        <w:rPr>
          <w:b/>
          <w:bCs/>
          <w:szCs w:val="22"/>
          <w:u w:val="single"/>
        </w:rPr>
        <w:t xml:space="preserve"> expose about 2.4 billion to </w:t>
      </w:r>
      <w:r w:rsidRPr="001E0601">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14:paraId="778EF5A3" w14:textId="77777777" w:rsidR="00AD6C3D" w:rsidRDefault="0095223E" w:rsidP="0095223E">
      <w:pPr>
        <w:spacing w:line="276" w:lineRule="auto"/>
        <w:rPr>
          <w:b/>
          <w:bCs/>
          <w:iCs/>
          <w:szCs w:val="22"/>
          <w:u w:val="single"/>
          <w:bdr w:val="single" w:sz="18" w:space="0" w:color="auto"/>
        </w:rPr>
      </w:pPr>
      <w:r w:rsidRPr="00360D1B">
        <w:rPr>
          <w:sz w:val="14"/>
        </w:rPr>
        <w:t xml:space="preserve">The good news is that </w:t>
      </w:r>
      <w:r w:rsidRPr="001E0601">
        <w:rPr>
          <w:b/>
          <w:bCs/>
          <w:szCs w:val="22"/>
          <w:highlight w:val="green"/>
          <w:u w:val="single"/>
        </w:rPr>
        <w:t>there may still be time to avert</w:t>
      </w:r>
      <w:r w:rsidRPr="00D73DBA">
        <w:rPr>
          <w:b/>
          <w:bCs/>
          <w:szCs w:val="22"/>
          <w:u w:val="single"/>
        </w:rPr>
        <w:t xml:space="preserve"> such </w:t>
      </w:r>
      <w:r w:rsidRPr="001E060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1E060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1E060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1E0601">
        <w:rPr>
          <w:b/>
          <w:bCs/>
          <w:szCs w:val="22"/>
          <w:highlight w:val="green"/>
          <w:u w:val="single"/>
        </w:rPr>
        <w:t>adaptation</w:t>
      </w:r>
      <w:r w:rsidRPr="00D73DBA">
        <w:rPr>
          <w:b/>
          <w:bCs/>
          <w:szCs w:val="22"/>
          <w:u w:val="single"/>
        </w:rPr>
        <w:t xml:space="preserve">—a burden that </w:t>
      </w:r>
      <w:r w:rsidRPr="001E0601">
        <w:rPr>
          <w:b/>
          <w:bCs/>
          <w:szCs w:val="22"/>
          <w:highlight w:val="green"/>
          <w:u w:val="single"/>
        </w:rPr>
        <w:t xml:space="preserve">will fall </w:t>
      </w:r>
      <w:r w:rsidRPr="001E0601">
        <w:rPr>
          <w:b/>
          <w:bCs/>
          <w:iCs/>
          <w:szCs w:val="22"/>
          <w:highlight w:val="green"/>
          <w:u w:val="single"/>
          <w:bdr w:val="single" w:sz="18" w:space="0" w:color="auto"/>
        </w:rPr>
        <w:t>disproportionately on the poorest three billion</w:t>
      </w:r>
    </w:p>
    <w:p w14:paraId="372E9CCB" w14:textId="77777777" w:rsidR="00AD6C3D" w:rsidRDefault="00AD6C3D" w:rsidP="0095223E">
      <w:pPr>
        <w:spacing w:line="276" w:lineRule="auto"/>
        <w:rPr>
          <w:b/>
          <w:bCs/>
          <w:iCs/>
          <w:szCs w:val="22"/>
          <w:u w:val="single"/>
          <w:bdr w:val="single" w:sz="18" w:space="0" w:color="auto"/>
        </w:rPr>
      </w:pPr>
    </w:p>
    <w:p w14:paraId="06C3FA55" w14:textId="77777777" w:rsidR="00AD6C3D" w:rsidRDefault="00AD6C3D" w:rsidP="0095223E">
      <w:pPr>
        <w:spacing w:line="276" w:lineRule="auto"/>
        <w:rPr>
          <w:b/>
          <w:bCs/>
          <w:iCs/>
          <w:szCs w:val="22"/>
          <w:u w:val="single"/>
          <w:bdr w:val="single" w:sz="18" w:space="0" w:color="auto"/>
        </w:rPr>
      </w:pPr>
    </w:p>
    <w:p w14:paraId="3F2751B5" w14:textId="77777777" w:rsidR="00AD6C3D" w:rsidRDefault="00AD6C3D" w:rsidP="0095223E">
      <w:pPr>
        <w:spacing w:line="276" w:lineRule="auto"/>
        <w:rPr>
          <w:b/>
          <w:bCs/>
          <w:iCs/>
          <w:szCs w:val="22"/>
          <w:u w:val="single"/>
          <w:bdr w:val="single" w:sz="18" w:space="0" w:color="auto"/>
        </w:rPr>
      </w:pPr>
    </w:p>
    <w:p w14:paraId="702E6AB6" w14:textId="77777777" w:rsidR="00AD6C3D" w:rsidRDefault="00AD6C3D" w:rsidP="0095223E">
      <w:pPr>
        <w:spacing w:line="276" w:lineRule="auto"/>
        <w:rPr>
          <w:b/>
          <w:bCs/>
          <w:iCs/>
          <w:szCs w:val="22"/>
          <w:u w:val="single"/>
          <w:bdr w:val="single" w:sz="18" w:space="0" w:color="auto"/>
        </w:rPr>
      </w:pPr>
    </w:p>
    <w:p w14:paraId="60593467" w14:textId="77777777" w:rsidR="00AD6C3D" w:rsidRDefault="00AD6C3D" w:rsidP="0095223E">
      <w:pPr>
        <w:spacing w:line="276" w:lineRule="auto"/>
        <w:rPr>
          <w:b/>
          <w:bCs/>
          <w:iCs/>
          <w:szCs w:val="22"/>
          <w:u w:val="single"/>
          <w:bdr w:val="single" w:sz="18" w:space="0" w:color="auto"/>
        </w:rPr>
      </w:pPr>
    </w:p>
    <w:p w14:paraId="2E0CA350" w14:textId="3FC0BE81" w:rsidR="0095223E" w:rsidRPr="00D73DBA" w:rsidRDefault="0095223E" w:rsidP="0095223E">
      <w:pPr>
        <w:spacing w:line="276" w:lineRule="auto"/>
        <w:rPr>
          <w:b/>
          <w:bCs/>
          <w:szCs w:val="22"/>
        </w:rPr>
      </w:pPr>
      <w:r w:rsidRPr="00D73DBA">
        <w:rPr>
          <w:b/>
          <w:bCs/>
          <w:szCs w:val="22"/>
          <w:u w:val="single"/>
        </w:rPr>
        <w:t xml:space="preserve"> who are least responsible for causing the climate change problem</w:t>
      </w:r>
      <w:r w:rsidRPr="00D73DBA">
        <w:rPr>
          <w:b/>
          <w:bCs/>
          <w:szCs w:val="22"/>
        </w:rPr>
        <w:t>.</w:t>
      </w:r>
    </w:p>
    <w:p w14:paraId="35E202AA" w14:textId="77777777" w:rsidR="0095223E" w:rsidRPr="00360D1B" w:rsidRDefault="0095223E" w:rsidP="0095223E">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3A8CFBFD" w14:textId="77777777" w:rsidR="0095223E" w:rsidRPr="00360D1B" w:rsidRDefault="0095223E" w:rsidP="0095223E">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4DABF6A5" w14:textId="77777777" w:rsidR="0095223E" w:rsidRPr="00360D1B" w:rsidRDefault="0095223E" w:rsidP="0095223E">
      <w:pPr>
        <w:spacing w:line="276" w:lineRule="auto"/>
        <w:rPr>
          <w:sz w:val="14"/>
          <w:szCs w:val="14"/>
        </w:rPr>
      </w:pPr>
      <w:r w:rsidRPr="00360D1B">
        <w:rPr>
          <w:sz w:val="14"/>
          <w:szCs w:val="14"/>
        </w:rPr>
        <w:t>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5921FAB2" w14:textId="77777777" w:rsidR="0095223E" w:rsidRPr="00360D1B" w:rsidRDefault="0095223E" w:rsidP="0095223E">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079B67F1" w14:textId="77777777" w:rsidR="0095223E" w:rsidRPr="00360D1B" w:rsidRDefault="0095223E" w:rsidP="0095223E">
      <w:pPr>
        <w:spacing w:line="276" w:lineRule="auto"/>
        <w:rPr>
          <w:sz w:val="14"/>
        </w:rPr>
      </w:pPr>
      <w:r w:rsidRPr="00360D1B">
        <w:rPr>
          <w:sz w:val="14"/>
        </w:rPr>
        <w:t>Where Do We Go from Here?</w:t>
      </w:r>
    </w:p>
    <w:p w14:paraId="6FEF43E4" w14:textId="77777777" w:rsidR="0095223E" w:rsidRPr="00360D1B" w:rsidRDefault="0095223E" w:rsidP="0095223E">
      <w:pPr>
        <w:spacing w:line="276" w:lineRule="auto"/>
        <w:rPr>
          <w:sz w:val="14"/>
        </w:rPr>
      </w:pPr>
      <w:r w:rsidRPr="00D73DBA">
        <w:rPr>
          <w:b/>
          <w:bCs/>
          <w:szCs w:val="22"/>
          <w:u w:val="single"/>
        </w:rPr>
        <w:t xml:space="preserve">A massive effort will be needed </w:t>
      </w:r>
      <w:r w:rsidRPr="001E0601">
        <w:rPr>
          <w:b/>
          <w:bCs/>
          <w:szCs w:val="22"/>
          <w:highlight w:val="green"/>
          <w:u w:val="single"/>
        </w:rPr>
        <w:t>to stop warming at 2°C</w:t>
      </w:r>
      <w:r w:rsidRPr="00D73DBA">
        <w:rPr>
          <w:b/>
          <w:bCs/>
          <w:szCs w:val="22"/>
          <w:u w:val="single"/>
        </w:rPr>
        <w:t xml:space="preserve">, and </w:t>
      </w:r>
      <w:r w:rsidRPr="001E060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490C7CA3" w14:textId="77777777" w:rsidR="0095223E" w:rsidRPr="00360D1B" w:rsidRDefault="0095223E" w:rsidP="0095223E">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7F1647F6" w14:textId="77777777" w:rsidR="0095223E" w:rsidRPr="00D11930" w:rsidRDefault="0095223E" w:rsidP="0095223E">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fve years if we are to prevent catastrophic warming; </w:t>
      </w:r>
      <w:r w:rsidRPr="00D73DBA">
        <w:rPr>
          <w:b/>
          <w:bCs/>
          <w:szCs w:val="22"/>
          <w:u w:val="single"/>
        </w:rPr>
        <w:t>current pledges place the world on track for up to 3.4°C by 2100 (UNEP, 2016b). Until now, no specifc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fnal building block includes scalable and reversible carbon dioxide (CO2 )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In order to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14D3A4E7" w14:textId="77777777" w:rsidR="0095223E" w:rsidRPr="00360D1B" w:rsidRDefault="0095223E" w:rsidP="0095223E">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1669E133" w14:textId="77777777" w:rsidR="0095223E" w:rsidRPr="00360D1B" w:rsidRDefault="0095223E" w:rsidP="0095223E">
      <w:pPr>
        <w:spacing w:line="276" w:lineRule="auto"/>
        <w:rPr>
          <w:sz w:val="14"/>
          <w:szCs w:val="16"/>
        </w:rPr>
      </w:pPr>
      <w:r w:rsidRPr="00360D1B">
        <w:rPr>
          <w:sz w:val="14"/>
          <w:szCs w:val="16"/>
        </w:rPr>
        <w:t>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business as usual scenario:</w:t>
      </w:r>
    </w:p>
    <w:p w14:paraId="76F12C9A" w14:textId="77777777" w:rsidR="0095223E" w:rsidRPr="00360D1B" w:rsidRDefault="0095223E" w:rsidP="0095223E">
      <w:pPr>
        <w:spacing w:line="276" w:lineRule="auto"/>
        <w:rPr>
          <w:sz w:val="14"/>
          <w:szCs w:val="16"/>
        </w:rPr>
      </w:pPr>
      <w:r w:rsidRPr="00360D1B">
        <w:rPr>
          <w:sz w:val="14"/>
          <w:szCs w:val="16"/>
        </w:rPr>
        <w:t>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14:paraId="1D49104D" w14:textId="77777777" w:rsidR="0095223E" w:rsidRPr="00360D1B" w:rsidRDefault="0095223E" w:rsidP="0095223E">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14:paraId="1703134C" w14:textId="77777777" w:rsidR="0095223E" w:rsidRPr="00360D1B" w:rsidRDefault="0095223E" w:rsidP="0095223E">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6C07FC5C" w14:textId="77777777" w:rsidR="0095223E" w:rsidRPr="00360D1B" w:rsidRDefault="0095223E" w:rsidP="0095223E">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096946A4" w14:textId="77777777" w:rsidR="0095223E" w:rsidRPr="00360D1B" w:rsidRDefault="0095223E" w:rsidP="0095223E">
      <w:pPr>
        <w:spacing w:line="276" w:lineRule="auto"/>
        <w:rPr>
          <w:sz w:val="14"/>
          <w:szCs w:val="16"/>
        </w:rPr>
      </w:pPr>
      <w:r w:rsidRPr="00360D1B">
        <w:rPr>
          <w:sz w:val="14"/>
          <w:szCs w:val="16"/>
        </w:rPr>
        <w:t>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very large jump in the near-term warming beyond 2°C (Brasseur and Roeckner, 2005).</w:t>
      </w:r>
    </w:p>
    <w:p w14:paraId="26C7C6BD" w14:textId="77777777" w:rsidR="0095223E" w:rsidRPr="00360D1B" w:rsidRDefault="0095223E" w:rsidP="0095223E">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1E0601">
        <w:rPr>
          <w:b/>
          <w:bCs/>
          <w:szCs w:val="22"/>
          <w:highlight w:val="green"/>
          <w:u w:val="single"/>
        </w:rPr>
        <w:t>as we cross the</w:t>
      </w:r>
      <w:r w:rsidRPr="00D73DBA">
        <w:rPr>
          <w:b/>
          <w:bCs/>
          <w:szCs w:val="22"/>
          <w:u w:val="single"/>
        </w:rPr>
        <w:t xml:space="preserve"> 1.5°C to </w:t>
      </w:r>
      <w:r w:rsidRPr="001E0601">
        <w:rPr>
          <w:b/>
          <w:bCs/>
          <w:szCs w:val="22"/>
          <w:highlight w:val="green"/>
          <w:u w:val="single"/>
        </w:rPr>
        <w:t>2°C thresholds we will trigger</w:t>
      </w:r>
      <w:r w:rsidRPr="00D73DBA">
        <w:rPr>
          <w:b/>
          <w:bCs/>
          <w:szCs w:val="22"/>
          <w:u w:val="single"/>
        </w:rPr>
        <w:t xml:space="preserve"> so called “</w:t>
      </w:r>
      <w:r w:rsidRPr="001E0601">
        <w:rPr>
          <w:b/>
          <w:bCs/>
          <w:szCs w:val="22"/>
          <w:highlight w:val="green"/>
          <w:u w:val="single"/>
        </w:rPr>
        <w:t>tipping points” for abrupt and nonlinear changes</w:t>
      </w:r>
      <w:r w:rsidRPr="00D73DBA">
        <w:rPr>
          <w:b/>
          <w:bCs/>
          <w:szCs w:val="22"/>
          <w:u w:val="single"/>
        </w:rPr>
        <w:t xml:space="preserve"> in the climate system </w:t>
      </w:r>
      <w:r w:rsidRPr="001E0601">
        <w:rPr>
          <w:b/>
          <w:bCs/>
          <w:szCs w:val="22"/>
          <w:highlight w:val="green"/>
          <w:u w:val="single"/>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59200D3C" w14:textId="77777777" w:rsidR="0095223E" w:rsidRDefault="0095223E" w:rsidP="0095223E">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1E0601">
        <w:rPr>
          <w:b/>
          <w:bCs/>
          <w:szCs w:val="22"/>
          <w:highlight w:val="green"/>
          <w:u w:val="single"/>
        </w:rPr>
        <w:t>Declining Arctic sea ice, thawing permafrost, and</w:t>
      </w:r>
      <w:r w:rsidRPr="00D73DBA">
        <w:rPr>
          <w:b/>
          <w:bCs/>
          <w:szCs w:val="22"/>
          <w:u w:val="single"/>
        </w:rPr>
        <w:t xml:space="preserve"> the poleward </w:t>
      </w:r>
      <w:r w:rsidRPr="001E0601">
        <w:rPr>
          <w:b/>
          <w:bCs/>
          <w:szCs w:val="22"/>
          <w:highlight w:val="green"/>
          <w:u w:val="single"/>
        </w:rPr>
        <w:t>migration of cloud systems are</w:t>
      </w:r>
      <w:r w:rsidRPr="00D73DBA">
        <w:rPr>
          <w:b/>
          <w:bCs/>
          <w:szCs w:val="22"/>
          <w:u w:val="single"/>
        </w:rPr>
        <w:t xml:space="preserve"> all examples of </w:t>
      </w:r>
      <w:r w:rsidRPr="001E0601">
        <w:rPr>
          <w:b/>
          <w:bCs/>
          <w:szCs w:val="22"/>
          <w:highlight w:val="green"/>
          <w:u w:val="single"/>
        </w:rPr>
        <w:t>self-amplifying feedback</w:t>
      </w:r>
      <w:r w:rsidRPr="00D73DBA">
        <w:rPr>
          <w:b/>
          <w:bCs/>
          <w:szCs w:val="22"/>
          <w:u w:val="single"/>
        </w:rPr>
        <w:t xml:space="preserve"> mechanisms, </w:t>
      </w:r>
      <w:r w:rsidRPr="001E0601">
        <w:rPr>
          <w:b/>
          <w:bCs/>
          <w:szCs w:val="22"/>
          <w:highlight w:val="green"/>
          <w:u w:val="single"/>
        </w:rPr>
        <w:t xml:space="preserve">where initial warming feeds upon itself </w:t>
      </w:r>
      <w:r w:rsidRPr="00D73DBA">
        <w:rPr>
          <w:b/>
          <w:bCs/>
          <w:szCs w:val="22"/>
          <w:u w:val="single"/>
        </w:rPr>
        <w:t xml:space="preserve">to cause still more warming acting </w:t>
      </w:r>
      <w:r w:rsidRPr="001E0601">
        <w:rPr>
          <w:b/>
          <w:bCs/>
          <w:szCs w:val="22"/>
          <w:highlight w:val="green"/>
          <w:u w:val="single"/>
        </w:rPr>
        <w:t>as a force multiplier</w:t>
      </w:r>
      <w:r w:rsidRPr="00D73DBA">
        <w:rPr>
          <w:b/>
          <w:bCs/>
          <w:szCs w:val="22"/>
          <w:u w:val="single"/>
        </w:rPr>
        <w:t xml:space="preserve"> (Schuur et al., 2015).</w:t>
      </w:r>
    </w:p>
    <w:p w14:paraId="3DA8A910" w14:textId="77777777" w:rsidR="0095223E" w:rsidRPr="008174C1" w:rsidRDefault="0095223E" w:rsidP="0095223E">
      <w:pPr>
        <w:rPr>
          <w:b/>
          <w:u w:val="single"/>
        </w:rPr>
      </w:pPr>
    </w:p>
    <w:p w14:paraId="0A6AA4BB" w14:textId="77777777" w:rsidR="0095223E" w:rsidRDefault="0095223E" w:rsidP="0095223E">
      <w:pPr>
        <w:pStyle w:val="Heading4"/>
      </w:pPr>
      <w:r>
        <w:t xml:space="preserve">Key to solve disease. </w:t>
      </w:r>
    </w:p>
    <w:p w14:paraId="383E4C36" w14:textId="77777777" w:rsidR="0095223E" w:rsidRPr="0077386F" w:rsidRDefault="0095223E" w:rsidP="0095223E">
      <w:pPr>
        <w:rPr>
          <w:b/>
          <w:bCs/>
          <w:sz w:val="26"/>
        </w:rPr>
      </w:pPr>
      <w:r w:rsidRPr="0077386F">
        <w:rPr>
          <w:rStyle w:val="Style13ptBold"/>
        </w:rPr>
        <w:t xml:space="preserve">Jackson ‘16 </w:t>
      </w:r>
      <w:r w:rsidRPr="0077386F">
        <w:rPr>
          <w:szCs w:val="16"/>
        </w:rPr>
        <w:t>(Kerry, Pacific Research Institute; 12/19/16; Free Market Policies Needed To Incentivize Creation Of New Life-Saving Treatments; https://www.pacificresearch.org/article/free-market-policies-needed-to-incentivize-creation-of-new-life-saving-treatments/)</w:t>
      </w:r>
    </w:p>
    <w:p w14:paraId="48FE88E3" w14:textId="77777777" w:rsidR="0095223E" w:rsidRDefault="0095223E" w:rsidP="0095223E">
      <w:pPr>
        <w:rPr>
          <w:rStyle w:val="StyleUnderline"/>
        </w:rPr>
      </w:pPr>
      <w:r w:rsidRPr="0077386F">
        <w:rPr>
          <w:sz w:val="14"/>
        </w:rPr>
        <w:t xml:space="preserve"> “</w:t>
      </w:r>
      <w:r w:rsidRPr="0077386F">
        <w:rPr>
          <w:rStyle w:val="StyleUnderline"/>
        </w:rPr>
        <w:t>Our strongest antibiotics don’t work and patients are left with potentially untreatable infections</w:t>
      </w:r>
      <w:r w:rsidRPr="0077386F">
        <w:rPr>
          <w:sz w:val="14"/>
        </w:rPr>
        <w:t>,” Director Dr. Tom Frieden said when the CDC issued its warning. He asked doctors, hospitals and public health officials to “work together” to “stop these infections from spreading.” The 2014 Report to the President expressed a similar concern: “</w:t>
      </w:r>
      <w:r w:rsidRPr="0077386F">
        <w:rPr>
          <w:rStyle w:val="StyleUnderline"/>
        </w:rPr>
        <w:t xml:space="preserve">The evolution of </w:t>
      </w:r>
      <w:r w:rsidRPr="0077386F">
        <w:rPr>
          <w:rStyle w:val="StyleUnderline"/>
          <w:highlight w:val="green"/>
        </w:rPr>
        <w:t>a</w:t>
      </w:r>
      <w:r w:rsidRPr="0077386F">
        <w:rPr>
          <w:rStyle w:val="StyleUnderline"/>
        </w:rPr>
        <w:t>nti</w:t>
      </w:r>
      <w:r w:rsidRPr="0077386F">
        <w:rPr>
          <w:rStyle w:val="StyleUnderline"/>
          <w:highlight w:val="green"/>
        </w:rPr>
        <w:t>b</w:t>
      </w:r>
      <w:r w:rsidRPr="0077386F">
        <w:rPr>
          <w:rStyle w:val="StyleUnderline"/>
        </w:rPr>
        <w:t xml:space="preserve">iotic </w:t>
      </w:r>
      <w:r w:rsidRPr="0077386F">
        <w:rPr>
          <w:rStyle w:val="StyleUnderline"/>
          <w:highlight w:val="green"/>
        </w:rPr>
        <w:t>r</w:t>
      </w:r>
      <w:r w:rsidRPr="0077386F">
        <w:rPr>
          <w:rStyle w:val="StyleUnderline"/>
        </w:rPr>
        <w:t xml:space="preserve">esistance </w:t>
      </w:r>
      <w:r w:rsidRPr="0077386F">
        <w:rPr>
          <w:rStyle w:val="StyleUnderline"/>
          <w:highlight w:val="green"/>
        </w:rPr>
        <w:t>is</w:t>
      </w:r>
      <w:r w:rsidRPr="0077386F">
        <w:rPr>
          <w:rStyle w:val="StyleUnderline"/>
        </w:rPr>
        <w:t xml:space="preserve"> now </w:t>
      </w:r>
      <w:r w:rsidRPr="0077386F">
        <w:rPr>
          <w:rStyle w:val="StyleUnderline"/>
          <w:highlight w:val="green"/>
        </w:rPr>
        <w:t xml:space="preserve">occurring at an alarming rate and </w:t>
      </w:r>
      <w:r w:rsidRPr="0077386F">
        <w:rPr>
          <w:rStyle w:val="StyleUnderline"/>
        </w:rPr>
        <w:t>is</w:t>
      </w:r>
      <w:r w:rsidRPr="0077386F">
        <w:rPr>
          <w:rStyle w:val="StyleUnderline"/>
          <w:highlight w:val="green"/>
        </w:rPr>
        <w:t xml:space="preserve"> outpacing </w:t>
      </w:r>
      <w:r w:rsidRPr="0077386F">
        <w:rPr>
          <w:rStyle w:val="StyleUnderline"/>
        </w:rPr>
        <w:t xml:space="preserve">the </w:t>
      </w:r>
      <w:r w:rsidRPr="0077386F">
        <w:rPr>
          <w:rStyle w:val="StyleUnderline"/>
          <w:highlight w:val="green"/>
        </w:rPr>
        <w:t xml:space="preserve">development of </w:t>
      </w:r>
      <w:r w:rsidRPr="0077386F">
        <w:rPr>
          <w:rStyle w:val="StyleUnderline"/>
        </w:rPr>
        <w:t xml:space="preserve">new </w:t>
      </w:r>
      <w:r w:rsidRPr="0077386F">
        <w:rPr>
          <w:rStyle w:val="StyleUnderline"/>
          <w:highlight w:val="green"/>
        </w:rPr>
        <w:t>countermeasures</w:t>
      </w:r>
      <w:r w:rsidRPr="0077386F">
        <w:rPr>
          <w:sz w:val="14"/>
        </w:rPr>
        <w:t xml:space="preserve"> capable of thwarting infections in humans. </w:t>
      </w:r>
      <w:r w:rsidRPr="0077386F">
        <w:rPr>
          <w:rStyle w:val="StyleUnderline"/>
        </w:rPr>
        <w:t xml:space="preserve">This situation threatens patient care, economic growth, public health, agriculture, economic security and national security.” </w:t>
      </w:r>
      <w:r w:rsidRPr="0077386F">
        <w:rPr>
          <w:sz w:val="14"/>
        </w:rPr>
        <w:t>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Winegarden writes in the Pacific Research Institute’s newly-released report “</w:t>
      </w:r>
      <w:r w:rsidRPr="0077386F">
        <w:rPr>
          <w:rStyle w:val="StyleUnderline"/>
        </w:rPr>
        <w:t>Incenting the Development of Antimicrobial Medicines to Address the Problem of Drug-Resistant Infection</w:t>
      </w:r>
      <w:r w:rsidRPr="0077386F">
        <w:rPr>
          <w:sz w:val="14"/>
        </w:rPr>
        <w:t xml:space="preserve">s.” The International Federation of Pharmaceutical Manufacturers says </w:t>
      </w:r>
      <w:r w:rsidRPr="0077386F">
        <w:rPr>
          <w:rStyle w:val="StyleUnderline"/>
        </w:rPr>
        <w:t>the problem is caused by “a dearth of new antibiotic medicines.”</w:t>
      </w:r>
      <w:r w:rsidRPr="0077386F">
        <w:rPr>
          <w:sz w:val="14"/>
        </w:rPr>
        <w:t xml:space="preserve"> </w:t>
      </w:r>
      <w:r w:rsidRPr="0077386F">
        <w:rPr>
          <w:rStyle w:val="StyleUnderline"/>
        </w:rPr>
        <w:t xml:space="preserve">At the same time that there’s been an increase in AMR, </w:t>
      </w:r>
      <w:r w:rsidRPr="0077386F">
        <w:rPr>
          <w:rStyle w:val="StyleUnderline"/>
          <w:highlight w:val="green"/>
        </w:rPr>
        <w:t xml:space="preserve">there has been “a sharp decline in </w:t>
      </w:r>
      <w:r w:rsidRPr="0077386F">
        <w:rPr>
          <w:rStyle w:val="StyleUnderline"/>
        </w:rPr>
        <w:t xml:space="preserve">the </w:t>
      </w:r>
      <w:r w:rsidRPr="0077386F">
        <w:rPr>
          <w:rStyle w:val="StyleUnderline"/>
          <w:highlight w:val="green"/>
        </w:rPr>
        <w:t xml:space="preserve">development of new antibiotic </w:t>
      </w:r>
      <w:r w:rsidRPr="0077386F">
        <w:rPr>
          <w:rStyle w:val="StyleUnderline"/>
        </w:rPr>
        <w:t>medicines</w:t>
      </w:r>
      <w:r w:rsidRPr="0077386F">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77386F">
        <w:rPr>
          <w:rStyle w:val="StyleUnderline"/>
        </w:rPr>
        <w:t xml:space="preserve">But the hazards of AMR can be diminished. </w:t>
      </w:r>
      <w:r w:rsidRPr="0077386F">
        <w:rPr>
          <w:sz w:val="14"/>
        </w:rPr>
        <w:t>Winegarden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Winegarden’s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77386F">
        <w:rPr>
          <w:rStyle w:val="StyleUnderline"/>
        </w:rPr>
        <w:t xml:space="preserve">, the </w:t>
      </w:r>
      <w:r w:rsidRPr="0077386F">
        <w:rPr>
          <w:rStyle w:val="StyleUnderline"/>
          <w:highlight w:val="green"/>
        </w:rPr>
        <w:t xml:space="preserve">return on investment for developing </w:t>
      </w:r>
      <w:r w:rsidRPr="0077386F">
        <w:rPr>
          <w:rStyle w:val="StyleUnderline"/>
        </w:rPr>
        <w:t>new antimicrobial medicines</w:t>
      </w:r>
      <w:r w:rsidRPr="0077386F">
        <w:rPr>
          <w:sz w:val="14"/>
        </w:rPr>
        <w:t xml:space="preserve"> (particularly antibiotics) </w:t>
      </w:r>
      <w:r w:rsidRPr="0077386F">
        <w:rPr>
          <w:rStyle w:val="StyleUnderline"/>
          <w:highlight w:val="green"/>
        </w:rPr>
        <w:t>is too low</w:t>
      </w:r>
      <w:r w:rsidRPr="0077386F">
        <w:rPr>
          <w:rStyle w:val="StyleUnderline"/>
        </w:rPr>
        <w:t xml:space="preserve">.” </w:t>
      </w:r>
      <w:r w:rsidRPr="0077386F">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Winegarden says that particular drug class is among several that “face unique impediments” that serve as disincentives for innovation. </w:t>
      </w:r>
      <w:r w:rsidRPr="0077386F">
        <w:rPr>
          <w:rStyle w:val="StyleUnderline"/>
        </w:rPr>
        <w:t xml:space="preserve">To overcome the steep hill </w:t>
      </w:r>
      <w:r w:rsidRPr="0077386F">
        <w:rPr>
          <w:rStyle w:val="StyleUnderline"/>
          <w:highlight w:val="green"/>
        </w:rPr>
        <w:t>that</w:t>
      </w:r>
      <w:r w:rsidRPr="0077386F">
        <w:rPr>
          <w:rStyle w:val="StyleUnderline"/>
        </w:rPr>
        <w:t xml:space="preserve"> </w:t>
      </w:r>
      <w:r w:rsidRPr="0077386F">
        <w:rPr>
          <w:rStyle w:val="StyleUnderline"/>
          <w:highlight w:val="green"/>
        </w:rPr>
        <w:t>impedes</w:t>
      </w:r>
      <w:r w:rsidRPr="0077386F">
        <w:rPr>
          <w:rStyle w:val="StyleUnderline"/>
        </w:rPr>
        <w:t xml:space="preserve"> the </w:t>
      </w:r>
      <w:r w:rsidRPr="0077386F">
        <w:rPr>
          <w:rStyle w:val="StyleUnderline"/>
          <w:highlight w:val="green"/>
        </w:rPr>
        <w:t>development</w:t>
      </w:r>
      <w:r w:rsidRPr="0077386F">
        <w:rPr>
          <w:rStyle w:val="StyleUnderline"/>
        </w:rPr>
        <w:t xml:space="preserve"> of new AMR drugs, lawmakers must implement policies that </w:t>
      </w:r>
      <w:r w:rsidRPr="0077386F">
        <w:rPr>
          <w:rStyle w:val="StyleUnderline"/>
          <w:highlight w:val="green"/>
        </w:rPr>
        <w:t>unleash the incentives of the free market</w:t>
      </w:r>
      <w:r w:rsidRPr="0077386F">
        <w:rPr>
          <w:rStyle w:val="StyleUnderline"/>
        </w:rPr>
        <w:t>.</w:t>
      </w:r>
      <w:r w:rsidRPr="0077386F">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77386F">
        <w:rPr>
          <w:rStyle w:val="StyleUnderline"/>
        </w:rPr>
        <w:t xml:space="preserve">government needs to </w:t>
      </w:r>
      <w:r w:rsidRPr="0077386F">
        <w:rPr>
          <w:sz w:val="14"/>
        </w:rPr>
        <w:t xml:space="preserve">remove its anchors from the process and </w:t>
      </w:r>
      <w:r w:rsidRPr="0077386F">
        <w:rPr>
          <w:rStyle w:val="StyleUnderline"/>
          <w:highlight w:val="green"/>
        </w:rPr>
        <w:t xml:space="preserve">let the market do what it does </w:t>
      </w:r>
      <w:r w:rsidRPr="0077386F">
        <w:rPr>
          <w:rStyle w:val="StyleUnderline"/>
        </w:rPr>
        <w:t xml:space="preserve">so well. In this case, that’s </w:t>
      </w:r>
      <w:r w:rsidRPr="0077386F">
        <w:rPr>
          <w:rStyle w:val="StyleUnderline"/>
          <w:highlight w:val="green"/>
        </w:rPr>
        <w:t>restoring patients’ health, enriching innovative companies that create jobs</w:t>
      </w:r>
      <w:r w:rsidRPr="0077386F">
        <w:rPr>
          <w:rStyle w:val="StyleUnderline"/>
        </w:rPr>
        <w:t>, and inspiring biotech start-up</w:t>
      </w:r>
      <w:r w:rsidRPr="0077386F">
        <w:rPr>
          <w:sz w:val="14"/>
        </w:rPr>
        <w:t xml:space="preserve">s such as the group of Stanford undergraduates that has been capitalized to develop new antibiotics. </w:t>
      </w:r>
      <w:r w:rsidRPr="0077386F">
        <w:rPr>
          <w:rStyle w:val="StyleUnderline"/>
          <w:highlight w:val="green"/>
        </w:rPr>
        <w:t>If</w:t>
      </w:r>
      <w:r w:rsidRPr="0077386F">
        <w:rPr>
          <w:rStyle w:val="StyleUnderline"/>
        </w:rPr>
        <w:t xml:space="preserve"> the proper </w:t>
      </w:r>
      <w:r w:rsidRPr="0077386F">
        <w:rPr>
          <w:rStyle w:val="StyleUnderline"/>
          <w:highlight w:val="green"/>
        </w:rPr>
        <w:t xml:space="preserve">incentives are in place, the </w:t>
      </w:r>
      <w:r w:rsidRPr="0077386F">
        <w:rPr>
          <w:rStyle w:val="StyleUnderline"/>
        </w:rPr>
        <w:t xml:space="preserve">needed </w:t>
      </w:r>
      <w:r w:rsidRPr="0077386F">
        <w:rPr>
          <w:rStyle w:val="StyleUnderline"/>
          <w:highlight w:val="green"/>
        </w:rPr>
        <w:t xml:space="preserve">treatments </w:t>
      </w:r>
      <w:r w:rsidRPr="0077386F">
        <w:rPr>
          <w:rStyle w:val="StyleUnderline"/>
        </w:rPr>
        <w:t xml:space="preserve">will </w:t>
      </w:r>
      <w:r w:rsidRPr="0077386F">
        <w:rPr>
          <w:rStyle w:val="StyleUnderline"/>
          <w:highlight w:val="green"/>
        </w:rPr>
        <w:t>follow.</w:t>
      </w:r>
    </w:p>
    <w:p w14:paraId="67D63B10" w14:textId="77777777" w:rsidR="0095223E" w:rsidRDefault="0095223E" w:rsidP="0095223E">
      <w:pPr>
        <w:rPr>
          <w:rStyle w:val="StyleUnderline"/>
        </w:rPr>
      </w:pPr>
    </w:p>
    <w:p w14:paraId="20A4C369" w14:textId="77777777" w:rsidR="0095223E" w:rsidRPr="00131F53" w:rsidRDefault="0095223E" w:rsidP="0095223E">
      <w:pPr>
        <w:pStyle w:val="Heading4"/>
      </w:pPr>
      <w:r w:rsidRPr="009A7E01">
        <w:rPr>
          <w:u w:val="single"/>
        </w:rPr>
        <w:t>Extinction</w:t>
      </w:r>
      <w:r>
        <w:t xml:space="preserve"> – </w:t>
      </w:r>
      <w:r w:rsidRPr="00131F53">
        <w:t xml:space="preserve">defense is wrong </w:t>
      </w:r>
    </w:p>
    <w:p w14:paraId="6BE94A84" w14:textId="77777777" w:rsidR="0095223E" w:rsidRPr="00131F53" w:rsidRDefault="0095223E" w:rsidP="0095223E">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6FDC8CB5" w14:textId="77777777" w:rsidR="0095223E" w:rsidRPr="00131F53" w:rsidRDefault="0095223E" w:rsidP="0095223E">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14:paraId="7B0EE52D" w14:textId="77777777" w:rsidR="0095223E" w:rsidRPr="00131F53" w:rsidRDefault="0095223E" w:rsidP="0095223E">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14:paraId="74FA2AA3" w14:textId="77777777" w:rsidR="00AD6C3D" w:rsidRDefault="0095223E" w:rsidP="0095223E">
      <w:pPr>
        <w:rPr>
          <w:rStyle w:val="StyleUnderline"/>
        </w:rPr>
      </w:pPr>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p>
    <w:p w14:paraId="6359642C" w14:textId="77777777" w:rsidR="00AD6C3D" w:rsidRDefault="00AD6C3D" w:rsidP="0095223E">
      <w:pPr>
        <w:rPr>
          <w:rStyle w:val="StyleUnderline"/>
        </w:rPr>
      </w:pPr>
    </w:p>
    <w:p w14:paraId="748C6D34" w14:textId="77777777" w:rsidR="00AD6C3D" w:rsidRDefault="00AD6C3D" w:rsidP="0095223E">
      <w:pPr>
        <w:rPr>
          <w:rStyle w:val="StyleUnderline"/>
        </w:rPr>
      </w:pPr>
    </w:p>
    <w:p w14:paraId="07C01263" w14:textId="77777777" w:rsidR="00AD6C3D" w:rsidRDefault="00AD6C3D" w:rsidP="0095223E">
      <w:pPr>
        <w:rPr>
          <w:rStyle w:val="StyleUnderline"/>
        </w:rPr>
      </w:pPr>
    </w:p>
    <w:p w14:paraId="59E61ABB" w14:textId="77777777" w:rsidR="00AD6C3D" w:rsidRDefault="00AD6C3D" w:rsidP="0095223E">
      <w:pPr>
        <w:rPr>
          <w:rStyle w:val="StyleUnderline"/>
        </w:rPr>
      </w:pPr>
    </w:p>
    <w:p w14:paraId="6B77B6DE" w14:textId="77777777" w:rsidR="00AD6C3D" w:rsidRDefault="00AD6C3D" w:rsidP="0095223E">
      <w:pPr>
        <w:rPr>
          <w:rStyle w:val="StyleUnderline"/>
        </w:rPr>
      </w:pPr>
    </w:p>
    <w:p w14:paraId="65929563" w14:textId="77777777" w:rsidR="00AD6C3D" w:rsidRDefault="00AD6C3D" w:rsidP="0095223E">
      <w:pPr>
        <w:rPr>
          <w:rStyle w:val="StyleUnderline"/>
        </w:rPr>
      </w:pPr>
    </w:p>
    <w:p w14:paraId="057ADF12" w14:textId="6AAF63BF" w:rsidR="0095223E" w:rsidRPr="00131F53" w:rsidRDefault="0095223E" w:rsidP="0095223E">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55CC626C" w14:textId="0E6C969A" w:rsidR="0095223E" w:rsidRDefault="0095223E" w:rsidP="0095223E">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18C4E34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5F565A"/>
    <w:multiLevelType w:val="hybridMultilevel"/>
    <w:tmpl w:val="61883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E060ED"/>
    <w:multiLevelType w:val="hybridMultilevel"/>
    <w:tmpl w:val="05FAB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EB71DC"/>
    <w:multiLevelType w:val="hybridMultilevel"/>
    <w:tmpl w:val="B510D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7EC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4F0FF1"/>
    <w:rsid w:val="005028E5"/>
    <w:rsid w:val="00503735"/>
    <w:rsid w:val="0051494A"/>
    <w:rsid w:val="00516A88"/>
    <w:rsid w:val="00522065"/>
    <w:rsid w:val="005224F2"/>
    <w:rsid w:val="00530EFC"/>
    <w:rsid w:val="00533F1C"/>
    <w:rsid w:val="00536D8B"/>
    <w:rsid w:val="005379C3"/>
    <w:rsid w:val="005519C2"/>
    <w:rsid w:val="005523E0"/>
    <w:rsid w:val="0055320F"/>
    <w:rsid w:val="0055699B"/>
    <w:rsid w:val="0056020A"/>
    <w:rsid w:val="00562032"/>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C77"/>
    <w:rsid w:val="006379E9"/>
    <w:rsid w:val="006438CB"/>
    <w:rsid w:val="006529B9"/>
    <w:rsid w:val="00654695"/>
    <w:rsid w:val="0065500A"/>
    <w:rsid w:val="00655217"/>
    <w:rsid w:val="0065727C"/>
    <w:rsid w:val="00674A78"/>
    <w:rsid w:val="0069399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13A2"/>
    <w:rsid w:val="008C0FA2"/>
    <w:rsid w:val="008C2342"/>
    <w:rsid w:val="008C77B6"/>
    <w:rsid w:val="008D1B91"/>
    <w:rsid w:val="008D724A"/>
    <w:rsid w:val="008E5031"/>
    <w:rsid w:val="008E7A3E"/>
    <w:rsid w:val="008F41FD"/>
    <w:rsid w:val="008F443B"/>
    <w:rsid w:val="008F4479"/>
    <w:rsid w:val="008F4BA0"/>
    <w:rsid w:val="00901726"/>
    <w:rsid w:val="00910686"/>
    <w:rsid w:val="00920E6A"/>
    <w:rsid w:val="00931816"/>
    <w:rsid w:val="00932C71"/>
    <w:rsid w:val="009509D5"/>
    <w:rsid w:val="0095223E"/>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D6C3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87AA8"/>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7ECF"/>
    <w:rsid w:val="00D92077"/>
    <w:rsid w:val="00D951E2"/>
    <w:rsid w:val="00D9565A"/>
    <w:rsid w:val="00DA7755"/>
    <w:rsid w:val="00DB2337"/>
    <w:rsid w:val="00DB5F87"/>
    <w:rsid w:val="00DB699B"/>
    <w:rsid w:val="00DB6B83"/>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B5300F"/>
  <w14:defaultImageDpi w14:val="300"/>
  <w15:docId w15:val="{477B5B00-817C-D04D-8EF5-855D7692E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B6B83"/>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DB6B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B6B8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B6B8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DB6B8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B6B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6B83"/>
  </w:style>
  <w:style w:type="character" w:customStyle="1" w:styleId="Heading1Char">
    <w:name w:val="Heading 1 Char"/>
    <w:aliases w:val="Pocket Char"/>
    <w:basedOn w:val="DefaultParagraphFont"/>
    <w:link w:val="Heading1"/>
    <w:uiPriority w:val="9"/>
    <w:rsid w:val="00DB6B8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B6B83"/>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DB6B8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DB6B8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B6B83"/>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DB6B83"/>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
    <w:basedOn w:val="DefaultParagraphFont"/>
    <w:link w:val="textbold"/>
    <w:uiPriority w:val="20"/>
    <w:qFormat/>
    <w:rsid w:val="00DB6B8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B6B83"/>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DB6B83"/>
    <w:rPr>
      <w:color w:val="auto"/>
      <w:u w:val="none"/>
    </w:rPr>
  </w:style>
  <w:style w:type="paragraph" w:styleId="DocumentMap">
    <w:name w:val="Document Map"/>
    <w:basedOn w:val="Normal"/>
    <w:link w:val="DocumentMapChar"/>
    <w:uiPriority w:val="99"/>
    <w:semiHidden/>
    <w:unhideWhenUsed/>
    <w:rsid w:val="00DB6B8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6B83"/>
    <w:rPr>
      <w:rFonts w:ascii="Lucida Grande" w:hAnsi="Lucida Grande" w:cs="Lucida Grande"/>
    </w:rPr>
  </w:style>
  <w:style w:type="paragraph" w:customStyle="1" w:styleId="Analytic">
    <w:name w:val="Analytic"/>
    <w:basedOn w:val="Normal"/>
    <w:autoRedefine/>
    <w:qFormat/>
    <w:rsid w:val="00DB6B83"/>
    <w:rPr>
      <w:b/>
      <w:bCs/>
      <w:color w:val="404040" w:themeColor="text1" w:themeTint="BF"/>
      <w:sz w:val="26"/>
      <w:szCs w:val="26"/>
    </w:rPr>
  </w:style>
  <w:style w:type="paragraph" w:customStyle="1" w:styleId="textbold">
    <w:name w:val="text bold"/>
    <w:basedOn w:val="Normal"/>
    <w:link w:val="Emphasis"/>
    <w:uiPriority w:val="20"/>
    <w:qFormat/>
    <w:rsid w:val="00D87ECF"/>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2"/>
      <w:u w:val="single"/>
      <w:bdr w:val="single" w:sz="8" w:space="0" w:color="auto"/>
    </w:rPr>
  </w:style>
  <w:style w:type="character" w:styleId="IntenseEmphasis">
    <w:name w:val="Intense Emphasis"/>
    <w:aliases w:val="cites Char Ch,Intense Emphasis4,9.5 pt,Intense Emphasi,Box Out,Intense Emphasis5,Heading 3 Char1 Char,Char Char Char1,Style Underli"/>
    <w:uiPriority w:val="1"/>
    <w:qFormat/>
    <w:rsid w:val="00D87ECF"/>
    <w:rPr>
      <w:rFonts w:ascii="Arial" w:hAnsi="Arial" w:cs="Arial" w:hint="default"/>
      <w:b w:val="0"/>
      <w:bCs w:val="0"/>
      <w:sz w:val="20"/>
      <w:u w:val="single"/>
    </w:rPr>
  </w:style>
  <w:style w:type="paragraph" w:customStyle="1" w:styleId="Emphasis1">
    <w:name w:val="Emphasis1"/>
    <w:basedOn w:val="Normal"/>
    <w:autoRedefine/>
    <w:uiPriority w:val="20"/>
    <w:qFormat/>
    <w:rsid w:val="00D87ECF"/>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14141</Words>
  <Characters>80608</Characters>
  <Application>Microsoft Office Word</Application>
  <DocSecurity>0</DocSecurity>
  <Lines>671</Lines>
  <Paragraphs>189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94560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13</cp:revision>
  <dcterms:created xsi:type="dcterms:W3CDTF">2022-02-19T15:39:00Z</dcterms:created>
  <dcterms:modified xsi:type="dcterms:W3CDTF">2022-02-19T16:52:00Z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