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29AB57" w14:textId="0769B63A" w:rsidR="003B14DA" w:rsidRDefault="003B14DA" w:rsidP="003B14DA">
      <w:pPr>
        <w:pStyle w:val="Heading1"/>
      </w:pPr>
      <w:r>
        <w:t xml:space="preserve">1NC vs </w:t>
      </w:r>
      <w:r w:rsidRPr="003B14DA">
        <w:t>Ardrey</w:t>
      </w:r>
      <w:r w:rsidR="004C7F6C">
        <w:t xml:space="preserve"> Kell </w:t>
      </w:r>
      <w:r>
        <w:t>RG</w:t>
      </w:r>
    </w:p>
    <w:p w14:paraId="1ECD1F5C" w14:textId="1BF3CF44" w:rsidR="000270D5" w:rsidRDefault="000270D5" w:rsidP="000270D5">
      <w:pPr>
        <w:pStyle w:val="Heading3"/>
        <w:rPr>
          <w:rFonts w:asciiTheme="majorHAnsi" w:hAnsiTheme="majorHAnsi" w:cstheme="majorHAnsi"/>
        </w:rPr>
      </w:pPr>
      <w:r>
        <w:rPr>
          <w:rFonts w:asciiTheme="majorHAnsi" w:hAnsiTheme="majorHAnsi" w:cstheme="majorHAnsi"/>
        </w:rPr>
        <w:t xml:space="preserve">1NC – </w:t>
      </w:r>
      <w:r w:rsidR="006F71F6">
        <w:rPr>
          <w:rFonts w:asciiTheme="majorHAnsi" w:hAnsiTheme="majorHAnsi" w:cstheme="majorHAnsi"/>
        </w:rPr>
        <w:t>Off</w:t>
      </w:r>
      <w:r>
        <w:rPr>
          <w:rFonts w:asciiTheme="majorHAnsi" w:hAnsiTheme="majorHAnsi" w:cstheme="majorHAnsi"/>
        </w:rPr>
        <w:t xml:space="preserve"> </w:t>
      </w:r>
    </w:p>
    <w:p w14:paraId="3E38D8D9" w14:textId="77777777" w:rsidR="000270D5" w:rsidRPr="00221625" w:rsidRDefault="000270D5" w:rsidP="000270D5">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3A213CD5" w14:textId="77777777" w:rsidR="000270D5" w:rsidRPr="0009531B" w:rsidRDefault="000270D5" w:rsidP="000270D5">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282781A2" w14:textId="77777777" w:rsidR="000270D5" w:rsidRPr="0009531B" w:rsidRDefault="000270D5" w:rsidP="000270D5">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0EA4FDEB" w14:textId="77777777" w:rsidR="000270D5" w:rsidRPr="00B554F6" w:rsidRDefault="000270D5" w:rsidP="000270D5">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6AADE095" w14:textId="77777777" w:rsidR="000270D5" w:rsidRPr="001F3E76" w:rsidRDefault="000270D5" w:rsidP="000270D5"/>
    <w:p w14:paraId="2B8DA785" w14:textId="77777777" w:rsidR="000270D5" w:rsidRPr="00221625" w:rsidRDefault="000270D5" w:rsidP="000270D5">
      <w:pPr>
        <w:pStyle w:val="Heading4"/>
        <w:rPr>
          <w:rFonts w:asciiTheme="majorHAnsi" w:hAnsiTheme="majorHAnsi" w:cstheme="majorHAnsi"/>
        </w:rPr>
      </w:pPr>
      <w:r w:rsidRPr="00221625">
        <w:rPr>
          <w:rFonts w:asciiTheme="majorHAnsi" w:hAnsiTheme="majorHAnsi" w:cstheme="majorHAnsi"/>
        </w:rPr>
        <w:t xml:space="preserve">Ought means should </w:t>
      </w:r>
    </w:p>
    <w:p w14:paraId="746068AA" w14:textId="77777777" w:rsidR="000270D5" w:rsidRPr="00221625" w:rsidRDefault="000270D5" w:rsidP="000270D5">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9"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w:t>
      </w:r>
      <w:proofErr w:type="spellStart"/>
      <w:r w:rsidRPr="00221625">
        <w:rPr>
          <w:rFonts w:asciiTheme="majorHAnsi" w:hAnsiTheme="majorHAnsi" w:cstheme="majorHAnsi"/>
        </w:rPr>
        <w:t>ɑːt</w:t>
      </w:r>
      <w:proofErr w:type="spellEnd"/>
      <w:r w:rsidRPr="00221625">
        <w:rPr>
          <w:rFonts w:asciiTheme="majorHAnsi" w:hAnsiTheme="majorHAnsi" w:cstheme="majorHAnsi"/>
        </w:rPr>
        <w: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1F3E76">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1F3E76">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1F3E76">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319C294F" w14:textId="77777777" w:rsidR="000270D5" w:rsidRPr="00221625" w:rsidRDefault="000270D5" w:rsidP="000270D5">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4EE996BD" w14:textId="77777777" w:rsidR="000270D5" w:rsidRPr="00221625" w:rsidRDefault="000270D5" w:rsidP="000270D5">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w:t>
      </w:r>
      <w:proofErr w:type="spellStart"/>
      <w:r w:rsidRPr="00221625">
        <w:rPr>
          <w:rFonts w:asciiTheme="majorHAnsi" w:hAnsiTheme="majorHAnsi" w:cstheme="majorHAnsi"/>
        </w:rPr>
        <w:t>Dollarsaver</w:t>
      </w:r>
      <w:proofErr w:type="spellEnd"/>
      <w:r w:rsidRPr="00221625">
        <w:rPr>
          <w:rFonts w:asciiTheme="majorHAnsi" w:hAnsiTheme="majorHAnsi" w:cstheme="majorHAnsi"/>
        </w:rPr>
        <w:t xml:space="preserve"> Food Warehouse of Durant”, 1994 OK 123, 11-8, http://www.oscn.net/applications/oscn/DeliverDocument.asp?CiteID=20287#marker3fn13)</w:t>
      </w:r>
    </w:p>
    <w:p w14:paraId="72489EBC" w14:textId="77777777" w:rsidR="000270D5" w:rsidRDefault="000270D5" w:rsidP="000270D5">
      <w:pPr>
        <w:ind w:right="288"/>
        <w:rPr>
          <w:rFonts w:asciiTheme="majorHAnsi" w:hAnsiTheme="majorHAnsi" w:cstheme="majorHAnsi"/>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10"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11"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12"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221625">
        <w:rPr>
          <w:rFonts w:asciiTheme="majorHAnsi" w:hAnsiTheme="majorHAnsi" w:cstheme="majorHAnsi"/>
        </w:rPr>
        <w:t>futuro</w:t>
      </w:r>
      <w:proofErr w:type="spellEnd"/>
      <w:r w:rsidRPr="00221625">
        <w:rPr>
          <w:rFonts w:asciiTheme="majorHAnsi" w:hAnsiTheme="majorHAnsi" w:cstheme="majorHAnsi"/>
        </w:rPr>
        <w:t xml:space="preserve">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3"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221625">
        <w:rPr>
          <w:rFonts w:asciiTheme="majorHAnsi" w:hAnsiTheme="majorHAnsi" w:cstheme="majorHAnsi"/>
        </w:rPr>
        <w:t>Okl</w:t>
      </w:r>
      <w:proofErr w:type="spellEnd"/>
      <w:r w:rsidRPr="00221625">
        <w:rPr>
          <w:rFonts w:asciiTheme="majorHAnsi" w:hAnsiTheme="majorHAnsi" w:cstheme="majorHAnsi"/>
        </w:rPr>
        <w:t xml:space="preserve">. 143, 144 P. 1075, 1080-81 (1914). For a more detailed explanation, see the Partridge quotation infra note 15. </w:t>
      </w:r>
      <w:r w:rsidRPr="00221625">
        <w:rPr>
          <w:rStyle w:val="IntenseEmphasis"/>
          <w:rFonts w:asciiTheme="majorHAnsi" w:hAnsiTheme="majorHAnsi" w:cstheme="majorHAnsi"/>
        </w:rPr>
        <w:t xml:space="preserve">Certain </w:t>
      </w:r>
      <w:r w:rsidRPr="001F3E76">
        <w:rPr>
          <w:rStyle w:val="IntenseEmphasis"/>
          <w:rFonts w:asciiTheme="majorHAnsi" w:hAnsiTheme="majorHAnsi" w:cstheme="majorHAnsi"/>
          <w:highlight w:val="green"/>
        </w:rPr>
        <w:t>contexts mandate</w:t>
      </w:r>
      <w:r w:rsidRPr="00221625">
        <w:rPr>
          <w:rStyle w:val="IntenseEmphasis"/>
          <w:rFonts w:asciiTheme="majorHAnsi" w:hAnsiTheme="majorHAnsi" w:cstheme="majorHAnsi"/>
        </w:rPr>
        <w:t xml:space="preserve"> a </w:t>
      </w:r>
      <w:r w:rsidRPr="001F3E76">
        <w:rPr>
          <w:rStyle w:val="IntenseEmphasis"/>
          <w:rFonts w:asciiTheme="majorHAnsi" w:hAnsiTheme="majorHAnsi" w:cstheme="majorHAnsi"/>
          <w:highlight w:val="green"/>
        </w:rPr>
        <w:t>construction of</w:t>
      </w:r>
      <w:r w:rsidRPr="00221625">
        <w:rPr>
          <w:rStyle w:val="IntenseEmphasis"/>
          <w:rFonts w:asciiTheme="majorHAnsi" w:hAnsiTheme="majorHAnsi" w:cstheme="majorHAnsi"/>
        </w:rPr>
        <w:t xml:space="preserve"> the term </w:t>
      </w:r>
      <w:r w:rsidRPr="001F3E76">
        <w:rPr>
          <w:rStyle w:val="IntenseEmphasis"/>
          <w:rFonts w:asciiTheme="majorHAnsi" w:hAnsiTheme="majorHAnsi" w:cstheme="majorHAnsi"/>
          <w:highlight w:val="green"/>
        </w:rPr>
        <w:t xml:space="preserve">"should" as </w:t>
      </w:r>
      <w:r w:rsidRPr="001F3E76">
        <w:rPr>
          <w:rStyle w:val="Emphasis"/>
          <w:rFonts w:asciiTheme="majorHAnsi" w:hAnsiTheme="majorHAnsi" w:cstheme="majorHAnsi"/>
          <w:highlight w:val="green"/>
        </w:rPr>
        <w:t>more</w:t>
      </w:r>
      <w:r w:rsidRPr="001F3E76">
        <w:rPr>
          <w:rStyle w:val="IntenseEmphasis"/>
          <w:rFonts w:asciiTheme="majorHAnsi" w:hAnsiTheme="majorHAnsi" w:cstheme="majorHAnsi"/>
          <w:highlight w:val="gree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1F3E76">
        <w:rPr>
          <w:rStyle w:val="IntenseEmphasis"/>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4"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1F3E76">
        <w:rPr>
          <w:rStyle w:val="IntenseEmphasis"/>
          <w:rFonts w:asciiTheme="majorHAnsi" w:hAnsiTheme="majorHAnsi" w:cstheme="majorHAnsi"/>
          <w:highlight w:val="green"/>
        </w:rPr>
        <w:t>"should" would mean</w:t>
      </w:r>
      <w:r w:rsidRPr="00221625">
        <w:rPr>
          <w:rStyle w:val="IntenseEmphasis"/>
          <w:rFonts w:asciiTheme="majorHAnsi" w:hAnsiTheme="majorHAnsi" w:cstheme="majorHAnsi"/>
        </w:rPr>
        <w:t xml:space="preserve"> the same as</w:t>
      </w:r>
      <w:r w:rsidRPr="00221625">
        <w:rPr>
          <w:rFonts w:asciiTheme="majorHAnsi" w:hAnsiTheme="majorHAnsi" w:cstheme="majorHAnsi"/>
        </w:rPr>
        <w:t xml:space="preserve"> "shall" or </w:t>
      </w:r>
      <w:r w:rsidRPr="001F3E76">
        <w:rPr>
          <w:rStyle w:val="IntenseEmphasis"/>
          <w:rFonts w:asciiTheme="majorHAnsi" w:hAnsiTheme="majorHAnsi" w:cstheme="majorHAnsi"/>
          <w:highlight w:val="gree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5"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1F3E76">
        <w:rPr>
          <w:rStyle w:val="IntenseEmphasis"/>
          <w:rFonts w:asciiTheme="majorHAnsi" w:hAnsiTheme="majorHAnsi" w:cstheme="majorHAnsi"/>
          <w:highlight w:val="green"/>
        </w:rPr>
        <w:t>the phrase denotes</w:t>
      </w:r>
      <w:r w:rsidRPr="00221625">
        <w:rPr>
          <w:rFonts w:asciiTheme="majorHAnsi" w:hAnsiTheme="majorHAnsi" w:cstheme="majorHAnsi"/>
        </w:rPr>
        <w:t xml:space="preserve"> that which in </w:t>
      </w:r>
      <w:r w:rsidRPr="001F3E76">
        <w:rPr>
          <w:rStyle w:val="IntenseEmphasis"/>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1F3E76">
        <w:rPr>
          <w:rStyle w:val="Emphasis"/>
          <w:rFonts w:asciiTheme="majorHAnsi" w:hAnsiTheme="majorHAnsi" w:cstheme="majorHAnsi"/>
          <w:i/>
          <w:highlight w:val="green"/>
        </w:rPr>
        <w:t>immediately effective</w:t>
      </w:r>
      <w:r w:rsidRPr="00221625">
        <w:rPr>
          <w:rStyle w:val="IntenseEmphasis"/>
          <w:rFonts w:asciiTheme="majorHAnsi" w:hAnsiTheme="majorHAnsi" w:cstheme="majorHAnsi"/>
        </w:rPr>
        <w:t xml:space="preserve">, as </w:t>
      </w:r>
      <w:r w:rsidRPr="001F3E76">
        <w:rPr>
          <w:rStyle w:val="IntenseEmphasis"/>
          <w:rFonts w:asciiTheme="majorHAnsi" w:hAnsiTheme="majorHAnsi" w:cstheme="majorHAnsi"/>
          <w:highlight w:val="gree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1F3E76">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w:t>
      </w:r>
      <w:proofErr w:type="spellStart"/>
      <w:r w:rsidRPr="00221625">
        <w:rPr>
          <w:rFonts w:asciiTheme="majorHAnsi" w:hAnsiTheme="majorHAnsi" w:cstheme="majorHAnsi"/>
          <w:i/>
          <w:iCs/>
        </w:rPr>
        <w:t>futurol</w:t>
      </w:r>
      <w:proofErr w:type="spellEnd"/>
      <w:r w:rsidRPr="00221625">
        <w:rPr>
          <w:rFonts w:asciiTheme="majorHAnsi" w:hAnsiTheme="majorHAnsi" w:cstheme="majorHAnsi"/>
        </w:rPr>
        <w:t xml:space="preserve">]. See Van </w:t>
      </w:r>
      <w:proofErr w:type="spellStart"/>
      <w:r w:rsidRPr="00221625">
        <w:rPr>
          <w:rFonts w:asciiTheme="majorHAnsi" w:hAnsiTheme="majorHAnsi" w:cstheme="majorHAnsi"/>
        </w:rPr>
        <w:t>Wyck</w:t>
      </w:r>
      <w:proofErr w:type="spellEnd"/>
      <w:r w:rsidRPr="00221625">
        <w:rPr>
          <w:rFonts w:asciiTheme="majorHAnsi" w:hAnsiTheme="majorHAnsi" w:cstheme="majorHAnsi"/>
        </w:rPr>
        <w:t xml:space="preserve"> v. </w:t>
      </w:r>
      <w:proofErr w:type="spellStart"/>
      <w:r w:rsidRPr="00221625">
        <w:rPr>
          <w:rFonts w:asciiTheme="majorHAnsi" w:hAnsiTheme="majorHAnsi" w:cstheme="majorHAnsi"/>
        </w:rPr>
        <w:t>Knevals</w:t>
      </w:r>
      <w:proofErr w:type="spellEnd"/>
      <w:r w:rsidRPr="00221625">
        <w:rPr>
          <w:rFonts w:asciiTheme="majorHAnsi" w:hAnsiTheme="majorHAnsi" w:cstheme="majorHAnsi"/>
        </w:rPr>
        <w:t xml:space="preserve">, </w:t>
      </w:r>
      <w:hyperlink r:id="rId16" w:history="1">
        <w:r w:rsidRPr="00221625">
          <w:rPr>
            <w:rFonts w:asciiTheme="majorHAnsi" w:hAnsiTheme="majorHAnsi" w:cstheme="majorHAnsi"/>
          </w:rPr>
          <w:t>106 U.S. 360</w:t>
        </w:r>
      </w:hyperlink>
      <w:r w:rsidRPr="00221625">
        <w:rPr>
          <w:rFonts w:asciiTheme="majorHAnsi" w:hAnsiTheme="majorHAnsi" w:cstheme="majorHAnsi"/>
        </w:rPr>
        <w:t xml:space="preserve">, 365, 1 </w:t>
      </w:r>
      <w:proofErr w:type="spellStart"/>
      <w:r w:rsidRPr="00221625">
        <w:rPr>
          <w:rFonts w:asciiTheme="majorHAnsi" w:hAnsiTheme="majorHAnsi" w:cstheme="majorHAnsi"/>
        </w:rPr>
        <w:t>S.Ct</w:t>
      </w:r>
      <w:proofErr w:type="spellEnd"/>
      <w:r w:rsidRPr="00221625">
        <w:rPr>
          <w:rFonts w:asciiTheme="majorHAnsi" w:hAnsiTheme="majorHAnsi" w:cstheme="majorHAnsi"/>
        </w:rPr>
        <w:t xml:space="preserve">. 336, 337, 27 </w:t>
      </w:r>
      <w:proofErr w:type="spellStart"/>
      <w:r w:rsidRPr="00221625">
        <w:rPr>
          <w:rFonts w:asciiTheme="majorHAnsi" w:hAnsiTheme="majorHAnsi" w:cstheme="majorHAnsi"/>
        </w:rPr>
        <w:t>L.Ed</w:t>
      </w:r>
      <w:proofErr w:type="spellEnd"/>
      <w:r w:rsidRPr="00221625">
        <w:rPr>
          <w:rFonts w:asciiTheme="majorHAnsi" w:hAnsiTheme="majorHAnsi" w:cstheme="majorHAnsi"/>
        </w:rPr>
        <w:t xml:space="preserve">. 201 (1882). </w:t>
      </w:r>
    </w:p>
    <w:p w14:paraId="66FE7679" w14:textId="77777777" w:rsidR="000270D5" w:rsidRDefault="000270D5" w:rsidP="000270D5">
      <w:pPr>
        <w:ind w:right="288"/>
        <w:rPr>
          <w:rFonts w:asciiTheme="majorHAnsi" w:hAnsiTheme="majorHAnsi" w:cstheme="majorHAnsi"/>
        </w:rPr>
      </w:pPr>
    </w:p>
    <w:p w14:paraId="4B13FA9D" w14:textId="77777777" w:rsidR="000270D5" w:rsidRDefault="000270D5" w:rsidP="000270D5">
      <w:pPr>
        <w:pStyle w:val="Heading4"/>
      </w:pPr>
      <w:r>
        <w:t xml:space="preserve">“Appropriation of outer space” by private entities refers to the exercise of exclusive control of space. </w:t>
      </w:r>
    </w:p>
    <w:p w14:paraId="58824023" w14:textId="77777777" w:rsidR="000270D5" w:rsidRPr="00932A50" w:rsidRDefault="000270D5" w:rsidP="000270D5">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17E35629" w14:textId="77777777" w:rsidR="000270D5" w:rsidRPr="00315C09" w:rsidRDefault="000270D5" w:rsidP="000270D5">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76D1566" w14:textId="77777777" w:rsidR="000270D5" w:rsidRDefault="000270D5" w:rsidP="000270D5">
      <w:pPr>
        <w:pStyle w:val="Heading4"/>
      </w:pPr>
      <w:r>
        <w:t>Outer Space is considered anything that sits above the Earth’s atmosphere</w:t>
      </w:r>
    </w:p>
    <w:p w14:paraId="7EDAADDC" w14:textId="77777777" w:rsidR="000270D5" w:rsidRPr="00A80554" w:rsidRDefault="000270D5" w:rsidP="000270D5">
      <w:r w:rsidRPr="00A80554">
        <w:rPr>
          <w:rStyle w:val="Style13ptBold"/>
        </w:rPr>
        <w:t>Betz 21</w:t>
      </w:r>
      <w:r>
        <w:t xml:space="preserve"> [(</w:t>
      </w:r>
      <w:r w:rsidRPr="00A80554">
        <w:t>Eric Betz</w:t>
      </w:r>
      <w:r>
        <w:t xml:space="preserve">, </w:t>
      </w:r>
      <w:r w:rsidRPr="00A80554">
        <w:t>Science &amp; tech writer for @Discovermag, @Astronomymag and others</w:t>
      </w:r>
      <w:r>
        <w:t>), “</w:t>
      </w:r>
      <w:r w:rsidRPr="00A80554">
        <w:t>The Kármán Line: Where does space begin?</w:t>
      </w:r>
      <w:r>
        <w:t xml:space="preserve">”, Astronomy, </w:t>
      </w:r>
      <w:r w:rsidRPr="00A80554">
        <w:t>https://astronomy.com/news/2021/03/the-krmn-line-where-does-space-begin</w:t>
      </w:r>
      <w:r>
        <w:t xml:space="preserve">, </w:t>
      </w:r>
      <w:r w:rsidRPr="00A80554">
        <w:t>March 5, 2021</w:t>
      </w:r>
      <w:r>
        <w:t>] SS</w:t>
      </w:r>
    </w:p>
    <w:p w14:paraId="264CDFE3" w14:textId="77777777" w:rsidR="000270D5" w:rsidRPr="00A80554" w:rsidRDefault="000270D5" w:rsidP="000270D5">
      <w:pPr>
        <w:rPr>
          <w:rStyle w:val="StyleUnderline"/>
        </w:rPr>
      </w:pPr>
      <w:r>
        <w:t xml:space="preserve">These days, </w:t>
      </w:r>
      <w:r w:rsidRPr="00A80554">
        <w:rPr>
          <w:rStyle w:val="StyleUnderline"/>
        </w:rPr>
        <w:t>spacecraft are venturing into the final frontier at a record pace</w:t>
      </w:r>
      <w:r>
        <w:t>. And a deluge of paying space tourists should soon follow. But to earn their astron</w:t>
      </w:r>
      <w:r w:rsidRPr="00A80554">
        <w:rPr>
          <w:rStyle w:val="StyleUnderline"/>
        </w:rPr>
        <w:t xml:space="preserve">aut wings, high-flying civilians </w:t>
      </w:r>
      <w:r w:rsidRPr="00A80554">
        <w:rPr>
          <w:rStyle w:val="Emphasis"/>
        </w:rPr>
        <w:t xml:space="preserve">will have to make it </w:t>
      </w:r>
      <w:r w:rsidRPr="00A80554">
        <w:rPr>
          <w:rStyle w:val="Emphasis"/>
          <w:highlight w:val="green"/>
        </w:rPr>
        <w:t>past the so-called Kármán line</w:t>
      </w:r>
      <w:r w:rsidRPr="00A80554">
        <w:rPr>
          <w:rStyle w:val="Emphasis"/>
        </w:rPr>
        <w:t>.</w:t>
      </w:r>
      <w:r>
        <w:t xml:space="preserve"> </w:t>
      </w:r>
      <w:r w:rsidRPr="00A80554">
        <w:rPr>
          <w:rStyle w:val="StyleUnderline"/>
        </w:rPr>
        <w:t xml:space="preserve">This boundary </w:t>
      </w:r>
      <w:r w:rsidRPr="00A80554">
        <w:rPr>
          <w:rStyle w:val="StyleUnderline"/>
          <w:highlight w:val="green"/>
        </w:rPr>
        <w:t>sits some 62 miles</w:t>
      </w:r>
      <w:r w:rsidRPr="00A80554">
        <w:rPr>
          <w:rStyle w:val="StyleUnderline"/>
        </w:rPr>
        <w:t xml:space="preserve"> (100 kilometers) </w:t>
      </w:r>
      <w:r w:rsidRPr="00A80554">
        <w:rPr>
          <w:rStyle w:val="StyleUnderline"/>
          <w:highlight w:val="green"/>
        </w:rPr>
        <w:t>above Earth's surface</w:t>
      </w:r>
      <w:r w:rsidRPr="00A80554">
        <w:rPr>
          <w:rStyle w:val="StyleUnderline"/>
        </w:rPr>
        <w:t xml:space="preserve">, and it's generally </w:t>
      </w:r>
      <w:r w:rsidRPr="00A80554">
        <w:rPr>
          <w:rStyle w:val="Emphasis"/>
          <w:highlight w:val="green"/>
        </w:rPr>
        <w:t>accepted</w:t>
      </w:r>
      <w:r w:rsidRPr="00A80554">
        <w:rPr>
          <w:rStyle w:val="StyleUnderline"/>
        </w:rPr>
        <w:t xml:space="preserve"> </w:t>
      </w:r>
      <w:r w:rsidRPr="00A80554">
        <w:rPr>
          <w:rStyle w:val="StyleUnderline"/>
          <w:highlight w:val="green"/>
        </w:rPr>
        <w:t xml:space="preserve">as the place where Earth ends and </w:t>
      </w:r>
      <w:r w:rsidRPr="00A80554">
        <w:rPr>
          <w:rStyle w:val="Emphasis"/>
          <w:highlight w:val="green"/>
        </w:rPr>
        <w:t>outer space begins</w:t>
      </w:r>
      <w:r w:rsidRPr="00A80554">
        <w:rPr>
          <w:rStyle w:val="StyleUnderline"/>
        </w:rPr>
        <w:t>.</w:t>
      </w:r>
    </w:p>
    <w:p w14:paraId="6E35D0D1" w14:textId="77777777" w:rsidR="000270D5" w:rsidRPr="00D935B8" w:rsidRDefault="000270D5" w:rsidP="000270D5">
      <w:pPr>
        <w:pStyle w:val="Heading4"/>
      </w:pPr>
      <w:r>
        <w:t>Private entities are non-governmental corporations</w:t>
      </w:r>
    </w:p>
    <w:p w14:paraId="2198DB76" w14:textId="77777777" w:rsidR="000270D5" w:rsidRDefault="000270D5" w:rsidP="000270D5">
      <w:pPr>
        <w:rPr>
          <w:rStyle w:val="Hyperlink"/>
        </w:rPr>
      </w:pPr>
      <w:proofErr w:type="spellStart"/>
      <w:r w:rsidRPr="00D935B8">
        <w:rPr>
          <w:rStyle w:val="Style13ptBold"/>
        </w:rPr>
        <w:t>UpCounsel</w:t>
      </w:r>
      <w:proofErr w:type="spellEnd"/>
      <w:r w:rsidRPr="00D935B8">
        <w:rPr>
          <w:rStyle w:val="Style13ptBold"/>
        </w:rPr>
        <w:t xml:space="preserve"> ND</w:t>
      </w:r>
      <w:r w:rsidRPr="00D935B8">
        <w:t xml:space="preserve"> </w:t>
      </w:r>
      <w:r>
        <w:t>[(</w:t>
      </w:r>
      <w:proofErr w:type="spellStart"/>
      <w:r w:rsidRPr="00D935B8">
        <w:t>UpCounsel</w:t>
      </w:r>
      <w:proofErr w:type="spellEnd"/>
      <w:r w:rsidRPr="00D935B8">
        <w:t xml:space="preserve"> is an interactive online service that makes it faster and easier for businesses to find and hire legal help solely based on their preferences. </w:t>
      </w:r>
      <w:r>
        <w:t>“</w:t>
      </w:r>
      <w:r w:rsidRPr="00D935B8">
        <w:t>Private Entity: Everything You Need to Know</w:t>
      </w:r>
      <w:r>
        <w:t xml:space="preserve">”, </w:t>
      </w:r>
      <w:proofErr w:type="spellStart"/>
      <w:r w:rsidRPr="00D935B8">
        <w:t>UpCounsel</w:t>
      </w:r>
      <w:proofErr w:type="spellEnd"/>
      <w:r>
        <w:t xml:space="preserve">, </w:t>
      </w:r>
      <w:r w:rsidRPr="00D935B8">
        <w:t>https://www.upcounsel.com/private-entity#importance-of-private-entities</w:t>
      </w:r>
      <w:r>
        <w:rPr>
          <w:rStyle w:val="Hyperlink"/>
        </w:rPr>
        <w:t>, No Date] SS</w:t>
      </w:r>
    </w:p>
    <w:p w14:paraId="00280953" w14:textId="77777777" w:rsidR="000270D5" w:rsidRDefault="000270D5" w:rsidP="000270D5">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not government-affiliated</w:t>
      </w:r>
      <w:r w:rsidRPr="00622B62">
        <w:rPr>
          <w:highlight w:val="green"/>
        </w:rPr>
        <w:t xml:space="preserve">. </w:t>
      </w:r>
      <w:r w:rsidRPr="00622B62">
        <w:t>Indian tribes and foreign public entities are not considered private entities.</w:t>
      </w:r>
    </w:p>
    <w:p w14:paraId="1AFA6542" w14:textId="77777777" w:rsidR="000270D5" w:rsidRDefault="000270D5" w:rsidP="000270D5">
      <w:pPr>
        <w:rPr>
          <w:rStyle w:val="StyleUnderline"/>
        </w:rPr>
      </w:pPr>
      <w:r w:rsidRPr="00622B62">
        <w:rPr>
          <w:rStyle w:val="StyleUnderline"/>
        </w:rPr>
        <w:t xml:space="preserve">Unlike publicly traded </w:t>
      </w:r>
      <w:r w:rsidRPr="00BA0CFC">
        <w:rPr>
          <w:rStyle w:val="StyleUnderline"/>
        </w:rPr>
        <w:t>companies, private companies</w:t>
      </w:r>
      <w:r w:rsidRPr="00622B62">
        <w:rPr>
          <w:rStyle w:val="StyleUnderline"/>
          <w:highlight w:val="green"/>
        </w:rPr>
        <w:t xml:space="preserve"> do not have public stock offerings</w:t>
      </w:r>
      <w:r w:rsidRPr="00622B62">
        <w:rPr>
          <w:rStyle w:val="StyleUnderline"/>
        </w:rPr>
        <w:t xml:space="preserve"> on Nasdaq, American Stock Exchange, or the New York Stock Exchange. Instead, </w:t>
      </w:r>
      <w:r w:rsidRPr="00BA0CFC">
        <w:rPr>
          <w:rStyle w:val="StyleUnderline"/>
        </w:rPr>
        <w:t>they offer shares privately to interested investors, who may trade among themselves.</w:t>
      </w:r>
    </w:p>
    <w:p w14:paraId="5BEB8ABF" w14:textId="77777777" w:rsidR="000270D5" w:rsidRDefault="000270D5" w:rsidP="000270D5">
      <w:pPr>
        <w:pStyle w:val="Heading4"/>
      </w:pPr>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favors the aff</w:t>
      </w:r>
      <w:r>
        <w:t xml:space="preserve"> by making neg ground inapplicable, susceptible to the perm, and concessionary. Two additional impacts: </w:t>
      </w:r>
    </w:p>
    <w:p w14:paraId="7636972D" w14:textId="77777777" w:rsidR="000270D5" w:rsidRDefault="000270D5" w:rsidP="000270D5">
      <w:pPr>
        <w:pStyle w:val="Heading4"/>
        <w:numPr>
          <w:ilvl w:val="0"/>
          <w:numId w:val="23"/>
        </w:numPr>
      </w:pPr>
      <w:r>
        <w:t xml:space="preserve">Accessibility – </w:t>
      </w:r>
      <w:r w:rsidRPr="00BB42BB">
        <w:t xml:space="preserve">Cutting negs to </w:t>
      </w:r>
      <w:r w:rsidRPr="00B073BF">
        <w:rPr>
          <w:u w:val="single"/>
        </w:rPr>
        <w:t>every possible</w:t>
      </w:r>
      <w:r w:rsidRPr="00BB42BB">
        <w:t xml:space="preserve"> aff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275298BA" w14:textId="77777777" w:rsidR="000270D5" w:rsidRPr="002B503D" w:rsidRDefault="000270D5" w:rsidP="000270D5">
      <w:pPr>
        <w:pStyle w:val="Heading4"/>
        <w:numPr>
          <w:ilvl w:val="0"/>
          <w:numId w:val="23"/>
        </w:numPr>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w:t>
      </w:r>
      <w:proofErr w:type="spellStart"/>
      <w:r>
        <w:t>resolutional</w:t>
      </w:r>
      <w:proofErr w:type="spellEnd"/>
      <w:r>
        <w:t xml:space="preserve">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26B9E952" w14:textId="77777777" w:rsidR="000270D5" w:rsidRPr="00B073BF" w:rsidRDefault="000270D5" w:rsidP="000270D5">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they’ve skewed the game which necessarily comes first because it makes evaluating the aff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4538A8C9" w14:textId="77777777" w:rsidR="000270D5" w:rsidRPr="00D03FA3" w:rsidRDefault="000270D5" w:rsidP="000270D5">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29AFF120" w14:textId="77777777" w:rsidR="000270D5" w:rsidRPr="00506B7F" w:rsidRDefault="000270D5" w:rsidP="000270D5"/>
    <w:p w14:paraId="2E7377F1" w14:textId="024C6C32" w:rsidR="000270D5" w:rsidRDefault="000270D5" w:rsidP="000270D5">
      <w:pPr>
        <w:pStyle w:val="Heading4"/>
      </w:pPr>
      <w:r>
        <w:t>DD</w:t>
      </w:r>
    </w:p>
    <w:p w14:paraId="48DF7D3A" w14:textId="6CAC63AB" w:rsidR="000270D5" w:rsidRPr="000270D5" w:rsidRDefault="000270D5" w:rsidP="000270D5">
      <w:pPr>
        <w:pStyle w:val="Heading4"/>
      </w:pPr>
      <w:r>
        <w:t xml:space="preserve">C/I </w:t>
      </w:r>
    </w:p>
    <w:p w14:paraId="16A802EC" w14:textId="470CD1C5" w:rsidR="003B14DA" w:rsidRPr="00100A2B" w:rsidRDefault="003B14DA" w:rsidP="003B14DA">
      <w:pPr>
        <w:pStyle w:val="Heading3"/>
        <w:ind w:firstLine="720"/>
        <w:rPr>
          <w:rFonts w:cs="Calibri"/>
        </w:rPr>
      </w:pPr>
      <w:r w:rsidRPr="00100A2B">
        <w:rPr>
          <w:rFonts w:cs="Calibri"/>
        </w:rPr>
        <w:t xml:space="preserve">1NC – </w:t>
      </w:r>
      <w:r w:rsidR="006F71F6">
        <w:rPr>
          <w:rFonts w:cs="Calibri"/>
        </w:rPr>
        <w:t>Off</w:t>
      </w:r>
    </w:p>
    <w:p w14:paraId="4684DC12" w14:textId="77777777" w:rsidR="003B14DA" w:rsidRDefault="003B14DA" w:rsidP="003B14DA">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71FB6B30" w14:textId="77777777" w:rsidR="003B14DA" w:rsidRPr="00020241" w:rsidRDefault="003B14DA" w:rsidP="003B14DA">
      <w:pPr>
        <w:pStyle w:val="Heading4"/>
      </w:pPr>
      <w:r>
        <w:t>Asteroids have REMs</w:t>
      </w:r>
    </w:p>
    <w:p w14:paraId="554C09AC" w14:textId="77777777" w:rsidR="003B14DA" w:rsidRPr="00020241" w:rsidRDefault="003B14DA" w:rsidP="003B14DA">
      <w:r w:rsidRPr="00020241">
        <w:rPr>
          <w:rStyle w:val="StyleUnderline"/>
        </w:rPr>
        <w:t>AP 21</w:t>
      </w:r>
      <w:r>
        <w:t xml:space="preserve"> “</w:t>
      </w:r>
      <w:r w:rsidRPr="00020241">
        <w:t>Mining A $10,000 Quadrillion Asteroid</w:t>
      </w:r>
      <w:r>
        <w:t xml:space="preserve">.” AP News, Feb 1, 2021, </w:t>
      </w:r>
      <w:hyperlink r:id="rId17" w:history="1">
        <w:r w:rsidRPr="005A1227">
          <w:rPr>
            <w:rStyle w:val="Hyperlink"/>
          </w:rPr>
          <w:t>https://apnews.com/press-release/accesswire/technology-business-science-utilities-electric-utilities-7bb32ecaac33bebef6e4b97ade588c57</w:t>
        </w:r>
      </w:hyperlink>
      <w:r>
        <w:t xml:space="preserve"> TG</w:t>
      </w:r>
    </w:p>
    <w:p w14:paraId="611BE16D" w14:textId="77777777" w:rsidR="003B14DA" w:rsidRPr="00EC4199" w:rsidRDefault="003B14DA" w:rsidP="003B14DA">
      <w:pPr>
        <w:rPr>
          <w:rStyle w:val="StyleUnderline"/>
        </w:rPr>
      </w:pPr>
      <w:r w:rsidRPr="00EC4199">
        <w:rPr>
          <w:rStyle w:val="StyleUnderline"/>
        </w:rPr>
        <w:t xml:space="preserve">There are </w:t>
      </w:r>
      <w:r w:rsidRPr="00770C26">
        <w:rPr>
          <w:rStyle w:val="StyleUnderline"/>
          <w:highlight w:val="green"/>
        </w:rPr>
        <w:t>several million asteroids</w:t>
      </w:r>
      <w:r w:rsidRPr="00EC4199">
        <w:rPr>
          <w:rStyle w:val="StyleUnderline"/>
        </w:rPr>
        <w:t xml:space="preserve">. They fall into three main types: carbonaceous asteroids, metallic asteroids, and mixed salicaceous-mineral-metallic asteroids. Many of the </w:t>
      </w:r>
      <w:r w:rsidRPr="009E7FD5">
        <w:rPr>
          <w:rStyle w:val="StyleUnderline"/>
        </w:rPr>
        <w:t>metallic asteroids are composed</w:t>
      </w:r>
      <w:r w:rsidRPr="00EC4199">
        <w:rPr>
          <w:rStyle w:val="StyleUnderline"/>
        </w:rPr>
        <w:t xml:space="preserve"> mainly of nickel and iron, but also </w:t>
      </w:r>
      <w:r w:rsidRPr="00770C26">
        <w:rPr>
          <w:rStyle w:val="StyleUnderline"/>
          <w:highlight w:val="green"/>
        </w:rPr>
        <w:t>contain sizeable quantities of</w:t>
      </w:r>
      <w:r w:rsidRPr="00EC4199">
        <w:rPr>
          <w:rStyle w:val="StyleUnderline"/>
        </w:rPr>
        <w:t xml:space="preserve"> important </w:t>
      </w:r>
      <w:r w:rsidRPr="00770C26">
        <w:rPr>
          <w:rStyle w:val="StyleUnderline"/>
          <w:highlight w:val="green"/>
        </w:rPr>
        <w:t xml:space="preserve">rare earth elements </w:t>
      </w:r>
      <w:r w:rsidRPr="009E7FD5">
        <w:rPr>
          <w:rStyle w:val="StyleUnderline"/>
        </w:rPr>
        <w:t>and precious metals</w:t>
      </w:r>
      <w:r w:rsidRPr="009E7FD5">
        <w:t xml:space="preserve"> including</w:t>
      </w:r>
      <w:r w:rsidRPr="00020241">
        <w:t xml:space="preserve"> platinum and gold. </w:t>
      </w:r>
      <w:r w:rsidRPr="00EC4199">
        <w:rPr>
          <w:rStyle w:val="StyleUnderline"/>
        </w:rPr>
        <w:t xml:space="preserve">A metallic asteroid just </w:t>
      </w:r>
      <w:r w:rsidRPr="00770C26">
        <w:rPr>
          <w:rStyle w:val="StyleUnderline"/>
          <w:highlight w:val="green"/>
        </w:rPr>
        <w:t>25 meters</w:t>
      </w:r>
      <w:r w:rsidRPr="00EC4199">
        <w:rPr>
          <w:rStyle w:val="StyleUnderline"/>
        </w:rPr>
        <w:t xml:space="preserve"> across </w:t>
      </w:r>
      <w:r w:rsidRPr="00770C26">
        <w:rPr>
          <w:rStyle w:val="StyleUnderline"/>
          <w:highlight w:val="green"/>
        </w:rPr>
        <w:t>could contain</w:t>
      </w:r>
      <w:r w:rsidRPr="00EC4199">
        <w:rPr>
          <w:rStyle w:val="StyleUnderline"/>
        </w:rPr>
        <w:t xml:space="preserve"> as much as 30 tons of </w:t>
      </w:r>
      <w:r w:rsidRPr="00770C26">
        <w:rPr>
          <w:rStyle w:val="StyleUnderline"/>
          <w:highlight w:val="green"/>
        </w:rPr>
        <w:t>platinum valued</w:t>
      </w:r>
      <w:r w:rsidRPr="00EC4199">
        <w:rPr>
          <w:rStyle w:val="StyleUnderline"/>
        </w:rPr>
        <w:t xml:space="preserve"> around </w:t>
      </w:r>
      <w:r w:rsidRPr="00770C26">
        <w:rPr>
          <w:rStyle w:val="StyleUnderline"/>
          <w:highlight w:val="green"/>
        </w:rPr>
        <w:t>$1 billion. 16 Psyche</w:t>
      </w:r>
      <w:r w:rsidRPr="00EC4199">
        <w:rPr>
          <w:rStyle w:val="StyleUnderline"/>
        </w:rPr>
        <w:t xml:space="preserve"> is a staggering 226 kilometers (140 miles) wide and the most mineral rich asteroid so far detected. It is speculated that 16 Psyche could be </w:t>
      </w:r>
      <w:r w:rsidRPr="00770C26">
        <w:rPr>
          <w:rStyle w:val="StyleUnderline"/>
          <w:highlight w:val="green"/>
        </w:rPr>
        <w:t>worth</w:t>
      </w:r>
      <w:r w:rsidRPr="00EC4199">
        <w:rPr>
          <w:rStyle w:val="StyleUnderline"/>
        </w:rPr>
        <w:t xml:space="preserve"> about </w:t>
      </w:r>
      <w:r w:rsidRPr="00770C26">
        <w:rPr>
          <w:rStyle w:val="StyleUnderline"/>
          <w:highlight w:val="green"/>
        </w:rPr>
        <w:t>$10,000 quadrillion</w:t>
      </w:r>
      <w:r w:rsidRPr="00EC4199">
        <w:rPr>
          <w:rStyle w:val="StyleUnderline"/>
        </w:rPr>
        <w:t xml:space="preserve"> (or €8,240 quadrillion euros). To explore 16 Psyche in greater detail, NASA has approved the Psyche mission, which is scheduled to launch in August 2022. The spacecraft will orbit around 16 Psyche for 21 months while studying the asteroid using a number of different scientific instruments. </w:t>
      </w:r>
      <w:r w:rsidRPr="00770C26">
        <w:rPr>
          <w:rStyle w:val="StyleUnderline"/>
          <w:highlight w:val="green"/>
        </w:rPr>
        <w:t>Twenty four percent of</w:t>
      </w:r>
      <w:r w:rsidRPr="00EC4199">
        <w:rPr>
          <w:rStyle w:val="StyleUnderline"/>
        </w:rPr>
        <w:t xml:space="preserve"> all </w:t>
      </w:r>
      <w:r w:rsidRPr="00770C26">
        <w:rPr>
          <w:rStyle w:val="StyleUnderline"/>
          <w:highlight w:val="green"/>
        </w:rPr>
        <w:t>asteroids</w:t>
      </w:r>
      <w:r w:rsidRPr="00EC4199">
        <w:rPr>
          <w:rStyle w:val="StyleUnderline"/>
        </w:rPr>
        <w:t xml:space="preserve"> are thought to be </w:t>
      </w:r>
      <w:r w:rsidRPr="00770C26">
        <w:rPr>
          <w:rStyle w:val="StyleUnderline"/>
          <w:highlight w:val="green"/>
        </w:rPr>
        <w:t>composed of metals and rare minerals</w:t>
      </w:r>
      <w:r w:rsidRPr="00EC4199">
        <w:rPr>
          <w:rStyle w:val="StyleUnderline"/>
        </w:rPr>
        <w:t xml:space="preserve">. While it is quite difficult to analyze asteroid composition from here on the earth’s surface, there are another </w:t>
      </w:r>
      <w:r w:rsidRPr="00770C26">
        <w:rPr>
          <w:rStyle w:val="StyleUnderline"/>
          <w:highlight w:val="green"/>
        </w:rPr>
        <w:t>10 asteroids</w:t>
      </w:r>
      <w:r w:rsidRPr="00EC4199">
        <w:rPr>
          <w:rStyle w:val="StyleUnderline"/>
        </w:rPr>
        <w:t xml:space="preserve"> have been identified as likely </w:t>
      </w:r>
      <w:r w:rsidRPr="00770C26">
        <w:rPr>
          <w:rStyle w:val="StyleUnderline"/>
          <w:highlight w:val="green"/>
        </w:rPr>
        <w:t>cost-effective mining targets</w:t>
      </w:r>
      <w:r w:rsidRPr="00EC4199">
        <w:rPr>
          <w:rStyle w:val="StyleUnderline"/>
        </w:rPr>
        <w:t xml:space="preserve"> to date.</w:t>
      </w:r>
    </w:p>
    <w:p w14:paraId="05A3F98E" w14:textId="77777777" w:rsidR="003B14DA" w:rsidRPr="00100A2B" w:rsidRDefault="003B14DA" w:rsidP="003B14DA">
      <w:pPr>
        <w:pStyle w:val="Heading4"/>
      </w:pPr>
      <w:r w:rsidRPr="00100A2B">
        <w:t>The PIC is key to beat China and protect against Chinese REM gatekeeping</w:t>
      </w:r>
    </w:p>
    <w:p w14:paraId="7EA95FB9" w14:textId="77777777" w:rsidR="003B14DA" w:rsidRPr="00100A2B" w:rsidRDefault="003B14DA" w:rsidP="003B14DA">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42CA43AD" w14:textId="77777777" w:rsidR="003B14DA" w:rsidRPr="00100A2B" w:rsidRDefault="003B14DA" w:rsidP="003B14DA">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8212F1">
        <w:rPr>
          <w:rStyle w:val="StyleUnderline"/>
          <w:highlight w:val="green"/>
        </w:rPr>
        <w:t>China may</w:t>
      </w:r>
      <w:r w:rsidRPr="00100A2B">
        <w:rPr>
          <w:rStyle w:val="StyleUnderline"/>
        </w:rPr>
        <w:t xml:space="preserve"> ultimately </w:t>
      </w:r>
      <w:r w:rsidRPr="008212F1">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64932D45" w14:textId="77777777" w:rsidR="003B14DA" w:rsidRPr="00100A2B" w:rsidRDefault="003B14DA" w:rsidP="003B14DA">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B97F0E">
        <w:rPr>
          <w:rStyle w:val="StyleUnderline"/>
        </w:rPr>
        <w:t>extracting them is difficult and expensive</w:t>
      </w:r>
      <w:r w:rsidRPr="00100A2B">
        <w:rPr>
          <w:rStyle w:val="StyleUnderline"/>
        </w:rPr>
        <w:t>. They are used across high-tech manufacturing, including smartphones, fighter aircraft and components in virtually all advanced electronics. Of particular note, they are essential to many of the clean-energy technologies expected to come online in this decade.</w:t>
      </w:r>
    </w:p>
    <w:p w14:paraId="7D3C9FB5" w14:textId="77777777" w:rsidR="003B14DA" w:rsidRPr="00100A2B" w:rsidRDefault="003B14DA" w:rsidP="003B14DA">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19C7D552" w14:textId="77777777" w:rsidR="003B14DA" w:rsidRPr="00100A2B" w:rsidRDefault="003B14DA" w:rsidP="003B14DA">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224F7A4A" w14:textId="77777777" w:rsidR="003B14DA" w:rsidRPr="00100A2B" w:rsidRDefault="003B14DA" w:rsidP="003B14DA">
      <w:pPr>
        <w:rPr>
          <w:rStyle w:val="StyleUnderline"/>
        </w:rPr>
      </w:pPr>
      <w:r w:rsidRPr="008212F1">
        <w:rPr>
          <w:rStyle w:val="StyleUnderline"/>
          <w:highlight w:val="green"/>
        </w:rPr>
        <w:t>China controls</w:t>
      </w:r>
      <w:r w:rsidRPr="00100A2B">
        <w:rPr>
          <w:rStyle w:val="StyleUnderline"/>
        </w:rPr>
        <w:t xml:space="preserve"> roughly </w:t>
      </w:r>
      <w:r w:rsidRPr="008212F1">
        <w:rPr>
          <w:rStyle w:val="StyleUnderline"/>
          <w:highlight w:val="green"/>
        </w:rPr>
        <w:t>80% of the</w:t>
      </w:r>
      <w:r w:rsidRPr="00100A2B">
        <w:rPr>
          <w:rStyle w:val="StyleUnderline"/>
        </w:rPr>
        <w:t xml:space="preserve"> rare-earths </w:t>
      </w:r>
      <w:r w:rsidRPr="008212F1">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8212F1">
        <w:rPr>
          <w:rStyle w:val="StyleUnderline"/>
          <w:highlight w:val="green"/>
        </w:rPr>
        <w:t>restricting the supply</w:t>
      </w:r>
      <w:r w:rsidRPr="00100A2B">
        <w:rPr>
          <w:rStyle w:val="StyleUnderline"/>
        </w:rPr>
        <w:t xml:space="preserve"> — something it has repeatedly threatened to do — it </w:t>
      </w:r>
      <w:r w:rsidRPr="008212F1">
        <w:rPr>
          <w:rStyle w:val="StyleUnderline"/>
          <w:highlight w:val="green"/>
        </w:rPr>
        <w:t>would create a significant challenge for manufacturers and</w:t>
      </w:r>
      <w:r w:rsidRPr="00B97F0E">
        <w:rPr>
          <w:rStyle w:val="StyleUnderline"/>
        </w:rPr>
        <w:t xml:space="preserve"> a </w:t>
      </w:r>
      <w:r w:rsidRPr="008212F1">
        <w:rPr>
          <w:rStyle w:val="StyleUnderline"/>
          <w:highlight w:val="green"/>
        </w:rPr>
        <w:t>geopolitical predicament</w:t>
      </w:r>
      <w:r w:rsidRPr="00100A2B">
        <w:rPr>
          <w:rStyle w:val="StyleUnderline"/>
        </w:rPr>
        <w:t xml:space="preserve"> for the industrialized world.</w:t>
      </w:r>
    </w:p>
    <w:p w14:paraId="5E133801" w14:textId="77777777" w:rsidR="003B14DA" w:rsidRPr="00100A2B" w:rsidRDefault="003B14DA" w:rsidP="003B14DA">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22587760" w14:textId="77777777" w:rsidR="003B14DA" w:rsidRPr="00100A2B" w:rsidRDefault="003B14DA" w:rsidP="003B14DA">
      <w:r w:rsidRPr="00100A2B">
        <w:t>President Donald Trump’s administration issued an executive order to spur the production of rare earths domestically, and created an </w:t>
      </w:r>
      <w:r w:rsidRPr="00FB3D96">
        <w:t>Energy Resource Governance Initiative</w:t>
      </w:r>
      <w:r w:rsidRPr="00100A2B">
        <w:t> to promote international mining. The European Union and Japan, among others, are also aggressively seeking newer sources of rare earths.</w:t>
      </w:r>
    </w:p>
    <w:p w14:paraId="36E85EC4" w14:textId="77777777" w:rsidR="003B14DA" w:rsidRPr="00100A2B" w:rsidRDefault="003B14DA" w:rsidP="003B14DA">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0B884439" w14:textId="77777777" w:rsidR="003B14DA" w:rsidRPr="00100A2B" w:rsidRDefault="003B14DA" w:rsidP="003B14DA">
      <w:pPr>
        <w:rPr>
          <w:rStyle w:val="StyleUnderline"/>
        </w:rPr>
      </w:pPr>
      <w:r w:rsidRPr="00100A2B">
        <w:rPr>
          <w:rStyle w:val="StyleUnderline"/>
        </w:rPr>
        <w:t xml:space="preserve">China will go to great lengths to maintain overall control of the global rare-earths supply. </w:t>
      </w:r>
      <w:r w:rsidRPr="008212F1">
        <w:rPr>
          <w:rStyle w:val="StyleUnderline"/>
          <w:highlight w:val="green"/>
        </w:rPr>
        <w:t>This fits neatly within the</w:t>
      </w:r>
      <w:r w:rsidRPr="00100A2B">
        <w:rPr>
          <w:rStyle w:val="StyleUnderline"/>
        </w:rPr>
        <w:t xml:space="preserve"> geo-economic approach of the One </w:t>
      </w:r>
      <w:r w:rsidRPr="008212F1">
        <w:rPr>
          <w:rStyle w:val="StyleUnderline"/>
          <w:highlight w:val="green"/>
        </w:rPr>
        <w:t>Belt</w:t>
      </w:r>
      <w:r w:rsidRPr="00100A2B">
        <w:rPr>
          <w:rStyle w:val="StyleUnderline"/>
        </w:rPr>
        <w:t xml:space="preserve">, One </w:t>
      </w:r>
      <w:r w:rsidRPr="008212F1">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8212F1">
        <w:rPr>
          <w:rStyle w:val="StyleUnderline"/>
          <w:highlight w:val="green"/>
        </w:rPr>
        <w:t>the strategy</w:t>
      </w:r>
      <w:r w:rsidRPr="00100A2B">
        <w:rPr>
          <w:rStyle w:val="StyleUnderline"/>
        </w:rPr>
        <w:t xml:space="preserve"> seems to be allowing carefully calibrated access to the elements at a level that </w:t>
      </w:r>
      <w:r w:rsidRPr="008212F1">
        <w:rPr>
          <w:rStyle w:val="StyleUnderline"/>
          <w:highlight w:val="green"/>
        </w:rPr>
        <w:t>makes it economically less attractive</w:t>
      </w:r>
      <w:r w:rsidRPr="00100A2B">
        <w:rPr>
          <w:rStyle w:val="StyleUnderline"/>
        </w:rPr>
        <w:t xml:space="preserve"> for competitors </w:t>
      </w:r>
      <w:r w:rsidRPr="008212F1">
        <w:rPr>
          <w:rStyle w:val="StyleUnderline"/>
          <w:highlight w:val="green"/>
        </w:rPr>
        <w:t>to undertake costly exploration and mining</w:t>
      </w:r>
      <w:r w:rsidRPr="00100A2B">
        <w:rPr>
          <w:rStyle w:val="StyleUnderline"/>
        </w:rPr>
        <w:t xml:space="preserve"> operations. This is similar to the oil-market strategy used by Russia and the Organization of Petroleum Exporting Countries for decades.</w:t>
      </w:r>
    </w:p>
    <w:p w14:paraId="05ADE8F8" w14:textId="77777777" w:rsidR="003B14DA" w:rsidRPr="00100A2B" w:rsidRDefault="003B14DA" w:rsidP="003B14DA">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7BCF36A6" w14:textId="77777777" w:rsidR="003B14DA" w:rsidRPr="00100A2B" w:rsidRDefault="003B14DA" w:rsidP="003B14DA">
      <w:pPr>
        <w:rPr>
          <w:rStyle w:val="StyleUnderline"/>
        </w:rPr>
      </w:pPr>
      <w:r w:rsidRPr="008212F1">
        <w:rPr>
          <w:rStyle w:val="StyleUnderline"/>
          <w:highlight w:val="green"/>
        </w:rPr>
        <w:t>The path to</w:t>
      </w:r>
      <w:r w:rsidRPr="00100A2B">
        <w:rPr>
          <w:rStyle w:val="StyleUnderline"/>
        </w:rPr>
        <w:t xml:space="preserve"> rare-earth </w:t>
      </w:r>
      <w:r w:rsidRPr="008212F1">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8212F1">
        <w:rPr>
          <w:rStyle w:val="StyleUnderline"/>
          <w:highlight w:val="green"/>
        </w:rPr>
        <w:t>sponsoring r</w:t>
      </w:r>
      <w:r w:rsidRPr="00100A2B">
        <w:rPr>
          <w:rStyle w:val="StyleUnderline"/>
        </w:rPr>
        <w:t xml:space="preserve">esearch </w:t>
      </w:r>
      <w:r w:rsidRPr="008212F1">
        <w:rPr>
          <w:rStyle w:val="StyleUnderline"/>
          <w:highlight w:val="green"/>
        </w:rPr>
        <w:t>and d</w:t>
      </w:r>
      <w:r w:rsidRPr="00100A2B">
        <w:rPr>
          <w:rStyle w:val="StyleUnderline"/>
        </w:rPr>
        <w:t xml:space="preserve">evelopment </w:t>
      </w:r>
      <w:r w:rsidRPr="008212F1">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57708639" w14:textId="77777777" w:rsidR="003B14DA" w:rsidRPr="00100A2B" w:rsidRDefault="003B14DA" w:rsidP="003B14DA">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12DA25BB" w14:textId="77777777" w:rsidR="003B14DA" w:rsidRPr="00100A2B" w:rsidRDefault="003B14DA" w:rsidP="003B14DA"/>
    <w:p w14:paraId="55E6356C" w14:textId="77777777" w:rsidR="003B14DA" w:rsidRPr="00100A2B" w:rsidRDefault="003B14DA" w:rsidP="003B14DA">
      <w:pPr>
        <w:pStyle w:val="Heading4"/>
        <w:rPr>
          <w:rFonts w:cs="Calibri"/>
        </w:rPr>
      </w:pPr>
      <w:r w:rsidRPr="00100A2B">
        <w:rPr>
          <w:rFonts w:cs="Calibri"/>
        </w:rPr>
        <w:t>REM access key to military primacy and tech advancement – alternatives fail</w:t>
      </w:r>
    </w:p>
    <w:p w14:paraId="7B9C5CCD" w14:textId="77777777" w:rsidR="003B14DA" w:rsidRPr="00100A2B" w:rsidRDefault="003B14DA" w:rsidP="003B14DA">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38A12C3E" w14:textId="77777777" w:rsidR="003B14DA" w:rsidRPr="00100A2B" w:rsidRDefault="003B14DA" w:rsidP="003B14DA">
      <w:pPr>
        <w:rPr>
          <w:rStyle w:val="StyleUnderline"/>
        </w:rPr>
      </w:pPr>
      <w:r w:rsidRPr="00100A2B">
        <w:t xml:space="preserve">The </w:t>
      </w:r>
      <w:r w:rsidRPr="00100A2B">
        <w:rPr>
          <w:rStyle w:val="StyleUnderline"/>
        </w:rPr>
        <w:t xml:space="preserve">implications of </w:t>
      </w:r>
      <w:r w:rsidRPr="008212F1">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8212F1">
        <w:rPr>
          <w:rStyle w:val="StyleUnderline"/>
          <w:highlight w:val="green"/>
        </w:rPr>
        <w:t>could threaten the position of the</w:t>
      </w:r>
      <w:r w:rsidRPr="00100A2B">
        <w:rPr>
          <w:rStyle w:val="StyleUnderline"/>
        </w:rPr>
        <w:t xml:space="preserve"> United States </w:t>
      </w:r>
      <w:r w:rsidRPr="008212F1">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8212F1">
        <w:rPr>
          <w:rStyle w:val="StyleUnderline"/>
          <w:highlight w:val="green"/>
        </w:rPr>
        <w:t>tech</w:t>
      </w:r>
      <w:r w:rsidRPr="00100A2B">
        <w:rPr>
          <w:rStyle w:val="StyleUnderline"/>
        </w:rPr>
        <w:t xml:space="preserve">nological </w:t>
      </w:r>
      <w:r w:rsidRPr="008212F1">
        <w:rPr>
          <w:rStyle w:val="StyleUnderline"/>
          <w:highlight w:val="green"/>
        </w:rPr>
        <w:t>superiority</w:t>
      </w:r>
      <w:r w:rsidRPr="00100A2B">
        <w:rPr>
          <w:rStyle w:val="StyleUnderline"/>
        </w:rPr>
        <w:t xml:space="preserve"> over its opponents </w:t>
      </w:r>
      <w:r w:rsidRPr="008212F1">
        <w:rPr>
          <w:rStyle w:val="StyleUnderline"/>
          <w:highlight w:val="green"/>
        </w:rPr>
        <w:t>provided</w:t>
      </w:r>
      <w:r w:rsidRPr="00100A2B">
        <w:rPr>
          <w:rStyle w:val="StyleUnderline"/>
        </w:rPr>
        <w:t xml:space="preserve"> it with </w:t>
      </w:r>
      <w:r w:rsidRPr="008212F1">
        <w:rPr>
          <w:rStyle w:val="StyleUnderline"/>
          <w:highlight w:val="green"/>
        </w:rPr>
        <w:t>sustained dominance over</w:t>
      </w:r>
      <w:r w:rsidRPr="00B97F0E">
        <w:rPr>
          <w:rStyle w:val="StyleUnderline"/>
        </w:rPr>
        <w:t xml:space="preserve"> its </w:t>
      </w:r>
      <w:r w:rsidRPr="008212F1">
        <w:rPr>
          <w:rStyle w:val="StyleUnderline"/>
          <w:highlight w:val="green"/>
        </w:rPr>
        <w:t>enemie</w:t>
      </w:r>
      <w:r w:rsidRPr="00100A2B">
        <w:rPr>
          <w:rStyle w:val="StyleUnderline"/>
        </w:rPr>
        <w:t xml:space="preserve">s, </w:t>
      </w:r>
      <w:r w:rsidRPr="00B97F0E">
        <w:rPr>
          <w:rStyle w:val="StyleUnderline"/>
        </w:rPr>
        <w:t xml:space="preserve">even </w:t>
      </w:r>
      <w:r w:rsidRPr="008212F1">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1A2B2576" w14:textId="77777777" w:rsidR="003B14DA" w:rsidRPr="00100A2B" w:rsidRDefault="003B14DA" w:rsidP="003B14DA">
      <w:r w:rsidRPr="00100A2B">
        <w:rPr>
          <w:rStyle w:val="StyleUnderline"/>
        </w:rPr>
        <w:t xml:space="preserve">The United States military now serves many important functions, deterring threats across the world. </w:t>
      </w:r>
      <w:r w:rsidRPr="008212F1">
        <w:rPr>
          <w:rStyle w:val="StyleUnderline"/>
          <w:highlight w:val="green"/>
        </w:rPr>
        <w:t>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projects</w:t>
      </w:r>
      <w:r w:rsidRPr="00100A2B">
        <w:rPr>
          <w:rStyle w:val="StyleUnderline"/>
        </w:rPr>
        <w:t xml:space="preserve"> its </w:t>
      </w:r>
      <w:r w:rsidRPr="008212F1">
        <w:rPr>
          <w:rStyle w:val="StyleUnderline"/>
          <w:highlight w:val="green"/>
        </w:rPr>
        <w:t>power internationally, through</w:t>
      </w:r>
      <w:r w:rsidRPr="00100A2B">
        <w:rPr>
          <w:rStyle w:val="StyleUnderline"/>
        </w:rPr>
        <w:t xml:space="preserve"> a network of </w:t>
      </w:r>
      <w:r w:rsidRPr="008212F1">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8212F1">
        <w:rPr>
          <w:rStyle w:val="StyleUnderline"/>
          <w:highlight w:val="green"/>
        </w:rPr>
        <w:t>a buffer against Chinese</w:t>
      </w:r>
      <w:r w:rsidRPr="00B97F0E">
        <w:rPr>
          <w:rStyle w:val="StyleUnderline"/>
        </w:rPr>
        <w:t xml:space="preserve"> military </w:t>
      </w:r>
      <w:r w:rsidRPr="008212F1">
        <w:rPr>
          <w:rStyle w:val="StyleUnderline"/>
          <w:highlight w:val="green"/>
        </w:rPr>
        <w:t>modernization in East</w:t>
      </w:r>
      <w:r w:rsidRPr="00B97F0E">
        <w:rPr>
          <w:rStyle w:val="StyleUnderline"/>
        </w:rPr>
        <w:t xml:space="preserve">ern </w:t>
      </w:r>
      <w:r w:rsidRPr="008212F1">
        <w:rPr>
          <w:rStyle w:val="StyleUnderline"/>
          <w:highlight w:val="green"/>
        </w:rPr>
        <w:t>Asia</w:t>
      </w:r>
      <w:r w:rsidRPr="00100A2B">
        <w:rPr>
          <w:rStyle w:val="StyleUnderline"/>
        </w:rPr>
        <w:t xml:space="preserve">, against an increasingly nationalist </w:t>
      </w:r>
      <w:r w:rsidRPr="008212F1">
        <w:rPr>
          <w:rStyle w:val="StyleUnderline"/>
          <w:highlight w:val="green"/>
        </w:rPr>
        <w:t>Russia in Europe</w:t>
      </w:r>
      <w:r w:rsidRPr="00100A2B">
        <w:rPr>
          <w:rStyle w:val="StyleUnderline"/>
        </w:rPr>
        <w:t xml:space="preserve">, and smaller regional actors, such as </w:t>
      </w:r>
      <w:r w:rsidRPr="008212F1">
        <w:rPr>
          <w:rStyle w:val="StyleUnderline"/>
          <w:highlight w:val="green"/>
        </w:rPr>
        <w:t>Venezuela</w:t>
      </w:r>
      <w:r w:rsidRPr="00B97F0E">
        <w:rPr>
          <w:rStyle w:val="StyleUnderline"/>
        </w:rPr>
        <w:t xml:space="preserve"> in</w:t>
      </w:r>
      <w:r w:rsidRPr="00100A2B">
        <w:rPr>
          <w:rStyle w:val="StyleUnderline"/>
        </w:rPr>
        <w:t xml:space="preserve"> South America </w:t>
      </w:r>
      <w:r w:rsidRPr="008212F1">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8212F1">
        <w:rPr>
          <w:rStyle w:val="StyleUnderline"/>
          <w:highlight w:val="green"/>
        </w:rPr>
        <w:t>US projection</w:t>
      </w:r>
      <w:r w:rsidRPr="00100A2B">
        <w:rPr>
          <w:rStyle w:val="StyleUnderline"/>
        </w:rPr>
        <w:t xml:space="preserve"> is also key </w:t>
      </w:r>
      <w:r w:rsidRPr="008212F1">
        <w:rPr>
          <w:rStyle w:val="StyleUnderline"/>
          <w:highlight w:val="green"/>
        </w:rPr>
        <w:t>deter</w:t>
      </w:r>
      <w:r w:rsidRPr="00B97F0E">
        <w:rPr>
          <w:rStyle w:val="StyleUnderline"/>
        </w:rPr>
        <w:t>r</w:t>
      </w:r>
      <w:r w:rsidRPr="00100A2B">
        <w:rPr>
          <w:rStyle w:val="StyleUnderline"/>
        </w:rPr>
        <w:t xml:space="preserve">ing emerging threats such as </w:t>
      </w:r>
      <w:r w:rsidRPr="008212F1">
        <w:rPr>
          <w:rStyle w:val="StyleUnderline"/>
          <w:highlight w:val="green"/>
        </w:rPr>
        <w:t>terrorism and</w:t>
      </w:r>
      <w:r w:rsidRPr="00B97F0E">
        <w:rPr>
          <w:rStyle w:val="StyleUnderline"/>
        </w:rPr>
        <w:t xml:space="preserve"> nuclear</w:t>
      </w:r>
      <w:r w:rsidRPr="00100A2B">
        <w:rPr>
          <w:rStyle w:val="StyleUnderline"/>
        </w:rPr>
        <w:t xml:space="preserve"> </w:t>
      </w:r>
      <w:r w:rsidRPr="008212F1">
        <w:rPr>
          <w:rStyle w:val="StyleUnderline"/>
          <w:highlight w:val="green"/>
        </w:rPr>
        <w:t>proliferation</w:t>
      </w:r>
      <w:r w:rsidRPr="00100A2B">
        <w:t xml:space="preserve">. While not direct challenges to US primacy, both terrorism and nuclear proliferation can kill thousands.  </w:t>
      </w:r>
    </w:p>
    <w:p w14:paraId="0448D8AB" w14:textId="77777777" w:rsidR="003B14DA" w:rsidRPr="00100A2B" w:rsidRDefault="003B14DA" w:rsidP="003B14DA">
      <w:r w:rsidRPr="00100A2B">
        <w:rPr>
          <w:rStyle w:val="StyleUnderline"/>
        </w:rPr>
        <w:t>The US Air Force has a commanding lead over the rest of the world, in terms of both numbers and capabilities.</w:t>
      </w:r>
      <w:r w:rsidRPr="00100A2B">
        <w:t xml:space="preserve"> American ground forces have few peers, and are unmatched in their ability to deploy to anywhere in the world at an equally unmatched pace.</w:t>
      </w:r>
    </w:p>
    <w:p w14:paraId="79ACBF75" w14:textId="77777777" w:rsidR="003B14DA" w:rsidRPr="00100A2B" w:rsidRDefault="003B14DA" w:rsidP="003B14DA">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8212F1">
        <w:rPr>
          <w:rStyle w:val="StyleUnderline"/>
          <w:highlight w:val="green"/>
        </w:rPr>
        <w:t>Chinese</w:t>
      </w:r>
      <w:r w:rsidRPr="00100A2B">
        <w:rPr>
          <w:rStyle w:val="StyleUnderline"/>
        </w:rPr>
        <w:t xml:space="preserve"> </w:t>
      </w:r>
      <w:r w:rsidRPr="008212F1">
        <w:rPr>
          <w:rStyle w:val="StyleUnderline"/>
          <w:highlight w:val="green"/>
        </w:rPr>
        <w:t>modernization efforts have a</w:t>
      </w:r>
      <w:r w:rsidRPr="00100A2B">
        <w:rPr>
          <w:rStyle w:val="StyleUnderline"/>
        </w:rPr>
        <w:t xml:space="preserve"> serious </w:t>
      </w:r>
      <w:r w:rsidRPr="008212F1">
        <w:rPr>
          <w:rStyle w:val="StyleUnderline"/>
          <w:highlight w:val="green"/>
        </w:rPr>
        <w:t>long-term advantage over 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access to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8212F1">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7339D334" w14:textId="77777777" w:rsidR="003B14DA" w:rsidRPr="00100A2B" w:rsidRDefault="003B14DA" w:rsidP="003B14DA">
      <w:r w:rsidRPr="00100A2B">
        <w:rPr>
          <w:rStyle w:val="StyleUnderline"/>
        </w:rPr>
        <w:t>The largest example is US airpower</w:t>
      </w:r>
      <w:r w:rsidRPr="00100A2B">
        <w:t>. With every successive generation of military aircraft</w:t>
      </w:r>
      <w:r w:rsidRPr="00B97F0E">
        <w:t xml:space="preserve">, </w:t>
      </w:r>
      <w:r w:rsidRPr="008212F1">
        <w:rPr>
          <w:rStyle w:val="StyleUnderline"/>
          <w:highlight w:val="green"/>
        </w:rPr>
        <w:t>the</w:t>
      </w:r>
      <w:r w:rsidRPr="00100A2B">
        <w:rPr>
          <w:rStyle w:val="StyleUnderline"/>
        </w:rPr>
        <w:t xml:space="preserve"> U.S. </w:t>
      </w:r>
      <w:r w:rsidRPr="008212F1">
        <w:rPr>
          <w:rStyle w:val="StyleUnderline"/>
          <w:highlight w:val="green"/>
        </w:rPr>
        <w:t>Air Force becomes more</w:t>
      </w:r>
      <w:r w:rsidRPr="00100A2B">
        <w:rPr>
          <w:rStyle w:val="StyleUnderline"/>
        </w:rPr>
        <w:t xml:space="preserve"> and more </w:t>
      </w:r>
      <w:r w:rsidRPr="008212F1">
        <w:rPr>
          <w:rStyle w:val="StyleUnderline"/>
          <w:highlight w:val="green"/>
        </w:rPr>
        <w:t>dependent on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.82 </w:t>
      </w:r>
      <w:r w:rsidRPr="008212F1">
        <w:rPr>
          <w:rStyle w:val="StyleUnderline"/>
          <w:highlight w:val="green"/>
        </w:rPr>
        <w:t>As planes</w:t>
      </w:r>
      <w:r w:rsidRPr="00100A2B">
        <w:rPr>
          <w:rStyle w:val="StyleUnderline"/>
        </w:rPr>
        <w:t xml:space="preserve"> </w:t>
      </w:r>
      <w:r w:rsidRPr="008212F1">
        <w:rPr>
          <w:rStyle w:val="StyleUnderline"/>
          <w:highlight w:val="green"/>
        </w:rPr>
        <w:t>get faster and</w:t>
      </w:r>
      <w:r w:rsidRPr="00100A2B">
        <w:rPr>
          <w:rStyle w:val="StyleUnderline"/>
        </w:rPr>
        <w:t xml:space="preserve"> faster, they have to get lighter </w:t>
      </w:r>
      <w:r w:rsidRPr="00B97F0E">
        <w:rPr>
          <w:rStyle w:val="StyleUnderline"/>
        </w:rPr>
        <w:t xml:space="preserve">and </w:t>
      </w:r>
      <w:r w:rsidRPr="008212F1">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8212F1">
        <w:rPr>
          <w:rStyle w:val="StyleUnderline"/>
          <w:highlight w:val="green"/>
        </w:rPr>
        <w:t>F-35 jets</w:t>
      </w:r>
      <w:r w:rsidRPr="00100A2B">
        <w:rPr>
          <w:rStyle w:val="StyleUnderline"/>
        </w:rPr>
        <w:t xml:space="preserve"> are the next generation fighter jet that works together to form the dual plane combination that </w:t>
      </w:r>
      <w:r w:rsidRPr="008212F1">
        <w:rPr>
          <w:rStyle w:val="StyleUnderline"/>
          <w:highlight w:val="green"/>
        </w:rPr>
        <w:t>cement</w:t>
      </w:r>
      <w:r w:rsidRPr="00100A2B">
        <w:rPr>
          <w:rStyle w:val="StyleUnderline"/>
        </w:rPr>
        <w:t xml:space="preserve">s </w:t>
      </w:r>
      <w:r w:rsidRPr="008212F1">
        <w:rPr>
          <w:rStyle w:val="StyleUnderline"/>
          <w:highlight w:val="green"/>
        </w:rPr>
        <w:t>U.S. dominance</w:t>
      </w:r>
      <w:r w:rsidRPr="00100A2B">
        <w:rPr>
          <w:rStyle w:val="StyleUnderline"/>
        </w:rPr>
        <w:t xml:space="preserve"> in air power </w:t>
      </w:r>
      <w:r w:rsidRPr="008212F1">
        <w:rPr>
          <w:rStyle w:val="StyleUnderline"/>
          <w:highlight w:val="green"/>
        </w:rPr>
        <w:t>over</w:t>
      </w:r>
      <w:r w:rsidRPr="00100A2B">
        <w:rPr>
          <w:rStyle w:val="StyleUnderline"/>
        </w:rPr>
        <w:t xml:space="preserve"> the </w:t>
      </w:r>
      <w:r w:rsidRPr="008212F1">
        <w:rPr>
          <w:rStyle w:val="StyleUnderline"/>
          <w:highlight w:val="green"/>
        </w:rPr>
        <w:t>Russia</w:t>
      </w:r>
      <w:r w:rsidRPr="00100A2B">
        <w:rPr>
          <w:rStyle w:val="StyleUnderline"/>
        </w:rPr>
        <w:t>n PAK FA</w:t>
      </w:r>
      <w:r w:rsidRPr="00100A2B">
        <w:t>.86</w:t>
      </w:r>
    </w:p>
    <w:p w14:paraId="0C685AB8" w14:textId="77777777" w:rsidR="003B14DA" w:rsidRPr="00100A2B" w:rsidRDefault="003B14DA" w:rsidP="003B14DA">
      <w:r w:rsidRPr="008212F1">
        <w:rPr>
          <w:rStyle w:val="StyleUnderline"/>
          <w:highlight w:val="green"/>
        </w:rPr>
        <w:t>Rare earth shortages</w:t>
      </w:r>
      <w:r w:rsidRPr="00100A2B">
        <w:rPr>
          <w:rStyle w:val="StyleUnderline"/>
        </w:rPr>
        <w:t xml:space="preserve"> don’t just affect air power, also </w:t>
      </w:r>
      <w:r w:rsidRPr="008212F1">
        <w:rPr>
          <w:rStyle w:val="StyleUnderline"/>
          <w:highlight w:val="green"/>
        </w:rPr>
        <w:t>compromis</w:t>
      </w:r>
      <w:r w:rsidRPr="00100A2B">
        <w:rPr>
          <w:rStyle w:val="StyleUnderline"/>
        </w:rPr>
        <w:t xml:space="preserve">ing the navigation system of </w:t>
      </w:r>
      <w:r w:rsidRPr="008212F1">
        <w:rPr>
          <w:rStyle w:val="StyleUnderline"/>
          <w:highlight w:val="green"/>
        </w:rPr>
        <w:t>Abrams Tanks</w:t>
      </w:r>
      <w:r w:rsidRPr="00100A2B">
        <w:rPr>
          <w:rStyle w:val="StyleUnderline"/>
        </w:rPr>
        <w:t xml:space="preserve">, which need samarium cobalt magnets. The Abrams Tank is </w:t>
      </w:r>
      <w:r w:rsidRPr="008212F1">
        <w:rPr>
          <w:rStyle w:val="StyleUnderline"/>
          <w:highlight w:val="green"/>
        </w:rPr>
        <w:t>the primary offensive</w:t>
      </w:r>
      <w:r w:rsidRPr="00100A2B">
        <w:rPr>
          <w:rStyle w:val="StyleUnderline"/>
        </w:rPr>
        <w:t xml:space="preserve"> </w:t>
      </w:r>
      <w:r w:rsidRPr="00B97F0E">
        <w:rPr>
          <w:rStyle w:val="StyleUnderline"/>
        </w:rPr>
        <w:t xml:space="preserve">mechanized </w:t>
      </w:r>
      <w:r w:rsidRPr="008212F1">
        <w:rPr>
          <w:rStyle w:val="StyleUnderline"/>
          <w:highlight w:val="green"/>
        </w:rPr>
        <w:t>vehicle in the U.S.</w:t>
      </w:r>
      <w:r w:rsidRPr="00100A2B">
        <w:rPr>
          <w:rStyle w:val="StyleUnderline"/>
        </w:rPr>
        <w:t xml:space="preserve"> arsenal. The Aegis Spy 1 Radar also uses samarium.87 Many naval ships require neodymium. Hell Fire missiles, satellites, night vision goggles, avionics, and precision guided munitions all require rare earth metals</w:t>
      </w:r>
      <w:r w:rsidRPr="00100A2B">
        <w:t>. 88</w:t>
      </w:r>
    </w:p>
    <w:p w14:paraId="1A6CFCD1" w14:textId="77777777" w:rsidR="003B14DA" w:rsidRPr="00100A2B" w:rsidRDefault="003B14DA" w:rsidP="003B14DA">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622BABB3" w14:textId="77777777" w:rsidR="003B14DA" w:rsidRPr="00100A2B" w:rsidRDefault="003B14DA" w:rsidP="003B14DA">
      <w:pPr>
        <w:rPr>
          <w:rStyle w:val="StyleUnderline"/>
        </w:rPr>
      </w:pPr>
      <w:r w:rsidRPr="008212F1">
        <w:rPr>
          <w:rStyle w:val="StyleUnderline"/>
          <w:highlight w:val="green"/>
        </w:rPr>
        <w:t>Rare Earth Elements make</w:t>
      </w:r>
      <w:r w:rsidRPr="00100A2B">
        <w:rPr>
          <w:rStyle w:val="StyleUnderline"/>
        </w:rPr>
        <w:t xml:space="preserve"> this </w:t>
      </w:r>
      <w:r w:rsidRPr="008212F1">
        <w:rPr>
          <w:rStyle w:val="StyleUnderline"/>
          <w:highlight w:val="green"/>
        </w:rPr>
        <w:t>technological superiority possible</w:t>
      </w:r>
      <w:r w:rsidRPr="00100A2B">
        <w:rPr>
          <w:rStyle w:val="StyleUnderline"/>
        </w:rPr>
        <w:t>.</w:t>
      </w:r>
    </w:p>
    <w:p w14:paraId="4066E0B2" w14:textId="77777777" w:rsidR="003B14DA" w:rsidRPr="00100A2B" w:rsidRDefault="003B14DA" w:rsidP="003B14DA">
      <w:r w:rsidRPr="00100A2B">
        <w:t xml:space="preserve">To make matters worse, the defense industrial base is often a single market industry, dependent on government contracts for its business. </w:t>
      </w:r>
      <w:r w:rsidRPr="008212F1">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8212F1">
        <w:rPr>
          <w:rStyle w:val="StyleUnderline"/>
          <w:highlight w:val="green"/>
        </w:rPr>
        <w:t>contractors can’t build</w:t>
      </w:r>
      <w:r w:rsidRPr="00100A2B">
        <w:rPr>
          <w:rStyle w:val="StyleUnderline"/>
        </w:rPr>
        <w:t xml:space="preserve"> anything, </w:t>
      </w:r>
      <w:r w:rsidRPr="008212F1">
        <w:rPr>
          <w:rStyle w:val="StyleUnderline"/>
          <w:highlight w:val="green"/>
        </w:rPr>
        <w:t>which collapses the industry</w:t>
      </w:r>
      <w:r w:rsidRPr="00100A2B">
        <w:t xml:space="preserve">.90 </w:t>
      </w:r>
    </w:p>
    <w:p w14:paraId="45C6F15E" w14:textId="77777777" w:rsidR="003B14DA" w:rsidRPr="00100A2B" w:rsidRDefault="003B14DA" w:rsidP="003B14DA">
      <w:r w:rsidRPr="00100A2B">
        <w:t xml:space="preserve">Rare Earth shortages are actually already affecting our military, with </w:t>
      </w:r>
      <w:r w:rsidRPr="00100A2B">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8212F1">
        <w:rPr>
          <w:rStyle w:val="StyleUnderline"/>
          <w:highlight w:val="green"/>
        </w:rPr>
        <w:t>substitutions aren’t possible</w:t>
      </w:r>
      <w:r w:rsidRPr="00100A2B">
        <w:t>. 91</w:t>
      </w:r>
    </w:p>
    <w:p w14:paraId="7C2681C8" w14:textId="77777777" w:rsidR="003B14DA" w:rsidRPr="00100A2B" w:rsidRDefault="003B14DA" w:rsidP="003B14DA"/>
    <w:p w14:paraId="6C4DBF4E" w14:textId="77777777" w:rsidR="003B14DA" w:rsidRPr="001A42E6" w:rsidRDefault="003B14DA" w:rsidP="003B14DA">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7DB0F1AB" w14:textId="77777777" w:rsidR="003B14DA" w:rsidRPr="001A42E6" w:rsidRDefault="003B14DA" w:rsidP="003B14DA">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Xinjiang, </w:t>
      </w:r>
      <w:r w:rsidRPr="001A42E6">
        <w:rPr>
          <w:rStyle w:val="StyleUnderline"/>
          <w:highlight w:val="green"/>
        </w:rPr>
        <w:t>and coercively enveloping </w:t>
      </w:r>
      <w:r w:rsidRPr="001A42E6">
        <w:rPr>
          <w:rStyle w:val="Emphasis"/>
          <w:highlight w:val="green"/>
        </w:rPr>
        <w:t>Hong Kong.</w:t>
      </w:r>
    </w:p>
    <w:p w14:paraId="08342157" w14:textId="77777777" w:rsidR="003B14DA" w:rsidRPr="001A42E6" w:rsidRDefault="003B14DA" w:rsidP="003B14DA">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52EFAF97" w14:textId="77777777" w:rsidR="003B14DA" w:rsidRPr="001A42E6" w:rsidRDefault="003B14DA" w:rsidP="003B14DA">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50301B68" w14:textId="77777777" w:rsidR="003B14DA" w:rsidRPr="001A42E6" w:rsidRDefault="003B14DA" w:rsidP="003B14DA">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60983FAB" w14:textId="77777777" w:rsidR="003B14DA" w:rsidRPr="001A42E6" w:rsidRDefault="003B14DA" w:rsidP="003B14DA">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4BCF699F" w14:textId="77777777" w:rsidR="003B14DA" w:rsidRPr="001A42E6" w:rsidRDefault="003B14DA" w:rsidP="003B14DA">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6F13E52E" w14:textId="77777777" w:rsidR="003B14DA" w:rsidRPr="00711B24" w:rsidRDefault="003B14DA" w:rsidP="003B14DA">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694C0F8B" w14:textId="77777777" w:rsidR="003B14DA" w:rsidRPr="001A42E6" w:rsidRDefault="003B14DA" w:rsidP="003B14DA">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25FD2ED3" w14:textId="77777777" w:rsidR="003B14DA" w:rsidRPr="001A42E6" w:rsidRDefault="003B14DA" w:rsidP="003B14DA">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7CFA1AA2" w14:textId="77777777" w:rsidR="003B14DA" w:rsidRPr="001A42E6" w:rsidRDefault="003B14DA" w:rsidP="003B14DA">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21DCABB8" w14:textId="77777777" w:rsidR="003B14DA" w:rsidRPr="001A42E6" w:rsidRDefault="003B14DA" w:rsidP="003B14DA">
      <w:pPr>
        <w:spacing w:before="100" w:beforeAutospacing="1" w:after="100" w:afterAutospacing="1"/>
        <w:rPr>
          <w:rStyle w:val="StyleUnderline"/>
        </w:rPr>
      </w:pPr>
      <w:r w:rsidRPr="001A42E6">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29B476DB" w14:textId="77777777" w:rsidR="003B14DA" w:rsidRPr="00711B24" w:rsidRDefault="003B14DA" w:rsidP="003B14DA">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0B406E34" w14:textId="77777777" w:rsidR="003B14DA" w:rsidRPr="00711B24" w:rsidRDefault="003B14DA" w:rsidP="003B14DA">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41D06EAC" w14:textId="77777777" w:rsidR="003B14DA" w:rsidRPr="001A42E6" w:rsidRDefault="003B14DA" w:rsidP="003B14DA">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743295A5" w14:textId="77777777" w:rsidR="003B14DA" w:rsidRPr="001A42E6" w:rsidRDefault="003B14DA" w:rsidP="003B14DA">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53A3E0FD" w14:textId="77777777" w:rsidR="003B14DA" w:rsidRPr="00711B24" w:rsidRDefault="003B14DA" w:rsidP="003B14DA">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50FB221A" w14:textId="77777777" w:rsidR="003B14DA" w:rsidRPr="001A42E6" w:rsidRDefault="003B14DA" w:rsidP="003B14DA">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 xml:space="preserve">John </w:t>
      </w:r>
      <w:proofErr w:type="spellStart"/>
      <w:r w:rsidRPr="001A42E6">
        <w:rPr>
          <w:rFonts w:eastAsia="Times New Roman"/>
          <w:color w:val="111111"/>
          <w:szCs w:val="22"/>
          <w:u w:val="single"/>
        </w:rPr>
        <w:t>Aquilino</w:t>
      </w:r>
      <w:proofErr w:type="spellEnd"/>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4D581144" w14:textId="77777777" w:rsidR="003B14DA" w:rsidRPr="00711B24" w:rsidRDefault="003B14DA" w:rsidP="003B14DA">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469B4507" w14:textId="77777777" w:rsidR="003B14DA" w:rsidRPr="00711B24" w:rsidRDefault="003B14DA" w:rsidP="003B14DA">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4DB409E4" w14:textId="77777777" w:rsidR="003B14DA" w:rsidRPr="00711B24" w:rsidRDefault="003B14DA" w:rsidP="003B14DA">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0EEC3C55" w14:textId="77777777" w:rsidR="003B14DA" w:rsidRPr="00711B24" w:rsidRDefault="003B14DA" w:rsidP="003B14DA">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17D34DD1" w14:textId="77777777" w:rsidR="003B14DA" w:rsidRPr="00711B24" w:rsidRDefault="003B14DA" w:rsidP="003B14DA">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205D029A" w14:textId="77777777" w:rsidR="003B14DA" w:rsidRPr="00711B24" w:rsidRDefault="003B14DA" w:rsidP="003B14DA">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2B397FD9" w14:textId="77777777" w:rsidR="003B14DA" w:rsidRPr="00711B24" w:rsidRDefault="003B14DA" w:rsidP="003B14DA">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57EA809F" w14:textId="77777777" w:rsidR="003B14DA" w:rsidRPr="001A42E6" w:rsidRDefault="003B14DA" w:rsidP="003B14DA">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5A5536F7" w14:textId="77777777" w:rsidR="003B14DA" w:rsidRPr="001A42E6" w:rsidRDefault="003B14DA" w:rsidP="003B14DA">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122A8E74" w14:textId="77777777" w:rsidR="003B14DA" w:rsidRPr="00711B24" w:rsidRDefault="003B14DA" w:rsidP="003B14DA">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05A7C120" w14:textId="77777777" w:rsidR="003B14DA" w:rsidRPr="001A42E6" w:rsidRDefault="003B14DA" w:rsidP="003B14DA">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0FA898F5" w14:textId="77777777" w:rsidR="003B14DA" w:rsidRPr="00100A2B" w:rsidRDefault="003B14DA" w:rsidP="003B14DA">
      <w:pPr>
        <w:rPr>
          <w:rStyle w:val="Emphasis"/>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r w:rsidRPr="00100A2B">
        <w:rPr>
          <w:rStyle w:val="Emphasis"/>
        </w:rPr>
        <w:t xml:space="preserve"> </w:t>
      </w:r>
    </w:p>
    <w:p w14:paraId="5200A88C" w14:textId="77777777" w:rsidR="003B14DA" w:rsidRDefault="003B14DA" w:rsidP="003B14DA"/>
    <w:p w14:paraId="7E4EEFE0" w14:textId="77777777" w:rsidR="003B14DA" w:rsidRPr="00314A8E" w:rsidRDefault="003B14DA" w:rsidP="003B14DA">
      <w:pPr>
        <w:pStyle w:val="Heading4"/>
        <w:rPr>
          <w:rFonts w:cs="Calibri"/>
        </w:rPr>
      </w:pPr>
      <w:r w:rsidRPr="00314A8E">
        <w:rPr>
          <w:rFonts w:cs="Calibri"/>
        </w:rPr>
        <w:t>Pursuit inevitable</w:t>
      </w:r>
      <w:r>
        <w:rPr>
          <w:rFonts w:cs="Calibri"/>
        </w:rPr>
        <w:t xml:space="preserve"> – </w:t>
      </w:r>
      <w:r w:rsidRPr="00314A8E">
        <w:rPr>
          <w:rFonts w:cs="Calibri"/>
        </w:rPr>
        <w:t xml:space="preserve">decline causes </w:t>
      </w:r>
      <w:r w:rsidRPr="00314A8E">
        <w:rPr>
          <w:rFonts w:cs="Calibri"/>
          <w:u w:val="single"/>
        </w:rPr>
        <w:t>global war</w:t>
      </w:r>
    </w:p>
    <w:p w14:paraId="35556F98" w14:textId="77777777" w:rsidR="003B14DA" w:rsidRPr="00314A8E" w:rsidRDefault="003B14DA" w:rsidP="003B14DA">
      <w:r w:rsidRPr="00314A8E">
        <w:rPr>
          <w:rStyle w:val="Style13ptBold"/>
        </w:rPr>
        <w:t xml:space="preserve">Beckley 15 </w:t>
      </w:r>
      <w:r w:rsidRPr="00314A8E">
        <w:t xml:space="preserve">(Michael Beckley is a research fellow in the International Security Program at Harvard Kennedy School’s </w:t>
      </w:r>
      <w:proofErr w:type="spellStart"/>
      <w:r w:rsidRPr="00314A8E">
        <w:t>Belfer</w:t>
      </w:r>
      <w:proofErr w:type="spellEnd"/>
      <w:r w:rsidRPr="00314A8E">
        <w:t xml:space="preserve"> Center for Science and International Affairs., “The Myth of Entangling Alliances Michael Beckley Reassessing the Security Risks of U.S. Defense Pacts”, </w:t>
      </w:r>
      <w:r w:rsidRPr="00C460B7">
        <w:t>http://live.belfercenter.org/files/IS3904_pp007-048.pdf</w:t>
      </w:r>
      <w:r w:rsidRPr="00314A8E">
        <w:t>)</w:t>
      </w:r>
    </w:p>
    <w:p w14:paraId="29A6E094" w14:textId="77777777" w:rsidR="003B14DA" w:rsidRPr="00314A8E" w:rsidRDefault="003B14DA" w:rsidP="003B14DA">
      <w:pPr>
        <w:rPr>
          <w:rStyle w:val="Emphasis"/>
        </w:rPr>
      </w:pPr>
      <w:r w:rsidRPr="00314A8E">
        <w:rPr>
          <w:rStyle w:val="StyleUnderline"/>
        </w:rPr>
        <w:t>The finding that</w:t>
      </w:r>
      <w:r w:rsidRPr="00314A8E">
        <w:t xml:space="preserve"> U.S. </w:t>
      </w:r>
      <w:r w:rsidRPr="00F202DF">
        <w:rPr>
          <w:rStyle w:val="StyleUnderline"/>
        </w:rPr>
        <w:t>entanglement is rare</w:t>
      </w:r>
      <w:r w:rsidRPr="00F202DF">
        <w:rPr>
          <w:rStyle w:val="Emphasis"/>
        </w:rPr>
        <w:t xml:space="preserve"> has important implications for international relations scholarship</w:t>
      </w:r>
      <w:r w:rsidRPr="00F202DF">
        <w:t xml:space="preserve"> and U.S. foreign policy. For scholars, </w:t>
      </w:r>
      <w:r w:rsidRPr="00F202DF">
        <w:rPr>
          <w:rStyle w:val="Emphasis"/>
        </w:rPr>
        <w:t>it casts doubt on classic theories of imperial overstretch</w:t>
      </w:r>
      <w:r w:rsidRPr="00F202DF">
        <w:t xml:space="preserve"> in which great powers exhaust their resources by accumulating allies that free ride on their protection</w:t>
      </w:r>
      <w:r w:rsidRPr="00314A8E">
        <w:t xml:space="preserve"> and embroil them in military quagmires.22 </w:t>
      </w:r>
      <w:r w:rsidRPr="00314A8E">
        <w:rPr>
          <w:rStyle w:val="StyleUnderline"/>
        </w:rPr>
        <w:t xml:space="preserve">The U.S. experience instead suggests that </w:t>
      </w:r>
      <w:r w:rsidRPr="00BA02C1">
        <w:rPr>
          <w:rStyle w:val="Emphasis"/>
          <w:highlight w:val="green"/>
        </w:rPr>
        <w:t xml:space="preserve">great powers </w:t>
      </w:r>
      <w:r w:rsidRPr="00F202DF">
        <w:rPr>
          <w:rStyle w:val="Emphasis"/>
        </w:rPr>
        <w:t xml:space="preserve">can </w:t>
      </w:r>
      <w:r w:rsidRPr="00BA02C1">
        <w:rPr>
          <w:rStyle w:val="Emphasis"/>
          <w:highlight w:val="green"/>
        </w:rPr>
        <w:t xml:space="preserve">dictate </w:t>
      </w:r>
      <w:r w:rsidRPr="00F202DF">
        <w:rPr>
          <w:rStyle w:val="Emphasis"/>
        </w:rPr>
        <w:t>the terms of</w:t>
      </w:r>
      <w:r w:rsidRPr="00314A8E">
        <w:rPr>
          <w:rStyle w:val="Emphasis"/>
        </w:rPr>
        <w:t xml:space="preserve"> their </w:t>
      </w:r>
      <w:r w:rsidRPr="00BA02C1">
        <w:rPr>
          <w:rStyle w:val="Emphasis"/>
          <w:highlight w:val="green"/>
        </w:rPr>
        <w:t>security</w:t>
      </w:r>
      <w:r w:rsidRPr="00314A8E">
        <w:rPr>
          <w:rStyle w:val="Emphasis"/>
        </w:rPr>
        <w:t xml:space="preserve"> commitments </w:t>
      </w:r>
      <w:r w:rsidRPr="00BA02C1">
        <w:rPr>
          <w:rStyle w:val="Emphasis"/>
          <w:highlight w:val="green"/>
        </w:rPr>
        <w:t>and</w:t>
      </w:r>
      <w:r w:rsidRPr="00314A8E">
        <w:rPr>
          <w:rStyle w:val="Emphasis"/>
        </w:rPr>
        <w:t xml:space="preserve"> that </w:t>
      </w:r>
      <w:r w:rsidRPr="00BA02C1">
        <w:rPr>
          <w:rStyle w:val="Emphasis"/>
          <w:highlight w:val="green"/>
        </w:rPr>
        <w:t>allies</w:t>
      </w:r>
      <w:r w:rsidRPr="00314A8E">
        <w:rPr>
          <w:rStyle w:val="Emphasis"/>
        </w:rPr>
        <w:t xml:space="preserve"> often </w:t>
      </w:r>
      <w:r w:rsidRPr="00BA02C1">
        <w:rPr>
          <w:rStyle w:val="Emphasis"/>
          <w:highlight w:val="green"/>
        </w:rPr>
        <w:t>help</w:t>
      </w:r>
      <w:r w:rsidRPr="00314A8E">
        <w:rPr>
          <w:rStyle w:val="Emphasis"/>
        </w:rPr>
        <w:t xml:space="preserve"> their great power protectors </w:t>
      </w:r>
      <w:r w:rsidRPr="00BA02C1">
        <w:rPr>
          <w:rStyle w:val="Emphasis"/>
          <w:highlight w:val="green"/>
        </w:rPr>
        <w:t>avoid</w:t>
      </w:r>
      <w:r w:rsidRPr="00314A8E">
        <w:rPr>
          <w:rStyle w:val="Emphasis"/>
        </w:rPr>
        <w:t xml:space="preserve"> strategic </w:t>
      </w:r>
      <w:r w:rsidRPr="00BA02C1">
        <w:rPr>
          <w:rStyle w:val="Emphasis"/>
          <w:highlight w:val="green"/>
        </w:rPr>
        <w:t>overextension</w:t>
      </w:r>
      <w:r w:rsidRPr="00314A8E">
        <w:rPr>
          <w:rStyle w:val="Emphasis"/>
        </w:rPr>
        <w:t>.</w:t>
      </w:r>
    </w:p>
    <w:p w14:paraId="020256C0" w14:textId="77777777" w:rsidR="003B14DA" w:rsidRDefault="003B14DA" w:rsidP="003B14DA">
      <w:pPr>
        <w:rPr>
          <w:rStyle w:val="StyleUnderline"/>
        </w:rPr>
      </w:pPr>
      <w:r w:rsidRPr="00314A8E">
        <w:rPr>
          <w:sz w:val="12"/>
        </w:rPr>
        <w:t xml:space="preserve">For policy, </w:t>
      </w:r>
      <w:r w:rsidRPr="00314A8E">
        <w:rPr>
          <w:rStyle w:val="StyleUnderline"/>
        </w:rPr>
        <w:t xml:space="preserve">the </w:t>
      </w:r>
      <w:r w:rsidRPr="00BA02C1">
        <w:rPr>
          <w:rStyle w:val="StyleUnderline"/>
          <w:highlight w:val="green"/>
        </w:rPr>
        <w:t>rarity of</w:t>
      </w:r>
      <w:r w:rsidRPr="00314A8E">
        <w:rPr>
          <w:rStyle w:val="StyleUnderline"/>
        </w:rPr>
        <w:t xml:space="preserve"> U.S. </w:t>
      </w:r>
      <w:r w:rsidRPr="00BA02C1">
        <w:rPr>
          <w:rStyle w:val="StyleUnderline"/>
          <w:highlight w:val="green"/>
        </w:rPr>
        <w:t>entanglement suggests</w:t>
      </w:r>
      <w:r w:rsidRPr="00314A8E">
        <w:rPr>
          <w:rStyle w:val="StyleUnderline"/>
        </w:rPr>
        <w:t xml:space="preserve"> that the United States’ current grand strategy of </w:t>
      </w:r>
      <w:r w:rsidRPr="00BA02C1">
        <w:rPr>
          <w:rStyle w:val="StyleUnderline"/>
          <w:highlight w:val="green"/>
        </w:rPr>
        <w:t>deep engagement</w:t>
      </w:r>
      <w:r w:rsidRPr="00314A8E">
        <w:rPr>
          <w:sz w:val="12"/>
        </w:rPr>
        <w:t xml:space="preserve">, which is centered on a network of standing alliances, does not preclude, and </w:t>
      </w:r>
      <w:r w:rsidRPr="00BA02C1">
        <w:rPr>
          <w:rStyle w:val="StyleUnderline"/>
          <w:highlight w:val="green"/>
        </w:rPr>
        <w:t>may</w:t>
      </w:r>
      <w:r w:rsidRPr="00314A8E">
        <w:rPr>
          <w:sz w:val="12"/>
        </w:rPr>
        <w:t xml:space="preserve"> even </w:t>
      </w:r>
      <w:r w:rsidRPr="00BA02C1">
        <w:rPr>
          <w:rStyle w:val="StyleUnderline"/>
          <w:highlight w:val="green"/>
        </w:rPr>
        <w:t>facilitate</w:t>
      </w:r>
      <w:r w:rsidRPr="00314A8E">
        <w:rPr>
          <w:sz w:val="12"/>
        </w:rPr>
        <w:t xml:space="preserve">, U.S. </w:t>
      </w:r>
      <w:r w:rsidRPr="00BA02C1">
        <w:rPr>
          <w:rStyle w:val="Emphasis"/>
          <w:highlight w:val="green"/>
        </w:rPr>
        <w:t>military restraint</w:t>
      </w:r>
      <w:r w:rsidRPr="00314A8E">
        <w:rPr>
          <w:sz w:val="12"/>
        </w:rPr>
        <w:t xml:space="preserve">. Since 1945 the United States has been, by some measures, the most militarily active state in the </w:t>
      </w:r>
      <w:r w:rsidRPr="00F202DF">
        <w:rPr>
          <w:sz w:val="12"/>
        </w:rPr>
        <w:t xml:space="preserve">world. </w:t>
      </w:r>
      <w:r w:rsidRPr="00F202DF">
        <w:rPr>
          <w:rStyle w:val="StyleUnderline"/>
        </w:rPr>
        <w:t>The most egregious cases of U.S. overreach</w:t>
      </w:r>
      <w:r w:rsidRPr="00F202DF">
        <w:rPr>
          <w:sz w:val="12"/>
        </w:rPr>
        <w:t xml:space="preserve">, however, </w:t>
      </w:r>
      <w:r w:rsidRPr="00F202DF">
        <w:rPr>
          <w:rStyle w:val="Emphasis"/>
        </w:rPr>
        <w:t xml:space="preserve">have stemmed not from entangling </w:t>
      </w:r>
      <w:r w:rsidRPr="00F202DF">
        <w:rPr>
          <w:sz w:val="12"/>
        </w:rPr>
        <w:t xml:space="preserve">alliances, </w:t>
      </w:r>
      <w:r w:rsidRPr="00F202DF">
        <w:rPr>
          <w:rStyle w:val="StyleUnderline"/>
        </w:rPr>
        <w:t xml:space="preserve">but from the penchant of </w:t>
      </w:r>
      <w:r w:rsidRPr="00BA02C1">
        <w:rPr>
          <w:rStyle w:val="StyleUnderline"/>
          <w:highlight w:val="green"/>
        </w:rPr>
        <w:t>American leaders</w:t>
      </w:r>
      <w:r w:rsidRPr="00F202DF">
        <w:rPr>
          <w:rStyle w:val="StyleUnderline"/>
        </w:rPr>
        <w:t xml:space="preserve"> </w:t>
      </w:r>
      <w:r w:rsidRPr="00F202DF">
        <w:rPr>
          <w:rStyle w:val="Emphasis"/>
        </w:rPr>
        <w:t xml:space="preserve">to </w:t>
      </w:r>
      <w:r w:rsidRPr="00BA02C1">
        <w:rPr>
          <w:rStyle w:val="Emphasis"/>
          <w:highlight w:val="green"/>
        </w:rPr>
        <w:t>define national interests expansively</w:t>
      </w:r>
      <w:r w:rsidRPr="00F202DF">
        <w:rPr>
          <w:rStyle w:val="StyleUnderline"/>
        </w:rPr>
        <w:t xml:space="preserve">, </w:t>
      </w:r>
      <w:r w:rsidRPr="00F202DF">
        <w:rPr>
          <w:sz w:val="12"/>
        </w:rPr>
        <w:t>to overestimate the magnitude of foreign threats, and to underestimate</w:t>
      </w:r>
      <w:r w:rsidRPr="00314A8E">
        <w:rPr>
          <w:sz w:val="12"/>
        </w:rPr>
        <w:t xml:space="preserve"> the costs of military intervention. Scrapping alliances will not correct these bad habits. In fact, </w:t>
      </w:r>
      <w:r w:rsidRPr="00BA02C1">
        <w:rPr>
          <w:rStyle w:val="StyleUnderline"/>
          <w:highlight w:val="green"/>
        </w:rPr>
        <w:t>disengaging</w:t>
      </w:r>
      <w:r w:rsidRPr="00314A8E">
        <w:rPr>
          <w:rStyle w:val="StyleUnderline"/>
        </w:rPr>
        <w:t xml:space="preserve"> from alliances </w:t>
      </w:r>
      <w:r w:rsidRPr="00B6373F">
        <w:rPr>
          <w:rStyle w:val="StyleUnderline"/>
        </w:rPr>
        <w:t>may</w:t>
      </w:r>
      <w:r w:rsidRPr="00BA02C1">
        <w:rPr>
          <w:rStyle w:val="StyleUnderline"/>
          <w:highlight w:val="green"/>
        </w:rPr>
        <w:t xml:space="preserve"> unleash the</w:t>
      </w:r>
      <w:r w:rsidRPr="00314A8E">
        <w:rPr>
          <w:rStyle w:val="StyleUnderline"/>
        </w:rPr>
        <w:t xml:space="preserve"> </w:t>
      </w:r>
      <w:r w:rsidRPr="00BA02C1">
        <w:rPr>
          <w:rStyle w:val="Emphasis"/>
          <w:highlight w:val="green"/>
        </w:rPr>
        <w:t>U</w:t>
      </w:r>
      <w:r w:rsidRPr="00314A8E">
        <w:rPr>
          <w:sz w:val="12"/>
        </w:rPr>
        <w:t xml:space="preserve">nited </w:t>
      </w:r>
      <w:r w:rsidRPr="00BA02C1">
        <w:rPr>
          <w:rStyle w:val="Emphasis"/>
          <w:highlight w:val="green"/>
        </w:rPr>
        <w:t>S</w:t>
      </w:r>
      <w:r w:rsidRPr="00314A8E">
        <w:rPr>
          <w:sz w:val="12"/>
        </w:rPr>
        <w:t xml:space="preserve">tates </w:t>
      </w:r>
      <w:r w:rsidRPr="00BA02C1">
        <w:rPr>
          <w:rStyle w:val="Emphasis"/>
          <w:highlight w:val="green"/>
        </w:rPr>
        <w:t>to intervene recklessly</w:t>
      </w:r>
      <w:r w:rsidRPr="00314A8E">
        <w:rPr>
          <w:sz w:val="12"/>
        </w:rPr>
        <w:t xml:space="preserve"> abroad </w:t>
      </w:r>
      <w:r w:rsidRPr="00314A8E">
        <w:rPr>
          <w:rStyle w:val="StyleUnderline"/>
        </w:rPr>
        <w:t xml:space="preserve">while </w:t>
      </w:r>
      <w:r w:rsidRPr="00BA02C1">
        <w:rPr>
          <w:rStyle w:val="Emphasis"/>
          <w:highlight w:val="green"/>
        </w:rPr>
        <w:t>leaving it without partners</w:t>
      </w:r>
      <w:r w:rsidRPr="00314A8E">
        <w:rPr>
          <w:rStyle w:val="StyleUnderline"/>
        </w:rPr>
        <w:t xml:space="preserve"> to share the burden </w:t>
      </w:r>
      <w:r w:rsidRPr="00B6373F">
        <w:rPr>
          <w:rStyle w:val="Emphasis"/>
        </w:rPr>
        <w:t>when those interventions go awry</w:t>
      </w:r>
      <w:r w:rsidRPr="00B6373F">
        <w:rPr>
          <w:rStyle w:val="StyleUnderline"/>
        </w:rPr>
        <w:t>.</w:t>
      </w:r>
    </w:p>
    <w:p w14:paraId="2EC6B415" w14:textId="77777777" w:rsidR="003B14DA" w:rsidRPr="00100A2B" w:rsidRDefault="003B14DA" w:rsidP="003B14DA"/>
    <w:p w14:paraId="03D8F303" w14:textId="63324060" w:rsidR="003B14DA" w:rsidRPr="00642C25" w:rsidRDefault="00642C25" w:rsidP="00642C25">
      <w:pPr>
        <w:autoSpaceDE w:val="0"/>
        <w:autoSpaceDN w:val="0"/>
        <w:adjustRightInd w:val="0"/>
        <w:spacing w:after="0" w:line="240" w:lineRule="auto"/>
        <w:rPr>
          <w:rFonts w:ascii="AppleSystemUIFontBold" w:hAnsi="AppleSystemUIFontBold" w:cs="AppleSystemUIFontBold"/>
          <w:b/>
          <w:bCs/>
          <w:sz w:val="26"/>
          <w:szCs w:val="26"/>
        </w:rPr>
      </w:pPr>
      <w:r w:rsidRPr="00642C25">
        <w:rPr>
          <w:rFonts w:ascii="AppleSystemUIFontBold" w:hAnsi="AppleSystemUIFontBold" w:cs="AppleSystemUIFontBold"/>
          <w:b/>
          <w:bCs/>
          <w:sz w:val="26"/>
          <w:szCs w:val="26"/>
        </w:rPr>
        <w:t>Impact turns aff</w:t>
      </w:r>
      <w:r w:rsidR="003B14DA" w:rsidRPr="00642C25">
        <w:rPr>
          <w:rFonts w:ascii="AppleSystemUIFontBold" w:hAnsi="AppleSystemUIFontBold" w:cs="AppleSystemUIFontBold"/>
          <w:b/>
          <w:bCs/>
          <w:sz w:val="26"/>
          <w:szCs w:val="26"/>
        </w:rPr>
        <w:t xml:space="preserve"> </w:t>
      </w:r>
      <w:r>
        <w:rPr>
          <w:rFonts w:ascii="AppleSystemUIFontBold" w:hAnsi="AppleSystemUIFontBold" w:cs="AppleSystemUIFontBold"/>
          <w:b/>
          <w:bCs/>
          <w:sz w:val="26"/>
          <w:szCs w:val="26"/>
        </w:rPr>
        <w:t xml:space="preserve">– we state the state is good </w:t>
      </w:r>
      <w:r w:rsidR="003B14DA" w:rsidRPr="00642C25">
        <w:rPr>
          <w:rFonts w:ascii="AppleSystemUIFontBold" w:hAnsi="AppleSystemUIFontBold" w:cs="AppleSystemUIFontBold"/>
          <w:b/>
          <w:bCs/>
          <w:sz w:val="26"/>
          <w:szCs w:val="26"/>
        </w:rPr>
        <w:br/>
      </w:r>
    </w:p>
    <w:p w14:paraId="34EF6F84" w14:textId="24001058" w:rsidR="003B14DA" w:rsidRDefault="003B14DA" w:rsidP="003B14DA">
      <w:pPr>
        <w:pStyle w:val="Heading3"/>
      </w:pPr>
      <w:r>
        <w:t>1NC – </w:t>
      </w:r>
      <w:r w:rsidR="006F71F6">
        <w:t>Off</w:t>
      </w:r>
    </w:p>
    <w:p w14:paraId="6095E1FC" w14:textId="77777777" w:rsidR="003B14DA" w:rsidRPr="0074704C" w:rsidRDefault="003B14DA" w:rsidP="003B14DA">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710B61E0" w14:textId="77777777" w:rsidR="003B14DA" w:rsidRPr="004D6836" w:rsidRDefault="003B14DA" w:rsidP="003B14DA">
      <w:pPr>
        <w:rPr>
          <w:rStyle w:val="Style13ptBold"/>
          <w:sz w:val="16"/>
          <w:szCs w:val="16"/>
        </w:rPr>
      </w:pPr>
      <w:r>
        <w:rPr>
          <w:rStyle w:val="Style13ptBold"/>
        </w:rPr>
        <w:t xml:space="preserve">Jamail 19 </w:t>
      </w:r>
      <w:r w:rsidRPr="004D6836">
        <w:rPr>
          <w:rStyle w:val="Style13ptBold"/>
          <w:b w:val="0"/>
          <w:bCs/>
          <w:sz w:val="16"/>
          <w:szCs w:val="16"/>
        </w:rPr>
        <w:t>[(</w:t>
      </w:r>
      <w:proofErr w:type="spellStart"/>
      <w:r w:rsidRPr="004D6836">
        <w:rPr>
          <w:rStyle w:val="Style13ptBold"/>
          <w:b w:val="0"/>
          <w:bCs/>
          <w:sz w:val="16"/>
          <w:szCs w:val="16"/>
        </w:rPr>
        <w:t>Dahr</w:t>
      </w:r>
      <w:proofErr w:type="spellEnd"/>
      <w:r w:rsidRPr="004D6836">
        <w:rPr>
          <w:rStyle w:val="Style13ptBold"/>
          <w:b w:val="0"/>
          <w:bCs/>
          <w:sz w:val="16"/>
          <w:szCs w:val="16"/>
        </w:rPr>
        <w:t xml:space="preserve">,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5CB6CCB4" w14:textId="77777777" w:rsidR="003B14DA" w:rsidRPr="00114552" w:rsidRDefault="003B14DA" w:rsidP="003B14DA">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6BD7F8D1" w14:textId="77777777" w:rsidR="003B14DA" w:rsidRPr="00114552" w:rsidRDefault="003B14DA" w:rsidP="003B14DA">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57716B8D" w14:textId="77777777" w:rsidR="003B14DA" w:rsidRPr="00114552" w:rsidRDefault="003B14DA" w:rsidP="003B14DA">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3537E35B" w14:textId="77777777" w:rsidR="003B14DA" w:rsidRPr="00114552" w:rsidRDefault="003B14DA" w:rsidP="003B14DA">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3C19D973" w14:textId="77777777" w:rsidR="003B14DA" w:rsidRPr="00114552" w:rsidRDefault="003B14DA" w:rsidP="003B14DA">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46B7DDE1" w14:textId="77777777" w:rsidR="003B14DA" w:rsidRPr="00114552" w:rsidRDefault="003B14DA" w:rsidP="003B14DA">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16C7D70F" w14:textId="77777777" w:rsidR="003B14DA" w:rsidRPr="00114552" w:rsidRDefault="003B14DA" w:rsidP="003B14DA">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0B921785" w14:textId="77777777" w:rsidR="003B14DA" w:rsidRPr="00114552" w:rsidRDefault="003B14DA" w:rsidP="003B14DA">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7E9CFE36" w14:textId="77777777" w:rsidR="003B14DA" w:rsidRPr="00114552" w:rsidRDefault="003B14DA" w:rsidP="003B14DA">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67D166F5" w14:textId="77777777" w:rsidR="003B14DA" w:rsidRPr="00114552" w:rsidRDefault="003B14DA" w:rsidP="003B14DA">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6767C342" w14:textId="77777777" w:rsidR="003B14DA" w:rsidRPr="00114552" w:rsidRDefault="003B14DA" w:rsidP="003B14DA">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12BA974B" w14:textId="77777777" w:rsidR="003B14DA" w:rsidRPr="00114552" w:rsidRDefault="003B14DA" w:rsidP="003B14DA">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1B4AC355" w14:textId="77777777" w:rsidR="003B14DA" w:rsidRPr="00114552" w:rsidRDefault="003B14DA" w:rsidP="003B14DA">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1E34585E" w14:textId="77777777" w:rsidR="003B14DA" w:rsidRPr="00114552" w:rsidRDefault="003B14DA" w:rsidP="003B14DA">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592EC25F" w14:textId="77777777" w:rsidR="003B14DA" w:rsidRPr="00114552" w:rsidRDefault="003B14DA" w:rsidP="003B14DA">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71E3A780" w14:textId="77777777" w:rsidR="003B14DA" w:rsidRPr="00114552" w:rsidRDefault="003B14DA" w:rsidP="003B14DA"/>
    <w:p w14:paraId="459DD668" w14:textId="77777777" w:rsidR="003B14DA" w:rsidRPr="00114552" w:rsidRDefault="003B14DA" w:rsidP="003B14DA"/>
    <w:p w14:paraId="533725D4" w14:textId="77777777" w:rsidR="003B14DA" w:rsidRDefault="003B14DA" w:rsidP="003B14DA">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05B30BE3" w14:textId="77777777" w:rsidR="003B14DA" w:rsidRPr="00C460B7" w:rsidRDefault="003B14DA" w:rsidP="003B14DA">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40DBBD16" w14:textId="77777777" w:rsidR="003B14DA" w:rsidRPr="00C460B7" w:rsidRDefault="003B14DA" w:rsidP="003B14DA">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48F1C29E" w14:textId="77777777" w:rsidR="003B14DA" w:rsidRPr="00C460B7" w:rsidRDefault="003B14DA" w:rsidP="003B14DA">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7DC40821" w14:textId="77777777" w:rsidR="003B14DA" w:rsidRPr="00C460B7" w:rsidRDefault="003B14DA" w:rsidP="003B14DA">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6478C6EF" w14:textId="77777777" w:rsidR="003B14DA" w:rsidRPr="00C460B7" w:rsidRDefault="003B14DA" w:rsidP="003B14DA">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08749CDD" w14:textId="77777777" w:rsidR="003B14DA" w:rsidRPr="00C460B7" w:rsidRDefault="003B14DA" w:rsidP="003B14DA">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7CB27C2F" w14:textId="77777777" w:rsidR="003B14DA" w:rsidRPr="00C460B7" w:rsidRDefault="003B14DA" w:rsidP="003B14DA">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6653163A" w14:textId="77777777" w:rsidR="003B14DA" w:rsidRPr="00C460B7" w:rsidRDefault="003B14DA" w:rsidP="003B14DA">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1C88925A" w14:textId="77777777" w:rsidR="003B14DA" w:rsidRPr="00C460B7" w:rsidRDefault="003B14DA" w:rsidP="003B14DA">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3E635406" w14:textId="77777777" w:rsidR="003B14DA" w:rsidRPr="00C460B7" w:rsidRDefault="003B14DA" w:rsidP="003B14DA">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039B2F0B" w14:textId="77777777" w:rsidR="003B14DA" w:rsidRPr="00C460B7" w:rsidRDefault="003B14DA" w:rsidP="003B14DA">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736869B2" w14:textId="77777777" w:rsidR="003B14DA" w:rsidRPr="00C460B7" w:rsidRDefault="003B14DA" w:rsidP="003B14DA">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07ABD46B" w14:textId="77777777" w:rsidR="003B14DA" w:rsidRPr="00C460B7" w:rsidRDefault="003B14DA" w:rsidP="003B14DA">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6600BEFF" w14:textId="77777777" w:rsidR="003B14DA" w:rsidRPr="00C460B7" w:rsidRDefault="003B14DA" w:rsidP="003B14DA">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45AC2A55" w14:textId="77777777" w:rsidR="003B14DA" w:rsidRPr="00C460B7" w:rsidRDefault="003B14DA" w:rsidP="003B14DA">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472F57F0" w14:textId="77777777" w:rsidR="000270D5" w:rsidRDefault="000270D5" w:rsidP="006F71F6">
      <w:pPr>
        <w:pStyle w:val="Heading2"/>
        <w:jc w:val="left"/>
      </w:pPr>
    </w:p>
    <w:p w14:paraId="5D4E593F" w14:textId="14EE2FAD" w:rsidR="003B14DA" w:rsidRDefault="003B14DA" w:rsidP="00642C25">
      <w:pPr>
        <w:pStyle w:val="Heading2"/>
      </w:pPr>
      <w:r>
        <w:t>1NC – Case</w:t>
      </w:r>
    </w:p>
    <w:p w14:paraId="0E68F3E0" w14:textId="356450E8" w:rsidR="00642C25" w:rsidRDefault="00642C25" w:rsidP="00642C25">
      <w:pPr>
        <w:pStyle w:val="Heading3"/>
      </w:pPr>
      <w:r>
        <w:t>1NC – Framing</w:t>
      </w:r>
    </w:p>
    <w:p w14:paraId="6B60A254" w14:textId="77777777" w:rsidR="00642C25" w:rsidRPr="00A355C6" w:rsidRDefault="00642C25" w:rsidP="00642C2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5405511" w14:textId="77777777" w:rsidR="00642C25" w:rsidRPr="00A355C6" w:rsidRDefault="00642C25" w:rsidP="00642C2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400C6463" w14:textId="77777777" w:rsidR="00642C25" w:rsidRPr="00A355C6" w:rsidRDefault="00642C25" w:rsidP="00642C2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6740381" w14:textId="77777777" w:rsidR="00642C25" w:rsidRPr="00A355C6" w:rsidRDefault="00642C25" w:rsidP="00642C25">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valuable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BB74807" w14:textId="77777777" w:rsidR="00642C25" w:rsidRPr="00A355C6" w:rsidRDefault="00642C25" w:rsidP="00642C2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6152F80D" w14:textId="77777777" w:rsidR="00642C25" w:rsidRPr="00A355C6" w:rsidRDefault="00642C25" w:rsidP="00642C2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702FDD0" w14:textId="77777777" w:rsidR="00642C25" w:rsidRPr="00A355C6" w:rsidRDefault="00642C25" w:rsidP="00642C25">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58CFEE66" w14:textId="77777777" w:rsidR="00642C25" w:rsidRPr="00A355C6" w:rsidRDefault="00642C25" w:rsidP="00642C25">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BF9B717" w14:textId="77777777" w:rsidR="00642C25" w:rsidRPr="00A355C6" w:rsidRDefault="00642C25" w:rsidP="00642C25">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10  54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75F1C6BE" w14:textId="77777777" w:rsidR="00642C25" w:rsidRDefault="00642C25" w:rsidP="00642C25"/>
    <w:p w14:paraId="10A7BF77" w14:textId="34F5ABD8" w:rsidR="00642C25" w:rsidRPr="00642C25" w:rsidRDefault="00642C25" w:rsidP="00642C25">
      <w:pPr>
        <w:pStyle w:val="Heading3"/>
      </w:pPr>
      <w:r>
        <w:t>1NC – Top level</w:t>
      </w:r>
    </w:p>
    <w:p w14:paraId="21C29DEE" w14:textId="37A0EE90" w:rsidR="003B14DA" w:rsidRDefault="00642C25" w:rsidP="000270D5">
      <w:pPr>
        <w:pStyle w:val="Heading4"/>
        <w:numPr>
          <w:ilvl w:val="0"/>
          <w:numId w:val="19"/>
        </w:numPr>
      </w:pPr>
      <w:r>
        <w:t xml:space="preserve">Vote neg on presumption -- </w:t>
      </w:r>
      <w:r w:rsidR="000270D5">
        <w:t xml:space="preserve">Can’t solve queer violence – homophobic hiring laws, fights against marriage equality, </w:t>
      </w:r>
      <w:proofErr w:type="spellStart"/>
      <w:r w:rsidR="000270D5">
        <w:t>etc</w:t>
      </w:r>
      <w:proofErr w:type="spellEnd"/>
      <w:r w:rsidR="000270D5">
        <w:t xml:space="preserve"> are all independent of space</w:t>
      </w:r>
    </w:p>
    <w:p w14:paraId="6F87DC8E" w14:textId="5BA249CB" w:rsidR="000270D5" w:rsidRDefault="000270D5" w:rsidP="000270D5">
      <w:pPr>
        <w:pStyle w:val="Heading4"/>
        <w:numPr>
          <w:ilvl w:val="0"/>
          <w:numId w:val="19"/>
        </w:numPr>
      </w:pPr>
      <w:r>
        <w:t>Not expanding heteronormativity into space – just making space habitable for humans</w:t>
      </w:r>
      <w:r w:rsidR="001C588C">
        <w:t xml:space="preserve"> – space does also isn’t </w:t>
      </w:r>
      <w:proofErr w:type="spellStart"/>
      <w:r w:rsidR="001C588C">
        <w:t>indepent</w:t>
      </w:r>
      <w:proofErr w:type="spellEnd"/>
      <w:r w:rsidR="001C588C">
        <w:t xml:space="preserve"> of human thought already – we have already expanded into it, no reverse causal argument for how you reverse past trends</w:t>
      </w:r>
    </w:p>
    <w:p w14:paraId="180CCB52" w14:textId="44E93C49" w:rsidR="000270D5" w:rsidRDefault="000270D5" w:rsidP="000270D5">
      <w:pPr>
        <w:pStyle w:val="Heading4"/>
        <w:numPr>
          <w:ilvl w:val="0"/>
          <w:numId w:val="19"/>
        </w:numPr>
      </w:pPr>
      <w:r>
        <w:t xml:space="preserve">Futurity is a neg argument – would want to expand </w:t>
      </w:r>
      <w:r w:rsidR="006F71F6">
        <w:t>into space and change it for the better</w:t>
      </w:r>
    </w:p>
    <w:p w14:paraId="20391204" w14:textId="1CC28079" w:rsidR="00642C25" w:rsidRDefault="00642C25" w:rsidP="00642C25">
      <w:pPr>
        <w:pStyle w:val="Heading4"/>
        <w:numPr>
          <w:ilvl w:val="0"/>
          <w:numId w:val="19"/>
        </w:numPr>
      </w:pPr>
      <w:r>
        <w:t>Don’t break down debate or our discourse – voting aff doesn’t mean you are correct</w:t>
      </w:r>
    </w:p>
    <w:p w14:paraId="6CC7543B" w14:textId="35F75711" w:rsidR="00E13981" w:rsidRDefault="00E13981" w:rsidP="00E13981"/>
    <w:p w14:paraId="6CD3F5EC" w14:textId="1A8E5B45" w:rsidR="00E13981" w:rsidRDefault="00E13981" w:rsidP="00E13981"/>
    <w:p w14:paraId="62501558" w14:textId="354FC269" w:rsidR="00E13981" w:rsidRDefault="00E13981" w:rsidP="00E13981"/>
    <w:p w14:paraId="4FE21022" w14:textId="2E91C7F6" w:rsidR="00E13981" w:rsidRDefault="00E13981" w:rsidP="00E13981"/>
    <w:p w14:paraId="29B0F984" w14:textId="77777777" w:rsidR="00E13981" w:rsidRPr="00E13981" w:rsidRDefault="00E13981" w:rsidP="00E13981"/>
    <w:p w14:paraId="006CAE6F" w14:textId="77777777" w:rsidR="00CE6697" w:rsidRPr="00E70197" w:rsidRDefault="00CE6697" w:rsidP="00CE6697">
      <w:pPr>
        <w:pStyle w:val="Heading4"/>
        <w:numPr>
          <w:ilvl w:val="0"/>
          <w:numId w:val="19"/>
        </w:numPr>
      </w:pPr>
      <w:r w:rsidRPr="00E70197">
        <w:t>Privatization is key to space exploration and maximizing public sector efficiency</w:t>
      </w:r>
    </w:p>
    <w:p w14:paraId="646C79E4" w14:textId="77777777" w:rsidR="00CE6697" w:rsidRPr="00E70197" w:rsidRDefault="00CE6697" w:rsidP="00CE6697">
      <w:pPr>
        <w:rPr>
          <w:b/>
          <w:sz w:val="26"/>
        </w:rPr>
      </w:pPr>
      <w:r w:rsidRPr="00E70197">
        <w:rPr>
          <w:rStyle w:val="Style13ptBold"/>
        </w:rPr>
        <w:t xml:space="preserve">Houser 17 </w:t>
      </w:r>
      <w:r w:rsidRPr="00E70197">
        <w:t xml:space="preserve">[(Kristen, staff writer at </w:t>
      </w:r>
      <w:proofErr w:type="spellStart"/>
      <w:r w:rsidRPr="00E70197">
        <w:t>Freethink</w:t>
      </w:r>
      <w:proofErr w:type="spellEnd"/>
      <w:r w:rsidRPr="00E70197">
        <w:t xml:space="preserve">, where she covers science and tech. Her written work has appeared in Business Insider, NBC News and </w:t>
      </w:r>
      <w:proofErr w:type="spellStart"/>
      <w:r w:rsidRPr="00E70197">
        <w:t>Futurimsm</w:t>
      </w:r>
      <w:proofErr w:type="spellEnd"/>
      <w:r w:rsidRPr="00E70197">
        <w:t xml:space="preserve">), “Private Companies, Not Governments, Are Shaping the Future of Space Exploration,” June 12, 2017, </w:t>
      </w:r>
      <w:hyperlink r:id="rId18" w:history="1">
        <w:r w:rsidRPr="00E70197">
          <w:rPr>
            <w:rStyle w:val="Hyperlink"/>
          </w:rPr>
          <w:t>https://futurism.com/private-companies-not-governments-are-shaping-the-future-of-space-exploration</w:t>
        </w:r>
      </w:hyperlink>
      <w:r w:rsidRPr="00E70197">
        <w:t>] TDI</w:t>
      </w:r>
    </w:p>
    <w:p w14:paraId="308D080E" w14:textId="4F792E0B" w:rsidR="00CE6697" w:rsidRDefault="00CE6697" w:rsidP="00CE6697">
      <w:pPr>
        <w:rPr>
          <w:sz w:val="12"/>
        </w:rPr>
      </w:pPr>
      <w:r w:rsidRPr="00D61F27">
        <w:rPr>
          <w:rStyle w:val="StyleUnderline"/>
          <w:highlight w:val="green"/>
        </w:rPr>
        <w:t>Private Companies</w:t>
      </w:r>
      <w:r w:rsidRPr="00E70197">
        <w:rPr>
          <w:rStyle w:val="StyleUnderline"/>
        </w:rPr>
        <w:t xml:space="preserve">, Not Governments, </w:t>
      </w:r>
      <w:r w:rsidRPr="00D61F27">
        <w:rPr>
          <w:rStyle w:val="StyleUnderline"/>
          <w:highlight w:val="green"/>
        </w:rPr>
        <w:t>Are Shaping</w:t>
      </w:r>
      <w:r w:rsidRPr="00E70197">
        <w:rPr>
          <w:rStyle w:val="StyleUnderline"/>
        </w:rPr>
        <w:t xml:space="preserve"> the Future of </w:t>
      </w:r>
      <w:r w:rsidRPr="00D61F27">
        <w:rPr>
          <w:rStyle w:val="StyleUnderline"/>
          <w:highlight w:val="green"/>
        </w:rPr>
        <w:t>Space Exploration</w:t>
      </w:r>
      <w:r w:rsidRPr="00E70197">
        <w:rPr>
          <w:rStyle w:val="StyleUnderline"/>
        </w:rPr>
        <w:t xml:space="preserve"> </w:t>
      </w:r>
      <w:r w:rsidRPr="00BD4D2F">
        <w:rPr>
          <w:sz w:val="12"/>
        </w:rPr>
        <w:t xml:space="preserve">The power is in our hands. / Off World/ Blue Origin/ NASA/ Space Race 2 0 SpaceX / Flickr Image by SpaceX / Flickr SPACE RACE 2.0 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The World’s Top Space Agencies [INFOGRAPHIC] Click to View Full Infographic </w:t>
      </w:r>
      <w:r w:rsidRPr="00E70197">
        <w:rPr>
          <w:rStyle w:val="StyleUnderline"/>
        </w:rPr>
        <w:t>In recent years, however, a new Space Race has taken shape—Space Race 2.0. Rather than powerful nations guided by presidents and premiers, however</w:t>
      </w:r>
      <w:r w:rsidRPr="00D61F27">
        <w:rPr>
          <w:rStyle w:val="StyleUnderline"/>
        </w:rPr>
        <w:t xml:space="preserve">, </w:t>
      </w:r>
      <w:r w:rsidRPr="00D61F27">
        <w:rPr>
          <w:rStyle w:val="StyleUnderline"/>
          <w:highlight w:val="green"/>
        </w:rPr>
        <w:t>the competitors</w:t>
      </w:r>
      <w:r w:rsidRPr="00E70197">
        <w:rPr>
          <w:rStyle w:val="StyleUnderline"/>
        </w:rPr>
        <w:t xml:space="preserve"> in this race </w:t>
      </w:r>
      <w:r w:rsidRPr="00D61F27">
        <w:rPr>
          <w:rStyle w:val="StyleUnderline"/>
          <w:highlight w:val="green"/>
        </w:rPr>
        <w:t>are</w:t>
      </w:r>
      <w:r w:rsidRPr="00D61F27">
        <w:rPr>
          <w:rStyle w:val="StyleUnderline"/>
        </w:rPr>
        <w:t xml:space="preserve"> tech startups</w:t>
      </w:r>
      <w:r w:rsidRPr="00E70197">
        <w:rPr>
          <w:rStyle w:val="StyleUnderline"/>
        </w:rPr>
        <w:t xml:space="preserve"> and private businesses spearheaded by </w:t>
      </w:r>
      <w:r w:rsidRPr="00D61F27">
        <w:rPr>
          <w:rStyle w:val="StyleUnderline"/>
          <w:highlight w:val="green"/>
        </w:rPr>
        <w:t>billionaire entrepreneurs</w:t>
      </w:r>
      <w:r w:rsidRPr="00E70197">
        <w:rPr>
          <w:rStyle w:val="StyleUnderline"/>
        </w:rPr>
        <w:t xml:space="preserve">. And while the current atmosphere is far less contentious than that of the first Space Race (save the odd tweet or two), the competition is just as fierce. </w:t>
      </w:r>
      <w:r w:rsidRPr="00BD4D2F">
        <w:rPr>
          <w:sz w:val="12"/>
        </w:rPr>
        <w:t xml:space="preserve">A CROWDED FIELD </w:t>
      </w:r>
      <w:r w:rsidRPr="00D61F27">
        <w:rPr>
          <w:rStyle w:val="StyleUnderline"/>
          <w:highlight w:val="green"/>
        </w:rPr>
        <w:t>SpaceX, Blue Origin, Bigelow Airspace, Virgin Galactic, Boeing, Lockheed</w:t>
      </w:r>
      <w:r w:rsidRPr="00D61F27">
        <w:rPr>
          <w:rStyle w:val="StyleUnderline"/>
        </w:rPr>
        <w:t xml:space="preserve"> Martin</w:t>
      </w:r>
      <w:r w:rsidRPr="00E70197">
        <w:rPr>
          <w:rStyle w:val="StyleUnderline"/>
        </w:rPr>
        <w:t xml:space="preserve">… Not only has the number of private companies engaged in space exploration grown remarkably in recent years, these companies are quickly besting their government-sponsored competitors. </w:t>
      </w:r>
      <w:r w:rsidRPr="00BD4D2F">
        <w:rPr>
          <w:sz w:val="12"/>
        </w:rPr>
        <w:t xml:space="preserve">ADVERTISEMENT </w:t>
      </w:r>
      <w:r w:rsidRPr="00E70197">
        <w:rPr>
          <w:rStyle w:val="StyleUnderline"/>
        </w:rPr>
        <w:t xml:space="preserve">“We’re starting to see </w:t>
      </w:r>
      <w:r w:rsidRPr="00D61F27">
        <w:rPr>
          <w:rStyle w:val="StyleUnderline"/>
          <w:highlight w:val="green"/>
        </w:rPr>
        <w:t>advances</w:t>
      </w:r>
      <w:r w:rsidRPr="00E70197">
        <w:rPr>
          <w:rStyle w:val="StyleUnderline"/>
        </w:rPr>
        <w:t xml:space="preserve"> made </w:t>
      </w:r>
      <w:r w:rsidRPr="00D61F27">
        <w:rPr>
          <w:rStyle w:val="StyleUnderline"/>
          <w:highlight w:val="green"/>
        </w:rPr>
        <w:t>by private entities</w:t>
      </w:r>
      <w:r w:rsidRPr="00E70197">
        <w:rPr>
          <w:rStyle w:val="StyleUnderline"/>
        </w:rPr>
        <w:t xml:space="preserve"> that </w:t>
      </w:r>
      <w:r w:rsidRPr="00D61F27">
        <w:rPr>
          <w:rStyle w:val="StyleUnderline"/>
          <w:highlight w:val="green"/>
        </w:rPr>
        <w:t>are more significant than any</w:t>
      </w:r>
      <w:r w:rsidRPr="00E70197">
        <w:rPr>
          <w:rStyle w:val="StyleUnderline"/>
        </w:rPr>
        <w:t xml:space="preserve"> advances in the last three years that were made </w:t>
      </w:r>
      <w:r w:rsidRPr="00D61F27">
        <w:rPr>
          <w:rStyle w:val="StyleUnderline"/>
          <w:highlight w:val="green"/>
        </w:rPr>
        <w:t>by the government</w:t>
      </w:r>
      <w:r w:rsidRPr="00E70197">
        <w:rPr>
          <w:rStyle w:val="StyleUnderline"/>
        </w:rPr>
        <w:t xml:space="preserve">,” </w:t>
      </w:r>
      <w:r w:rsidRPr="00BD4D2F">
        <w:rPr>
          <w:sz w:val="12"/>
        </w:rPr>
        <w:t xml:space="preserve">Chris Lewicki,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w:t>
      </w:r>
      <w:r w:rsidRPr="00E70197">
        <w:rPr>
          <w:rStyle w:val="StyleUnderline"/>
        </w:rPr>
        <w:t xml:space="preserve">A month after that, in January 2016, </w:t>
      </w:r>
      <w:r w:rsidRPr="00C50CDC">
        <w:rPr>
          <w:rStyle w:val="StyleUnderline"/>
          <w:highlight w:val="green"/>
        </w:rPr>
        <w:t>Bezos</w:t>
      </w:r>
      <w:r w:rsidRPr="00E70197">
        <w:rPr>
          <w:rStyle w:val="StyleUnderline"/>
        </w:rPr>
        <w:t xml:space="preserve">’s company </w:t>
      </w:r>
      <w:r w:rsidRPr="00C50CDC">
        <w:rPr>
          <w:rStyle w:val="StyleUnderline"/>
          <w:highlight w:val="green"/>
        </w:rPr>
        <w:t>became the first</w:t>
      </w:r>
      <w:r w:rsidRPr="00E70197">
        <w:rPr>
          <w:rStyle w:val="StyleUnderline"/>
        </w:rPr>
        <w:t xml:space="preserve"> entity </w:t>
      </w:r>
      <w:r w:rsidRPr="00C50CDC">
        <w:rPr>
          <w:rStyle w:val="StyleUnderline"/>
          <w:highlight w:val="green"/>
        </w:rPr>
        <w:t>to re-launch</w:t>
      </w:r>
      <w:r w:rsidRPr="00E70197">
        <w:rPr>
          <w:rStyle w:val="StyleUnderline"/>
        </w:rPr>
        <w:t xml:space="preserve"> and re-land </w:t>
      </w:r>
      <w:r w:rsidRPr="00C50CDC">
        <w:rPr>
          <w:rStyle w:val="StyleUnderline"/>
          <w:highlight w:val="green"/>
        </w:rPr>
        <w:t>a</w:t>
      </w:r>
      <w:r w:rsidRPr="00C50CDC">
        <w:rPr>
          <w:rStyle w:val="StyleUnderline"/>
        </w:rPr>
        <w:t xml:space="preserve"> previously </w:t>
      </w:r>
      <w:r w:rsidRPr="00C50CDC">
        <w:rPr>
          <w:rStyle w:val="StyleUnderline"/>
          <w:highlight w:val="green"/>
        </w:rPr>
        <w:t>used rocket</w:t>
      </w:r>
      <w:r w:rsidRPr="00E70197">
        <w:rPr>
          <w:rStyle w:val="StyleUnderline"/>
        </w:rPr>
        <w:t>. SpaceX followed suit in 2017. “The government was never able to [build reusable rockets], but now, two private companies within the space of the same year have done that,”</w:t>
      </w:r>
      <w:r w:rsidRPr="00BD4D2F">
        <w:rPr>
          <w:sz w:val="12"/>
        </w:rPr>
        <w:t xml:space="preserve"> points out Lewicki. </w:t>
      </w:r>
      <w:r w:rsidRPr="00E70197">
        <w:rPr>
          <w:rStyle w:val="StyleUnderline"/>
        </w:rPr>
        <w:t xml:space="preserve">Not only are private companies already surpassing their government counterparts, several are poised to widen their lead in the coming months and years. </w:t>
      </w:r>
      <w:r w:rsidRPr="00BD4D2F">
        <w:rPr>
          <w:sz w:val="12"/>
        </w:rPr>
        <w:t xml:space="preserve">ADVERTISEMENT </w:t>
      </w:r>
      <w:r w:rsidRPr="00E70197">
        <w:rPr>
          <w:rStyle w:val="StyleUnderline"/>
        </w:rPr>
        <w:t xml:space="preserve">If all goes according to plan, when </w:t>
      </w:r>
      <w:r w:rsidRPr="00C50CDC">
        <w:rPr>
          <w:rStyle w:val="StyleUnderline"/>
          <w:highlight w:val="green"/>
        </w:rPr>
        <w:t>SpaceX’s Falcon</w:t>
      </w:r>
      <w:r w:rsidRPr="00E70197">
        <w:rPr>
          <w:rStyle w:val="StyleUnderline"/>
        </w:rPr>
        <w:t xml:space="preserve"> Heavy launches in September, </w:t>
      </w:r>
      <w:r w:rsidRPr="00C50CDC">
        <w:rPr>
          <w:rStyle w:val="StyleUnderline"/>
          <w:highlight w:val="green"/>
        </w:rPr>
        <w:t>it’ll take the title of the world’s most powerful rocket</w:t>
      </w:r>
      <w:r w:rsidRPr="00E70197">
        <w:rPr>
          <w:rStyle w:val="StyleUnderline"/>
        </w:rPr>
        <w:t xml:space="preserve"> away from NASA’s Saturn V. Virgin Galactic is already selling tickets for what it expects to be the first private spaceflights, which will take place aboard the sleek VSS Unity. SpaceX plans to send space tourists to the Moon in 2018, and then in 2024, the company hopes to launch a system that will take people all the way to Mars…roughly 5-15 years before NASA expects to do the same. </w:t>
      </w:r>
      <w:r w:rsidRPr="00BD4D2F">
        <w:rPr>
          <w:sz w:val="12"/>
        </w:rPr>
        <w:t xml:space="preserve">ALL ON THE SAME TEAM 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w:t>
      </w:r>
      <w:r w:rsidRPr="00C50CDC">
        <w:rPr>
          <w:rStyle w:val="StyleUnderline"/>
        </w:rPr>
        <w:t>The universe is huge</w:t>
      </w:r>
      <w:r w:rsidRPr="00E70197">
        <w:rPr>
          <w:rStyle w:val="StyleUnderline"/>
        </w:rPr>
        <w:t xml:space="preserve">, with galaxy estimates in the trillions, </w:t>
      </w:r>
      <w:r w:rsidRPr="00C50CDC">
        <w:rPr>
          <w:rStyle w:val="StyleUnderline"/>
        </w:rPr>
        <w:t>so the goalpost will continue moving</w:t>
      </w:r>
      <w:r w:rsidRPr="00E70197">
        <w:rPr>
          <w:rStyle w:val="StyleUnderline"/>
        </w:rPr>
        <w:t xml:space="preserve"> back (to bring another sport into the analogy). Rather than focusing on competing in what is ultimately an unwinnable race, </w:t>
      </w:r>
      <w:r w:rsidRPr="00C50CDC">
        <w:rPr>
          <w:rStyle w:val="StyleUnderline"/>
        </w:rPr>
        <w:t>private and government-backed space agencies can actually benefit from collaboration</w:t>
      </w:r>
      <w:r w:rsidRPr="00E70197">
        <w:rPr>
          <w:rStyle w:val="StyleUnderline"/>
        </w:rPr>
        <w:t xml:space="preserve"> thanks to their inherent differences. </w:t>
      </w:r>
      <w:r w:rsidRPr="00BD4D2F">
        <w:rPr>
          <w:sz w:val="12"/>
        </w:rPr>
        <w:t xml:space="preserve">“The way that SpaceX, Planetary Resources, or Virgin Galactic approaches space exploration is going to be very different from NASA or the Air Force,” explains Lewicki. </w:t>
      </w:r>
      <w:r w:rsidRPr="00C50CDC">
        <w:rPr>
          <w:rStyle w:val="StyleUnderline"/>
          <w:highlight w:val="green"/>
        </w:rPr>
        <w:t>Private</w:t>
      </w:r>
      <w:r w:rsidRPr="00E70197">
        <w:rPr>
          <w:rStyle w:val="StyleUnderline"/>
        </w:rPr>
        <w:t xml:space="preserve"> </w:t>
      </w:r>
      <w:r w:rsidRPr="00C50CDC">
        <w:rPr>
          <w:rStyle w:val="StyleUnderline"/>
          <w:highlight w:val="green"/>
        </w:rPr>
        <w:t>companies aren’t beholden to</w:t>
      </w:r>
      <w:r w:rsidRPr="00C50CDC">
        <w:rPr>
          <w:rStyle w:val="StyleUnderline"/>
        </w:rPr>
        <w:t xml:space="preserve"> the same </w:t>
      </w:r>
      <w:r w:rsidRPr="00C50CDC">
        <w:rPr>
          <w:rStyle w:val="StyleUnderline"/>
          <w:highlight w:val="green"/>
        </w:rPr>
        <w:t>slow processes that</w:t>
      </w:r>
      <w:r w:rsidRPr="00E70197">
        <w:rPr>
          <w:rStyle w:val="StyleUnderline"/>
        </w:rPr>
        <w:t xml:space="preserve"> often </w:t>
      </w:r>
      <w:r w:rsidRPr="00C50CDC">
        <w:rPr>
          <w:rStyle w:val="StyleUnderline"/>
          <w:highlight w:val="green"/>
        </w:rPr>
        <w:t>stall government projects</w:t>
      </w:r>
      <w:r w:rsidRPr="00E70197">
        <w:rPr>
          <w:rStyle w:val="StyleUnderline"/>
        </w:rPr>
        <w:t xml:space="preserve">, and </w:t>
      </w:r>
      <w:r w:rsidRPr="00C50CDC">
        <w:rPr>
          <w:rStyle w:val="StyleUnderline"/>
          <w:highlight w:val="green"/>
        </w:rPr>
        <w:t>they can secure or reallocate funding</w:t>
      </w:r>
      <w:r w:rsidRPr="00E70197">
        <w:rPr>
          <w:rStyle w:val="StyleUnderline"/>
        </w:rPr>
        <w:t xml:space="preserve"> much </w:t>
      </w:r>
      <w:r w:rsidRPr="00C50CDC">
        <w:rPr>
          <w:rStyle w:val="StyleUnderline"/>
          <w:highlight w:val="green"/>
        </w:rPr>
        <w:t>more swiftly</w:t>
      </w:r>
      <w:r w:rsidRPr="00E70197">
        <w:rPr>
          <w:rStyle w:val="StyleUnderline"/>
        </w:rPr>
        <w:t xml:space="preserve"> if need be.</w:t>
      </w:r>
      <w:r w:rsidRPr="00BD4D2F">
        <w:rPr>
          <w:sz w:val="12"/>
        </w:rPr>
        <w:t xml:space="preserve"> However, unlike agencies like NASA, they do have shareholders to keep happy and a need to constantly pursue profitability. ADVERTISEMENT </w:t>
      </w:r>
      <w:r w:rsidRPr="00E70197">
        <w:rPr>
          <w:rStyle w:val="StyleUnderline"/>
        </w:rPr>
        <w:t xml:space="preserve">The two sectors, therefore, have a tremendous opportunity to help one another. Private </w:t>
      </w:r>
      <w:r w:rsidRPr="00C50CDC">
        <w:rPr>
          <w:rStyle w:val="StyleUnderline"/>
          <w:highlight w:val="green"/>
        </w:rPr>
        <w:t>companies can generate revenue through government contracts</w:t>
      </w:r>
      <w:r w:rsidRPr="00E70197">
        <w:rPr>
          <w:rStyle w:val="StyleUnderline"/>
        </w:rPr>
        <w:t xml:space="preserve"> —for example, NASA has contracted Boeing to transport astronauts to the International Space Station (ISS), and SpaceX just closed a deal with the U.S. Air Force to launch its secretive space drone.</w:t>
      </w:r>
      <w:r w:rsidRPr="00BD4D2F">
        <w:rPr>
          <w:sz w:val="12"/>
        </w:rPr>
        <w:t xml:space="preserve"> This leaves the government agencies free to pursue the kind of forward-thinking, longer-term research that might not immediately generate revenue, but that can be later streamlined and improved upon in the private sector. Ultimately, Space Race 2.0 has no losers. </w:t>
      </w:r>
      <w:r w:rsidRPr="00E70197">
        <w:rPr>
          <w:rStyle w:val="StyleUnderline"/>
        </w:rPr>
        <w:t>The breakthroughs happening in space exploration benefit us all, and truly, a little friendly competition never hurt anyone</w:t>
      </w:r>
      <w:r w:rsidRPr="00BD4D2F">
        <w:rPr>
          <w:sz w:val="12"/>
        </w:rPr>
        <w:t xml:space="preserve"> (unless you count the egos bruised by those tweets).</w:t>
      </w:r>
    </w:p>
    <w:p w14:paraId="46323B3B" w14:textId="77777777" w:rsidR="006F71F6" w:rsidRPr="00E70197" w:rsidRDefault="006F71F6" w:rsidP="006F71F6">
      <w:pPr>
        <w:pStyle w:val="Heading4"/>
      </w:pPr>
      <w:r w:rsidRPr="00E70197">
        <w:t>It solves a litany of existential threats – don’t put all your eggs in one basket.</w:t>
      </w:r>
    </w:p>
    <w:p w14:paraId="10172E36" w14:textId="77777777" w:rsidR="006F71F6" w:rsidRPr="00E70197" w:rsidRDefault="006F71F6" w:rsidP="006F71F6">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 2021, https://www.econlib.org/why-human-space-exploration-matters/] TDI</w:t>
      </w:r>
    </w:p>
    <w:p w14:paraId="6454970C" w14:textId="77777777" w:rsidR="006F71F6" w:rsidRPr="00E70197" w:rsidRDefault="006F71F6" w:rsidP="006F71F6">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760CA6">
        <w:rPr>
          <w:rStyle w:val="StyleUnderline"/>
        </w:rPr>
        <w:t>if humans</w:t>
      </w:r>
      <w:r w:rsidRPr="00E70197">
        <w:rPr>
          <w:rStyle w:val="StyleUnderline"/>
        </w:rPr>
        <w:t xml:space="preserve"> want </w:t>
      </w:r>
      <w:r w:rsidRPr="00DA579A">
        <w:rPr>
          <w:rStyle w:val="StyleUnderline"/>
        </w:rPr>
        <w:t>to survive in</w:t>
      </w:r>
      <w:r w:rsidRPr="00E70197">
        <w:rPr>
          <w:rStyle w:val="StyleUnderline"/>
        </w:rPr>
        <w:t xml:space="preserve"> perpetuity, </w:t>
      </w:r>
      <w:r w:rsidRPr="00760CA6">
        <w:rPr>
          <w:rStyle w:val="StyleUnderline"/>
          <w:highlight w:val="green"/>
        </w:rPr>
        <w:t>we need</w:t>
      </w:r>
      <w:r w:rsidRPr="00E70197">
        <w:rPr>
          <w:rStyle w:val="StyleUnderline"/>
        </w:rPr>
        <w:t xml:space="preserve"> to establish ourselves on </w:t>
      </w:r>
      <w:r w:rsidRPr="00760CA6">
        <w:rPr>
          <w:rStyle w:val="StyleUnderline"/>
          <w:highlight w:val="green"/>
        </w:rPr>
        <w:t>other planets</w:t>
      </w:r>
      <w:r w:rsidRPr="00E70197">
        <w:rPr>
          <w:rStyle w:val="StyleUnderline"/>
        </w:rPr>
        <w:t xml:space="preserve"> in addition to Earth</w:t>
      </w:r>
      <w:r w:rsidRPr="00E70197">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760CA6">
        <w:rPr>
          <w:rStyle w:val="StyleUnderline"/>
        </w:rPr>
        <w:t>life might not make it</w:t>
      </w:r>
      <w:r w:rsidRPr="00E70197">
        <w:rPr>
          <w:rStyle w:val="StyleUnderline"/>
        </w:rPr>
        <w:t xml:space="preserve"> here. There is no guarantee that it will, and in the very long run, </w:t>
      </w:r>
      <w:r w:rsidRPr="00DA579A">
        <w:rPr>
          <w:rStyle w:val="StyleUnderline"/>
        </w:rPr>
        <w:t>with the expansion and subsequent death of our sun, we know with near certainty that it will not. Consider just a few possible</w:t>
      </w:r>
      <w:r w:rsidRPr="00E70197">
        <w:rPr>
          <w:rStyle w:val="StyleUnderline"/>
        </w:rPr>
        <w:t xml:space="preserve"> </w:t>
      </w:r>
      <w:r w:rsidRPr="00760CA6">
        <w:rPr>
          <w:rStyle w:val="StyleUnderline"/>
          <w:highlight w:val="green"/>
        </w:rPr>
        <w:t>extinction-level events</w:t>
      </w:r>
      <w:r w:rsidRPr="00E70197">
        <w:rPr>
          <w:rStyle w:val="StyleUnderline"/>
        </w:rPr>
        <w:t xml:space="preserve"> that </w:t>
      </w:r>
      <w:r w:rsidRPr="00760CA6">
        <w:rPr>
          <w:rStyle w:val="StyleUnderline"/>
          <w:highlight w:val="green"/>
        </w:rPr>
        <w:t>could strike</w:t>
      </w:r>
      <w:r w:rsidRPr="00E70197">
        <w:rPr>
          <w:rStyle w:val="StyleUnderline"/>
        </w:rPr>
        <w:t xml:space="preserve"> even earlier: large </w:t>
      </w:r>
      <w:r w:rsidRPr="00DA579A">
        <w:rPr>
          <w:rStyle w:val="StyleUnderline"/>
        </w:rPr>
        <w:t xml:space="preserve">meteors, </w:t>
      </w:r>
      <w:proofErr w:type="spellStart"/>
      <w:r w:rsidRPr="00DA579A">
        <w:rPr>
          <w:rStyle w:val="StyleUnderline"/>
        </w:rPr>
        <w:t>supervolcanic</w:t>
      </w:r>
      <w:proofErr w:type="spellEnd"/>
      <w:r w:rsidRPr="00DA579A">
        <w:rPr>
          <w:rStyle w:val="StyleUnderline"/>
        </w:rPr>
        <w:t xml:space="preserve"> eruptions, drastic climactic disruption</w:t>
      </w:r>
      <w:r w:rsidRPr="00E70197">
        <w:rPr>
          <w:rStyle w:val="StyleUnderline"/>
        </w:rPr>
        <w:t xml:space="preserve"> of the “Snowball Earth” variety</w:t>
      </w:r>
      <w:r w:rsidRPr="00E70197">
        <w:t xml:space="preserve">. As SpaceX founder and Tesla CEO Elon Musk recently observed on the Joe Rogan Experience podcast, </w:t>
      </w:r>
      <w:r w:rsidRPr="00E70197">
        <w:rPr>
          <w:rStyle w:val="StyleUnderline"/>
        </w:rPr>
        <w:t>“A species that does not become multiplanetary is simply waiting around until there is some extinction event, either self-inflicted or external.”</w:t>
      </w:r>
      <w:r w:rsidRPr="00E70197">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w:t>
      </w:r>
      <w:r w:rsidRPr="00DA579A">
        <w:rPr>
          <w:rStyle w:val="StyleUnderline"/>
        </w:rPr>
        <w:t>but the odds that we blow ourselves up are still there. Slim, but there. It’s more plausible that a severe nuclear war and the nuclear winter it would likely trigger would leave the human population greatly reduced as</w:t>
      </w:r>
      <w:r w:rsidRPr="00E70197">
        <w:rPr>
          <w:rStyle w:val="StyleUnderline"/>
        </w:rPr>
        <w:t xml:space="preserve"> opposed to completely extinct, but then the question becomes: why is that a risk we would want to take? The bomb is here to stay for now, but there is no reason that 100% of known life in the universe needs to stay here on Earth to keep it company, waiting around for something even more destructive to show up. While </w:t>
      </w:r>
      <w:r w:rsidRPr="00760CA6">
        <w:rPr>
          <w:rStyle w:val="StyleUnderline"/>
          <w:highlight w:val="green"/>
        </w:rPr>
        <w:t>we</w:t>
      </w:r>
      <w:r w:rsidRPr="00760CA6">
        <w:rPr>
          <w:rStyle w:val="StyleUnderline"/>
        </w:rPr>
        <w:t>’</w:t>
      </w:r>
      <w:r w:rsidRPr="00E70197">
        <w:rPr>
          <w:rStyle w:val="StyleUnderline"/>
        </w:rPr>
        <w:t xml:space="preserve">re on that happy subject: Do you have any good intuitions about our collective chances against hostile, or simply arrogant or domineering, technologically-advanced extraterrestrial lifeforms, if and/or when they decide to pay us a visit on our home turf? </w:t>
      </w:r>
      <w:r w:rsidRPr="00E70197">
        <w:t xml:space="preserve">These scary situation sketches will suffice. At bottom, </w:t>
      </w:r>
      <w:r w:rsidRPr="00E70197">
        <w:rPr>
          <w:rStyle w:val="StyleUnderline"/>
        </w:rPr>
        <w:t xml:space="preserve">the core reason I am a believer in the </w:t>
      </w:r>
      <w:r w:rsidRPr="00760CA6">
        <w:rPr>
          <w:rStyle w:val="StyleUnderline"/>
          <w:highlight w:val="green"/>
        </w:rPr>
        <w:t>need to make life</w:t>
      </w:r>
      <w:r w:rsidRPr="00E70197">
        <w:rPr>
          <w:rStyle w:val="StyleUnderline"/>
        </w:rPr>
        <w:t xml:space="preserve">—and not just human life—multiplanetary is the same basic reason I would never counsel a friend to keep all their money and valuables in one place: </w:t>
      </w:r>
      <w:r w:rsidRPr="00760CA6">
        <w:rPr>
          <w:rStyle w:val="StyleUnderline"/>
          <w:highlight w:val="green"/>
        </w:rPr>
        <w:t>divers</w:t>
      </w:r>
      <w:r w:rsidRPr="00E70197">
        <w:rPr>
          <w:rStyle w:val="StyleUnderline"/>
        </w:rPr>
        <w:t>ification is good.</w:t>
      </w:r>
      <w:r w:rsidRPr="00E70197">
        <w:t xml:space="preserve"> Wisdom and experience suggest we store precious resources in multiple safe(</w:t>
      </w:r>
      <w:proofErr w:type="spellStart"/>
      <w:r w:rsidRPr="00E70197">
        <w:t>ish</w:t>
      </w:r>
      <w:proofErr w:type="spellEnd"/>
      <w:r w:rsidRPr="00E70197">
        <w:t xml:space="preserve">)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our approach to the human population itself—the universal store and font of “human capital”—does not currently prioritize diversification to the degree our technological capabilities would allow. </w:t>
      </w:r>
      <w:r w:rsidRPr="00760CA6">
        <w:rPr>
          <w:rStyle w:val="StyleUnderline"/>
          <w:highlight w:val="green"/>
        </w:rPr>
        <w:t>The</w:t>
      </w:r>
      <w:r w:rsidRPr="00E70197">
        <w:rPr>
          <w:rStyle w:val="StyleUnderline"/>
        </w:rPr>
        <w:t xml:space="preserve"> distribution of the </w:t>
      </w:r>
      <w:r w:rsidRPr="00760CA6">
        <w:rPr>
          <w:rStyle w:val="StyleUnderline"/>
          <w:highlight w:val="green"/>
        </w:rPr>
        <w:t>human population</w:t>
      </w:r>
      <w:r w:rsidRPr="00E70197">
        <w:rPr>
          <w:rStyle w:val="StyleUnderline"/>
        </w:rPr>
        <w:t xml:space="preserve">, and of almost all human knowledge and works, </w:t>
      </w:r>
      <w:r w:rsidRPr="00760CA6">
        <w:rPr>
          <w:rStyle w:val="StyleUnderline"/>
          <w:highlight w:val="green"/>
        </w:rPr>
        <w:t>is</w:t>
      </w:r>
      <w:r w:rsidRPr="00E70197">
        <w:rPr>
          <w:rStyle w:val="StyleUnderline"/>
        </w:rPr>
        <w:t xml:space="preserve"> overwhelmingly </w:t>
      </w:r>
      <w:r w:rsidRPr="00760CA6">
        <w:rPr>
          <w:rStyle w:val="StyleUnderline"/>
          <w:highlight w:val="green"/>
        </w:rPr>
        <w:t>local</w:t>
      </w:r>
      <w:r w:rsidRPr="00E70197">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xml:space="preserve">. </w:t>
      </w:r>
      <w:r w:rsidRPr="00760CA6">
        <w:rPr>
          <w:rStyle w:val="StyleUnderline"/>
          <w:highlight w:val="green"/>
        </w:rPr>
        <w:t>Spreading</w:t>
      </w:r>
      <w:r w:rsidRPr="00E70197">
        <w:rPr>
          <w:rStyle w:val="StyleUnderline"/>
        </w:rPr>
        <w:t xml:space="preserve"> these </w:t>
      </w:r>
      <w:r w:rsidRPr="00760CA6">
        <w:rPr>
          <w:rStyle w:val="StyleUnderline"/>
          <w:highlight w:val="green"/>
        </w:rPr>
        <w:t>goods</w:t>
      </w:r>
      <w:r w:rsidRPr="00E70197">
        <w:rPr>
          <w:rStyle w:val="StyleUnderline"/>
        </w:rPr>
        <w:t xml:space="preserve"> to a few additional locations within the solar system </w:t>
      </w:r>
      <w:r w:rsidRPr="00760CA6">
        <w:rPr>
          <w:rStyle w:val="StyleUnderline"/>
          <w:highlight w:val="green"/>
        </w:rPr>
        <w:t xml:space="preserve">would be </w:t>
      </w:r>
      <w:r w:rsidRPr="00760CA6">
        <w:rPr>
          <w:rStyle w:val="StyleUnderline"/>
        </w:rPr>
        <w:t xml:space="preserve">a </w:t>
      </w:r>
      <w:r w:rsidRPr="00760CA6">
        <w:rPr>
          <w:rStyle w:val="StyleUnderline"/>
          <w:highlight w:val="green"/>
        </w:rPr>
        <w:t>major</w:t>
      </w:r>
      <w:r w:rsidRPr="00E70197">
        <w:rPr>
          <w:rStyle w:val="StyleUnderline"/>
        </w:rPr>
        <w:t xml:space="preserve"> species-and-civilization-level accomplishment that all living at the time could feel satisfied by, and even take some pride in. And this is something that we seem to be just on the cusp of being able to do</w:t>
      </w:r>
      <w:r w:rsidRPr="00E70197">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w:t>
      </w:r>
      <w:r w:rsidRPr="00760CA6">
        <w:rPr>
          <w:rStyle w:val="StyleUnderline"/>
          <w:highlight w:val="green"/>
        </w:rPr>
        <w:t xml:space="preserve">the </w:t>
      </w:r>
      <w:proofErr w:type="spellStart"/>
      <w:r w:rsidRPr="00760CA6">
        <w:rPr>
          <w:rStyle w:val="StyleUnderline"/>
          <w:highlight w:val="green"/>
        </w:rPr>
        <w:t>uniplanetary</w:t>
      </w:r>
      <w:proofErr w:type="spellEnd"/>
      <w:r w:rsidRPr="00E70197">
        <w:rPr>
          <w:rStyle w:val="StyleUnderline"/>
        </w:rPr>
        <w:t xml:space="preserve"> human </w:t>
      </w:r>
      <w:r w:rsidRPr="00760CA6">
        <w:rPr>
          <w:rStyle w:val="StyleUnderline"/>
          <w:highlight w:val="green"/>
        </w:rPr>
        <w:t>situation is</w:t>
      </w:r>
      <w:r w:rsidRPr="00E70197">
        <w:rPr>
          <w:rStyle w:val="StyleUnderline"/>
        </w:rPr>
        <w:t xml:space="preserve"> becoming, if it is not already, one of </w:t>
      </w:r>
      <w:r w:rsidRPr="00760CA6">
        <w:rPr>
          <w:rStyle w:val="StyleUnderline"/>
          <w:highlight w:val="green"/>
        </w:rPr>
        <w:t>pure choice.</w:t>
      </w:r>
    </w:p>
    <w:p w14:paraId="76E83B27" w14:textId="77777777" w:rsidR="006F71F6" w:rsidRDefault="006F71F6" w:rsidP="00CE6697">
      <w:pPr>
        <w:rPr>
          <w:sz w:val="12"/>
        </w:rPr>
      </w:pPr>
    </w:p>
    <w:p w14:paraId="4F45E854" w14:textId="77777777" w:rsidR="006F71F6" w:rsidRPr="007F5BEB" w:rsidRDefault="006F71F6" w:rsidP="006F71F6">
      <w:pPr>
        <w:pStyle w:val="Heading4"/>
      </w:pPr>
      <w:r>
        <w:t xml:space="preserve">Space colonization is key to ensure human survival – pursuing it </w:t>
      </w:r>
      <w:r>
        <w:rPr>
          <w:u w:val="single"/>
        </w:rPr>
        <w:t>as soon as possible</w:t>
      </w:r>
      <w:r>
        <w:t xml:space="preserve"> is crucial</w:t>
      </w:r>
    </w:p>
    <w:p w14:paraId="47EEBC7A" w14:textId="77777777" w:rsidR="006F71F6" w:rsidRPr="00F945C1" w:rsidRDefault="006F71F6" w:rsidP="006F71F6">
      <w:proofErr w:type="spellStart"/>
      <w:r w:rsidRPr="00F945C1">
        <w:rPr>
          <w:rStyle w:val="Style13ptBold"/>
        </w:rPr>
        <w:t>Kovic</w:t>
      </w:r>
      <w:proofErr w:type="spellEnd"/>
      <w:r w:rsidRPr="00F945C1">
        <w:rPr>
          <w:rStyle w:val="Style13ptBold"/>
        </w:rPr>
        <w:t xml:space="preserve"> 18</w:t>
      </w:r>
      <w:r>
        <w:t xml:space="preserve"> </w:t>
      </w:r>
      <w:r w:rsidRPr="00F945C1">
        <w:t xml:space="preserve">(Marko </w:t>
      </w:r>
      <w:proofErr w:type="spellStart"/>
      <w:r w:rsidRPr="00F945C1">
        <w:t>Kovic</w:t>
      </w:r>
      <w:proofErr w:type="spellEnd"/>
      <w:r w:rsidRPr="00F945C1">
        <w:t xml:space="preserve">, co-founder and president of the thinktank </w:t>
      </w:r>
      <w:r w:rsidRPr="0038658C">
        <w:t>ZIPAR</w:t>
      </w:r>
      <w:r w:rsidRPr="00F945C1">
        <w:t xml:space="preserve">, the Zurich Institute of Public Affairs Research. He is also co-founder and CEO of the consulting firm </w:t>
      </w:r>
      <w:proofErr w:type="spellStart"/>
      <w:r w:rsidRPr="0038658C">
        <w:t>ars</w:t>
      </w:r>
      <w:proofErr w:type="spellEnd"/>
      <w:r w:rsidRPr="0038658C">
        <w:t xml:space="preserve"> </w:t>
      </w:r>
      <w:proofErr w:type="spellStart"/>
      <w:r w:rsidRPr="0038658C">
        <w:t>cognitionis</w:t>
      </w:r>
      <w:proofErr w:type="spellEnd"/>
      <w:r w:rsidRPr="00F945C1">
        <w:t>,. He has a PhD in political communication, University of Zurich</w:t>
      </w:r>
      <w:r>
        <w:t xml:space="preserve">) </w:t>
      </w:r>
      <w:r w:rsidRPr="00F945C1">
        <w:t>“Why space colonization is so important”, Nov 10, 2018, https://medium.com/@marko_kovic/space-colonization-why-nothing-else-matters-a877723f77d4)//ASMITH</w:t>
      </w:r>
    </w:p>
    <w:p w14:paraId="2CC1659E" w14:textId="77777777" w:rsidR="006F71F6" w:rsidRPr="00664E3C" w:rsidRDefault="006F71F6" w:rsidP="006F71F6">
      <w:r w:rsidRPr="00664E3C">
        <w:t xml:space="preserve">Why, you might wonder, does space colonization matter, possibly more than anything else, as the title </w:t>
      </w:r>
      <w:r w:rsidRPr="00170172">
        <w:t xml:space="preserve">of this article claims? Because </w:t>
      </w:r>
      <w:r w:rsidRPr="00170172">
        <w:rPr>
          <w:rStyle w:val="StyleUnderline"/>
        </w:rPr>
        <w:t>the future of humankind directly and completely dependent on whether and how we manage to colonize space.</w:t>
      </w:r>
    </w:p>
    <w:p w14:paraId="12643B50" w14:textId="77777777" w:rsidR="006F71F6" w:rsidRPr="00664E3C" w:rsidRDefault="006F71F6" w:rsidP="006F71F6">
      <w:r w:rsidRPr="00664E3C">
        <w:t xml:space="preserve">Space colonization is a double-edged sword. On one hand, </w:t>
      </w:r>
      <w:r w:rsidRPr="001B5D56">
        <w:rPr>
          <w:rStyle w:val="Emphasis"/>
          <w:highlight w:val="green"/>
        </w:rPr>
        <w:t>the creation of</w:t>
      </w:r>
      <w:r w:rsidRPr="00664E3C">
        <w:rPr>
          <w:rStyle w:val="Emphasis"/>
        </w:rPr>
        <w:t xml:space="preserve"> permanent and self-</w:t>
      </w:r>
      <w:r w:rsidRPr="001B5D56">
        <w:rPr>
          <w:rStyle w:val="Emphasis"/>
          <w:highlight w:val="green"/>
        </w:rPr>
        <w:t>sustainable human habitats beyond Earth is unavoidable if humankind is to exist in the long-term</w:t>
      </w:r>
      <w:r w:rsidRPr="00664E3C">
        <w:rPr>
          <w:rStyle w:val="Emphasis"/>
        </w:rPr>
        <w:t xml:space="preserve"> future.</w:t>
      </w:r>
      <w:r w:rsidRPr="00664E3C">
        <w:t xml:space="preserve"> On the other hand, however, space colonization could bring about a catastrophically bad future if we colonize space in a bad way. That future that might be worse than one in which humankind does not exist.</w:t>
      </w:r>
    </w:p>
    <w:p w14:paraId="2A442888" w14:textId="77777777" w:rsidR="006F71F6" w:rsidRPr="00664E3C" w:rsidRDefault="006F71F6" w:rsidP="006F71F6">
      <w:pPr>
        <w:rPr>
          <w:szCs w:val="16"/>
        </w:rPr>
      </w:pPr>
      <w:r w:rsidRPr="00664E3C">
        <w:rPr>
          <w:szCs w:val="16"/>
        </w:rPr>
        <w:t>Space or bust: Why we must reach for the stars</w:t>
      </w:r>
    </w:p>
    <w:p w14:paraId="13D3B34A" w14:textId="77777777" w:rsidR="006F71F6" w:rsidRPr="00664E3C" w:rsidRDefault="006F71F6" w:rsidP="006F71F6">
      <w:pPr>
        <w:rPr>
          <w:szCs w:val="16"/>
        </w:rPr>
      </w:pPr>
      <w:r w:rsidRPr="00664E3C">
        <w:rPr>
          <w:szCs w:val="16"/>
        </w:rPr>
        <w:t>Why should we pursue space colonization in the first place? Don’t we have more pressing problems today, on Earth?</w:t>
      </w:r>
    </w:p>
    <w:p w14:paraId="3B91D51B" w14:textId="77777777" w:rsidR="006F71F6" w:rsidRPr="00F945C1" w:rsidRDefault="006F71F6" w:rsidP="006F71F6">
      <w:r w:rsidRPr="00F945C1">
        <w:t xml:space="preserve">Yes, </w:t>
      </w:r>
      <w:r w:rsidRPr="00664E3C">
        <w:rPr>
          <w:rStyle w:val="StyleUnderline"/>
        </w:rPr>
        <w:t>we do have many problems on Earth today, and we should try to solve them. But space colonization is just that: A strategy for dealing with certain problems</w:t>
      </w:r>
      <w:r w:rsidRPr="00F945C1">
        <w:t xml:space="preserve">. An the problems that </w:t>
      </w:r>
      <w:r w:rsidRPr="001B5D56">
        <w:rPr>
          <w:rStyle w:val="Emphasis"/>
          <w:highlight w:val="green"/>
        </w:rPr>
        <w:t>space colonization would be dealing with</w:t>
      </w:r>
      <w:r w:rsidRPr="00F945C1">
        <w:t xml:space="preserve"> are, arguably, among the greatest problems of them all: </w:t>
      </w:r>
      <w:r w:rsidRPr="001B5D56">
        <w:rPr>
          <w:rStyle w:val="Emphasis"/>
          <w:highlight w:val="green"/>
        </w:rPr>
        <w:t>Existential risks</w:t>
      </w:r>
      <w:r w:rsidRPr="00F945C1">
        <w:t xml:space="preserve">; risks that might lead to the extinction of humankind [1]. Currently, all of our proverbial existential eggs are in the same basket. </w:t>
      </w:r>
      <w:r w:rsidRPr="001B5D56">
        <w:rPr>
          <w:rStyle w:val="StyleUnderline"/>
          <w:highlight w:val="green"/>
        </w:rPr>
        <w:t>If a natural existential risk strikes</w:t>
      </w:r>
      <w:r w:rsidRPr="00F945C1">
        <w:t xml:space="preserve"> (</w:t>
      </w:r>
      <w:r w:rsidRPr="001B5D56">
        <w:rPr>
          <w:rStyle w:val="Emphasis"/>
          <w:highlight w:val="green"/>
        </w:rPr>
        <w:t>for example, a large asteroid</w:t>
      </w:r>
      <w:r w:rsidRPr="00F945C1">
        <w:t xml:space="preserve"> colliding with Earth) </w:t>
      </w:r>
      <w:r w:rsidRPr="001B5D56">
        <w:rPr>
          <w:rStyle w:val="StyleUnderline"/>
          <w:highlight w:val="green"/>
        </w:rPr>
        <w:t xml:space="preserve">or </w:t>
      </w:r>
      <w:r w:rsidRPr="00170172">
        <w:rPr>
          <w:rStyle w:val="StyleUnderline"/>
        </w:rPr>
        <w:t>if a man-made existential risk results in a catastrophic outcome</w:t>
      </w:r>
      <w:r w:rsidRPr="00170172">
        <w:t xml:space="preserve"> (</w:t>
      </w:r>
      <w:r w:rsidRPr="00170172">
        <w:rPr>
          <w:rStyle w:val="Emphasis"/>
        </w:rPr>
        <w:t>for example, r</w:t>
      </w:r>
      <w:r w:rsidRPr="00570A06">
        <w:rPr>
          <w:rStyle w:val="Emphasis"/>
        </w:rPr>
        <w:t xml:space="preserve">unaway </w:t>
      </w:r>
      <w:r w:rsidRPr="001B5D56">
        <w:rPr>
          <w:rStyle w:val="Emphasis"/>
          <w:highlight w:val="green"/>
        </w:rPr>
        <w:t>global warming</w:t>
      </w:r>
      <w:r w:rsidRPr="00F945C1">
        <w:t xml:space="preserve"> [2, 3]), </w:t>
      </w:r>
      <w:r w:rsidRPr="001B5D56">
        <w:rPr>
          <w:rStyle w:val="StyleUnderline"/>
          <w:highlight w:val="green"/>
        </w:rPr>
        <w:t>all of humankind is at risk</w:t>
      </w:r>
      <w:r w:rsidRPr="00664E3C">
        <w:rPr>
          <w:rStyle w:val="StyleUnderline"/>
        </w:rPr>
        <w:t xml:space="preserve"> because humankind is currently limited to planet Earth. If</w:t>
      </w:r>
      <w:r w:rsidRPr="00F945C1">
        <w:t xml:space="preserve">, however, </w:t>
      </w:r>
      <w:r w:rsidRPr="00664E3C">
        <w:rPr>
          <w:rStyle w:val="StyleUnderline"/>
        </w:rPr>
        <w:t>there are self-sustainable human habitats beyond Earth, then the probability of an irreversibly catastrophic outcome for all of humankind is drastically reduced.</w:t>
      </w:r>
    </w:p>
    <w:p w14:paraId="64A941A0" w14:textId="77777777" w:rsidR="006F71F6" w:rsidRPr="00664E3C" w:rsidRDefault="006F71F6" w:rsidP="006F71F6">
      <w:pPr>
        <w:rPr>
          <w:sz w:val="14"/>
        </w:rPr>
      </w:pPr>
      <w:r w:rsidRPr="00664E3C">
        <w:rPr>
          <w:sz w:val="14"/>
        </w:rPr>
        <w:t xml:space="preserve">Investing in space colonization today could therefore have immense future benefits. Using resources today in order to make space colonization possible in the medium-term future is not a waste, but a very profitable investment. </w:t>
      </w:r>
      <w:r w:rsidRPr="00664E3C">
        <w:rPr>
          <w:rStyle w:val="StyleUnderline"/>
        </w:rPr>
        <w:t xml:space="preserve">If humankind stays limited to Earth </w:t>
      </w:r>
      <w:r w:rsidRPr="00170172">
        <w:rPr>
          <w:rStyle w:val="StyleUnderline"/>
        </w:rPr>
        <w:t>and</w:t>
      </w:r>
      <w:r w:rsidRPr="001B5D56">
        <w:rPr>
          <w:rStyle w:val="StyleUnderline"/>
          <w:highlight w:val="green"/>
        </w:rPr>
        <w:t xml:space="preserve"> if we go extinct</w:t>
      </w:r>
      <w:r w:rsidRPr="00664E3C">
        <w:rPr>
          <w:rStyle w:val="StyleUnderline"/>
        </w:rPr>
        <w:t xml:space="preserve"> as a consequence of doing so, </w:t>
      </w:r>
      <w:r w:rsidRPr="001B5D56">
        <w:rPr>
          <w:rStyle w:val="StyleUnderline"/>
          <w:highlight w:val="green"/>
        </w:rPr>
        <w:t xml:space="preserve">then </w:t>
      </w:r>
      <w:r w:rsidRPr="001B5D56">
        <w:rPr>
          <w:rStyle w:val="Emphasis"/>
          <w:highlight w:val="green"/>
        </w:rPr>
        <w:t>we will all the billions of life years and billions of humans who might have come to exist</w:t>
      </w:r>
      <w:r w:rsidRPr="00664E3C">
        <w:rPr>
          <w:rStyle w:val="Emphasis"/>
        </w:rPr>
        <w:t xml:space="preserve"> </w:t>
      </w:r>
      <w:r w:rsidRPr="00664E3C">
        <w:rPr>
          <w:rStyle w:val="StyleUnderline"/>
        </w:rPr>
        <w:t xml:space="preserve">— </w:t>
      </w:r>
      <w:r w:rsidRPr="001B5D56">
        <w:rPr>
          <w:rStyle w:val="StyleUnderline"/>
          <w:highlight w:val="green"/>
        </w:rPr>
        <w:t>and who would have experienced happiness</w:t>
      </w:r>
      <w:r w:rsidRPr="00664E3C">
        <w:rPr>
          <w:rStyle w:val="StyleUnderline"/>
        </w:rPr>
        <w:t xml:space="preserve"> and contributed </w:t>
      </w:r>
      <w:r w:rsidRPr="001B5D56">
        <w:rPr>
          <w:rStyle w:val="StyleUnderline"/>
          <w:highlight w:val="green"/>
        </w:rPr>
        <w:t>to humankind’s continued epistemic and moral progress</w:t>
      </w:r>
      <w:r w:rsidRPr="00664E3C">
        <w:rPr>
          <w:sz w:val="14"/>
        </w:rPr>
        <w:t>.</w:t>
      </w:r>
    </w:p>
    <w:p w14:paraId="4C4788A4" w14:textId="77777777" w:rsidR="006F71F6" w:rsidRPr="00664E3C" w:rsidRDefault="006F71F6" w:rsidP="006F71F6">
      <w:pPr>
        <w:rPr>
          <w:rStyle w:val="StyleUnderline"/>
        </w:rPr>
      </w:pPr>
      <w:r w:rsidRPr="00664E3C">
        <w:t xml:space="preserve">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664E3C">
        <w:rPr>
          <w:rStyle w:val="StyleUnderline"/>
        </w:rPr>
        <w:t xml:space="preserve">it is very likely that </w:t>
      </w:r>
      <w:r w:rsidRPr="00570A06">
        <w:rPr>
          <w:rStyle w:val="StyleUnderline"/>
        </w:rPr>
        <w:t>technological advances in the domain of space colonization would improve our lives in other w</w:t>
      </w:r>
      <w:r w:rsidRPr="00664E3C">
        <w:rPr>
          <w:rStyle w:val="StyleUnderline"/>
        </w:rPr>
        <w:t xml:space="preserve">ays as well thanks to technology transfer </w:t>
      </w:r>
      <w:r w:rsidRPr="00664E3C">
        <w:t xml:space="preserve">[4] — </w:t>
      </w:r>
      <w:r w:rsidRPr="00664E3C">
        <w:rPr>
          <w:rStyle w:val="StyleUnderline"/>
        </w:rPr>
        <w:t>investing in space colonization today would probably be a win-win situation.</w:t>
      </w:r>
    </w:p>
    <w:p w14:paraId="6F51DC88" w14:textId="77777777" w:rsidR="006F71F6" w:rsidRPr="00325B40" w:rsidRDefault="006F71F6" w:rsidP="006F71F6">
      <w:r w:rsidRPr="00664E3C">
        <w:t xml:space="preserve">So the situation seems clear: </w:t>
      </w:r>
      <w:r w:rsidRPr="00664E3C">
        <w:rPr>
          <w:rStyle w:val="StyleUnderline"/>
        </w:rPr>
        <w:t xml:space="preserve">We must pursue space colonization and try to spread beyond Earth </w:t>
      </w:r>
      <w:r w:rsidRPr="007F5BEB">
        <w:rPr>
          <w:rStyle w:val="Emphasis"/>
        </w:rPr>
        <w:t>as fast as possible</w:t>
      </w:r>
      <w:r w:rsidRPr="00664E3C">
        <w:t>. Unfortunately, there is a catch: Yes, we must colonize space if humankind is to survive, but space colonization itself is very risky. So much so that bad outcomes of space colonization might be even worse for humankind than “merely” going extinct.</w:t>
      </w:r>
    </w:p>
    <w:p w14:paraId="32864F42" w14:textId="77777777" w:rsidR="006F71F6" w:rsidRDefault="006F71F6" w:rsidP="006F71F6"/>
    <w:p w14:paraId="05D81FBA" w14:textId="77777777" w:rsidR="006F71F6" w:rsidRPr="00BD4D2F" w:rsidRDefault="006F71F6" w:rsidP="00CE6697">
      <w:pPr>
        <w:rPr>
          <w:sz w:val="12"/>
        </w:rPr>
      </w:pPr>
    </w:p>
    <w:p w14:paraId="7647A20A" w14:textId="77777777" w:rsidR="000270D5" w:rsidRDefault="000270D5" w:rsidP="000270D5">
      <w:pPr>
        <w:pStyle w:val="Heading3"/>
        <w:rPr>
          <w:rFonts w:cs="Calibri"/>
        </w:rPr>
      </w:pPr>
      <w:r w:rsidRPr="00A355C6">
        <w:rPr>
          <w:rFonts w:cs="Calibri"/>
        </w:rPr>
        <w:t>Impact</w:t>
      </w:r>
    </w:p>
    <w:p w14:paraId="3520466E" w14:textId="77777777" w:rsidR="000270D5" w:rsidRDefault="000270D5" w:rsidP="000270D5">
      <w:pPr>
        <w:pStyle w:val="Heading4"/>
      </w:pPr>
      <w:r>
        <w:t>Growth is sustainable – yes absolute decoupling</w:t>
      </w:r>
    </w:p>
    <w:p w14:paraId="323AB9E9" w14:textId="77777777" w:rsidR="000270D5" w:rsidRPr="00343ADD" w:rsidRDefault="000270D5" w:rsidP="000270D5">
      <w:pPr>
        <w:rPr>
          <w:rStyle w:val="Style13ptBold"/>
        </w:rPr>
      </w:pPr>
      <w:proofErr w:type="spellStart"/>
      <w:r>
        <w:rPr>
          <w:rStyle w:val="Style13ptBold"/>
        </w:rPr>
        <w:t>Hausfather</w:t>
      </w:r>
      <w:proofErr w:type="spellEnd"/>
      <w:r>
        <w:rPr>
          <w:rStyle w:val="Style13ptBold"/>
        </w:rPr>
        <w:t xml:space="preserve">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11FAF238" w14:textId="77777777" w:rsidR="000270D5" w:rsidRPr="00343ADD" w:rsidRDefault="000270D5" w:rsidP="000270D5">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632B0843" w14:textId="77777777" w:rsidR="000270D5" w:rsidRPr="00343ADD" w:rsidRDefault="000270D5" w:rsidP="000270D5">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04E8DBD8" w14:textId="77777777" w:rsidR="000270D5" w:rsidRPr="00343ADD" w:rsidRDefault="000270D5" w:rsidP="000270D5">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demand is falling</w:t>
      </w:r>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7446975A" w14:textId="77777777" w:rsidR="000270D5" w:rsidRPr="00343ADD" w:rsidRDefault="000270D5" w:rsidP="000270D5">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53294624" w14:textId="77777777" w:rsidR="000270D5" w:rsidRPr="00343ADD" w:rsidRDefault="000270D5" w:rsidP="000270D5">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7174A306" w14:textId="77777777" w:rsidR="000270D5" w:rsidRPr="00343ADD" w:rsidRDefault="000270D5" w:rsidP="000270D5">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r w:rsidRPr="00343ADD">
        <w:rPr>
          <w:rStyle w:val="Emphasis"/>
          <w:highlight w:val="green"/>
        </w:rPr>
        <w:t>absolutely decoupled</w:t>
      </w:r>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229F161E" w14:textId="77777777" w:rsidR="000270D5" w:rsidRPr="00343ADD" w:rsidRDefault="000270D5" w:rsidP="000270D5">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4C2036F8" w14:textId="77777777" w:rsidR="000270D5" w:rsidRPr="00343ADD" w:rsidRDefault="000270D5" w:rsidP="000270D5">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the amount of emissions “exported” from developed countries to developing countries has actually declined over the past 15 years</w:t>
      </w:r>
      <w:r w:rsidRPr="00343ADD">
        <w:rPr>
          <w:sz w:val="12"/>
        </w:rPr>
        <w:t>.</w:t>
      </w:r>
    </w:p>
    <w:p w14:paraId="0AE9992B" w14:textId="77777777" w:rsidR="000270D5" w:rsidRPr="00343ADD" w:rsidRDefault="000270D5" w:rsidP="000270D5">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3EA5CEA1" w14:textId="77777777" w:rsidR="000270D5" w:rsidRPr="00343ADD" w:rsidRDefault="000270D5" w:rsidP="000270D5">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of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79F4BF51" w14:textId="77777777" w:rsidR="000270D5" w:rsidRPr="00891152" w:rsidRDefault="000270D5" w:rsidP="000270D5"/>
    <w:p w14:paraId="3D5C758C" w14:textId="77777777" w:rsidR="000270D5" w:rsidRDefault="000270D5" w:rsidP="000270D5">
      <w:pPr>
        <w:pStyle w:val="Heading4"/>
      </w:pPr>
      <w:r>
        <w:t xml:space="preserve">Growth is </w:t>
      </w:r>
      <w:r w:rsidRPr="00A129DF">
        <w:rPr>
          <w:u w:val="single"/>
        </w:rPr>
        <w:t>sustainable</w:t>
      </w:r>
      <w:r>
        <w:t xml:space="preserve"> and </w:t>
      </w:r>
      <w:r w:rsidRPr="00A129DF">
        <w:rPr>
          <w:u w:val="single"/>
        </w:rPr>
        <w:t>inevitable</w:t>
      </w:r>
      <w:r>
        <w:t xml:space="preserve"> – unparalleled data proves tech solves, but transition </w:t>
      </w:r>
      <w:r>
        <w:rPr>
          <w:u w:val="single"/>
        </w:rPr>
        <w:t>doesn’t</w:t>
      </w:r>
      <w:r>
        <w:t xml:space="preserve">. </w:t>
      </w:r>
    </w:p>
    <w:p w14:paraId="1F163DB9" w14:textId="77777777" w:rsidR="000270D5" w:rsidRPr="00315ED5" w:rsidRDefault="000270D5" w:rsidP="000270D5">
      <w:pPr>
        <w:rPr>
          <w:rStyle w:val="Hyperlink"/>
          <w:szCs w:val="16"/>
        </w:rPr>
      </w:pPr>
      <w:r>
        <w:rPr>
          <w:rStyle w:val="Style13ptBold"/>
        </w:rPr>
        <w:t xml:space="preserve">Bailey ’16 </w:t>
      </w:r>
      <w:r w:rsidRPr="00532880">
        <w:rPr>
          <w:szCs w:val="16"/>
        </w:rPr>
        <w:t>(Ronald; 12/16/16; B.A. in Philosophy and B.A. Economics from the University of Virginia, member of the Society of Environmental Journalists and the American Society for Bioethics and Humanities</w:t>
      </w:r>
      <w:r>
        <w:rPr>
          <w:szCs w:val="16"/>
        </w:rPr>
        <w:t>, citing a compilation of interdisciplinary research</w:t>
      </w:r>
      <w:r w:rsidRPr="00532880">
        <w:rPr>
          <w:szCs w:val="16"/>
        </w:rPr>
        <w:t xml:space="preserve">; Reason, “Is Economic Growth Environmentally Sustainable?” </w:t>
      </w:r>
      <w:r w:rsidRPr="00442CD3">
        <w:rPr>
          <w:szCs w:val="16"/>
        </w:rPr>
        <w:t>http://reason.com/archives/2016/12/16/is-economic-growth-environmentally-sust1)</w:t>
      </w:r>
    </w:p>
    <w:p w14:paraId="334AAF16" w14:textId="77777777" w:rsidR="000270D5" w:rsidRPr="00A53D6E" w:rsidRDefault="000270D5" w:rsidP="000270D5">
      <w:r w:rsidRPr="00315ED5">
        <w:t xml:space="preserve">Is economic growth environmentally sustainable? No, say a group of prominent </w:t>
      </w:r>
      <w:r w:rsidRPr="00315ED5">
        <w:rPr>
          <w:u w:val="single"/>
        </w:rPr>
        <w:t>ecological economists led by</w:t>
      </w:r>
      <w:r w:rsidRPr="00315ED5">
        <w:t xml:space="preserve"> the Australian hydrologist James </w:t>
      </w:r>
      <w:r w:rsidRPr="00315ED5">
        <w:rPr>
          <w:u w:val="single"/>
        </w:rPr>
        <w:t>Ward</w:t>
      </w:r>
      <w:r w:rsidRPr="00315ED5">
        <w:t xml:space="preserve">. In a new </w:t>
      </w:r>
      <w:proofErr w:type="spellStart"/>
      <w:r w:rsidRPr="00315ED5">
        <w:t>PLoS</w:t>
      </w:r>
      <w:proofErr w:type="spellEnd"/>
      <w:r w:rsidRPr="00315ED5">
        <w:t xml:space="preserve"> ONE article—"Is Decoupling GDP Growth from Environmental Impact Possible?"—they offer an analysis inspired by the 1972 neo-Malthusian classic The Limits to Growth. They even suggest that The Limits to Growth's projections with regard to population, food production, pollution, and the depletion of nonrenewable resources are still on track. In other words, they </w:t>
      </w:r>
      <w:r w:rsidRPr="00315ED5">
        <w:rPr>
          <w:szCs w:val="22"/>
          <w:u w:val="single"/>
        </w:rPr>
        <w:t>think we're still</w:t>
      </w:r>
      <w:r w:rsidRPr="00315ED5">
        <w:rPr>
          <w:u w:val="single"/>
        </w:rPr>
        <w:t xml:space="preserve"> heading for a collapse</w:t>
      </w:r>
      <w:r w:rsidRPr="00315ED5">
        <w:t xml:space="preserve">. I think </w:t>
      </w:r>
      <w:r w:rsidRPr="00315ED5">
        <w:rPr>
          <w:b/>
          <w:u w:val="single"/>
        </w:rPr>
        <w:t>they're wrong</w:t>
      </w:r>
      <w:r w:rsidRPr="00315ED5">
        <w:t xml:space="preserve">. But they're wrong in an instructive way. </w:t>
      </w:r>
      <w:r w:rsidRPr="00315ED5">
        <w:rPr>
          <w:u w:val="single"/>
        </w:rPr>
        <w:t>The authors describe two types of "decoupling," relative and absolute. Relative</w:t>
      </w:r>
      <w:r w:rsidRPr="00315ED5">
        <w:t xml:space="preserve"> decoupling </w:t>
      </w:r>
      <w:r w:rsidRPr="00315ED5">
        <w:rPr>
          <w:u w:val="single"/>
        </w:rPr>
        <w:t>means</w:t>
      </w:r>
      <w:r w:rsidRPr="00315ED5">
        <w:t xml:space="preserve"> that </w:t>
      </w:r>
      <w:r w:rsidRPr="00315ED5">
        <w:rPr>
          <w:u w:val="single"/>
        </w:rPr>
        <w:t>economic growth increases faster than</w:t>
      </w:r>
      <w:r w:rsidRPr="00315ED5">
        <w:t xml:space="preserve"> rates of growth in material and </w:t>
      </w:r>
      <w:r w:rsidRPr="00315ED5">
        <w:rPr>
          <w:u w:val="single"/>
        </w:rPr>
        <w:t xml:space="preserve">energy </w:t>
      </w:r>
      <w:r w:rsidRPr="00315ED5">
        <w:rPr>
          <w:b/>
          <w:u w:val="single"/>
        </w:rPr>
        <w:t>consumption</w:t>
      </w:r>
      <w:r w:rsidRPr="00315ED5">
        <w:rPr>
          <w:u w:val="single"/>
        </w:rPr>
        <w:t xml:space="preserve"> and </w:t>
      </w:r>
      <w:r w:rsidRPr="00315ED5">
        <w:rPr>
          <w:b/>
          <w:u w:val="single"/>
        </w:rPr>
        <w:t>environmental impact</w:t>
      </w:r>
      <w:r w:rsidRPr="00315ED5">
        <w:rPr>
          <w:u w:val="single"/>
        </w:rPr>
        <w:t>. Between 1990 and 2012</w:t>
      </w:r>
      <w:r w:rsidRPr="00315ED5">
        <w:t xml:space="preserve">, for example, </w:t>
      </w:r>
      <w:r w:rsidRPr="00315ED5">
        <w:rPr>
          <w:u w:val="single"/>
        </w:rPr>
        <w:t xml:space="preserve">China's </w:t>
      </w:r>
      <w:r w:rsidRPr="00315ED5">
        <w:rPr>
          <w:rStyle w:val="StyleUnderline"/>
        </w:rPr>
        <w:t>GDP rose 20-fold while</w:t>
      </w:r>
      <w:r w:rsidRPr="00315ED5">
        <w:rPr>
          <w:u w:val="single"/>
        </w:rPr>
        <w:t xml:space="preserve"> its </w:t>
      </w:r>
      <w:r w:rsidRPr="00315ED5">
        <w:rPr>
          <w:rStyle w:val="StyleUnderline"/>
        </w:rPr>
        <w:t>energy</w:t>
      </w:r>
      <w:r w:rsidRPr="00315ED5">
        <w:t xml:space="preserve"> use </w:t>
      </w:r>
      <w:r w:rsidRPr="00315ED5">
        <w:rPr>
          <w:rStyle w:val="StyleUnderline"/>
        </w:rPr>
        <w:t>increased by</w:t>
      </w:r>
      <w:r w:rsidRPr="00315ED5">
        <w:t xml:space="preserve"> a factor of </w:t>
      </w:r>
      <w:r w:rsidRPr="00315ED5">
        <w:rPr>
          <w:rStyle w:val="StyleUnderline"/>
        </w:rPr>
        <w:t>four and</w:t>
      </w:r>
      <w:r w:rsidRPr="00315ED5">
        <w:t xml:space="preserve"> its </w:t>
      </w:r>
      <w:r w:rsidRPr="00315ED5">
        <w:rPr>
          <w:u w:val="single"/>
        </w:rPr>
        <w:t xml:space="preserve">material </w:t>
      </w:r>
      <w:r w:rsidRPr="00315ED5">
        <w:rPr>
          <w:rStyle w:val="StyleUnderline"/>
        </w:rPr>
        <w:t xml:space="preserve">use by </w:t>
      </w:r>
      <w:r w:rsidRPr="00315ED5">
        <w:t xml:space="preserve">a factor of </w:t>
      </w:r>
      <w:r w:rsidRPr="00315ED5">
        <w:rPr>
          <w:rStyle w:val="StyleUnderline"/>
        </w:rPr>
        <w:t>five</w:t>
      </w:r>
      <w:r w:rsidRPr="00315ED5">
        <w:t xml:space="preserve">. Basically </w:t>
      </w:r>
      <w:r w:rsidRPr="00315ED5">
        <w:rPr>
          <w:rStyle w:val="StyleUnderline"/>
        </w:rPr>
        <w:t>this</w:t>
      </w:r>
      <w:r w:rsidRPr="00315ED5">
        <w:rPr>
          <w:u w:val="single"/>
        </w:rPr>
        <w:t xml:space="preserve"> entails increases in efficiency that result in using fewer resources to produce more value. Absolute decoupling is</w:t>
      </w:r>
      <w:r w:rsidRPr="00315ED5">
        <w:t xml:space="preserve"> what happens </w:t>
      </w:r>
      <w:r w:rsidRPr="00315ED5">
        <w:rPr>
          <w:u w:val="single"/>
        </w:rPr>
        <w:t>when continued</w:t>
      </w:r>
      <w:r w:rsidRPr="00315ED5">
        <w:t xml:space="preserve"> economic </w:t>
      </w:r>
      <w:r w:rsidRPr="00315ED5">
        <w:rPr>
          <w:u w:val="single"/>
        </w:rPr>
        <w:t>growth</w:t>
      </w:r>
      <w:r w:rsidRPr="00315ED5">
        <w:t xml:space="preserve"> actually </w:t>
      </w:r>
      <w:r w:rsidRPr="00315ED5">
        <w:rPr>
          <w:rStyle w:val="StyleUnderline"/>
        </w:rPr>
        <w:t>lessens resource use</w:t>
      </w:r>
      <w:r w:rsidRPr="00315ED5">
        <w:t xml:space="preserve"> and impacts on the natural environment, that is, creating more value while using less stuff. Essentially humanity becomes richer while withdrawing from nature. </w:t>
      </w:r>
      <w:r w:rsidRPr="00315ED5">
        <w:rPr>
          <w:u w:val="single"/>
        </w:rPr>
        <w:t>To demonstrate</w:t>
      </w:r>
      <w:r w:rsidRPr="00315ED5">
        <w:t xml:space="preserve"> that continued economic growth </w:t>
      </w:r>
      <w:r w:rsidRPr="00315ED5">
        <w:rPr>
          <w:u w:val="single"/>
        </w:rPr>
        <w:t>is unsustainable, the authors recycle the</w:t>
      </w:r>
      <w:r w:rsidRPr="00315ED5">
        <w:t xml:space="preserve"> hoary I=PAT </w:t>
      </w:r>
      <w:r w:rsidRPr="00315ED5">
        <w:rPr>
          <w:u w:val="single"/>
        </w:rPr>
        <w:t>model devised in 1972</w:t>
      </w:r>
      <w:r w:rsidRPr="00315ED5">
        <w:t xml:space="preserve"> by the Stanford entomologist and population alarmist Paul Ehrlich and the Harvard environmental policy professor (and chief Obama science adviser) John </w:t>
      </w:r>
      <w:proofErr w:type="spellStart"/>
      <w:r w:rsidRPr="00315ED5">
        <w:t>Holdren</w:t>
      </w:r>
      <w:proofErr w:type="spellEnd"/>
      <w:r w:rsidRPr="00315ED5">
        <w:t xml:space="preserve">.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w:t>
      </w:r>
      <w:proofErr w:type="spellStart"/>
      <w:r w:rsidRPr="00315ED5">
        <w:t>then</w:t>
      </w:r>
      <w:proofErr w:type="spellEnd"/>
      <w:r w:rsidRPr="00315ED5">
        <w:t xml:space="preserve"> resource use and emissions will decline over time, which would result in greater wealth creation with ever lessening resource consumption and environmental spillovers. Once they've set up their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315ED5">
        <w:rPr>
          <w:u w:val="single"/>
        </w:rPr>
        <w:t>They</w:t>
      </w:r>
      <w:r w:rsidRPr="00315ED5">
        <w:t xml:space="preserve"> also </w:t>
      </w:r>
      <w:r w:rsidRPr="00315ED5">
        <w:rPr>
          <w:u w:val="single"/>
        </w:rPr>
        <w:t>cite</w:t>
      </w:r>
      <w:r w:rsidRPr="00315ED5">
        <w:t xml:space="preserve"> "the </w:t>
      </w:r>
      <w:r w:rsidRPr="00315ED5">
        <w:rPr>
          <w:u w:val="single"/>
        </w:rPr>
        <w:t>upper limits to energy and</w:t>
      </w:r>
      <w:r w:rsidRPr="00315ED5">
        <w:t xml:space="preserve"> material </w:t>
      </w:r>
      <w:r w:rsidRPr="00315ED5">
        <w:rPr>
          <w:u w:val="single"/>
        </w:rPr>
        <w:t>efficiencies</w:t>
      </w:r>
      <w:r w:rsidRPr="00315ED5">
        <w:t xml:space="preserve"> govern minimum resource throughput </w:t>
      </w:r>
      <w:r w:rsidRPr="00315ED5">
        <w:rPr>
          <w:u w:val="single"/>
        </w:rPr>
        <w:t>required for economic production</w:t>
      </w:r>
      <w:r w:rsidRPr="00315ED5">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315ED5">
        <w:rPr>
          <w:u w:val="single"/>
        </w:rPr>
        <w:t xml:space="preserve">They </w:t>
      </w:r>
      <w:r w:rsidRPr="00315ED5">
        <w:rPr>
          <w:b/>
          <w:u w:val="single"/>
        </w:rPr>
        <w:t>crank the notion</w:t>
      </w:r>
      <w:r w:rsidRPr="00315ED5">
        <w:rPr>
          <w:u w:val="single"/>
        </w:rPr>
        <w:t xml:space="preserve"> that there are</w:t>
      </w:r>
      <w:r w:rsidRPr="00315ED5">
        <w:t xml:space="preserve"> </w:t>
      </w:r>
      <w:proofErr w:type="spellStart"/>
      <w:r w:rsidRPr="00315ED5">
        <w:t>nonsubstitutable</w:t>
      </w:r>
      <w:proofErr w:type="spellEnd"/>
      <w:r w:rsidRPr="00315ED5">
        <w:t xml:space="preserve"> </w:t>
      </w:r>
      <w:r w:rsidRPr="00315ED5">
        <w:rPr>
          <w:u w:val="single"/>
        </w:rPr>
        <w:t>physical limits o</w:t>
      </w:r>
      <w:r w:rsidRPr="00315ED5">
        <w:t xml:space="preserve">n material and energy </w:t>
      </w:r>
      <w:r w:rsidRPr="00315ED5">
        <w:rPr>
          <w:u w:val="single"/>
        </w:rPr>
        <w:t>resources</w:t>
      </w:r>
      <w:r w:rsidRPr="00315ED5">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315ED5">
        <w:rPr>
          <w:b/>
          <w:u w:val="single"/>
        </w:rPr>
        <w:t>Malthus wins again!</w:t>
      </w:r>
      <w:r w:rsidRPr="00315ED5">
        <w:rPr>
          <w:u w:val="single"/>
        </w:rPr>
        <w:t xml:space="preserve"> Or does he? GDP growth</w:t>
      </w:r>
      <w:r w:rsidRPr="00315ED5">
        <w:t>—increases in the monetary value of all finished goods and services—</w:t>
      </w:r>
      <w:r w:rsidRPr="00315ED5">
        <w:rPr>
          <w:u w:val="single"/>
        </w:rPr>
        <w:t>is a crude measure for</w:t>
      </w:r>
      <w:r w:rsidRPr="00315ED5">
        <w:t xml:space="preserve"> improvements in </w:t>
      </w:r>
      <w:r w:rsidRPr="00315ED5">
        <w:rPr>
          <w:u w:val="single"/>
        </w:rPr>
        <w:t>human well-being</w:t>
      </w:r>
      <w:r w:rsidRPr="00315ED5">
        <w:t xml:space="preserve">. Nevertheless, </w:t>
      </w:r>
      <w:r w:rsidRPr="00315ED5">
        <w:rPr>
          <w:rStyle w:val="StyleUnderline"/>
        </w:rPr>
        <w:t>rising incomes</w:t>
      </w:r>
      <w:r w:rsidRPr="00315ED5">
        <w:t xml:space="preserve"> (GDP per capita) </w:t>
      </w:r>
      <w:r w:rsidRPr="00315ED5">
        <w:rPr>
          <w:rStyle w:val="StyleUnderline"/>
        </w:rPr>
        <w:t>correlate with</w:t>
      </w:r>
      <w:r w:rsidRPr="00315ED5">
        <w:t xml:space="preserve"> lots of good things that nearly everybody wants, including access to more and better </w:t>
      </w:r>
      <w:r w:rsidRPr="00315ED5">
        <w:rPr>
          <w:rStyle w:val="StyleUnderline"/>
        </w:rPr>
        <w:t>food</w:t>
      </w:r>
      <w:r w:rsidRPr="00315ED5">
        <w:rPr>
          <w:u w:val="single"/>
        </w:rPr>
        <w:t xml:space="preserve">, longer and </w:t>
      </w:r>
      <w:r w:rsidRPr="00315ED5">
        <w:rPr>
          <w:rStyle w:val="StyleUnderline"/>
        </w:rPr>
        <w:t>healthier lives</w:t>
      </w:r>
      <w:r w:rsidRPr="00315ED5">
        <w:t xml:space="preserve">, more </w:t>
      </w:r>
      <w:r w:rsidRPr="00315ED5">
        <w:rPr>
          <w:u w:val="single"/>
        </w:rPr>
        <w:t xml:space="preserve">educational </w:t>
      </w:r>
      <w:r w:rsidRPr="00315ED5">
        <w:rPr>
          <w:rStyle w:val="StyleUnderline"/>
        </w:rPr>
        <w:t xml:space="preserve">opportunities, and </w:t>
      </w:r>
      <w:r w:rsidRPr="00315ED5">
        <w:rPr>
          <w:u w:val="single"/>
        </w:rPr>
        <w:t xml:space="preserve">greater </w:t>
      </w:r>
      <w:r w:rsidRPr="00315ED5">
        <w:rPr>
          <w:rStyle w:val="StyleUnderline"/>
        </w:rPr>
        <w:t>scope</w:t>
      </w:r>
      <w:r w:rsidRPr="00315ED5">
        <w:t xml:space="preserve"> for life choices. Ward and his colleagues are clearly right that there is only so much physical stuff on the Earth, but even they know that </w:t>
      </w:r>
      <w:r w:rsidRPr="00315ED5">
        <w:rPr>
          <w:u w:val="single"/>
        </w:rPr>
        <w:t>wealth is not created</w:t>
      </w:r>
      <w:r w:rsidRPr="00315ED5">
        <w:t xml:space="preserve"> simply </w:t>
      </w:r>
      <w:r w:rsidRPr="00315ED5">
        <w:rPr>
          <w:u w:val="single"/>
        </w:rPr>
        <w:t>by using more stuff. Where they go wrong</w:t>
      </w:r>
      <w:r w:rsidRPr="00315ED5">
        <w:t xml:space="preserve"> (as so many Malthusians do) </w:t>
      </w:r>
      <w:r w:rsidRPr="00315ED5">
        <w:rPr>
          <w:u w:val="single"/>
        </w:rPr>
        <w:t>is</w:t>
      </w:r>
      <w:r w:rsidRPr="00315ED5">
        <w:t xml:space="preserve"> by implicitly </w:t>
      </w:r>
      <w:r w:rsidRPr="00315ED5">
        <w:rPr>
          <w:u w:val="single"/>
        </w:rPr>
        <w:t>assuming that there are limits to</w:t>
      </w:r>
      <w:r w:rsidRPr="00315ED5">
        <w:t xml:space="preserve"> human </w:t>
      </w:r>
      <w:r w:rsidRPr="00315ED5">
        <w:rPr>
          <w:u w:val="single"/>
        </w:rPr>
        <w:t>creativity</w:t>
      </w:r>
      <w:r w:rsidRPr="00315ED5">
        <w:t xml:space="preserve">. Interestingly, </w:t>
      </w:r>
      <w:r w:rsidRPr="00315ED5">
        <w:rPr>
          <w:u w:val="single"/>
        </w:rPr>
        <w:t>Ward and</w:t>
      </w:r>
      <w:r w:rsidRPr="00315ED5">
        <w:t xml:space="preserve"> his </w:t>
      </w:r>
      <w:r w:rsidRPr="00315ED5">
        <w:rPr>
          <w:u w:val="single"/>
        </w:rPr>
        <w:t>colleagues</w:t>
      </w:r>
      <w:r w:rsidRPr="00315ED5">
        <w:t xml:space="preserve">, like Malthus before them, </w:t>
      </w:r>
      <w:r w:rsidRPr="00315ED5">
        <w:rPr>
          <w:u w:val="single"/>
        </w:rPr>
        <w:t>focus on</w:t>
      </w:r>
      <w:r w:rsidRPr="00315ED5">
        <w:t xml:space="preserve"> the </w:t>
      </w:r>
      <w:r w:rsidRPr="00315ED5">
        <w:rPr>
          <w:u w:val="single"/>
        </w:rPr>
        <w:t xml:space="preserve">supposed limits to </w:t>
      </w:r>
      <w:r w:rsidRPr="00315ED5">
        <w:rPr>
          <w:b/>
          <w:u w:val="single"/>
        </w:rPr>
        <w:t>agricultural productivity</w:t>
      </w:r>
      <w:r w:rsidRPr="00315ED5">
        <w:t xml:space="preserve">. For example, </w:t>
      </w:r>
      <w:r w:rsidRPr="00315ED5">
        <w:rPr>
          <w:u w:val="single"/>
        </w:rPr>
        <w:t>they cite</w:t>
      </w:r>
      <w:r w:rsidRPr="00315ED5">
        <w:t xml:space="preserve"> the limits</w:t>
      </w:r>
      <w:r w:rsidRPr="005F48B0">
        <w:t xml:space="preserve"> to photo</w:t>
      </w:r>
      <w:r w:rsidRPr="004A12B7">
        <w:rPr>
          <w:u w:val="single"/>
        </w:rPr>
        <w:t>synthesis, which will limit the amount of food</w:t>
      </w:r>
      <w:r w:rsidRPr="005F48B0">
        <w:t xml:space="preserve"> that humanity can produce. </w:t>
      </w:r>
      <w:r w:rsidRPr="004A12B7">
        <w:rPr>
          <w:u w:val="single"/>
        </w:rPr>
        <w:t>But</w:t>
      </w:r>
      <w:r w:rsidRPr="005F48B0">
        <w:t xml:space="preserve"> as they acknowledge, human </w:t>
      </w:r>
      <w:r w:rsidRPr="004A12B7">
        <w:rPr>
          <w:u w:val="single"/>
        </w:rPr>
        <w:t>population may not</w:t>
      </w:r>
      <w:r w:rsidRPr="005F48B0">
        <w:t xml:space="preserve"> continue to </w:t>
      </w:r>
      <w:r w:rsidRPr="004A12B7">
        <w:rPr>
          <w:u w:val="single"/>
        </w:rPr>
        <w:t>increase</w:t>
      </w:r>
      <w:r w:rsidRPr="005F48B0">
        <w:t xml:space="preserve">. In </w:t>
      </w:r>
      <w:r w:rsidRPr="00A53D6E">
        <w:t>fact</w:t>
      </w:r>
      <w:r w:rsidRPr="00315ED5">
        <w:t xml:space="preserve">, </w:t>
      </w:r>
      <w:r w:rsidRPr="00315ED5">
        <w:rPr>
          <w:b/>
          <w:u w:val="single"/>
        </w:rPr>
        <w:t>global fertility rates</w:t>
      </w:r>
      <w:r w:rsidRPr="00315ED5">
        <w:rPr>
          <w:u w:val="single"/>
        </w:rPr>
        <w:t xml:space="preserve"> have been </w:t>
      </w:r>
      <w:r w:rsidRPr="00315ED5">
        <w:rPr>
          <w:b/>
          <w:u w:val="single"/>
        </w:rPr>
        <w:t>decelerating</w:t>
      </w:r>
      <w:r w:rsidRPr="00315ED5">
        <w:rPr>
          <w:u w:val="single"/>
        </w:rPr>
        <w:t xml:space="preserve"> for</w:t>
      </w:r>
      <w:r w:rsidRPr="00315ED5">
        <w:t xml:space="preserve"> many </w:t>
      </w:r>
      <w:r w:rsidRPr="00315ED5">
        <w:rPr>
          <w:u w:val="single"/>
        </w:rPr>
        <w:t>decades</w:t>
      </w:r>
      <w:r w:rsidRPr="00315ED5">
        <w:t xml:space="preserve"> now, </w:t>
      </w:r>
      <w:r w:rsidRPr="00315ED5">
        <w:rPr>
          <w:u w:val="single"/>
        </w:rPr>
        <w:t>and</w:t>
      </w:r>
      <w:r w:rsidRPr="00315ED5">
        <w:t xml:space="preserve"> demographer Wolfgang Lutz calculates that </w:t>
      </w:r>
      <w:r w:rsidRPr="00315ED5">
        <w:rPr>
          <w:u w:val="single"/>
        </w:rPr>
        <w:t>world population will peak after the middle of this century and</w:t>
      </w:r>
      <w:r w:rsidRPr="00315ED5">
        <w:t xml:space="preserve"> begin </w:t>
      </w:r>
      <w:r w:rsidRPr="00315ED5">
        <w:rPr>
          <w:u w:val="single"/>
        </w:rPr>
        <w:t>fall</w:t>
      </w:r>
      <w:r w:rsidRPr="00315ED5">
        <w:t xml:space="preserve">ing. </w:t>
      </w:r>
      <w:r w:rsidRPr="00315ED5">
        <w:rPr>
          <w:u w:val="single"/>
        </w:rPr>
        <w:t>Since the</w:t>
      </w:r>
      <w:r w:rsidRPr="00315ED5">
        <w:t xml:space="preserve"> number of </w:t>
      </w:r>
      <w:r w:rsidRPr="00315ED5">
        <w:rPr>
          <w:u w:val="single"/>
        </w:rPr>
        <w:t>mouths to feed will stabilize</w:t>
      </w:r>
      <w:r w:rsidRPr="00315ED5">
        <w:t xml:space="preserve"> and people can eat only so much</w:t>
      </w:r>
      <w:r w:rsidRPr="005F48B0">
        <w:t xml:space="preserve">, </w:t>
      </w:r>
      <w:r w:rsidRPr="00DE06BC">
        <w:rPr>
          <w:rStyle w:val="StyleUnderline"/>
          <w:highlight w:val="green"/>
        </w:rPr>
        <w:t>it is unlikely</w:t>
      </w:r>
      <w:r w:rsidRPr="005F48B0">
        <w:t xml:space="preserve"> that the </w:t>
      </w:r>
      <w:r w:rsidRPr="00DE06BC">
        <w:rPr>
          <w:rStyle w:val="StyleUnderline"/>
          <w:highlight w:val="green"/>
        </w:rPr>
        <w:t>biophysical limits</w:t>
      </w:r>
      <w:r w:rsidRPr="004A12B7">
        <w:rPr>
          <w:u w:val="single"/>
        </w:rPr>
        <w:t xml:space="preserve"> of agriculture</w:t>
      </w:r>
      <w:r w:rsidRPr="005F48B0">
        <w:t xml:space="preserve"> on Earth </w:t>
      </w:r>
      <w:r w:rsidRPr="00DE06BC">
        <w:rPr>
          <w:rStyle w:val="StyleUnderline"/>
          <w:highlight w:val="green"/>
        </w:rPr>
        <w:t>will be exceeded</w:t>
      </w:r>
      <w:r w:rsidRPr="005F48B0">
        <w:t xml:space="preserve">. But it gets even better. </w:t>
      </w:r>
      <w:r w:rsidRPr="004A12B7">
        <w:rPr>
          <w:u w:val="single"/>
        </w:rPr>
        <w:t xml:space="preserve">Agricultural </w:t>
      </w:r>
      <w:r w:rsidRPr="00DE06BC">
        <w:rPr>
          <w:rStyle w:val="StyleUnderline"/>
          <w:highlight w:val="green"/>
        </w:rPr>
        <w:t>productivity is improving</w:t>
      </w:r>
      <w:r w:rsidRPr="005F48B0">
        <w:t xml:space="preserve">. Consider the biophysical limit on photosynthesis cited by the study. In fact, </w:t>
      </w:r>
      <w:r w:rsidRPr="004A12B7">
        <w:rPr>
          <w:u w:val="single"/>
        </w:rPr>
        <w:t>researchers are</w:t>
      </w:r>
      <w:r w:rsidRPr="005F48B0">
        <w:t xml:space="preserve"> already making progress on </w:t>
      </w:r>
      <w:r w:rsidRPr="004A12B7">
        <w:rPr>
          <w:u w:val="single"/>
        </w:rPr>
        <w:t xml:space="preserve">installing </w:t>
      </w:r>
      <w:r w:rsidRPr="00DE06BC">
        <w:rPr>
          <w:rStyle w:val="StyleUnderline"/>
          <w:highlight w:val="green"/>
        </w:rPr>
        <w:t>more efficient</w:t>
      </w:r>
      <w:r w:rsidRPr="005F48B0">
        <w:t xml:space="preserve"> C-4 </w:t>
      </w:r>
      <w:r w:rsidRPr="00DE06BC">
        <w:rPr>
          <w:rStyle w:val="StyleUnderline"/>
          <w:highlight w:val="green"/>
        </w:rPr>
        <w:t>photosynthesis</w:t>
      </w:r>
      <w:r w:rsidRPr="004A12B7">
        <w:rPr>
          <w:u w:val="single"/>
        </w:rPr>
        <w:t xml:space="preserve"> into rice and wheat, which </w:t>
      </w:r>
      <w:r w:rsidRPr="00DE06BC">
        <w:rPr>
          <w:rStyle w:val="StyleUnderline"/>
          <w:highlight w:val="green"/>
        </w:rPr>
        <w:t>would boost yields by</w:t>
      </w:r>
      <w:r w:rsidRPr="005F48B0">
        <w:t xml:space="preserve"> as much as </w:t>
      </w:r>
      <w:r w:rsidRPr="00DE06BC">
        <w:rPr>
          <w:rStyle w:val="StyleUnderline"/>
          <w:highlight w:val="green"/>
        </w:rPr>
        <w:t>50 percent</w:t>
      </w:r>
      <w:r w:rsidRPr="005F48B0">
        <w:t xml:space="preserve">. British </w:t>
      </w:r>
      <w:r w:rsidRPr="004A12B7">
        <w:rPr>
          <w:u w:val="single"/>
        </w:rPr>
        <w:t>researchers</w:t>
      </w:r>
      <w:r w:rsidRPr="005F48B0">
        <w:t xml:space="preserve"> just announced that they had </w:t>
      </w:r>
      <w:r w:rsidRPr="004A12B7">
        <w:rPr>
          <w:u w:val="single"/>
        </w:rPr>
        <w:t>figured out how to boost</w:t>
      </w:r>
      <w:r w:rsidRPr="005F48B0">
        <w:t xml:space="preserve"> photosynthetic </w:t>
      </w:r>
      <w:r w:rsidRPr="004A12B7">
        <w:rPr>
          <w:u w:val="single"/>
        </w:rPr>
        <w:t>efficiency to create</w:t>
      </w:r>
      <w:r w:rsidRPr="005F48B0">
        <w:t xml:space="preserve"> a </w:t>
      </w:r>
      <w:r w:rsidRPr="004A12B7">
        <w:rPr>
          <w:u w:val="single"/>
        </w:rPr>
        <w:t>super-wheat</w:t>
      </w:r>
      <w:r w:rsidRPr="005F48B0">
        <w:t xml:space="preserve"> would increase </w:t>
      </w:r>
      <w:r w:rsidRPr="004A12B7">
        <w:rPr>
          <w:u w:val="single"/>
        </w:rPr>
        <w:t>yields by 20 percent</w:t>
      </w:r>
      <w:r w:rsidRPr="005F48B0">
        <w:t xml:space="preserve">. In a 2015 article for the Breakthrough Journal, "The Return of Nature: How Technology Liberates the Environment," Jesse H. </w:t>
      </w:r>
      <w:proofErr w:type="spellStart"/>
      <w:r w:rsidRPr="005F48B0">
        <w:t>Ausubel</w:t>
      </w:r>
      <w:proofErr w:type="spellEnd"/>
      <w:r w:rsidRPr="005F48B0">
        <w:t xml:space="preserve"> of Rockefeller University reviews how </w:t>
      </w:r>
      <w:r w:rsidRPr="00DE06BC">
        <w:rPr>
          <w:rStyle w:val="StyleUnderline"/>
          <w:highlight w:val="green"/>
        </w:rPr>
        <w:t>humanity is</w:t>
      </w:r>
      <w:r w:rsidRPr="004A12B7">
        <w:rPr>
          <w:u w:val="single"/>
        </w:rPr>
        <w:t xml:space="preserve"> </w:t>
      </w:r>
      <w:r w:rsidRPr="00ED06FC">
        <w:rPr>
          <w:b/>
          <w:u w:val="single"/>
        </w:rPr>
        <w:t xml:space="preserve">already </w:t>
      </w:r>
      <w:r w:rsidRPr="00DE06BC">
        <w:rPr>
          <w:rStyle w:val="StyleUnderline"/>
          <w:highlight w:val="green"/>
        </w:rPr>
        <w:t>decoupling</w:t>
      </w:r>
      <w:r w:rsidRPr="005F48B0">
        <w:t xml:space="preserve"> in many ways from the natural world. "A series of '</w:t>
      </w:r>
      <w:proofErr w:type="spellStart"/>
      <w:r w:rsidRPr="005F48B0">
        <w:t>decouplings</w:t>
      </w:r>
      <w:proofErr w:type="spellEnd"/>
      <w:r w:rsidRPr="005F48B0">
        <w:t xml:space="preserve">' is occurring, so that </w:t>
      </w:r>
      <w:r w:rsidRPr="001E418F">
        <w:rPr>
          <w:u w:val="single"/>
        </w:rPr>
        <w:t>our economy no longer advances</w:t>
      </w:r>
      <w:r w:rsidRPr="005F48B0">
        <w:t xml:space="preserve"> in tandem with </w:t>
      </w:r>
      <w:r w:rsidRPr="001E418F">
        <w:rPr>
          <w:u w:val="single"/>
        </w:rPr>
        <w:t>exploitation of land, forests</w:t>
      </w:r>
      <w:r w:rsidRPr="005F48B0">
        <w:t xml:space="preserve">, water, </w:t>
      </w:r>
      <w:r w:rsidRPr="001E418F">
        <w:rPr>
          <w:u w:val="single"/>
        </w:rPr>
        <w:t>and minerals</w:t>
      </w:r>
      <w:r w:rsidRPr="005F48B0">
        <w:t xml:space="preserve">," he writes. "American </w:t>
      </w:r>
      <w:r w:rsidRPr="001E418F">
        <w:rPr>
          <w:u w:val="single"/>
        </w:rPr>
        <w:t>use of</w:t>
      </w:r>
      <w:r w:rsidRPr="005F48B0">
        <w:t xml:space="preserve"> almost </w:t>
      </w:r>
      <w:r w:rsidRPr="00DE06BC">
        <w:rPr>
          <w:rStyle w:val="StyleUnderline"/>
          <w:highlight w:val="green"/>
        </w:rPr>
        <w:t>everything except information</w:t>
      </w:r>
      <w:r w:rsidRPr="001E418F">
        <w:rPr>
          <w:u w:val="single"/>
        </w:rPr>
        <w:t xml:space="preserve"> </w:t>
      </w:r>
      <w:r w:rsidRPr="00ED06FC">
        <w:rPr>
          <w:b/>
          <w:u w:val="single"/>
        </w:rPr>
        <w:t>seems to be peaking</w:t>
      </w:r>
      <w:r w:rsidRPr="005F48B0">
        <w:t xml:space="preserve">." He notes that </w:t>
      </w:r>
      <w:r w:rsidRPr="001E418F">
        <w:rPr>
          <w:u w:val="single"/>
        </w:rPr>
        <w:t>agricultural applications of fertilizer</w:t>
      </w:r>
      <w:r w:rsidRPr="005F48B0">
        <w:t xml:space="preserve"> and water in the U.S. </w:t>
      </w:r>
      <w:r w:rsidRPr="00ED06FC">
        <w:rPr>
          <w:szCs w:val="22"/>
          <w:u w:val="single"/>
        </w:rPr>
        <w:t>peaked in the</w:t>
      </w:r>
      <w:r w:rsidRPr="001E418F">
        <w:rPr>
          <w:u w:val="single"/>
        </w:rPr>
        <w:t xml:space="preserve"> 1980s while yields</w:t>
      </w:r>
      <w:r w:rsidRPr="005F48B0">
        <w:t xml:space="preserve"> continued to </w:t>
      </w:r>
      <w:r w:rsidRPr="001E418F">
        <w:rPr>
          <w:u w:val="single"/>
        </w:rPr>
        <w:t>increase. Thanks to</w:t>
      </w:r>
      <w:r w:rsidRPr="005F48B0">
        <w:t xml:space="preserve"> increasing agricultural </w:t>
      </w:r>
      <w:r w:rsidRPr="001E418F">
        <w:rPr>
          <w:u w:val="single"/>
        </w:rPr>
        <w:t xml:space="preserve">productivity, </w:t>
      </w:r>
      <w:r w:rsidRPr="00DE06BC">
        <w:rPr>
          <w:rStyle w:val="StyleUnderline"/>
          <w:highlight w:val="green"/>
        </w:rPr>
        <w:t>humanity is</w:t>
      </w:r>
      <w:r w:rsidRPr="005F48B0">
        <w:t xml:space="preserve"> already </w:t>
      </w:r>
      <w:r w:rsidRPr="00DE06BC">
        <w:rPr>
          <w:rStyle w:val="StyleUnderline"/>
          <w:highlight w:val="green"/>
        </w:rPr>
        <w:t>at "peak</w:t>
      </w:r>
      <w:r w:rsidRPr="00DE06BC">
        <w:rPr>
          <w:b/>
          <w:highlight w:val="green"/>
          <w:u w:val="single"/>
        </w:rPr>
        <w:t xml:space="preserve"> </w:t>
      </w:r>
      <w:r w:rsidRPr="00DE06BC">
        <w:rPr>
          <w:rStyle w:val="StyleUnderline"/>
          <w:highlight w:val="green"/>
        </w:rPr>
        <w:t>farmland";</w:t>
      </w:r>
      <w:r w:rsidRPr="005F48B0">
        <w:t xml:space="preserve"> as a result, "</w:t>
      </w:r>
      <w:r w:rsidRPr="001E418F">
        <w:rPr>
          <w:u w:val="single"/>
        </w:rPr>
        <w:t>an area the size of India or</w:t>
      </w:r>
      <w:r w:rsidRPr="005F48B0">
        <w:t xml:space="preserve"> of </w:t>
      </w:r>
      <w:r w:rsidRPr="001E418F">
        <w:rPr>
          <w:u w:val="single"/>
        </w:rPr>
        <w:t>the U</w:t>
      </w:r>
      <w:r w:rsidRPr="005F48B0">
        <w:t xml:space="preserve">nited </w:t>
      </w:r>
      <w:r w:rsidRPr="001E418F">
        <w:rPr>
          <w:u w:val="single"/>
        </w:rPr>
        <w:t>S</w:t>
      </w:r>
      <w:r w:rsidRPr="005F48B0">
        <w:t xml:space="preserve">tates </w:t>
      </w:r>
      <w:r w:rsidRPr="001E418F">
        <w:rPr>
          <w:u w:val="single"/>
        </w:rPr>
        <w:t>east of the Mississippi could be released</w:t>
      </w:r>
      <w:r w:rsidRPr="005F48B0">
        <w:t xml:space="preserve"> globally </w:t>
      </w:r>
      <w:r w:rsidRPr="001E418F">
        <w:rPr>
          <w:u w:val="single"/>
        </w:rPr>
        <w:t>from agriculture</w:t>
      </w:r>
      <w:r w:rsidRPr="005F48B0">
        <w:t xml:space="preserve"> over the next 50 years or so." Ward is worried about biophysical limits on water use. But as </w:t>
      </w:r>
      <w:proofErr w:type="spellStart"/>
      <w:r w:rsidRPr="005F48B0">
        <w:t>Ausubel</w:t>
      </w:r>
      <w:proofErr w:type="spellEnd"/>
      <w:r w:rsidRPr="005F48B0">
        <w:t xml:space="preserve"> notes, </w:t>
      </w:r>
      <w:r w:rsidRPr="001E418F">
        <w:rPr>
          <w:u w:val="single"/>
        </w:rPr>
        <w:t xml:space="preserve">U.S. </w:t>
      </w:r>
      <w:r w:rsidRPr="00DE06BC">
        <w:rPr>
          <w:rStyle w:val="StyleUnderline"/>
          <w:highlight w:val="green"/>
        </w:rPr>
        <w:t>water use</w:t>
      </w:r>
      <w:r w:rsidRPr="00ED06FC">
        <w:rPr>
          <w:b/>
          <w:u w:val="single"/>
        </w:rPr>
        <w:t xml:space="preserve"> has </w:t>
      </w:r>
      <w:r w:rsidRPr="00DE06BC">
        <w:rPr>
          <w:rStyle w:val="StyleUnderline"/>
          <w:highlight w:val="green"/>
        </w:rPr>
        <w:t>peaked and</w:t>
      </w:r>
      <w:r w:rsidRPr="005F48B0">
        <w:t xml:space="preserve"> has </w:t>
      </w:r>
      <w:r w:rsidRPr="00DE06BC">
        <w:rPr>
          <w:rStyle w:val="StyleUnderline"/>
          <w:highlight w:val="green"/>
        </w:rPr>
        <w:t>declined below</w:t>
      </w:r>
      <w:r w:rsidRPr="00ED06FC">
        <w:rPr>
          <w:b/>
          <w:u w:val="single"/>
        </w:rPr>
        <w:t xml:space="preserve"> the level of </w:t>
      </w:r>
      <w:r w:rsidRPr="00A53D6E">
        <w:rPr>
          <w:rStyle w:val="StyleUnderline"/>
        </w:rPr>
        <w:t>1970</w:t>
      </w:r>
      <w:r w:rsidRPr="005F48B0">
        <w:t xml:space="preserve">. What about meat? </w:t>
      </w:r>
      <w:proofErr w:type="spellStart"/>
      <w:r w:rsidRPr="005F48B0">
        <w:t>Ausubel</w:t>
      </w:r>
      <w:proofErr w:type="spellEnd"/>
      <w:r w:rsidRPr="005F48B0">
        <w:t xml:space="preserve"> notes the </w:t>
      </w:r>
      <w:r w:rsidRPr="00ED06FC">
        <w:rPr>
          <w:b/>
          <w:u w:val="single"/>
        </w:rPr>
        <w:t>greater efficiency</w:t>
      </w:r>
      <w:r w:rsidRPr="001E418F">
        <w:rPr>
          <w:u w:val="single"/>
        </w:rPr>
        <w:t xml:space="preserve"> with</w:t>
      </w:r>
      <w:r w:rsidRPr="005F48B0">
        <w:t xml:space="preserve"> which </w:t>
      </w:r>
      <w:r w:rsidRPr="001E418F">
        <w:rPr>
          <w:u w:val="single"/>
        </w:rPr>
        <w:t>chickens and</w:t>
      </w:r>
      <w:r w:rsidRPr="005F48B0">
        <w:t xml:space="preserve"> cultivated </w:t>
      </w:r>
      <w:r w:rsidRPr="001E418F">
        <w:rPr>
          <w:u w:val="single"/>
        </w:rPr>
        <w:t>fish turn grains and plant matter into meat</w:t>
      </w:r>
      <w:r w:rsidRPr="005F48B0">
        <w:t xml:space="preserve">. In any event, </w:t>
      </w:r>
      <w:r w:rsidRPr="001E418F">
        <w:rPr>
          <w:u w:val="single"/>
        </w:rPr>
        <w:t>the future of farming is not fields but factories. Innovators</w:t>
      </w:r>
      <w:r w:rsidRPr="005F48B0">
        <w:t xml:space="preserve"> are already seeking to </w:t>
      </w:r>
      <w:r w:rsidRPr="001E418F">
        <w:rPr>
          <w:u w:val="single"/>
        </w:rPr>
        <w:t>replace the</w:t>
      </w:r>
      <w:r w:rsidRPr="005F48B0">
        <w:t xml:space="preserve"> entire </w:t>
      </w:r>
      <w:r w:rsidRPr="001E418F">
        <w:rPr>
          <w:u w:val="single"/>
        </w:rPr>
        <w:t>dairy industry with</w:t>
      </w:r>
      <w:r w:rsidRPr="005F48B0">
        <w:t xml:space="preserve"> milk, yogurt, and cheeses made by </w:t>
      </w:r>
      <w:r w:rsidRPr="001E418F">
        <w:rPr>
          <w:u w:val="single"/>
        </w:rPr>
        <w:t>genetically modified bacteria</w:t>
      </w:r>
      <w:r w:rsidRPr="005F48B0">
        <w:t xml:space="preserve"> grown in tanks. </w:t>
      </w:r>
      <w:r w:rsidRPr="001E418F">
        <w:rPr>
          <w:u w:val="single"/>
        </w:rPr>
        <w:t>Others</w:t>
      </w:r>
      <w:r w:rsidRPr="005F48B0">
        <w:t xml:space="preserve"> are figuring how to </w:t>
      </w:r>
      <w:r w:rsidRPr="001E418F">
        <w:rPr>
          <w:u w:val="single"/>
        </w:rPr>
        <w:t>culture meat</w:t>
      </w:r>
      <w:r w:rsidRPr="005F48B0">
        <w:t xml:space="preserve"> in vat. </w:t>
      </w:r>
      <w:proofErr w:type="spellStart"/>
      <w:r w:rsidRPr="005F48B0">
        <w:t>Ausubel</w:t>
      </w:r>
      <w:proofErr w:type="spellEnd"/>
      <w:r w:rsidRPr="005F48B0">
        <w:t xml:space="preserve"> also notes that many </w:t>
      </w:r>
      <w:r w:rsidRPr="00DE06BC">
        <w:rPr>
          <w:rStyle w:val="StyleUnderline"/>
          <w:highlight w:val="green"/>
        </w:rPr>
        <w:t>countries</w:t>
      </w:r>
      <w:r w:rsidRPr="005F48B0">
        <w:t xml:space="preserve"> have already been through or </w:t>
      </w:r>
      <w:r w:rsidRPr="00DE06BC">
        <w:rPr>
          <w:rStyle w:val="StyleUnderline"/>
          <w:highlight w:val="green"/>
        </w:rPr>
        <w:t>are about to enter</w:t>
      </w:r>
      <w:r w:rsidRPr="001E418F">
        <w:rPr>
          <w:u w:val="single"/>
        </w:rPr>
        <w:t xml:space="preserve"> the </w:t>
      </w:r>
      <w:r w:rsidRPr="00DE06BC">
        <w:rPr>
          <w:highlight w:val="green"/>
          <w:u w:val="single"/>
        </w:rPr>
        <w:t>"</w:t>
      </w:r>
      <w:r w:rsidRPr="00DE06BC">
        <w:rPr>
          <w:rStyle w:val="StyleUnderline"/>
          <w:highlight w:val="green"/>
        </w:rPr>
        <w:t>forest transition,"</w:t>
      </w:r>
      <w:r w:rsidRPr="001E418F">
        <w:rPr>
          <w:u w:val="single"/>
        </w:rPr>
        <w:t xml:space="preserve"> in which forests</w:t>
      </w:r>
      <w:r w:rsidRPr="005F48B0">
        <w:t xml:space="preserve"> begin to </w:t>
      </w:r>
      <w:r w:rsidRPr="001E418F">
        <w:rPr>
          <w:u w:val="single"/>
        </w:rPr>
        <w:t>expand</w:t>
      </w:r>
      <w:r w:rsidRPr="005F48B0">
        <w:t xml:space="preserve">. Roger </w:t>
      </w:r>
      <w:proofErr w:type="spellStart"/>
      <w:r w:rsidRPr="005F48B0">
        <w:t>Sedjo</w:t>
      </w:r>
      <w:proofErr w:type="spellEnd"/>
      <w:r w:rsidRPr="005F48B0">
        <w:t xml:space="preserve">, a forest economist at Resources of the Future, has projected that </w:t>
      </w:r>
      <w:r w:rsidRPr="001E418F">
        <w:rPr>
          <w:u w:val="single"/>
        </w:rPr>
        <w:t>by the middle of this century most</w:t>
      </w:r>
      <w:r w:rsidRPr="005F48B0">
        <w:t xml:space="preserve"> of </w:t>
      </w:r>
      <w:r w:rsidRPr="00A53D6E">
        <w:t xml:space="preserve">world's </w:t>
      </w:r>
      <w:r w:rsidRPr="00A53D6E">
        <w:rPr>
          <w:rStyle w:val="StyleUnderline"/>
        </w:rPr>
        <w:t>industrial wood will be</w:t>
      </w:r>
      <w:r w:rsidRPr="00A53D6E">
        <w:rPr>
          <w:u w:val="single"/>
        </w:rPr>
        <w:t xml:space="preserve"> produced from planted forests covering</w:t>
      </w:r>
      <w:r w:rsidRPr="00A53D6E">
        <w:t xml:space="preserve"> a </w:t>
      </w:r>
      <w:r w:rsidRPr="00A53D6E">
        <w:rPr>
          <w:u w:val="single"/>
        </w:rPr>
        <w:t>remarkably small land</w:t>
      </w:r>
      <w:r w:rsidRPr="00A53D6E">
        <w:t xml:space="preserve"> area, perhaps </w:t>
      </w:r>
      <w:r w:rsidRPr="00A53D6E">
        <w:rPr>
          <w:rStyle w:val="StyleUnderline"/>
        </w:rPr>
        <w:t>only 5 to 10 percent of</w:t>
      </w:r>
      <w:r w:rsidRPr="00A53D6E">
        <w:t xml:space="preserve"> the extent of </w:t>
      </w:r>
      <w:r w:rsidRPr="00A53D6E">
        <w:rPr>
          <w:u w:val="single"/>
        </w:rPr>
        <w:t xml:space="preserve">today's global </w:t>
      </w:r>
      <w:r w:rsidRPr="00A53D6E">
        <w:rPr>
          <w:rStyle w:val="StyleUnderline"/>
        </w:rPr>
        <w:t>forest</w:t>
      </w:r>
      <w:r w:rsidRPr="00A53D6E">
        <w:rPr>
          <w:szCs w:val="22"/>
          <w:u w:val="single"/>
        </w:rPr>
        <w:t>. Shrinking</w:t>
      </w:r>
      <w:r w:rsidRPr="00A53D6E">
        <w:rPr>
          <w:u w:val="single"/>
        </w:rPr>
        <w:t xml:space="preserve"> farms</w:t>
      </w:r>
      <w:r w:rsidRPr="00A53D6E">
        <w:t xml:space="preserve"> and ranches </w:t>
      </w:r>
      <w:r w:rsidRPr="00A53D6E">
        <w:rPr>
          <w:u w:val="single"/>
        </w:rPr>
        <w:t>and expanding forests will</w:t>
      </w:r>
      <w:r w:rsidRPr="00A53D6E">
        <w:t xml:space="preserve"> do a lot toward </w:t>
      </w:r>
      <w:r w:rsidRPr="00A53D6E">
        <w:rPr>
          <w:u w:val="single"/>
        </w:rPr>
        <w:t>turn</w:t>
      </w:r>
      <w:r w:rsidRPr="00A53D6E">
        <w:t xml:space="preserve">ing </w:t>
      </w:r>
      <w:r w:rsidRPr="00A53D6E">
        <w:rPr>
          <w:u w:val="single"/>
        </w:rPr>
        <w:t>around</w:t>
      </w:r>
      <w:r w:rsidRPr="00A53D6E">
        <w:t xml:space="preserve"> the alarming global </w:t>
      </w:r>
      <w:r w:rsidRPr="00A53D6E">
        <w:rPr>
          <w:u w:val="single"/>
        </w:rPr>
        <w:t>reduction in wildlife</w:t>
      </w:r>
      <w:r w:rsidRPr="00A53D6E">
        <w:t xml:space="preserve">. How about </w:t>
      </w:r>
      <w:proofErr w:type="spellStart"/>
      <w:r w:rsidRPr="00A53D6E">
        <w:t>unsubstitutable</w:t>
      </w:r>
      <w:proofErr w:type="spellEnd"/>
      <w:r w:rsidRPr="00A53D6E">
        <w:t xml:space="preserve"> stuff? Are we running out</w:t>
      </w:r>
      <w:r w:rsidRPr="005F48B0">
        <w:t xml:space="preserve"> of that? </w:t>
      </w:r>
      <w:proofErr w:type="spellStart"/>
      <w:r w:rsidRPr="005F48B0">
        <w:t>Ausubel</w:t>
      </w:r>
      <w:proofErr w:type="spellEnd"/>
      <w:r w:rsidRPr="005F48B0">
        <w:t xml:space="preserve"> notes that </w:t>
      </w:r>
      <w:r w:rsidRPr="00DE06BC">
        <w:rPr>
          <w:rStyle w:val="StyleUnderline"/>
          <w:highlight w:val="green"/>
        </w:rPr>
        <w:t>the U.S.</w:t>
      </w:r>
      <w:r w:rsidRPr="001E418F">
        <w:rPr>
          <w:u w:val="single"/>
        </w:rPr>
        <w:t xml:space="preserve"> has</w:t>
      </w:r>
      <w:r w:rsidRPr="005F48B0">
        <w:t xml:space="preserve"> apparently already </w:t>
      </w:r>
      <w:r w:rsidRPr="00DE06BC">
        <w:rPr>
          <w:rStyle w:val="StyleUnderline"/>
          <w:highlight w:val="green"/>
        </w:rPr>
        <w:t>achieved absolute decoupling</w:t>
      </w:r>
      <w:r w:rsidRPr="005F48B0">
        <w:t>—call it peak stuff—</w:t>
      </w:r>
      <w:r w:rsidRPr="00DE06BC">
        <w:rPr>
          <w:rStyle w:val="StyleUnderline"/>
          <w:highlight w:val="green"/>
        </w:rPr>
        <w:t>for</w:t>
      </w:r>
      <w:r w:rsidRPr="005F48B0">
        <w:t xml:space="preserve"> a lot of materials, including </w:t>
      </w:r>
      <w:r w:rsidRPr="00DE06BC">
        <w:rPr>
          <w:rStyle w:val="StyleUnderline"/>
          <w:highlight w:val="green"/>
        </w:rPr>
        <w:t>plastics, paper</w:t>
      </w:r>
      <w:r w:rsidRPr="001E418F">
        <w:rPr>
          <w:u w:val="single"/>
        </w:rPr>
        <w:t xml:space="preserve">, timber, phosphate, </w:t>
      </w:r>
      <w:r w:rsidRPr="00DE06BC">
        <w:rPr>
          <w:rStyle w:val="StyleUnderline"/>
          <w:highlight w:val="green"/>
        </w:rPr>
        <w:t>aluminum, steel</w:t>
      </w:r>
      <w:r w:rsidRPr="001E418F">
        <w:rPr>
          <w:u w:val="single"/>
        </w:rPr>
        <w:t xml:space="preserve">, and copper. </w:t>
      </w:r>
      <w:r w:rsidRPr="00DE06BC">
        <w:rPr>
          <w:rStyle w:val="StyleUnderline"/>
          <w:highlight w:val="green"/>
        </w:rPr>
        <w:t>And</w:t>
      </w:r>
      <w:r w:rsidRPr="005F48B0">
        <w:t xml:space="preserve"> he reports </w:t>
      </w:r>
      <w:r w:rsidRPr="00DE06BC">
        <w:rPr>
          <w:rStyle w:val="StyleUnderline"/>
          <w:highlight w:val="green"/>
        </w:rPr>
        <w:t>relative</w:t>
      </w:r>
      <w:r w:rsidRPr="001E418F">
        <w:rPr>
          <w:u w:val="single"/>
        </w:rPr>
        <w:t xml:space="preserve"> decoupling </w:t>
      </w:r>
      <w:r w:rsidRPr="00DE06BC">
        <w:rPr>
          <w:rStyle w:val="StyleUnderline"/>
          <w:highlight w:val="green"/>
        </w:rPr>
        <w:t>for 53</w:t>
      </w:r>
      <w:r w:rsidRPr="005F48B0">
        <w:t xml:space="preserve"> other </w:t>
      </w:r>
      <w:r w:rsidRPr="00DE06BC">
        <w:rPr>
          <w:rStyle w:val="StyleUnderline"/>
          <w:highlight w:val="green"/>
        </w:rPr>
        <w:t>commodities</w:t>
      </w:r>
      <w:r w:rsidRPr="001E418F">
        <w:rPr>
          <w:u w:val="single"/>
        </w:rPr>
        <w:t>, all of which are</w:t>
      </w:r>
      <w:r w:rsidRPr="005F48B0">
        <w:t xml:space="preserve"> likely </w:t>
      </w:r>
      <w:r w:rsidRPr="001E418F">
        <w:rPr>
          <w:u w:val="single"/>
        </w:rPr>
        <w:t>heading toward absolute</w:t>
      </w:r>
      <w:r w:rsidRPr="005F48B0">
        <w:t xml:space="preserve"> decoupling. </w:t>
      </w:r>
      <w:r w:rsidRPr="00DE06BC">
        <w:rPr>
          <w:rStyle w:val="StyleUnderline"/>
          <w:highlight w:val="green"/>
        </w:rPr>
        <w:t>Additive manufacturing</w:t>
      </w:r>
      <w:r w:rsidRPr="005F48B0">
        <w:t xml:space="preserve"> </w:t>
      </w:r>
      <w:r w:rsidRPr="00A53D6E">
        <w:t xml:space="preserve">is also known as 3-D printing, in which machines build up new items one layer at a time. The Advanced Manufacturing Office suggested that additive manufacturing </w:t>
      </w:r>
      <w:r w:rsidRPr="00A53D6E">
        <w:rPr>
          <w:rStyle w:val="StyleUnderline"/>
        </w:rPr>
        <w:t>can reduce</w:t>
      </w:r>
      <w:r w:rsidRPr="00A53D6E">
        <w:t xml:space="preserve"> material </w:t>
      </w:r>
      <w:r w:rsidRPr="00A53D6E">
        <w:rPr>
          <w:u w:val="single"/>
        </w:rPr>
        <w:t xml:space="preserve">needs and </w:t>
      </w:r>
      <w:r w:rsidRPr="00A53D6E">
        <w:rPr>
          <w:rStyle w:val="StyleUnderline"/>
        </w:rPr>
        <w:t>costs by</w:t>
      </w:r>
      <w:r w:rsidRPr="00A53D6E">
        <w:t xml:space="preserve"> up to </w:t>
      </w:r>
      <w:r w:rsidRPr="00A53D6E">
        <w:rPr>
          <w:rStyle w:val="StyleUnderline"/>
        </w:rPr>
        <w:t>90 percent</w:t>
      </w:r>
      <w:r w:rsidRPr="00A53D6E">
        <w:t xml:space="preserve">. And instead of the replacement of worn-out items, their </w:t>
      </w:r>
      <w:r w:rsidRPr="00A53D6E">
        <w:rPr>
          <w:u w:val="single"/>
        </w:rPr>
        <w:t xml:space="preserve">material can </w:t>
      </w:r>
      <w:r w:rsidRPr="00A53D6E">
        <w:rPr>
          <w:b/>
          <w:u w:val="single"/>
        </w:rPr>
        <w:t>simply be recycled</w:t>
      </w:r>
      <w:r w:rsidRPr="00A53D6E">
        <w:t xml:space="preserve"> through a printer to return it to </w:t>
      </w:r>
      <w:r w:rsidRPr="00A53D6E">
        <w:rPr>
          <w:u w:val="single"/>
        </w:rPr>
        <w:t>good-as-new</w:t>
      </w:r>
      <w:r w:rsidRPr="00A53D6E">
        <w:t xml:space="preserve"> condition </w:t>
      </w:r>
      <w:r w:rsidRPr="00A53D6E">
        <w:rPr>
          <w:u w:val="single"/>
        </w:rPr>
        <w:t>using only 2 to 25 percent of</w:t>
      </w:r>
      <w:r w:rsidRPr="00A53D6E">
        <w:t xml:space="preserve"> the </w:t>
      </w:r>
      <w:r w:rsidRPr="00A53D6E">
        <w:rPr>
          <w:u w:val="single"/>
        </w:rPr>
        <w:t>energy</w:t>
      </w:r>
      <w:r w:rsidRPr="005F48B0">
        <w:t xml:space="preserve"> required </w:t>
      </w:r>
      <w:r w:rsidRPr="001E418F">
        <w:rPr>
          <w:u w:val="single"/>
        </w:rPr>
        <w:t>to make new parts. 3-D printing</w:t>
      </w:r>
      <w:r w:rsidRPr="005F48B0">
        <w:t xml:space="preserve"> on demand </w:t>
      </w:r>
      <w:r w:rsidRPr="001E418F">
        <w:rPr>
          <w:u w:val="single"/>
        </w:rPr>
        <w:t>will</w:t>
      </w:r>
      <w:r w:rsidRPr="005F48B0">
        <w:t xml:space="preserve"> also </w:t>
      </w:r>
      <w:r w:rsidRPr="001E418F">
        <w:rPr>
          <w:u w:val="single"/>
        </w:rPr>
        <w:t>eliminate storage and inventory</w:t>
      </w:r>
      <w:r w:rsidRPr="005F48B0">
        <w:t xml:space="preserve"> costs, </w:t>
      </w:r>
      <w:r w:rsidRPr="001E418F">
        <w:rPr>
          <w:u w:val="single"/>
        </w:rPr>
        <w:t>and</w:t>
      </w:r>
      <w:r w:rsidRPr="005F48B0">
        <w:t xml:space="preserve"> will </w:t>
      </w:r>
      <w:r w:rsidRPr="001E418F">
        <w:rPr>
          <w:u w:val="single"/>
        </w:rPr>
        <w:t xml:space="preserve">significantly cut transportation </w:t>
      </w:r>
      <w:r w:rsidRPr="00531BA2">
        <w:rPr>
          <w:szCs w:val="22"/>
          <w:u w:val="single"/>
        </w:rPr>
        <w:t xml:space="preserve">costs. </w:t>
      </w:r>
      <w:r w:rsidRPr="00DE06BC">
        <w:rPr>
          <w:rStyle w:val="StyleUnderline"/>
          <w:highlight w:val="green"/>
        </w:rPr>
        <w:t>Nanomanufacturing</w:t>
      </w:r>
      <w:r w:rsidRPr="005F48B0">
        <w:t>—building atom-by-atom—</w:t>
      </w:r>
      <w:r w:rsidRPr="00DE06BC">
        <w:rPr>
          <w:rStyle w:val="StyleUnderline"/>
          <w:highlight w:val="green"/>
        </w:rPr>
        <w:t>will</w:t>
      </w:r>
      <w:r w:rsidRPr="005F48B0">
        <w:t xml:space="preserve"> likely </w:t>
      </w:r>
      <w:r w:rsidRPr="00DE06BC">
        <w:rPr>
          <w:rStyle w:val="StyleUnderline"/>
          <w:highlight w:val="green"/>
        </w:rPr>
        <w:t>engender a fourth</w:t>
      </w:r>
      <w:r w:rsidRPr="00ED06FC">
        <w:rPr>
          <w:b/>
          <w:u w:val="single"/>
        </w:rPr>
        <w:t xml:space="preserve"> industrial </w:t>
      </w:r>
      <w:r w:rsidRPr="00DE06BC">
        <w:rPr>
          <w:rStyle w:val="StyleUnderline"/>
          <w:highlight w:val="green"/>
        </w:rPr>
        <w:t>revolution</w:t>
      </w:r>
      <w:r w:rsidRPr="001E418F">
        <w:rPr>
          <w:u w:val="single"/>
        </w:rPr>
        <w:t xml:space="preserve"> by spurring exponential</w:t>
      </w:r>
      <w:r w:rsidRPr="005F48B0">
        <w:t xml:space="preserve"> economic </w:t>
      </w:r>
      <w:r w:rsidRPr="001E418F">
        <w:rPr>
          <w:u w:val="single"/>
        </w:rPr>
        <w:t>growth while reducing</w:t>
      </w:r>
      <w:r w:rsidRPr="005F48B0">
        <w:t xml:space="preserve"> human </w:t>
      </w:r>
      <w:r w:rsidRPr="001E418F">
        <w:rPr>
          <w:u w:val="single"/>
        </w:rPr>
        <w:t>demands fo</w:t>
      </w:r>
      <w:r w:rsidRPr="005F48B0">
        <w:t xml:space="preserve">r material </w:t>
      </w:r>
      <w:r w:rsidRPr="001E418F">
        <w:rPr>
          <w:u w:val="single"/>
        </w:rPr>
        <w:t>resources</w:t>
      </w:r>
      <w:r w:rsidRPr="005F48B0">
        <w:t>. Ward and company project that Australians will be using 250 percent more energy by 2100. Is there an upper limit to ene</w:t>
      </w:r>
      <w:r w:rsidRPr="00A53D6E">
        <w:t xml:space="preserve">rgy production that implies unsustainability? In their analysis, the </w:t>
      </w:r>
      <w:r w:rsidRPr="00A53D6E">
        <w:rPr>
          <w:u w:val="single"/>
        </w:rPr>
        <w:t>ecological economists</w:t>
      </w:r>
      <w:r w:rsidRPr="00A53D6E">
        <w:t xml:space="preserve"> apparently </w:t>
      </w:r>
      <w:r w:rsidRPr="00A53D6E">
        <w:rPr>
          <w:u w:val="single"/>
        </w:rPr>
        <w:t>assume</w:t>
      </w:r>
      <w:r w:rsidRPr="00A53D6E">
        <w:t xml:space="preserve"> that </w:t>
      </w:r>
      <w:r w:rsidRPr="00A53D6E">
        <w:rPr>
          <w:u w:val="single"/>
        </w:rPr>
        <w:t>energy supplies are limited</w:t>
      </w:r>
      <w:r w:rsidRPr="00A53D6E">
        <w:t xml:space="preserve">. Why </w:t>
      </w:r>
      <w:r w:rsidRPr="00A53D6E">
        <w:rPr>
          <w:u w:val="single"/>
        </w:rPr>
        <w:t>this is not clear</w:t>
      </w:r>
      <w:r w:rsidRPr="00A53D6E">
        <w:t xml:space="preserve">, unless </w:t>
      </w:r>
      <w:r w:rsidRPr="00A53D6E">
        <w:rPr>
          <w:rStyle w:val="StyleUnderline"/>
        </w:rPr>
        <w:t>their model</w:t>
      </w:r>
      <w:r w:rsidRPr="00A53D6E">
        <w:rPr>
          <w:u w:val="single"/>
        </w:rPr>
        <w:t xml:space="preserve"> </w:t>
      </w:r>
      <w:r w:rsidRPr="00A53D6E">
        <w:rPr>
          <w:b/>
          <w:u w:val="single"/>
        </w:rPr>
        <w:t xml:space="preserve">implicitly </w:t>
      </w:r>
      <w:r w:rsidRPr="00A53D6E">
        <w:rPr>
          <w:rStyle w:val="StyleUnderline"/>
        </w:rPr>
        <w:t>assumes</w:t>
      </w:r>
      <w:r w:rsidRPr="00A53D6E">
        <w:t xml:space="preserve"> a growing </w:t>
      </w:r>
      <w:r w:rsidRPr="00A53D6E">
        <w:rPr>
          <w:b/>
          <w:u w:val="single"/>
        </w:rPr>
        <w:t>consumption</w:t>
      </w:r>
      <w:r w:rsidRPr="00A53D6E">
        <w:rPr>
          <w:u w:val="single"/>
        </w:rPr>
        <w:t xml:space="preserve"> of </w:t>
      </w:r>
      <w:r w:rsidRPr="00A53D6E">
        <w:rPr>
          <w:rStyle w:val="StyleUnderline"/>
        </w:rPr>
        <w:t>fossil fuels</w:t>
      </w:r>
      <w:r w:rsidRPr="00A53D6E">
        <w:t xml:space="preserve"> (and even then, the world is not close to running out of those). But </w:t>
      </w:r>
      <w:r w:rsidRPr="00A53D6E">
        <w:rPr>
          <w:u w:val="single"/>
        </w:rPr>
        <w:t>there is a source of energy that</w:t>
      </w:r>
      <w:r w:rsidRPr="00A53D6E">
        <w:t xml:space="preserve">, for all practical purposes, </w:t>
      </w:r>
      <w:r w:rsidRPr="00A53D6E">
        <w:rPr>
          <w:u w:val="single"/>
        </w:rPr>
        <w:t>is limitless and has few deleterious</w:t>
      </w:r>
      <w:r w:rsidRPr="00A53D6E">
        <w:t xml:space="preserve"> environmental </w:t>
      </w:r>
      <w:r w:rsidRPr="00A53D6E">
        <w:rPr>
          <w:u w:val="single"/>
        </w:rPr>
        <w:t xml:space="preserve">effects: </w:t>
      </w:r>
      <w:r w:rsidRPr="00A53D6E">
        <w:rPr>
          <w:b/>
          <w:u w:val="single"/>
        </w:rPr>
        <w:t>nuclear power</w:t>
      </w:r>
      <w:r w:rsidRPr="001E418F">
        <w:rPr>
          <w:u w:val="single"/>
        </w:rPr>
        <w:t xml:space="preserve">. </w:t>
      </w:r>
      <w:r w:rsidRPr="00DE06BC">
        <w:rPr>
          <w:rStyle w:val="StyleUnderline"/>
          <w:highlight w:val="green"/>
        </w:rPr>
        <w:t>If demand for</w:t>
      </w:r>
      <w:r w:rsidRPr="005F48B0">
        <w:t xml:space="preserve"> primary </w:t>
      </w:r>
      <w:r w:rsidRPr="00DE06BC">
        <w:rPr>
          <w:rStyle w:val="StyleUnderline"/>
          <w:highlight w:val="green"/>
        </w:rPr>
        <w:t>energy were to double</w:t>
      </w:r>
      <w:r w:rsidRPr="001E418F">
        <w:rPr>
          <w:u w:val="single"/>
        </w:rPr>
        <w:t xml:space="preserve"> by 2050</w:t>
      </w:r>
      <w:r w:rsidRPr="005F48B0">
        <w:t xml:space="preserve">, a back-of-the-envelope calculation finds that </w:t>
      </w:r>
      <w:r w:rsidRPr="00DE06BC">
        <w:rPr>
          <w:rStyle w:val="StyleUnderline"/>
          <w:highlight w:val="green"/>
        </w:rPr>
        <w:t>the entire world's</w:t>
      </w:r>
      <w:r w:rsidRPr="00A53D6E">
        <w:rPr>
          <w:rStyle w:val="StyleUnderline"/>
        </w:rPr>
        <w:t xml:space="preserve"> </w:t>
      </w:r>
      <w:r w:rsidRPr="00ED06FC">
        <w:rPr>
          <w:b/>
          <w:u w:val="single"/>
        </w:rPr>
        <w:t>energ</w:t>
      </w:r>
      <w:r w:rsidRPr="00A53D6E">
        <w:rPr>
          <w:b/>
          <w:u w:val="single"/>
        </w:rPr>
        <w:t>y</w:t>
      </w:r>
      <w:r w:rsidRPr="00ED06FC">
        <w:rPr>
          <w:b/>
          <w:u w:val="single"/>
        </w:rPr>
        <w:t xml:space="preserve"> </w:t>
      </w:r>
      <w:r w:rsidRPr="00DE06BC">
        <w:rPr>
          <w:rStyle w:val="StyleUnderline"/>
          <w:highlight w:val="green"/>
        </w:rPr>
        <w:t xml:space="preserve">needs could be supplied </w:t>
      </w:r>
      <w:r w:rsidRPr="00A53D6E">
        <w:rPr>
          <w:rStyle w:val="StyleUnderline"/>
        </w:rPr>
        <w:t>by 6,000</w:t>
      </w:r>
      <w:r w:rsidRPr="00A53D6E">
        <w:rPr>
          <w:u w:val="single"/>
        </w:rPr>
        <w:t xml:space="preserve"> conventional</w:t>
      </w:r>
      <w:r w:rsidRPr="005F48B0">
        <w:t xml:space="preserve"> nuclear power </w:t>
      </w:r>
      <w:r w:rsidRPr="00DE06BC">
        <w:rPr>
          <w:rStyle w:val="StyleUnderline"/>
          <w:highlight w:val="green"/>
        </w:rPr>
        <w:t>plants</w:t>
      </w:r>
      <w:r w:rsidRPr="005F48B0">
        <w:rPr>
          <w:u w:val="single"/>
        </w:rPr>
        <w:t xml:space="preserve">. The deployment </w:t>
      </w:r>
      <w:r w:rsidRPr="00A53D6E">
        <w:rPr>
          <w:u w:val="single"/>
        </w:rPr>
        <w:t xml:space="preserve">of </w:t>
      </w:r>
      <w:r w:rsidRPr="00A53D6E">
        <w:rPr>
          <w:rStyle w:val="StyleUnderline"/>
        </w:rPr>
        <w:t>fast reactors would supply</w:t>
      </w:r>
      <w:r w:rsidRPr="00A53D6E">
        <w:t xml:space="preserve"> "renewable" </w:t>
      </w:r>
      <w:r w:rsidRPr="00A53D6E">
        <w:rPr>
          <w:u w:val="single"/>
        </w:rPr>
        <w:t xml:space="preserve">energy for </w:t>
      </w:r>
      <w:r w:rsidRPr="00A53D6E">
        <w:rPr>
          <w:rStyle w:val="StyleUnderline"/>
        </w:rPr>
        <w:t>thousands of years</w:t>
      </w:r>
      <w:r w:rsidRPr="00A53D6E">
        <w:t xml:space="preserve">. The development of </w:t>
      </w:r>
      <w:r w:rsidRPr="00A53D6E">
        <w:rPr>
          <w:u w:val="single"/>
        </w:rPr>
        <w:t xml:space="preserve">thorium reactors could also supply </w:t>
      </w:r>
      <w:r w:rsidRPr="00A53D6E">
        <w:rPr>
          <w:b/>
          <w:u w:val="single"/>
        </w:rPr>
        <w:t>thousands of years</w:t>
      </w:r>
      <w:r w:rsidRPr="00A53D6E">
        <w:t xml:space="preserve"> of energy. And </w:t>
      </w:r>
      <w:r w:rsidRPr="00A53D6E">
        <w:rPr>
          <w:u w:val="single"/>
        </w:rPr>
        <w:t>both</w:t>
      </w:r>
      <w:r w:rsidRPr="00A53D6E">
        <w:t xml:space="preserve"> could </w:t>
      </w:r>
      <w:r w:rsidRPr="00A53D6E">
        <w:rPr>
          <w:u w:val="single"/>
        </w:rPr>
        <w:t>do so without harming the environment. (Waste</w:t>
      </w:r>
      <w:r w:rsidRPr="00A53D6E">
        <w:t xml:space="preserve"> heat </w:t>
      </w:r>
      <w:r w:rsidRPr="00A53D6E">
        <w:rPr>
          <w:u w:val="single"/>
        </w:rPr>
        <w:t xml:space="preserve">at that scale would not </w:t>
      </w:r>
      <w:r w:rsidRPr="00A53D6E">
        <w:rPr>
          <w:rStyle w:val="StyleUnderline"/>
        </w:rPr>
        <w:t>be</w:t>
      </w:r>
      <w:r w:rsidRPr="00A53D6E">
        <w:t xml:space="preserve"> much of </w:t>
      </w:r>
      <w:r w:rsidRPr="00A53D6E">
        <w:rPr>
          <w:u w:val="single"/>
        </w:rPr>
        <w:t>a problem.) Such power sources are</w:t>
      </w:r>
      <w:r w:rsidRPr="00A53D6E">
        <w:t xml:space="preserve"> in any relevant sense </w:t>
      </w:r>
      <w:r w:rsidRPr="00A53D6E">
        <w:rPr>
          <w:u w:val="single"/>
        </w:rPr>
        <w:t>"decoupled"</w:t>
      </w:r>
      <w:r w:rsidRPr="00A53D6E">
        <w:t xml:space="preserve"> from the natural world, </w:t>
      </w:r>
      <w:r w:rsidRPr="00A53D6E">
        <w:rPr>
          <w:u w:val="single"/>
        </w:rPr>
        <w:t xml:space="preserve">since their fuel cycles produce </w:t>
      </w:r>
      <w:r w:rsidRPr="00A53D6E">
        <w:rPr>
          <w:b/>
          <w:u w:val="single"/>
        </w:rPr>
        <w:t>little pollution</w:t>
      </w:r>
      <w:r w:rsidRPr="00A53D6E">
        <w:t xml:space="preserve">. Recall that GDP measures the monetary value of all finished goods and services. </w:t>
      </w:r>
      <w:r w:rsidRPr="00A53D6E">
        <w:rPr>
          <w:u w:val="single"/>
        </w:rPr>
        <w:t>Finished goods will</w:t>
      </w:r>
      <w:r w:rsidRPr="00A53D6E">
        <w:t xml:space="preserve"> become a </w:t>
      </w:r>
      <w:r w:rsidRPr="00A53D6E">
        <w:rPr>
          <w:u w:val="single"/>
        </w:rPr>
        <w:t>shrink</w:t>
      </w:r>
      <w:r w:rsidRPr="00A53D6E">
        <w:t xml:space="preserve">ing part of the world's economy </w:t>
      </w:r>
      <w:r w:rsidRPr="00A53D6E">
        <w:rPr>
          <w:u w:val="single"/>
        </w:rPr>
        <w:t>as more</w:t>
      </w:r>
      <w:r w:rsidRPr="00A53D6E">
        <w:t xml:space="preserve"> people </w:t>
      </w:r>
      <w:r w:rsidRPr="00A53D6E">
        <w:rPr>
          <w:u w:val="single"/>
        </w:rPr>
        <w:t>gain access to food, clothing</w:t>
      </w:r>
      <w:r w:rsidRPr="00A53D6E">
        <w:t xml:space="preserve">, housing, </w:t>
      </w:r>
      <w:r w:rsidRPr="00A53D6E">
        <w:rPr>
          <w:u w:val="single"/>
        </w:rPr>
        <w:t>transportation</w:t>
      </w:r>
      <w:r w:rsidRPr="00A53D6E">
        <w:t xml:space="preserve">, and so forth. Already, </w:t>
      </w:r>
      <w:r w:rsidRPr="00A53D6E">
        <w:rPr>
          <w:u w:val="single"/>
        </w:rPr>
        <w:t>services account for 80 percent of U.S. GDP and</w:t>
      </w:r>
      <w:r w:rsidRPr="00A53D6E">
        <w:t xml:space="preserve"> 80 percent of civilian </w:t>
      </w:r>
      <w:r w:rsidRPr="00A53D6E">
        <w:rPr>
          <w:u w:val="single"/>
        </w:rPr>
        <w:t>employment</w:t>
      </w:r>
      <w:r w:rsidRPr="00A53D6E">
        <w:t xml:space="preserve">. Instead of stuff, people will want to spend time creating and enjoying themselves. As technological progress enables economic growth, </w:t>
      </w:r>
      <w:r w:rsidRPr="00A53D6E">
        <w:rPr>
          <w:u w:val="single"/>
        </w:rPr>
        <w:t>people will consume</w:t>
      </w:r>
      <w:r w:rsidRPr="00A53D6E">
        <w:t xml:space="preserve"> more pixels and </w:t>
      </w:r>
      <w:r w:rsidRPr="00A53D6E">
        <w:rPr>
          <w:u w:val="single"/>
        </w:rPr>
        <w:t>less</w:t>
      </w:r>
      <w:r w:rsidRPr="00A53D6E">
        <w:t xml:space="preserve"> petroleum, more massages and less mortar, more handicrafts and less hardwood. Ultimately, </w:t>
      </w:r>
      <w:r w:rsidRPr="00A53D6E">
        <w:rPr>
          <w:rStyle w:val="StyleUnderline"/>
        </w:rPr>
        <w:t>Ward and</w:t>
      </w:r>
      <w:r w:rsidRPr="00A53D6E">
        <w:rPr>
          <w:u w:val="single"/>
        </w:rPr>
        <w:t xml:space="preserve"> his colleagues make the </w:t>
      </w:r>
      <w:r w:rsidRPr="00A53D6E">
        <w:rPr>
          <w:b/>
          <w:u w:val="single"/>
        </w:rPr>
        <w:t>same mistake as Malthus</w:t>
      </w:r>
      <w:r w:rsidRPr="00A53D6E">
        <w:t xml:space="preserve"> and the Limits to Growth folks: </w:t>
      </w:r>
      <w:r w:rsidRPr="00A53D6E">
        <w:rPr>
          <w:u w:val="single"/>
        </w:rPr>
        <w:t xml:space="preserve">They </w:t>
      </w:r>
      <w:r w:rsidRPr="00A53D6E">
        <w:rPr>
          <w:rStyle w:val="StyleUnderline"/>
        </w:rPr>
        <w:t>extrapolate trends without</w:t>
      </w:r>
      <w:r w:rsidRPr="00A53D6E">
        <w:rPr>
          <w:u w:val="single"/>
        </w:rPr>
        <w:t xml:space="preserve"> taking</w:t>
      </w:r>
      <w:r w:rsidRPr="00A53D6E">
        <w:t xml:space="preserve"> adequate </w:t>
      </w:r>
      <w:r w:rsidRPr="00A53D6E">
        <w:rPr>
          <w:u w:val="single"/>
        </w:rPr>
        <w:t>account of</w:t>
      </w:r>
      <w:r w:rsidRPr="00A53D6E">
        <w:t xml:space="preserve"> human </w:t>
      </w:r>
      <w:r w:rsidRPr="00A53D6E">
        <w:rPr>
          <w:rStyle w:val="StyleUnderline"/>
        </w:rPr>
        <w:t>ingenuity</w:t>
      </w:r>
      <w:r w:rsidRPr="00A53D6E">
        <w:rPr>
          <w:u w:val="single"/>
        </w:rPr>
        <w:t>. Will it be possible to grow</w:t>
      </w:r>
      <w:r w:rsidRPr="00A53D6E">
        <w:t xml:space="preserve"> the economy </w:t>
      </w:r>
      <w:r w:rsidRPr="00A53D6E">
        <w:rPr>
          <w:u w:val="single"/>
        </w:rPr>
        <w:t>7-fold</w:t>
      </w:r>
      <w:r w:rsidRPr="00A53D6E">
        <w:t xml:space="preserve"> over this century </w:t>
      </w:r>
      <w:r w:rsidRPr="00A53D6E">
        <w:rPr>
          <w:u w:val="single"/>
        </w:rPr>
        <w:t>while reducing</w:t>
      </w:r>
      <w:r w:rsidRPr="00A53D6E">
        <w:t xml:space="preserve"> resource </w:t>
      </w:r>
      <w:r w:rsidRPr="00A53D6E">
        <w:rPr>
          <w:u w:val="single"/>
        </w:rPr>
        <w:t>consumption and restoring the natural world? Yes</w:t>
      </w:r>
      <w:r w:rsidRPr="00A53D6E">
        <w:t>.</w:t>
      </w:r>
    </w:p>
    <w:p w14:paraId="532BA067" w14:textId="77777777" w:rsidR="000270D5" w:rsidRPr="00A53D6E" w:rsidRDefault="000270D5" w:rsidP="000270D5"/>
    <w:p w14:paraId="4BB57F36" w14:textId="77777777" w:rsidR="000270D5" w:rsidRDefault="000270D5" w:rsidP="000270D5">
      <w:pPr>
        <w:pStyle w:val="Heading4"/>
      </w:pPr>
      <w:r>
        <w:t>Capitalism solves environmental crisis - i</w:t>
      </w:r>
      <w:r w:rsidRPr="00647805">
        <w:t>ndustrial development</w:t>
      </w:r>
      <w:r>
        <w:t xml:space="preserve">, </w:t>
      </w:r>
      <w:r w:rsidRPr="00647805">
        <w:t>technological advances</w:t>
      </w:r>
      <w:r>
        <w:t xml:space="preserve">, and any alternative </w:t>
      </w:r>
      <w:r w:rsidRPr="00614B6A">
        <w:rPr>
          <w:u w:val="single"/>
        </w:rPr>
        <w:t>fails</w:t>
      </w:r>
    </w:p>
    <w:p w14:paraId="0CDE14C2" w14:textId="77777777" w:rsidR="000270D5" w:rsidRPr="00B46D49" w:rsidRDefault="000270D5" w:rsidP="000270D5">
      <w:pPr>
        <w:spacing w:after="0" w:line="240" w:lineRule="auto"/>
      </w:pPr>
      <w:proofErr w:type="spellStart"/>
      <w:r>
        <w:rPr>
          <w:rStyle w:val="Style13ptBold"/>
        </w:rPr>
        <w:t>Zitelmann</w:t>
      </w:r>
      <w:proofErr w:type="spellEnd"/>
      <w:r>
        <w:rPr>
          <w:rStyle w:val="Style13ptBold"/>
        </w:rPr>
        <w:t xml:space="preserve"> 20 </w:t>
      </w:r>
      <w:r w:rsidRPr="0046765C">
        <w:t>[(Dr.</w:t>
      </w:r>
      <w:r>
        <w:t xml:space="preserve"> </w:t>
      </w:r>
      <w:r w:rsidRPr="0046765C">
        <w:t xml:space="preserve">Rainer,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And Environmental Destruction” Forbes, 7/13/2020] BC</w:t>
      </w:r>
    </w:p>
    <w:p w14:paraId="3ECF1DA9" w14:textId="77777777" w:rsidR="000270D5" w:rsidRDefault="000270D5" w:rsidP="000270D5">
      <w:r>
        <w:t>The Price Of Growth—Destruction Of The Environment?</w:t>
      </w:r>
    </w:p>
    <w:p w14:paraId="2AB1A54D" w14:textId="77777777" w:rsidR="000270D5" w:rsidRDefault="000270D5" w:rsidP="000270D5">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DE06BC">
        <w:rPr>
          <w:rStyle w:val="Emphasis"/>
          <w:highlight w:val="green"/>
        </w:rPr>
        <w:t>the</w:t>
      </w:r>
      <w:r w:rsidRPr="00647805">
        <w:rPr>
          <w:rStyle w:val="Emphasis"/>
        </w:rPr>
        <w:t xml:space="preserve"> </w:t>
      </w:r>
      <w:r w:rsidRPr="00DE06BC">
        <w:rPr>
          <w:rStyle w:val="Emphasis"/>
          <w:highlight w:val="green"/>
        </w:rPr>
        <w:t>assertion</w:t>
      </w:r>
      <w:r w:rsidRPr="00647805">
        <w:rPr>
          <w:rStyle w:val="Emphasis"/>
        </w:rPr>
        <w:t xml:space="preserve"> that </w:t>
      </w:r>
      <w:r w:rsidRPr="00DE06BC">
        <w:rPr>
          <w:rStyle w:val="Emphasis"/>
          <w:highlight w:val="green"/>
        </w:rPr>
        <w:t>growth</w:t>
      </w:r>
      <w:r w:rsidRPr="00647805">
        <w:rPr>
          <w:rStyle w:val="Emphasis"/>
        </w:rPr>
        <w:t xml:space="preserve"> automatically </w:t>
      </w:r>
      <w:r w:rsidRPr="00DE06BC">
        <w:rPr>
          <w:rStyle w:val="Emphasis"/>
          <w:highlight w:val="green"/>
        </w:rPr>
        <w:t>leads to</w:t>
      </w:r>
      <w:r w:rsidRPr="00647805">
        <w:rPr>
          <w:rStyle w:val="Emphasis"/>
        </w:rPr>
        <w:t xml:space="preserve"> ever accelerating </w:t>
      </w:r>
      <w:r w:rsidRPr="00DE06BC">
        <w:rPr>
          <w:rStyle w:val="Emphasis"/>
          <w:highlight w:val="green"/>
        </w:rPr>
        <w:t>environmental degradation is</w:t>
      </w:r>
      <w:r w:rsidRPr="00647805">
        <w:rPr>
          <w:rStyle w:val="Emphasis"/>
        </w:rPr>
        <w:t xml:space="preserve"> simply </w:t>
      </w:r>
      <w:r w:rsidRPr="00DE06BC">
        <w:rPr>
          <w:rStyle w:val="Emphasis"/>
          <w:highlight w:val="green"/>
        </w:rPr>
        <w:t>false</w:t>
      </w:r>
      <w:r w:rsidRPr="00647805">
        <w:rPr>
          <w:rStyle w:val="Emphasis"/>
        </w:rPr>
        <w:t>.</w:t>
      </w:r>
      <w:r>
        <w:t xml:space="preserve"> Yale University’s Environmental Performance Index (</w:t>
      </w:r>
      <w:r w:rsidRPr="00DE06BC">
        <w:rPr>
          <w:rStyle w:val="StyleUnderline"/>
          <w:highlight w:val="green"/>
        </w:rPr>
        <w:t>EPI</w:t>
      </w:r>
      <w:r w:rsidRPr="00DE06BC">
        <w:rPr>
          <w:highlight w:val="green"/>
        </w:rPr>
        <w:t xml:space="preserve">) </w:t>
      </w:r>
      <w:r w:rsidRPr="00DE06BC">
        <w:rPr>
          <w:rStyle w:val="StyleUnderline"/>
          <w:highlight w:val="green"/>
        </w:rPr>
        <w:t>uses 16 indicators to rank countries</w:t>
      </w:r>
      <w:r w:rsidRPr="00647805">
        <w:rPr>
          <w:rStyle w:val="StyleUnderline"/>
        </w:rPr>
        <w:t xml:space="preserve"> on environmental health, air quality, water, biodiversity, natural resources and </w:t>
      </w:r>
      <w:r w:rsidRPr="002B17A5">
        <w:rPr>
          <w:rStyle w:val="StyleUnderline"/>
        </w:rPr>
        <w:t>pollution</w:t>
      </w:r>
      <w:r w:rsidRPr="002B17A5">
        <w:t>. These indicators have been selected to reflect both the current</w:t>
      </w:r>
      <w:r>
        <w:t xml:space="preserve"> baseline and the dynamics of national ecosystems. </w:t>
      </w:r>
      <w:r w:rsidRPr="00647805">
        <w:rPr>
          <w:rStyle w:val="Emphasis"/>
        </w:rPr>
        <w:t xml:space="preserve">One of the Index’s most striking findings is that </w:t>
      </w:r>
      <w:r w:rsidRPr="00DE06BC">
        <w:rPr>
          <w:rStyle w:val="Emphasis"/>
          <w:highlight w:val="green"/>
        </w:rPr>
        <w:t>there is a strong</w:t>
      </w:r>
      <w:r w:rsidRPr="00647805">
        <w:rPr>
          <w:rStyle w:val="Emphasis"/>
        </w:rPr>
        <w:t xml:space="preserve"> </w:t>
      </w:r>
      <w:r w:rsidRPr="00DE06BC">
        <w:rPr>
          <w:rStyle w:val="Emphasis"/>
          <w:highlight w:val="green"/>
        </w:rPr>
        <w:t>correlation between</w:t>
      </w:r>
      <w:r w:rsidRPr="00647805">
        <w:rPr>
          <w:rStyle w:val="Emphasis"/>
        </w:rPr>
        <w:t xml:space="preserve"> a state’s </w:t>
      </w:r>
      <w:r w:rsidRPr="00DE06BC">
        <w:rPr>
          <w:rStyle w:val="Emphasis"/>
          <w:highlight w:val="green"/>
        </w:rPr>
        <w:t>wealth and</w:t>
      </w:r>
      <w:r w:rsidRPr="00647805">
        <w:rPr>
          <w:rStyle w:val="Emphasis"/>
        </w:rPr>
        <w:t xml:space="preserve"> its </w:t>
      </w:r>
      <w:r w:rsidRPr="00DE06BC">
        <w:rPr>
          <w:rStyle w:val="Emphasis"/>
          <w:highlight w:val="green"/>
        </w:rPr>
        <w:t>environmental performance</w:t>
      </w:r>
      <w:r w:rsidRPr="00647805">
        <w:rPr>
          <w:rStyle w:val="Emphasis"/>
        </w:rPr>
        <w:t>.</w:t>
      </w:r>
      <w:r>
        <w:t xml:space="preserve"> Most developed </w:t>
      </w:r>
      <w:r w:rsidRPr="00DE06BC">
        <w:rPr>
          <w:rStyle w:val="Emphasis"/>
          <w:highlight w:val="green"/>
        </w:rPr>
        <w:t>capitalist countries achieve high environmental</w:t>
      </w:r>
      <w:r w:rsidRPr="00647805">
        <w:rPr>
          <w:rStyle w:val="Emphasis"/>
        </w:rPr>
        <w:t xml:space="preserve"> </w:t>
      </w:r>
      <w:r w:rsidRPr="00DE06BC">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14:paraId="7C1F4AB1" w14:textId="77777777" w:rsidR="000270D5" w:rsidRDefault="000270D5" w:rsidP="000270D5">
      <w:r>
        <w:t xml:space="preserve">Contrary to prevailing perceptions, </w:t>
      </w:r>
      <w:r w:rsidRPr="00DE06BC">
        <w:rPr>
          <w:rStyle w:val="Emphasis"/>
          <w:highlight w:val="green"/>
        </w:rPr>
        <w:t>industrial development</w:t>
      </w:r>
      <w:r w:rsidRPr="00647805">
        <w:rPr>
          <w:rStyle w:val="Emphasis"/>
        </w:rPr>
        <w:t xml:space="preserve"> and technological advances have </w:t>
      </w:r>
      <w:r w:rsidRPr="002B17A5">
        <w:rPr>
          <w:rStyle w:val="Emphasis"/>
        </w:rPr>
        <w:t>contributed significantly</w:t>
      </w:r>
      <w:r w:rsidRPr="00647805">
        <w:rPr>
          <w:rStyle w:val="Emphasis"/>
        </w:rPr>
        <w:t xml:space="preserve"> </w:t>
      </w:r>
      <w:r w:rsidRPr="00DE06BC">
        <w:rPr>
          <w:rStyle w:val="Emphasis"/>
          <w:highlight w:val="green"/>
        </w:rPr>
        <w:t>to reliev</w:t>
      </w:r>
      <w:r w:rsidRPr="002B17A5">
        <w:rPr>
          <w:rStyle w:val="Emphasis"/>
        </w:rPr>
        <w:t>ing</w:t>
      </w:r>
      <w:r w:rsidRPr="00DE06BC">
        <w:rPr>
          <w:rStyle w:val="Emphasis"/>
          <w:highlight w:val="green"/>
        </w:rPr>
        <w:t xml:space="preserve"> the burden on the</w:t>
      </w:r>
      <w:r w:rsidRPr="00647805">
        <w:rPr>
          <w:rStyle w:val="Emphasis"/>
        </w:rPr>
        <w:t xml:space="preserve"> </w:t>
      </w:r>
      <w:r w:rsidRPr="00DE06BC">
        <w:rPr>
          <w:rStyle w:val="Emphasis"/>
          <w:highlight w:val="green"/>
        </w:rPr>
        <w:t>environment</w:t>
      </w:r>
      <w:r>
        <w:t xml:space="preserve">. Both </w:t>
      </w:r>
      <w:proofErr w:type="spellStart"/>
      <w:r>
        <w:t>Indur</w:t>
      </w:r>
      <w:proofErr w:type="spellEnd"/>
      <w:r>
        <w:t xml:space="preserve"> </w:t>
      </w:r>
      <w:proofErr w:type="spellStart"/>
      <w:r>
        <w:t>Goklany</w:t>
      </w:r>
      <w:proofErr w:type="spellEnd"/>
      <w:r>
        <w:t xml:space="preserve">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578172B1" w14:textId="77777777" w:rsidR="000270D5" w:rsidRPr="002B17A5" w:rsidRDefault="000270D5" w:rsidP="000270D5">
      <w:r w:rsidRPr="00647805">
        <w:rPr>
          <w:rStyle w:val="Emphasis"/>
        </w:rPr>
        <w:t>Researchers have confirmed that</w:t>
      </w:r>
      <w:r>
        <w:t xml:space="preserve"> economic </w:t>
      </w:r>
      <w:r w:rsidRPr="002B17A5">
        <w:t xml:space="preserve">freedom—in other words, more </w:t>
      </w:r>
      <w:r w:rsidRPr="002B17A5">
        <w:rPr>
          <w:rStyle w:val="Emphasis"/>
        </w:rPr>
        <w:t>capitalism</w:t>
      </w:r>
      <w:r w:rsidRPr="002B17A5">
        <w:t>—</w:t>
      </w:r>
      <w:r w:rsidRPr="002B17A5">
        <w:rPr>
          <w:rStyle w:val="Emphasis"/>
        </w:rPr>
        <w:t>leads to higher</w:t>
      </w:r>
      <w:r w:rsidRPr="002B17A5">
        <w:rPr>
          <w:rStyle w:val="StyleUnderline"/>
        </w:rPr>
        <w:t>, not lower,</w:t>
      </w:r>
      <w:r w:rsidRPr="002B17A5">
        <w:rPr>
          <w:rStyle w:val="Emphasis"/>
        </w:rPr>
        <w:t xml:space="preserve"> environmental quality</w:t>
      </w:r>
      <w:r w:rsidRPr="002B17A5">
        <w:t>.</w:t>
      </w:r>
    </w:p>
    <w:p w14:paraId="1C19DD06" w14:textId="77777777" w:rsidR="000270D5" w:rsidRPr="00647805" w:rsidRDefault="000270D5" w:rsidP="000270D5">
      <w:pPr>
        <w:rPr>
          <w:rStyle w:val="Emphasis"/>
        </w:rPr>
      </w:pPr>
      <w:r w:rsidRPr="002B17A5">
        <w:t>Every year, the Heritage Foundation compiles its Index of Economic Freedom, which</w:t>
      </w:r>
      <w:r>
        <w:t xml:space="preserve">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DE06BC">
        <w:rPr>
          <w:rStyle w:val="Emphasis"/>
          <w:highlight w:val="green"/>
        </w:rPr>
        <w:t>free countries achieve</w:t>
      </w:r>
      <w:r w:rsidRPr="00647805">
        <w:rPr>
          <w:rStyle w:val="Emphasis"/>
        </w:rPr>
        <w:t xml:space="preserve"> the </w:t>
      </w:r>
      <w:r w:rsidRPr="00DE06BC">
        <w:rPr>
          <w:rStyle w:val="Emphasis"/>
          <w:highlight w:val="green"/>
        </w:rPr>
        <w:t>high</w:t>
      </w:r>
      <w:r w:rsidRPr="00647805">
        <w:rPr>
          <w:rStyle w:val="Emphasis"/>
        </w:rPr>
        <w:t xml:space="preserve">est </w:t>
      </w:r>
      <w:r w:rsidRPr="00DE06BC">
        <w:rPr>
          <w:rStyle w:val="Emphasis"/>
          <w:highlight w:val="green"/>
        </w:rPr>
        <w:t>environmental performance</w:t>
      </w:r>
      <w:r w:rsidRPr="00647805">
        <w:rPr>
          <w:rStyle w:val="StyleUnderline"/>
        </w:rPr>
        <w:t xml:space="preserve"> rankings </w:t>
      </w:r>
      <w:r w:rsidRPr="00DE06BC">
        <w:rPr>
          <w:rStyle w:val="StyleUnderline"/>
          <w:highlight w:val="green"/>
        </w:rPr>
        <w:t>with</w:t>
      </w:r>
      <w:r w:rsidRPr="00647805">
        <w:rPr>
          <w:rStyle w:val="StyleUnderline"/>
        </w:rPr>
        <w:t xml:space="preserve"> an average score of </w:t>
      </w:r>
      <w:r w:rsidRPr="00DE06BC">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DE06BC">
        <w:rPr>
          <w:rStyle w:val="Emphasis"/>
          <w:highlight w:val="green"/>
        </w:rPr>
        <w:t>economically</w:t>
      </w:r>
      <w:r w:rsidRPr="00647805">
        <w:rPr>
          <w:rStyle w:val="Emphasis"/>
        </w:rPr>
        <w:t xml:space="preserve"> “repressed” and “mostly </w:t>
      </w:r>
      <w:r w:rsidRPr="00DE06BC">
        <w:rPr>
          <w:rStyle w:val="Emphasis"/>
          <w:highlight w:val="green"/>
        </w:rPr>
        <w:t>unfree” countries</w:t>
      </w:r>
      <w:r w:rsidRPr="00647805">
        <w:rPr>
          <w:rStyle w:val="Emphasis"/>
        </w:rPr>
        <w:t xml:space="preserve"> all </w:t>
      </w:r>
      <w:r w:rsidRPr="00DE06BC">
        <w:rPr>
          <w:rStyle w:val="Emphasis"/>
          <w:highlight w:val="green"/>
        </w:rPr>
        <w:t>score</w:t>
      </w:r>
      <w:r w:rsidRPr="00647805">
        <w:rPr>
          <w:rStyle w:val="Emphasis"/>
        </w:rPr>
        <w:t xml:space="preserve"> </w:t>
      </w:r>
      <w:r w:rsidRPr="00DE06BC">
        <w:rPr>
          <w:rStyle w:val="Emphasis"/>
          <w:highlight w:val="green"/>
        </w:rPr>
        <w:t>less than 50</w:t>
      </w:r>
      <w:r w:rsidRPr="00647805">
        <w:rPr>
          <w:rStyle w:val="Emphasis"/>
        </w:rPr>
        <w:t xml:space="preserve"> for environmental performance.</w:t>
      </w:r>
    </w:p>
    <w:p w14:paraId="2740F829" w14:textId="77777777" w:rsidR="000270D5" w:rsidRDefault="000270D5" w:rsidP="000270D5">
      <w:r>
        <w:t>Is Government The Best Solution To Environmental Problems?</w:t>
      </w:r>
    </w:p>
    <w:p w14:paraId="027D1397" w14:textId="77777777" w:rsidR="000270D5" w:rsidRPr="002B17A5" w:rsidRDefault="000270D5" w:rsidP="000270D5">
      <w:r w:rsidRPr="00647805">
        <w:rPr>
          <w:rStyle w:val="StyleUnderline"/>
        </w:rPr>
        <w:t>Anti-capitalists frequently claim that central government is the best solution to environmental problems</w:t>
      </w:r>
      <w:r>
        <w:t xml:space="preserve">. And </w:t>
      </w:r>
      <w:r w:rsidRPr="00647805">
        <w:rPr>
          <w:rStyle w:val="StyleUnderline"/>
        </w:rPr>
        <w:t xml:space="preserve">there is no doubt that state </w:t>
      </w:r>
      <w:r w:rsidRPr="002B17A5">
        <w:rPr>
          <w:rStyle w:val="StyleUnderline"/>
        </w:rPr>
        <w:t>regulations to safeguard the environment are important</w:t>
      </w:r>
      <w:r w:rsidRPr="002B17A5">
        <w:t xml:space="preserve">. </w:t>
      </w:r>
      <w:r w:rsidRPr="002B17A5">
        <w:rPr>
          <w:rStyle w:val="Emphasis"/>
        </w:rPr>
        <w:t>But state regulations</w:t>
      </w:r>
      <w:r w:rsidRPr="002B17A5">
        <w:t>, cited by anti-capitalists as a panacea for environmental issues, o</w:t>
      </w:r>
      <w:r w:rsidRPr="002B17A5">
        <w:rPr>
          <w:rStyle w:val="Emphasis"/>
        </w:rPr>
        <w:t>ften achieve the opposite of what they were intended to do.</w:t>
      </w:r>
      <w:r w:rsidRPr="002B17A5">
        <w:t xml:space="preserve"> </w:t>
      </w:r>
      <w:r w:rsidRPr="002B17A5">
        <w:rPr>
          <w:rStyle w:val="StyleUnderline"/>
        </w:rPr>
        <w:t>Hardly any other country in the world touts its green credentials as much as Germany</w:t>
      </w:r>
      <w:r w:rsidRPr="002B17A5">
        <w:t>. According to even the most conservative estimates, Germany’s so-called “energy transition” is set to cost a total of almost €500 billion by 2025.</w:t>
      </w:r>
    </w:p>
    <w:p w14:paraId="13654167" w14:textId="77777777" w:rsidR="000270D5" w:rsidRPr="002B17A5" w:rsidRDefault="000270D5" w:rsidP="000270D5">
      <w:r w:rsidRPr="002B17A5">
        <w:t xml:space="preserve">But </w:t>
      </w:r>
      <w:r w:rsidRPr="002B17A5">
        <w:rPr>
          <w:rStyle w:val="StyleUnderline"/>
        </w:rPr>
        <w:t>the results of this massive investment is sobering</w:t>
      </w:r>
      <w:r w:rsidRPr="002B17A5">
        <w:t>, as an analysis by McKinsey reveals, “</w:t>
      </w:r>
      <w:r w:rsidRPr="002B17A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rsidRPr="002B17A5">
        <w:t>.”</w:t>
      </w:r>
    </w:p>
    <w:p w14:paraId="2E8AD314" w14:textId="77777777" w:rsidR="000270D5" w:rsidRPr="002B17A5" w:rsidRDefault="000270D5" w:rsidP="000270D5">
      <w:pPr>
        <w:rPr>
          <w:rStyle w:val="Emphasis"/>
        </w:rPr>
      </w:pPr>
      <w:r w:rsidRPr="002B17A5">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2B17A5">
        <w:rPr>
          <w:rStyle w:val="Emphasis"/>
        </w:rPr>
        <w:t>Germany’s energy policy has been described as the dumbest in the world.</w:t>
      </w:r>
    </w:p>
    <w:p w14:paraId="1ED07BC3" w14:textId="77777777" w:rsidR="000270D5" w:rsidRDefault="000270D5" w:rsidP="000270D5">
      <w:r w:rsidRPr="002B17A5">
        <w:t>The latest generation of nuclear power plants are much safer than their predecessors. Despite what environmentalists might</w:t>
      </w:r>
      <w:r>
        <w:t xml:space="preserve">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14:paraId="3F28A4FB" w14:textId="77777777" w:rsidR="000270D5" w:rsidRDefault="000270D5" w:rsidP="000270D5">
      <w:r w:rsidRPr="00DE06BC">
        <w:rPr>
          <w:rStyle w:val="Emphasis"/>
          <w:highlight w:val="green"/>
        </w:rPr>
        <w:t>It is</w:t>
      </w:r>
      <w:r>
        <w:t xml:space="preserve"> also </w:t>
      </w:r>
      <w:r w:rsidRPr="00DE06BC">
        <w:rPr>
          <w:rStyle w:val="Emphasis"/>
          <w:highlight w:val="green"/>
        </w:rPr>
        <w:t>wrong to think</w:t>
      </w:r>
      <w:r>
        <w:t xml:space="preserve"> that </w:t>
      </w:r>
      <w:r w:rsidRPr="00DE06BC">
        <w:rPr>
          <w:rStyle w:val="Emphasis"/>
          <w:highlight w:val="green"/>
        </w:rPr>
        <w:t>capitalism</w:t>
      </w:r>
      <w:r>
        <w:t xml:space="preserve"> necessarily </w:t>
      </w:r>
      <w:r w:rsidRPr="00DE06BC">
        <w:rPr>
          <w:rStyle w:val="Emphasis"/>
          <w:highlight w:val="green"/>
        </w:rPr>
        <w:t>leads to</w:t>
      </w:r>
      <w:r>
        <w:t xml:space="preserve"> ever greater </w:t>
      </w:r>
      <w:r w:rsidRPr="00DE06BC">
        <w:rPr>
          <w:rStyle w:val="Emphasis"/>
          <w:highlight w:val="green"/>
        </w:rPr>
        <w:t>waste of</w:t>
      </w:r>
      <w:r w:rsidRPr="00B46D49">
        <w:rPr>
          <w:rStyle w:val="Emphasis"/>
        </w:rPr>
        <w:t xml:space="preserve"> limited natural </w:t>
      </w:r>
      <w:r w:rsidRPr="00DE06BC">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154E136B" w14:textId="77777777" w:rsidR="000270D5" w:rsidRPr="008174C1" w:rsidRDefault="000270D5" w:rsidP="000270D5">
      <w:pPr>
        <w:rPr>
          <w:b/>
          <w:u w:val="single"/>
        </w:rPr>
      </w:pPr>
      <w:r w:rsidRPr="00DE06BC">
        <w:rPr>
          <w:rStyle w:val="Emphasis"/>
          <w:highlight w:val="green"/>
        </w:rPr>
        <w:t>Those who call for “system change</w:t>
      </w:r>
      <w:r w:rsidRPr="00B46D49">
        <w:rPr>
          <w:rStyle w:val="Emphasis"/>
        </w:rPr>
        <w:t xml:space="preserve">” instead of “climate change” </w:t>
      </w:r>
      <w:r w:rsidRPr="00DE06BC">
        <w:rPr>
          <w:rStyle w:val="Emphasis"/>
          <w:highlight w:val="green"/>
        </w:rPr>
        <w:t>do not usually say</w:t>
      </w:r>
      <w:r w:rsidRPr="00B46D49">
        <w:rPr>
          <w:rStyle w:val="Emphasis"/>
        </w:rPr>
        <w:t xml:space="preserve"> </w:t>
      </w:r>
      <w:r w:rsidRPr="00DE06BC">
        <w:rPr>
          <w:rStyle w:val="Emphasis"/>
          <w:highlight w:val="green"/>
        </w:rPr>
        <w:t>which system they</w:t>
      </w:r>
      <w:r w:rsidRPr="00B46D49">
        <w:rPr>
          <w:rStyle w:val="Emphasis"/>
        </w:rPr>
        <w:t xml:space="preserve"> would </w:t>
      </w:r>
      <w:r w:rsidRPr="00DE06BC">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2B17A5">
        <w:rPr>
          <w:rStyle w:val="Emphasis"/>
        </w:rPr>
        <w:t xml:space="preserve">that </w:t>
      </w:r>
      <w:r w:rsidRPr="00DE06BC">
        <w:rPr>
          <w:rStyle w:val="Emphasis"/>
          <w:highlight w:val="green"/>
        </w:rPr>
        <w:t>socialism has failed</w:t>
      </w:r>
      <w:r w:rsidRPr="00B46D49">
        <w:rPr>
          <w:rStyle w:val="Emphasis"/>
        </w:rPr>
        <w:t xml:space="preserve"> in every country every time it has been tried</w:t>
      </w:r>
      <w:r>
        <w:t>—</w:t>
      </w:r>
      <w:r w:rsidRPr="002B17A5">
        <w:rPr>
          <w:rStyle w:val="StyleUnderline"/>
        </w:rPr>
        <w:t xml:space="preserve">and </w:t>
      </w:r>
      <w:r w:rsidRPr="00DE06BC">
        <w:rPr>
          <w:rStyle w:val="StyleUnderline"/>
          <w:highlight w:val="green"/>
        </w:rPr>
        <w:t>socialism has damaged the environment more than any capitalist system.</w:t>
      </w:r>
      <w:r>
        <w:t xml:space="preserve"> Murray </w:t>
      </w:r>
      <w:proofErr w:type="spellStart"/>
      <w:r>
        <w:t>Feshbach</w:t>
      </w:r>
      <w:proofErr w:type="spellEnd"/>
      <w:r>
        <w:t xml:space="preserve">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2B17A5">
        <w:rPr>
          <w:rStyle w:val="Emphasis"/>
        </w:rPr>
        <w:t>non-capitalist system was responsible for the greatest environmental destruction</w:t>
      </w:r>
      <w:r w:rsidRPr="00B46D49">
        <w:rPr>
          <w:rStyle w:val="Emphasis"/>
        </w:rPr>
        <w:t xml:space="preserve"> in history</w:t>
      </w:r>
      <w:r>
        <w:t xml:space="preserve">. Anti-capitalists may well reply that they do not want a system like the Soviet Union. And yet, </w:t>
      </w:r>
      <w:r w:rsidRPr="002B17A5">
        <w:rPr>
          <w:rStyle w:val="StyleUnderline"/>
        </w:rPr>
        <w:t>they cannot name a single real-world system—at any time in the history of mankind—that provides better environmental solutions than capitalism.</w:t>
      </w:r>
    </w:p>
    <w:p w14:paraId="6F4BA85D" w14:textId="77777777" w:rsidR="000270D5" w:rsidRDefault="000270D5" w:rsidP="000270D5">
      <w:pPr>
        <w:pStyle w:val="Heading4"/>
        <w:jc w:val="both"/>
      </w:pPr>
      <w:r>
        <w:t xml:space="preserve">It’s key to CCS – link-turns </w:t>
      </w:r>
      <w:r>
        <w:rPr>
          <w:u w:val="single"/>
        </w:rPr>
        <w:t>every</w:t>
      </w:r>
      <w:r>
        <w:t xml:space="preserve"> impact. </w:t>
      </w:r>
    </w:p>
    <w:p w14:paraId="4486F657" w14:textId="77777777" w:rsidR="000270D5" w:rsidRPr="00A92EA2" w:rsidRDefault="000270D5" w:rsidP="000270D5">
      <w:pPr>
        <w:rPr>
          <w:szCs w:val="16"/>
        </w:rPr>
      </w:pPr>
      <w:r>
        <w:rPr>
          <w:rStyle w:val="Style13ptBold"/>
        </w:rPr>
        <w:t xml:space="preserve">Graciela ‘16 </w:t>
      </w:r>
      <w:r w:rsidRPr="00F94F3F">
        <w:rPr>
          <w:szCs w:val="16"/>
        </w:rPr>
        <w:t>(/16 – Professor of Economics</w:t>
      </w:r>
      <w:r w:rsidRPr="00A92EA2">
        <w:rPr>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w:t>
      </w:r>
      <w:proofErr w:type="spellStart"/>
      <w:r w:rsidRPr="00A92EA2">
        <w:rPr>
          <w:szCs w:val="16"/>
        </w:rPr>
        <w:t>Chichilnisky</w:t>
      </w:r>
      <w:proofErr w:type="spellEnd"/>
      <w:r w:rsidRPr="00A92EA2">
        <w:rPr>
          <w:szCs w:val="16"/>
        </w:rPr>
        <w:t xml:space="preserve">,” http://www.globalpolicyjournal.com/blog/01/09/2016/reversing-climate-change-interview-graciela-chichilnisky)//cmr </w:t>
      </w:r>
    </w:p>
    <w:p w14:paraId="08A53981" w14:textId="77777777" w:rsidR="000270D5" w:rsidRPr="00614B6A" w:rsidRDefault="000270D5" w:rsidP="000270D5">
      <w:pPr>
        <w:rPr>
          <w:szCs w:val="22"/>
        </w:rPr>
      </w:pPr>
      <w:r w:rsidRPr="00A92EA2">
        <w:rPr>
          <w:szCs w:val="22"/>
        </w:rPr>
        <w:t xml:space="preserve">GC: Green capitalism is a new economic system that values the natural resources on which human survival depends. It fosters a harmonious relationship with our planet, its resources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China and India. How does this work? In a nutshell </w:t>
      </w:r>
      <w:r w:rsidRPr="00A92EA2">
        <w:rPr>
          <w:rStyle w:val="StyleUnderline"/>
          <w:szCs w:val="22"/>
        </w:rPr>
        <w:t xml:space="preserve">Green Capitalism requires the creation of </w:t>
      </w:r>
      <w:r w:rsidRPr="00A92EA2">
        <w:rPr>
          <w:szCs w:val="22"/>
        </w:rPr>
        <w:t xml:space="preserve">global limits or </w:t>
      </w:r>
      <w:r w:rsidRPr="00A92EA2">
        <w:rPr>
          <w:rStyle w:val="StyleUnderline"/>
          <w:szCs w:val="22"/>
        </w:rPr>
        <w:t xml:space="preserve">property rights nation by nation for the use of the atmosphere, </w:t>
      </w:r>
      <w:r w:rsidRPr="00A92EA2">
        <w:rPr>
          <w:szCs w:val="22"/>
        </w:rPr>
        <w:t xml:space="preserve">the bodies of water and the planet’s biodiversity, </w:t>
      </w:r>
      <w:r w:rsidRPr="00A92EA2">
        <w:rPr>
          <w:rStyle w:val="StyleUnderline"/>
          <w:szCs w:val="22"/>
        </w:rPr>
        <w:t>and the creation of new markets to trade these rights</w:t>
      </w:r>
      <w:r w:rsidRPr="00A92EA2">
        <w:rPr>
          <w:szCs w:val="22"/>
        </w:rPr>
        <w:t xml:space="preserve"> from which new economic values and a new concept of economic progress emerges updating GDP as is now generally agreed is needed. </w:t>
      </w:r>
      <w:r w:rsidRPr="00DE06BC">
        <w:rPr>
          <w:rStyle w:val="Emphasis"/>
          <w:szCs w:val="22"/>
          <w:highlight w:val="green"/>
        </w:rPr>
        <w:t>Green Capitalism is needed</w:t>
      </w:r>
      <w:r w:rsidRPr="00A92EA2">
        <w:rPr>
          <w:rStyle w:val="StyleUnderline"/>
          <w:szCs w:val="22"/>
        </w:rPr>
        <w:t xml:space="preserve"> now </w:t>
      </w:r>
      <w:r w:rsidRPr="00DE06BC">
        <w:rPr>
          <w:rStyle w:val="Emphasis"/>
          <w:szCs w:val="22"/>
          <w:highlight w:val="green"/>
        </w:rPr>
        <w:t>to</w:t>
      </w:r>
      <w:r w:rsidRPr="00A92EA2">
        <w:rPr>
          <w:rStyle w:val="StyleUnderline"/>
          <w:szCs w:val="22"/>
        </w:rPr>
        <w:t xml:space="preserve"> help </w:t>
      </w:r>
      <w:r w:rsidRPr="00DE06BC">
        <w:rPr>
          <w:rStyle w:val="Emphasis"/>
          <w:szCs w:val="22"/>
          <w:highlight w:val="green"/>
        </w:rPr>
        <w:t>avert climate change</w:t>
      </w:r>
      <w:r w:rsidRPr="00A92EA2">
        <w:rPr>
          <w:rStyle w:val="StyleUnderline"/>
          <w:szCs w:val="22"/>
        </w:rPr>
        <w:t xml:space="preserve"> </w:t>
      </w:r>
      <w:r w:rsidRPr="00A92EA2">
        <w:rPr>
          <w:szCs w:val="22"/>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szCs w:val="22"/>
        </w:rPr>
        <w:t xml:space="preserve">the </w:t>
      </w:r>
      <w:r w:rsidRPr="00A92EA2">
        <w:rPr>
          <w:rStyle w:val="Emphasis"/>
          <w:szCs w:val="22"/>
        </w:rPr>
        <w:t>building blocks</w:t>
      </w:r>
      <w:r w:rsidRPr="00A92EA2">
        <w:rPr>
          <w:rStyle w:val="StyleUnderline"/>
          <w:szCs w:val="22"/>
        </w:rPr>
        <w:t xml:space="preserve"> for Green Capitalism are</w:t>
      </w:r>
      <w:r w:rsidRPr="00A92EA2">
        <w:rPr>
          <w:szCs w:val="22"/>
        </w:rPr>
        <w:t xml:space="preserve"> then as follows; (1) </w:t>
      </w:r>
      <w:r w:rsidRPr="00A92EA2">
        <w:rPr>
          <w:rStyle w:val="StyleUnderline"/>
          <w:szCs w:val="22"/>
        </w:rPr>
        <w:t>Global limits nation by nation</w:t>
      </w:r>
      <w:r w:rsidRPr="00A92EA2">
        <w:rPr>
          <w:szCs w:val="22"/>
        </w:rPr>
        <w:t xml:space="preserve"> in the use of the planet’s atmosphere, its water bodies and biodiversity - these are global public goods. (2) </w:t>
      </w:r>
      <w:r w:rsidRPr="00A92EA2">
        <w:rPr>
          <w:rStyle w:val="StyleUnderline"/>
          <w:szCs w:val="22"/>
        </w:rPr>
        <w:t>New global markets to trade these limits</w:t>
      </w:r>
      <w:r w:rsidRPr="00A92EA2">
        <w:rPr>
          <w:szCs w:val="22"/>
        </w:rPr>
        <w:t xml:space="preserve">, based on equity and efficiency. These markets are relatives of the Carbon Market and the SO2 market. </w:t>
      </w:r>
      <w:r w:rsidRPr="00A92EA2">
        <w:rPr>
          <w:rStyle w:val="StyleUnderline"/>
          <w:szCs w:val="22"/>
        </w:rPr>
        <w:t xml:space="preserve">The new market create new measures of economic values and update the concept of GDP. </w:t>
      </w:r>
      <w:r w:rsidRPr="00A92EA2">
        <w:rPr>
          <w:szCs w:val="22"/>
        </w:rPr>
        <w:t xml:space="preserve">(3) </w:t>
      </w:r>
      <w:r w:rsidRPr="00A92EA2">
        <w:rPr>
          <w:rStyle w:val="StyleUnderline"/>
          <w:szCs w:val="22"/>
        </w:rPr>
        <w:t>Efficient use of Carbon Negative Tech</w:t>
      </w:r>
      <w:r w:rsidRPr="00A92EA2">
        <w:rPr>
          <w:szCs w:val="22"/>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A92EA2">
        <w:rPr>
          <w:rStyle w:val="StyleUnderline"/>
          <w:szCs w:val="22"/>
        </w:rPr>
        <w:t>new generation tech</w:t>
      </w:r>
      <w:r w:rsidRPr="00A92EA2">
        <w:rPr>
          <w:szCs w:val="22"/>
        </w:rPr>
        <w:t xml:space="preserve">nologies that </w:t>
      </w:r>
      <w:r w:rsidRPr="00A92EA2">
        <w:rPr>
          <w:rStyle w:val="StyleUnderline"/>
          <w:szCs w:val="22"/>
        </w:rPr>
        <w:t>can capture CO2 from the air</w:t>
      </w:r>
      <w:r w:rsidRPr="00A92EA2">
        <w:rPr>
          <w:szCs w:val="22"/>
        </w:rPr>
        <w:t xml:space="preserve">? GC: These technologies build carbon negative power plants, such as Global Thermostat, that clean the atmosphere of CO2 while producing electricity. Global Thermostat is a firm that is commercializing a technology that takes CO2 out of air and uses mostly low cost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92EA2">
        <w:rPr>
          <w:rStyle w:val="StyleUnderline"/>
          <w:szCs w:val="22"/>
        </w:rPr>
        <w:t xml:space="preserve">a 400 MW </w:t>
      </w:r>
      <w:r w:rsidRPr="00DE06BC">
        <w:rPr>
          <w:rStyle w:val="StyleUnderline"/>
          <w:szCs w:val="22"/>
          <w:highlight w:val="green"/>
        </w:rPr>
        <w:t xml:space="preserve">coal plant </w:t>
      </w:r>
      <w:r w:rsidRPr="00A92EA2">
        <w:rPr>
          <w:rStyle w:val="StyleUnderline"/>
          <w:szCs w:val="22"/>
        </w:rPr>
        <w:t xml:space="preserve">that emits 1 million tons of CO2 per year </w:t>
      </w:r>
      <w:r w:rsidRPr="00DE06BC">
        <w:rPr>
          <w:rStyle w:val="StyleUnderline"/>
          <w:szCs w:val="22"/>
          <w:highlight w:val="green"/>
        </w:rPr>
        <w:t>can</w:t>
      </w:r>
      <w:r w:rsidRPr="00A92EA2">
        <w:rPr>
          <w:rStyle w:val="StyleUnderline"/>
          <w:szCs w:val="22"/>
        </w:rPr>
        <w:t xml:space="preserve"> become a carbon sink </w:t>
      </w:r>
      <w:r w:rsidRPr="00DE06BC">
        <w:rPr>
          <w:rStyle w:val="StyleUnderline"/>
          <w:szCs w:val="22"/>
          <w:highlight w:val="green"/>
        </w:rPr>
        <w:t>absorb</w:t>
      </w:r>
      <w:r w:rsidRPr="00A92EA2">
        <w:rPr>
          <w:rStyle w:val="StyleUnderline"/>
          <w:szCs w:val="22"/>
        </w:rPr>
        <w:t xml:space="preserve">ing a net amount of </w:t>
      </w:r>
      <w:r w:rsidRPr="00DE06BC">
        <w:rPr>
          <w:rStyle w:val="StyleUnderline"/>
          <w:szCs w:val="22"/>
          <w:highlight w:val="green"/>
        </w:rPr>
        <w:t>1 million tons</w:t>
      </w:r>
      <w:r w:rsidRPr="00A92EA2">
        <w:rPr>
          <w:rStyle w:val="StyleUnderline"/>
          <w:szCs w:val="22"/>
        </w:rPr>
        <w:t xml:space="preserve"> of CO2 instead</w:t>
      </w:r>
      <w:r w:rsidRPr="00A92EA2">
        <w:rPr>
          <w:szCs w:val="22"/>
        </w:rPr>
        <w:t xml:space="preserve">. </w:t>
      </w:r>
      <w:r w:rsidRPr="00A92EA2">
        <w:rPr>
          <w:rStyle w:val="StyleUnderline"/>
          <w:szCs w:val="22"/>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A92EA2">
        <w:rPr>
          <w:szCs w:val="22"/>
        </w:rPr>
        <w:t xml:space="preserve">, all examples of large global markets and profitable opportunities. Carbon capture is powered mostly by low (85°C) residual heat that is inexpensive, and any source will do. In particular, renewable (solar) technology can power the process of carbon capture. This can help advance solar technology and make it more cost-efficient. </w:t>
      </w:r>
      <w:r w:rsidRPr="00A92EA2">
        <w:rPr>
          <w:rStyle w:val="StyleUnderline"/>
          <w:szCs w:val="22"/>
        </w:rPr>
        <w:t>This means more energy, more jobs, and it also means economic growth in developing nations, all of this while cleaning the CO2 in the atmosphere. Carbon negative tech</w:t>
      </w:r>
      <w:r w:rsidRPr="00A92EA2">
        <w:rPr>
          <w:szCs w:val="22"/>
        </w:rPr>
        <w:t xml:space="preserve">nologies </w:t>
      </w:r>
      <w:r w:rsidRPr="00A92EA2">
        <w:rPr>
          <w:rStyle w:val="StyleUnderline"/>
          <w:szCs w:val="22"/>
        </w:rPr>
        <w:t>can literally transform the world economy</w:t>
      </w:r>
      <w:r w:rsidRPr="00A92EA2">
        <w:rPr>
          <w:szCs w:val="22"/>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DE06BC">
        <w:rPr>
          <w:rStyle w:val="Emphasis"/>
          <w:szCs w:val="22"/>
          <w:highlight w:val="green"/>
        </w:rPr>
        <w:t xml:space="preserve">long-run strategies do not work </w:t>
      </w:r>
      <w:r w:rsidRPr="00A92EA2">
        <w:rPr>
          <w:rStyle w:val="Emphasis"/>
          <w:szCs w:val="22"/>
        </w:rPr>
        <w:t>in the short run</w:t>
      </w:r>
      <w:r w:rsidRPr="00A92EA2">
        <w:rPr>
          <w:szCs w:val="22"/>
        </w:rPr>
        <w:t xml:space="preserve"> and different policies and </w:t>
      </w:r>
      <w:r w:rsidRPr="00DE06BC">
        <w:rPr>
          <w:rStyle w:val="Emphasis"/>
          <w:szCs w:val="22"/>
          <w:highlight w:val="green"/>
        </w:rPr>
        <w:t>economic incentives are needed</w:t>
      </w:r>
      <w:r w:rsidRPr="00A92EA2">
        <w:rPr>
          <w:rStyle w:val="Emphasis"/>
          <w:szCs w:val="22"/>
        </w:rPr>
        <w:t>.</w:t>
      </w:r>
      <w:r w:rsidRPr="00A92EA2">
        <w:rPr>
          <w:szCs w:val="22"/>
        </w:rPr>
        <w:t xml:space="preserve"> In the long run the best climate change policy is to replace fossil fuel sources of energy that by themselves cause 45% of the global emissions, and to plant trees to restore if possible the natural sources and sinks of CO2. But </w:t>
      </w:r>
      <w:r w:rsidRPr="00A92EA2">
        <w:rPr>
          <w:rStyle w:val="StyleUnderline"/>
          <w:szCs w:val="22"/>
        </w:rPr>
        <w:t xml:space="preserve">the </w:t>
      </w:r>
      <w:r w:rsidRPr="00DE06BC">
        <w:rPr>
          <w:rStyle w:val="StyleUnderline"/>
          <w:szCs w:val="22"/>
          <w:highlight w:val="green"/>
        </w:rPr>
        <w:t>fossil fuel</w:t>
      </w:r>
      <w:r w:rsidRPr="00A92EA2">
        <w:rPr>
          <w:rStyle w:val="StyleUnderline"/>
          <w:szCs w:val="22"/>
        </w:rPr>
        <w:t xml:space="preserve"> power plant </w:t>
      </w:r>
      <w:r w:rsidRPr="00DE06BC">
        <w:rPr>
          <w:rStyle w:val="StyleUnderline"/>
          <w:szCs w:val="22"/>
          <w:highlight w:val="green"/>
        </w:rPr>
        <w:t>infrastructure is</w:t>
      </w:r>
      <w:r w:rsidRPr="00A92EA2">
        <w:rPr>
          <w:szCs w:val="22"/>
        </w:rPr>
        <w:t xml:space="preserve"> about </w:t>
      </w:r>
      <w:r w:rsidRPr="00DE06BC">
        <w:rPr>
          <w:rStyle w:val="Emphasis"/>
          <w:szCs w:val="22"/>
          <w:highlight w:val="green"/>
        </w:rPr>
        <w:t>87%</w:t>
      </w:r>
      <w:r w:rsidRPr="00A92EA2">
        <w:rPr>
          <w:szCs w:val="22"/>
        </w:rPr>
        <w:t xml:space="preserve"> </w:t>
      </w:r>
      <w:r w:rsidRPr="00A92EA2">
        <w:rPr>
          <w:rStyle w:val="StyleUnderline"/>
          <w:szCs w:val="22"/>
        </w:rPr>
        <w:t xml:space="preserve">of the power plant infrastructure and about $45-55 trillion </w:t>
      </w:r>
      <w:r w:rsidRPr="00DE06BC">
        <w:rPr>
          <w:rStyle w:val="StyleUnderline"/>
          <w:szCs w:val="22"/>
          <w:highlight w:val="green"/>
        </w:rPr>
        <w:t>globally.</w:t>
      </w:r>
      <w:r w:rsidRPr="00DE06BC">
        <w:rPr>
          <w:szCs w:val="22"/>
          <w:highlight w:val="green"/>
        </w:rPr>
        <w:t xml:space="preserve"> </w:t>
      </w:r>
      <w:r w:rsidRPr="00DE06BC">
        <w:rPr>
          <w:rStyle w:val="StyleUnderline"/>
          <w:szCs w:val="22"/>
          <w:highlight w:val="green"/>
        </w:rPr>
        <w:t>This</w:t>
      </w:r>
      <w:r w:rsidRPr="00A92EA2">
        <w:rPr>
          <w:rStyle w:val="StyleUnderline"/>
          <w:szCs w:val="22"/>
        </w:rPr>
        <w:t xml:space="preserve"> infrastructure </w:t>
      </w:r>
      <w:r w:rsidRPr="00DE06BC">
        <w:rPr>
          <w:rStyle w:val="StyleUnderline"/>
          <w:szCs w:val="22"/>
          <w:highlight w:val="green"/>
        </w:rPr>
        <w:t>cannot be replaced</w:t>
      </w:r>
      <w:r w:rsidRPr="00A92EA2">
        <w:rPr>
          <w:rStyle w:val="StyleUnderline"/>
          <w:szCs w:val="22"/>
        </w:rPr>
        <w:t xml:space="preserve"> quickly, </w:t>
      </w:r>
      <w:r w:rsidRPr="00A92EA2">
        <w:rPr>
          <w:rStyle w:val="Emphasis"/>
          <w:szCs w:val="22"/>
        </w:rPr>
        <w:t xml:space="preserve">certainly not </w:t>
      </w:r>
      <w:r w:rsidRPr="00DE06BC">
        <w:rPr>
          <w:rStyle w:val="Emphasis"/>
          <w:szCs w:val="22"/>
          <w:highlight w:val="green"/>
        </w:rPr>
        <w:t xml:space="preserve">in </w:t>
      </w:r>
      <w:r w:rsidRPr="00A92EA2">
        <w:rPr>
          <w:rStyle w:val="Emphasis"/>
          <w:szCs w:val="22"/>
        </w:rPr>
        <w:t xml:space="preserve">the short </w:t>
      </w:r>
      <w:r w:rsidRPr="00DE06BC">
        <w:rPr>
          <w:rStyle w:val="Emphasis"/>
          <w:szCs w:val="22"/>
          <w:highlight w:val="green"/>
        </w:rPr>
        <w:t>time</w:t>
      </w:r>
      <w:r w:rsidRPr="00A92EA2">
        <w:rPr>
          <w:rStyle w:val="Emphasis"/>
          <w:szCs w:val="22"/>
        </w:rPr>
        <w:t xml:space="preserve"> period in which we need </w:t>
      </w:r>
      <w:r w:rsidRPr="00DE06BC">
        <w:rPr>
          <w:rStyle w:val="Emphasis"/>
          <w:szCs w:val="22"/>
          <w:highlight w:val="green"/>
        </w:rPr>
        <w:t>to</w:t>
      </w:r>
      <w:r w:rsidRPr="00A92EA2">
        <w:rPr>
          <w:rStyle w:val="Emphasis"/>
          <w:szCs w:val="22"/>
        </w:rPr>
        <w:t xml:space="preserve"> take action to </w:t>
      </w:r>
      <w:r w:rsidRPr="00DE06BC">
        <w:rPr>
          <w:rStyle w:val="Emphasis"/>
          <w:szCs w:val="22"/>
          <w:highlight w:val="green"/>
        </w:rPr>
        <w:t>avert</w:t>
      </w:r>
      <w:r w:rsidRPr="00A92EA2">
        <w:rPr>
          <w:rStyle w:val="Emphasis"/>
          <w:szCs w:val="22"/>
        </w:rPr>
        <w:t xml:space="preserve"> catastrophic </w:t>
      </w:r>
      <w:r w:rsidRPr="00DE06BC">
        <w:rPr>
          <w:rStyle w:val="Emphasis"/>
          <w:szCs w:val="22"/>
          <w:highlight w:val="green"/>
        </w:rPr>
        <w:t>climate change</w:t>
      </w:r>
      <w:r w:rsidRPr="00A92EA2">
        <w:rPr>
          <w:rStyle w:val="StyleUnderline"/>
          <w:szCs w:val="22"/>
        </w:rPr>
        <w:t>.</w:t>
      </w:r>
      <w:r w:rsidRPr="00A92EA2">
        <w:rPr>
          <w:szCs w:val="22"/>
        </w:rPr>
        <w:t xml:space="preserve"> The issue is that </w:t>
      </w:r>
      <w:r w:rsidRPr="00A92EA2">
        <w:rPr>
          <w:rStyle w:val="StyleUnderline"/>
          <w:szCs w:val="22"/>
        </w:rPr>
        <w:t xml:space="preserve">CO2 once emitted remains hundreds of years in the atmosphere and we have emitted so much that unless we actually </w:t>
      </w:r>
      <w:r w:rsidRPr="00A92EA2">
        <w:rPr>
          <w:rStyle w:val="Emphasis"/>
          <w:szCs w:val="22"/>
        </w:rPr>
        <w:t>remove the CO2</w:t>
      </w:r>
      <w:r w:rsidRPr="00A92EA2">
        <w:rPr>
          <w:rStyle w:val="StyleUnderline"/>
          <w:szCs w:val="22"/>
        </w:rPr>
        <w:t xml:space="preserve"> that is already there, </w:t>
      </w:r>
      <w:r w:rsidRPr="00A92EA2">
        <w:rPr>
          <w:rStyle w:val="Emphasis"/>
          <w:szCs w:val="22"/>
        </w:rPr>
        <w:t>we cannot remain</w:t>
      </w:r>
      <w:r w:rsidRPr="00A92EA2">
        <w:rPr>
          <w:szCs w:val="22"/>
        </w:rPr>
        <w:t xml:space="preserve"> long </w:t>
      </w:r>
      <w:r w:rsidRPr="00A92EA2">
        <w:rPr>
          <w:rStyle w:val="Emphasis"/>
          <w:szCs w:val="22"/>
        </w:rPr>
        <w:t>within the carbon budget</w:t>
      </w:r>
      <w:r w:rsidRPr="00A92EA2">
        <w:rPr>
          <w:szCs w:val="22"/>
        </w:rPr>
        <w:t xml:space="preserve">, which is the concentration of CO2 beyond which we fear catastrophic climate change. In the short run, therefore, </w:t>
      </w:r>
      <w:r w:rsidRPr="00A92EA2">
        <w:rPr>
          <w:rStyle w:val="Emphasis"/>
          <w:szCs w:val="22"/>
        </w:rPr>
        <w:t>we face significant time pressure</w:t>
      </w:r>
      <w:r w:rsidRPr="00A92EA2">
        <w:rPr>
          <w:szCs w:val="22"/>
        </w:rPr>
        <w:t xml:space="preserve">. The </w:t>
      </w:r>
      <w:r w:rsidRPr="00A92EA2">
        <w:rPr>
          <w:rStyle w:val="Emphasis"/>
          <w:szCs w:val="22"/>
        </w:rPr>
        <w:t>IPCC indicates</w:t>
      </w:r>
      <w:r w:rsidRPr="00A92EA2">
        <w:rPr>
          <w:szCs w:val="22"/>
        </w:rPr>
        <w:t xml:space="preserve"> in its 2014 5th Assessment Report that </w:t>
      </w:r>
      <w:r w:rsidRPr="00DE06BC">
        <w:rPr>
          <w:rStyle w:val="StyleUnderline"/>
          <w:szCs w:val="22"/>
          <w:highlight w:val="green"/>
        </w:rPr>
        <w:t>we must</w:t>
      </w:r>
      <w:r w:rsidRPr="00A92EA2">
        <w:rPr>
          <w:rStyle w:val="StyleUnderline"/>
          <w:szCs w:val="22"/>
        </w:rPr>
        <w:t xml:space="preserve"> actually </w:t>
      </w:r>
      <w:r w:rsidRPr="00DE06BC">
        <w:rPr>
          <w:rStyle w:val="Emphasis"/>
          <w:szCs w:val="22"/>
          <w:highlight w:val="green"/>
        </w:rPr>
        <w:t>remove</w:t>
      </w:r>
      <w:r w:rsidRPr="00A92EA2">
        <w:rPr>
          <w:rStyle w:val="Emphasis"/>
          <w:szCs w:val="22"/>
        </w:rPr>
        <w:t xml:space="preserve"> the </w:t>
      </w:r>
      <w:r w:rsidRPr="00DE06BC">
        <w:rPr>
          <w:rStyle w:val="Emphasis"/>
          <w:szCs w:val="22"/>
          <w:highlight w:val="green"/>
        </w:rPr>
        <w:t>carbon</w:t>
      </w:r>
      <w:r w:rsidRPr="00A92EA2">
        <w:rPr>
          <w:rStyle w:val="Emphasis"/>
          <w:szCs w:val="22"/>
        </w:rPr>
        <w:t xml:space="preserve"> that is already in the atmosphere</w:t>
      </w:r>
      <w:r w:rsidRPr="00A92EA2">
        <w:rPr>
          <w:szCs w:val="22"/>
        </w:rPr>
        <w:t xml:space="preserve"> and do so </w:t>
      </w:r>
      <w:r w:rsidRPr="00A92EA2">
        <w:rPr>
          <w:rStyle w:val="Emphasis"/>
          <w:szCs w:val="22"/>
        </w:rPr>
        <w:t>in massive quantities</w:t>
      </w:r>
      <w:r w:rsidRPr="00A92EA2">
        <w:rPr>
          <w:szCs w:val="22"/>
        </w:rPr>
        <w:t xml:space="preserve">, this century (p. 191 of 5th Assessment Report). </w:t>
      </w:r>
      <w:r w:rsidRPr="00A92EA2">
        <w:rPr>
          <w:rStyle w:val="StyleUnderline"/>
          <w:szCs w:val="22"/>
        </w:rPr>
        <w:t>This is what I called a carbon negative approach,</w:t>
      </w:r>
      <w:r w:rsidRPr="00A92EA2">
        <w:rPr>
          <w:szCs w:val="22"/>
        </w:rPr>
        <w:t xml:space="preserve"> which works for the short run. Renewable energy is the long run solution. </w:t>
      </w:r>
      <w:r w:rsidRPr="00A92EA2">
        <w:rPr>
          <w:rStyle w:val="StyleUnderline"/>
          <w:szCs w:val="22"/>
        </w:rPr>
        <w:t xml:space="preserve">Renewable energy is too slow for a short run resolution since replacing a $45-55 trillion power plant infrastructure with renewable plants could take </w:t>
      </w:r>
      <w:r w:rsidRPr="00A92EA2">
        <w:rPr>
          <w:rStyle w:val="Emphasis"/>
          <w:szCs w:val="22"/>
        </w:rPr>
        <w:t>decades</w:t>
      </w:r>
      <w:r w:rsidRPr="00A92EA2">
        <w:rPr>
          <w:rStyle w:val="StyleUnderline"/>
          <w:szCs w:val="22"/>
        </w:rPr>
        <w:t>.</w:t>
      </w:r>
      <w:r w:rsidRPr="00A92EA2">
        <w:rPr>
          <w:szCs w:val="22"/>
        </w:rPr>
        <w:t xml:space="preserve"> </w:t>
      </w:r>
      <w:r w:rsidRPr="00A92EA2">
        <w:rPr>
          <w:rStyle w:val="StyleUnderline"/>
          <w:szCs w:val="22"/>
        </w:rPr>
        <w:t>We need action sooner than that.</w:t>
      </w:r>
      <w:r w:rsidRPr="00A92EA2">
        <w:rPr>
          <w:szCs w:val="22"/>
        </w:rPr>
        <w:t xml:space="preserve"> For the short run we need carbon negative technologies that capture more carbon than what is emitted. Trees do that and they must be conserved to help preserve biodiversity. Biochar does that. But </w:t>
      </w:r>
      <w:r w:rsidRPr="00A92EA2">
        <w:rPr>
          <w:rStyle w:val="StyleUnderline"/>
          <w:szCs w:val="22"/>
        </w:rPr>
        <w:t>trees and other natural sinks are too slow for what we need today.</w:t>
      </w:r>
      <w:r w:rsidRPr="00A92EA2">
        <w:rPr>
          <w:szCs w:val="22"/>
        </w:rPr>
        <w:t xml:space="preserve"> Therefore, negative carbon is needed now as part of a blueprint for transformation. It </w:t>
      </w:r>
      <w:r w:rsidRPr="00A92EA2">
        <w:rPr>
          <w:rStyle w:val="StyleUnderline"/>
          <w:szCs w:val="22"/>
        </w:rPr>
        <w:t>must be part of the blueprint for</w:t>
      </w:r>
      <w:r w:rsidRPr="00A92EA2">
        <w:rPr>
          <w:szCs w:val="22"/>
        </w:rPr>
        <w:t xml:space="preserve"> Sustainable Development and its short term manifestation that I call </w:t>
      </w:r>
      <w:r w:rsidRPr="00A92EA2">
        <w:rPr>
          <w:rStyle w:val="Emphasis"/>
          <w:szCs w:val="22"/>
        </w:rPr>
        <w:t>Green Capitalism</w:t>
      </w:r>
      <w:r w:rsidRPr="00A92EA2">
        <w:rPr>
          <w:szCs w:val="22"/>
        </w:rPr>
        <w:t xml:space="preserve">, </w:t>
      </w:r>
      <w:r w:rsidRPr="00A92EA2">
        <w:rPr>
          <w:rStyle w:val="StyleUnderline"/>
          <w:szCs w:val="22"/>
        </w:rPr>
        <w:t>while in the long run renewable sources of energy suffice</w:t>
      </w:r>
      <w:r w:rsidRPr="00A92EA2">
        <w:rPr>
          <w:szCs w:val="22"/>
        </w:rPr>
        <w:t xml:space="preserve">, including Wind, Biofuels, Nuclear, Geothermal, and Hydroelectric energy. </w:t>
      </w:r>
      <w:r w:rsidRPr="00A92EA2">
        <w:rPr>
          <w:rStyle w:val="StyleUnderline"/>
          <w:szCs w:val="22"/>
        </w:rPr>
        <w:t>These are in limited supply and cannot replace fossil fuels</w:t>
      </w:r>
      <w:r w:rsidRPr="00A92EA2">
        <w:rPr>
          <w:szCs w:val="22"/>
        </w:rPr>
        <w:t xml:space="preserve">. </w:t>
      </w:r>
      <w:r w:rsidRPr="00A92EA2">
        <w:rPr>
          <w:rStyle w:val="StyleUnderline"/>
          <w:szCs w:val="22"/>
        </w:rPr>
        <w:t>Global energy today is</w:t>
      </w:r>
      <w:r w:rsidRPr="00A92EA2">
        <w:rPr>
          <w:szCs w:val="22"/>
        </w:rPr>
        <w:t xml:space="preserve"> roughly divided as follows: </w:t>
      </w:r>
      <w:r w:rsidRPr="00A92EA2">
        <w:rPr>
          <w:rStyle w:val="StyleUnderline"/>
          <w:szCs w:val="22"/>
        </w:rPr>
        <w:t>87%</w:t>
      </w:r>
      <w:r w:rsidRPr="00A92EA2">
        <w:rPr>
          <w:szCs w:val="22"/>
        </w:rPr>
        <w:t xml:space="preserve"> is </w:t>
      </w:r>
      <w:r w:rsidRPr="00A92EA2">
        <w:rPr>
          <w:rStyle w:val="StyleUnderline"/>
          <w:szCs w:val="22"/>
        </w:rPr>
        <w:t>fossil</w:t>
      </w:r>
      <w:r w:rsidRPr="00A92EA2">
        <w:rPr>
          <w:szCs w:val="22"/>
        </w:rPr>
        <w:t xml:space="preserve">, namely natural gas, coal, oil; </w:t>
      </w:r>
      <w:r w:rsidRPr="00A92EA2">
        <w:rPr>
          <w:rStyle w:val="StyleUnderline"/>
          <w:szCs w:val="22"/>
        </w:rPr>
        <w:t>10%</w:t>
      </w:r>
      <w:r w:rsidRPr="00A92EA2">
        <w:rPr>
          <w:szCs w:val="22"/>
        </w:rPr>
        <w:t xml:space="preserve"> is </w:t>
      </w:r>
      <w:r w:rsidRPr="00A92EA2">
        <w:rPr>
          <w:rStyle w:val="StyleUnderline"/>
          <w:szCs w:val="22"/>
        </w:rPr>
        <w:t xml:space="preserve">nuclear, geothermal, and hydroelectric, and less than 1% is solar </w:t>
      </w:r>
      <w:r w:rsidRPr="00A92EA2">
        <w:rPr>
          <w:szCs w:val="22"/>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long term solution: Less than 1% of the solar energy we receive on earth can be transformed into 10 times the fossil fuel energy used in the world today. Yet </w:t>
      </w:r>
      <w:r w:rsidRPr="00A92EA2">
        <w:rPr>
          <w:rStyle w:val="Emphasis"/>
          <w:szCs w:val="22"/>
        </w:rPr>
        <w:t>we need a short-term strategy that accelerates long run renewable energy</w:t>
      </w:r>
      <w:r w:rsidRPr="00A92EA2">
        <w:rPr>
          <w:szCs w:val="22"/>
        </w:rPr>
        <w:t xml:space="preserve">, or we will defeat long-term goals. </w:t>
      </w:r>
      <w:r w:rsidRPr="00A92EA2">
        <w:rPr>
          <w:rStyle w:val="StyleUnderline"/>
          <w:szCs w:val="22"/>
        </w:rPr>
        <w:t>In the short term as the IPCC validates, we need carbon negative tech</w:t>
      </w:r>
      <w:r w:rsidRPr="00A92EA2">
        <w:rPr>
          <w:szCs w:val="22"/>
        </w:rPr>
        <w:t xml:space="preserve">nology, carbon removals. </w:t>
      </w:r>
      <w:r w:rsidRPr="00A92EA2">
        <w:rPr>
          <w:rStyle w:val="StyleUnderline"/>
          <w:szCs w:val="22"/>
        </w:rPr>
        <w:t>The short run is the next 20 or 30 years</w:t>
      </w:r>
      <w:r w:rsidRPr="00A92EA2">
        <w:rPr>
          <w:szCs w:val="22"/>
        </w:rPr>
        <w:t xml:space="preserve">. </w:t>
      </w:r>
      <w:r w:rsidRPr="00A92EA2">
        <w:rPr>
          <w:rStyle w:val="Emphasis"/>
          <w:szCs w:val="22"/>
        </w:rPr>
        <w:t>There is no time in this period of time to transform the entire fossil infrastructure</w:t>
      </w:r>
      <w:r w:rsidRPr="00A92EA2">
        <w:rPr>
          <w:szCs w:val="22"/>
        </w:rPr>
        <w:t xml:space="preserve"> — it costs $45-55 trillion (IEA) to replace and it is slow to build. We need to directly reduce carbon in the atmosphere now. We cannot use traditional methods to remove CO2 from smokestacks (called often Carbon Capture and Sequestration, CSS) because they are not carbon negative as is required. CSS works but does not suffice because it only captures what power plants currently emit. Any level of emissions adds to the stable and high concentration we have today and CO2 remains in the atmosphere for years. We need to remove the CO2 that is already in the atmosphere, namely air capture of CO2 also called carbon removals. </w:t>
      </w:r>
      <w:r w:rsidRPr="00A92EA2">
        <w:rPr>
          <w:rStyle w:val="StyleUnderline"/>
          <w:szCs w:val="22"/>
        </w:rPr>
        <w:t xml:space="preserve">The </w:t>
      </w:r>
      <w:r w:rsidRPr="00DE06BC">
        <w:rPr>
          <w:rStyle w:val="StyleUnderline"/>
          <w:szCs w:val="22"/>
          <w:highlight w:val="green"/>
        </w:rPr>
        <w:t>solution is to</w:t>
      </w:r>
      <w:r w:rsidRPr="00A92EA2">
        <w:rPr>
          <w:rStyle w:val="StyleUnderline"/>
          <w:szCs w:val="22"/>
        </w:rPr>
        <w:t xml:space="preserve"> combine </w:t>
      </w:r>
      <w:r w:rsidRPr="00DE06BC">
        <w:rPr>
          <w:rStyle w:val="StyleUnderline"/>
          <w:szCs w:val="22"/>
          <w:highlight w:val="green"/>
        </w:rPr>
        <w:t>air capture of CO2</w:t>
      </w:r>
      <w:r w:rsidRPr="00A92EA2">
        <w:rPr>
          <w:rStyle w:val="StyleUnderline"/>
          <w:szCs w:val="22"/>
        </w:rPr>
        <w:t xml:space="preserve"> </w:t>
      </w:r>
      <w:r w:rsidRPr="00DE06BC">
        <w:rPr>
          <w:rStyle w:val="StyleUnderline"/>
          <w:szCs w:val="22"/>
          <w:highlight w:val="green"/>
        </w:rPr>
        <w:t>with storage</w:t>
      </w:r>
      <w:r w:rsidRPr="00A92EA2">
        <w:rPr>
          <w:rStyle w:val="StyleUnderline"/>
          <w:szCs w:val="22"/>
        </w:rPr>
        <w:t xml:space="preserve"> of CO2 into stable materials</w:t>
      </w:r>
      <w:r w:rsidRPr="00A92EA2">
        <w:rPr>
          <w:szCs w:val="22"/>
        </w:rPr>
        <w:t xml:space="preserve"> such as biochar, cement, polymers, and carbon fibers </w:t>
      </w:r>
      <w:r w:rsidRPr="00A92EA2">
        <w:rPr>
          <w:rStyle w:val="StyleUnderline"/>
          <w:szCs w:val="22"/>
        </w:rPr>
        <w:t>that replace</w:t>
      </w:r>
      <w:r w:rsidRPr="00A92EA2">
        <w:rPr>
          <w:szCs w:val="22"/>
        </w:rPr>
        <w:t xml:space="preserve"> a number of </w:t>
      </w:r>
      <w:r w:rsidRPr="00A92EA2">
        <w:rPr>
          <w:rStyle w:val="StyleUnderline"/>
          <w:szCs w:val="22"/>
        </w:rPr>
        <w:t>other</w:t>
      </w:r>
      <w:r w:rsidRPr="00A92EA2">
        <w:rPr>
          <w:szCs w:val="22"/>
        </w:rPr>
        <w:t xml:space="preserve"> construction </w:t>
      </w:r>
      <w:r w:rsidRPr="00A92EA2">
        <w:rPr>
          <w:rStyle w:val="StyleUnderline"/>
          <w:szCs w:val="22"/>
        </w:rPr>
        <w:t>materials</w:t>
      </w:r>
      <w:r w:rsidRPr="00A92EA2">
        <w:rPr>
          <w:szCs w:val="22"/>
        </w:rPr>
        <w:t xml:space="preserve"> such as metals. The most recent BMW automobile model uses only carbon fibers rather than metals. </w:t>
      </w:r>
      <w:r w:rsidRPr="00A92EA2">
        <w:rPr>
          <w:rStyle w:val="StyleUnderline"/>
          <w:szCs w:val="22"/>
        </w:rPr>
        <w:t>It is</w:t>
      </w:r>
      <w:r w:rsidRPr="00A92EA2">
        <w:rPr>
          <w:szCs w:val="22"/>
        </w:rPr>
        <w:t xml:space="preserve"> also </w:t>
      </w:r>
      <w:r w:rsidRPr="00A92EA2">
        <w:rPr>
          <w:rStyle w:val="StyleUnderline"/>
          <w:szCs w:val="22"/>
        </w:rPr>
        <w:t xml:space="preserve">possible </w:t>
      </w:r>
      <w:r w:rsidRPr="00DE06BC">
        <w:rPr>
          <w:rStyle w:val="StyleUnderline"/>
          <w:szCs w:val="22"/>
          <w:highlight w:val="green"/>
        </w:rPr>
        <w:t>to combine CO2 to produce renewable gasoline</w:t>
      </w:r>
      <w:r w:rsidRPr="00A92EA2">
        <w:rPr>
          <w:rStyle w:val="StyleUnderline"/>
          <w:szCs w:val="22"/>
        </w:rPr>
        <w:t>,</w:t>
      </w:r>
      <w:r w:rsidRPr="00A92EA2">
        <w:rPr>
          <w:szCs w:val="22"/>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szCs w:val="22"/>
        </w:rPr>
        <w:t>new tech</w:t>
      </w:r>
      <w:r w:rsidRPr="00A92EA2">
        <w:rPr>
          <w:szCs w:val="22"/>
        </w:rPr>
        <w:t xml:space="preserve">nologies </w:t>
      </w:r>
      <w:r w:rsidRPr="00A92EA2">
        <w:rPr>
          <w:rStyle w:val="StyleUnderline"/>
          <w:szCs w:val="22"/>
        </w:rPr>
        <w:t>using algae</w:t>
      </w:r>
      <w:r w:rsidRPr="00A92EA2">
        <w:rPr>
          <w:szCs w:val="22"/>
        </w:rPr>
        <w:t xml:space="preserve"> that </w:t>
      </w:r>
      <w:r w:rsidRPr="00DE06BC">
        <w:rPr>
          <w:rStyle w:val="StyleUnderline"/>
          <w:szCs w:val="22"/>
          <w:highlight w:val="green"/>
        </w:rPr>
        <w:t>make synthetic fuel commercially feasible</w:t>
      </w:r>
      <w:r w:rsidRPr="00A92EA2">
        <w:rPr>
          <w:rStyle w:val="StyleUnderline"/>
          <w:szCs w:val="22"/>
        </w:rPr>
        <w:t xml:space="preserve"> at competitive rates</w:t>
      </w:r>
      <w:r w:rsidRPr="00A92EA2">
        <w:rPr>
          <w:szCs w:val="22"/>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szCs w:val="22"/>
        </w:rPr>
        <w:t xml:space="preserve">the </w:t>
      </w:r>
      <w:r w:rsidRPr="00DE06BC">
        <w:rPr>
          <w:rStyle w:val="StyleUnderline"/>
          <w:szCs w:val="22"/>
          <w:highlight w:val="green"/>
        </w:rPr>
        <w:t xml:space="preserve">blueprint </w:t>
      </w:r>
      <w:r w:rsidRPr="00A92EA2">
        <w:rPr>
          <w:rStyle w:val="StyleUnderline"/>
          <w:szCs w:val="22"/>
        </w:rPr>
        <w:t xml:space="preserve">offered here </w:t>
      </w:r>
      <w:r w:rsidRPr="00DE06BC">
        <w:rPr>
          <w:rStyle w:val="StyleUnderline"/>
          <w:szCs w:val="22"/>
          <w:highlight w:val="green"/>
        </w:rPr>
        <w:t xml:space="preserve">is a </w:t>
      </w:r>
      <w:r w:rsidRPr="00DE06BC">
        <w:rPr>
          <w:rStyle w:val="Emphasis"/>
          <w:szCs w:val="22"/>
          <w:highlight w:val="green"/>
        </w:rPr>
        <w:t>private/public approach</w:t>
      </w:r>
      <w:r w:rsidRPr="00DE06BC">
        <w:rPr>
          <w:szCs w:val="22"/>
          <w:highlight w:val="green"/>
        </w:rPr>
        <w:t xml:space="preserve">, </w:t>
      </w:r>
      <w:r w:rsidRPr="00DE06BC">
        <w:rPr>
          <w:rStyle w:val="StyleUnderline"/>
          <w:szCs w:val="22"/>
          <w:highlight w:val="green"/>
        </w:rPr>
        <w:t xml:space="preserve">based on </w:t>
      </w:r>
      <w:r w:rsidRPr="00DE06BC">
        <w:rPr>
          <w:rStyle w:val="Emphasis"/>
          <w:szCs w:val="22"/>
          <w:highlight w:val="green"/>
        </w:rPr>
        <w:t>new industrial tech</w:t>
      </w:r>
      <w:r w:rsidRPr="00A92EA2">
        <w:rPr>
          <w:szCs w:val="22"/>
        </w:rPr>
        <w:t xml:space="preserve">nology and </w:t>
      </w:r>
      <w:r w:rsidRPr="00DE06BC">
        <w:rPr>
          <w:rStyle w:val="Emphasis"/>
          <w:szCs w:val="22"/>
          <w:highlight w:val="green"/>
        </w:rPr>
        <w:t>financial markets</w:t>
      </w:r>
      <w:r w:rsidRPr="00DE06BC">
        <w:rPr>
          <w:szCs w:val="22"/>
          <w:highlight w:val="green"/>
        </w:rPr>
        <w:t xml:space="preserve">, </w:t>
      </w:r>
      <w:r w:rsidRPr="00A92EA2">
        <w:rPr>
          <w:rStyle w:val="Emphasis"/>
          <w:szCs w:val="22"/>
        </w:rPr>
        <w:t>self-funded</w:t>
      </w:r>
      <w:r w:rsidRPr="00A92EA2">
        <w:rPr>
          <w:szCs w:val="22"/>
        </w:rPr>
        <w:t xml:space="preserve"> </w:t>
      </w:r>
      <w:r w:rsidRPr="00DE06BC">
        <w:rPr>
          <w:rStyle w:val="StyleUnderline"/>
          <w:szCs w:val="22"/>
          <w:highlight w:val="green"/>
        </w:rPr>
        <w:t xml:space="preserve">and using </w:t>
      </w:r>
      <w:r w:rsidRPr="00DE06BC">
        <w:rPr>
          <w:rStyle w:val="Emphasis"/>
          <w:szCs w:val="22"/>
          <w:highlight w:val="green"/>
        </w:rPr>
        <w:t>profitable greenmarkets</w:t>
      </w:r>
      <w:r w:rsidRPr="00A92EA2">
        <w:rPr>
          <w:szCs w:val="22"/>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equity and efficiency, and can assign a critical role for women as stewards for human survival and sustainable development. My vision is </w:t>
      </w:r>
      <w:r w:rsidRPr="00A92EA2">
        <w:rPr>
          <w:rStyle w:val="Emphasis"/>
          <w:szCs w:val="22"/>
        </w:rPr>
        <w:t>a carbon negative economy</w:t>
      </w:r>
      <w:r w:rsidRPr="00A92EA2">
        <w:rPr>
          <w:szCs w:val="22"/>
        </w:rPr>
        <w:t xml:space="preserve"> that </w:t>
      </w:r>
      <w:r w:rsidRPr="00A92EA2">
        <w:rPr>
          <w:rStyle w:val="Emphasis"/>
          <w:szCs w:val="22"/>
        </w:rPr>
        <w:t>represents green capitalism</w:t>
      </w:r>
      <w:r w:rsidRPr="00A92EA2">
        <w:rPr>
          <w:szCs w:val="22"/>
        </w:rPr>
        <w:t xml:space="preserve"> in </w:t>
      </w:r>
      <w:r w:rsidRPr="00A92EA2">
        <w:rPr>
          <w:rStyle w:val="Emphasis"/>
          <w:szCs w:val="22"/>
        </w:rPr>
        <w:t>resolving</w:t>
      </w:r>
      <w:r w:rsidRPr="00A92EA2">
        <w:rPr>
          <w:szCs w:val="22"/>
        </w:rPr>
        <w:t xml:space="preserve"> the Global Climate negotiations and </w:t>
      </w:r>
      <w:r w:rsidRPr="00A92EA2">
        <w:rPr>
          <w:rStyle w:val="Emphasis"/>
          <w:szCs w:val="22"/>
        </w:rPr>
        <w:t>the North–South Divide</w:t>
      </w:r>
      <w:r w:rsidRPr="00A92EA2">
        <w:rPr>
          <w:szCs w:val="22"/>
        </w:rPr>
        <w:t xml:space="preserve">. Carbon negative power plants and capture of CO2 from air and ensure a clean atmosphere together innovation and more jobs and exports: the more you produce and create jobs the cleaner becomes the atmosphere. In practice, </w:t>
      </w:r>
      <w:r w:rsidRPr="00A92EA2">
        <w:rPr>
          <w:rStyle w:val="StyleUnderline"/>
          <w:szCs w:val="22"/>
        </w:rPr>
        <w:t>Green Capitalism means economic growth that is harmonious with the Earth resources</w:t>
      </w:r>
      <w:r w:rsidRPr="00A92EA2">
        <w:rPr>
          <w:szCs w:val="22"/>
        </w:rPr>
        <w:t xml:space="preserve">. </w:t>
      </w:r>
    </w:p>
    <w:p w14:paraId="459BD1CB" w14:textId="77777777" w:rsidR="000270D5" w:rsidRPr="001361E9" w:rsidRDefault="000270D5" w:rsidP="000270D5">
      <w:pPr>
        <w:pStyle w:val="Heading4"/>
      </w:pPr>
      <w:r>
        <w:t xml:space="preserve">Capitalism solves </w:t>
      </w:r>
      <w:r w:rsidRPr="001361E9">
        <w:rPr>
          <w:u w:val="single"/>
        </w:rPr>
        <w:t>hunger</w:t>
      </w:r>
      <w:r>
        <w:t xml:space="preserve"> and </w:t>
      </w:r>
      <w:r w:rsidRPr="001361E9">
        <w:rPr>
          <w:u w:val="single"/>
        </w:rPr>
        <w:t>poverty</w:t>
      </w:r>
      <w:r>
        <w:t xml:space="preserve"> – historical analysis proves </w:t>
      </w:r>
    </w:p>
    <w:p w14:paraId="05CC40FA" w14:textId="77777777" w:rsidR="000270D5" w:rsidRPr="0046765C" w:rsidRDefault="000270D5" w:rsidP="000270D5">
      <w:pPr>
        <w:spacing w:after="0" w:line="240" w:lineRule="auto"/>
        <w:rPr>
          <w:rStyle w:val="Style13ptBold"/>
          <w:b w:val="0"/>
          <w:sz w:val="16"/>
        </w:rPr>
      </w:pPr>
      <w:proofErr w:type="spellStart"/>
      <w:r>
        <w:rPr>
          <w:rStyle w:val="Style13ptBold"/>
        </w:rPr>
        <w:t>Zitelmann</w:t>
      </w:r>
      <w:proofErr w:type="spellEnd"/>
      <w:r>
        <w:rPr>
          <w:rStyle w:val="Style13ptBold"/>
        </w:rPr>
        <w:t xml:space="preserve"> 20 </w:t>
      </w:r>
      <w:r w:rsidRPr="0046765C">
        <w:t>[(</w:t>
      </w:r>
      <w:proofErr w:type="spellStart"/>
      <w:r w:rsidRPr="0046765C">
        <w:t>Dr.Rainer</w:t>
      </w:r>
      <w:proofErr w:type="spellEnd"/>
      <w:r w:rsidRPr="0046765C">
        <w:t xml:space="preserve">,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And Environmental Destruction” Forbes, 7/13/2020] BC</w:t>
      </w:r>
    </w:p>
    <w:p w14:paraId="07E55D56" w14:textId="77777777" w:rsidR="000270D5" w:rsidRPr="006E5957" w:rsidRDefault="000270D5" w:rsidP="000270D5">
      <w:pPr>
        <w:rPr>
          <w:rStyle w:val="StyleUnderline"/>
        </w:rPr>
      </w:pPr>
      <w:r>
        <w:t xml:space="preserve">As one argument would have it, capitalism is responsible for the destruction of the environment because capitalism is based on </w:t>
      </w:r>
      <w:r w:rsidRPr="00A80A41">
        <w:t xml:space="preserve">growth. And yes, </w:t>
      </w:r>
      <w:r w:rsidRPr="00A80A41">
        <w:rPr>
          <w:rStyle w:val="StyleUnderline"/>
        </w:rPr>
        <w:t>capitalism has led to tremendous economic growth. But</w:t>
      </w:r>
      <w:r w:rsidRPr="006E5957">
        <w:rPr>
          <w:rStyle w:val="StyleUnderline"/>
        </w:rPr>
        <w:t xml:space="preserve"> </w:t>
      </w:r>
      <w:r w:rsidRPr="00DE06BC">
        <w:rPr>
          <w:rStyle w:val="StyleUnderline"/>
          <w:highlight w:val="green"/>
        </w:rPr>
        <w:t xml:space="preserve">without </w:t>
      </w:r>
      <w:r w:rsidRPr="00A80A41">
        <w:rPr>
          <w:rStyle w:val="StyleUnderline"/>
        </w:rPr>
        <w:t>this</w:t>
      </w:r>
      <w:r w:rsidRPr="006E5957">
        <w:rPr>
          <w:rStyle w:val="StyleUnderline"/>
        </w:rPr>
        <w:t xml:space="preserve"> </w:t>
      </w:r>
      <w:r w:rsidRPr="00DE06BC">
        <w:rPr>
          <w:rStyle w:val="StyleUnderline"/>
          <w:highlight w:val="green"/>
        </w:rPr>
        <w:t>growth,</w:t>
      </w:r>
      <w:r w:rsidRPr="006E5957">
        <w:rPr>
          <w:rStyle w:val="StyleUnderline"/>
        </w:rPr>
        <w:t xml:space="preserve"> </w:t>
      </w:r>
      <w:r w:rsidRPr="00DE06BC">
        <w:rPr>
          <w:rStyle w:val="StyleUnderline"/>
          <w:highlight w:val="green"/>
        </w:rPr>
        <w:t>a</w:t>
      </w:r>
      <w:r w:rsidRPr="002B17A5">
        <w:rPr>
          <w:rStyle w:val="StyleUnderline"/>
        </w:rPr>
        <w:t>n</w:t>
      </w:r>
      <w:r w:rsidRPr="006E5957">
        <w:rPr>
          <w:rStyle w:val="StyleUnderline"/>
        </w:rPr>
        <w:t xml:space="preserve"> ever-</w:t>
      </w:r>
      <w:r w:rsidRPr="002B17A5">
        <w:rPr>
          <w:rStyle w:val="StyleUnderline"/>
        </w:rPr>
        <w:t>expanding</w:t>
      </w:r>
      <w:r w:rsidRPr="006E5957">
        <w:rPr>
          <w:rStyle w:val="StyleUnderline"/>
        </w:rPr>
        <w:t xml:space="preserve"> world </w:t>
      </w:r>
      <w:r w:rsidRPr="00DE06BC">
        <w:rPr>
          <w:rStyle w:val="StyleUnderline"/>
          <w:highlight w:val="green"/>
        </w:rPr>
        <w:t xml:space="preserve">population would </w:t>
      </w:r>
      <w:r w:rsidRPr="00DE06BC">
        <w:rPr>
          <w:rStyle w:val="Emphasis"/>
          <w:highlight w:val="green"/>
        </w:rPr>
        <w:t xml:space="preserve">not have </w:t>
      </w:r>
      <w:r w:rsidRPr="002B17A5">
        <w:rPr>
          <w:rStyle w:val="Emphasis"/>
        </w:rPr>
        <w:t>been able to provide</w:t>
      </w:r>
      <w:r w:rsidRPr="006E5957">
        <w:rPr>
          <w:rStyle w:val="Emphasis"/>
        </w:rPr>
        <w:t xml:space="preserve"> even the most </w:t>
      </w:r>
      <w:r w:rsidRPr="00DE06BC">
        <w:rPr>
          <w:rStyle w:val="Emphasis"/>
          <w:highlight w:val="green"/>
        </w:rPr>
        <w:t>basic</w:t>
      </w:r>
      <w:r w:rsidRPr="006E5957">
        <w:rPr>
          <w:rStyle w:val="Emphasis"/>
        </w:rPr>
        <w:t xml:space="preserve"> </w:t>
      </w:r>
      <w:r w:rsidRPr="00DE06BC">
        <w:rPr>
          <w:rStyle w:val="Emphasis"/>
          <w:highlight w:val="green"/>
        </w:rPr>
        <w:t>necessities</w:t>
      </w:r>
      <w:r w:rsidRPr="006E5957">
        <w:rPr>
          <w:rStyle w:val="Emphasis"/>
        </w:rPr>
        <w:t>.</w:t>
      </w:r>
      <w:r w:rsidRPr="006E5957">
        <w:rPr>
          <w:rStyle w:val="StyleUnderline"/>
        </w:rPr>
        <w:t xml:space="preserve"> After all, in 1800, there were just one billion people on the planet; today there are more than seven billion.</w:t>
      </w:r>
    </w:p>
    <w:p w14:paraId="053A6DA9" w14:textId="77777777" w:rsidR="000270D5" w:rsidRDefault="000270D5" w:rsidP="000270D5">
      <w:r>
        <w:t>Economic Growth Helps To Combat Hunger And Poverty</w:t>
      </w:r>
    </w:p>
    <w:p w14:paraId="2D8D8F76" w14:textId="77777777" w:rsidR="000270D5" w:rsidRPr="006E5957" w:rsidRDefault="000270D5" w:rsidP="000270D5">
      <w:pPr>
        <w:rPr>
          <w:rStyle w:val="StyleUnderline"/>
        </w:rPr>
      </w:pPr>
      <w:r>
        <w:t>It is all the more astonishing that</w:t>
      </w:r>
      <w:r w:rsidRPr="006E5957">
        <w:rPr>
          <w:rStyle w:val="StyleUnderline"/>
        </w:rPr>
        <w:t xml:space="preserve">, </w:t>
      </w:r>
      <w:r w:rsidRPr="00DE06BC">
        <w:rPr>
          <w:rStyle w:val="StyleUnderline"/>
          <w:highlight w:val="green"/>
        </w:rPr>
        <w:t>despite</w:t>
      </w:r>
      <w:r w:rsidRPr="006E5957">
        <w:rPr>
          <w:rStyle w:val="StyleUnderline"/>
        </w:rPr>
        <w:t xml:space="preserve"> this </w:t>
      </w:r>
      <w:r w:rsidRPr="00DE06BC">
        <w:rPr>
          <w:rStyle w:val="StyleUnderline"/>
          <w:highlight w:val="green"/>
        </w:rPr>
        <w:t>rapid population growth, the world has not been overcome by</w:t>
      </w:r>
      <w:r w:rsidRPr="006E5957">
        <w:rPr>
          <w:rStyle w:val="StyleUnderline"/>
        </w:rPr>
        <w:t xml:space="preserve"> rampant </w:t>
      </w:r>
      <w:r w:rsidRPr="00DE06BC">
        <w:rPr>
          <w:rStyle w:val="StyleUnderline"/>
          <w:highlight w:val="green"/>
        </w:rPr>
        <w:t xml:space="preserve">poverty. </w:t>
      </w:r>
      <w:r w:rsidRPr="002B17A5">
        <w:rPr>
          <w:rStyle w:val="StyleUnderline"/>
        </w:rPr>
        <w:t xml:space="preserve">Looking back to </w:t>
      </w:r>
      <w:r w:rsidRPr="00DE06BC">
        <w:rPr>
          <w:rStyle w:val="StyleUnderline"/>
          <w:highlight w:val="green"/>
        </w:rPr>
        <w:t>1800,</w:t>
      </w:r>
      <w:r w:rsidRPr="006E5957">
        <w:rPr>
          <w:rStyle w:val="StyleUnderline"/>
        </w:rPr>
        <w:t xml:space="preserve"> most people in the world were extremely poor—average incomes were the same as they are in the poorest countries in Africa today and more than </w:t>
      </w:r>
      <w:r w:rsidRPr="00DE06BC">
        <w:rPr>
          <w:rStyle w:val="StyleUnderline"/>
          <w:highlight w:val="green"/>
        </w:rPr>
        <w:t>90% of the global population was</w:t>
      </w:r>
      <w:r w:rsidRPr="006E5957">
        <w:rPr>
          <w:rStyle w:val="StyleUnderline"/>
        </w:rPr>
        <w:t xml:space="preserve"> living </w:t>
      </w:r>
      <w:r w:rsidRPr="00DE06BC">
        <w:rPr>
          <w:rStyle w:val="StyleUnderline"/>
          <w:highlight w:val="green"/>
        </w:rPr>
        <w:t>in extreme poverty</w:t>
      </w:r>
      <w:r w:rsidRPr="00DE06BC">
        <w:rPr>
          <w:highlight w:val="green"/>
        </w:rPr>
        <w:t>.</w:t>
      </w:r>
      <w:r w:rsidRPr="00DE06BC">
        <w:rPr>
          <w:rStyle w:val="Emphasis"/>
          <w:highlight w:val="green"/>
        </w:rPr>
        <w:t xml:space="preserve"> </w:t>
      </w:r>
      <w:r w:rsidRPr="000F4BD8">
        <w:rPr>
          <w:rStyle w:val="Emphasis"/>
        </w:rPr>
        <w:t xml:space="preserve">The development of </w:t>
      </w:r>
      <w:r w:rsidRPr="00DE06BC">
        <w:rPr>
          <w:rStyle w:val="Emphasis"/>
          <w:highlight w:val="green"/>
        </w:rPr>
        <w:t>capitalism</w:t>
      </w:r>
      <w:r w:rsidRPr="006E5957">
        <w:rPr>
          <w:rStyle w:val="Emphasis"/>
        </w:rPr>
        <w:t xml:space="preserve"> and economic growth </w:t>
      </w:r>
      <w:r w:rsidRPr="00DE06BC">
        <w:rPr>
          <w:rStyle w:val="Emphasis"/>
          <w:highlight w:val="green"/>
        </w:rPr>
        <w:t>reduced the proportion</w:t>
      </w:r>
      <w:r w:rsidRPr="006E5957">
        <w:rPr>
          <w:rStyle w:val="Emphasis"/>
        </w:rPr>
        <w:t xml:space="preserve"> of extremely poor people in the world </w:t>
      </w:r>
      <w:r w:rsidRPr="00DE06BC">
        <w:rPr>
          <w:rStyle w:val="Emphasis"/>
          <w:highlight w:val="green"/>
        </w:rPr>
        <w:t>to less than 10%—despite the sevenfold increase in</w:t>
      </w:r>
      <w:r w:rsidRPr="006E5957">
        <w:rPr>
          <w:rStyle w:val="Emphasis"/>
        </w:rPr>
        <w:t xml:space="preserve"> the global </w:t>
      </w:r>
      <w:r w:rsidRPr="00DE06BC">
        <w:rPr>
          <w:rStyle w:val="Emphasis"/>
          <w:highlight w:val="green"/>
        </w:rPr>
        <w:t>population</w:t>
      </w:r>
      <w:r w:rsidRPr="006E5957">
        <w:rPr>
          <w:rStyle w:val="Emphasis"/>
        </w:rPr>
        <w:t xml:space="preserve"> during this same period.</w:t>
      </w:r>
      <w:r>
        <w:t xml:space="preserve"> So </w:t>
      </w:r>
      <w:r w:rsidRPr="006E5957">
        <w:rPr>
          <w:rStyle w:val="StyleUnderline"/>
        </w:rPr>
        <w:t xml:space="preserve">growth is not a bad thing in and of itself. In </w:t>
      </w:r>
      <w:r w:rsidRPr="002B17A5">
        <w:rPr>
          <w:rStyle w:val="StyleUnderline"/>
        </w:rPr>
        <w:t xml:space="preserve">fact, </w:t>
      </w:r>
      <w:r w:rsidRPr="002B17A5">
        <w:rPr>
          <w:rStyle w:val="Emphasis"/>
        </w:rPr>
        <w:t>growth has led to a reduction in hunger and poverty.</w:t>
      </w:r>
    </w:p>
    <w:p w14:paraId="2AC57C02" w14:textId="77777777" w:rsidR="000270D5" w:rsidRPr="006E5957" w:rsidRDefault="000270D5" w:rsidP="000270D5">
      <w:pPr>
        <w:rPr>
          <w:rStyle w:val="StyleUnderline"/>
        </w:rPr>
      </w:pPr>
      <w:r w:rsidRPr="00DE06BC">
        <w:rPr>
          <w:rStyle w:val="Emphasis"/>
          <w:highlight w:val="green"/>
        </w:rPr>
        <w:t>Life expectancy</w:t>
      </w:r>
      <w:r w:rsidRPr="006E5957">
        <w:rPr>
          <w:rStyle w:val="Emphasis"/>
        </w:rPr>
        <w:t xml:space="preserve"> at birth </w:t>
      </w:r>
      <w:r w:rsidRPr="00DE06BC">
        <w:rPr>
          <w:rStyle w:val="Emphasis"/>
          <w:highlight w:val="green"/>
        </w:rPr>
        <w:t>has increased more than twice</w:t>
      </w:r>
      <w:r w:rsidRPr="006E5957">
        <w:rPr>
          <w:rStyle w:val="Emphasis"/>
        </w:rPr>
        <w:t xml:space="preserve"> as much in the last century as in the previous 200,000 years</w:t>
      </w:r>
      <w:r>
        <w:t xml:space="preserve">. </w:t>
      </w:r>
      <w:r w:rsidRPr="006E5957">
        <w:rPr>
          <w:rStyle w:val="StyleUnderline"/>
        </w:rPr>
        <w:t xml:space="preserve">The probability of a child born today reaching retirement age is higher than the probability of previous generations ever celebrating their fifth </w:t>
      </w:r>
      <w:r w:rsidRPr="000F4BD8">
        <w:rPr>
          <w:rStyle w:val="StyleUnderline"/>
        </w:rPr>
        <w:t>birthdays.</w:t>
      </w:r>
      <w:r w:rsidRPr="000F4BD8">
        <w:t xml:space="preserve"> </w:t>
      </w:r>
      <w:r w:rsidRPr="000F4BD8">
        <w:rPr>
          <w:rStyle w:val="StyleUnderline"/>
        </w:rPr>
        <w:t xml:space="preserve">In 1900, the average life expectancy worldwide was </w:t>
      </w:r>
      <w:r w:rsidRPr="000F4BD8">
        <w:rPr>
          <w:rStyle w:val="Emphasis"/>
        </w:rPr>
        <w:t>31 years</w:t>
      </w:r>
      <w:r w:rsidRPr="000F4BD8">
        <w:rPr>
          <w:rStyle w:val="StyleUnderline"/>
        </w:rPr>
        <w:t xml:space="preserve">; today it stands at </w:t>
      </w:r>
      <w:r w:rsidRPr="000F4BD8">
        <w:rPr>
          <w:rStyle w:val="Emphasis"/>
        </w:rPr>
        <w:t>71 years</w:t>
      </w:r>
      <w:r w:rsidRPr="000F4BD8">
        <w:rPr>
          <w:rStyle w:val="StyleUnderline"/>
        </w:rPr>
        <w:t>.</w:t>
      </w:r>
      <w:r w:rsidRPr="000F4BD8">
        <w:t xml:space="preserve"> </w:t>
      </w:r>
      <w:r w:rsidRPr="000F4BD8">
        <w:rPr>
          <w:rStyle w:val="StyleUnderline"/>
        </w:rPr>
        <w:t>Of the roughly 8,000 generations of Homo sapiens</w:t>
      </w:r>
      <w:r w:rsidRPr="000F4BD8">
        <w:t xml:space="preserve"> since our species emerged approximately 200,000 years ago, </w:t>
      </w:r>
      <w:r w:rsidRPr="000F4BD8">
        <w:rPr>
          <w:rStyle w:val="StyleUnderline"/>
        </w:rPr>
        <w:t>only the last four have experienced massive declines in mortality rates.</w:t>
      </w:r>
    </w:p>
    <w:p w14:paraId="75331FE8" w14:textId="77777777" w:rsidR="000270D5" w:rsidRPr="006E5957" w:rsidRDefault="000270D5" w:rsidP="000270D5">
      <w:pPr>
        <w:rPr>
          <w:rStyle w:val="StyleUnderline"/>
        </w:rPr>
      </w:pPr>
      <w:r w:rsidRPr="006E5957">
        <w:rPr>
          <w:rStyle w:val="StyleUnderline"/>
        </w:rPr>
        <w:t xml:space="preserve">In the last 140 years there have been 106 major famines, each of which has cost more than 100,000 lives. </w:t>
      </w:r>
      <w:r w:rsidRPr="00DE06BC">
        <w:rPr>
          <w:rStyle w:val="Emphasis"/>
          <w:highlight w:val="green"/>
        </w:rPr>
        <w:t>The death toll has been particularly</w:t>
      </w:r>
      <w:r w:rsidRPr="006E5957">
        <w:rPr>
          <w:rStyle w:val="Emphasis"/>
        </w:rPr>
        <w:t xml:space="preserve"> </w:t>
      </w:r>
      <w:r w:rsidRPr="00DE06BC">
        <w:rPr>
          <w:rStyle w:val="Emphasis"/>
          <w:highlight w:val="green"/>
        </w:rPr>
        <w:t>high in socialist countries</w:t>
      </w:r>
      <w:r w:rsidRPr="006E5957">
        <w:rPr>
          <w:rStyle w:val="Emphasis"/>
        </w:rPr>
        <w:t xml:space="preserve"> such as the Soviet Union, China, Cambodia, Ethiopia and North </w:t>
      </w:r>
      <w:r w:rsidRPr="002B17A5">
        <w:rPr>
          <w:rStyle w:val="Emphasis"/>
        </w:rPr>
        <w:t>Korea, killing tens of millions of people through the forced transfer of private means of production to public economies and the weaponization</w:t>
      </w:r>
      <w:r w:rsidRPr="006E5957">
        <w:rPr>
          <w:rStyle w:val="Emphasis"/>
        </w:rPr>
        <w:t xml:space="preserve"> of hunger.</w:t>
      </w:r>
      <w:r>
        <w:t xml:space="preserve"> On its own, </w:t>
      </w:r>
      <w:r w:rsidRPr="00DE06BC">
        <w:rPr>
          <w:rStyle w:val="StyleUnderline"/>
          <w:highlight w:val="green"/>
        </w:rPr>
        <w:t>the biggest socialist experiment</w:t>
      </w:r>
      <w:r w:rsidRPr="006E5957">
        <w:rPr>
          <w:rStyle w:val="StyleUnderline"/>
        </w:rPr>
        <w:t xml:space="preserve"> in history, Mao’s Great Leap Forward in the late 1950s </w:t>
      </w:r>
      <w:r w:rsidRPr="00DE06BC">
        <w:rPr>
          <w:rStyle w:val="StyleUnderline"/>
          <w:highlight w:val="green"/>
        </w:rPr>
        <w:t xml:space="preserve">killed more than </w:t>
      </w:r>
      <w:r w:rsidRPr="00DE06BC">
        <w:rPr>
          <w:rStyle w:val="Emphasis"/>
          <w:highlight w:val="green"/>
        </w:rPr>
        <w:t>45 million</w:t>
      </w:r>
      <w:r w:rsidRPr="006E5957">
        <w:rPr>
          <w:rStyle w:val="StyleUnderline"/>
        </w:rPr>
        <w:t xml:space="preserve"> Chinese.</w:t>
      </w:r>
    </w:p>
    <w:p w14:paraId="455BF68D" w14:textId="77777777" w:rsidR="000270D5" w:rsidRDefault="000270D5" w:rsidP="000270D5">
      <w:pPr>
        <w:rPr>
          <w:rStyle w:val="Emphasis"/>
        </w:rPr>
      </w:pPr>
      <w:r w:rsidRPr="00DE06BC">
        <w:rPr>
          <w:rStyle w:val="Emphasis"/>
          <w:highlight w:val="green"/>
        </w:rPr>
        <w:t xml:space="preserve">The number of deaths due to </w:t>
      </w:r>
      <w:r w:rsidRPr="0046765C">
        <w:rPr>
          <w:rStyle w:val="Emphasis"/>
        </w:rPr>
        <w:t xml:space="preserve">major </w:t>
      </w:r>
      <w:r w:rsidRPr="00DE06BC">
        <w:rPr>
          <w:rStyle w:val="Emphasis"/>
          <w:highlight w:val="green"/>
        </w:rPr>
        <w:t xml:space="preserve">famines </w:t>
      </w:r>
      <w:r w:rsidRPr="0046765C">
        <w:rPr>
          <w:rStyle w:val="Emphasis"/>
        </w:rPr>
        <w:t xml:space="preserve">fell to </w:t>
      </w:r>
      <w:r w:rsidRPr="00DE06BC">
        <w:rPr>
          <w:rStyle w:val="Emphasis"/>
          <w:highlight w:val="green"/>
        </w:rPr>
        <w:t xml:space="preserve">1.4 million per year </w:t>
      </w:r>
      <w:r w:rsidRPr="002B17A5">
        <w:rPr>
          <w:rStyle w:val="Emphasis"/>
        </w:rPr>
        <w:t>in the 1990s</w:t>
      </w:r>
      <w:r w:rsidRPr="002B17A5">
        <w:t>—</w:t>
      </w:r>
      <w:r w:rsidRPr="002B17A5">
        <w:rPr>
          <w:rStyle w:val="StyleUnderline"/>
        </w:rPr>
        <w:t>not</w:t>
      </w:r>
      <w:r w:rsidRPr="006E5957">
        <w:rPr>
          <w:rStyle w:val="StyleUnderline"/>
        </w:rPr>
        <w:t xml:space="preserve"> least as a result of the collapse of socialist systems worldwide and China increasingly embracing capitalism. </w:t>
      </w:r>
      <w:r w:rsidRPr="002B17A5">
        <w:rPr>
          <w:rStyle w:val="StyleUnderline"/>
        </w:rPr>
        <w:t>In the first two decades of the 21st century approximately 600,000 people perished of hunger</w:t>
      </w:r>
      <w:r w:rsidRPr="002B17A5">
        <w:t xml:space="preserve">. </w:t>
      </w:r>
      <w:r w:rsidRPr="002B17A5">
        <w:rPr>
          <w:rStyle w:val="Emphasis"/>
        </w:rPr>
        <w:t>That is equivalent to roughly 2% of the death toll from the early 20th century</w:t>
      </w:r>
      <w:r>
        <w:t>—</w:t>
      </w:r>
      <w:r w:rsidRPr="00DE06BC">
        <w:rPr>
          <w:rStyle w:val="StyleUnderline"/>
          <w:highlight w:val="green"/>
        </w:rPr>
        <w:t>despite the fact that the</w:t>
      </w:r>
      <w:r w:rsidRPr="006E5957">
        <w:rPr>
          <w:rStyle w:val="StyleUnderline"/>
        </w:rPr>
        <w:t xml:space="preserve"> global </w:t>
      </w:r>
      <w:r w:rsidRPr="00DE06BC">
        <w:rPr>
          <w:rStyle w:val="StyleUnderline"/>
          <w:highlight w:val="green"/>
        </w:rPr>
        <w:t>population</w:t>
      </w:r>
      <w:r w:rsidRPr="006E5957">
        <w:rPr>
          <w:rStyle w:val="StyleUnderline"/>
        </w:rPr>
        <w:t xml:space="preserve"> </w:t>
      </w:r>
      <w:r w:rsidRPr="00DE06BC">
        <w:rPr>
          <w:rStyle w:val="StyleUnderline"/>
          <w:highlight w:val="green"/>
        </w:rPr>
        <w:t>is</w:t>
      </w:r>
      <w:r w:rsidRPr="00DE06BC">
        <w:rPr>
          <w:rStyle w:val="Emphasis"/>
          <w:highlight w:val="green"/>
        </w:rPr>
        <w:t xml:space="preserve"> four times</w:t>
      </w:r>
      <w:r w:rsidRPr="006E5957">
        <w:rPr>
          <w:rStyle w:val="Emphasis"/>
        </w:rPr>
        <w:t xml:space="preserve"> </w:t>
      </w:r>
      <w:r w:rsidRPr="00DE06BC">
        <w:rPr>
          <w:rStyle w:val="Emphasis"/>
          <w:highlight w:val="green"/>
        </w:rPr>
        <w:t>larger</w:t>
      </w:r>
      <w:r w:rsidRPr="006E5957">
        <w:rPr>
          <w:rStyle w:val="Emphasis"/>
        </w:rPr>
        <w:t xml:space="preserve"> today than it was back then.</w:t>
      </w:r>
    </w:p>
    <w:p w14:paraId="740E4F05" w14:textId="77777777" w:rsidR="000270D5" w:rsidRDefault="000270D5" w:rsidP="000270D5">
      <w:pPr>
        <w:pStyle w:val="Heading4"/>
      </w:pPr>
      <w:r>
        <w:t xml:space="preserve">Key to solve disease. </w:t>
      </w:r>
    </w:p>
    <w:p w14:paraId="63FA5DD0" w14:textId="77777777" w:rsidR="000270D5" w:rsidRPr="0077386F" w:rsidRDefault="000270D5" w:rsidP="000270D5">
      <w:pPr>
        <w:rPr>
          <w:b/>
          <w:bCs/>
          <w:sz w:val="26"/>
        </w:rPr>
      </w:pPr>
      <w:r w:rsidRPr="0077386F">
        <w:rPr>
          <w:rStyle w:val="Style13ptBold"/>
        </w:rPr>
        <w:t xml:space="preserve">Jackson ‘16 </w:t>
      </w:r>
      <w:r w:rsidRPr="0077386F">
        <w:rPr>
          <w:szCs w:val="16"/>
        </w:rPr>
        <w:t>(Kerry, Pacific Research Institute; 12/19/16; Free Market Policies Needed To Incentivize Creation Of New Life-Saving Treatments; https://www.pacificresearch.org/article/free-market-policies-needed-to-incentivize-creation-of-new-life-saving-treatments/)</w:t>
      </w:r>
    </w:p>
    <w:p w14:paraId="16EDDD17" w14:textId="77777777" w:rsidR="000270D5" w:rsidRPr="001D63EB" w:rsidRDefault="000270D5" w:rsidP="000270D5">
      <w:pPr>
        <w:rPr>
          <w:u w:val="single"/>
        </w:rPr>
      </w:pPr>
      <w:r w:rsidRPr="0077386F">
        <w:rPr>
          <w:sz w:val="14"/>
        </w:rPr>
        <w:t xml:space="preserve"> “</w:t>
      </w:r>
      <w:r w:rsidRPr="0077386F">
        <w:rPr>
          <w:rStyle w:val="StyleUnderline"/>
        </w:rPr>
        <w:t>Our strongest antibiotics don’t work and patients are left with potentially untreatable infections</w:t>
      </w:r>
      <w:r w:rsidRPr="0077386F">
        <w:rPr>
          <w:sz w:val="14"/>
        </w:rPr>
        <w:t>,” Director Dr. Tom Frieden said when the CDC issued its warning. He asked doctors, hospitals and public health officials to “work together” to “stop these infections from spreading.” The 2014 Report to the President expressed a similar concern: “</w:t>
      </w:r>
      <w:r w:rsidRPr="0077386F">
        <w:rPr>
          <w:rStyle w:val="StyleUnderline"/>
        </w:rPr>
        <w:t xml:space="preserve">The evolution of </w:t>
      </w:r>
      <w:r w:rsidRPr="00DE06BC">
        <w:rPr>
          <w:rStyle w:val="StyleUnderline"/>
          <w:highlight w:val="green"/>
        </w:rPr>
        <w:t>a</w:t>
      </w:r>
      <w:r w:rsidRPr="0077386F">
        <w:rPr>
          <w:rStyle w:val="StyleUnderline"/>
        </w:rPr>
        <w:t>nti</w:t>
      </w:r>
      <w:r w:rsidRPr="00DE06BC">
        <w:rPr>
          <w:rStyle w:val="StyleUnderline"/>
          <w:highlight w:val="green"/>
        </w:rPr>
        <w:t>b</w:t>
      </w:r>
      <w:r w:rsidRPr="0077386F">
        <w:rPr>
          <w:rStyle w:val="StyleUnderline"/>
        </w:rPr>
        <w:t xml:space="preserve">iotic </w:t>
      </w:r>
      <w:r w:rsidRPr="00DE06BC">
        <w:rPr>
          <w:rStyle w:val="StyleUnderline"/>
          <w:highlight w:val="green"/>
        </w:rPr>
        <w:t>r</w:t>
      </w:r>
      <w:r w:rsidRPr="0077386F">
        <w:rPr>
          <w:rStyle w:val="StyleUnderline"/>
        </w:rPr>
        <w:t xml:space="preserve">esistance </w:t>
      </w:r>
      <w:r w:rsidRPr="00DE06BC">
        <w:rPr>
          <w:rStyle w:val="StyleUnderline"/>
          <w:highlight w:val="green"/>
        </w:rPr>
        <w:t>is</w:t>
      </w:r>
      <w:r w:rsidRPr="0077386F">
        <w:rPr>
          <w:rStyle w:val="StyleUnderline"/>
        </w:rPr>
        <w:t xml:space="preserve"> now </w:t>
      </w:r>
      <w:r w:rsidRPr="00DE06BC">
        <w:rPr>
          <w:rStyle w:val="StyleUnderline"/>
          <w:highlight w:val="green"/>
        </w:rPr>
        <w:t xml:space="preserve">occurring at an alarming rate and </w:t>
      </w:r>
      <w:r w:rsidRPr="0077386F">
        <w:rPr>
          <w:rStyle w:val="StyleUnderline"/>
        </w:rPr>
        <w:t>is</w:t>
      </w:r>
      <w:r w:rsidRPr="00DE06BC">
        <w:rPr>
          <w:rStyle w:val="StyleUnderline"/>
          <w:highlight w:val="green"/>
        </w:rPr>
        <w:t xml:space="preserve"> outpacing </w:t>
      </w:r>
      <w:r w:rsidRPr="0077386F">
        <w:rPr>
          <w:rStyle w:val="StyleUnderline"/>
        </w:rPr>
        <w:t xml:space="preserve">the </w:t>
      </w:r>
      <w:r w:rsidRPr="00DE06BC">
        <w:rPr>
          <w:rStyle w:val="StyleUnderline"/>
          <w:highlight w:val="green"/>
        </w:rPr>
        <w:t xml:space="preserve">development of </w:t>
      </w:r>
      <w:r w:rsidRPr="0077386F">
        <w:rPr>
          <w:rStyle w:val="StyleUnderline"/>
        </w:rPr>
        <w:t xml:space="preserve">new </w:t>
      </w:r>
      <w:r w:rsidRPr="00DE06BC">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77386F">
        <w:rPr>
          <w:sz w:val="14"/>
        </w:rPr>
        <w:t>Winegarden</w:t>
      </w:r>
      <w:proofErr w:type="spellEnd"/>
      <w:r w:rsidRPr="0077386F">
        <w:rPr>
          <w:sz w:val="14"/>
        </w:rPr>
        <w:t xml:space="preserve">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r w:rsidRPr="0077386F">
        <w:rPr>
          <w:rStyle w:val="StyleUnderline"/>
        </w:rPr>
        <w:t xml:space="preserve">At the same time that there’s been an increase in AMR, </w:t>
      </w:r>
      <w:r w:rsidRPr="00DE06BC">
        <w:rPr>
          <w:rStyle w:val="StyleUnderline"/>
          <w:highlight w:val="green"/>
        </w:rPr>
        <w:t xml:space="preserve">there has been “a sharp decline in </w:t>
      </w:r>
      <w:r w:rsidRPr="0077386F">
        <w:rPr>
          <w:rStyle w:val="StyleUnderline"/>
        </w:rPr>
        <w:t xml:space="preserve">the </w:t>
      </w:r>
      <w:r w:rsidRPr="00DE06BC">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proofErr w:type="spellStart"/>
      <w:r w:rsidRPr="0077386F">
        <w:rPr>
          <w:sz w:val="14"/>
        </w:rPr>
        <w:t>Winegarden</w:t>
      </w:r>
      <w:proofErr w:type="spellEnd"/>
      <w:r w:rsidRPr="0077386F">
        <w:rPr>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77386F">
        <w:rPr>
          <w:sz w:val="14"/>
        </w:rPr>
        <w:t>Winegarden’s</w:t>
      </w:r>
      <w:proofErr w:type="spellEnd"/>
      <w:r w:rsidRPr="0077386F">
        <w:rPr>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DE06BC">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DE06BC">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77386F">
        <w:rPr>
          <w:sz w:val="14"/>
        </w:rPr>
        <w:t>Winegarden</w:t>
      </w:r>
      <w:proofErr w:type="spellEnd"/>
      <w:r w:rsidRPr="0077386F">
        <w:rPr>
          <w:sz w:val="14"/>
        </w:rPr>
        <w:t xml:space="preserve"> says that particular drug class is among several that “face unique impediments” that serve as disincentives for innovation. </w:t>
      </w:r>
      <w:r w:rsidRPr="0077386F">
        <w:rPr>
          <w:rStyle w:val="StyleUnderline"/>
        </w:rPr>
        <w:t xml:space="preserve">To overcome the steep hill </w:t>
      </w:r>
      <w:r w:rsidRPr="00DE06BC">
        <w:rPr>
          <w:rStyle w:val="StyleUnderline"/>
          <w:highlight w:val="green"/>
        </w:rPr>
        <w:t>that</w:t>
      </w:r>
      <w:r w:rsidRPr="0077386F">
        <w:rPr>
          <w:rStyle w:val="StyleUnderline"/>
        </w:rPr>
        <w:t xml:space="preserve"> </w:t>
      </w:r>
      <w:r w:rsidRPr="00DE06BC">
        <w:rPr>
          <w:rStyle w:val="StyleUnderline"/>
          <w:highlight w:val="green"/>
        </w:rPr>
        <w:t>impedes</w:t>
      </w:r>
      <w:r w:rsidRPr="0077386F">
        <w:rPr>
          <w:rStyle w:val="StyleUnderline"/>
        </w:rPr>
        <w:t xml:space="preserve"> the </w:t>
      </w:r>
      <w:r w:rsidRPr="00DE06BC">
        <w:rPr>
          <w:rStyle w:val="StyleUnderline"/>
          <w:highlight w:val="green"/>
        </w:rPr>
        <w:t>development</w:t>
      </w:r>
      <w:r w:rsidRPr="0077386F">
        <w:rPr>
          <w:rStyle w:val="StyleUnderline"/>
        </w:rPr>
        <w:t xml:space="preserve"> of new AMR drugs, lawmakers must implement policies that </w:t>
      </w:r>
      <w:r w:rsidRPr="00DE06BC">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DE06BC">
        <w:rPr>
          <w:rStyle w:val="StyleUnderline"/>
          <w:highlight w:val="green"/>
        </w:rPr>
        <w:t xml:space="preserve">let the market do what it does </w:t>
      </w:r>
      <w:r w:rsidRPr="0077386F">
        <w:rPr>
          <w:rStyle w:val="StyleUnderline"/>
        </w:rPr>
        <w:t xml:space="preserve">so well. In this case, that’s </w:t>
      </w:r>
      <w:r w:rsidRPr="00DE06BC">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DE06BC">
        <w:rPr>
          <w:rStyle w:val="StyleUnderline"/>
          <w:highlight w:val="green"/>
        </w:rPr>
        <w:t>If</w:t>
      </w:r>
      <w:r w:rsidRPr="0077386F">
        <w:rPr>
          <w:rStyle w:val="StyleUnderline"/>
        </w:rPr>
        <w:t xml:space="preserve"> the proper </w:t>
      </w:r>
      <w:r w:rsidRPr="00DE06BC">
        <w:rPr>
          <w:rStyle w:val="StyleUnderline"/>
          <w:highlight w:val="green"/>
        </w:rPr>
        <w:t xml:space="preserve">incentives are in place, the </w:t>
      </w:r>
      <w:r w:rsidRPr="0077386F">
        <w:rPr>
          <w:rStyle w:val="StyleUnderline"/>
        </w:rPr>
        <w:t xml:space="preserve">needed </w:t>
      </w:r>
      <w:r w:rsidRPr="00DE06BC">
        <w:rPr>
          <w:rStyle w:val="StyleUnderline"/>
          <w:highlight w:val="green"/>
        </w:rPr>
        <w:t xml:space="preserve">treatments </w:t>
      </w:r>
      <w:r w:rsidRPr="0077386F">
        <w:rPr>
          <w:rStyle w:val="StyleUnderline"/>
        </w:rPr>
        <w:t xml:space="preserve">will </w:t>
      </w:r>
      <w:r w:rsidRPr="00DE06BC">
        <w:rPr>
          <w:rStyle w:val="StyleUnderline"/>
          <w:highlight w:val="green"/>
        </w:rPr>
        <w:t>follow.</w:t>
      </w:r>
    </w:p>
    <w:p w14:paraId="3E477DBE" w14:textId="77777777" w:rsidR="000270D5" w:rsidRPr="00A355C6" w:rsidRDefault="000270D5" w:rsidP="000270D5">
      <w:pPr>
        <w:rPr>
          <w:b/>
          <w:iCs/>
          <w:u w:val="single"/>
          <w:bdr w:val="single" w:sz="18" w:space="0" w:color="auto"/>
        </w:rPr>
      </w:pPr>
      <w:r w:rsidRPr="00A355C6">
        <w:br/>
      </w:r>
    </w:p>
    <w:p w14:paraId="60CCC54D" w14:textId="77777777" w:rsidR="003B14DA" w:rsidRPr="00E61BAC" w:rsidRDefault="003B14DA" w:rsidP="003B14DA"/>
    <w:p w14:paraId="79065C0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007680"/>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5C3A22"/>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5E00BF"/>
    <w:multiLevelType w:val="multilevel"/>
    <w:tmpl w:val="B3067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9E73D5"/>
    <w:multiLevelType w:val="hybridMultilevel"/>
    <w:tmpl w:val="72EC2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DA4EB1"/>
    <w:multiLevelType w:val="hybridMultilevel"/>
    <w:tmpl w:val="3A926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824825"/>
    <w:multiLevelType w:val="hybridMultilevel"/>
    <w:tmpl w:val="B47CA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22"/>
  </w:num>
  <w:num w:numId="14">
    <w:abstractNumId w:val="16"/>
  </w:num>
  <w:num w:numId="15">
    <w:abstractNumId w:val="14"/>
  </w:num>
  <w:num w:numId="16">
    <w:abstractNumId w:val="19"/>
  </w:num>
  <w:num w:numId="17">
    <w:abstractNumId w:val="12"/>
  </w:num>
  <w:num w:numId="18">
    <w:abstractNumId w:val="13"/>
  </w:num>
  <w:num w:numId="19">
    <w:abstractNumId w:val="21"/>
  </w:num>
  <w:num w:numId="20">
    <w:abstractNumId w:val="20"/>
  </w:num>
  <w:num w:numId="21">
    <w:abstractNumId w:val="17"/>
  </w:num>
  <w:num w:numId="22">
    <w:abstractNumId w:val="18"/>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B14DA"/>
    <w:rsid w:val="000029E3"/>
    <w:rsid w:val="000029E8"/>
    <w:rsid w:val="00004225"/>
    <w:rsid w:val="000066CA"/>
    <w:rsid w:val="00007264"/>
    <w:rsid w:val="000076A9"/>
    <w:rsid w:val="00014FAD"/>
    <w:rsid w:val="00015D2A"/>
    <w:rsid w:val="0002490B"/>
    <w:rsid w:val="00026465"/>
    <w:rsid w:val="000270D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87988"/>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C588C"/>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4DA"/>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F6C"/>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C25"/>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71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4BDD"/>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669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981"/>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634438"/>
  <w14:defaultImageDpi w14:val="300"/>
  <w15:docId w15:val="{39C3397B-49E9-F843-B96C-F177CE6A0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71F6"/>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F71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6F71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F71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F71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71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71F6"/>
  </w:style>
  <w:style w:type="character" w:customStyle="1" w:styleId="Heading1Char">
    <w:name w:val="Heading 1 Char"/>
    <w:aliases w:val="Pocket Char"/>
    <w:basedOn w:val="DefaultParagraphFont"/>
    <w:link w:val="Heading1"/>
    <w:uiPriority w:val="9"/>
    <w:rsid w:val="006F71F6"/>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6F71F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F71F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6F71F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F71F6"/>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
    <w:basedOn w:val="DefaultParagraphFont"/>
    <w:uiPriority w:val="1"/>
    <w:qFormat/>
    <w:rsid w:val="006F71F6"/>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6F71F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F71F6"/>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6F71F6"/>
    <w:rPr>
      <w:color w:val="auto"/>
      <w:u w:val="none"/>
    </w:rPr>
  </w:style>
  <w:style w:type="paragraph" w:styleId="DocumentMap">
    <w:name w:val="Document Map"/>
    <w:basedOn w:val="Normal"/>
    <w:link w:val="DocumentMapChar"/>
    <w:uiPriority w:val="99"/>
    <w:semiHidden/>
    <w:unhideWhenUsed/>
    <w:rsid w:val="006F71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71F6"/>
    <w:rPr>
      <w:rFonts w:ascii="Lucida Grande" w:hAnsi="Lucida Grande" w:cs="Lucida Grande"/>
    </w:rPr>
  </w:style>
  <w:style w:type="paragraph" w:customStyle="1" w:styleId="Analytic">
    <w:name w:val="Analytic"/>
    <w:basedOn w:val="Normal"/>
    <w:autoRedefine/>
    <w:qFormat/>
    <w:rsid w:val="006F71F6"/>
    <w:rPr>
      <w:b/>
      <w:bCs/>
      <w:color w:val="404040" w:themeColor="text1" w:themeTint="BF"/>
      <w:sz w:val="26"/>
      <w:szCs w:val="26"/>
    </w:rPr>
  </w:style>
  <w:style w:type="paragraph" w:styleId="ListParagraph">
    <w:name w:val="List Paragraph"/>
    <w:aliases w:val="6 font"/>
    <w:basedOn w:val="Normal"/>
    <w:uiPriority w:val="34"/>
    <w:qFormat/>
    <w:rsid w:val="003B14DA"/>
    <w:pPr>
      <w:ind w:left="720"/>
      <w:contextualSpacing/>
    </w:pPr>
  </w:style>
  <w:style w:type="paragraph" w:customStyle="1" w:styleId="Emphasis1">
    <w:name w:val="Emphasis1"/>
    <w:basedOn w:val="Normal"/>
    <w:link w:val="Emphasis"/>
    <w:autoRedefine/>
    <w:uiPriority w:val="20"/>
    <w:qFormat/>
    <w:rsid w:val="003B14DA"/>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3B14DA"/>
    <w:rPr>
      <w:u w:val="single"/>
    </w:rPr>
  </w:style>
  <w:style w:type="paragraph" w:styleId="Title">
    <w:name w:val="Title"/>
    <w:aliases w:val="title,UNDERLINE,Cites and Cards,Bold Underlined,Read This,Block Heading"/>
    <w:basedOn w:val="Normal"/>
    <w:next w:val="Normal"/>
    <w:link w:val="TitleChar"/>
    <w:uiPriority w:val="6"/>
    <w:qFormat/>
    <w:rsid w:val="003B14DA"/>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3B14DA"/>
    <w:rPr>
      <w:rFonts w:asciiTheme="majorHAnsi" w:eastAsiaTheme="majorEastAsia" w:hAnsiTheme="majorHAnsi" w:cstheme="majorBidi"/>
      <w:spacing w:val="-10"/>
      <w:kern w:val="28"/>
      <w:sz w:val="56"/>
      <w:szCs w:val="56"/>
    </w:rPr>
  </w:style>
  <w:style w:type="paragraph" w:customStyle="1" w:styleId="textbold">
    <w:name w:val="text bold"/>
    <w:basedOn w:val="Normal"/>
    <w:autoRedefine/>
    <w:uiPriority w:val="20"/>
    <w:qFormat/>
    <w:rsid w:val="003B14DA"/>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3B14DA"/>
    <w:rPr>
      <w:color w:val="605E5C"/>
      <w:shd w:val="clear" w:color="auto" w:fill="E1DFDD"/>
    </w:rPr>
  </w:style>
  <w:style w:type="paragraph" w:styleId="NormalWeb">
    <w:name w:val="Normal (Web)"/>
    <w:basedOn w:val="Normal"/>
    <w:uiPriority w:val="99"/>
    <w:semiHidden/>
    <w:unhideWhenUsed/>
    <w:rsid w:val="003B14DA"/>
    <w:rPr>
      <w:rFonts w:ascii="Times New Roman" w:hAnsi="Times New Roman" w:cs="Times New Roman"/>
      <w:sz w:val="24"/>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3B14D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cites Char Ch,9.5 pt,Intense Emphasi,Box Out,Intense Emphasis5,Char Char Char1,Style Underli"/>
    <w:uiPriority w:val="1"/>
    <w:qFormat/>
    <w:rsid w:val="000270D5"/>
    <w:rPr>
      <w:rFonts w:ascii="Arial" w:hAnsi="Arial" w:cs="Arial" w:hint="default"/>
      <w:b w:val="0"/>
      <w:bCs w:val="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s://futurism.com/private-companies-not-governments-are-shaping-the-future-of-space-explor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s://apnews.com/press-release/accesswire/technology-business-science-utilities-electric-utilities-7bb32ecaac33bebef6e4b97ade588c57"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box1=106&amp;box2=U.S.&amp;box3=36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box1=802&amp;box2=P.2D&amp;box3=8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18955</Words>
  <Characters>108046</Characters>
  <Application>Microsoft Office Word</Application>
  <DocSecurity>0</DocSecurity>
  <Lines>900</Lines>
  <Paragraphs>253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126748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9</cp:revision>
  <dcterms:created xsi:type="dcterms:W3CDTF">2022-01-28T18:54:00Z</dcterms:created>
  <dcterms:modified xsi:type="dcterms:W3CDTF">2022-01-28T20:02:00Z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