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8C9FA3" w14:textId="77777777" w:rsidR="00601881" w:rsidRDefault="00601881" w:rsidP="00601881">
      <w:pPr>
        <w:pStyle w:val="Heading1"/>
      </w:pPr>
      <w:r>
        <w:t>1AC v Lake Highland AB</w:t>
      </w:r>
    </w:p>
    <w:p w14:paraId="57D50149" w14:textId="77777777" w:rsidR="00601881" w:rsidRPr="005311C0" w:rsidRDefault="00601881" w:rsidP="00601881">
      <w:pPr>
        <w:pStyle w:val="Heading2"/>
      </w:pPr>
      <w:r>
        <w:t>AC</w:t>
      </w:r>
    </w:p>
    <w:p w14:paraId="219F3BE4" w14:textId="77777777" w:rsidR="00601881" w:rsidRDefault="00601881" w:rsidP="00601881">
      <w:pPr>
        <w:pStyle w:val="Heading3"/>
      </w:pPr>
      <w:r>
        <w:t xml:space="preserve">Advantage 1 – Innovation </w:t>
      </w:r>
    </w:p>
    <w:p w14:paraId="74C962A8" w14:textId="77777777" w:rsidR="00601881" w:rsidRPr="00790705" w:rsidRDefault="00601881" w:rsidP="00601881">
      <w:pPr>
        <w:pStyle w:val="Heading4"/>
      </w:pPr>
      <w:r>
        <w:t>Advantage 1 is innovation:</w:t>
      </w:r>
    </w:p>
    <w:p w14:paraId="6CDAB626" w14:textId="77777777" w:rsidR="00601881" w:rsidRDefault="00601881" w:rsidP="00601881">
      <w:pPr>
        <w:pStyle w:val="Heading4"/>
        <w:rPr>
          <w:rStyle w:val="Style13ptBold"/>
        </w:rPr>
      </w:pPr>
      <w:r>
        <w:t xml:space="preserve">A </w:t>
      </w:r>
      <w:r w:rsidRPr="004A0F83">
        <w:rPr>
          <w:u w:val="single"/>
        </w:rPr>
        <w:t>huge influx</w:t>
      </w:r>
      <w:r>
        <w:t xml:space="preserve"> of patents is coming – most recent data and trends from </w:t>
      </w:r>
      <w:r w:rsidRPr="004A0F83">
        <w:rPr>
          <w:u w:val="single"/>
        </w:rPr>
        <w:t>this year</w:t>
      </w:r>
    </w:p>
    <w:p w14:paraId="1D8AB808" w14:textId="77777777" w:rsidR="00601881" w:rsidRPr="008253CA" w:rsidRDefault="00601881" w:rsidP="00601881">
      <w:pPr>
        <w:rPr>
          <w:rStyle w:val="Style13ptBold"/>
        </w:rPr>
      </w:pPr>
      <w:r>
        <w:rPr>
          <w:rStyle w:val="Style13ptBold"/>
        </w:rPr>
        <w:t xml:space="preserve">Mischel 4/27 </w:t>
      </w:r>
      <w:r w:rsidRPr="008253CA">
        <w:t>[(Fiona Mischel, Editor-in-Chief of SynBioBeta. She frequently covers sustainability, CRISPR research, food and agriculture technology, and biotech for space travel.) “Who Owns CRISPR in 2021? It’s Even More Complicated Than You Think” SynBioBeta, 4/27/2021. https://synbiobeta.com/who-owns-crispr-in-2021-its-even-more-complicated-than-you-think/] BC</w:t>
      </w:r>
    </w:p>
    <w:p w14:paraId="6DC2D7DB" w14:textId="77777777" w:rsidR="00601881" w:rsidRDefault="00601881" w:rsidP="00601881">
      <w:r>
        <w:t>Still Want To Patent CRISPR? Here’s What You Need To Know</w:t>
      </w:r>
    </w:p>
    <w:p w14:paraId="66DFDB4D" w14:textId="77777777" w:rsidR="00601881" w:rsidRPr="008253CA" w:rsidRDefault="00601881" w:rsidP="00601881">
      <w:pPr>
        <w:rPr>
          <w:rStyle w:val="StyleUnderline"/>
        </w:rPr>
      </w:pPr>
      <w:r w:rsidRPr="008253CA">
        <w:rPr>
          <w:rStyle w:val="StyleUnderline"/>
        </w:rPr>
        <w:t xml:space="preserve">The biggest challenge for anyone trying to sort out CRISPR patent rights is fully understanding just how many patents there are. </w:t>
      </w:r>
    </w:p>
    <w:p w14:paraId="34ED04CC" w14:textId="77777777" w:rsidR="00601881" w:rsidRPr="008253CA" w:rsidRDefault="00601881" w:rsidP="00601881">
      <w:pPr>
        <w:rPr>
          <w:rStyle w:val="StyleUnderline"/>
        </w:rPr>
      </w:pPr>
      <w:r>
        <w:t xml:space="preserve">A search in the </w:t>
      </w:r>
      <w:r w:rsidRPr="003A508A">
        <w:rPr>
          <w:rStyle w:val="StyleUnderline"/>
          <w:highlight w:val="green"/>
        </w:rPr>
        <w:t>USPTO revealed</w:t>
      </w:r>
      <w:r w:rsidRPr="008253CA">
        <w:rPr>
          <w:rStyle w:val="StyleUnderline"/>
        </w:rPr>
        <w:t xml:space="preserve"> </w:t>
      </w:r>
      <w:r w:rsidRPr="008253CA">
        <w:rPr>
          <w:rStyle w:val="Emphasis"/>
        </w:rPr>
        <w:t>262</w:t>
      </w:r>
      <w:r w:rsidRPr="008253CA">
        <w:rPr>
          <w:rStyle w:val="StyleUnderline"/>
        </w:rPr>
        <w:t xml:space="preserve"> patents or patent applications listing CRISPR-Cas9 and </w:t>
      </w:r>
      <w:r w:rsidRPr="00F738EF">
        <w:rPr>
          <w:rStyle w:val="StyleUnderline"/>
          <w:highlight w:val="green"/>
        </w:rPr>
        <w:t xml:space="preserve">over </w:t>
      </w:r>
      <w:r w:rsidRPr="00F738EF">
        <w:rPr>
          <w:rStyle w:val="Emphasis"/>
          <w:highlight w:val="green"/>
        </w:rPr>
        <w:t>5,000</w:t>
      </w:r>
      <w:r w:rsidRPr="008253CA">
        <w:rPr>
          <w:rStyle w:val="StyleUnderline"/>
        </w:rPr>
        <w:t xml:space="preserve"> general </w:t>
      </w:r>
      <w:r w:rsidRPr="00F738EF">
        <w:rPr>
          <w:rStyle w:val="StyleUnderline"/>
          <w:highlight w:val="green"/>
        </w:rPr>
        <w:t>CRISPR patents</w:t>
      </w:r>
      <w:r>
        <w:t xml:space="preserve">. And these are only the patent applications for Cas9. </w:t>
      </w:r>
      <w:r w:rsidRPr="003A508A">
        <w:rPr>
          <w:rStyle w:val="StyleUnderline"/>
          <w:highlight w:val="green"/>
        </w:rPr>
        <w:t>This doesn’t include</w:t>
      </w:r>
      <w:r w:rsidRPr="003A508A">
        <w:rPr>
          <w:rStyle w:val="StyleUnderline"/>
        </w:rPr>
        <w:t xml:space="preserve"> the growing number of patents for </w:t>
      </w:r>
      <w:r w:rsidRPr="003A508A">
        <w:rPr>
          <w:rStyle w:val="StyleUnderline"/>
          <w:highlight w:val="green"/>
        </w:rPr>
        <w:t>other</w:t>
      </w:r>
      <w:r w:rsidRPr="003A508A">
        <w:rPr>
          <w:rStyle w:val="StyleUnderline"/>
        </w:rPr>
        <w:t xml:space="preserve"> Cas </w:t>
      </w:r>
      <w:r w:rsidRPr="003A508A">
        <w:rPr>
          <w:rStyle w:val="StyleUnderline"/>
          <w:highlight w:val="green"/>
        </w:rPr>
        <w:t>molecules or</w:t>
      </w:r>
      <w:r w:rsidRPr="003A508A">
        <w:rPr>
          <w:rStyle w:val="StyleUnderline"/>
        </w:rPr>
        <w:t xml:space="preserve"> Cas molecules yet to be discovered. This also doesn’t include patent applications in other big synthetic biology</w:t>
      </w:r>
      <w:r w:rsidRPr="008253CA">
        <w:rPr>
          <w:rStyle w:val="StyleUnderline"/>
        </w:rPr>
        <w:t xml:space="preserve"> </w:t>
      </w:r>
      <w:r w:rsidRPr="00F738EF">
        <w:rPr>
          <w:rStyle w:val="StyleUnderline"/>
          <w:highlight w:val="green"/>
        </w:rPr>
        <w:t>regions like China, Europe, the UK, and Israel.</w:t>
      </w:r>
    </w:p>
    <w:p w14:paraId="03DDC833" w14:textId="77777777" w:rsidR="00601881" w:rsidRPr="008253CA" w:rsidRDefault="00601881" w:rsidP="00601881">
      <w:pPr>
        <w:rPr>
          <w:rStyle w:val="Emphasis"/>
        </w:rPr>
      </w:pPr>
      <w:r w:rsidRPr="008253CA">
        <w:rPr>
          <w:rStyle w:val="Emphasis"/>
        </w:rPr>
        <w:t xml:space="preserve">The </w:t>
      </w:r>
      <w:r w:rsidRPr="00F738EF">
        <w:rPr>
          <w:rStyle w:val="Emphasis"/>
          <w:highlight w:val="green"/>
        </w:rPr>
        <w:t>competition</w:t>
      </w:r>
      <w:r w:rsidRPr="008253CA">
        <w:rPr>
          <w:rStyle w:val="Emphasis"/>
        </w:rPr>
        <w:t xml:space="preserve"> for CRISPR patents </w:t>
      </w:r>
      <w:r w:rsidRPr="00F738EF">
        <w:rPr>
          <w:rStyle w:val="Emphasis"/>
          <w:highlight w:val="green"/>
        </w:rPr>
        <w:t>is unlikely to diminish</w:t>
      </w:r>
      <w:r w:rsidRPr="008253CA">
        <w:rPr>
          <w:rStyle w:val="Emphasis"/>
        </w:rPr>
        <w:t xml:space="preserve"> in the </w:t>
      </w:r>
      <w:r w:rsidRPr="003A508A">
        <w:rPr>
          <w:rStyle w:val="Emphasis"/>
        </w:rPr>
        <w:t>future as more companies and academic centers clamber to join the race</w:t>
      </w:r>
      <w:r w:rsidRPr="003A508A">
        <w:t xml:space="preserve">. </w:t>
      </w:r>
      <w:r w:rsidRPr="003A508A">
        <w:rPr>
          <w:rStyle w:val="StyleUnderline"/>
        </w:rPr>
        <w:t>The race has become increasingly global with more countries filing</w:t>
      </w:r>
      <w:r w:rsidRPr="008253CA">
        <w:rPr>
          <w:rStyle w:val="StyleUnderline"/>
        </w:rPr>
        <w:t xml:space="preserve"> for </w:t>
      </w:r>
      <w:r w:rsidRPr="003A508A">
        <w:rPr>
          <w:rStyle w:val="StyleUnderline"/>
        </w:rPr>
        <w:t>CRISPR patents—</w:t>
      </w:r>
      <w:r w:rsidRPr="003A508A">
        <w:rPr>
          <w:rStyle w:val="Emphasis"/>
        </w:rPr>
        <w:t>new patents are filed at a rate of 200 per month.</w:t>
      </w:r>
    </w:p>
    <w:p w14:paraId="6E5607F1" w14:textId="77777777" w:rsidR="00601881" w:rsidRDefault="00601881" w:rsidP="00601881">
      <w:pPr>
        <w:rPr>
          <w:rStyle w:val="Emphasis"/>
        </w:rPr>
      </w:pPr>
      <w:r>
        <w:t xml:space="preserve">What isn’t clear is how these enormous numbers of CRISPR patents will affect the future of science. </w:t>
      </w:r>
      <w:r w:rsidRPr="008253CA">
        <w:rPr>
          <w:rStyle w:val="StyleUnderline"/>
        </w:rPr>
        <w:t xml:space="preserve">Will they hamper progress by limiting the commercial use of the technology, or will researchers prevail and make new therapies accessible to everyone? </w:t>
      </w:r>
      <w:r>
        <w:t>When the dust settles—if it does at all—</w:t>
      </w:r>
      <w:r w:rsidRPr="003A508A">
        <w:rPr>
          <w:rStyle w:val="StyleUnderline"/>
        </w:rPr>
        <w:t>the hope is that CRISPR technology will be accessible for a wide range of applications</w:t>
      </w:r>
      <w:r w:rsidRPr="008253CA">
        <w:rPr>
          <w:rStyle w:val="StyleUnderline"/>
        </w:rPr>
        <w:t xml:space="preserve"> at a competitive</w:t>
      </w:r>
      <w:r>
        <w:t xml:space="preserve"> cost. </w:t>
      </w:r>
      <w:r w:rsidRPr="001C7DFD">
        <w:rPr>
          <w:rStyle w:val="Emphasis"/>
        </w:rPr>
        <w:t xml:space="preserve">The </w:t>
      </w:r>
      <w:r w:rsidRPr="00F738EF">
        <w:rPr>
          <w:rStyle w:val="Emphasis"/>
          <w:highlight w:val="green"/>
        </w:rPr>
        <w:t>power to</w:t>
      </w:r>
      <w:r w:rsidRPr="008253CA">
        <w:rPr>
          <w:rStyle w:val="Emphasis"/>
        </w:rPr>
        <w:t xml:space="preserve"> </w:t>
      </w:r>
      <w:r w:rsidRPr="00F738EF">
        <w:rPr>
          <w:rStyle w:val="Emphasis"/>
          <w:highlight w:val="green"/>
        </w:rPr>
        <w:t>engineer</w:t>
      </w:r>
      <w:r w:rsidRPr="008253CA">
        <w:rPr>
          <w:rStyle w:val="Emphasis"/>
        </w:rPr>
        <w:t xml:space="preserve"> biology </w:t>
      </w:r>
      <w:r w:rsidRPr="00F738EF">
        <w:rPr>
          <w:rStyle w:val="Emphasis"/>
          <w:highlight w:val="green"/>
        </w:rPr>
        <w:t>should not be limited</w:t>
      </w:r>
      <w:r w:rsidRPr="008253CA">
        <w:rPr>
          <w:rStyle w:val="Emphasis"/>
        </w:rPr>
        <w:t xml:space="preserve"> to the very few.</w:t>
      </w:r>
      <w:r>
        <w:t xml:space="preserve"> We are now in the Age of Biology. </w:t>
      </w:r>
      <w:r w:rsidRPr="003A508A">
        <w:rPr>
          <w:rStyle w:val="Emphasis"/>
        </w:rPr>
        <w:t>If we are to build a better future, we cannot leave the fundamental promise of science in the dust.</w:t>
      </w:r>
    </w:p>
    <w:p w14:paraId="757BAA53" w14:textId="77777777" w:rsidR="00601881" w:rsidRDefault="00601881" w:rsidP="00601881">
      <w:pPr>
        <w:rPr>
          <w:rStyle w:val="Emphasis"/>
        </w:rPr>
      </w:pPr>
    </w:p>
    <w:p w14:paraId="24422312" w14:textId="77777777" w:rsidR="00601881" w:rsidRPr="00F50A3A" w:rsidRDefault="00601881" w:rsidP="00601881">
      <w:pPr>
        <w:pStyle w:val="Heading4"/>
      </w:pPr>
      <w:r w:rsidRPr="00F50A3A">
        <w:t xml:space="preserve">Makes development of CRISPR impossible </w:t>
      </w:r>
      <w:r>
        <w:t>–</w:t>
      </w:r>
      <w:r w:rsidRPr="00F50A3A">
        <w:t xml:space="preserve"> </w:t>
      </w:r>
      <w:r>
        <w:t xml:space="preserve">3 warrants </w:t>
      </w:r>
    </w:p>
    <w:p w14:paraId="18483931" w14:textId="77777777" w:rsidR="00601881" w:rsidRPr="004A0F83" w:rsidRDefault="00601881" w:rsidP="00601881">
      <w:pPr>
        <w:pStyle w:val="Heading4"/>
        <w:numPr>
          <w:ilvl w:val="0"/>
          <w:numId w:val="12"/>
        </w:numPr>
      </w:pPr>
      <w:r>
        <w:t xml:space="preserve">Patent disputes are imminent -- other entities and foreign governments get involved ensure </w:t>
      </w:r>
      <w:r w:rsidRPr="001B0F42">
        <w:t>conflicts</w:t>
      </w:r>
    </w:p>
    <w:p w14:paraId="25C6C380" w14:textId="77777777" w:rsidR="00601881" w:rsidRPr="001C6686" w:rsidRDefault="00601881" w:rsidP="00601881">
      <w:pPr>
        <w:rPr>
          <w:b/>
          <w:sz w:val="26"/>
        </w:rPr>
      </w:pPr>
      <w:r w:rsidRPr="001C6686">
        <w:rPr>
          <w:rStyle w:val="Style13ptBold"/>
        </w:rPr>
        <w:t>Stramiello</w:t>
      </w:r>
      <w:r>
        <w:rPr>
          <w:rStyle w:val="Style13ptBold"/>
        </w:rPr>
        <w:t xml:space="preserve"> 18 </w:t>
      </w:r>
      <w:r w:rsidRPr="001C6686">
        <w:t xml:space="preserve">[(Michael, PhD, an intellectual property litigation associate in Washington, DC. His practice focuses on the life sciences industry.) “CRISPR: The New Frontier of Biotechnology Innovation” American Bar Association, Jan/Feb 2018. </w:t>
      </w:r>
      <w:hyperlink r:id="rId9" w:history="1">
        <w:r w:rsidRPr="001C6686">
          <w:rPr>
            <w:rStyle w:val="Hyperlink"/>
          </w:rPr>
          <w:t>https://www.americanbar.org/groups/intellectual_property_law/publications/landslide/2017-18/january-february/crispr-new-frontier-biotechnology-innovation-digital-feature/</w:t>
        </w:r>
      </w:hyperlink>
      <w:r w:rsidRPr="001C6686">
        <w:t>] BC</w:t>
      </w:r>
    </w:p>
    <w:p w14:paraId="5546CFE7" w14:textId="77777777" w:rsidR="00601881" w:rsidRPr="001C6686" w:rsidRDefault="00601881" w:rsidP="00601881">
      <w:pPr>
        <w:rPr>
          <w:rStyle w:val="Emphasis"/>
        </w:rPr>
      </w:pPr>
      <w:r w:rsidRPr="003A508A">
        <w:rPr>
          <w:rStyle w:val="StyleUnderline"/>
        </w:rPr>
        <w:t>As the UC-Broad interference winds down</w:t>
      </w:r>
      <w:r w:rsidRPr="003A508A">
        <w:t xml:space="preserve">, </w:t>
      </w:r>
      <w:r w:rsidRPr="003A508A">
        <w:rPr>
          <w:rStyle w:val="Emphasis"/>
        </w:rPr>
        <w:t>CRISPR watchers should not lose sight of the USPTO</w:t>
      </w:r>
      <w:r w:rsidRPr="003A508A">
        <w:t xml:space="preserve">, </w:t>
      </w:r>
      <w:r w:rsidRPr="003A508A">
        <w:rPr>
          <w:rStyle w:val="StyleUnderline"/>
        </w:rPr>
        <w:t>where more</w:t>
      </w:r>
      <w:r w:rsidRPr="001C7DFD">
        <w:rPr>
          <w:rStyle w:val="StyleUnderline"/>
        </w:rPr>
        <w:t xml:space="preserve"> </w:t>
      </w:r>
      <w:r w:rsidRPr="00F738EF">
        <w:rPr>
          <w:rStyle w:val="StyleUnderline"/>
          <w:highlight w:val="green"/>
        </w:rPr>
        <w:t>challenges</w:t>
      </w:r>
      <w:r w:rsidRPr="001C6686">
        <w:rPr>
          <w:rStyle w:val="StyleUnderline"/>
        </w:rPr>
        <w:t xml:space="preserve"> may </w:t>
      </w:r>
      <w:r w:rsidRPr="00F738EF">
        <w:rPr>
          <w:rStyle w:val="Emphasis"/>
          <w:highlight w:val="green"/>
        </w:rPr>
        <w:t xml:space="preserve">wait in </w:t>
      </w:r>
      <w:r w:rsidRPr="001C7DFD">
        <w:rPr>
          <w:rStyle w:val="Emphasis"/>
        </w:rPr>
        <w:t xml:space="preserve">the </w:t>
      </w:r>
      <w:r w:rsidRPr="00F738EF">
        <w:rPr>
          <w:rStyle w:val="Emphasis"/>
          <w:highlight w:val="green"/>
        </w:rPr>
        <w:t>wings</w:t>
      </w:r>
      <w:r>
        <w:t xml:space="preserve">. For example, </w:t>
      </w:r>
      <w:r w:rsidRPr="001C6686">
        <w:rPr>
          <w:rStyle w:val="StyleUnderline"/>
        </w:rPr>
        <w:t>at least one ex parte reexamination against a foundational patent owned by Broad has already been granted</w:t>
      </w:r>
      <w:r>
        <w:t xml:space="preserve"> (and suspended until the interference concludes). </w:t>
      </w:r>
      <w:r w:rsidRPr="001C7DFD">
        <w:rPr>
          <w:rStyle w:val="Emphasis"/>
        </w:rPr>
        <w:t>There is</w:t>
      </w:r>
      <w:r w:rsidRPr="001C6686">
        <w:rPr>
          <w:rStyle w:val="Emphasis"/>
        </w:rPr>
        <w:t xml:space="preserve"> also </w:t>
      </w:r>
      <w:r w:rsidRPr="004A0F83">
        <w:rPr>
          <w:rStyle w:val="Emphasis"/>
          <w:highlight w:val="green"/>
        </w:rPr>
        <w:t>a looming threat of</w:t>
      </w:r>
      <w:r w:rsidRPr="001C6686">
        <w:rPr>
          <w:rStyle w:val="Emphasis"/>
        </w:rPr>
        <w:t xml:space="preserve"> additional </w:t>
      </w:r>
      <w:r w:rsidRPr="004A0F83">
        <w:rPr>
          <w:rStyle w:val="Emphasis"/>
          <w:highlight w:val="green"/>
        </w:rPr>
        <w:t>interferences</w:t>
      </w:r>
      <w:r>
        <w:t xml:space="preserve">, </w:t>
      </w:r>
      <w:r w:rsidRPr="001C6686">
        <w:rPr>
          <w:rStyle w:val="StyleUnderline"/>
        </w:rPr>
        <w:t>as mentioned in recent USPTO communications</w:t>
      </w:r>
      <w:r>
        <w:t>19 a</w:t>
      </w:r>
      <w:r w:rsidRPr="001C6686">
        <w:rPr>
          <w:rStyle w:val="StyleUnderline"/>
        </w:rPr>
        <w:t>nd acknowledged in the pre-IPO disclosures of all three CRISPR-centric biotechnology companies publicly traded in the United States</w:t>
      </w:r>
      <w:r>
        <w:t xml:space="preserve"> (i.e., CRISPR Therapeutics AG, Editas Medicine Inc., and Intellia Therapeutics Inc.). </w:t>
      </w:r>
      <w:r w:rsidRPr="001C6686">
        <w:rPr>
          <w:rStyle w:val="Emphasis"/>
        </w:rPr>
        <w:t xml:space="preserve">Potential </w:t>
      </w:r>
      <w:r w:rsidRPr="004A0F83">
        <w:rPr>
          <w:rStyle w:val="Emphasis"/>
          <w:highlight w:val="green"/>
        </w:rPr>
        <w:t>dark</w:t>
      </w:r>
      <w:r w:rsidRPr="001C6686">
        <w:rPr>
          <w:rStyle w:val="Emphasis"/>
        </w:rPr>
        <w:t xml:space="preserve"> </w:t>
      </w:r>
      <w:r w:rsidRPr="004A0F83">
        <w:rPr>
          <w:rStyle w:val="Emphasis"/>
          <w:highlight w:val="green"/>
        </w:rPr>
        <w:t>horses</w:t>
      </w:r>
      <w:r w:rsidRPr="001C6686">
        <w:rPr>
          <w:rStyle w:val="Emphasis"/>
        </w:rPr>
        <w:t xml:space="preserve"> identified in those </w:t>
      </w:r>
      <w:r w:rsidRPr="003A508A">
        <w:rPr>
          <w:rStyle w:val="Emphasis"/>
        </w:rPr>
        <w:t>filings include:</w:t>
      </w:r>
      <w:r w:rsidRPr="003A508A">
        <w:t xml:space="preserve"> (1) </w:t>
      </w:r>
      <w:r w:rsidRPr="003A508A">
        <w:rPr>
          <w:rStyle w:val="Emphasis"/>
        </w:rPr>
        <w:t>Rockefeller University</w:t>
      </w:r>
      <w:r w:rsidRPr="003A508A">
        <w:t xml:space="preserve">, </w:t>
      </w:r>
      <w:r w:rsidRPr="003A508A">
        <w:rPr>
          <w:rStyle w:val="StyleUnderline"/>
        </w:rPr>
        <w:t>a joint applicant on certain Broad applications</w:t>
      </w:r>
      <w:r w:rsidRPr="003A508A">
        <w:t xml:space="preserve">; (2) </w:t>
      </w:r>
      <w:r w:rsidRPr="003A508A">
        <w:rPr>
          <w:rStyle w:val="Emphasis"/>
        </w:rPr>
        <w:t>ToolGen I</w:t>
      </w:r>
      <w:r w:rsidRPr="003A508A">
        <w:t xml:space="preserve">nc., </w:t>
      </w:r>
      <w:r w:rsidRPr="003A508A">
        <w:rPr>
          <w:rStyle w:val="StyleUnderline"/>
        </w:rPr>
        <w:t>whose suggestions of interference against Broad are still pending</w:t>
      </w:r>
      <w:r w:rsidRPr="003A508A">
        <w:t xml:space="preserve">; and (3) </w:t>
      </w:r>
      <w:r w:rsidRPr="003A508A">
        <w:rPr>
          <w:rStyle w:val="Emphasis"/>
        </w:rPr>
        <w:t>Vilnius University</w:t>
      </w:r>
      <w:r w:rsidRPr="003A508A">
        <w:t xml:space="preserve">, </w:t>
      </w:r>
      <w:r w:rsidRPr="003A508A">
        <w:rPr>
          <w:rStyle w:val="StyleUnderline"/>
        </w:rPr>
        <w:t>which has its own US patent for use of CRISPR/Cas9 systems and is party to a cross-licensing agreement with one of UC’s licensees.</w:t>
      </w:r>
      <w:r w:rsidRPr="003A508A">
        <w:t xml:space="preserve"> </w:t>
      </w:r>
      <w:r w:rsidRPr="003A508A">
        <w:rPr>
          <w:rStyle w:val="Emphasis"/>
        </w:rPr>
        <w:t xml:space="preserve">Other entities </w:t>
      </w:r>
      <w:r w:rsidRPr="004A0F83">
        <w:rPr>
          <w:rStyle w:val="Emphasis"/>
          <w:highlight w:val="green"/>
        </w:rPr>
        <w:t>may</w:t>
      </w:r>
      <w:r w:rsidRPr="001C6686">
        <w:rPr>
          <w:rStyle w:val="Emphasis"/>
        </w:rPr>
        <w:t xml:space="preserve"> also </w:t>
      </w:r>
      <w:r w:rsidRPr="004A0F83">
        <w:rPr>
          <w:rStyle w:val="Emphasis"/>
          <w:highlight w:val="green"/>
        </w:rPr>
        <w:t xml:space="preserve">come out of </w:t>
      </w:r>
      <w:r w:rsidRPr="001C7DFD">
        <w:rPr>
          <w:rStyle w:val="Emphasis"/>
        </w:rPr>
        <w:t xml:space="preserve">the </w:t>
      </w:r>
      <w:r w:rsidRPr="004A0F83">
        <w:rPr>
          <w:rStyle w:val="Emphasis"/>
          <w:highlight w:val="green"/>
        </w:rPr>
        <w:t>woodwork</w:t>
      </w:r>
      <w:r w:rsidRPr="001C6686">
        <w:rPr>
          <w:rStyle w:val="Emphasis"/>
        </w:rPr>
        <w:t xml:space="preserve"> with freedom-to-operate strategies that challenge key patents via inter partes review or post-grant review.</w:t>
      </w:r>
    </w:p>
    <w:p w14:paraId="18A2B8EC" w14:textId="77777777" w:rsidR="00601881" w:rsidRDefault="00601881" w:rsidP="00601881">
      <w:r w:rsidRPr="004A0F83">
        <w:rPr>
          <w:rStyle w:val="StyleUnderline"/>
          <w:highlight w:val="green"/>
        </w:rPr>
        <w:t>Additional</w:t>
      </w:r>
      <w:r w:rsidRPr="001C6686">
        <w:rPr>
          <w:rStyle w:val="StyleUnderline"/>
        </w:rPr>
        <w:t xml:space="preserve"> CRISPR </w:t>
      </w:r>
      <w:r w:rsidRPr="004A0F83">
        <w:rPr>
          <w:rStyle w:val="StyleUnderline"/>
          <w:highlight w:val="green"/>
        </w:rPr>
        <w:t xml:space="preserve">disputes </w:t>
      </w:r>
      <w:r w:rsidRPr="003A508A">
        <w:rPr>
          <w:rStyle w:val="StyleUnderline"/>
        </w:rPr>
        <w:t xml:space="preserve">will </w:t>
      </w:r>
      <w:r w:rsidRPr="004A0F83">
        <w:rPr>
          <w:rStyle w:val="StyleUnderline"/>
          <w:highlight w:val="green"/>
        </w:rPr>
        <w:t>happen overseas</w:t>
      </w:r>
      <w:r w:rsidRPr="001C6686">
        <w:rPr>
          <w:rStyle w:val="StyleUnderline"/>
        </w:rPr>
        <w:t xml:space="preserve"> </w:t>
      </w:r>
      <w:r>
        <w:t xml:space="preserve">in 2018—and </w:t>
      </w:r>
      <w:r w:rsidRPr="001C6686">
        <w:rPr>
          <w:rStyle w:val="StyleUnderline"/>
        </w:rPr>
        <w:t xml:space="preserve">if patent grants are any indicator, </w:t>
      </w:r>
      <w:r w:rsidRPr="004A0F83">
        <w:rPr>
          <w:rStyle w:val="StyleUnderline"/>
          <w:highlight w:val="green"/>
        </w:rPr>
        <w:t xml:space="preserve">foreign agencies might </w:t>
      </w:r>
      <w:r w:rsidRPr="004A0F83">
        <w:rPr>
          <w:rStyle w:val="Emphasis"/>
          <w:highlight w:val="green"/>
        </w:rPr>
        <w:t>not</w:t>
      </w:r>
      <w:r w:rsidRPr="001C6686">
        <w:rPr>
          <w:rStyle w:val="Emphasis"/>
        </w:rPr>
        <w:t xml:space="preserve"> simply </w:t>
      </w:r>
      <w:r w:rsidRPr="004A0F83">
        <w:rPr>
          <w:rStyle w:val="Emphasis"/>
          <w:highlight w:val="green"/>
        </w:rPr>
        <w:t xml:space="preserve">follow </w:t>
      </w:r>
      <w:r w:rsidRPr="001C7DFD">
        <w:rPr>
          <w:rStyle w:val="Emphasis"/>
        </w:rPr>
        <w:t xml:space="preserve">the </w:t>
      </w:r>
      <w:r w:rsidRPr="004A0F83">
        <w:rPr>
          <w:rStyle w:val="Emphasis"/>
          <w:highlight w:val="green"/>
        </w:rPr>
        <w:t>USPTO</w:t>
      </w:r>
      <w:r w:rsidRPr="001C6686">
        <w:rPr>
          <w:rStyle w:val="Emphasis"/>
        </w:rPr>
        <w:t>’s lead.</w:t>
      </w:r>
      <w:r w:rsidRPr="001C6686">
        <w:rPr>
          <w:rStyle w:val="StyleUnderline"/>
        </w:rPr>
        <w:t xml:space="preserve"> </w:t>
      </w:r>
      <w:r>
        <w:t>The European Patent O</w:t>
      </w:r>
      <w:r w:rsidRPr="003A508A">
        <w:t>ff</w:t>
      </w:r>
      <w:r>
        <w:t>ice’s (</w:t>
      </w:r>
      <w:r w:rsidRPr="004A0F83">
        <w:rPr>
          <w:rStyle w:val="StyleUnderline"/>
          <w:highlight w:val="green"/>
        </w:rPr>
        <w:t>EPO’s</w:t>
      </w:r>
      <w:r>
        <w:t>) Opposition Division (</w:t>
      </w:r>
      <w:r w:rsidRPr="004A0F83">
        <w:rPr>
          <w:rStyle w:val="StyleUnderline"/>
          <w:highlight w:val="green"/>
        </w:rPr>
        <w:t>OD</w:t>
      </w:r>
      <w:r>
        <w:t xml:space="preserve">) will kick things off on January 16, when it </w:t>
      </w:r>
      <w:r w:rsidRPr="001C6686">
        <w:rPr>
          <w:rStyle w:val="StyleUnderline"/>
        </w:rPr>
        <w:t xml:space="preserve">hears oral arguments in oppositions lodged </w:t>
      </w:r>
      <w:r w:rsidRPr="003A508A">
        <w:rPr>
          <w:rStyle w:val="StyleUnderline"/>
        </w:rPr>
        <w:t xml:space="preserve">against a foundational patent owned by Broad. </w:t>
      </w:r>
      <w:r w:rsidRPr="003A508A">
        <w:t xml:space="preserve">Among other things, </w:t>
      </w:r>
      <w:r w:rsidRPr="003A508A">
        <w:rPr>
          <w:rStyle w:val="Emphasis"/>
        </w:rPr>
        <w:t xml:space="preserve">challengers have </w:t>
      </w:r>
      <w:r w:rsidRPr="003A508A">
        <w:rPr>
          <w:rStyle w:val="Emphasis"/>
          <w:highlight w:val="green"/>
        </w:rPr>
        <w:t>attacked</w:t>
      </w:r>
      <w:r w:rsidRPr="003A508A">
        <w:rPr>
          <w:rStyle w:val="Emphasis"/>
        </w:rPr>
        <w:t xml:space="preserve"> the purported novelty of </w:t>
      </w:r>
      <w:r w:rsidRPr="003A508A">
        <w:rPr>
          <w:rStyle w:val="Emphasis"/>
          <w:highlight w:val="green"/>
        </w:rPr>
        <w:t>Broad’s claims</w:t>
      </w:r>
      <w:r w:rsidRPr="003A508A">
        <w:rPr>
          <w:rStyle w:val="Emphasis"/>
        </w:rPr>
        <w:t>, a determination that may hinge on whether Broad validly claimed priority to two of its early applications</w:t>
      </w:r>
      <w:r w:rsidRPr="003A508A">
        <w:t xml:space="preserve">. If it did not, </w:t>
      </w:r>
      <w:r w:rsidRPr="003A508A">
        <w:rPr>
          <w:rStyle w:val="Emphasis"/>
        </w:rPr>
        <w:t>at least seven of Broad’s other opposed patents may be vulnerable too</w:t>
      </w:r>
      <w:r w:rsidRPr="003A508A">
        <w:t xml:space="preserve">. The OD has already issued a preliminary opinion indicating that it </w:t>
      </w:r>
      <w:r w:rsidRPr="003A508A">
        <w:rPr>
          <w:rStyle w:val="StyleUnderline"/>
        </w:rPr>
        <w:t>expects the oppositions to succee</w:t>
      </w:r>
      <w:r w:rsidRPr="003A508A">
        <w:t xml:space="preserve">d.20 While that opinion is nonbinding, </w:t>
      </w:r>
      <w:r w:rsidRPr="003A508A">
        <w:rPr>
          <w:rStyle w:val="StyleUnderline"/>
        </w:rPr>
        <w:t>European analysts have stressed that it is usually “very difficult” to sway the OD from its preliminary view</w:t>
      </w:r>
      <w:r w:rsidRPr="003A508A">
        <w:t xml:space="preserve">s.21 In any event, </w:t>
      </w:r>
      <w:r w:rsidRPr="003A508A">
        <w:rPr>
          <w:rStyle w:val="StyleUnderline"/>
        </w:rPr>
        <w:t>Broad will not be the only foundational patent holder fighting to keep its rights alive across the pond in 2018, as the EPO has also granted noteworthy patent rights to UC, Sigma-Aldrich, and Cellectis, thus opening nine-month windows for would-be challengers to file post-</w:t>
      </w:r>
      <w:r w:rsidRPr="001C6686">
        <w:rPr>
          <w:rStyle w:val="StyleUnderline"/>
        </w:rPr>
        <w:t>grant oppositions. The fight over UC’s patent</w:t>
      </w:r>
      <w:r>
        <w:t xml:space="preserve">, which controversially covers use of CRISPR in both prokaryotes and eukaryotes, </w:t>
      </w:r>
      <w:r w:rsidRPr="001C6686">
        <w:rPr>
          <w:rStyle w:val="StyleUnderline"/>
        </w:rPr>
        <w:t>may be especially heated</w:t>
      </w:r>
      <w:r>
        <w:t>. It has already withstood over a half dozen third-party observations (including some filed by Broad),22 and at least two groups have now filed post-grant oppositions.23</w:t>
      </w:r>
    </w:p>
    <w:p w14:paraId="359CEDB5" w14:textId="77777777" w:rsidR="00601881" w:rsidRDefault="00601881" w:rsidP="00601881">
      <w:r w:rsidRPr="003A508A">
        <w:rPr>
          <w:rStyle w:val="StyleUnderline"/>
        </w:rPr>
        <w:t>China</w:t>
      </w:r>
      <w:r w:rsidRPr="003A508A">
        <w:t xml:space="preserve">, home to the world’s second-busiest CRISPR patent landscape (after the United States), </w:t>
      </w:r>
      <w:r w:rsidRPr="003A508A">
        <w:rPr>
          <w:rStyle w:val="StyleUnderline"/>
        </w:rPr>
        <w:t xml:space="preserve">may host similar turf wars </w:t>
      </w:r>
      <w:r w:rsidRPr="003A508A">
        <w:t>in 2018. UC</w:t>
      </w:r>
      <w:r>
        <w:t xml:space="preserve"> and Broad, among many others, are already on the scene and may be drawing up battle plans. </w:t>
      </w:r>
      <w:r w:rsidRPr="001C6686">
        <w:rPr>
          <w:rStyle w:val="StyleUnderline"/>
        </w:rPr>
        <w:t xml:space="preserve">While Broad’s applications remain pending, </w:t>
      </w:r>
      <w:r w:rsidRPr="004A0F83">
        <w:rPr>
          <w:rStyle w:val="StyleUnderline"/>
          <w:highlight w:val="green"/>
        </w:rPr>
        <w:t>China’s S</w:t>
      </w:r>
      <w:r w:rsidRPr="001C6686">
        <w:rPr>
          <w:rStyle w:val="StyleUnderline"/>
        </w:rPr>
        <w:t xml:space="preserve">tate </w:t>
      </w:r>
      <w:r w:rsidRPr="004A0F83">
        <w:rPr>
          <w:rStyle w:val="StyleUnderline"/>
          <w:highlight w:val="green"/>
        </w:rPr>
        <w:t>I</w:t>
      </w:r>
      <w:r w:rsidRPr="001C6686">
        <w:rPr>
          <w:rStyle w:val="StyleUnderline"/>
        </w:rPr>
        <w:t xml:space="preserve">ntellectual </w:t>
      </w:r>
      <w:r w:rsidRPr="004A0F83">
        <w:rPr>
          <w:rStyle w:val="StyleUnderline"/>
          <w:highlight w:val="green"/>
        </w:rPr>
        <w:t>P</w:t>
      </w:r>
      <w:r w:rsidRPr="001C6686">
        <w:rPr>
          <w:rStyle w:val="StyleUnderline"/>
        </w:rPr>
        <w:t xml:space="preserve">roperty </w:t>
      </w:r>
      <w:r w:rsidRPr="004A0F83">
        <w:rPr>
          <w:rStyle w:val="StyleUnderline"/>
          <w:highlight w:val="green"/>
        </w:rPr>
        <w:t>O</w:t>
      </w:r>
      <w:r w:rsidRPr="001C6686">
        <w:rPr>
          <w:rStyle w:val="StyleUnderline"/>
        </w:rPr>
        <w:t xml:space="preserve">ffice </w:t>
      </w:r>
      <w:r w:rsidRPr="004A0F83">
        <w:rPr>
          <w:rStyle w:val="StyleUnderline"/>
          <w:highlight w:val="green"/>
        </w:rPr>
        <w:t>announced</w:t>
      </w:r>
      <w:r w:rsidRPr="001C6686">
        <w:rPr>
          <w:rStyle w:val="StyleUnderline"/>
        </w:rPr>
        <w:t xml:space="preserve"> in June </w:t>
      </w:r>
      <w:r w:rsidRPr="004A0F83">
        <w:rPr>
          <w:rStyle w:val="StyleUnderline"/>
          <w:highlight w:val="green"/>
        </w:rPr>
        <w:t>its intention to grant</w:t>
      </w:r>
      <w:r w:rsidRPr="001C6686">
        <w:rPr>
          <w:rStyle w:val="StyleUnderline"/>
        </w:rPr>
        <w:t xml:space="preserve"> UC a </w:t>
      </w:r>
      <w:r w:rsidRPr="004A0F83">
        <w:rPr>
          <w:rStyle w:val="StyleUnderline"/>
          <w:highlight w:val="green"/>
        </w:rPr>
        <w:t>patent covering CRISPR</w:t>
      </w:r>
      <w:r w:rsidRPr="001C6686">
        <w:rPr>
          <w:rStyle w:val="StyleUnderline"/>
        </w:rPr>
        <w:t>/Cas9 methods and compositions for applications in any environment</w:t>
      </w:r>
      <w:r>
        <w:t>. One of UC’s key licensees in human therapeutics praised the decision as “further global recognition that [UC and its collaborators] are the pioneers in the application of CRISPR/Cas9 in all cell types.”24 Not missing a beat, Broad issued an ominous reminder that “[i]n China, patents are subject to invalidation proceedings after they are issued.”25</w:t>
      </w:r>
    </w:p>
    <w:p w14:paraId="60580687" w14:textId="77777777" w:rsidR="00601881" w:rsidRDefault="00601881" w:rsidP="00601881"/>
    <w:p w14:paraId="2BFF57B7" w14:textId="77777777" w:rsidR="00601881" w:rsidRDefault="00601881" w:rsidP="00601881">
      <w:pPr>
        <w:pStyle w:val="Heading4"/>
      </w:pPr>
      <w:r>
        <w:t xml:space="preserve">IP disputes </w:t>
      </w:r>
      <w:r w:rsidRPr="00FD00AE">
        <w:rPr>
          <w:u w:val="single"/>
        </w:rPr>
        <w:t>foreclose</w:t>
      </w:r>
      <w:r>
        <w:t xml:space="preserve"> research </w:t>
      </w:r>
      <w:r w:rsidRPr="00FD00AE">
        <w:t>collaboration</w:t>
      </w:r>
      <w:r>
        <w:t xml:space="preserve"> between universities, which has historically enabled critical </w:t>
      </w:r>
      <w:r w:rsidRPr="00FD00AE">
        <w:rPr>
          <w:u w:val="single"/>
        </w:rPr>
        <w:t>scientific breakthroughs</w:t>
      </w:r>
      <w:r>
        <w:t xml:space="preserve">  </w:t>
      </w:r>
    </w:p>
    <w:p w14:paraId="7DD4C5D1" w14:textId="77777777" w:rsidR="00601881" w:rsidRPr="006F3007" w:rsidRDefault="00601881" w:rsidP="00601881">
      <w:pPr>
        <w:rPr>
          <w:rStyle w:val="Style13ptBold"/>
        </w:rPr>
      </w:pPr>
      <w:r>
        <w:rPr>
          <w:rStyle w:val="Style13ptBold"/>
        </w:rPr>
        <w:t xml:space="preserve">Sherkow 17 </w:t>
      </w:r>
      <w:r w:rsidRPr="006F3007">
        <w:t xml:space="preserve">[(Jacob, Professor of Law at the College of Law and Affiliate of the Carl R. Woese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Sherkow has also been a Permanent Visiting Professor at the Center for Advanced Studies in Biomedical Innovation Law (“CeBIL”) at the University of Copenhagen Faculty of Law.) “Patent protection for CRISPR: an ELSI review” Journal of Law and the Biosciences 12/7/2017 </w:t>
      </w:r>
      <w:hyperlink r:id="rId10" w:history="1">
        <w:r w:rsidRPr="006F3007">
          <w:rPr>
            <w:rStyle w:val="Hyperlink"/>
          </w:rPr>
          <w:t>https://www.ncbi.nlm.nih.gov/pmc/articles/PMC5965580/</w:t>
        </w:r>
      </w:hyperlink>
      <w:r w:rsidRPr="006F3007">
        <w:t>] BC</w:t>
      </w:r>
    </w:p>
    <w:p w14:paraId="66B5E7EC" w14:textId="77777777" w:rsidR="00601881" w:rsidRDefault="00601881" w:rsidP="00601881">
      <w:r w:rsidRPr="003A508A">
        <w:rPr>
          <w:rStyle w:val="StyleUnderline"/>
        </w:rPr>
        <w:t>One</w:t>
      </w:r>
      <w:r w:rsidRPr="00F05B8A">
        <w:rPr>
          <w:rStyle w:val="StyleUnderline"/>
        </w:rPr>
        <w:t xml:space="preserve"> </w:t>
      </w:r>
      <w:r w:rsidRPr="003A508A">
        <w:rPr>
          <w:rStyle w:val="StyleUnderline"/>
        </w:rPr>
        <w:t xml:space="preserve">notable aspect of </w:t>
      </w:r>
      <w:r w:rsidRPr="001C7DFD">
        <w:rPr>
          <w:rStyle w:val="StyleUnderline"/>
        </w:rPr>
        <w:t xml:space="preserve">the </w:t>
      </w:r>
      <w:r w:rsidRPr="003A508A">
        <w:rPr>
          <w:rStyle w:val="StyleUnderline"/>
        </w:rPr>
        <w:t>CRISPR</w:t>
      </w:r>
      <w:r w:rsidRPr="00F05B8A">
        <w:rPr>
          <w:rStyle w:val="StyleUnderline"/>
        </w:rPr>
        <w:t xml:space="preserve"> </w:t>
      </w:r>
      <w:r w:rsidRPr="003A508A">
        <w:rPr>
          <w:rStyle w:val="StyleUnderline"/>
          <w:highlight w:val="green"/>
        </w:rPr>
        <w:t>patent dispute</w:t>
      </w:r>
      <w:r w:rsidRPr="00F05B8A">
        <w:rPr>
          <w:rStyle w:val="StyleUnderline"/>
        </w:rPr>
        <w:t xml:space="preserve"> is that </w:t>
      </w:r>
      <w:r w:rsidRPr="003A508A">
        <w:rPr>
          <w:rStyle w:val="StyleUnderline"/>
        </w:rPr>
        <w:t xml:space="preserve">it is, by and large, a </w:t>
      </w:r>
      <w:r w:rsidRPr="003A508A">
        <w:rPr>
          <w:rStyle w:val="Emphasis"/>
        </w:rPr>
        <w:t>dispute between academic research institutions</w:t>
      </w:r>
      <w:r w:rsidRPr="003A508A">
        <w:t xml:space="preserve">. </w:t>
      </w:r>
      <w:r w:rsidRPr="003A508A">
        <w:rPr>
          <w:rStyle w:val="StyleUnderline"/>
        </w:rPr>
        <w:t>It pits lawyers representing the University of California against lawyers representing the Broad Institute of MIT and Harvard</w:t>
      </w:r>
      <w:r w:rsidRPr="003A508A">
        <w:t>.22 To be sure, university rivalries are common.23</w:t>
      </w:r>
      <w:r w:rsidRPr="003A508A">
        <w:rPr>
          <w:rStyle w:val="Emphasis"/>
        </w:rPr>
        <w:t xml:space="preserve"> But because universities share among themselves a larger mission to create and disseminate knowledge to the public, litigiousness among them has been historically rare</w:t>
      </w:r>
      <w:r w:rsidRPr="003A508A">
        <w:t>.24</w:t>
      </w:r>
    </w:p>
    <w:p w14:paraId="6B8F3275" w14:textId="77777777" w:rsidR="00601881" w:rsidRPr="00F05B8A" w:rsidRDefault="00601881" w:rsidP="00601881">
      <w:pPr>
        <w:rPr>
          <w:rStyle w:val="StyleUnderline"/>
        </w:rPr>
      </w:pPr>
      <w:r w:rsidRPr="00F05B8A">
        <w:rPr>
          <w:rStyle w:val="StyleUnderline"/>
        </w:rPr>
        <w:t>University-against-university patent disputes</w:t>
      </w:r>
      <w:r>
        <w:t xml:space="preserve">, like CRISPR, </w:t>
      </w:r>
      <w:r w:rsidRPr="00F738EF">
        <w:rPr>
          <w:rStyle w:val="Emphasis"/>
          <w:highlight w:val="green"/>
        </w:rPr>
        <w:t>complicate</w:t>
      </w:r>
      <w:r w:rsidRPr="00F05B8A">
        <w:rPr>
          <w:rStyle w:val="Emphasis"/>
        </w:rPr>
        <w:t xml:space="preserve"> interinstitutional </w:t>
      </w:r>
      <w:r w:rsidRPr="00F738EF">
        <w:rPr>
          <w:rStyle w:val="Emphasis"/>
          <w:highlight w:val="green"/>
        </w:rPr>
        <w:t>research agreements</w:t>
      </w:r>
      <w:r w:rsidRPr="00F05B8A">
        <w:rPr>
          <w:rStyle w:val="Emphasis"/>
        </w:rPr>
        <w:t xml:space="preserve"> on several levels</w:t>
      </w:r>
      <w:r>
        <w:t xml:space="preserve">. First, </w:t>
      </w:r>
      <w:r w:rsidRPr="003A508A">
        <w:rPr>
          <w:rStyle w:val="Emphasis"/>
        </w:rPr>
        <w:t>they have the</w:t>
      </w:r>
      <w:r w:rsidRPr="001C7DFD">
        <w:rPr>
          <w:rStyle w:val="Emphasis"/>
        </w:rPr>
        <w:t xml:space="preserve"> </w:t>
      </w:r>
      <w:r w:rsidRPr="003A508A">
        <w:rPr>
          <w:rStyle w:val="Emphasis"/>
        </w:rPr>
        <w:t xml:space="preserve">potential to </w:t>
      </w:r>
      <w:r w:rsidRPr="00F738EF">
        <w:rPr>
          <w:rStyle w:val="Emphasis"/>
          <w:highlight w:val="green"/>
        </w:rPr>
        <w:t>chill</w:t>
      </w:r>
      <w:r w:rsidRPr="00F05B8A">
        <w:rPr>
          <w:rStyle w:val="Emphasis"/>
        </w:rPr>
        <w:t xml:space="preserve"> formal interinstitutional research </w:t>
      </w:r>
      <w:r w:rsidRPr="00F738EF">
        <w:rPr>
          <w:rStyle w:val="Emphasis"/>
          <w:highlight w:val="green"/>
        </w:rPr>
        <w:t>collaborations</w:t>
      </w:r>
      <w:r w:rsidRPr="00F05B8A">
        <w:rPr>
          <w:rStyle w:val="Emphasis"/>
        </w:rPr>
        <w:t xml:space="preserve"> among universities</w:t>
      </w:r>
      <w:r>
        <w:t xml:space="preserve"> if the institutions cannot agree on intellectual property issues beforehand.25 </w:t>
      </w:r>
      <w:r w:rsidRPr="001C7DFD">
        <w:rPr>
          <w:rStyle w:val="StyleUnderline"/>
        </w:rPr>
        <w:t xml:space="preserve">Universities may simply </w:t>
      </w:r>
      <w:r w:rsidRPr="003A508A">
        <w:rPr>
          <w:rStyle w:val="StyleUnderline"/>
        </w:rPr>
        <w:t>be unwilling to enter into such agreements in the</w:t>
      </w:r>
      <w:r w:rsidRPr="00F05B8A">
        <w:rPr>
          <w:rStyle w:val="StyleUnderline"/>
        </w:rPr>
        <w:t xml:space="preserve"> first instance, </w:t>
      </w:r>
      <w:r w:rsidRPr="00F738EF">
        <w:rPr>
          <w:rStyle w:val="StyleUnderline"/>
          <w:highlight w:val="green"/>
        </w:rPr>
        <w:t>or</w:t>
      </w:r>
      <w:r w:rsidRPr="00F05B8A">
        <w:rPr>
          <w:rStyle w:val="StyleUnderline"/>
        </w:rPr>
        <w:t xml:space="preserve">, perhaps more perniciously, </w:t>
      </w:r>
      <w:r w:rsidRPr="00F738EF">
        <w:rPr>
          <w:rStyle w:val="StyleUnderline"/>
          <w:highlight w:val="green"/>
        </w:rPr>
        <w:t>discourage</w:t>
      </w:r>
      <w:r w:rsidRPr="00F05B8A">
        <w:rPr>
          <w:rStyle w:val="StyleUnderline"/>
        </w:rPr>
        <w:t xml:space="preserve"> their faculty from informally </w:t>
      </w:r>
      <w:r w:rsidRPr="00F738EF">
        <w:rPr>
          <w:rStyle w:val="StyleUnderline"/>
          <w:highlight w:val="green"/>
        </w:rPr>
        <w:t>developing</w:t>
      </w:r>
      <w:r w:rsidRPr="00F05B8A">
        <w:rPr>
          <w:rStyle w:val="StyleUnderline"/>
        </w:rPr>
        <w:t xml:space="preserve"> such </w:t>
      </w:r>
      <w:r w:rsidRPr="00F738EF">
        <w:rPr>
          <w:rStyle w:val="StyleUnderline"/>
          <w:highlight w:val="green"/>
        </w:rPr>
        <w:t>networks</w:t>
      </w:r>
      <w:r>
        <w:t xml:space="preserve">.26 While the empirical evidence for such a diminishment in collaborative efforts is slight—difficult to demonstrate, in part, because it requires the proof of opportunities not taken by universities—some </w:t>
      </w:r>
      <w:r w:rsidRPr="00F05B8A">
        <w:rPr>
          <w:rStyle w:val="StyleUnderline"/>
        </w:rPr>
        <w:t xml:space="preserve">recent </w:t>
      </w:r>
      <w:r w:rsidRPr="00F738EF">
        <w:rPr>
          <w:rStyle w:val="StyleUnderline"/>
        </w:rPr>
        <w:t>survey data have found that ‘institutionally mandated [materials transfer agreements</w:t>
      </w:r>
      <w:r w:rsidRPr="00F05B8A">
        <w:rPr>
          <w:rStyle w:val="StyleUnderline"/>
        </w:rPr>
        <w:t>] put sand in the wheels of a lively system of intra-disciplinary exchanges of research tools’</w:t>
      </w:r>
      <w:r>
        <w:t xml:space="preserve">.27 Aside from this, there is substantial anecdotal evidence of institutional difficulties in creating such agreements.28 It stands to reason that, </w:t>
      </w:r>
      <w:r w:rsidRPr="00F05B8A">
        <w:rPr>
          <w:rStyle w:val="Emphasis"/>
        </w:rPr>
        <w:t xml:space="preserve">at least in some instances, these </w:t>
      </w:r>
      <w:r w:rsidRPr="00F738EF">
        <w:rPr>
          <w:rStyle w:val="Emphasis"/>
          <w:highlight w:val="green"/>
        </w:rPr>
        <w:t>difficulties</w:t>
      </w:r>
      <w:r w:rsidRPr="00F05B8A">
        <w:rPr>
          <w:rStyle w:val="Emphasis"/>
        </w:rPr>
        <w:t xml:space="preserve"> have </w:t>
      </w:r>
      <w:r w:rsidRPr="00F738EF">
        <w:rPr>
          <w:rStyle w:val="Emphasis"/>
          <w:highlight w:val="green"/>
        </w:rPr>
        <w:t>end</w:t>
      </w:r>
      <w:r w:rsidRPr="00F738EF">
        <w:rPr>
          <w:rStyle w:val="Emphasis"/>
        </w:rPr>
        <w:t>e</w:t>
      </w:r>
      <w:r w:rsidRPr="00F05B8A">
        <w:rPr>
          <w:rStyle w:val="Emphasis"/>
        </w:rPr>
        <w:t xml:space="preserve">d some </w:t>
      </w:r>
      <w:r w:rsidRPr="00F738EF">
        <w:rPr>
          <w:rStyle w:val="Emphasis"/>
          <w:highlight w:val="green"/>
        </w:rPr>
        <w:t>collaborations before they</w:t>
      </w:r>
      <w:r w:rsidRPr="00F05B8A">
        <w:rPr>
          <w:rStyle w:val="Emphasis"/>
        </w:rPr>
        <w:t xml:space="preserve"> could </w:t>
      </w:r>
      <w:r w:rsidRPr="00F738EF">
        <w:rPr>
          <w:rStyle w:val="Emphasis"/>
          <w:highlight w:val="green"/>
        </w:rPr>
        <w:t>begin</w:t>
      </w:r>
      <w:r>
        <w:t xml:space="preserve">. More immediately, </w:t>
      </w:r>
      <w:r w:rsidRPr="001C7DFD">
        <w:rPr>
          <w:rStyle w:val="Emphasis"/>
        </w:rPr>
        <w:t>this is a current issue with the CRISPR patent dispute</w:t>
      </w:r>
      <w:r w:rsidRPr="001C7DFD">
        <w:rPr>
          <w:rStyle w:val="StyleUnderline"/>
        </w:rPr>
        <w:t xml:space="preserve"> given some internal dissention between Doudna</w:t>
      </w:r>
      <w:r w:rsidRPr="00F05B8A">
        <w:rPr>
          <w:rStyle w:val="StyleUnderline"/>
        </w:rPr>
        <w:t xml:space="preserve"> and Charpentier's respective institutions concerning the intellectual property involved.</w:t>
      </w:r>
      <w:r>
        <w:t xml:space="preserve"> Although Doudna and Charpentier filed their joint patent application in 2012, their institutions did not formally assent to a cross-licensing agreement until December 2016.</w:t>
      </w:r>
      <w:r w:rsidRPr="00F05B8A">
        <w:rPr>
          <w:rStyle w:val="StyleUnderline"/>
        </w:rPr>
        <w:t>29 If assenting to a cross-licensing agreement for a single piece of technology has proved difficult, it is unclear how the two institutions will deal with one another on future collaborations.</w:t>
      </w:r>
    </w:p>
    <w:p w14:paraId="6F8F97A8" w14:textId="77777777" w:rsidR="00601881" w:rsidRDefault="00601881" w:rsidP="00601881">
      <w:r>
        <w:t xml:space="preserve">Second, even with some friction between universities over obtaining patents for their researchers’ work, </w:t>
      </w:r>
      <w:r w:rsidRPr="00F738EF">
        <w:rPr>
          <w:rStyle w:val="Emphasis"/>
          <w:highlight w:val="green"/>
        </w:rPr>
        <w:t>it has been rare for universities to sue</w:t>
      </w:r>
      <w:r w:rsidRPr="00F05B8A">
        <w:rPr>
          <w:rStyle w:val="Emphasis"/>
        </w:rPr>
        <w:t xml:space="preserve"> one </w:t>
      </w:r>
      <w:r w:rsidRPr="00F738EF">
        <w:rPr>
          <w:rStyle w:val="Emphasis"/>
          <w:highlight w:val="green"/>
        </w:rPr>
        <w:t xml:space="preserve">another </w:t>
      </w:r>
      <w:r w:rsidRPr="003A508A">
        <w:rPr>
          <w:rStyle w:val="Emphasis"/>
        </w:rPr>
        <w:t>regarding inventorship—</w:t>
      </w:r>
      <w:r w:rsidRPr="00F738EF">
        <w:rPr>
          <w:rStyle w:val="Emphasis"/>
          <w:highlight w:val="green"/>
        </w:rPr>
        <w:t>until now</w:t>
      </w:r>
      <w:r>
        <w:t xml:space="preserve">. In 2011, for instance, the University of Utah sued the Max-Planck Institute concerning inventorship over a foundational group of patents concerning RNA interference technology.30 And since 2012, Stanford University and the Chinese University of Hong Kong have battled one another over lucrative patent rights to noninvasive prenatal genetic diagnostics.31 </w:t>
      </w:r>
      <w:r w:rsidRPr="00F05B8A">
        <w:rPr>
          <w:rStyle w:val="StyleUnderline"/>
        </w:rPr>
        <w:t>That dispute—despite several rounds of appeals—is still ongoing</w:t>
      </w:r>
      <w:r>
        <w:t xml:space="preserve">.32 Such </w:t>
      </w:r>
      <w:r w:rsidRPr="003A508A">
        <w:rPr>
          <w:rStyle w:val="Emphasis"/>
        </w:rPr>
        <w:t>patent disputes are costly, high stakes, and high profile</w:t>
      </w:r>
      <w:r>
        <w:t xml:space="preserve">. And while the </w:t>
      </w:r>
      <w:r w:rsidRPr="00F738EF">
        <w:rPr>
          <w:rStyle w:val="StyleUnderline"/>
          <w:highlight w:val="green"/>
        </w:rPr>
        <w:t>CRISPR</w:t>
      </w:r>
      <w:r>
        <w:t xml:space="preserve"> patent dispute itself is not a cause of such conflict, it </w:t>
      </w:r>
      <w:r w:rsidRPr="00F738EF">
        <w:rPr>
          <w:rStyle w:val="StyleUnderline"/>
          <w:highlight w:val="green"/>
        </w:rPr>
        <w:t>has become emblematic</w:t>
      </w:r>
      <w:r w:rsidRPr="00B84E8D">
        <w:rPr>
          <w:rStyle w:val="StyleUnderline"/>
        </w:rPr>
        <w:t>—</w:t>
      </w:r>
      <w:r w:rsidRPr="00F738EF">
        <w:rPr>
          <w:rStyle w:val="StyleUnderline"/>
          <w:highlight w:val="green"/>
        </w:rPr>
        <w:t>and</w:t>
      </w:r>
      <w:r w:rsidRPr="00B84E8D">
        <w:rPr>
          <w:rStyle w:val="StyleUnderline"/>
        </w:rPr>
        <w:t xml:space="preserve"> potentially </w:t>
      </w:r>
      <w:r w:rsidRPr="00F738EF">
        <w:rPr>
          <w:rStyle w:val="StyleUnderline"/>
          <w:highlight w:val="green"/>
        </w:rPr>
        <w:t>prophetic</w:t>
      </w:r>
      <w:r w:rsidRPr="00B84E8D">
        <w:rPr>
          <w:rStyle w:val="StyleUnderline"/>
        </w:rPr>
        <w:t>—of the tenor of such disputes today</w:t>
      </w:r>
      <w:r w:rsidRPr="001C7DFD">
        <w:rPr>
          <w:rStyle w:val="StyleUnderline"/>
        </w:rPr>
        <w:t>.</w:t>
      </w:r>
      <w:r w:rsidRPr="001C7DFD">
        <w:t xml:space="preserve"> </w:t>
      </w:r>
      <w:r w:rsidRPr="001C7DFD">
        <w:rPr>
          <w:rStyle w:val="Emphasis"/>
        </w:rPr>
        <w:t>Avoiding them in the first instance is a sensible institutional priority.</w:t>
      </w:r>
      <w:r w:rsidRPr="001C7DFD">
        <w:t xml:space="preserve"> But that sometimes</w:t>
      </w:r>
      <w:r>
        <w:t xml:space="preserve"> comes at the cost of avoiding one's colleagues.33</w:t>
      </w:r>
    </w:p>
    <w:p w14:paraId="72B9EA42" w14:textId="77777777" w:rsidR="00601881" w:rsidRDefault="00601881" w:rsidP="00601881">
      <w:r>
        <w:t xml:space="preserve">Third, </w:t>
      </w:r>
      <w:r w:rsidRPr="00B84E8D">
        <w:rPr>
          <w:rStyle w:val="StyleUnderline"/>
        </w:rPr>
        <w:t xml:space="preserve">even apart from the administrative institutional level, </w:t>
      </w:r>
      <w:r w:rsidRPr="00F738EF">
        <w:rPr>
          <w:rStyle w:val="Emphasis"/>
          <w:highlight w:val="green"/>
        </w:rPr>
        <w:t>patent disputes</w:t>
      </w:r>
      <w:r w:rsidRPr="00B84E8D">
        <w:rPr>
          <w:rStyle w:val="Emphasis"/>
        </w:rPr>
        <w:t xml:space="preserve"> like these </w:t>
      </w:r>
      <w:r w:rsidRPr="00F738EF">
        <w:rPr>
          <w:rStyle w:val="Emphasis"/>
          <w:highlight w:val="green"/>
        </w:rPr>
        <w:t>damper</w:t>
      </w:r>
      <w:r w:rsidRPr="00B84E8D">
        <w:rPr>
          <w:rStyle w:val="Emphasis"/>
        </w:rPr>
        <w:t xml:space="preserve"> the culture of scientific </w:t>
      </w:r>
      <w:r w:rsidRPr="00F738EF">
        <w:rPr>
          <w:rStyle w:val="Emphasis"/>
          <w:highlight w:val="green"/>
        </w:rPr>
        <w:t>collaboration</w:t>
      </w:r>
      <w:r w:rsidRPr="00B84E8D">
        <w:rPr>
          <w:rStyle w:val="StyleUnderline"/>
        </w:rPr>
        <w:t xml:space="preserve">, clearly </w:t>
      </w:r>
      <w:r w:rsidRPr="00F738EF">
        <w:rPr>
          <w:rStyle w:val="StyleUnderline"/>
          <w:highlight w:val="green"/>
        </w:rPr>
        <w:t>something of tremendous import to</w:t>
      </w:r>
      <w:r w:rsidRPr="00B84E8D">
        <w:rPr>
          <w:rStyle w:val="StyleUnderline"/>
        </w:rPr>
        <w:t xml:space="preserve"> modern </w:t>
      </w:r>
      <w:r w:rsidRPr="00F738EF">
        <w:rPr>
          <w:rStyle w:val="StyleUnderline"/>
          <w:highlight w:val="green"/>
        </w:rPr>
        <w:t>science</w:t>
      </w:r>
      <w:r w:rsidRPr="00B84E8D">
        <w:rPr>
          <w:rStyle w:val="StyleUnderline"/>
        </w:rPr>
        <w:t>.</w:t>
      </w:r>
      <w:r>
        <w:t xml:space="preserve">34 </w:t>
      </w:r>
      <w:r w:rsidRPr="00B84E8D">
        <w:rPr>
          <w:rStyle w:val="StyleUnderline"/>
        </w:rPr>
        <w:t>Putting a price on a loosely defined culture of scientific collaboration is difficult—its loss is difficult to quantify</w:t>
      </w:r>
      <w:r>
        <w:t xml:space="preserve">. Nonetheless, many of </w:t>
      </w:r>
      <w:r w:rsidRPr="001C7DFD">
        <w:rPr>
          <w:rStyle w:val="Emphasis"/>
        </w:rPr>
        <w:t xml:space="preserve">the </w:t>
      </w:r>
      <w:r w:rsidRPr="00F738EF">
        <w:rPr>
          <w:rStyle w:val="Emphasis"/>
          <w:highlight w:val="green"/>
        </w:rPr>
        <w:t>most significant breakthroughs</w:t>
      </w:r>
      <w:r w:rsidRPr="00B84E8D">
        <w:rPr>
          <w:rStyle w:val="Emphasis"/>
        </w:rPr>
        <w:t xml:space="preserve"> of the past century </w:t>
      </w:r>
      <w:r w:rsidRPr="00F738EF">
        <w:rPr>
          <w:rStyle w:val="Emphasis"/>
          <w:highlight w:val="green"/>
        </w:rPr>
        <w:t>arose</w:t>
      </w:r>
      <w:r w:rsidRPr="00F738EF">
        <w:rPr>
          <w:rStyle w:val="Emphasis"/>
        </w:rPr>
        <w:t xml:space="preserve"> in</w:t>
      </w:r>
      <w:r w:rsidRPr="00B84E8D">
        <w:rPr>
          <w:rStyle w:val="Emphasis"/>
        </w:rPr>
        <w:t xml:space="preserve"> part </w:t>
      </w:r>
      <w:r w:rsidRPr="00F738EF">
        <w:rPr>
          <w:rStyle w:val="Emphasis"/>
          <w:highlight w:val="green"/>
        </w:rPr>
        <w:t>from</w:t>
      </w:r>
      <w:r w:rsidRPr="00B84E8D">
        <w:rPr>
          <w:rStyle w:val="Emphasis"/>
        </w:rPr>
        <w:t xml:space="preserve"> a culture of </w:t>
      </w:r>
      <w:r w:rsidRPr="00F738EF">
        <w:rPr>
          <w:rStyle w:val="Emphasis"/>
          <w:highlight w:val="green"/>
        </w:rPr>
        <w:t>scientific openness</w:t>
      </w:r>
      <w:r w:rsidRPr="00B84E8D">
        <w:rPr>
          <w:rStyle w:val="Emphasis"/>
        </w:rPr>
        <w:t xml:space="preserve"> and collegiality</w:t>
      </w:r>
      <w:r>
        <w:t>.</w:t>
      </w:r>
      <w:r w:rsidRPr="00B84E8D">
        <w:rPr>
          <w:rStyle w:val="StyleUnderline"/>
        </w:rPr>
        <w:t>35 Abandoning that in favor of inur</w:t>
      </w:r>
      <w:r w:rsidRPr="00B84E8D">
        <w:rPr>
          <w:rStyle w:val="Emphasis"/>
        </w:rPr>
        <w:t>ing patent rights</w:t>
      </w:r>
      <w:r w:rsidRPr="00B84E8D">
        <w:rPr>
          <w:rStyle w:val="StyleUnderline"/>
        </w:rPr>
        <w:t xml:space="preserve"> to researchers from a single institution seems, at best, unwise</w:t>
      </w:r>
      <w:r>
        <w:t xml:space="preserve">. Relatedly, </w:t>
      </w:r>
      <w:r w:rsidRPr="00F738EF">
        <w:rPr>
          <w:rStyle w:val="Emphasis"/>
        </w:rPr>
        <w:t>it may erode scientists’</w:t>
      </w:r>
      <w:r w:rsidRPr="00B84E8D">
        <w:rPr>
          <w:rStyle w:val="Emphasis"/>
        </w:rPr>
        <w:t xml:space="preserve"> penchant for honest, if critical </w:t>
      </w:r>
      <w:r w:rsidRPr="00F738EF">
        <w:rPr>
          <w:rStyle w:val="Emphasis"/>
        </w:rPr>
        <w:t>assessments</w:t>
      </w:r>
      <w:r w:rsidRPr="00B84E8D">
        <w:rPr>
          <w:rStyle w:val="Emphasis"/>
        </w:rPr>
        <w:t>, of their own work among collaborators and colleagues</w:t>
      </w:r>
      <w:r>
        <w:t xml:space="preserve">. </w:t>
      </w:r>
      <w:r w:rsidRPr="00B84E8D">
        <w:rPr>
          <w:rStyle w:val="StyleUnderline"/>
        </w:rPr>
        <w:t>A key piece of evidence used in the U.S. CRISPR patent interference against the University of California was a single one of Doudna's public statements that her collaborators ‘weren’t sure if CRISPR/Cas9 would work in eukaryotes—plant and animal cells’</w:t>
      </w:r>
      <w:r>
        <w:t xml:space="preserve">.36 </w:t>
      </w:r>
      <w:r w:rsidRPr="00B84E8D">
        <w:rPr>
          <w:rStyle w:val="StyleUnderline"/>
        </w:rPr>
        <w:t>That statement has now echoed throughout laboratories across the USA as a cautionary tale against critical reflections of one's work—at least while patents are pending</w:t>
      </w:r>
      <w:r>
        <w:t>.37</w:t>
      </w:r>
    </w:p>
    <w:p w14:paraId="615CEB46" w14:textId="77777777" w:rsidR="00601881" w:rsidRDefault="00601881" w:rsidP="00601881">
      <w:pPr>
        <w:rPr>
          <w:rStyle w:val="Emphasis"/>
        </w:rPr>
      </w:pPr>
      <w:r w:rsidRPr="00B84E8D">
        <w:rPr>
          <w:rStyle w:val="Emphasis"/>
        </w:rPr>
        <w:t xml:space="preserve">Lastly, </w:t>
      </w:r>
      <w:r w:rsidRPr="001C7DFD">
        <w:rPr>
          <w:rStyle w:val="Emphasis"/>
        </w:rPr>
        <w:t xml:space="preserve">patent </w:t>
      </w:r>
      <w:r w:rsidRPr="00F738EF">
        <w:rPr>
          <w:rStyle w:val="Emphasis"/>
          <w:highlight w:val="green"/>
        </w:rPr>
        <w:t>conflicts’</w:t>
      </w:r>
      <w:r w:rsidRPr="00B84E8D">
        <w:rPr>
          <w:rStyle w:val="Emphasis"/>
        </w:rPr>
        <w:t xml:space="preserve"> hindrance of interinstitutional collaborations </w:t>
      </w:r>
      <w:r w:rsidRPr="003A508A">
        <w:rPr>
          <w:rStyle w:val="Emphasis"/>
          <w:highlight w:val="green"/>
        </w:rPr>
        <w:t>may simply be costly</w:t>
      </w:r>
      <w:r>
        <w:t>. Today, s</w:t>
      </w:r>
      <w:r w:rsidRPr="00B84E8D">
        <w:rPr>
          <w:rStyle w:val="StyleUnderline"/>
        </w:rPr>
        <w:t xml:space="preserve">ome </w:t>
      </w:r>
      <w:r w:rsidRPr="00F738EF">
        <w:rPr>
          <w:rStyle w:val="StyleUnderline"/>
          <w:highlight w:val="green"/>
        </w:rPr>
        <w:t xml:space="preserve">research benefits </w:t>
      </w:r>
      <w:r w:rsidRPr="003A508A">
        <w:rPr>
          <w:rStyle w:val="StyleUnderline"/>
        </w:rPr>
        <w:t>from</w:t>
      </w:r>
      <w:r w:rsidRPr="00B84E8D">
        <w:rPr>
          <w:rStyle w:val="StyleUnderline"/>
        </w:rPr>
        <w:t xml:space="preserve"> </w:t>
      </w:r>
      <w:r w:rsidRPr="003A508A">
        <w:rPr>
          <w:rStyle w:val="StyleUnderline"/>
        </w:rPr>
        <w:t>economies</w:t>
      </w:r>
      <w:r w:rsidRPr="00B84E8D">
        <w:rPr>
          <w:rStyle w:val="StyleUnderline"/>
        </w:rPr>
        <w:t xml:space="preserve"> of scale, such as </w:t>
      </w:r>
      <w:r w:rsidRPr="003A508A">
        <w:rPr>
          <w:rStyle w:val="StyleUnderline"/>
        </w:rPr>
        <w:t xml:space="preserve">where </w:t>
      </w:r>
      <w:r w:rsidRPr="00F738EF">
        <w:rPr>
          <w:rStyle w:val="StyleUnderline"/>
          <w:highlight w:val="green"/>
        </w:rPr>
        <w:t xml:space="preserve">expensive equipment </w:t>
      </w:r>
      <w:r w:rsidRPr="003A508A">
        <w:rPr>
          <w:rStyle w:val="StyleUnderline"/>
        </w:rPr>
        <w:t xml:space="preserve">can be </w:t>
      </w:r>
      <w:r w:rsidRPr="00F738EF">
        <w:rPr>
          <w:rStyle w:val="StyleUnderline"/>
          <w:highlight w:val="green"/>
        </w:rPr>
        <w:t>shared</w:t>
      </w:r>
      <w:r w:rsidRPr="00B84E8D">
        <w:rPr>
          <w:rStyle w:val="StyleUnderline"/>
        </w:rPr>
        <w:t xml:space="preserve"> among institutions</w:t>
      </w:r>
      <w:r>
        <w:t xml:space="preserve">.38 </w:t>
      </w:r>
      <w:r w:rsidRPr="00B84E8D">
        <w:rPr>
          <w:rStyle w:val="StyleUnderline"/>
        </w:rPr>
        <w:t>The New York Genome Center</w:t>
      </w:r>
      <w:r>
        <w:t xml:space="preserve">, for example, is a joint venture among several New York-area research institutions: NYU, Columbia, Cold Spring Harbor Laboratories, to name a few.39 </w:t>
      </w:r>
      <w:r w:rsidRPr="00B84E8D">
        <w:rPr>
          <w:rStyle w:val="StyleUnderline"/>
        </w:rPr>
        <w:t xml:space="preserve">This arrangement allows researchers at these institutions to share a fleet of Illumina X Ten sequencers, the total cost of which—including operations—runs into the millions of US dollars.40 </w:t>
      </w:r>
      <w:r w:rsidRPr="003A508A">
        <w:rPr>
          <w:rStyle w:val="StyleUnderline"/>
          <w:highlight w:val="green"/>
        </w:rPr>
        <w:t>Where</w:t>
      </w:r>
      <w:r w:rsidRPr="00B84E8D">
        <w:rPr>
          <w:rStyle w:val="StyleUnderline"/>
        </w:rPr>
        <w:t xml:space="preserve"> research </w:t>
      </w:r>
      <w:r w:rsidRPr="00F738EF">
        <w:rPr>
          <w:rStyle w:val="StyleUnderline"/>
          <w:highlight w:val="green"/>
        </w:rPr>
        <w:t>funding is diminishing</w:t>
      </w:r>
      <w:r>
        <w:t xml:space="preserve">—as is sadly the case in much of the Anglophone world41—universities may foolishly hesitate to engage in similar cost-saving arrangements in the short-sighted hope of avoiding future patent lawsuits.42 </w:t>
      </w:r>
      <w:r w:rsidRPr="00B84E8D">
        <w:rPr>
          <w:rStyle w:val="Emphasis"/>
        </w:rPr>
        <w:t>One would hope that the CRISPR patent dispute teaches others that such myopia isn’t warranted.</w:t>
      </w:r>
    </w:p>
    <w:p w14:paraId="44BABBAA" w14:textId="77777777" w:rsidR="00601881" w:rsidRPr="00B84E8D" w:rsidRDefault="00601881" w:rsidP="00601881">
      <w:pPr>
        <w:rPr>
          <w:rStyle w:val="Emphasis"/>
        </w:rPr>
      </w:pPr>
    </w:p>
    <w:p w14:paraId="4ABE3D6D" w14:textId="77777777" w:rsidR="00601881" w:rsidRDefault="00601881" w:rsidP="00601881">
      <w:pPr>
        <w:pStyle w:val="Heading4"/>
        <w:numPr>
          <w:ilvl w:val="0"/>
          <w:numId w:val="12"/>
        </w:numPr>
      </w:pPr>
      <w:r>
        <w:t>Patent disputes create fears of litigation that deter genome research and investment</w:t>
      </w:r>
    </w:p>
    <w:p w14:paraId="7F47622C" w14:textId="77777777" w:rsidR="00601881" w:rsidRPr="00414A3F" w:rsidRDefault="00601881" w:rsidP="00601881">
      <w:pPr>
        <w:rPr>
          <w:rStyle w:val="Style13ptBold"/>
        </w:rPr>
      </w:pPr>
      <w:r>
        <w:rPr>
          <w:rStyle w:val="Style13ptBold"/>
        </w:rPr>
        <w:t xml:space="preserve">Reader 10/10 </w:t>
      </w:r>
      <w:r w:rsidRPr="00414A3F">
        <w:t xml:space="preserve">[(Ruth, </w:t>
      </w:r>
      <w:r>
        <w:t xml:space="preserve">a writer for fast company. She covers the intersection of health and technology) </w:t>
      </w:r>
      <w:r w:rsidRPr="00414A3F">
        <w:t xml:space="preserve">“2 women won the Nobel for CRISPR, but the battle for its patent rages on” Fast Company, 10/10/2020 </w:t>
      </w:r>
      <w:hyperlink r:id="rId11" w:history="1">
        <w:r w:rsidRPr="00414A3F">
          <w:rPr>
            <w:rStyle w:val="Hyperlink"/>
          </w:rPr>
          <w:t>https://www.fastcompany.com/90561762/nobel-prize-jennifer-doudna-emmanuelle-charpentier-crispr-patent-lawsuit</w:t>
        </w:r>
      </w:hyperlink>
      <w:r w:rsidRPr="00414A3F">
        <w:t>] BC</w:t>
      </w:r>
    </w:p>
    <w:p w14:paraId="708E418B" w14:textId="77777777" w:rsidR="00601881" w:rsidRDefault="00601881" w:rsidP="00601881">
      <w:r>
        <w:t>CRISPR’S UNCERTAIN FUTURE</w:t>
      </w:r>
    </w:p>
    <w:p w14:paraId="1C75729A" w14:textId="77777777" w:rsidR="00601881" w:rsidRPr="00414A3F" w:rsidRDefault="00601881" w:rsidP="00601881">
      <w:pPr>
        <w:rPr>
          <w:rStyle w:val="StyleUnderline"/>
        </w:rPr>
      </w:pPr>
      <w:r>
        <w:t xml:space="preserve">While the Nobel award certainly affixes Doudna and Charpentier’s place in history, </w:t>
      </w:r>
      <w:r w:rsidRPr="00414A3F">
        <w:rPr>
          <w:rStyle w:val="Emphasis"/>
        </w:rPr>
        <w:t xml:space="preserve">the </w:t>
      </w:r>
      <w:r w:rsidRPr="003A508A">
        <w:rPr>
          <w:rStyle w:val="Emphasis"/>
        </w:rPr>
        <w:t xml:space="preserve">ongoing </w:t>
      </w:r>
      <w:r w:rsidRPr="00414A3F">
        <w:rPr>
          <w:rStyle w:val="Emphasis"/>
          <w:highlight w:val="green"/>
        </w:rPr>
        <w:t xml:space="preserve">litigation continues to hang </w:t>
      </w:r>
      <w:r w:rsidRPr="001C7DFD">
        <w:rPr>
          <w:rStyle w:val="Emphasis"/>
        </w:rPr>
        <w:t xml:space="preserve">heavy </w:t>
      </w:r>
      <w:r w:rsidRPr="00414A3F">
        <w:rPr>
          <w:rStyle w:val="Emphasis"/>
          <w:highlight w:val="green"/>
        </w:rPr>
        <w:t xml:space="preserve">over </w:t>
      </w:r>
      <w:r w:rsidRPr="001C7DFD">
        <w:rPr>
          <w:rStyle w:val="Emphasis"/>
        </w:rPr>
        <w:t>the</w:t>
      </w:r>
      <w:r w:rsidRPr="00414A3F">
        <w:rPr>
          <w:rStyle w:val="Emphasis"/>
        </w:rPr>
        <w:t xml:space="preserve"> </w:t>
      </w:r>
      <w:r w:rsidRPr="003A508A">
        <w:rPr>
          <w:rStyle w:val="Emphasis"/>
        </w:rPr>
        <w:t xml:space="preserve">development of </w:t>
      </w:r>
      <w:r w:rsidRPr="00414A3F">
        <w:rPr>
          <w:rStyle w:val="Emphasis"/>
          <w:highlight w:val="green"/>
        </w:rPr>
        <w:t>CRISPR</w:t>
      </w:r>
      <w:r w:rsidRPr="00414A3F">
        <w:rPr>
          <w:rStyle w:val="Emphasis"/>
        </w:rPr>
        <w:t xml:space="preserve"> Cas-9’s editing </w:t>
      </w:r>
      <w:r w:rsidRPr="00414A3F">
        <w:rPr>
          <w:rStyle w:val="Emphasis"/>
          <w:highlight w:val="green"/>
        </w:rPr>
        <w:t>capability</w:t>
      </w:r>
      <w:r>
        <w:t xml:space="preserve">. </w:t>
      </w:r>
      <w:r w:rsidRPr="003A508A">
        <w:rPr>
          <w:rStyle w:val="StyleUnderline"/>
        </w:rPr>
        <w:t>Some scientists feel that with</w:t>
      </w:r>
      <w:r w:rsidRPr="00414A3F">
        <w:rPr>
          <w:rStyle w:val="StyleUnderline"/>
        </w:rPr>
        <w:t xml:space="preserve"> so much public money involved in discoveries such as the ones around CRISPR Cas-9, </w:t>
      </w:r>
      <w:r w:rsidRPr="00414A3F">
        <w:rPr>
          <w:rStyle w:val="Emphasis"/>
          <w:highlight w:val="green"/>
        </w:rPr>
        <w:t xml:space="preserve">no one should have </w:t>
      </w:r>
      <w:r w:rsidRPr="001C7DFD">
        <w:rPr>
          <w:rStyle w:val="Emphasis"/>
        </w:rPr>
        <w:t xml:space="preserve">a </w:t>
      </w:r>
      <w:r w:rsidRPr="00414A3F">
        <w:rPr>
          <w:rStyle w:val="Emphasis"/>
          <w:highlight w:val="green"/>
        </w:rPr>
        <w:t xml:space="preserve">right to </w:t>
      </w:r>
      <w:r w:rsidRPr="001C7DFD">
        <w:rPr>
          <w:rStyle w:val="Emphasis"/>
        </w:rPr>
        <w:t xml:space="preserve">the </w:t>
      </w:r>
      <w:r w:rsidRPr="00414A3F">
        <w:rPr>
          <w:rStyle w:val="Emphasis"/>
          <w:highlight w:val="green"/>
        </w:rPr>
        <w:t>i</w:t>
      </w:r>
      <w:r w:rsidRPr="00414A3F">
        <w:rPr>
          <w:rStyle w:val="Emphasis"/>
        </w:rPr>
        <w:t xml:space="preserve">ntellectual </w:t>
      </w:r>
      <w:r w:rsidRPr="00414A3F">
        <w:rPr>
          <w:rStyle w:val="Emphasis"/>
          <w:highlight w:val="green"/>
        </w:rPr>
        <w:t>p</w:t>
      </w:r>
      <w:r w:rsidRPr="00414A3F">
        <w:rPr>
          <w:rStyle w:val="Emphasis"/>
        </w:rPr>
        <w:t>roperty</w:t>
      </w:r>
      <w:r>
        <w:t>.</w:t>
      </w:r>
      <w:r w:rsidRPr="00414A3F">
        <w:rPr>
          <w:rStyle w:val="Emphasis"/>
        </w:rPr>
        <w:t xml:space="preserve"> </w:t>
      </w:r>
      <w:r w:rsidRPr="001C7DFD">
        <w:rPr>
          <w:rStyle w:val="Emphasis"/>
        </w:rPr>
        <w:t xml:space="preserve">This would </w:t>
      </w:r>
      <w:r w:rsidRPr="00414A3F">
        <w:rPr>
          <w:rStyle w:val="Emphasis"/>
          <w:highlight w:val="green"/>
        </w:rPr>
        <w:t>keep</w:t>
      </w:r>
      <w:r w:rsidRPr="00414A3F">
        <w:rPr>
          <w:rStyle w:val="Emphasis"/>
        </w:rPr>
        <w:t xml:space="preserve"> the </w:t>
      </w:r>
      <w:r w:rsidRPr="00414A3F">
        <w:rPr>
          <w:rStyle w:val="Emphasis"/>
          <w:highlight w:val="green"/>
        </w:rPr>
        <w:t>science open and allow others to innovate</w:t>
      </w:r>
      <w:r w:rsidRPr="00414A3F">
        <w:rPr>
          <w:rStyle w:val="Emphasis"/>
        </w:rPr>
        <w:t xml:space="preserve"> on top of it </w:t>
      </w:r>
      <w:r w:rsidRPr="00414A3F">
        <w:rPr>
          <w:rStyle w:val="Emphasis"/>
          <w:highlight w:val="green"/>
        </w:rPr>
        <w:t>without</w:t>
      </w:r>
      <w:r w:rsidRPr="00414A3F">
        <w:rPr>
          <w:rStyle w:val="Emphasis"/>
        </w:rPr>
        <w:t xml:space="preserve"> the </w:t>
      </w:r>
      <w:r w:rsidRPr="00414A3F">
        <w:rPr>
          <w:rStyle w:val="Emphasis"/>
          <w:highlight w:val="green"/>
        </w:rPr>
        <w:t>fear of litigation or</w:t>
      </w:r>
      <w:r w:rsidRPr="00414A3F">
        <w:rPr>
          <w:rStyle w:val="Emphasis"/>
        </w:rPr>
        <w:t xml:space="preserve"> the sometimes </w:t>
      </w:r>
      <w:r w:rsidRPr="003A508A">
        <w:rPr>
          <w:rStyle w:val="Emphasis"/>
        </w:rPr>
        <w:t>high costs of</w:t>
      </w:r>
      <w:r w:rsidRPr="00414A3F">
        <w:rPr>
          <w:rStyle w:val="Emphasis"/>
        </w:rPr>
        <w:t xml:space="preserve"> </w:t>
      </w:r>
      <w:r w:rsidRPr="00414A3F">
        <w:rPr>
          <w:rStyle w:val="Emphasis"/>
          <w:highlight w:val="green"/>
        </w:rPr>
        <w:t>royalties</w:t>
      </w:r>
      <w:r w:rsidRPr="00414A3F">
        <w:rPr>
          <w:rStyle w:val="Emphasis"/>
        </w:rPr>
        <w:t xml:space="preserve">. </w:t>
      </w:r>
      <w:r>
        <w:t xml:space="preserve">Meanwhile, </w:t>
      </w:r>
      <w:r w:rsidRPr="00414A3F">
        <w:rPr>
          <w:rStyle w:val="StyleUnderline"/>
        </w:rPr>
        <w:t>investors, ever aware of the legal landscape, are looking to finance new biotechnology that doesn’t infringe on the existing CRISPR patents.</w:t>
      </w:r>
    </w:p>
    <w:p w14:paraId="60BA3038" w14:textId="77777777" w:rsidR="00601881" w:rsidRDefault="00601881" w:rsidP="00601881">
      <w:r>
        <w:t xml:space="preserve">“We’re mindful that that </w:t>
      </w:r>
      <w:r w:rsidRPr="00414A3F">
        <w:rPr>
          <w:rStyle w:val="Emphasis"/>
          <w:highlight w:val="green"/>
        </w:rPr>
        <w:t xml:space="preserve">litigation </w:t>
      </w:r>
      <w:r w:rsidRPr="001C7DFD">
        <w:rPr>
          <w:rStyle w:val="Emphasis"/>
        </w:rPr>
        <w:t>is going to</w:t>
      </w:r>
      <w:r w:rsidRPr="00414A3F">
        <w:rPr>
          <w:rStyle w:val="Emphasis"/>
          <w:highlight w:val="green"/>
        </w:rPr>
        <w:t xml:space="preserve"> have an impact on</w:t>
      </w:r>
      <w:r w:rsidRPr="00414A3F">
        <w:rPr>
          <w:rStyle w:val="Emphasis"/>
        </w:rPr>
        <w:t xml:space="preserve"> the freedom that our </w:t>
      </w:r>
      <w:r w:rsidRPr="00414A3F">
        <w:rPr>
          <w:rStyle w:val="Emphasis"/>
          <w:highlight w:val="green"/>
        </w:rPr>
        <w:t>companies</w:t>
      </w:r>
      <w:r w:rsidRPr="00414A3F">
        <w:rPr>
          <w:rStyle w:val="Emphasis"/>
        </w:rPr>
        <w:t xml:space="preserve"> have to operate in</w:t>
      </w:r>
      <w:r>
        <w:t>,” says Paul Conley, a managing director at venture capital firm Paladin Capital Group. “</w:t>
      </w:r>
      <w:r w:rsidRPr="00414A3F">
        <w:rPr>
          <w:rStyle w:val="StyleUnderline"/>
        </w:rPr>
        <w:t>We try to remain agnostic by finding the companies who are using CRISPR machinery—these nucleases—that definitely don’t tread on any of the IP that’s being litigated.</w:t>
      </w:r>
      <w:r>
        <w:t>”</w:t>
      </w:r>
    </w:p>
    <w:p w14:paraId="61D8CFF9" w14:textId="77777777" w:rsidR="00601881" w:rsidRPr="00414A3F" w:rsidRDefault="00601881" w:rsidP="00601881">
      <w:pPr>
        <w:rPr>
          <w:rStyle w:val="Emphasis"/>
        </w:rPr>
      </w:pPr>
      <w:r>
        <w:t xml:space="preserve">That litigation hasn’t entirely stopped CRISPR exploration. In fact, a whole industry of apparatuses and chemicals has emerged to facilitate CRISPR gene edits. CRISPR Cas-9 is showing promising results as a treatment for rare diseases such as sickle cell anemia as well as an implement for biomanufacturing. </w:t>
      </w:r>
      <w:r w:rsidRPr="00414A3F">
        <w:rPr>
          <w:rStyle w:val="StyleUnderline"/>
        </w:rPr>
        <w:t xml:space="preserve">But the </w:t>
      </w:r>
      <w:r w:rsidRPr="001C7DFD">
        <w:rPr>
          <w:rStyle w:val="StyleUnderline"/>
        </w:rPr>
        <w:t>litigation may be</w:t>
      </w:r>
      <w:r w:rsidRPr="00414A3F">
        <w:rPr>
          <w:rStyle w:val="StyleUnderline"/>
        </w:rPr>
        <w:t xml:space="preserve"> </w:t>
      </w:r>
      <w:r w:rsidRPr="003A508A">
        <w:rPr>
          <w:rStyle w:val="StyleUnderline"/>
        </w:rPr>
        <w:t xml:space="preserve">shifting gene-editing research. </w:t>
      </w:r>
      <w:r w:rsidRPr="003A508A">
        <w:t>Like any</w:t>
      </w:r>
      <w:r>
        <w:t xml:space="preserve"> technology, </w:t>
      </w:r>
      <w:r w:rsidRPr="00414A3F">
        <w:rPr>
          <w:rStyle w:val="Emphasis"/>
        </w:rPr>
        <w:t xml:space="preserve">CRISPR </w:t>
      </w:r>
      <w:r w:rsidRPr="00414A3F">
        <w:rPr>
          <w:rStyle w:val="Emphasis"/>
          <w:highlight w:val="green"/>
        </w:rPr>
        <w:t>Cas-9 is not perfect</w:t>
      </w:r>
      <w:r w:rsidRPr="003A508A">
        <w:t xml:space="preserve">. </w:t>
      </w:r>
      <w:r w:rsidRPr="003A508A">
        <w:rPr>
          <w:rStyle w:val="StyleUnderline"/>
        </w:rPr>
        <w:t>It’s not as precise as some scientists would like,</w:t>
      </w:r>
      <w:r w:rsidRPr="00414A3F">
        <w:rPr>
          <w:rStyle w:val="StyleUnderline"/>
        </w:rPr>
        <w:t xml:space="preserve"> and it can have unanticipated effects outside of the desired outcome.</w:t>
      </w:r>
      <w:r>
        <w:t xml:space="preserve"> </w:t>
      </w:r>
      <w:r w:rsidRPr="00414A3F">
        <w:rPr>
          <w:rStyle w:val="StyleUnderline"/>
          <w:highlight w:val="green"/>
        </w:rPr>
        <w:t>Scientists who don’t</w:t>
      </w:r>
      <w:r w:rsidRPr="00414A3F">
        <w:rPr>
          <w:rStyle w:val="StyleUnderline"/>
        </w:rPr>
        <w:t xml:space="preserve"> already </w:t>
      </w:r>
      <w:r w:rsidRPr="00414A3F">
        <w:rPr>
          <w:rStyle w:val="StyleUnderline"/>
          <w:highlight w:val="green"/>
        </w:rPr>
        <w:t xml:space="preserve">have a </w:t>
      </w:r>
      <w:r w:rsidRPr="001C7DFD">
        <w:rPr>
          <w:rStyle w:val="StyleUnderline"/>
        </w:rPr>
        <w:t>claim to the CRISPR Cas-9 system may be more inclined to seek out other gene-editing opportunities ra</w:t>
      </w:r>
      <w:r w:rsidRPr="00414A3F">
        <w:rPr>
          <w:rStyle w:val="StyleUnderline"/>
        </w:rPr>
        <w:t xml:space="preserve">ther than improve Cas-9. Conley says </w:t>
      </w:r>
      <w:r w:rsidRPr="001C7DFD">
        <w:rPr>
          <w:rStyle w:val="Emphasis"/>
        </w:rPr>
        <w:t xml:space="preserve">scientists </w:t>
      </w:r>
      <w:r w:rsidRPr="00414A3F">
        <w:rPr>
          <w:rStyle w:val="Emphasis"/>
          <w:highlight w:val="green"/>
        </w:rPr>
        <w:t>may be wary of pushing</w:t>
      </w:r>
      <w:r w:rsidRPr="00414A3F">
        <w:rPr>
          <w:rStyle w:val="Emphasis"/>
        </w:rPr>
        <w:t xml:space="preserve"> the technology </w:t>
      </w:r>
      <w:r w:rsidRPr="00414A3F">
        <w:rPr>
          <w:rStyle w:val="Emphasis"/>
          <w:highlight w:val="green"/>
        </w:rPr>
        <w:t>ahead</w:t>
      </w:r>
      <w:r w:rsidRPr="00414A3F">
        <w:rPr>
          <w:rStyle w:val="Emphasis"/>
        </w:rPr>
        <w:t>.</w:t>
      </w:r>
    </w:p>
    <w:p w14:paraId="55AF786B" w14:textId="77777777" w:rsidR="00601881" w:rsidRPr="00414A3F" w:rsidRDefault="00601881" w:rsidP="00601881">
      <w:pPr>
        <w:rPr>
          <w:rStyle w:val="StyleUnderline"/>
        </w:rPr>
      </w:pPr>
      <w:r w:rsidRPr="00414A3F">
        <w:t>“</w:t>
      </w:r>
      <w:r w:rsidRPr="00414A3F">
        <w:rPr>
          <w:rStyle w:val="StyleUnderline"/>
          <w:highlight w:val="green"/>
        </w:rPr>
        <w:t>It has</w:t>
      </w:r>
      <w:r w:rsidRPr="00414A3F">
        <w:rPr>
          <w:rStyle w:val="StyleUnderline"/>
        </w:rPr>
        <w:t xml:space="preserve"> absolutely </w:t>
      </w:r>
      <w:r w:rsidRPr="00414A3F">
        <w:rPr>
          <w:rStyle w:val="StyleUnderline"/>
          <w:highlight w:val="green"/>
        </w:rPr>
        <w:t xml:space="preserve">put </w:t>
      </w:r>
      <w:r w:rsidRPr="00414A3F">
        <w:rPr>
          <w:rStyle w:val="Emphasis"/>
          <w:highlight w:val="green"/>
        </w:rPr>
        <w:t>fear</w:t>
      </w:r>
      <w:r w:rsidRPr="00414A3F">
        <w:rPr>
          <w:rStyle w:val="StyleUnderline"/>
          <w:highlight w:val="green"/>
        </w:rPr>
        <w:t xml:space="preserve"> in </w:t>
      </w:r>
      <w:r w:rsidRPr="001C7DFD">
        <w:rPr>
          <w:rStyle w:val="StyleUnderline"/>
        </w:rPr>
        <w:t xml:space="preserve">the </w:t>
      </w:r>
      <w:r w:rsidRPr="00414A3F">
        <w:rPr>
          <w:rStyle w:val="StyleUnderline"/>
          <w:highlight w:val="green"/>
        </w:rPr>
        <w:t>minds of</w:t>
      </w:r>
      <w:r w:rsidRPr="00414A3F">
        <w:rPr>
          <w:rStyle w:val="StyleUnderline"/>
        </w:rPr>
        <w:t xml:space="preserve"> many </w:t>
      </w:r>
      <w:r w:rsidRPr="00414A3F">
        <w:rPr>
          <w:rStyle w:val="StyleUnderline"/>
          <w:highlight w:val="green"/>
        </w:rPr>
        <w:t>scientists who</w:t>
      </w:r>
      <w:r w:rsidRPr="00414A3F">
        <w:rPr>
          <w:rStyle w:val="StyleUnderline"/>
        </w:rPr>
        <w:t xml:space="preserve"> frankly </w:t>
      </w:r>
      <w:r w:rsidRPr="00414A3F">
        <w:rPr>
          <w:rStyle w:val="StyleUnderline"/>
          <w:highlight w:val="green"/>
        </w:rPr>
        <w:t>could do great things</w:t>
      </w:r>
      <w:r w:rsidRPr="00414A3F">
        <w:rPr>
          <w:rStyle w:val="StyleUnderline"/>
        </w:rPr>
        <w:t xml:space="preserve"> for </w:t>
      </w:r>
      <w:r w:rsidRPr="003A508A">
        <w:rPr>
          <w:rStyle w:val="StyleUnderline"/>
        </w:rPr>
        <w:t>society</w:t>
      </w:r>
      <w:r w:rsidRPr="003A508A">
        <w:t>,” says Conley. “</w:t>
      </w:r>
      <w:r w:rsidRPr="003A508A">
        <w:rPr>
          <w:rStyle w:val="StyleUnderline"/>
        </w:rPr>
        <w:t xml:space="preserve">They are living in terror of, well, if I go down this road a) </w:t>
      </w:r>
      <w:r w:rsidRPr="003A508A">
        <w:rPr>
          <w:rStyle w:val="Emphasis"/>
        </w:rPr>
        <w:t>am I going to be sued?</w:t>
      </w:r>
      <w:r w:rsidRPr="003A508A">
        <w:rPr>
          <w:rStyle w:val="StyleUnderline"/>
        </w:rPr>
        <w:t xml:space="preserve"> And b) is there any commercial outlet where</w:t>
      </w:r>
      <w:r w:rsidRPr="00414A3F">
        <w:rPr>
          <w:rStyle w:val="StyleUnderline"/>
        </w:rPr>
        <w:t xml:space="preserve"> I’m going to have trouble raising money, because there’s fear and loathing around the CRISPR component”</w:t>
      </w:r>
    </w:p>
    <w:p w14:paraId="47AB8F77" w14:textId="77777777" w:rsidR="00601881" w:rsidRDefault="00601881" w:rsidP="00601881">
      <w:r w:rsidRPr="00414A3F">
        <w:rPr>
          <w:rStyle w:val="StyleUnderline"/>
        </w:rPr>
        <w:t xml:space="preserve">Much of the </w:t>
      </w:r>
      <w:r w:rsidRPr="00414A3F">
        <w:rPr>
          <w:rStyle w:val="StyleUnderline"/>
          <w:highlight w:val="green"/>
        </w:rPr>
        <w:t>new science surrounding CRISPR</w:t>
      </w:r>
      <w:r w:rsidRPr="00414A3F">
        <w:rPr>
          <w:rStyle w:val="StyleUnderline"/>
        </w:rPr>
        <w:t xml:space="preserve"> Cas-9 </w:t>
      </w:r>
      <w:r w:rsidRPr="001C7DFD">
        <w:rPr>
          <w:rStyle w:val="StyleUnderline"/>
        </w:rPr>
        <w:t xml:space="preserve">has </w:t>
      </w:r>
      <w:r w:rsidRPr="00414A3F">
        <w:rPr>
          <w:rStyle w:val="StyleUnderline"/>
          <w:highlight w:val="green"/>
        </w:rPr>
        <w:t xml:space="preserve">come from scientists with </w:t>
      </w:r>
      <w:r w:rsidRPr="001C7DFD">
        <w:rPr>
          <w:rStyle w:val="StyleUnderline"/>
        </w:rPr>
        <w:t xml:space="preserve">a </w:t>
      </w:r>
      <w:r w:rsidRPr="00414A3F">
        <w:rPr>
          <w:rStyle w:val="StyleUnderline"/>
          <w:highlight w:val="green"/>
        </w:rPr>
        <w:t>stake in</w:t>
      </w:r>
      <w:r w:rsidRPr="00414A3F">
        <w:rPr>
          <w:rStyle w:val="StyleUnderline"/>
        </w:rPr>
        <w:t xml:space="preserve"> the </w:t>
      </w:r>
      <w:r w:rsidRPr="00414A3F">
        <w:rPr>
          <w:rStyle w:val="StyleUnderline"/>
          <w:highlight w:val="green"/>
        </w:rPr>
        <w:t>i</w:t>
      </w:r>
      <w:r w:rsidRPr="00414A3F">
        <w:rPr>
          <w:rStyle w:val="StyleUnderline"/>
        </w:rPr>
        <w:t xml:space="preserve">ntellectual </w:t>
      </w:r>
      <w:r w:rsidRPr="00414A3F">
        <w:rPr>
          <w:rStyle w:val="StyleUnderline"/>
          <w:highlight w:val="green"/>
        </w:rPr>
        <w:t>p</w:t>
      </w:r>
      <w:r w:rsidRPr="00414A3F">
        <w:rPr>
          <w:rStyle w:val="StyleUnderline"/>
        </w:rPr>
        <w:t>roperty</w:t>
      </w:r>
      <w:r w:rsidRPr="00414A3F">
        <w:t>. Last year, David Liu, a scientist at the Broad Institute and cofounder of gene-editing therapeutics company Editas Medicine, </w:t>
      </w:r>
      <w:hyperlink r:id="rId12" w:tgtFrame="_blank" w:history="1">
        <w:r w:rsidRPr="00414A3F">
          <w:rPr>
            <w:rStyle w:val="Hyperlink"/>
          </w:rPr>
          <w:t>published</w:t>
        </w:r>
      </w:hyperlink>
      <w:r w:rsidRPr="00414A3F">
        <w:t> a way of making more precise edits with fewer unintended effects using a new process called prime editing. One of Doudna’s companies, Scribe Therapeutics, is engineering CRISPR molecules, rather than using the ones found in nature, in order to do away with the natural aspects that get in the way of putting it to good use as a targeted gene editor. The company just raised $20 million and </w:t>
      </w:r>
      <w:hyperlink r:id="rId13" w:tgtFrame="_blank" w:history="1">
        <w:r w:rsidRPr="00414A3F">
          <w:rPr>
            <w:rStyle w:val="Hyperlink"/>
          </w:rPr>
          <w:t>signed a deal</w:t>
        </w:r>
      </w:hyperlink>
      <w:r w:rsidRPr="00414A3F">
        <w:t> with pharmaceutical company Biogen to implement its technology.</w:t>
      </w:r>
    </w:p>
    <w:p w14:paraId="1BABA5F8" w14:textId="77777777" w:rsidR="00601881" w:rsidRDefault="00601881" w:rsidP="00601881"/>
    <w:p w14:paraId="230AD77D" w14:textId="77777777" w:rsidR="00601881" w:rsidRDefault="00601881" w:rsidP="00601881">
      <w:pPr>
        <w:pStyle w:val="Heading4"/>
        <w:numPr>
          <w:ilvl w:val="0"/>
          <w:numId w:val="12"/>
        </w:numPr>
      </w:pPr>
      <w:r>
        <w:t xml:space="preserve">Uncertainty about licensing ensures technology is not </w:t>
      </w:r>
      <w:r w:rsidRPr="001B0F42">
        <w:rPr>
          <w:u w:val="single"/>
        </w:rPr>
        <w:t>distributed</w:t>
      </w:r>
      <w:r>
        <w:t xml:space="preserve"> or </w:t>
      </w:r>
      <w:r w:rsidRPr="001B0F42">
        <w:rPr>
          <w:u w:val="single"/>
        </w:rPr>
        <w:t>developed</w:t>
      </w:r>
      <w:r>
        <w:t xml:space="preserve"> - smaller firms don’t know where they need to seek approval from </w:t>
      </w:r>
    </w:p>
    <w:p w14:paraId="71F99952" w14:textId="77777777" w:rsidR="00601881" w:rsidRPr="00EA6B0E" w:rsidRDefault="00601881" w:rsidP="00601881">
      <w:pPr>
        <w:rPr>
          <w:rStyle w:val="Style13ptBold"/>
          <w:b w:val="0"/>
        </w:rPr>
      </w:pPr>
      <w:r>
        <w:rPr>
          <w:rStyle w:val="Style13ptBold"/>
        </w:rPr>
        <w:t xml:space="preserve">Sterlin 20 </w:t>
      </w:r>
      <w:r w:rsidRPr="00EA6B0E">
        <w:rPr>
          <w:rStyle w:val="Style13ptBold"/>
          <w:b w:val="0"/>
          <w:bCs/>
          <w:sz w:val="16"/>
          <w:szCs w:val="16"/>
        </w:rPr>
        <w:t>[(Ian, JD from the University of Michigan Law School, Executive Editor of the Michigan Technology Law Review) “</w:t>
      </w:r>
      <w:r w:rsidRPr="00EA6B0E">
        <w:rPr>
          <w:szCs w:val="16"/>
        </w:rPr>
        <w:t>The CRISPR War Drags On: How the Fight to Patent CRISPR-Cas9 Creates Uncertainty in the Biotechnology Sphere,” Michigan Technology Law Review, 3/2020] JL</w:t>
      </w:r>
    </w:p>
    <w:p w14:paraId="0F7BC080" w14:textId="77777777" w:rsidR="00601881" w:rsidRPr="00EB487B" w:rsidRDefault="00601881" w:rsidP="00601881">
      <w:pPr>
        <w:rPr>
          <w:sz w:val="12"/>
        </w:rPr>
      </w:pPr>
      <w:r w:rsidRPr="00EB487B">
        <w:rPr>
          <w:sz w:val="12"/>
        </w:rPr>
        <w:t>On September 10, 2018, the Federal Circuit Court of Appeals (“Federal Circuit”) affirmed the ruling of the United States Patent Trial and Appeals Board (“the Board”) in </w:t>
      </w:r>
      <w:r w:rsidRPr="00EB487B">
        <w:rPr>
          <w:i/>
          <w:iCs/>
          <w:sz w:val="12"/>
        </w:rPr>
        <w:t>Regents of the University of California v. Broad Institute</w:t>
      </w:r>
      <w:r w:rsidRPr="00EB487B">
        <w:rPr>
          <w:sz w:val="12"/>
        </w:rPr>
        <w:t xml:space="preserve">, finding that there was no interference-in-fact between competing patents that claimed methods of using CRISPR-Cas9 to modify cellular DNA. Rather than settling the patentability issue, however, exhaustive litigation has continued, as both parties seek to protect the results obtained from costly research. Such </w:t>
      </w:r>
      <w:r w:rsidRPr="002031ED">
        <w:rPr>
          <w:rStyle w:val="StyleUnderline"/>
          <w:highlight w:val="green"/>
        </w:rPr>
        <w:t>protracted litigation has created</w:t>
      </w:r>
      <w:r w:rsidRPr="00EB487B">
        <w:rPr>
          <w:rStyle w:val="StyleUnderline"/>
        </w:rPr>
        <w:t xml:space="preserve"> significant </w:t>
      </w:r>
      <w:r w:rsidRPr="002031ED">
        <w:rPr>
          <w:rStyle w:val="StyleUnderline"/>
          <w:highlight w:val="green"/>
        </w:rPr>
        <w:t>uncertainty</w:t>
      </w:r>
      <w:r w:rsidRPr="00EB487B">
        <w:rPr>
          <w:rStyle w:val="StyleUnderline"/>
        </w:rPr>
        <w:t xml:space="preserve"> among members of the scientific, legal, and biotechnology </w:t>
      </w:r>
      <w:r w:rsidRPr="001C7DFD">
        <w:rPr>
          <w:rStyle w:val="StyleUnderline"/>
        </w:rPr>
        <w:t>communities as to the exact demarcation of patent ownership and</w:t>
      </w:r>
      <w:r w:rsidRPr="002031ED">
        <w:rPr>
          <w:rStyle w:val="StyleUnderline"/>
          <w:highlight w:val="green"/>
        </w:rPr>
        <w:t xml:space="preserve"> may</w:t>
      </w:r>
      <w:r w:rsidRPr="00EB487B">
        <w:rPr>
          <w:rStyle w:val="StyleUnderline"/>
        </w:rPr>
        <w:t xml:space="preserve"> ultimately </w:t>
      </w:r>
      <w:r w:rsidRPr="002031ED">
        <w:rPr>
          <w:rStyle w:val="Emphasis"/>
          <w:highlight w:val="green"/>
        </w:rPr>
        <w:t>reduce</w:t>
      </w:r>
      <w:r w:rsidRPr="00EB487B">
        <w:rPr>
          <w:rStyle w:val="Emphasis"/>
        </w:rPr>
        <w:t xml:space="preserve"> the amount of </w:t>
      </w:r>
      <w:r w:rsidRPr="002031ED">
        <w:rPr>
          <w:rStyle w:val="Emphasis"/>
          <w:highlight w:val="green"/>
        </w:rPr>
        <w:t>innovation in CRISPR</w:t>
      </w:r>
      <w:r w:rsidRPr="00EB487B">
        <w:rPr>
          <w:rStyle w:val="Emphasis"/>
        </w:rPr>
        <w:t>-based technologies</w:t>
      </w:r>
      <w:r w:rsidRPr="00EB487B">
        <w:rPr>
          <w:rStyle w:val="StyleUnderline"/>
        </w:rPr>
        <w:t xml:space="preserve"> </w:t>
      </w:r>
      <w:r w:rsidRPr="002031ED">
        <w:rPr>
          <w:rStyle w:val="StyleUnderline"/>
          <w:highlight w:val="green"/>
        </w:rPr>
        <w:t xml:space="preserve">and </w:t>
      </w:r>
      <w:r w:rsidRPr="002031ED">
        <w:rPr>
          <w:rStyle w:val="Emphasis"/>
          <w:highlight w:val="green"/>
        </w:rPr>
        <w:t>stifle developing industries</w:t>
      </w:r>
      <w:r w:rsidRPr="00EB487B">
        <w:rPr>
          <w:sz w:val="12"/>
        </w:rPr>
        <w:t>.</w:t>
      </w:r>
    </w:p>
    <w:p w14:paraId="19949C95" w14:textId="77777777" w:rsidR="00601881" w:rsidRPr="003A508A" w:rsidRDefault="00601881" w:rsidP="00601881">
      <w:pPr>
        <w:rPr>
          <w:sz w:val="12"/>
        </w:rPr>
      </w:pPr>
      <w:r w:rsidRPr="00EB487B">
        <w:rPr>
          <w:sz w:val="12"/>
        </w:rPr>
        <w:t xml:space="preserve">Clustered Regularly Interspaced Short Palindromic Repeats (“CRISPR”) are a family of DNA sequences found naturally in bacteria that, when paired with guiding RNA sequences and CRISPR-associated proteins (Cas), can selectively modify an organism’s genetic material (genome) more effectively and cheaply than comparable gene-editing systems. </w:t>
      </w:r>
      <w:r w:rsidRPr="00EB487B">
        <w:rPr>
          <w:rStyle w:val="StyleUnderline"/>
        </w:rPr>
        <w:t>Since the discovery of CRISPR’s gene-editing capacity by researchers at the University of California, the University of Vienna, and Emmanuelle Charpentier, innovators have applied CRISPR technology in diverse industries</w:t>
      </w:r>
      <w:r w:rsidRPr="00EB487B">
        <w:rPr>
          <w:sz w:val="12"/>
          <w:szCs w:val="12"/>
        </w:rPr>
        <w:t>, including the medical, industrial, and agricultural sectors</w:t>
      </w:r>
      <w:r w:rsidRPr="00EB487B">
        <w:rPr>
          <w:sz w:val="12"/>
        </w:rPr>
        <w:t xml:space="preserve">. </w:t>
      </w:r>
      <w:r w:rsidRPr="002031ED">
        <w:rPr>
          <w:rStyle w:val="StyleUnderline"/>
        </w:rPr>
        <w:t xml:space="preserve">Several thousand CRISPR-related patent applications have </w:t>
      </w:r>
      <w:r w:rsidRPr="003A508A">
        <w:rPr>
          <w:rStyle w:val="StyleUnderline"/>
        </w:rPr>
        <w:t>already been filed worldwide</w:t>
      </w:r>
      <w:r w:rsidRPr="003A508A">
        <w:rPr>
          <w:sz w:val="12"/>
        </w:rPr>
        <w:t>, with the majority being filed in the United States, China, and Europe.</w:t>
      </w:r>
    </w:p>
    <w:p w14:paraId="7547CECD" w14:textId="77777777" w:rsidR="00601881" w:rsidRPr="003A508A" w:rsidRDefault="00601881" w:rsidP="00601881">
      <w:pPr>
        <w:rPr>
          <w:sz w:val="12"/>
        </w:rPr>
      </w:pPr>
      <w:r w:rsidRPr="003A508A">
        <w:rPr>
          <w:rStyle w:val="StyleUnderline"/>
        </w:rPr>
        <w:t>Researchers at the University of California were the first to (“UC”) demonstrate that isolated CRISPR-Cas9 components could effectively function</w:t>
      </w:r>
      <w:r w:rsidRPr="003A508A">
        <w:rPr>
          <w:sz w:val="12"/>
        </w:rPr>
        <w:t xml:space="preserve"> in an </w:t>
      </w:r>
      <w:r w:rsidRPr="003A508A">
        <w:rPr>
          <w:i/>
          <w:iCs/>
          <w:sz w:val="12"/>
        </w:rPr>
        <w:t>in vitro</w:t>
      </w:r>
      <w:r w:rsidRPr="003A508A">
        <w:rPr>
          <w:sz w:val="12"/>
        </w:rPr>
        <w:t xml:space="preserve"> environment. </w:t>
      </w:r>
      <w:r w:rsidRPr="003A508A">
        <w:rPr>
          <w:rStyle w:val="StyleUnderline"/>
        </w:rPr>
        <w:t>UC subsequently filed a patent application in May 2012 broadly claiming a method to using CRISPR-Cas9 without referencing specific cellular environments</w:t>
      </w:r>
      <w:r w:rsidRPr="003A508A">
        <w:rPr>
          <w:sz w:val="12"/>
        </w:rPr>
        <w:t>. In December 2012, </w:t>
      </w:r>
      <w:r w:rsidRPr="003A508A">
        <w:rPr>
          <w:rStyle w:val="StyleUnderline"/>
        </w:rPr>
        <w:t>a research team led by Feng Zhang at the Broad Institute filed a patent application directed to a method of using CRISPR-Cas9 in mammal cells. UC unsuccessfully sought to invalidate Dr. Zhang’s patents</w:t>
      </w:r>
      <w:r w:rsidRPr="003A508A">
        <w:rPr>
          <w:sz w:val="12"/>
        </w:rPr>
        <w:t xml:space="preserve"> in an interference proceeding in front of the Board. </w:t>
      </w:r>
      <w:r w:rsidRPr="003A508A">
        <w:rPr>
          <w:rStyle w:val="StyleUnderline"/>
        </w:rPr>
        <w:t>UC appealed the Board’s ruling to the Federal Circuit, arguing that the Board employed an improperly rigid obviousness test and that it erred in dismissing evidence that other researchers simultaneously applied CRISPR-Cas9 to non-bacterial</w:t>
      </w:r>
      <w:r w:rsidRPr="003A508A">
        <w:rPr>
          <w:sz w:val="12"/>
        </w:rPr>
        <w:t xml:space="preserve"> (eukaryotic).</w:t>
      </w:r>
    </w:p>
    <w:p w14:paraId="5ED58409" w14:textId="77777777" w:rsidR="00601881" w:rsidRPr="00EB487B" w:rsidRDefault="00601881" w:rsidP="00601881">
      <w:pPr>
        <w:rPr>
          <w:sz w:val="12"/>
        </w:rPr>
      </w:pPr>
      <w:r w:rsidRPr="003A508A">
        <w:rPr>
          <w:rStyle w:val="StyleUnderline"/>
        </w:rPr>
        <w:t>The Federal Circuit rejected UC’s arguments and affirmed the Board’s finding that substantial evidence indicated there was no reasonable expectation of success a person of ordinary</w:t>
      </w:r>
      <w:r w:rsidRPr="00EB487B">
        <w:rPr>
          <w:rStyle w:val="StyleUnderline"/>
        </w:rPr>
        <w:t xml:space="preserve"> skill in the relevant art (POSITA) could successfully apply CRISPR-Cas9 to eukaryotic genomes</w:t>
      </w:r>
      <w:r w:rsidRPr="00EB487B">
        <w:rPr>
          <w:sz w:val="12"/>
        </w:rPr>
        <w:t xml:space="preserve">. The Federal Circuit approved of the wide range of evidence the Board used to make its determination, including expert testimony, evidence of past failures in the field, simultaneous invention, and statements by members of UC’s research team expressing doubt that CRISPR-Cas9 could be successfully implemented in eukaryotic systems. </w:t>
      </w:r>
      <w:r w:rsidRPr="00EB487B">
        <w:rPr>
          <w:rStyle w:val="StyleUnderline"/>
        </w:rPr>
        <w:t>The Federal Circuit also rejected UC’s contention that evidence of simultaneous evidence alone sufficiently demonstrated an invention’s obviousness</w:t>
      </w:r>
      <w:r w:rsidRPr="00EB487B">
        <w:rPr>
          <w:sz w:val="12"/>
        </w:rPr>
        <w:t>. While the fact that six independent research teams successfully applied CRISPR-Cas9 within months of its disclosure by UC was useful evidence in determining obviousness, the weight of such evidence must “be carefully considered in light of all the circumstances.”</w:t>
      </w:r>
    </w:p>
    <w:p w14:paraId="403726F6" w14:textId="77777777" w:rsidR="00601881" w:rsidRPr="00EB487B" w:rsidRDefault="00601881" w:rsidP="00601881">
      <w:pPr>
        <w:rPr>
          <w:sz w:val="12"/>
        </w:rPr>
      </w:pPr>
      <w:r w:rsidRPr="00EB487B">
        <w:rPr>
          <w:sz w:val="12"/>
        </w:rPr>
        <w:t xml:space="preserve">It is unclear what the Federal Circuit’s decision means for the non-obviousness standard of CRISPR-related patents. Some observers have praised the ruling as affirming the Board’s comprehensive analysis of available factual evidence while noting that some evidence existed that could support a finding of obviousness. While the Federal Circuit rejected UC’s argument that simultaneous invention alone could not demonstrate a showing of obviousness, it was careful to state that such evidence had not demonstrated “a reasonable expectation of success given the ‘specific context of the art at the time.” This may suggest that </w:t>
      </w:r>
      <w:r w:rsidRPr="00EB487B">
        <w:rPr>
          <w:rStyle w:val="StyleUnderline"/>
        </w:rPr>
        <w:t>evidence of simultaneous invention may gain greater significance in future decisions as advances are made in CRISPR technology</w:t>
      </w:r>
      <w:r w:rsidRPr="00EB487B">
        <w:rPr>
          <w:sz w:val="12"/>
        </w:rPr>
        <w:t xml:space="preserve">. The Federal Circuit further clarified that its ruling determined that </w:t>
      </w:r>
      <w:r w:rsidRPr="00EB487B">
        <w:rPr>
          <w:rStyle w:val="StyleUnderline"/>
        </w:rPr>
        <w:t>the competing sets of patent claims comprised distinct subject matter and did not rule on the validity of either parties’ claims</w:t>
      </w:r>
      <w:r w:rsidRPr="00EB487B">
        <w:rPr>
          <w:sz w:val="12"/>
        </w:rPr>
        <w:t>.</w:t>
      </w:r>
    </w:p>
    <w:p w14:paraId="1EDE6F1B" w14:textId="77777777" w:rsidR="00601881" w:rsidRPr="00EB487B" w:rsidRDefault="00601881" w:rsidP="00601881">
      <w:pPr>
        <w:rPr>
          <w:sz w:val="12"/>
        </w:rPr>
      </w:pPr>
      <w:r w:rsidRPr="00EB487B">
        <w:rPr>
          <w:rStyle w:val="StyleUnderline"/>
        </w:rPr>
        <w:t xml:space="preserve">The Federal Circuit’s holding has also generated a heated discussion outside of the legal field. Many members of the scientific community have </w:t>
      </w:r>
      <w:r w:rsidRPr="00EB487B">
        <w:rPr>
          <w:rStyle w:val="Emphasis"/>
        </w:rPr>
        <w:t>criticized the decision</w:t>
      </w:r>
      <w:r w:rsidRPr="00EB487B">
        <w:rPr>
          <w:sz w:val="12"/>
        </w:rPr>
        <w:t xml:space="preserve">, with some indicating that they believe the Board’s factual determination does not reflect the practices found within the field of molecular biology. </w:t>
      </w:r>
      <w:r w:rsidRPr="00EB487B">
        <w:rPr>
          <w:rStyle w:val="StyleUnderline"/>
        </w:rPr>
        <w:t xml:space="preserve">The </w:t>
      </w:r>
      <w:r w:rsidRPr="002031ED">
        <w:rPr>
          <w:rStyle w:val="StyleUnderline"/>
          <w:highlight w:val="green"/>
        </w:rPr>
        <w:t>uncertainty</w:t>
      </w:r>
      <w:r w:rsidRPr="00EB487B">
        <w:rPr>
          <w:rStyle w:val="StyleUnderline"/>
        </w:rPr>
        <w:t xml:space="preserve"> resulting </w:t>
      </w:r>
      <w:r w:rsidRPr="002031ED">
        <w:rPr>
          <w:rStyle w:val="StyleUnderline"/>
          <w:highlight w:val="green"/>
        </w:rPr>
        <w:t xml:space="preserve">from </w:t>
      </w:r>
      <w:r w:rsidRPr="001C7DFD">
        <w:rPr>
          <w:rStyle w:val="StyleUnderline"/>
        </w:rPr>
        <w:t xml:space="preserve">the </w:t>
      </w:r>
      <w:r w:rsidRPr="00366B0D">
        <w:rPr>
          <w:rStyle w:val="StyleUnderline"/>
        </w:rPr>
        <w:t xml:space="preserve">Federal Circuit’s </w:t>
      </w:r>
      <w:r w:rsidRPr="002031ED">
        <w:rPr>
          <w:rStyle w:val="StyleUnderline"/>
          <w:highlight w:val="green"/>
        </w:rPr>
        <w:t>decision is</w:t>
      </w:r>
      <w:r w:rsidRPr="00EB487B">
        <w:rPr>
          <w:rStyle w:val="StyleUnderline"/>
        </w:rPr>
        <w:t xml:space="preserve"> also </w:t>
      </w:r>
      <w:r w:rsidRPr="002031ED">
        <w:rPr>
          <w:rStyle w:val="StyleUnderline"/>
          <w:highlight w:val="green"/>
        </w:rPr>
        <w:t>reflected in</w:t>
      </w:r>
      <w:r w:rsidRPr="00EB487B">
        <w:rPr>
          <w:rStyle w:val="StyleUnderline"/>
        </w:rPr>
        <w:t xml:space="preserve"> the </w:t>
      </w:r>
      <w:r w:rsidRPr="002031ED">
        <w:rPr>
          <w:rStyle w:val="Emphasis"/>
          <w:highlight w:val="green"/>
        </w:rPr>
        <w:t>confusion among</w:t>
      </w:r>
      <w:r w:rsidRPr="00EB487B">
        <w:rPr>
          <w:rStyle w:val="Emphasis"/>
        </w:rPr>
        <w:t xml:space="preserve"> third party </w:t>
      </w:r>
      <w:r w:rsidRPr="002031ED">
        <w:rPr>
          <w:rStyle w:val="Emphasis"/>
          <w:highlight w:val="green"/>
        </w:rPr>
        <w:t xml:space="preserve">innovators regarding who they should seek </w:t>
      </w:r>
      <w:r w:rsidRPr="001C7DFD">
        <w:rPr>
          <w:rStyle w:val="Emphasis"/>
        </w:rPr>
        <w:t xml:space="preserve">a </w:t>
      </w:r>
      <w:r w:rsidRPr="002031ED">
        <w:rPr>
          <w:rStyle w:val="Emphasis"/>
          <w:highlight w:val="green"/>
        </w:rPr>
        <w:t>license from</w:t>
      </w:r>
      <w:r w:rsidRPr="00EB487B">
        <w:rPr>
          <w:rStyle w:val="Emphasis"/>
        </w:rPr>
        <w:t xml:space="preserve"> in order to commercially exploit existing CRISPR patents</w:t>
      </w:r>
      <w:r w:rsidRPr="00EB487B">
        <w:rPr>
          <w:rStyle w:val="Style13ptBold"/>
          <w:sz w:val="12"/>
        </w:rPr>
        <w:t>.</w:t>
      </w:r>
      <w:r w:rsidRPr="00EB487B">
        <w:rPr>
          <w:sz w:val="12"/>
        </w:rPr>
        <w:t xml:space="preserve"> This confusion is further compounded by the fact that </w:t>
      </w:r>
      <w:r w:rsidRPr="00EB487B">
        <w:rPr>
          <w:rStyle w:val="Emphasis"/>
        </w:rPr>
        <w:t>the “</w:t>
      </w:r>
      <w:r w:rsidRPr="00366B0D">
        <w:rPr>
          <w:rStyle w:val="Emphasis"/>
        </w:rPr>
        <w:t>surrogate companies</w:t>
      </w:r>
      <w:r w:rsidRPr="00EB487B">
        <w:rPr>
          <w:rStyle w:val="Emphasis"/>
        </w:rPr>
        <w:t xml:space="preserve">” the Broad Institute and UC have created to manage the licensing of their patents </w:t>
      </w:r>
      <w:r w:rsidRPr="00366B0D">
        <w:rPr>
          <w:rStyle w:val="Emphasis"/>
        </w:rPr>
        <w:t>grant differing levels of exclusivity</w:t>
      </w:r>
      <w:r w:rsidRPr="00EB487B">
        <w:rPr>
          <w:rStyle w:val="Emphasis"/>
        </w:rPr>
        <w:t xml:space="preserve"> when licensing their patents</w:t>
      </w:r>
      <w:r w:rsidRPr="00EB487B">
        <w:rPr>
          <w:sz w:val="12"/>
        </w:rPr>
        <w:t>.</w:t>
      </w:r>
    </w:p>
    <w:p w14:paraId="56591A13" w14:textId="77777777" w:rsidR="00601881" w:rsidRPr="00EB487B" w:rsidRDefault="00601881" w:rsidP="00601881">
      <w:pPr>
        <w:rPr>
          <w:sz w:val="12"/>
        </w:rPr>
      </w:pPr>
      <w:r w:rsidRPr="00EB487B">
        <w:rPr>
          <w:rStyle w:val="StyleUnderline"/>
        </w:rPr>
        <w:t>Further complicating the determination of patent rights in the foundational CRISPR-Cas9 patent is a lack of uniformity among the various national (and multinational) patent offices</w:t>
      </w:r>
      <w:r w:rsidRPr="00EB487B">
        <w:rPr>
          <w:sz w:val="12"/>
        </w:rPr>
        <w:t xml:space="preserve">. Even before the Federal </w:t>
      </w:r>
      <w:r w:rsidRPr="003A508A">
        <w:rPr>
          <w:sz w:val="12"/>
        </w:rPr>
        <w:t xml:space="preserve">Circuit’s ruling, </w:t>
      </w:r>
      <w:r w:rsidRPr="003A508A">
        <w:rPr>
          <w:rStyle w:val="StyleUnderline"/>
        </w:rPr>
        <w:t>China’s State Intellectual Property Office</w:t>
      </w:r>
      <w:r w:rsidRPr="003A508A">
        <w:rPr>
          <w:sz w:val="12"/>
        </w:rPr>
        <w:t xml:space="preserve"> (now renamed National Intellectual Property Administration or CNIPA) </w:t>
      </w:r>
      <w:r w:rsidRPr="003A508A">
        <w:rPr>
          <w:rStyle w:val="StyleUnderline"/>
        </w:rPr>
        <w:t>granted UC a patent for its CRISPR technology, and the European Patent Office</w:t>
      </w:r>
      <w:r w:rsidRPr="003A508A">
        <w:rPr>
          <w:sz w:val="12"/>
        </w:rPr>
        <w:t xml:space="preserve"> (EPO) </w:t>
      </w:r>
      <w:r w:rsidRPr="003A508A">
        <w:rPr>
          <w:rStyle w:val="StyleUnderline"/>
        </w:rPr>
        <w:t>granted UC a patent for use CRISPR-Cas9</w:t>
      </w:r>
      <w:r w:rsidRPr="003A508A">
        <w:rPr>
          <w:sz w:val="12"/>
        </w:rPr>
        <w:t xml:space="preserve"> in both prokaryotic and eukaryotic organisms. </w:t>
      </w:r>
      <w:r w:rsidRPr="003A508A">
        <w:rPr>
          <w:rStyle w:val="StyleUnderline"/>
        </w:rPr>
        <w:t>The EPO subsequently rescinded a patent grant it had issued to the Broad Institute in 2015</w:t>
      </w:r>
      <w:r w:rsidRPr="003A508A">
        <w:rPr>
          <w:sz w:val="12"/>
        </w:rPr>
        <w:t xml:space="preserve">, finding that the prior art from UC’s patent demonstrated a lack of novelty for the invention. On January 17, 2020, </w:t>
      </w:r>
      <w:r w:rsidRPr="003A508A">
        <w:rPr>
          <w:rStyle w:val="StyleUnderline"/>
        </w:rPr>
        <w:t>the EPO’s Board of Appeal dismissed the Broad Institute’s appeal</w:t>
      </w:r>
      <w:r w:rsidRPr="003A508A">
        <w:rPr>
          <w:sz w:val="12"/>
        </w:rPr>
        <w:t xml:space="preserve"> against the rescission, and in February, the Board of Appeal rejected the Broad Institute’s opposition proceeding against UC’s patent. Rather than creating a clear standard within Europe, however, </w:t>
      </w:r>
      <w:r w:rsidRPr="003A508A">
        <w:rPr>
          <w:rStyle w:val="StyleUnderline"/>
        </w:rPr>
        <w:t xml:space="preserve">the EPO’s rulings have resulted in </w:t>
      </w:r>
      <w:r w:rsidRPr="003A508A">
        <w:rPr>
          <w:rStyle w:val="Emphasis"/>
        </w:rPr>
        <w:t>greater uncertainty</w:t>
      </w:r>
      <w:r w:rsidRPr="003A508A">
        <w:rPr>
          <w:rStyle w:val="StyleUnderline"/>
        </w:rPr>
        <w:t xml:space="preserve">, with both the Broad Institute and UC, as well as other patentholders, having overlapping patent rights that may result in </w:t>
      </w:r>
      <w:r w:rsidRPr="003A508A">
        <w:rPr>
          <w:rStyle w:val="Emphasis"/>
        </w:rPr>
        <w:t>further litigation</w:t>
      </w:r>
      <w:r w:rsidRPr="003A508A">
        <w:rPr>
          <w:sz w:val="12"/>
        </w:rPr>
        <w:t>. In</w:t>
      </w:r>
      <w:r w:rsidRPr="00EB487B">
        <w:rPr>
          <w:sz w:val="12"/>
        </w:rPr>
        <w:t xml:space="preserve"> addition, several of the Broad Institute’s EPO patents for CRISPR remain valid and the CNIPA has granted three patents to the Broad Institute for CRISPR technologies.</w:t>
      </w:r>
    </w:p>
    <w:p w14:paraId="334A3EBE" w14:textId="77777777" w:rsidR="00601881" w:rsidRDefault="00601881" w:rsidP="00601881">
      <w:pPr>
        <w:rPr>
          <w:sz w:val="12"/>
        </w:rPr>
      </w:pPr>
      <w:r w:rsidRPr="00EB487B">
        <w:rPr>
          <w:sz w:val="12"/>
        </w:rPr>
        <w:t xml:space="preserve">Perhaps </w:t>
      </w:r>
      <w:r w:rsidRPr="003A508A">
        <w:rPr>
          <w:rStyle w:val="StyleUnderline"/>
          <w:highlight w:val="green"/>
        </w:rPr>
        <w:t>the</w:t>
      </w:r>
      <w:r w:rsidRPr="00EB487B">
        <w:rPr>
          <w:rStyle w:val="StyleUnderline"/>
        </w:rPr>
        <w:t xml:space="preserve"> most worrying development has been </w:t>
      </w:r>
      <w:r w:rsidRPr="001C7DFD">
        <w:rPr>
          <w:rStyle w:val="StyleUnderline"/>
        </w:rPr>
        <w:t xml:space="preserve">the </w:t>
      </w:r>
      <w:r w:rsidRPr="002031ED">
        <w:rPr>
          <w:rStyle w:val="Emphasis"/>
          <w:highlight w:val="green"/>
        </w:rPr>
        <w:t>renewal of</w:t>
      </w:r>
      <w:r w:rsidRPr="00EB487B">
        <w:rPr>
          <w:rStyle w:val="Emphasis"/>
        </w:rPr>
        <w:t xml:space="preserve"> UC and the Broad Institute’s legal </w:t>
      </w:r>
      <w:r w:rsidRPr="002031ED">
        <w:rPr>
          <w:rStyle w:val="Emphasis"/>
          <w:highlight w:val="green"/>
        </w:rPr>
        <w:t>battle</w:t>
      </w:r>
      <w:r w:rsidRPr="00EB487B">
        <w:rPr>
          <w:rStyle w:val="StyleUnderline"/>
        </w:rPr>
        <w:t xml:space="preserve"> in the United States</w:t>
      </w:r>
      <w:r w:rsidRPr="00EB487B">
        <w:rPr>
          <w:sz w:val="12"/>
        </w:rPr>
        <w:t xml:space="preserve">. In June 2019, the Board filed documents to commence interference proceedings between the Broad Institute and UC’s patents that will address the question of priority. These new interference proceedings, which will examine who first invented the use of CRISPR-Cas9 in eukaryotic organisms, have already begun with both parties accusing the other of engaging in questionable legal conduct. Although some observers are optimistic that the new interference proceedings may induce the parties to reach a settlement, it is equally possible that </w:t>
      </w:r>
      <w:r w:rsidRPr="00EB487B">
        <w:rPr>
          <w:rStyle w:val="StyleUnderline"/>
        </w:rPr>
        <w:t xml:space="preserve">the proceedings may result in a protracted legal battle and another appeal to the Federal Circuit. The protracted </w:t>
      </w:r>
      <w:r w:rsidRPr="002031ED">
        <w:rPr>
          <w:rStyle w:val="StyleUnderline"/>
        </w:rPr>
        <w:t>legal</w:t>
      </w:r>
      <w:r w:rsidRPr="00EB487B">
        <w:rPr>
          <w:rStyle w:val="StyleUnderline"/>
        </w:rPr>
        <w:t xml:space="preserve"> </w:t>
      </w:r>
      <w:r w:rsidRPr="002031ED">
        <w:rPr>
          <w:rStyle w:val="StyleUnderline"/>
        </w:rPr>
        <w:t>battles</w:t>
      </w:r>
      <w:r w:rsidRPr="00EB487B">
        <w:rPr>
          <w:rStyle w:val="StyleUnderline"/>
        </w:rPr>
        <w:t xml:space="preserve"> surrounding the UC and the Broad Institute’s CRISPR </w:t>
      </w:r>
      <w:r w:rsidRPr="002031ED">
        <w:rPr>
          <w:rStyle w:val="StyleUnderline"/>
        </w:rPr>
        <w:t xml:space="preserve">patents have </w:t>
      </w:r>
      <w:r w:rsidRPr="002031ED">
        <w:rPr>
          <w:rStyle w:val="StyleUnderline"/>
          <w:highlight w:val="green"/>
        </w:rPr>
        <w:t xml:space="preserve">created </w:t>
      </w:r>
      <w:r w:rsidRPr="001C7DFD">
        <w:rPr>
          <w:rStyle w:val="Emphasis"/>
        </w:rPr>
        <w:t xml:space="preserve">significant </w:t>
      </w:r>
      <w:r w:rsidRPr="002031ED">
        <w:rPr>
          <w:rStyle w:val="Emphasis"/>
          <w:highlight w:val="green"/>
        </w:rPr>
        <w:t xml:space="preserve">uncertainty as to </w:t>
      </w:r>
      <w:r w:rsidRPr="002031ED">
        <w:rPr>
          <w:rStyle w:val="Emphasis"/>
        </w:rPr>
        <w:t xml:space="preserve">the final </w:t>
      </w:r>
      <w:r w:rsidRPr="002031ED">
        <w:rPr>
          <w:rStyle w:val="Emphasis"/>
          <w:highlight w:val="green"/>
        </w:rPr>
        <w:t>determination of ownership and patentability</w:t>
      </w:r>
      <w:r w:rsidRPr="002031ED">
        <w:rPr>
          <w:sz w:val="12"/>
          <w:highlight w:val="green"/>
        </w:rPr>
        <w:t xml:space="preserve">. </w:t>
      </w:r>
      <w:r w:rsidRPr="002031ED">
        <w:rPr>
          <w:rStyle w:val="StyleUnderline"/>
          <w:highlight w:val="green"/>
        </w:rPr>
        <w:t>What is certain</w:t>
      </w:r>
      <w:r w:rsidRPr="00EB487B">
        <w:rPr>
          <w:rStyle w:val="StyleUnderline"/>
        </w:rPr>
        <w:t xml:space="preserve">, however, </w:t>
      </w:r>
      <w:r w:rsidRPr="002031ED">
        <w:rPr>
          <w:rStyle w:val="StyleUnderline"/>
          <w:highlight w:val="green"/>
        </w:rPr>
        <w:t xml:space="preserve">is </w:t>
      </w:r>
      <w:r w:rsidRPr="001C7DFD">
        <w:rPr>
          <w:rStyle w:val="StyleUnderline"/>
        </w:rPr>
        <w:t xml:space="preserve">the </w:t>
      </w:r>
      <w:r w:rsidRPr="002031ED">
        <w:rPr>
          <w:rStyle w:val="StyleUnderline"/>
          <w:highlight w:val="green"/>
        </w:rPr>
        <w:t xml:space="preserve">need for </w:t>
      </w:r>
      <w:r w:rsidRPr="002031ED">
        <w:rPr>
          <w:rStyle w:val="Emphasis"/>
          <w:highlight w:val="green"/>
        </w:rPr>
        <w:t>greater clarity</w:t>
      </w:r>
      <w:r w:rsidRPr="00EB487B">
        <w:rPr>
          <w:sz w:val="12"/>
        </w:rPr>
        <w:t xml:space="preserve"> in patent rights in order </w:t>
      </w:r>
      <w:r w:rsidRPr="002031ED">
        <w:rPr>
          <w:rStyle w:val="Emphasis"/>
          <w:highlight w:val="green"/>
        </w:rPr>
        <w:t>to make researchers feel secure</w:t>
      </w:r>
      <w:r w:rsidRPr="00EB487B">
        <w:rPr>
          <w:rStyle w:val="Emphasis"/>
        </w:rPr>
        <w:t xml:space="preserve"> </w:t>
      </w:r>
      <w:r w:rsidRPr="002031ED">
        <w:rPr>
          <w:rStyle w:val="Emphasis"/>
          <w:highlight w:val="green"/>
        </w:rPr>
        <w:t>in developing further</w:t>
      </w:r>
      <w:r w:rsidRPr="00EB487B">
        <w:rPr>
          <w:rStyle w:val="Emphasis"/>
        </w:rPr>
        <w:t xml:space="preserve"> technological </w:t>
      </w:r>
      <w:r w:rsidRPr="002031ED">
        <w:rPr>
          <w:rStyle w:val="Emphasis"/>
          <w:highlight w:val="green"/>
        </w:rPr>
        <w:t>innovations</w:t>
      </w:r>
      <w:r w:rsidRPr="00EB487B">
        <w:rPr>
          <w:rStyle w:val="Emphasis"/>
        </w:rPr>
        <w:t xml:space="preserve"> using CRISPR</w:t>
      </w:r>
      <w:r w:rsidRPr="00EB487B">
        <w:rPr>
          <w:sz w:val="12"/>
        </w:rPr>
        <w:t>-.</w:t>
      </w:r>
    </w:p>
    <w:p w14:paraId="4255D1D2" w14:textId="77777777" w:rsidR="00601881" w:rsidRDefault="00601881" w:rsidP="00601881">
      <w:pPr>
        <w:rPr>
          <w:sz w:val="12"/>
        </w:rPr>
      </w:pPr>
    </w:p>
    <w:p w14:paraId="715F341C" w14:textId="77777777" w:rsidR="00601881" w:rsidRDefault="00601881" w:rsidP="00601881">
      <w:pPr>
        <w:pStyle w:val="Heading4"/>
      </w:pPr>
      <w:r>
        <w:t xml:space="preserve">CRISPR </w:t>
      </w:r>
      <w:r w:rsidRPr="007A7992">
        <w:rPr>
          <w:u w:val="single"/>
        </w:rPr>
        <w:t>solves disease</w:t>
      </w:r>
      <w:r>
        <w:t xml:space="preserve">, but </w:t>
      </w:r>
      <w:r w:rsidRPr="00B34D59">
        <w:rPr>
          <w:u w:val="single"/>
        </w:rPr>
        <w:t>continued innovation</w:t>
      </w:r>
      <w:r>
        <w:t xml:space="preserve"> is key </w:t>
      </w:r>
    </w:p>
    <w:p w14:paraId="6C5F19AB" w14:textId="77777777" w:rsidR="00601881" w:rsidRPr="00EC5891" w:rsidRDefault="00601881" w:rsidP="00601881">
      <w:pPr>
        <w:rPr>
          <w:rStyle w:val="Style13ptBold"/>
        </w:rPr>
      </w:pPr>
      <w:r w:rsidRPr="00EC5891">
        <w:rPr>
          <w:rStyle w:val="Style13ptBold"/>
        </w:rPr>
        <w:t xml:space="preserve">Thorne 20 </w:t>
      </w:r>
      <w:r w:rsidRPr="00EC5891">
        <w:t xml:space="preserve">[(Lucy, PhD, received a BSc. in Biochemistry from University of Leeds and a Ph.D. in Biological Sciences from University of Liverpool in the UK. She is currently working as a freelance consultant in Cambridge, UK writing CRISPR-related content for Biocompare.) “CRISPR-Cas Gene Editing: A New Weapon against Infectious Disease” Biocompare, 1/14/2020. </w:t>
      </w:r>
      <w:hyperlink r:id="rId14" w:history="1">
        <w:r w:rsidRPr="00EC5891">
          <w:rPr>
            <w:rStyle w:val="Hyperlink"/>
          </w:rPr>
          <w:t>https://www.biocompare.com/Editorial-Articles/559757-CRISPR-Cas-Gene-Editing-A-New-Weapon-against-Infectious-Disease/</w:t>
        </w:r>
      </w:hyperlink>
      <w:r w:rsidRPr="00EC5891">
        <w:t>] BC</w:t>
      </w:r>
    </w:p>
    <w:p w14:paraId="1768ACEF" w14:textId="77777777" w:rsidR="00601881" w:rsidRPr="00EC5891" w:rsidRDefault="00601881" w:rsidP="00601881">
      <w:pPr>
        <w:rPr>
          <w:rStyle w:val="Emphasis"/>
        </w:rPr>
      </w:pPr>
      <w:r w:rsidRPr="00EC5891">
        <w:rPr>
          <w:rStyle w:val="StyleUnderline"/>
        </w:rPr>
        <w:t xml:space="preserve">Infectious disease is a common cause of death worldwide, but </w:t>
      </w:r>
      <w:r w:rsidRPr="001C7DFD">
        <w:rPr>
          <w:rStyle w:val="StyleUnderline"/>
        </w:rPr>
        <w:t>the rise of antibiotic-resistant bacterial strains and lack of effective antiviral treatments means a p</w:t>
      </w:r>
      <w:r w:rsidRPr="00EC5891">
        <w:rPr>
          <w:rStyle w:val="StyleUnderline"/>
        </w:rPr>
        <w:t xml:space="preserve">otential </w:t>
      </w:r>
      <w:r w:rsidRPr="00EC5891">
        <w:rPr>
          <w:rStyle w:val="Emphasis"/>
          <w:highlight w:val="green"/>
        </w:rPr>
        <w:t>future risk</w:t>
      </w:r>
      <w:r w:rsidRPr="00EC5891">
        <w:rPr>
          <w:rStyle w:val="Emphasis"/>
        </w:rPr>
        <w:t xml:space="preserve"> of increased mortality</w:t>
      </w:r>
      <w:r w:rsidRPr="00EC5891">
        <w:rPr>
          <w:rStyle w:val="StyleUnderline"/>
        </w:rPr>
        <w:t xml:space="preserve"> and </w:t>
      </w:r>
      <w:r w:rsidRPr="00EC5891">
        <w:rPr>
          <w:rStyle w:val="Emphasis"/>
        </w:rPr>
        <w:t>global economic burden</w:t>
      </w:r>
      <w:r w:rsidRPr="00EC5891">
        <w:rPr>
          <w:rStyle w:val="StyleUnderline"/>
        </w:rPr>
        <w:t xml:space="preserve"> </w:t>
      </w:r>
      <w:r w:rsidRPr="00EC5891">
        <w:rPr>
          <w:rStyle w:val="StyleUnderline"/>
          <w:highlight w:val="green"/>
        </w:rPr>
        <w:t>due to</w:t>
      </w:r>
      <w:r w:rsidRPr="00EC5891">
        <w:rPr>
          <w:rStyle w:val="StyleUnderline"/>
        </w:rPr>
        <w:t xml:space="preserve"> </w:t>
      </w:r>
      <w:r w:rsidRPr="00EC5891">
        <w:rPr>
          <w:rStyle w:val="StyleUnderline"/>
          <w:highlight w:val="green"/>
        </w:rPr>
        <w:t>untreatable infections</w:t>
      </w:r>
      <w:r>
        <w:t xml:space="preserve">. This article discusses how </w:t>
      </w:r>
      <w:r w:rsidRPr="00EC5891">
        <w:rPr>
          <w:rStyle w:val="Emphasis"/>
          <w:highlight w:val="green"/>
        </w:rPr>
        <w:t>CRISPR</w:t>
      </w:r>
      <w:r w:rsidRPr="00EC5891">
        <w:rPr>
          <w:rStyle w:val="Emphasis"/>
        </w:rPr>
        <w:t xml:space="preserve">-Cas gene-editing technology </w:t>
      </w:r>
      <w:r w:rsidRPr="00EC5891">
        <w:rPr>
          <w:rStyle w:val="Emphasis"/>
          <w:highlight w:val="green"/>
        </w:rPr>
        <w:t xml:space="preserve">is helping in </w:t>
      </w:r>
      <w:r w:rsidRPr="001C7DFD">
        <w:rPr>
          <w:rStyle w:val="Emphasis"/>
        </w:rPr>
        <w:t xml:space="preserve">the </w:t>
      </w:r>
      <w:r w:rsidRPr="00EC5891">
        <w:rPr>
          <w:rStyle w:val="Emphasis"/>
          <w:highlight w:val="green"/>
        </w:rPr>
        <w:t>fight against</w:t>
      </w:r>
      <w:r w:rsidRPr="00EC5891">
        <w:rPr>
          <w:rStyle w:val="Emphasis"/>
        </w:rPr>
        <w:t xml:space="preserve"> increasingly </w:t>
      </w:r>
      <w:r w:rsidRPr="00EC5891">
        <w:rPr>
          <w:rStyle w:val="Emphasis"/>
          <w:highlight w:val="green"/>
        </w:rPr>
        <w:t>resistant</w:t>
      </w:r>
      <w:r w:rsidRPr="00EC5891">
        <w:rPr>
          <w:rStyle w:val="Emphasis"/>
        </w:rPr>
        <w:t xml:space="preserve"> bacterial </w:t>
      </w:r>
      <w:r w:rsidRPr="00EC5891">
        <w:rPr>
          <w:rStyle w:val="Emphasis"/>
          <w:highlight w:val="green"/>
        </w:rPr>
        <w:t>infections and</w:t>
      </w:r>
      <w:r w:rsidRPr="00EC5891">
        <w:rPr>
          <w:rStyle w:val="Emphasis"/>
        </w:rPr>
        <w:t xml:space="preserve"> rapidly </w:t>
      </w:r>
      <w:r w:rsidRPr="00EC5891">
        <w:rPr>
          <w:rStyle w:val="Emphasis"/>
          <w:highlight w:val="green"/>
        </w:rPr>
        <w:t>mutating viruses</w:t>
      </w:r>
      <w:r>
        <w:t>—</w:t>
      </w:r>
      <w:r w:rsidRPr="00EC5891">
        <w:rPr>
          <w:rStyle w:val="StyleUnderline"/>
        </w:rPr>
        <w:t xml:space="preserve">from facilitating a better understand of host-pathogen interactions and improving diagnosis, to potentially </w:t>
      </w:r>
      <w:r w:rsidRPr="00EC5891">
        <w:rPr>
          <w:rStyle w:val="StyleUnderline"/>
          <w:highlight w:val="green"/>
        </w:rPr>
        <w:t xml:space="preserve">providing </w:t>
      </w:r>
      <w:r w:rsidRPr="001C7DFD">
        <w:rPr>
          <w:rStyle w:val="Emphasis"/>
        </w:rPr>
        <w:t xml:space="preserve">a </w:t>
      </w:r>
      <w:r w:rsidRPr="00EC5891">
        <w:rPr>
          <w:rStyle w:val="Emphasis"/>
          <w:highlight w:val="green"/>
        </w:rPr>
        <w:t xml:space="preserve">new way to treat </w:t>
      </w:r>
      <w:r w:rsidRPr="00EC5891">
        <w:rPr>
          <w:rStyle w:val="Emphasis"/>
        </w:rPr>
        <w:t xml:space="preserve">infectious </w:t>
      </w:r>
      <w:r w:rsidRPr="00EC5891">
        <w:rPr>
          <w:rStyle w:val="Emphasis"/>
          <w:highlight w:val="green"/>
        </w:rPr>
        <w:t>disease.</w:t>
      </w:r>
    </w:p>
    <w:p w14:paraId="25BF1163" w14:textId="77777777" w:rsidR="00601881" w:rsidRDefault="00601881" w:rsidP="00601881">
      <w:r>
        <w:t>The CRISPR revolution</w:t>
      </w:r>
    </w:p>
    <w:p w14:paraId="2E0ABE29" w14:textId="77777777" w:rsidR="00601881" w:rsidRDefault="00601881" w:rsidP="00601881">
      <w:r w:rsidRPr="00EC5891">
        <w:rPr>
          <w:rStyle w:val="StyleUnderline"/>
        </w:rPr>
        <w:t>The CRISPR locus</w:t>
      </w:r>
      <w:r>
        <w:t xml:space="preserve"> (short for clustered regularly interspersed short palindromic repeats) </w:t>
      </w:r>
      <w:r w:rsidRPr="00EC5891">
        <w:rPr>
          <w:rStyle w:val="StyleUnderline"/>
        </w:rPr>
        <w:t>was first discovered in E.coli in 1987 and found to be the basis of a bacterial adaptive immune system, providing prokaryotes with protection against foreign genetic material.</w:t>
      </w:r>
      <w:r>
        <w:t xml:space="preserve">1 </w:t>
      </w:r>
      <w:r w:rsidRPr="00EC5891">
        <w:rPr>
          <w:rStyle w:val="Emphasis"/>
        </w:rPr>
        <w:t xml:space="preserve">The </w:t>
      </w:r>
      <w:r w:rsidRPr="00EC5891">
        <w:rPr>
          <w:rStyle w:val="Emphasis"/>
          <w:highlight w:val="green"/>
        </w:rPr>
        <w:t>CRISPR</w:t>
      </w:r>
      <w:r w:rsidRPr="00EC5891">
        <w:rPr>
          <w:rStyle w:val="Emphasis"/>
        </w:rPr>
        <w:t>-Cas syste</w:t>
      </w:r>
      <w:r w:rsidRPr="003A508A">
        <w:rPr>
          <w:rStyle w:val="Emphasis"/>
        </w:rPr>
        <w:t>m has since been repurposed into a powerful but relatively simple programmable gene-editing technology</w:t>
      </w:r>
      <w:r w:rsidRPr="003A508A">
        <w:t xml:space="preserve">. </w:t>
      </w:r>
      <w:r w:rsidRPr="003A508A">
        <w:rPr>
          <w:rStyle w:val="StyleUnderline"/>
        </w:rPr>
        <w:t>A short single-guide RNA molecule</w:t>
      </w:r>
      <w:r w:rsidRPr="003A508A">
        <w:t xml:space="preserve"> (sgRNA) </w:t>
      </w:r>
      <w:r w:rsidRPr="003A508A">
        <w:rPr>
          <w:rStyle w:val="StyleUnderline"/>
        </w:rPr>
        <w:t>guides the Cas9 endonuclease to the target site, where a double-strand break is introduced. This activates intrinsic cellular DNA repair pathways, either the non-homologous end joining</w:t>
      </w:r>
      <w:r w:rsidRPr="003A508A">
        <w:t xml:space="preserve"> (NHEJ) </w:t>
      </w:r>
      <w:r w:rsidRPr="003A508A">
        <w:rPr>
          <w:rStyle w:val="StyleUnderline"/>
        </w:rPr>
        <w:t>pathway that results in a disabling deletion of the target gene, or homologous</w:t>
      </w:r>
      <w:r w:rsidRPr="00EC5891">
        <w:rPr>
          <w:rStyle w:val="StyleUnderline"/>
        </w:rPr>
        <w:t xml:space="preserve"> repair</w:t>
      </w:r>
      <w:r>
        <w:t xml:space="preserve"> (HR) </w:t>
      </w:r>
      <w:r w:rsidRPr="00EC5891">
        <w:rPr>
          <w:rStyle w:val="StyleUnderline"/>
        </w:rPr>
        <w:t>that allows the integration of a donor sequence at the target locus</w:t>
      </w:r>
      <w:r>
        <w:t xml:space="preserve">. As well </w:t>
      </w:r>
      <w:r w:rsidRPr="00EC5891">
        <w:rPr>
          <w:rStyle w:val="StyleUnderline"/>
        </w:rPr>
        <w:t>as gene knockout and targeted changes to the genetic sequence, gene expression can be regulated</w:t>
      </w:r>
      <w:r>
        <w:t>. Other modifications at the target site are also possible with the use of a catalytically inactive version of Cas9 (dCas9)—</w:t>
      </w:r>
      <w:r w:rsidRPr="001C7DFD">
        <w:rPr>
          <w:rStyle w:val="Emphasis"/>
        </w:rPr>
        <w:t xml:space="preserve">the </w:t>
      </w:r>
      <w:r w:rsidRPr="00EC5891">
        <w:rPr>
          <w:rStyle w:val="Emphasis"/>
          <w:highlight w:val="green"/>
        </w:rPr>
        <w:t>expanded</w:t>
      </w:r>
      <w:r w:rsidRPr="00EC5891">
        <w:rPr>
          <w:rStyle w:val="Emphasis"/>
        </w:rPr>
        <w:t xml:space="preserve"> CRISPR </w:t>
      </w:r>
      <w:r w:rsidRPr="00EC5891">
        <w:rPr>
          <w:rStyle w:val="Emphasis"/>
          <w:highlight w:val="green"/>
        </w:rPr>
        <w:t>toolkit</w:t>
      </w:r>
      <w:r w:rsidRPr="00EC5891">
        <w:rPr>
          <w:rStyle w:val="Emphasis"/>
        </w:rPr>
        <w:t xml:space="preserve"> also </w:t>
      </w:r>
      <w:r w:rsidRPr="00EC5891">
        <w:rPr>
          <w:rStyle w:val="Emphasis"/>
          <w:highlight w:val="green"/>
        </w:rPr>
        <w:t xml:space="preserve">includes modulation of </w:t>
      </w:r>
      <w:r w:rsidRPr="00EC5891">
        <w:rPr>
          <w:rStyle w:val="Emphasis"/>
        </w:rPr>
        <w:t xml:space="preserve">gene </w:t>
      </w:r>
      <w:r w:rsidRPr="00EC5891">
        <w:rPr>
          <w:rStyle w:val="Emphasis"/>
          <w:highlight w:val="green"/>
        </w:rPr>
        <w:t>expression</w:t>
      </w:r>
      <w:r>
        <w:t xml:space="preserve"> (CRISPRi and CRISPRa) </w:t>
      </w:r>
      <w:r w:rsidRPr="00EC5891">
        <w:rPr>
          <w:rStyle w:val="Emphasis"/>
          <w:highlight w:val="green"/>
        </w:rPr>
        <w:t>and base editing</w:t>
      </w:r>
      <w:r w:rsidRPr="00EC5891">
        <w:rPr>
          <w:highlight w:val="green"/>
        </w:rPr>
        <w:t>.</w:t>
      </w:r>
    </w:p>
    <w:p w14:paraId="6D2DF166" w14:textId="77777777" w:rsidR="00601881" w:rsidRDefault="00601881" w:rsidP="00601881">
      <w:r>
        <w:t xml:space="preserve">Since the first CRISPR gene-editing experiments were demonstrated in 2012, </w:t>
      </w:r>
      <w:r w:rsidRPr="00EC5891">
        <w:rPr>
          <w:rStyle w:val="StyleUnderline"/>
        </w:rPr>
        <w:t xml:space="preserve">the </w:t>
      </w:r>
      <w:r w:rsidRPr="00EC5891">
        <w:rPr>
          <w:rStyle w:val="StyleUnderline"/>
          <w:highlight w:val="green"/>
        </w:rPr>
        <w:t>CRISPR</w:t>
      </w:r>
      <w:r w:rsidRPr="00EC5891">
        <w:rPr>
          <w:rStyle w:val="StyleUnderline"/>
        </w:rPr>
        <w:t>-Cas9 technology has exploded into the biological sciences and been rapidly adopted by the scientific community</w:t>
      </w:r>
      <w:r w:rsidRPr="00EC5891">
        <w:rPr>
          <w:rStyle w:val="Emphasis"/>
        </w:rPr>
        <w:t xml:space="preserve">. CRISPR </w:t>
      </w:r>
      <w:r w:rsidRPr="00EC5891">
        <w:rPr>
          <w:rStyle w:val="Emphasis"/>
          <w:highlight w:val="green"/>
        </w:rPr>
        <w:t>has</w:t>
      </w:r>
      <w:r w:rsidRPr="00EC5891">
        <w:rPr>
          <w:rStyle w:val="Emphasis"/>
        </w:rPr>
        <w:t xml:space="preserve"> already </w:t>
      </w:r>
      <w:r w:rsidRPr="00EC5891">
        <w:rPr>
          <w:rStyle w:val="Emphasis"/>
          <w:highlight w:val="green"/>
        </w:rPr>
        <w:t xml:space="preserve">shown promise in </w:t>
      </w:r>
      <w:r w:rsidRPr="001C7DFD">
        <w:rPr>
          <w:rStyle w:val="Emphasis"/>
        </w:rPr>
        <w:t xml:space="preserve">the </w:t>
      </w:r>
      <w:r w:rsidRPr="00EC5891">
        <w:rPr>
          <w:rStyle w:val="Emphasis"/>
          <w:highlight w:val="green"/>
        </w:rPr>
        <w:t>prevention of malaria</w:t>
      </w:r>
      <w:r w:rsidRPr="00EC5891">
        <w:rPr>
          <w:rStyle w:val="Emphasis"/>
        </w:rPr>
        <w:t xml:space="preserve">, </w:t>
      </w:r>
      <w:r w:rsidRPr="00EC5891">
        <w:rPr>
          <w:rStyle w:val="Emphasis"/>
          <w:highlight w:val="green"/>
        </w:rPr>
        <w:t>tuberculosis, and herpes</w:t>
      </w:r>
      <w:r w:rsidRPr="00EC5891">
        <w:rPr>
          <w:rStyle w:val="Emphasis"/>
        </w:rPr>
        <w:t xml:space="preserve"> simplex virus.</w:t>
      </w:r>
      <w:r>
        <w:t>2 Below, we highlight a few ways in which CRISPR has been recently applied to improving our understanding, treatment, and ongoing diagnosis of infectious disease.</w:t>
      </w:r>
    </w:p>
    <w:p w14:paraId="1692D356" w14:textId="77777777" w:rsidR="00601881" w:rsidRDefault="00601881" w:rsidP="00601881">
      <w:r>
        <w:t>Functional genomics with CRISPR to determine new antimicrobial targets</w:t>
      </w:r>
    </w:p>
    <w:p w14:paraId="19C258B2" w14:textId="77777777" w:rsidR="00601881" w:rsidRPr="00EC5891" w:rsidRDefault="00601881" w:rsidP="00601881">
      <w:pPr>
        <w:rPr>
          <w:rStyle w:val="StyleUnderline"/>
        </w:rPr>
      </w:pPr>
      <w:r w:rsidRPr="00EC5891">
        <w:rPr>
          <w:rStyle w:val="Emphasis"/>
          <w:highlight w:val="green"/>
        </w:rPr>
        <w:t>There is currently a</w:t>
      </w:r>
      <w:r w:rsidRPr="00EC5891">
        <w:rPr>
          <w:rStyle w:val="Emphasis"/>
        </w:rPr>
        <w:t xml:space="preserve"> distinct </w:t>
      </w:r>
      <w:r w:rsidRPr="00EC5891">
        <w:rPr>
          <w:rStyle w:val="Emphasis"/>
          <w:highlight w:val="green"/>
        </w:rPr>
        <w:t>lack of</w:t>
      </w:r>
      <w:r w:rsidRPr="00EC5891">
        <w:rPr>
          <w:rStyle w:val="Emphasis"/>
        </w:rPr>
        <w:t xml:space="preserve"> new </w:t>
      </w:r>
      <w:r w:rsidRPr="00EC5891">
        <w:rPr>
          <w:rStyle w:val="Emphasis"/>
          <w:highlight w:val="green"/>
        </w:rPr>
        <w:t>antibiotics and</w:t>
      </w:r>
      <w:r w:rsidRPr="00EC5891">
        <w:rPr>
          <w:rStyle w:val="Emphasis"/>
        </w:rPr>
        <w:t xml:space="preserve"> antiviral </w:t>
      </w:r>
      <w:r w:rsidRPr="00EC5891">
        <w:rPr>
          <w:rStyle w:val="Emphasis"/>
          <w:highlight w:val="green"/>
        </w:rPr>
        <w:t>drugs making it to the clinic</w:t>
      </w:r>
      <w:r w:rsidRPr="00EC5891">
        <w:rPr>
          <w:highlight w:val="green"/>
        </w:rPr>
        <w:t xml:space="preserve">. </w:t>
      </w:r>
      <w:r w:rsidRPr="00EC5891">
        <w:rPr>
          <w:rStyle w:val="StyleUnderline"/>
          <w:highlight w:val="green"/>
        </w:rPr>
        <w:t>Understanding host-pathogen</w:t>
      </w:r>
      <w:r w:rsidRPr="00EC5891">
        <w:rPr>
          <w:rStyle w:val="StyleUnderline"/>
        </w:rPr>
        <w:t xml:space="preserve"> mechanism</w:t>
      </w:r>
      <w:r w:rsidRPr="00EC5891">
        <w:rPr>
          <w:rStyle w:val="StyleUnderline"/>
          <w:highlight w:val="green"/>
        </w:rPr>
        <w:t>s</w:t>
      </w:r>
      <w:r w:rsidRPr="00EC5891">
        <w:rPr>
          <w:rStyle w:val="StyleUnderline"/>
        </w:rPr>
        <w:t xml:space="preserve"> that govern how microbes induce pathogenesis </w:t>
      </w:r>
      <w:r w:rsidRPr="00EC5891">
        <w:rPr>
          <w:rStyle w:val="StyleUnderline"/>
          <w:highlight w:val="green"/>
        </w:rPr>
        <w:t>is crucial</w:t>
      </w:r>
      <w:r w:rsidRPr="00EC5891">
        <w:rPr>
          <w:rStyle w:val="StyleUnderline"/>
        </w:rPr>
        <w:t xml:space="preserve"> for identifying new targets </w:t>
      </w:r>
      <w:r w:rsidRPr="00EC5891">
        <w:rPr>
          <w:rStyle w:val="StyleUnderline"/>
          <w:highlight w:val="green"/>
        </w:rPr>
        <w:t>for</w:t>
      </w:r>
      <w:r w:rsidRPr="00EC5891">
        <w:rPr>
          <w:rStyle w:val="StyleUnderline"/>
        </w:rPr>
        <w:t xml:space="preserve"> rapid </w:t>
      </w:r>
      <w:r w:rsidRPr="00EC5891">
        <w:rPr>
          <w:rStyle w:val="StyleUnderline"/>
          <w:highlight w:val="green"/>
        </w:rPr>
        <w:t>drug discovery</w:t>
      </w:r>
      <w:r w:rsidRPr="00EC5891">
        <w:rPr>
          <w:rStyle w:val="StyleUnderline"/>
        </w:rPr>
        <w:t xml:space="preserve"> </w:t>
      </w:r>
      <w:r w:rsidRPr="00EC5891">
        <w:rPr>
          <w:rStyle w:val="StyleUnderline"/>
          <w:highlight w:val="green"/>
        </w:rPr>
        <w:t>and</w:t>
      </w:r>
      <w:r w:rsidRPr="00EC5891">
        <w:rPr>
          <w:rStyle w:val="StyleUnderline"/>
        </w:rPr>
        <w:t xml:space="preserve"> vaccine </w:t>
      </w:r>
      <w:r w:rsidRPr="00EC5891">
        <w:rPr>
          <w:rStyle w:val="StyleUnderline"/>
          <w:highlight w:val="green"/>
        </w:rPr>
        <w:t>development</w:t>
      </w:r>
      <w:r>
        <w:t xml:space="preserve">. Soon after its debut, </w:t>
      </w:r>
      <w:r w:rsidRPr="00EC5891">
        <w:rPr>
          <w:rStyle w:val="StyleUnderline"/>
        </w:rPr>
        <w:t>CRISPR-Cas9 was applied to functional genomic screening</w:t>
      </w:r>
      <w:r>
        <w:t xml:space="preserve">. Using a pooled sgRNA library workflow, </w:t>
      </w:r>
      <w:r w:rsidRPr="00EC5891">
        <w:rPr>
          <w:rStyle w:val="StyleUnderline"/>
        </w:rPr>
        <w:t>CRISPR-Cas9 was successfully used at scale to enable high-throughput, genome-wide loss of function studies. CRISPR-Cas9 genome-wide screening has since been employed in a variety of pathogens to determine the molecular pathways that drive pathogenesis. These include identifying how the α-hemolysin virulence factor S.aureus causes cytotoxicity and genes involved in host-cell dependencies from Zika virus.3,4</w:t>
      </w:r>
    </w:p>
    <w:p w14:paraId="4FD15EF5" w14:textId="77777777" w:rsidR="00601881" w:rsidRDefault="00601881" w:rsidP="00601881">
      <w:r>
        <w:t>CRISPR-Cas9 as a next-generation diagnostic for antimicrobial-resistance genes</w:t>
      </w:r>
    </w:p>
    <w:p w14:paraId="2E34C2FC" w14:textId="77777777" w:rsidR="00601881" w:rsidRPr="00EC5891" w:rsidRDefault="00601881" w:rsidP="00601881">
      <w:pPr>
        <w:rPr>
          <w:rStyle w:val="StyleUnderline"/>
        </w:rPr>
      </w:pPr>
      <w:r>
        <w:t xml:space="preserve">Since the discovery of penicillin in 1928, </w:t>
      </w:r>
      <w:r w:rsidRPr="00EC5891">
        <w:rPr>
          <w:rStyle w:val="StyleUnderline"/>
          <w:highlight w:val="green"/>
        </w:rPr>
        <w:t>antibiotics</w:t>
      </w:r>
      <w:r w:rsidRPr="00EC5891">
        <w:rPr>
          <w:rStyle w:val="StyleUnderline"/>
        </w:rPr>
        <w:t xml:space="preserve"> have been the main treatment against bacterial infections</w:t>
      </w:r>
      <w:r w:rsidRPr="00EC5891">
        <w:rPr>
          <w:highlight w:val="green"/>
        </w:rPr>
        <w:t>, r</w:t>
      </w:r>
      <w:r w:rsidRPr="00EC5891">
        <w:rPr>
          <w:rStyle w:val="Emphasis"/>
          <w:highlight w:val="green"/>
        </w:rPr>
        <w:t>educ</w:t>
      </w:r>
      <w:r w:rsidRPr="00EC5891">
        <w:rPr>
          <w:rStyle w:val="Emphasis"/>
        </w:rPr>
        <w:t xml:space="preserve">ing </w:t>
      </w:r>
      <w:r w:rsidRPr="00EC5891">
        <w:rPr>
          <w:rStyle w:val="Emphasis"/>
          <w:highlight w:val="green"/>
        </w:rPr>
        <w:t>mortality and</w:t>
      </w:r>
      <w:r w:rsidRPr="00EC5891">
        <w:rPr>
          <w:rStyle w:val="Emphasis"/>
        </w:rPr>
        <w:t xml:space="preserve"> significantly </w:t>
      </w:r>
      <w:r w:rsidRPr="00EC5891">
        <w:rPr>
          <w:rStyle w:val="Emphasis"/>
          <w:highlight w:val="green"/>
        </w:rPr>
        <w:t>improv</w:t>
      </w:r>
      <w:r w:rsidRPr="00EC5891">
        <w:rPr>
          <w:rStyle w:val="Emphasis"/>
        </w:rPr>
        <w:t xml:space="preserve">ing </w:t>
      </w:r>
      <w:r w:rsidRPr="00EC5891">
        <w:rPr>
          <w:rStyle w:val="Emphasis"/>
          <w:highlight w:val="green"/>
        </w:rPr>
        <w:t>life expectancy</w:t>
      </w:r>
      <w:r w:rsidRPr="00EC5891">
        <w:rPr>
          <w:rStyle w:val="Emphasis"/>
        </w:rPr>
        <w:t xml:space="preserve"> the world over.</w:t>
      </w:r>
      <w:r>
        <w:t xml:space="preserve"> </w:t>
      </w:r>
      <w:r w:rsidRPr="003A508A">
        <w:rPr>
          <w:rStyle w:val="StyleUnderline"/>
        </w:rPr>
        <w:t>But the ability of microbes to rapidly mutate and share</w:t>
      </w:r>
      <w:r w:rsidRPr="00EC5891">
        <w:rPr>
          <w:rStyle w:val="StyleUnderline"/>
        </w:rPr>
        <w:t xml:space="preserve"> genetic information</w:t>
      </w:r>
      <w:r>
        <w:t xml:space="preserve">, as well as the overprescription of </w:t>
      </w:r>
      <w:r w:rsidRPr="00756D83">
        <w:t xml:space="preserve">antibiotics, </w:t>
      </w:r>
      <w:r w:rsidRPr="00756D83">
        <w:rPr>
          <w:rStyle w:val="Emphasis"/>
        </w:rPr>
        <w:t xml:space="preserve">has led to the emergence of </w:t>
      </w:r>
      <w:r w:rsidRPr="00EC5891">
        <w:rPr>
          <w:rStyle w:val="Emphasis"/>
          <w:highlight w:val="green"/>
        </w:rPr>
        <w:t>superbugs</w:t>
      </w:r>
      <w:r>
        <w:t>—</w:t>
      </w:r>
      <w:r w:rsidRPr="00EC5891">
        <w:rPr>
          <w:rStyle w:val="StyleUnderline"/>
        </w:rPr>
        <w:t>strains that are resistant to existing treatments</w:t>
      </w:r>
      <w:r>
        <w:t xml:space="preserve">. According to the UN, </w:t>
      </w:r>
      <w:r w:rsidRPr="00EC5891">
        <w:rPr>
          <w:rStyle w:val="Emphasis"/>
        </w:rPr>
        <w:t xml:space="preserve">antibiotic </w:t>
      </w:r>
      <w:r w:rsidRPr="003A508A">
        <w:rPr>
          <w:rStyle w:val="Emphasis"/>
        </w:rPr>
        <w:t xml:space="preserve">resistance </w:t>
      </w:r>
      <w:r w:rsidRPr="00EC5891">
        <w:rPr>
          <w:rStyle w:val="Emphasis"/>
        </w:rPr>
        <w:t xml:space="preserve">is thought to </w:t>
      </w:r>
      <w:r w:rsidRPr="003A508A">
        <w:rPr>
          <w:rStyle w:val="Emphasis"/>
        </w:rPr>
        <w:t>cause</w:t>
      </w:r>
      <w:r w:rsidRPr="00EC5891">
        <w:rPr>
          <w:rStyle w:val="Emphasis"/>
        </w:rPr>
        <w:t xml:space="preserve"> around </w:t>
      </w:r>
      <w:r w:rsidRPr="003A508A">
        <w:rPr>
          <w:rStyle w:val="Emphasis"/>
        </w:rPr>
        <w:t xml:space="preserve">700,000 </w:t>
      </w:r>
      <w:r w:rsidRPr="00EC5891">
        <w:rPr>
          <w:rStyle w:val="Emphasis"/>
          <w:highlight w:val="green"/>
        </w:rPr>
        <w:t>deaths per year</w:t>
      </w:r>
      <w:r w:rsidRPr="003A508A">
        <w:t xml:space="preserve">, </w:t>
      </w:r>
      <w:r w:rsidRPr="003A508A">
        <w:rPr>
          <w:rStyle w:val="StyleUnderline"/>
        </w:rPr>
        <w:t xml:space="preserve">which could rise to </w:t>
      </w:r>
      <w:r w:rsidRPr="003A508A">
        <w:rPr>
          <w:rStyle w:val="Emphasis"/>
          <w:highlight w:val="green"/>
        </w:rPr>
        <w:t>10</w:t>
      </w:r>
      <w:r w:rsidRPr="00EC5891">
        <w:rPr>
          <w:rStyle w:val="Emphasis"/>
        </w:rPr>
        <w:t xml:space="preserve"> </w:t>
      </w:r>
      <w:r w:rsidRPr="00EC5891">
        <w:rPr>
          <w:rStyle w:val="Emphasis"/>
          <w:highlight w:val="green"/>
        </w:rPr>
        <w:t>million</w:t>
      </w:r>
      <w:r w:rsidRPr="00EC5891">
        <w:rPr>
          <w:rStyle w:val="StyleUnderline"/>
        </w:rPr>
        <w:t xml:space="preserve"> by 2050.</w:t>
      </w:r>
    </w:p>
    <w:p w14:paraId="3928F931" w14:textId="77777777" w:rsidR="00601881" w:rsidRPr="00EC5891" w:rsidRDefault="00601881" w:rsidP="00601881">
      <w:pPr>
        <w:rPr>
          <w:rStyle w:val="Emphasis"/>
        </w:rPr>
      </w:pPr>
      <w:r w:rsidRPr="00EC5891">
        <w:rPr>
          <w:rStyle w:val="StyleUnderline"/>
        </w:rPr>
        <w:t>Determining whether genes responsible for antimicrobial resistance (AMR) are present is crucial when formulating an optimal treatment strategy to limit the spread of drug resistance.</w:t>
      </w:r>
      <w:r>
        <w:t xml:space="preserve"> Unfortunately, </w:t>
      </w:r>
      <w:r w:rsidRPr="00EC5891">
        <w:rPr>
          <w:rStyle w:val="Emphasis"/>
        </w:rPr>
        <w:t xml:space="preserve">real-time </w:t>
      </w:r>
      <w:r w:rsidRPr="00EC5891">
        <w:rPr>
          <w:rStyle w:val="Emphasis"/>
          <w:highlight w:val="green"/>
        </w:rPr>
        <w:t>metagenomic analysis is hampered by</w:t>
      </w:r>
      <w:r w:rsidRPr="00EC5891">
        <w:rPr>
          <w:rStyle w:val="Emphasis"/>
        </w:rPr>
        <w:t xml:space="preserve"> the </w:t>
      </w:r>
      <w:r w:rsidRPr="00EC5891">
        <w:rPr>
          <w:rStyle w:val="Emphasis"/>
          <w:highlight w:val="green"/>
        </w:rPr>
        <w:t>low abundance of</w:t>
      </w:r>
      <w:r w:rsidRPr="00EC5891">
        <w:rPr>
          <w:rStyle w:val="Emphasis"/>
        </w:rPr>
        <w:t xml:space="preserve"> resistant </w:t>
      </w:r>
      <w:r w:rsidRPr="00EC5891">
        <w:rPr>
          <w:rStyle w:val="Emphasis"/>
          <w:highlight w:val="green"/>
        </w:rPr>
        <w:t>pathogens</w:t>
      </w:r>
      <w:r w:rsidRPr="00EC5891">
        <w:rPr>
          <w:rStyle w:val="Emphasis"/>
        </w:rPr>
        <w:t xml:space="preserve"> against a high background</w:t>
      </w:r>
      <w:r>
        <w:t xml:space="preserve">. Recent work from </w:t>
      </w:r>
      <w:r w:rsidRPr="00EC5891">
        <w:rPr>
          <w:rStyle w:val="StyleUnderline"/>
        </w:rPr>
        <w:t xml:space="preserve">the Crawford lab at the University of California, San Francisco used </w:t>
      </w:r>
      <w:r w:rsidRPr="00EC5891">
        <w:rPr>
          <w:rStyle w:val="StyleUnderline"/>
          <w:highlight w:val="green"/>
        </w:rPr>
        <w:t>CRISPR</w:t>
      </w:r>
      <w:r w:rsidRPr="00EC5891">
        <w:rPr>
          <w:rStyle w:val="StyleUnderline"/>
        </w:rPr>
        <w:t xml:space="preserve"> to develop a novel NGS-targeted </w:t>
      </w:r>
      <w:r w:rsidRPr="00EC5891">
        <w:rPr>
          <w:rStyle w:val="StyleUnderline"/>
          <w:highlight w:val="green"/>
        </w:rPr>
        <w:t>enrichment system</w:t>
      </w:r>
      <w:r w:rsidRPr="00EC5891">
        <w:rPr>
          <w:rStyle w:val="StyleUnderline"/>
        </w:rPr>
        <w:t xml:space="preserve"> called FLASH</w:t>
      </w:r>
      <w:r>
        <w:t xml:space="preserve"> (finding low abundance sequences by hybridization), </w:t>
      </w:r>
      <w:r w:rsidRPr="00EC5891">
        <w:rPr>
          <w:rStyle w:val="StyleUnderline"/>
        </w:rPr>
        <w:t>which they use as a diagnostic</w:t>
      </w:r>
      <w:r>
        <w:t xml:space="preserve">.5 By using sgRNA to guide Cas9 to AMR genes, </w:t>
      </w:r>
      <w:r w:rsidRPr="00EC5891">
        <w:rPr>
          <w:rStyle w:val="StyleUnderline"/>
        </w:rPr>
        <w:t>those sequences are cleaved ready for next-generation sequencing.</w:t>
      </w:r>
      <w:r>
        <w:t xml:space="preserve"> </w:t>
      </w:r>
      <w:r w:rsidRPr="00EC5891">
        <w:rPr>
          <w:rStyle w:val="StyleUnderline"/>
        </w:rPr>
        <w:t xml:space="preserve">FLASH </w:t>
      </w:r>
      <w:r w:rsidRPr="00EC5891">
        <w:rPr>
          <w:rStyle w:val="StyleUnderline"/>
          <w:highlight w:val="green"/>
        </w:rPr>
        <w:t>enables amplification of</w:t>
      </w:r>
      <w:r w:rsidRPr="00EC5891">
        <w:rPr>
          <w:rStyle w:val="StyleUnderline"/>
        </w:rPr>
        <w:t xml:space="preserve"> AMR </w:t>
      </w:r>
      <w:r w:rsidRPr="00EC5891">
        <w:rPr>
          <w:rStyle w:val="StyleUnderline"/>
          <w:highlight w:val="green"/>
        </w:rPr>
        <w:t>targets and</w:t>
      </w:r>
      <w:r w:rsidRPr="00EC5891">
        <w:rPr>
          <w:rStyle w:val="StyleUnderline"/>
        </w:rPr>
        <w:t xml:space="preserve"> high levels of multiplexing and was shown to successfully </w:t>
      </w:r>
      <w:r w:rsidRPr="00EC5891">
        <w:rPr>
          <w:rStyle w:val="StyleUnderline"/>
          <w:highlight w:val="green"/>
        </w:rPr>
        <w:t>identify</w:t>
      </w:r>
      <w:r w:rsidRPr="00EC5891">
        <w:rPr>
          <w:rStyle w:val="StyleUnderline"/>
        </w:rPr>
        <w:t xml:space="preserve"> AMR </w:t>
      </w:r>
      <w:r w:rsidRPr="00EC5891">
        <w:rPr>
          <w:rStyle w:val="StyleUnderline"/>
          <w:highlight w:val="green"/>
        </w:rPr>
        <w:t>genes</w:t>
      </w:r>
      <w:r w:rsidRPr="00EC5891">
        <w:rPr>
          <w:rStyle w:val="StyleUnderline"/>
        </w:rPr>
        <w:t xml:space="preserve"> in patient samples, </w:t>
      </w:r>
      <w:r w:rsidRPr="00EC5891">
        <w:rPr>
          <w:rStyle w:val="StyleUnderline"/>
          <w:highlight w:val="green"/>
        </w:rPr>
        <w:t xml:space="preserve">including those infected with </w:t>
      </w:r>
      <w:r w:rsidRPr="00EC5891">
        <w:rPr>
          <w:rStyle w:val="Emphasis"/>
          <w:highlight w:val="green"/>
        </w:rPr>
        <w:t>pneumonia</w:t>
      </w:r>
      <w:r w:rsidRPr="00EC5891">
        <w:rPr>
          <w:rStyle w:val="Emphasis"/>
        </w:rPr>
        <w:t>-causing bacteria</w:t>
      </w:r>
      <w:r w:rsidRPr="00EC5891">
        <w:rPr>
          <w:rStyle w:val="StyleUnderline"/>
        </w:rPr>
        <w:t xml:space="preserve"> </w:t>
      </w:r>
      <w:r w:rsidRPr="00EC5891">
        <w:rPr>
          <w:rStyle w:val="StyleUnderline"/>
          <w:highlight w:val="green"/>
        </w:rPr>
        <w:t>and</w:t>
      </w:r>
      <w:r w:rsidRPr="00EC5891">
        <w:rPr>
          <w:rStyle w:val="StyleUnderline"/>
        </w:rPr>
        <w:t xml:space="preserve"> Plasmodium falciparum, </w:t>
      </w:r>
      <w:r w:rsidRPr="00EC5891">
        <w:rPr>
          <w:rStyle w:val="Emphasis"/>
        </w:rPr>
        <w:t xml:space="preserve">the </w:t>
      </w:r>
      <w:r w:rsidRPr="00EC5891">
        <w:rPr>
          <w:rStyle w:val="Emphasis"/>
          <w:highlight w:val="green"/>
        </w:rPr>
        <w:t>malaria</w:t>
      </w:r>
      <w:r w:rsidRPr="00EC5891">
        <w:rPr>
          <w:rStyle w:val="Emphasis"/>
        </w:rPr>
        <w:t xml:space="preserve"> parasite.</w:t>
      </w:r>
    </w:p>
    <w:p w14:paraId="73EC96C1" w14:textId="77777777" w:rsidR="00601881" w:rsidRDefault="00601881" w:rsidP="00601881">
      <w:r>
        <w:t>Selectively controlling the microbiome</w:t>
      </w:r>
    </w:p>
    <w:p w14:paraId="56604EAB" w14:textId="77777777" w:rsidR="00601881" w:rsidRDefault="00601881" w:rsidP="00601881">
      <w:r w:rsidRPr="00EC5891">
        <w:rPr>
          <w:rStyle w:val="StyleUnderline"/>
        </w:rPr>
        <w:t>The human microbiome is a complex ecosystem</w:t>
      </w:r>
      <w:r>
        <w:t xml:space="preserve"> of species that all play a role in health —</w:t>
      </w:r>
      <w:r w:rsidRPr="00EC5891">
        <w:rPr>
          <w:rStyle w:val="StyleUnderline"/>
        </w:rPr>
        <w:t xml:space="preserve">but </w:t>
      </w:r>
      <w:r w:rsidRPr="00EC5891">
        <w:rPr>
          <w:rStyle w:val="StyleUnderline"/>
          <w:highlight w:val="green"/>
        </w:rPr>
        <w:t>treatment with broad</w:t>
      </w:r>
      <w:r w:rsidRPr="00EC5891">
        <w:rPr>
          <w:rStyle w:val="StyleUnderline"/>
        </w:rPr>
        <w:t xml:space="preserve">-spectrum </w:t>
      </w:r>
      <w:r w:rsidRPr="00EC5891">
        <w:rPr>
          <w:rStyle w:val="StyleUnderline"/>
          <w:highlight w:val="green"/>
        </w:rPr>
        <w:t>antibiotics</w:t>
      </w:r>
      <w:r w:rsidRPr="00EC5891">
        <w:rPr>
          <w:rStyle w:val="StyleUnderline"/>
        </w:rPr>
        <w:t xml:space="preserve"> to </w:t>
      </w:r>
      <w:r w:rsidRPr="00EC5891">
        <w:rPr>
          <w:rStyle w:val="StyleUnderline"/>
          <w:highlight w:val="green"/>
        </w:rPr>
        <w:t>destroy</w:t>
      </w:r>
      <w:r w:rsidRPr="00EC5891">
        <w:rPr>
          <w:rStyle w:val="StyleUnderline"/>
        </w:rPr>
        <w:t xml:space="preserve"> pathogens also kills the “</w:t>
      </w:r>
      <w:r w:rsidRPr="00EC5891">
        <w:rPr>
          <w:rStyle w:val="StyleUnderline"/>
          <w:highlight w:val="green"/>
        </w:rPr>
        <w:t>good</w:t>
      </w:r>
      <w:r w:rsidRPr="00EC5891">
        <w:rPr>
          <w:rStyle w:val="StyleUnderline"/>
        </w:rPr>
        <w:t xml:space="preserve">” </w:t>
      </w:r>
      <w:r w:rsidRPr="00EC5891">
        <w:rPr>
          <w:rStyle w:val="StyleUnderline"/>
          <w:highlight w:val="green"/>
        </w:rPr>
        <w:t>bacteria</w:t>
      </w:r>
      <w:r w:rsidRPr="00EC5891">
        <w:rPr>
          <w:rStyle w:val="StyleUnderline"/>
        </w:rPr>
        <w:t>, upsetting the delicate balance and the positive symbiotic relationships that help control pathogens</w:t>
      </w:r>
      <w:r>
        <w:t>. This blunt instrument also provides a selective pressure that can lead to the further development of antibiotic-resistant strains.</w:t>
      </w:r>
    </w:p>
    <w:p w14:paraId="47B6C6F8" w14:textId="77777777" w:rsidR="00601881" w:rsidRPr="00EC5891" w:rsidRDefault="00601881" w:rsidP="00601881">
      <w:pPr>
        <w:rPr>
          <w:rStyle w:val="StyleUnderline"/>
        </w:rPr>
      </w:pPr>
      <w:r>
        <w:t>In a recent Nature Communications paper</w:t>
      </w:r>
      <w:r w:rsidRPr="00EC5891">
        <w:rPr>
          <w:rStyle w:val="Emphasis"/>
        </w:rPr>
        <w:t xml:space="preserve">, Hamilton et al used </w:t>
      </w:r>
      <w:r w:rsidRPr="00EC5891">
        <w:rPr>
          <w:rStyle w:val="Emphasis"/>
          <w:highlight w:val="green"/>
        </w:rPr>
        <w:t>CRISPR</w:t>
      </w:r>
      <w:r w:rsidRPr="00EC5891">
        <w:rPr>
          <w:rStyle w:val="Emphasis"/>
        </w:rPr>
        <w:t xml:space="preserve">-Cas9 to </w:t>
      </w:r>
      <w:r w:rsidRPr="00EC5891">
        <w:rPr>
          <w:rStyle w:val="Emphasis"/>
          <w:highlight w:val="green"/>
        </w:rPr>
        <w:t>selectively target and kill</w:t>
      </w:r>
      <w:r w:rsidRPr="00EC5891">
        <w:rPr>
          <w:rStyle w:val="Emphasis"/>
        </w:rPr>
        <w:t xml:space="preserve"> </w:t>
      </w:r>
      <w:r w:rsidRPr="003A508A">
        <w:rPr>
          <w:rStyle w:val="Emphasis"/>
        </w:rPr>
        <w:t>Salmonella enterica but leave other bacteria species in a co-culture unharmed</w:t>
      </w:r>
      <w:r w:rsidRPr="003A508A">
        <w:t xml:space="preserve">.6 Their work utilizes a conjugative plasmid to put the delivery machinery together with the necessary Cas9 molecules in a cis-conjugative system to selectively target essential genes in S. enterica cells and destroy them. </w:t>
      </w:r>
      <w:r w:rsidRPr="003A508A">
        <w:rPr>
          <w:rStyle w:val="StyleUnderline"/>
        </w:rPr>
        <w:t>The authors also suggest their new delivery system could be beneficial in controlling microbial imbalances on biofilms with potential applications in medicine</w:t>
      </w:r>
      <w:r w:rsidRPr="00EC5891">
        <w:rPr>
          <w:rStyle w:val="StyleUnderline"/>
        </w:rPr>
        <w:t>, healthcare, and industrial processes—for example in treating Clostridium difficile, a hospital-acquired infection that is placing an increasing economic burden on healthcare systems worldwide.</w:t>
      </w:r>
    </w:p>
    <w:p w14:paraId="49FBF18F" w14:textId="77777777" w:rsidR="00601881" w:rsidRDefault="00601881" w:rsidP="00601881">
      <w:r>
        <w:t>CRISPR: as nature intended?</w:t>
      </w:r>
    </w:p>
    <w:p w14:paraId="616ED024" w14:textId="77777777" w:rsidR="00601881" w:rsidRDefault="00601881" w:rsidP="00601881">
      <w:r>
        <w:t xml:space="preserve">In nature, </w:t>
      </w:r>
      <w:r w:rsidRPr="00EC5891">
        <w:rPr>
          <w:rStyle w:val="StyleUnderline"/>
          <w:highlight w:val="green"/>
        </w:rPr>
        <w:t>CRISPR</w:t>
      </w:r>
      <w:r w:rsidRPr="00EC5891">
        <w:rPr>
          <w:rStyle w:val="StyleUnderline"/>
        </w:rPr>
        <w:t xml:space="preserve"> is an endogenous bacterial system used to protect from foreign genetic material, so it makes sense that it </w:t>
      </w:r>
      <w:r w:rsidRPr="00EC5891">
        <w:rPr>
          <w:rStyle w:val="StyleUnderline"/>
          <w:highlight w:val="green"/>
        </w:rPr>
        <w:t>is</w:t>
      </w:r>
      <w:r w:rsidRPr="00EC5891">
        <w:rPr>
          <w:rStyle w:val="StyleUnderline"/>
        </w:rPr>
        <w:t xml:space="preserve"> </w:t>
      </w:r>
      <w:r w:rsidRPr="00EC5891">
        <w:rPr>
          <w:rStyle w:val="StyleUnderline"/>
          <w:highlight w:val="green"/>
        </w:rPr>
        <w:t>now being used in medicine against</w:t>
      </w:r>
      <w:r w:rsidRPr="00EC5891">
        <w:rPr>
          <w:rStyle w:val="StyleUnderline"/>
        </w:rPr>
        <w:t xml:space="preserve"> the bacteria themselves to fight infectious </w:t>
      </w:r>
      <w:r w:rsidRPr="00EC5891">
        <w:rPr>
          <w:rStyle w:val="StyleUnderline"/>
          <w:highlight w:val="green"/>
        </w:rPr>
        <w:t>disease</w:t>
      </w:r>
      <w:r>
        <w:t xml:space="preserve">. </w:t>
      </w:r>
      <w:r w:rsidRPr="00EC5891">
        <w:rPr>
          <w:rStyle w:val="Emphasis"/>
        </w:rPr>
        <w:t xml:space="preserve">And </w:t>
      </w:r>
      <w:r w:rsidRPr="00EC5891">
        <w:rPr>
          <w:rStyle w:val="Emphasis"/>
          <w:highlight w:val="green"/>
        </w:rPr>
        <w:t>not only bacteria</w:t>
      </w:r>
      <w:r w:rsidRPr="00EC5891">
        <w:rPr>
          <w:highlight w:val="green"/>
        </w:rPr>
        <w:t>—</w:t>
      </w:r>
      <w:r w:rsidRPr="00EC5891">
        <w:rPr>
          <w:rStyle w:val="StyleUnderline"/>
          <w:highlight w:val="green"/>
        </w:rPr>
        <w:t>recent work</w:t>
      </w:r>
      <w:r w:rsidRPr="00EC5891">
        <w:rPr>
          <w:rStyle w:val="StyleUnderline"/>
        </w:rPr>
        <w:t xml:space="preserve"> from the Broad Institute </w:t>
      </w:r>
      <w:r w:rsidRPr="00EC5891">
        <w:rPr>
          <w:rStyle w:val="StyleUnderline"/>
          <w:highlight w:val="green"/>
        </w:rPr>
        <w:t>used</w:t>
      </w:r>
      <w:r w:rsidRPr="00EC5891">
        <w:rPr>
          <w:rStyle w:val="StyleUnderline"/>
        </w:rPr>
        <w:t xml:space="preserve"> the Cas13 protein from the </w:t>
      </w:r>
      <w:r w:rsidRPr="00EC5891">
        <w:rPr>
          <w:rStyle w:val="StyleUnderline"/>
          <w:highlight w:val="green"/>
        </w:rPr>
        <w:t>CRISPR</w:t>
      </w:r>
      <w:r w:rsidRPr="00EC5891">
        <w:rPr>
          <w:rStyle w:val="StyleUnderline"/>
        </w:rPr>
        <w:t xml:space="preserve"> system </w:t>
      </w:r>
      <w:r w:rsidRPr="00EC5891">
        <w:rPr>
          <w:rStyle w:val="StyleUnderline"/>
          <w:highlight w:val="green"/>
        </w:rPr>
        <w:t>to</w:t>
      </w:r>
      <w:r w:rsidRPr="00EC5891">
        <w:rPr>
          <w:rStyle w:val="StyleUnderline"/>
        </w:rPr>
        <w:t xml:space="preserve"> selectively target and </w:t>
      </w:r>
      <w:r w:rsidRPr="00EC5891">
        <w:rPr>
          <w:rStyle w:val="StyleUnderline"/>
          <w:highlight w:val="green"/>
        </w:rPr>
        <w:t>destroy</w:t>
      </w:r>
      <w:r w:rsidRPr="00EC5891">
        <w:rPr>
          <w:rStyle w:val="StyleUnderline"/>
        </w:rPr>
        <w:t xml:space="preserve"> single-stranded RNA </w:t>
      </w:r>
      <w:r w:rsidRPr="00EC5891">
        <w:rPr>
          <w:rStyle w:val="Emphasis"/>
          <w:highlight w:val="green"/>
        </w:rPr>
        <w:t>viruses</w:t>
      </w:r>
      <w:r w:rsidRPr="00EC5891">
        <w:rPr>
          <w:rStyle w:val="StyleUnderline"/>
        </w:rPr>
        <w:t>,</w:t>
      </w:r>
      <w:r>
        <w:t xml:space="preserve"> </w:t>
      </w:r>
      <w:r w:rsidRPr="00EC5891">
        <w:rPr>
          <w:rStyle w:val="StyleUnderline"/>
        </w:rPr>
        <w:t>including Influenza A, significantly and rapidly reducing viral load and infectiousness</w:t>
      </w:r>
      <w:r>
        <w:t>.7</w:t>
      </w:r>
    </w:p>
    <w:p w14:paraId="7333E312" w14:textId="77777777" w:rsidR="00601881" w:rsidRDefault="00601881" w:rsidP="00601881">
      <w:r>
        <w:t xml:space="preserve">The programmable nature of the CRISPR gene-editing system means that </w:t>
      </w:r>
      <w:r w:rsidRPr="00EC5891">
        <w:rPr>
          <w:rStyle w:val="Emphasis"/>
        </w:rPr>
        <w:t xml:space="preserve">as microbes continue to evolve and mutate, the </w:t>
      </w:r>
      <w:r w:rsidRPr="007A7992">
        <w:rPr>
          <w:rStyle w:val="Emphasis"/>
          <w:highlight w:val="green"/>
        </w:rPr>
        <w:t>CRISPR machinery can</w:t>
      </w:r>
      <w:r w:rsidRPr="00EC5891">
        <w:rPr>
          <w:rStyle w:val="Emphasis"/>
        </w:rPr>
        <w:t xml:space="preserve"> </w:t>
      </w:r>
      <w:r w:rsidRPr="007A7992">
        <w:rPr>
          <w:rStyle w:val="Emphasis"/>
          <w:highlight w:val="green"/>
        </w:rPr>
        <w:t>be quickly altered</w:t>
      </w:r>
      <w:r w:rsidRPr="00EC5891">
        <w:rPr>
          <w:rStyle w:val="Emphasis"/>
        </w:rPr>
        <w:t xml:space="preserve"> to destroy the new target as an antimicrobial drug, or detect it as a diagnostic</w:t>
      </w:r>
      <w:r>
        <w:t xml:space="preserve">. Work will now move onto demonstrate that </w:t>
      </w:r>
      <w:r w:rsidRPr="00EC5891">
        <w:rPr>
          <w:rStyle w:val="Emphasis"/>
        </w:rPr>
        <w:t xml:space="preserve">these </w:t>
      </w:r>
      <w:r w:rsidRPr="00EC5891">
        <w:rPr>
          <w:rStyle w:val="Emphasis"/>
          <w:highlight w:val="green"/>
        </w:rPr>
        <w:t xml:space="preserve">CRISPR-based antimicrobial applications can work </w:t>
      </w:r>
      <w:r w:rsidRPr="00EC5891">
        <w:rPr>
          <w:rStyle w:val="Emphasis"/>
        </w:rPr>
        <w:t>in the clinic and help combat the growing specter of antimicrobial resistance and infectious disease</w:t>
      </w:r>
      <w:r>
        <w:t>.</w:t>
      </w:r>
    </w:p>
    <w:p w14:paraId="289B1C42" w14:textId="77777777" w:rsidR="00601881" w:rsidRPr="0044383B" w:rsidRDefault="00601881" w:rsidP="00601881">
      <w:pPr>
        <w:pStyle w:val="Heading4"/>
      </w:pPr>
      <w:r>
        <w:t xml:space="preserve">Disease causes </w:t>
      </w:r>
      <w:r w:rsidRPr="00261B7E">
        <w:rPr>
          <w:u w:val="single"/>
        </w:rPr>
        <w:t>extinction</w:t>
      </w:r>
      <w:r>
        <w:t xml:space="preserve"> -- climate change and genomic mutation irreversibly alter </w:t>
      </w:r>
      <w:r w:rsidRPr="00261B7E">
        <w:rPr>
          <w:u w:val="single"/>
        </w:rPr>
        <w:t>ecosystem equilibrium</w:t>
      </w:r>
      <w:r>
        <w:t xml:space="preserve"> which leads to the emergence of </w:t>
      </w:r>
      <w:r w:rsidRPr="0044383B">
        <w:rPr>
          <w:u w:val="single"/>
        </w:rPr>
        <w:t>new pathogens</w:t>
      </w:r>
      <w:r>
        <w:t xml:space="preserve"> </w:t>
      </w:r>
    </w:p>
    <w:p w14:paraId="6197C70C" w14:textId="77777777" w:rsidR="00601881" w:rsidRPr="00261B7E" w:rsidRDefault="00601881" w:rsidP="00601881">
      <w:pPr>
        <w:rPr>
          <w:rStyle w:val="Style13ptBold"/>
          <w:b w:val="0"/>
          <w:sz w:val="16"/>
        </w:rPr>
      </w:pPr>
      <w:r>
        <w:rPr>
          <w:rStyle w:val="Style13ptBold"/>
        </w:rPr>
        <w:t xml:space="preserve">Supriya 4/19 </w:t>
      </w:r>
      <w:r w:rsidRPr="00261B7E">
        <w:t xml:space="preserve">[(Lakshmi Ph.D.,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 She has been a freelance science journalist and science writer since 2016 and has written for publications such as The Wire, Science, and New Scientist.) “Humans versus viruses - Can we avoid extinction in near future?” News Medical, 4/19/2021. </w:t>
      </w:r>
      <w:hyperlink r:id="rId15" w:history="1">
        <w:r w:rsidRPr="00261B7E">
          <w:rPr>
            <w:rStyle w:val="Hyperlink"/>
          </w:rPr>
          <w:t>https://www.news-medical.net/news/20210419/Humans-versus-viruses-Can-we-avoid-extinction-in-near-future.aspx</w:t>
        </w:r>
      </w:hyperlink>
      <w:r w:rsidRPr="00261B7E">
        <w:t>] BC</w:t>
      </w:r>
    </w:p>
    <w:p w14:paraId="16BC049C" w14:textId="77777777" w:rsidR="00601881" w:rsidRPr="00E079CA" w:rsidRDefault="00601881" w:rsidP="00601881">
      <w:pPr>
        <w:rPr>
          <w:rStyle w:val="StyleUnderline"/>
        </w:rPr>
      </w:pPr>
      <w:r w:rsidRPr="00E079CA">
        <w:rPr>
          <w:rStyle w:val="StyleUnderline"/>
        </w:rPr>
        <w:t xml:space="preserve">Expert argues that </w:t>
      </w:r>
      <w:r w:rsidRPr="00261B7E">
        <w:rPr>
          <w:rStyle w:val="StyleUnderline"/>
          <w:highlight w:val="green"/>
        </w:rPr>
        <w:t>human-caused changes to the environment</w:t>
      </w:r>
      <w:r w:rsidRPr="00E079CA">
        <w:rPr>
          <w:rStyle w:val="StyleUnderline"/>
        </w:rPr>
        <w:t xml:space="preserve"> can </w:t>
      </w:r>
      <w:r w:rsidRPr="00261B7E">
        <w:rPr>
          <w:rStyle w:val="StyleUnderline"/>
          <w:highlight w:val="green"/>
        </w:rPr>
        <w:t>lead to the emergence of pathogens</w:t>
      </w:r>
      <w:r w:rsidRPr="00E079CA">
        <w:rPr>
          <w:rStyle w:val="StyleUnderline"/>
        </w:rPr>
        <w:t xml:space="preserve">, not only from outside but also from our own microbiome, </w:t>
      </w:r>
      <w:r w:rsidRPr="00261B7E">
        <w:rPr>
          <w:rStyle w:val="StyleUnderline"/>
          <w:highlight w:val="green"/>
        </w:rPr>
        <w:t>which can pave the way for</w:t>
      </w:r>
      <w:r w:rsidRPr="00E079CA">
        <w:rPr>
          <w:rStyle w:val="StyleUnderline"/>
        </w:rPr>
        <w:t xml:space="preserve"> large-scale destruction of humans and even our </w:t>
      </w:r>
      <w:r w:rsidRPr="00261B7E">
        <w:rPr>
          <w:rStyle w:val="Emphasis"/>
          <w:highlight w:val="green"/>
        </w:rPr>
        <w:t>extinction</w:t>
      </w:r>
      <w:r w:rsidRPr="00E079CA">
        <w:rPr>
          <w:rStyle w:val="Emphasis"/>
        </w:rPr>
        <w:t>.</w:t>
      </w:r>
    </w:p>
    <w:p w14:paraId="460981B4" w14:textId="77777777" w:rsidR="00601881" w:rsidRPr="00E079CA" w:rsidRDefault="00601881" w:rsidP="00601881">
      <w:pPr>
        <w:rPr>
          <w:rStyle w:val="StyleUnderline"/>
        </w:rPr>
      </w:pPr>
      <w:r w:rsidRPr="00261B7E">
        <w:rPr>
          <w:rStyle w:val="StyleUnderline"/>
          <w:highlight w:val="green"/>
        </w:rPr>
        <w:t xml:space="preserve">Whenever </w:t>
      </w:r>
      <w:r w:rsidRPr="0044383B">
        <w:rPr>
          <w:rStyle w:val="StyleUnderline"/>
          <w:highlight w:val="green"/>
        </w:rPr>
        <w:t>there is a change</w:t>
      </w:r>
      <w:r w:rsidRPr="00E079CA">
        <w:rPr>
          <w:rStyle w:val="StyleUnderline"/>
        </w:rPr>
        <w:t xml:space="preserve"> in any system, </w:t>
      </w:r>
      <w:r w:rsidRPr="0044383B">
        <w:rPr>
          <w:rStyle w:val="StyleUnderline"/>
          <w:highlight w:val="green"/>
        </w:rPr>
        <w:t>it will cause other</w:t>
      </w:r>
      <w:r w:rsidRPr="0044383B">
        <w:rPr>
          <w:rStyle w:val="StyleUnderline"/>
        </w:rPr>
        <w:t xml:space="preserve"> change</w:t>
      </w:r>
      <w:r w:rsidRPr="0044383B">
        <w:rPr>
          <w:rStyle w:val="StyleUnderline"/>
          <w:highlight w:val="green"/>
        </w:rPr>
        <w:t>s to reach</w:t>
      </w:r>
      <w:r w:rsidRPr="00E079CA">
        <w:rPr>
          <w:rStyle w:val="StyleUnderline"/>
        </w:rPr>
        <w:t xml:space="preserve"> a balance or </w:t>
      </w:r>
      <w:r w:rsidRPr="0044383B">
        <w:rPr>
          <w:rStyle w:val="StyleUnderline"/>
          <w:highlight w:val="green"/>
        </w:rPr>
        <w:t>equilibrium</w:t>
      </w:r>
      <w:r w:rsidRPr="00E079CA">
        <w:rPr>
          <w:rStyle w:val="StyleUnderline"/>
        </w:rPr>
        <w:t>,</w:t>
      </w:r>
      <w:r>
        <w:t xml:space="preserve"> generally at a point different from the original balance. Although this principle was originally posited by the French chemist Henry Le Chatelier for chemical reactions, </w:t>
      </w:r>
      <w:r w:rsidRPr="00E079CA">
        <w:rPr>
          <w:rStyle w:val="StyleUnderline"/>
        </w:rPr>
        <w:t>this theory can be applied to almost anything else.</w:t>
      </w:r>
    </w:p>
    <w:p w14:paraId="75C1B698" w14:textId="77777777" w:rsidR="00601881" w:rsidRPr="00E079CA" w:rsidRDefault="00601881" w:rsidP="00601881">
      <w:pPr>
        <w:rPr>
          <w:rStyle w:val="Emphasis"/>
        </w:rPr>
      </w:pPr>
      <w:r>
        <w:t xml:space="preserve">In an essay published on the online server Preprints*, Eleftherios P. Diamandis of the University of Toronto and the Mount Sinai Hospital, Toronto,  argues that </w:t>
      </w:r>
      <w:r w:rsidRPr="0044383B">
        <w:rPr>
          <w:rStyle w:val="Emphasis"/>
          <w:highlight w:val="green"/>
        </w:rPr>
        <w:t xml:space="preserve">changes </w:t>
      </w:r>
      <w:r w:rsidRPr="0044383B">
        <w:rPr>
          <w:rStyle w:val="Emphasis"/>
        </w:rPr>
        <w:t>caused</w:t>
      </w:r>
      <w:r w:rsidRPr="00E079CA">
        <w:rPr>
          <w:rStyle w:val="Emphasis"/>
        </w:rPr>
        <w:t xml:space="preserve"> </w:t>
      </w:r>
      <w:r w:rsidRPr="0044383B">
        <w:rPr>
          <w:rStyle w:val="Emphasis"/>
          <w:highlight w:val="green"/>
        </w:rPr>
        <w:t>by humans</w:t>
      </w:r>
      <w:r w:rsidRPr="00E079CA">
        <w:rPr>
          <w:rStyle w:val="Emphasis"/>
        </w:rPr>
        <w:t xml:space="preserve">, to the climate, and everything around us will </w:t>
      </w:r>
      <w:r w:rsidRPr="0044383B">
        <w:rPr>
          <w:rStyle w:val="Emphasis"/>
          <w:highlight w:val="green"/>
        </w:rPr>
        <w:t>lead to changes that</w:t>
      </w:r>
      <w:r w:rsidRPr="00E079CA">
        <w:rPr>
          <w:rStyle w:val="Emphasis"/>
        </w:rPr>
        <w:t xml:space="preserve"> may have a dramatic </w:t>
      </w:r>
      <w:r w:rsidRPr="0044383B">
        <w:rPr>
          <w:rStyle w:val="Emphasis"/>
          <w:highlight w:val="green"/>
        </w:rPr>
        <w:t>impact on human life</w:t>
      </w:r>
      <w:r>
        <w:t xml:space="preserve">. </w:t>
      </w:r>
      <w:r w:rsidRPr="00E079CA">
        <w:rPr>
          <w:rStyle w:val="StyleUnderline"/>
        </w:rPr>
        <w:t>Because our ecosystems are so complex, we don’t know how our actions will affect us in the long run</w:t>
      </w:r>
      <w:r w:rsidRPr="00E079CA">
        <w:rPr>
          <w:rStyle w:val="Emphasis"/>
        </w:rPr>
        <w:t>, so humans generally disregard them.</w:t>
      </w:r>
    </w:p>
    <w:p w14:paraId="2386EE1D" w14:textId="77777777" w:rsidR="00601881" w:rsidRDefault="00601881" w:rsidP="00601881">
      <w:r>
        <w:t>Changing our environment</w:t>
      </w:r>
    </w:p>
    <w:p w14:paraId="0A69A2FC" w14:textId="77777777" w:rsidR="00601881" w:rsidRPr="00E079CA" w:rsidRDefault="00601881" w:rsidP="00601881">
      <w:pPr>
        <w:rPr>
          <w:rStyle w:val="StyleUnderline"/>
        </w:rPr>
      </w:pPr>
      <w:r w:rsidRPr="0044383B">
        <w:rPr>
          <w:rStyle w:val="StyleUnderline"/>
          <w:highlight w:val="green"/>
        </w:rPr>
        <w:t>Everything</w:t>
      </w:r>
      <w:r w:rsidRPr="00E079CA">
        <w:rPr>
          <w:rStyle w:val="StyleUnderline"/>
        </w:rPr>
        <w:t xml:space="preserve"> around us </w:t>
      </w:r>
      <w:r w:rsidRPr="0044383B">
        <w:rPr>
          <w:rStyle w:val="StyleUnderline"/>
          <w:highlight w:val="green"/>
        </w:rPr>
        <w:t>is changing</w:t>
      </w:r>
      <w:r>
        <w:t xml:space="preserve">, from living organisms to the climate, water, and soil. Some estimates say about </w:t>
      </w:r>
      <w:r w:rsidRPr="0044383B">
        <w:rPr>
          <w:rStyle w:val="StyleUnderline"/>
          <w:highlight w:val="green"/>
        </w:rPr>
        <w:t>half the organisms</w:t>
      </w:r>
      <w:r w:rsidRPr="00E079CA">
        <w:rPr>
          <w:rStyle w:val="StyleUnderline"/>
        </w:rPr>
        <w:t xml:space="preserve"> that existed </w:t>
      </w:r>
      <w:r w:rsidRPr="0044383B">
        <w:rPr>
          <w:rStyle w:val="StyleUnderline"/>
          <w:highlight w:val="green"/>
        </w:rPr>
        <w:t>50 years</w:t>
      </w:r>
      <w:r w:rsidRPr="00E079CA">
        <w:rPr>
          <w:rStyle w:val="StyleUnderline"/>
        </w:rPr>
        <w:t xml:space="preserve"> ago </w:t>
      </w:r>
      <w:r w:rsidRPr="0044383B">
        <w:rPr>
          <w:rStyle w:val="StyleUnderline"/>
          <w:highlight w:val="green"/>
        </w:rPr>
        <w:t>have</w:t>
      </w:r>
      <w:r w:rsidRPr="00E079CA">
        <w:rPr>
          <w:rStyle w:val="StyleUnderline"/>
        </w:rPr>
        <w:t xml:space="preserve"> already </w:t>
      </w:r>
      <w:r w:rsidRPr="0044383B">
        <w:rPr>
          <w:rStyle w:val="StyleUnderline"/>
          <w:highlight w:val="green"/>
        </w:rPr>
        <w:t>become extinct</w:t>
      </w:r>
      <w:r w:rsidRPr="00E079CA">
        <w:rPr>
          <w:rStyle w:val="StyleUnderline"/>
        </w:rPr>
        <w:t xml:space="preserve">, and about </w:t>
      </w:r>
      <w:r w:rsidRPr="0044383B">
        <w:rPr>
          <w:rStyle w:val="Emphasis"/>
          <w:highlight w:val="green"/>
        </w:rPr>
        <w:t>80%</w:t>
      </w:r>
      <w:r w:rsidRPr="00E079CA">
        <w:rPr>
          <w:rStyle w:val="StyleUnderline"/>
        </w:rPr>
        <w:t xml:space="preserve"> of the species </w:t>
      </w:r>
      <w:r w:rsidRPr="0044383B">
        <w:rPr>
          <w:rStyle w:val="StyleUnderline"/>
          <w:highlight w:val="green"/>
        </w:rPr>
        <w:t>may</w:t>
      </w:r>
      <w:r w:rsidRPr="00E079CA">
        <w:rPr>
          <w:rStyle w:val="StyleUnderline"/>
        </w:rPr>
        <w:t xml:space="preserve"> become extinct </w:t>
      </w:r>
      <w:r w:rsidRPr="0044383B">
        <w:rPr>
          <w:rStyle w:val="StyleUnderline"/>
          <w:highlight w:val="green"/>
        </w:rPr>
        <w:t>in the future</w:t>
      </w:r>
      <w:r w:rsidRPr="00E079CA">
        <w:rPr>
          <w:rStyle w:val="StyleUnderline"/>
        </w:rPr>
        <w:t>.</w:t>
      </w:r>
    </w:p>
    <w:p w14:paraId="119E45DD" w14:textId="77777777" w:rsidR="00601881" w:rsidRPr="00E079CA" w:rsidRDefault="00601881" w:rsidP="00601881">
      <w:pPr>
        <w:rPr>
          <w:rStyle w:val="StyleUnderline"/>
        </w:rPr>
      </w:pPr>
      <w:r w:rsidRPr="00E079CA">
        <w:rPr>
          <w:rStyle w:val="StyleUnderline"/>
        </w:rPr>
        <w:t xml:space="preserve">As the debate on global warming continues, according to data, </w:t>
      </w:r>
      <w:r w:rsidRPr="0044383B">
        <w:rPr>
          <w:rStyle w:val="StyleUnderline"/>
          <w:highlight w:val="green"/>
        </w:rPr>
        <w:t xml:space="preserve">the last </w:t>
      </w:r>
      <w:r w:rsidRPr="0044383B">
        <w:rPr>
          <w:rStyle w:val="Emphasis"/>
          <w:highlight w:val="green"/>
        </w:rPr>
        <w:t>six years have been the warmest on record</w:t>
      </w:r>
      <w:r w:rsidRPr="0044383B">
        <w:rPr>
          <w:highlight w:val="green"/>
        </w:rPr>
        <w:t xml:space="preserve">. </w:t>
      </w:r>
      <w:r w:rsidRPr="0044383B">
        <w:rPr>
          <w:rStyle w:val="StyleUnderline"/>
          <w:highlight w:val="green"/>
        </w:rPr>
        <w:t>Global warming is melting</w:t>
      </w:r>
      <w:r w:rsidRPr="00E079CA">
        <w:rPr>
          <w:rStyle w:val="StyleUnderline"/>
        </w:rPr>
        <w:t xml:space="preserve"> </w:t>
      </w:r>
      <w:r w:rsidRPr="0044383B">
        <w:rPr>
          <w:rStyle w:val="StyleUnderline"/>
          <w:highlight w:val="green"/>
        </w:rPr>
        <w:t>ice</w:t>
      </w:r>
      <w:r w:rsidRPr="00E079CA">
        <w:rPr>
          <w:rStyle w:val="StyleUnderline"/>
        </w:rPr>
        <w:t xml:space="preserve">, and sea </w:t>
      </w:r>
      <w:r w:rsidRPr="0044383B">
        <w:rPr>
          <w:rStyle w:val="StyleUnderline"/>
          <w:highlight w:val="green"/>
        </w:rPr>
        <w:t>levels have been increasing</w:t>
      </w:r>
      <w:r w:rsidRPr="00E079CA">
        <w:rPr>
          <w:rStyle w:val="StyleUnderline"/>
        </w:rPr>
        <w:t xml:space="preserve">. The changing climate is causing more and </w:t>
      </w:r>
      <w:r w:rsidRPr="0044383B">
        <w:rPr>
          <w:rStyle w:val="StyleUnderline"/>
          <w:highlight w:val="green"/>
        </w:rPr>
        <w:t xml:space="preserve">more </w:t>
      </w:r>
      <w:r w:rsidRPr="0044383B">
        <w:rPr>
          <w:rStyle w:val="Emphasis"/>
          <w:highlight w:val="green"/>
        </w:rPr>
        <w:t>wildfires</w:t>
      </w:r>
      <w:r>
        <w:t xml:space="preserve">, </w:t>
      </w:r>
      <w:r w:rsidRPr="00E079CA">
        <w:rPr>
          <w:rStyle w:val="StyleUnderline"/>
        </w:rPr>
        <w:t xml:space="preserve">which are leading to other related damage. At the same time, increased </w:t>
      </w:r>
      <w:r w:rsidRPr="0044383B">
        <w:rPr>
          <w:rStyle w:val="StyleUnderline"/>
          <w:highlight w:val="green"/>
        </w:rPr>
        <w:t>flooding</w:t>
      </w:r>
      <w:r w:rsidRPr="00E079CA">
        <w:rPr>
          <w:rStyle w:val="StyleUnderline"/>
        </w:rPr>
        <w:t xml:space="preserve"> is causing large-scale devastation.</w:t>
      </w:r>
    </w:p>
    <w:p w14:paraId="7FEAD81E" w14:textId="77777777" w:rsidR="00601881" w:rsidRPr="00E079CA" w:rsidRDefault="00601881" w:rsidP="00601881">
      <w:pPr>
        <w:rPr>
          <w:rStyle w:val="StyleUnderline"/>
        </w:rPr>
      </w:pPr>
      <w:r>
        <w:t xml:space="preserve">One question that arises is </w:t>
      </w:r>
      <w:r w:rsidRPr="00E079CA">
        <w:rPr>
          <w:rStyle w:val="StyleUnderline"/>
        </w:rPr>
        <w:t>how much environmental damage have humans already done?</w:t>
      </w:r>
      <w:r>
        <w:t xml:space="preserve"> A recent study compared the natural biomass on Earth to the mass produced by </w:t>
      </w:r>
      <w:r w:rsidRPr="00E079CA">
        <w:rPr>
          <w:rStyle w:val="StyleUnderline"/>
        </w:rPr>
        <w:t>humans and found humans produce a mass equal to their weight every week. This human-made mass is mainly for buildings, roads, and plastic products.</w:t>
      </w:r>
    </w:p>
    <w:p w14:paraId="6F71F6E0" w14:textId="77777777" w:rsidR="00601881" w:rsidRPr="00E079CA" w:rsidRDefault="00601881" w:rsidP="00601881">
      <w:pPr>
        <w:rPr>
          <w:rStyle w:val="StyleUnderline"/>
        </w:rPr>
      </w:pPr>
      <w:r>
        <w:t xml:space="preserve">In the early 1900s, </w:t>
      </w:r>
      <w:r w:rsidRPr="00E079CA">
        <w:rPr>
          <w:rStyle w:val="StyleUnderline"/>
        </w:rPr>
        <w:t>human-made mass was about 3% of the global biomass</w:t>
      </w:r>
      <w:r>
        <w:t xml:space="preserve">. </w:t>
      </w:r>
      <w:r w:rsidRPr="00E079CA">
        <w:rPr>
          <w:rStyle w:val="Emphasis"/>
        </w:rPr>
        <w:t>Today both are about equal</w:t>
      </w:r>
      <w:r>
        <w:t xml:space="preserve">. Projections say </w:t>
      </w:r>
      <w:r w:rsidRPr="00E079CA">
        <w:rPr>
          <w:rStyle w:val="StyleUnderline"/>
        </w:rPr>
        <w:t xml:space="preserve">by 2040, </w:t>
      </w:r>
      <w:r w:rsidRPr="0044383B">
        <w:rPr>
          <w:rStyle w:val="StyleUnderline"/>
          <w:highlight w:val="green"/>
        </w:rPr>
        <w:t>the human</w:t>
      </w:r>
      <w:r w:rsidRPr="00E079CA">
        <w:rPr>
          <w:rStyle w:val="StyleUnderline"/>
        </w:rPr>
        <w:t xml:space="preserve">-made </w:t>
      </w:r>
      <w:r w:rsidRPr="0044383B">
        <w:rPr>
          <w:rStyle w:val="StyleUnderline"/>
          <w:highlight w:val="green"/>
        </w:rPr>
        <w:t>mass</w:t>
      </w:r>
      <w:r w:rsidRPr="00E079CA">
        <w:rPr>
          <w:rStyle w:val="StyleUnderline"/>
        </w:rPr>
        <w:t xml:space="preserve"> </w:t>
      </w:r>
      <w:r w:rsidRPr="0044383B">
        <w:rPr>
          <w:rStyle w:val="StyleUnderline"/>
          <w:highlight w:val="green"/>
        </w:rPr>
        <w:t>will</w:t>
      </w:r>
      <w:r w:rsidRPr="00E079CA">
        <w:rPr>
          <w:rStyle w:val="StyleUnderline"/>
        </w:rPr>
        <w:t xml:space="preserve"> be </w:t>
      </w:r>
      <w:r w:rsidRPr="0044383B">
        <w:rPr>
          <w:rStyle w:val="StyleUnderline"/>
          <w:highlight w:val="green"/>
        </w:rPr>
        <w:t>triple that of Earth’s</w:t>
      </w:r>
      <w:r w:rsidRPr="00E079CA">
        <w:rPr>
          <w:rStyle w:val="StyleUnderline"/>
        </w:rPr>
        <w:t xml:space="preserve"> biomass. But, </w:t>
      </w:r>
      <w:r w:rsidRPr="0044383B">
        <w:rPr>
          <w:rStyle w:val="StyleUnderline"/>
          <w:highlight w:val="green"/>
        </w:rPr>
        <w:t>slowing down human activity</w:t>
      </w:r>
      <w:r w:rsidRPr="00E079CA">
        <w:rPr>
          <w:rStyle w:val="StyleUnderline"/>
        </w:rPr>
        <w:t xml:space="preserve"> that causes such production </w:t>
      </w:r>
      <w:r w:rsidRPr="0044383B">
        <w:rPr>
          <w:rStyle w:val="StyleUnderline"/>
          <w:highlight w:val="green"/>
        </w:rPr>
        <w:t>may be difficult</w:t>
      </w:r>
      <w:r w:rsidRPr="00E079CA">
        <w:rPr>
          <w:rStyle w:val="StyleUnderline"/>
        </w:rPr>
        <w:t>, given it is considered part of our growth as a civilization.</w:t>
      </w:r>
    </w:p>
    <w:p w14:paraId="0218D282" w14:textId="77777777" w:rsidR="00601881" w:rsidRDefault="00601881" w:rsidP="00601881">
      <w:r>
        <w:t>Emerging pathogens</w:t>
      </w:r>
    </w:p>
    <w:p w14:paraId="0D5084B2" w14:textId="77777777" w:rsidR="00601881" w:rsidRPr="00E079CA" w:rsidRDefault="00601881" w:rsidP="00601881">
      <w:pPr>
        <w:rPr>
          <w:rStyle w:val="Emphasis"/>
        </w:rPr>
      </w:pPr>
      <w:r w:rsidRPr="00E079CA">
        <w:rPr>
          <w:rStyle w:val="StyleUnderline"/>
        </w:rPr>
        <w:t>Although we are made up of human cells, we have almost ten times that of bacteria just in our guts and more on our skin</w:t>
      </w:r>
      <w:r w:rsidRPr="00E079CA">
        <w:rPr>
          <w:rStyle w:val="Emphasis"/>
        </w:rPr>
        <w:t xml:space="preserve">. These </w:t>
      </w:r>
      <w:r w:rsidRPr="0044383B">
        <w:rPr>
          <w:rStyle w:val="Emphasis"/>
          <w:highlight w:val="green"/>
        </w:rPr>
        <w:t>microbes</w:t>
      </w:r>
      <w:r w:rsidRPr="00E079CA">
        <w:rPr>
          <w:rStyle w:val="Emphasis"/>
        </w:rPr>
        <w:t xml:space="preserve"> not only </w:t>
      </w:r>
      <w:r w:rsidRPr="0044383B">
        <w:rPr>
          <w:rStyle w:val="Emphasis"/>
          <w:highlight w:val="green"/>
        </w:rPr>
        <w:t>affect</w:t>
      </w:r>
      <w:r w:rsidRPr="00E079CA">
        <w:rPr>
          <w:rStyle w:val="Emphasis"/>
        </w:rPr>
        <w:t xml:space="preserve"> locally but also affect </w:t>
      </w:r>
      <w:r w:rsidRPr="0044383B">
        <w:rPr>
          <w:rStyle w:val="Emphasis"/>
          <w:highlight w:val="green"/>
        </w:rPr>
        <w:t>the entire body</w:t>
      </w:r>
      <w:r w:rsidRPr="00E079CA">
        <w:rPr>
          <w:rStyle w:val="Emphasis"/>
        </w:rPr>
        <w:t>.</w:t>
      </w:r>
      <w:r>
        <w:t xml:space="preserve"> </w:t>
      </w:r>
      <w:r w:rsidRPr="00E079CA">
        <w:rPr>
          <w:rStyle w:val="StyleUnderline"/>
        </w:rPr>
        <w:t xml:space="preserve">There is a balance between the good and bad bacteria, and any </w:t>
      </w:r>
      <w:r w:rsidRPr="00E079CA">
        <w:rPr>
          <w:rStyle w:val="Emphasis"/>
        </w:rPr>
        <w:t>change in the environment may cause this balance to shift, especially on the skin, the consequences of which are unknown.</w:t>
      </w:r>
    </w:p>
    <w:p w14:paraId="64FF4E5F" w14:textId="77777777" w:rsidR="00601881" w:rsidRPr="00E079CA" w:rsidRDefault="00601881" w:rsidP="00601881">
      <w:pPr>
        <w:rPr>
          <w:rStyle w:val="StyleUnderline"/>
        </w:rPr>
      </w:pPr>
      <w:r>
        <w:t xml:space="preserve">Although most bacteria on and inside of us are harmless, </w:t>
      </w:r>
      <w:r w:rsidRPr="0044383B">
        <w:rPr>
          <w:rStyle w:val="Emphasis"/>
          <w:highlight w:val="green"/>
        </w:rPr>
        <w:t>gut bacteria can</w:t>
      </w:r>
      <w:r w:rsidRPr="00E079CA">
        <w:rPr>
          <w:rStyle w:val="Emphasis"/>
        </w:rPr>
        <w:t xml:space="preserve"> also </w:t>
      </w:r>
      <w:r w:rsidRPr="0044383B">
        <w:rPr>
          <w:rStyle w:val="Emphasis"/>
          <w:highlight w:val="green"/>
        </w:rPr>
        <w:t>have viruses</w:t>
      </w:r>
      <w:r>
        <w:t xml:space="preserve">. </w:t>
      </w:r>
      <w:r w:rsidRPr="00E079CA">
        <w:rPr>
          <w:rStyle w:val="StyleUnderline"/>
        </w:rPr>
        <w:t xml:space="preserve">If viruses don’t kill the bacteria immediately, </w:t>
      </w:r>
      <w:r w:rsidRPr="0044383B">
        <w:rPr>
          <w:rStyle w:val="StyleUnderline"/>
          <w:highlight w:val="green"/>
        </w:rPr>
        <w:t>they can incorporate</w:t>
      </w:r>
      <w:r w:rsidRPr="00E079CA">
        <w:rPr>
          <w:rStyle w:val="StyleUnderline"/>
        </w:rPr>
        <w:t xml:space="preserve"> </w:t>
      </w:r>
      <w:r w:rsidRPr="0044383B">
        <w:rPr>
          <w:rStyle w:val="StyleUnderline"/>
          <w:highlight w:val="green"/>
        </w:rPr>
        <w:t>into the</w:t>
      </w:r>
      <w:r w:rsidRPr="00E079CA">
        <w:rPr>
          <w:rStyle w:val="StyleUnderline"/>
        </w:rPr>
        <w:t xml:space="preserve"> bacterial </w:t>
      </w:r>
      <w:r w:rsidRPr="0044383B">
        <w:rPr>
          <w:rStyle w:val="StyleUnderline"/>
          <w:highlight w:val="green"/>
        </w:rPr>
        <w:t>genome and stay latent</w:t>
      </w:r>
      <w:r w:rsidRPr="00E079CA">
        <w:rPr>
          <w:rStyle w:val="StyleUnderline"/>
        </w:rPr>
        <w:t xml:space="preserve"> for a long time </w:t>
      </w:r>
      <w:r w:rsidRPr="0044383B">
        <w:rPr>
          <w:rStyle w:val="StyleUnderline"/>
          <w:highlight w:val="green"/>
        </w:rPr>
        <w:t>until</w:t>
      </w:r>
      <w:r w:rsidRPr="00E079CA">
        <w:rPr>
          <w:rStyle w:val="StyleUnderline"/>
        </w:rPr>
        <w:t xml:space="preserve"> reactivation by environmental factors</w:t>
      </w:r>
      <w:r>
        <w:t xml:space="preserve">, </w:t>
      </w:r>
      <w:r w:rsidRPr="00E079CA">
        <w:rPr>
          <w:rStyle w:val="Emphasis"/>
        </w:rPr>
        <w:t xml:space="preserve">when </w:t>
      </w:r>
      <w:r w:rsidRPr="0044383B">
        <w:rPr>
          <w:rStyle w:val="Emphasis"/>
          <w:highlight w:val="green"/>
        </w:rPr>
        <w:t>they</w:t>
      </w:r>
      <w:r w:rsidRPr="00E079CA">
        <w:rPr>
          <w:rStyle w:val="Emphasis"/>
        </w:rPr>
        <w:t xml:space="preserve"> can </w:t>
      </w:r>
      <w:r w:rsidRPr="0044383B">
        <w:rPr>
          <w:rStyle w:val="Emphasis"/>
          <w:highlight w:val="green"/>
        </w:rPr>
        <w:t>become pathogenic</w:t>
      </w:r>
      <w:r>
        <w:t xml:space="preserve">. </w:t>
      </w:r>
      <w:r w:rsidRPr="00E079CA">
        <w:rPr>
          <w:rStyle w:val="StyleUnderline"/>
        </w:rPr>
        <w:t xml:space="preserve">They can also escape from the gut and enter other organs or the bloodstream. </w:t>
      </w:r>
      <w:r w:rsidRPr="0044383B">
        <w:rPr>
          <w:rStyle w:val="StyleUnderline"/>
        </w:rPr>
        <w:t>Bacteria can then use these</w:t>
      </w:r>
      <w:r w:rsidRPr="00E079CA">
        <w:rPr>
          <w:rStyle w:val="StyleUnderline"/>
        </w:rPr>
        <w:t xml:space="preserve"> viruses to kill other bacteria or help them evolve to more virulent strains.</w:t>
      </w:r>
    </w:p>
    <w:p w14:paraId="316E7BB4" w14:textId="77777777" w:rsidR="00601881" w:rsidRPr="00E079CA" w:rsidRDefault="00601881" w:rsidP="00601881">
      <w:pPr>
        <w:rPr>
          <w:rStyle w:val="StyleUnderline"/>
        </w:rPr>
      </w:pPr>
      <w:r w:rsidRPr="0044383B">
        <w:rPr>
          <w:rStyle w:val="Emphasis"/>
          <w:highlight w:val="green"/>
        </w:rPr>
        <w:t>An example</w:t>
      </w:r>
      <w:r w:rsidRPr="00E079CA">
        <w:rPr>
          <w:rStyle w:val="Emphasis"/>
        </w:rPr>
        <w:t xml:space="preserve"> of the evolution of </w:t>
      </w:r>
      <w:r w:rsidRPr="0044383B">
        <w:rPr>
          <w:rStyle w:val="Emphasis"/>
        </w:rPr>
        <w:t xml:space="preserve">pathogens </w:t>
      </w:r>
      <w:r w:rsidRPr="0044383B">
        <w:rPr>
          <w:rStyle w:val="Emphasis"/>
          <w:highlight w:val="green"/>
        </w:rPr>
        <w:t>is the</w:t>
      </w:r>
      <w:r w:rsidRPr="00E079CA">
        <w:rPr>
          <w:rStyle w:val="Emphasis"/>
        </w:rPr>
        <w:t xml:space="preserve"> cause of the </w:t>
      </w:r>
      <w:r w:rsidRPr="0044383B">
        <w:rPr>
          <w:rStyle w:val="Emphasis"/>
          <w:highlight w:val="green"/>
        </w:rPr>
        <w:t>current pandemic</w:t>
      </w:r>
      <w:r>
        <w:t xml:space="preserve">, </w:t>
      </w:r>
      <w:r w:rsidRPr="00E079CA">
        <w:rPr>
          <w:rStyle w:val="StyleUnderline"/>
        </w:rPr>
        <w:t>the</w:t>
      </w:r>
      <w:r>
        <w:t xml:space="preserve"> severe acute respiratory syndrome coronavirus 2 (</w:t>
      </w:r>
      <w:r w:rsidRPr="00E079CA">
        <w:rPr>
          <w:rStyle w:val="StyleUnderline"/>
        </w:rPr>
        <w:t>SARS-CoV-2</w:t>
      </w:r>
      <w:r>
        <w:t xml:space="preserve">). </w:t>
      </w:r>
      <w:r w:rsidRPr="0044383B">
        <w:rPr>
          <w:rStyle w:val="StyleUnderline"/>
          <w:highlight w:val="green"/>
        </w:rPr>
        <w:t>Several</w:t>
      </w:r>
      <w:r w:rsidRPr="00E079CA">
        <w:rPr>
          <w:rStyle w:val="StyleUnderline"/>
        </w:rPr>
        <w:t xml:space="preserve"> </w:t>
      </w:r>
      <w:r w:rsidRPr="0044383B">
        <w:rPr>
          <w:rStyle w:val="StyleUnderline"/>
          <w:highlight w:val="green"/>
        </w:rPr>
        <w:t>mutations</w:t>
      </w:r>
      <w:r w:rsidRPr="00E079CA">
        <w:rPr>
          <w:rStyle w:val="StyleUnderline"/>
        </w:rPr>
        <w:t xml:space="preserve"> are now known that </w:t>
      </w:r>
      <w:r w:rsidRPr="0044383B">
        <w:rPr>
          <w:rStyle w:val="StyleUnderline"/>
          <w:highlight w:val="green"/>
        </w:rPr>
        <w:t xml:space="preserve">make the virus </w:t>
      </w:r>
      <w:r w:rsidRPr="0044383B">
        <w:rPr>
          <w:rStyle w:val="Emphasis"/>
          <w:highlight w:val="green"/>
        </w:rPr>
        <w:t>more infectious</w:t>
      </w:r>
      <w:r w:rsidRPr="0044383B">
        <w:rPr>
          <w:rStyle w:val="StyleUnderline"/>
          <w:highlight w:val="green"/>
        </w:rPr>
        <w:t xml:space="preserve"> and </w:t>
      </w:r>
      <w:r w:rsidRPr="0044383B">
        <w:rPr>
          <w:rStyle w:val="Emphasis"/>
          <w:highlight w:val="green"/>
        </w:rPr>
        <w:t>resistant to immune responses</w:t>
      </w:r>
      <w:r w:rsidRPr="00E079CA">
        <w:rPr>
          <w:rStyle w:val="StyleUnderline"/>
        </w:rPr>
        <w:t>, and strengthening its to enter cells via surface receptors.</w:t>
      </w:r>
    </w:p>
    <w:p w14:paraId="768C73D7" w14:textId="77777777" w:rsidR="00601881" w:rsidRDefault="00601881" w:rsidP="00601881">
      <w:r>
        <w:t>The brain</w:t>
      </w:r>
    </w:p>
    <w:p w14:paraId="0544FBF1" w14:textId="77777777" w:rsidR="00601881" w:rsidRDefault="00601881" w:rsidP="00601881">
      <w:r w:rsidRPr="00E079CA">
        <w:rPr>
          <w:rStyle w:val="StyleUnderline"/>
        </w:rPr>
        <w:t>There is evidence that the SARS-CoV-2 can also affect the brain</w:t>
      </w:r>
      <w:r>
        <w:t xml:space="preserve">. The virus may enter the brain via the olfactory tract or through the angiotensin-converting enzyme 2 (ACE2) pathway. </w:t>
      </w:r>
      <w:r w:rsidRPr="0044383B">
        <w:rPr>
          <w:rStyle w:val="Emphasis"/>
        </w:rPr>
        <w:t>Viruses can</w:t>
      </w:r>
      <w:r w:rsidRPr="00E079CA">
        <w:rPr>
          <w:rStyle w:val="Emphasis"/>
        </w:rPr>
        <w:t xml:space="preserve"> also </w:t>
      </w:r>
      <w:r w:rsidRPr="0044383B">
        <w:rPr>
          <w:rStyle w:val="Emphasis"/>
        </w:rPr>
        <w:t>affect</w:t>
      </w:r>
      <w:r w:rsidRPr="00E079CA">
        <w:rPr>
          <w:rStyle w:val="Emphasis"/>
        </w:rPr>
        <w:t xml:space="preserve"> our senses, such as a loss of smell and taste, and </w:t>
      </w:r>
      <w:r w:rsidRPr="0044383B">
        <w:rPr>
          <w:rStyle w:val="Emphasis"/>
          <w:highlight w:val="green"/>
        </w:rPr>
        <w:t>there could be</w:t>
      </w:r>
      <w:r w:rsidRPr="00E079CA">
        <w:rPr>
          <w:rStyle w:val="Emphasis"/>
        </w:rPr>
        <w:t xml:space="preserve"> other so far unkown </w:t>
      </w:r>
      <w:r w:rsidRPr="0044383B">
        <w:rPr>
          <w:rStyle w:val="Emphasis"/>
          <w:highlight w:val="green"/>
        </w:rPr>
        <w:t>neurological effects</w:t>
      </w:r>
      <w:r>
        <w:t>. The loss of smell seen in COVID-19 could be a new viral syndrome specific to this disease.</w:t>
      </w:r>
    </w:p>
    <w:p w14:paraId="4281F157" w14:textId="77777777" w:rsidR="00601881" w:rsidRDefault="00601881" w:rsidP="00601881">
      <w:r w:rsidRPr="00E079CA">
        <w:rPr>
          <w:rStyle w:val="StyleUnderline"/>
        </w:rPr>
        <w:t>Many books and movies have described pandemics caused by pathogens that wipe out large populations and cause severe diseases.</w:t>
      </w:r>
      <w:r>
        <w:t xml:space="preserve">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0E147791" w14:textId="77777777" w:rsidR="00601881" w:rsidRPr="004357D6" w:rsidRDefault="00601881" w:rsidP="00601881">
      <w:pPr>
        <w:rPr>
          <w:b/>
          <w:sz w:val="22"/>
          <w:u w:val="single"/>
        </w:rPr>
      </w:pPr>
      <w:r w:rsidRPr="0044383B">
        <w:rPr>
          <w:rStyle w:val="Emphasis"/>
          <w:highlight w:val="green"/>
        </w:rPr>
        <w:t>Pandemics can cause other diseases that</w:t>
      </w:r>
      <w:r w:rsidRPr="00E079CA">
        <w:rPr>
          <w:rStyle w:val="Emphasis"/>
        </w:rPr>
        <w:t xml:space="preserve"> can </w:t>
      </w:r>
      <w:r w:rsidRPr="0044383B">
        <w:rPr>
          <w:rStyle w:val="Emphasis"/>
          <w:highlight w:val="green"/>
        </w:rPr>
        <w:t>threaten humanity</w:t>
      </w:r>
      <w:r w:rsidRPr="00E079CA">
        <w:rPr>
          <w:rStyle w:val="Emphasis"/>
        </w:rPr>
        <w:t>’s entire existence.</w:t>
      </w:r>
      <w:r>
        <w:t xml:space="preserve"> </w:t>
      </w:r>
      <w:r w:rsidRPr="00E079CA">
        <w:rPr>
          <w:rStyle w:val="StyleUnderline"/>
        </w:rPr>
        <w:t xml:space="preserve">The COVID-19 pandemic brought this possibility to the forefront. </w:t>
      </w:r>
      <w:r w:rsidRPr="0044383B">
        <w:rPr>
          <w:rStyle w:val="StyleUnderline"/>
          <w:highlight w:val="green"/>
        </w:rPr>
        <w:t>If we continue disturbing the equilibrium</w:t>
      </w:r>
      <w:r w:rsidRPr="00E079CA">
        <w:rPr>
          <w:rStyle w:val="StyleUnderline"/>
        </w:rPr>
        <w:t xml:space="preserve"> between us and the environment, we don’t know what </w:t>
      </w:r>
      <w:r w:rsidRPr="0044383B">
        <w:rPr>
          <w:rStyle w:val="StyleUnderline"/>
          <w:highlight w:val="green"/>
        </w:rPr>
        <w:t>the consequences</w:t>
      </w:r>
      <w:r w:rsidRPr="00E079CA">
        <w:rPr>
          <w:rStyle w:val="StyleUnderline"/>
        </w:rPr>
        <w:t xml:space="preserve"> may be and the next pandemic </w:t>
      </w:r>
      <w:r w:rsidRPr="0044383B">
        <w:rPr>
          <w:rStyle w:val="StyleUnderline"/>
          <w:highlight w:val="green"/>
        </w:rPr>
        <w:t>could lead</w:t>
      </w:r>
      <w:r w:rsidRPr="00E079CA">
        <w:rPr>
          <w:rStyle w:val="StyleUnderline"/>
        </w:rPr>
        <w:t xml:space="preserve"> us </w:t>
      </w:r>
      <w:r w:rsidRPr="0044383B">
        <w:rPr>
          <w:rStyle w:val="StyleUnderline"/>
          <w:highlight w:val="green"/>
        </w:rPr>
        <w:t xml:space="preserve">to </w:t>
      </w:r>
      <w:r w:rsidRPr="0044383B">
        <w:rPr>
          <w:rStyle w:val="Emphasis"/>
          <w:highlight w:val="green"/>
        </w:rPr>
        <w:t>extinction</w:t>
      </w:r>
      <w:r w:rsidRPr="0044383B">
        <w:rPr>
          <w:rStyle w:val="StyleUnderline"/>
          <w:highlight w:val="green"/>
        </w:rPr>
        <w:t>.</w:t>
      </w:r>
    </w:p>
    <w:p w14:paraId="423BAACD" w14:textId="77777777" w:rsidR="00601881" w:rsidRDefault="00601881" w:rsidP="00601881">
      <w:pPr>
        <w:pStyle w:val="Heading4"/>
      </w:pPr>
      <w:r>
        <w:t>Harmonized approaches to CRISPR solve misapplication – answers any impact turn</w:t>
      </w:r>
    </w:p>
    <w:p w14:paraId="06144C00" w14:textId="77777777" w:rsidR="00601881" w:rsidRPr="00D032ED" w:rsidRDefault="00601881" w:rsidP="00601881">
      <w:r w:rsidRPr="00D032ED">
        <w:rPr>
          <w:rStyle w:val="Style13ptBold"/>
        </w:rPr>
        <w:t>Wachowicz 19</w:t>
      </w:r>
      <w:r w:rsidRPr="00D032ED">
        <w:t xml:space="preserve"> [(</w:t>
      </w:r>
      <w:r>
        <w:t>Jessica, a third-year student at the University of Washington School of Law whose primary area of study is emerging technologies and the legal issues associated therewith.</w:t>
      </w:r>
      <w:r w:rsidRPr="00D032ED">
        <w:t>) “The Patentability of Gene Editing Technologies such as CRISPR &amp; the Harmonization of Laws Relating to Germline Editing</w:t>
      </w:r>
      <w:r>
        <w:t>,</w:t>
      </w:r>
      <w:r w:rsidRPr="00D032ED">
        <w:t xml:space="preserve"> “ Intellectual Property Breif, </w:t>
      </w:r>
      <w:r>
        <w:t xml:space="preserve">2019 </w:t>
      </w:r>
      <w:r w:rsidRPr="00D032ED">
        <w:t xml:space="preserve"> </w:t>
      </w:r>
      <w:r w:rsidRPr="00E151A9">
        <w:t>https://digitalcommons.wcl.american.edu/ipbrief/vol10/iss1/2/</w:t>
      </w:r>
      <w:r w:rsidRPr="00D032ED">
        <w:t>] RR</w:t>
      </w:r>
    </w:p>
    <w:p w14:paraId="53B44117" w14:textId="77777777" w:rsidR="00601881" w:rsidRPr="00D032ED" w:rsidRDefault="00601881" w:rsidP="00601881">
      <w:r w:rsidRPr="00D032ED">
        <w:t>At present</w:t>
      </w:r>
      <w:r w:rsidRPr="002079A9">
        <w:t xml:space="preserve">, </w:t>
      </w:r>
      <w:r w:rsidRPr="00B1088D">
        <w:rPr>
          <w:rStyle w:val="Emphasis"/>
          <w:highlight w:val="green"/>
        </w:rPr>
        <w:t>countries take different approaches in</w:t>
      </w:r>
      <w:r w:rsidRPr="00D032ED">
        <w:rPr>
          <w:rStyle w:val="Emphasis"/>
        </w:rPr>
        <w:t xml:space="preserve"> applying the ordre public doctrine to cases involving </w:t>
      </w:r>
      <w:r w:rsidRPr="00B1088D">
        <w:rPr>
          <w:rStyle w:val="Emphasis"/>
          <w:highlight w:val="green"/>
        </w:rPr>
        <w:t>germline editing</w:t>
      </w:r>
      <w:r w:rsidRPr="00D032ED">
        <w:rPr>
          <w:rStyle w:val="StyleUnderline"/>
        </w:rPr>
        <w:t xml:space="preserve">. In Japan, the patent office examines scientific guidelines pertaining to stem cell research </w:t>
      </w:r>
      <w:r w:rsidRPr="00D032ED">
        <w:t xml:space="preserve">in rendering its decisions.8 1 </w:t>
      </w:r>
      <w:r w:rsidRPr="00D032ED">
        <w:rPr>
          <w:rStyle w:val="StyleUnderline"/>
        </w:rPr>
        <w:t>Others</w:t>
      </w:r>
      <w:r w:rsidRPr="00D032ED">
        <w:t xml:space="preserve"> simply look to the values held by that particular country in </w:t>
      </w:r>
      <w:r w:rsidRPr="00D032ED">
        <w:rPr>
          <w:rStyle w:val="StyleUnderline"/>
        </w:rPr>
        <w:t>determining whether the invention would benefit society</w:t>
      </w:r>
      <w:r w:rsidRPr="00D032ED">
        <w:t>.82</w:t>
      </w:r>
    </w:p>
    <w:p w14:paraId="4531E5D3" w14:textId="77777777" w:rsidR="00601881" w:rsidRPr="00D032ED" w:rsidRDefault="00601881" w:rsidP="00601881">
      <w:r w:rsidRPr="00B1088D">
        <w:rPr>
          <w:rStyle w:val="StyleUnderline"/>
          <w:highlight w:val="green"/>
        </w:rPr>
        <w:t xml:space="preserve">Looking at the values held by a </w:t>
      </w:r>
      <w:r w:rsidRPr="00D032ED">
        <w:rPr>
          <w:rStyle w:val="StyleUnderline"/>
        </w:rPr>
        <w:t xml:space="preserve">particular </w:t>
      </w:r>
      <w:r w:rsidRPr="00B1088D">
        <w:rPr>
          <w:rStyle w:val="StyleUnderline"/>
          <w:highlight w:val="green"/>
        </w:rPr>
        <w:t>community</w:t>
      </w:r>
      <w:r w:rsidRPr="00D032ED">
        <w:rPr>
          <w:rStyle w:val="StyleUnderline"/>
        </w:rPr>
        <w:t xml:space="preserve"> will </w:t>
      </w:r>
      <w:r w:rsidRPr="00B1088D">
        <w:rPr>
          <w:rStyle w:val="StyleUnderline"/>
          <w:highlight w:val="green"/>
        </w:rPr>
        <w:t>lead to varying results.</w:t>
      </w:r>
      <w:r w:rsidRPr="00D032ED">
        <w:t xml:space="preserve"> Some countries may value the welfare of individuals over the progression of science.83 Others argue </w:t>
      </w:r>
      <w:r w:rsidRPr="00D032ED">
        <w:rPr>
          <w:rStyle w:val="StyleUnderline"/>
        </w:rPr>
        <w:t xml:space="preserve">that because </w:t>
      </w:r>
      <w:r w:rsidRPr="00B1088D">
        <w:rPr>
          <w:rStyle w:val="StyleUnderline"/>
          <w:highlight w:val="green"/>
        </w:rPr>
        <w:t>these inventions</w:t>
      </w:r>
      <w:r w:rsidRPr="00D032ED">
        <w:rPr>
          <w:rStyle w:val="StyleUnderline"/>
        </w:rPr>
        <w:t xml:space="preserve"> </w:t>
      </w:r>
      <w:r w:rsidRPr="00B1088D">
        <w:rPr>
          <w:rStyle w:val="StyleUnderline"/>
          <w:highlight w:val="green"/>
        </w:rPr>
        <w:t>can</w:t>
      </w:r>
      <w:r w:rsidRPr="00D032ED">
        <w:rPr>
          <w:rStyle w:val="StyleUnderline"/>
        </w:rPr>
        <w:t xml:space="preserve"> dramatically </w:t>
      </w:r>
      <w:r w:rsidRPr="00B1088D">
        <w:rPr>
          <w:rStyle w:val="StyleUnderline"/>
          <w:highlight w:val="green"/>
        </w:rPr>
        <w:t>improve healthcare</w:t>
      </w:r>
      <w:r w:rsidRPr="00D032ED">
        <w:rPr>
          <w:rStyle w:val="StyleUnderline"/>
        </w:rPr>
        <w:t xml:space="preserve">, and because healthcare is a human right, this </w:t>
      </w:r>
      <w:r w:rsidRPr="00B1088D">
        <w:rPr>
          <w:rStyle w:val="StyleUnderline"/>
          <w:highlight w:val="green"/>
        </w:rPr>
        <w:t>public interest should override any bans</w:t>
      </w:r>
      <w:r w:rsidRPr="00D032ED">
        <w:rPr>
          <w:rStyle w:val="StyleUnderline"/>
        </w:rPr>
        <w:t xml:space="preserve"> on germline editing.</w:t>
      </w:r>
      <w:r w:rsidRPr="00D032ED">
        <w:t xml:space="preserve"> 84</w:t>
      </w:r>
    </w:p>
    <w:p w14:paraId="264A9AA8" w14:textId="77777777" w:rsidR="00601881" w:rsidRPr="00D032ED" w:rsidRDefault="00601881" w:rsidP="00601881">
      <w:r w:rsidRPr="00B1088D">
        <w:rPr>
          <w:rStyle w:val="Emphasis"/>
          <w:highlight w:val="green"/>
        </w:rPr>
        <w:t>A similar dispute arose under TRIPS with</w:t>
      </w:r>
      <w:r w:rsidRPr="00D032ED">
        <w:rPr>
          <w:rStyle w:val="Emphasis"/>
        </w:rPr>
        <w:t xml:space="preserve"> respect to </w:t>
      </w:r>
      <w:r w:rsidRPr="00B1088D">
        <w:rPr>
          <w:rStyle w:val="Emphasis"/>
          <w:highlight w:val="green"/>
        </w:rPr>
        <w:t>pharma</w:t>
      </w:r>
      <w:r w:rsidRPr="00D032ED">
        <w:rPr>
          <w:rStyle w:val="Emphasis"/>
        </w:rPr>
        <w:t>ceuticals.</w:t>
      </w:r>
      <w:r w:rsidRPr="00D032ED">
        <w:t xml:space="preserve"> As stated previously, some countries, India in particular, argued that patenting pharmaceuticals was immoral because it raised the cost of healthcare. In 2016, </w:t>
      </w:r>
      <w:r w:rsidRPr="00B1088D">
        <w:rPr>
          <w:rStyle w:val="StyleUnderline"/>
          <w:highlight w:val="green"/>
        </w:rPr>
        <w:t>the World Health Organization</w:t>
      </w:r>
      <w:r w:rsidRPr="00D032ED">
        <w:rPr>
          <w:rStyle w:val="StyleUnderline"/>
        </w:rPr>
        <w:t xml:space="preserve"> published the "</w:t>
      </w:r>
      <w:r w:rsidRPr="00B1088D">
        <w:rPr>
          <w:rStyle w:val="StyleUnderline"/>
          <w:highlight w:val="green"/>
        </w:rPr>
        <w:t>Guidelines</w:t>
      </w:r>
      <w:r w:rsidRPr="00D032ED">
        <w:rPr>
          <w:rStyle w:val="StyleUnderline"/>
        </w:rPr>
        <w:t xml:space="preserve"> </w:t>
      </w:r>
      <w:r w:rsidRPr="00B1088D">
        <w:rPr>
          <w:rStyle w:val="StyleUnderline"/>
          <w:highlight w:val="green"/>
        </w:rPr>
        <w:t>for</w:t>
      </w:r>
      <w:r w:rsidRPr="00D032ED">
        <w:rPr>
          <w:rStyle w:val="StyleUnderline"/>
        </w:rPr>
        <w:t xml:space="preserve"> the examination of </w:t>
      </w:r>
      <w:r w:rsidRPr="00B1088D">
        <w:rPr>
          <w:rStyle w:val="StyleUnderline"/>
          <w:highlight w:val="green"/>
        </w:rPr>
        <w:t>patent applications</w:t>
      </w:r>
      <w:r w:rsidRPr="00D032ED">
        <w:rPr>
          <w:rStyle w:val="StyleUnderline"/>
        </w:rPr>
        <w:t xml:space="preserve"> relating to pharmaceuticals</w:t>
      </w:r>
      <w:r w:rsidRPr="00D032ED">
        <w:t xml:space="preserve">."86 The purpose of this guideline was </w:t>
      </w:r>
      <w:r w:rsidRPr="00B1088D">
        <w:rPr>
          <w:rStyle w:val="StyleUnderline"/>
          <w:highlight w:val="green"/>
        </w:rPr>
        <w:t>to assist legislators in crafting laws</w:t>
      </w:r>
      <w:r w:rsidRPr="00D032ED">
        <w:rPr>
          <w:rStyle w:val="StyleUnderline"/>
        </w:rPr>
        <w:t xml:space="preserve"> that would allow for the patentability of pharmaceuticals generally, while imposing limitations that would prevent healthcare from becoming unaffordable.</w:t>
      </w:r>
    </w:p>
    <w:p w14:paraId="171BF20E" w14:textId="77777777" w:rsidR="00601881" w:rsidRPr="00D032ED" w:rsidRDefault="00601881" w:rsidP="00601881">
      <w:pPr>
        <w:rPr>
          <w:rStyle w:val="StyleUnderline"/>
        </w:rPr>
      </w:pPr>
      <w:r w:rsidRPr="00D032ED">
        <w:t xml:space="preserve">One plausible solution is for the </w:t>
      </w:r>
      <w:r w:rsidRPr="002A58C4">
        <w:rPr>
          <w:rStyle w:val="StyleUnderline"/>
        </w:rPr>
        <w:t>World Health Organization to create a set of guidelines for</w:t>
      </w:r>
      <w:r w:rsidRPr="00D032ED">
        <w:rPr>
          <w:rStyle w:val="StyleUnderline"/>
        </w:rPr>
        <w:t xml:space="preserve"> determining the patentability of technologies such as </w:t>
      </w:r>
      <w:r w:rsidRPr="002A58C4">
        <w:rPr>
          <w:rStyle w:val="StyleUnderline"/>
        </w:rPr>
        <w:t>CRISPR</w:t>
      </w:r>
      <w:r w:rsidRPr="00D032ED">
        <w:t xml:space="preserve">. </w:t>
      </w:r>
      <w:r w:rsidRPr="00D032ED">
        <w:rPr>
          <w:rStyle w:val="StyleUnderline"/>
        </w:rPr>
        <w:t>The guideline can look to other international treaties that focus on the preservation of human rights and the improvement of healthcare.</w:t>
      </w:r>
      <w:r w:rsidRPr="00D032ED">
        <w:t xml:space="preserve">87 </w:t>
      </w:r>
      <w:r w:rsidRPr="00B1088D">
        <w:rPr>
          <w:rStyle w:val="Emphasis"/>
          <w:highlight w:val="green"/>
        </w:rPr>
        <w:t>By encouraging</w:t>
      </w:r>
      <w:r w:rsidRPr="00D032ED">
        <w:rPr>
          <w:rStyle w:val="Emphasis"/>
        </w:rPr>
        <w:t xml:space="preserve"> </w:t>
      </w:r>
      <w:r w:rsidRPr="00B1088D">
        <w:rPr>
          <w:rStyle w:val="Emphasis"/>
          <w:highlight w:val="green"/>
        </w:rPr>
        <w:t xml:space="preserve">countries to take </w:t>
      </w:r>
      <w:r w:rsidRPr="00D032ED">
        <w:rPr>
          <w:rStyle w:val="Emphasis"/>
        </w:rPr>
        <w:t xml:space="preserve">these agreed </w:t>
      </w:r>
      <w:r w:rsidRPr="00B1088D">
        <w:rPr>
          <w:rStyle w:val="Emphasis"/>
          <w:highlight w:val="green"/>
        </w:rPr>
        <w:t>upon policy objectives</w:t>
      </w:r>
      <w:r w:rsidRPr="00D032ED">
        <w:t xml:space="preserve"> into consideration when examining these controversial patents, </w:t>
      </w:r>
      <w:r w:rsidRPr="00D032ED">
        <w:rPr>
          <w:rStyle w:val="Emphasis"/>
        </w:rPr>
        <w:t xml:space="preserve">results among </w:t>
      </w:r>
      <w:r w:rsidRPr="00B1088D">
        <w:rPr>
          <w:rStyle w:val="Emphasis"/>
          <w:highlight w:val="green"/>
        </w:rPr>
        <w:t>different patent offices may be</w:t>
      </w:r>
      <w:r w:rsidRPr="00D032ED">
        <w:rPr>
          <w:rStyle w:val="Emphasis"/>
        </w:rPr>
        <w:t xml:space="preserve"> slightly </w:t>
      </w:r>
      <w:r w:rsidRPr="00B1088D">
        <w:rPr>
          <w:rStyle w:val="Emphasis"/>
          <w:highlight w:val="green"/>
        </w:rPr>
        <w:t>less varied</w:t>
      </w:r>
      <w:r w:rsidRPr="00D032ED">
        <w:t xml:space="preserve">. </w:t>
      </w:r>
      <w:r w:rsidRPr="00D032ED">
        <w:rPr>
          <w:rStyle w:val="StyleUnderline"/>
        </w:rPr>
        <w:t xml:space="preserve">A </w:t>
      </w:r>
      <w:r w:rsidRPr="00B1088D">
        <w:rPr>
          <w:rStyle w:val="StyleUnderline"/>
          <w:highlight w:val="green"/>
        </w:rPr>
        <w:t>guideline</w:t>
      </w:r>
      <w:r w:rsidRPr="00B1088D">
        <w:rPr>
          <w:highlight w:val="green"/>
        </w:rPr>
        <w:t xml:space="preserve"> </w:t>
      </w:r>
      <w:r w:rsidRPr="00B1088D">
        <w:rPr>
          <w:rStyle w:val="StyleUnderline"/>
          <w:highlight w:val="green"/>
        </w:rPr>
        <w:t xml:space="preserve">from </w:t>
      </w:r>
      <w:r w:rsidRPr="00D032ED">
        <w:rPr>
          <w:rStyle w:val="StyleUnderline"/>
        </w:rPr>
        <w:t>the</w:t>
      </w:r>
      <w:r w:rsidRPr="00D032ED">
        <w:t xml:space="preserve"> World Health Organization (</w:t>
      </w:r>
      <w:r w:rsidRPr="00D032ED">
        <w:rPr>
          <w:rStyle w:val="StyleUnderline"/>
        </w:rPr>
        <w:t xml:space="preserve">WHO) or </w:t>
      </w:r>
      <w:r w:rsidRPr="00B1088D">
        <w:rPr>
          <w:rStyle w:val="StyleUnderline"/>
          <w:highlight w:val="green"/>
        </w:rPr>
        <w:t>a similar organization</w:t>
      </w:r>
      <w:r w:rsidRPr="00B1088D">
        <w:rPr>
          <w:highlight w:val="green"/>
        </w:rPr>
        <w:t xml:space="preserve"> </w:t>
      </w:r>
      <w:r w:rsidRPr="00D032ED">
        <w:t xml:space="preserve">may </w:t>
      </w:r>
      <w:r w:rsidRPr="00B1088D">
        <w:rPr>
          <w:rStyle w:val="StyleUnderline"/>
          <w:highlight w:val="green"/>
        </w:rPr>
        <w:t xml:space="preserve">assist </w:t>
      </w:r>
      <w:r w:rsidRPr="00D032ED">
        <w:rPr>
          <w:rStyle w:val="StyleUnderline"/>
        </w:rPr>
        <w:t xml:space="preserve">countries' legislatures in </w:t>
      </w:r>
      <w:r w:rsidRPr="00B1088D">
        <w:rPr>
          <w:rStyle w:val="StyleUnderline"/>
          <w:highlight w:val="green"/>
        </w:rPr>
        <w:t xml:space="preserve">crafting laws that allow for progression in this field of science </w:t>
      </w:r>
      <w:r w:rsidRPr="00D032ED">
        <w:rPr>
          <w:rStyle w:val="StyleUnderline"/>
        </w:rPr>
        <w:t xml:space="preserve">while </w:t>
      </w:r>
      <w:r w:rsidRPr="00B1088D">
        <w:rPr>
          <w:rStyle w:val="StyleUnderline"/>
          <w:highlight w:val="green"/>
        </w:rPr>
        <w:t>protecting</w:t>
      </w:r>
      <w:r w:rsidRPr="00D032ED">
        <w:rPr>
          <w:rStyle w:val="StyleUnderline"/>
        </w:rPr>
        <w:t xml:space="preserve"> their </w:t>
      </w:r>
      <w:r w:rsidRPr="00B1088D">
        <w:rPr>
          <w:rStyle w:val="StyleUnderline"/>
          <w:highlight w:val="green"/>
        </w:rPr>
        <w:t>communities from potential human rights violations</w:t>
      </w:r>
      <w:r w:rsidRPr="00D032ED">
        <w:rPr>
          <w:rStyle w:val="StyleUnderline"/>
        </w:rPr>
        <w:t>, such as the destruction of viable embryos.</w:t>
      </w:r>
    </w:p>
    <w:p w14:paraId="2621C074" w14:textId="77777777" w:rsidR="00601881" w:rsidRPr="00D032ED" w:rsidRDefault="00601881" w:rsidP="00601881">
      <w:r w:rsidRPr="00D032ED">
        <w:t xml:space="preserve">Attempts at harmonization have been made in the past. There are currently numerous international instruments that prohibit inventions involving genomes, such as the UNESCO Universal Declaration on Bioethics and Human Rights and the Oviedo Convention for the Protection of Human Rights and Dignity of the Human Being with regard to the Application of Biotechnology and Medicine: Convention on Human Rights and Biomedicine. </w:t>
      </w:r>
      <w:r w:rsidRPr="00D032ED">
        <w:rPr>
          <w:rStyle w:val="StyleUnderline"/>
        </w:rPr>
        <w:t>The former states that public welfare should be prioritized over the progress of science</w:t>
      </w:r>
      <w:r w:rsidRPr="00D032ED">
        <w:t xml:space="preserve">, and the latter states that genetic modification techniques should only be allowed if "serious hereditary sexrelated disease[s] [are] to be avoided."89 </w:t>
      </w:r>
      <w:r w:rsidRPr="00D032ED">
        <w:rPr>
          <w:rStyle w:val="StyleUnderline"/>
        </w:rPr>
        <w:t>These agreements make clear that public welfare is of primary importance</w:t>
      </w:r>
      <w:r w:rsidRPr="00D032ED">
        <w:t xml:space="preserve">, </w:t>
      </w:r>
      <w:r w:rsidRPr="00D032ED">
        <w:rPr>
          <w:rStyle w:val="StyleUnderline"/>
        </w:rPr>
        <w:t>and that germline editing techniques should only be applied where serious risks can be avoided</w:t>
      </w:r>
      <w:r w:rsidRPr="00D032ED">
        <w:t>. The Oviedo Convention limited the scope of the exception to the avoidance of sex-related diseases, but perhaps with the introduction of CRISPR, countries may need to consider the circumstances under which genome and germline editing may be permissible.</w:t>
      </w:r>
    </w:p>
    <w:p w14:paraId="77E0F2E9" w14:textId="77777777" w:rsidR="00601881" w:rsidRDefault="00601881" w:rsidP="00601881">
      <w:r w:rsidRPr="00D032ED">
        <w:t xml:space="preserve">CONCLUSION </w:t>
      </w:r>
    </w:p>
    <w:p w14:paraId="0BD3CD82" w14:textId="77777777" w:rsidR="00601881" w:rsidRPr="0029411C" w:rsidRDefault="00601881" w:rsidP="00601881">
      <w:pPr>
        <w:rPr>
          <w:b/>
          <w:u w:val="single"/>
        </w:rPr>
      </w:pPr>
      <w:r w:rsidRPr="00D032ED">
        <w:t xml:space="preserve">In summary, </w:t>
      </w:r>
      <w:r w:rsidRPr="00B1088D">
        <w:rPr>
          <w:rStyle w:val="StyleUnderline"/>
          <w:highlight w:val="green"/>
        </w:rPr>
        <w:t>relying on</w:t>
      </w:r>
      <w:r w:rsidRPr="00D032ED">
        <w:rPr>
          <w:rStyle w:val="StyleUnderline"/>
        </w:rPr>
        <w:t xml:space="preserve"> the ordre </w:t>
      </w:r>
      <w:r w:rsidRPr="00B1088D">
        <w:rPr>
          <w:rStyle w:val="StyleUnderline"/>
          <w:highlight w:val="green"/>
        </w:rPr>
        <w:t>public doctrine</w:t>
      </w:r>
      <w:r w:rsidRPr="00D032ED">
        <w:rPr>
          <w:rStyle w:val="StyleUnderline"/>
        </w:rPr>
        <w:t xml:space="preserve"> to determine the patentability of </w:t>
      </w:r>
      <w:r w:rsidRPr="00B1088D">
        <w:rPr>
          <w:rStyle w:val="StyleUnderline"/>
          <w:highlight w:val="green"/>
        </w:rPr>
        <w:t>CRISPR tech</w:t>
      </w:r>
      <w:r w:rsidRPr="00D032ED">
        <w:rPr>
          <w:rStyle w:val="StyleUnderline"/>
        </w:rPr>
        <w:t xml:space="preserve">nology </w:t>
      </w:r>
      <w:r w:rsidRPr="00B1088D">
        <w:rPr>
          <w:rStyle w:val="StyleUnderline"/>
          <w:highlight w:val="green"/>
        </w:rPr>
        <w:t>will lead to</w:t>
      </w:r>
      <w:r w:rsidRPr="00D032ED">
        <w:rPr>
          <w:rStyle w:val="StyleUnderline"/>
        </w:rPr>
        <w:t xml:space="preserve"> dramatically </w:t>
      </w:r>
      <w:r w:rsidRPr="00B1088D">
        <w:rPr>
          <w:rStyle w:val="StyleUnderline"/>
          <w:highlight w:val="green"/>
        </w:rPr>
        <w:t>varying results</w:t>
      </w:r>
      <w:r w:rsidRPr="00D032ED">
        <w:rPr>
          <w:rStyle w:val="StyleUnderline"/>
        </w:rPr>
        <w:t xml:space="preserve"> around the world.</w:t>
      </w:r>
      <w:r w:rsidRPr="00D032ED">
        <w:t xml:space="preserve"> </w:t>
      </w:r>
      <w:r w:rsidRPr="00B1088D">
        <w:rPr>
          <w:rStyle w:val="Emphasis"/>
          <w:highlight w:val="green"/>
        </w:rPr>
        <w:t>The need for a more harmonized approach is present</w:t>
      </w:r>
      <w:r w:rsidRPr="00D032ED">
        <w:rPr>
          <w:rStyle w:val="Emphasis"/>
        </w:rPr>
        <w:t xml:space="preserve">. </w:t>
      </w:r>
      <w:r w:rsidRPr="00D032ED">
        <w:t xml:space="preserve">Despite countries' general avoidance of genome and germline editing, technology has developed in such a way that </w:t>
      </w:r>
      <w:r w:rsidRPr="00B1088D">
        <w:rPr>
          <w:rStyle w:val="Emphasis"/>
          <w:highlight w:val="green"/>
        </w:rPr>
        <w:t>these practices</w:t>
      </w:r>
      <w:r w:rsidRPr="00D032ED">
        <w:rPr>
          <w:rStyle w:val="Emphasis"/>
        </w:rPr>
        <w:t xml:space="preserve"> may be </w:t>
      </w:r>
      <w:r w:rsidRPr="00B1088D">
        <w:rPr>
          <w:rStyle w:val="Emphasis"/>
          <w:highlight w:val="green"/>
        </w:rPr>
        <w:t>highly beneficial to public welfare</w:t>
      </w:r>
      <w:r w:rsidRPr="00D032ED">
        <w:t xml:space="preserve">. </w:t>
      </w:r>
      <w:r w:rsidRPr="00B1088D">
        <w:rPr>
          <w:rStyle w:val="StyleUnderline"/>
          <w:highlight w:val="green"/>
        </w:rPr>
        <w:t>Countries should</w:t>
      </w:r>
      <w:r w:rsidRPr="00D032ED">
        <w:rPr>
          <w:rStyle w:val="StyleUnderline"/>
        </w:rPr>
        <w:t xml:space="preserve"> </w:t>
      </w:r>
      <w:r w:rsidRPr="00B1088D">
        <w:rPr>
          <w:rStyle w:val="StyleUnderline"/>
          <w:highlight w:val="green"/>
        </w:rPr>
        <w:t>reconsider</w:t>
      </w:r>
      <w:r w:rsidRPr="00D032ED">
        <w:rPr>
          <w:rStyle w:val="StyleUnderline"/>
        </w:rPr>
        <w:t xml:space="preserve"> </w:t>
      </w:r>
      <w:r w:rsidRPr="00B1088D">
        <w:rPr>
          <w:rStyle w:val="StyleUnderline"/>
          <w:highlight w:val="green"/>
        </w:rPr>
        <w:t>their stances on</w:t>
      </w:r>
      <w:r w:rsidRPr="00D032ED">
        <w:t xml:space="preserve"> such practices in light of the potential benefits </w:t>
      </w:r>
      <w:r w:rsidRPr="00B1088D">
        <w:rPr>
          <w:rStyle w:val="StyleUnderline"/>
          <w:highlight w:val="green"/>
        </w:rPr>
        <w:t>CRISPR</w:t>
      </w:r>
      <w:r w:rsidRPr="00D032ED">
        <w:t xml:space="preserve"> technology can offer </w:t>
      </w:r>
      <w:r w:rsidRPr="00B1088D">
        <w:rPr>
          <w:rStyle w:val="StyleUnderline"/>
          <w:highlight w:val="green"/>
        </w:rPr>
        <w:t>and should attempt to</w:t>
      </w:r>
      <w:r w:rsidRPr="00B1088D">
        <w:rPr>
          <w:highlight w:val="green"/>
        </w:rPr>
        <w:t xml:space="preserve"> </w:t>
      </w:r>
      <w:r w:rsidRPr="00B1088D">
        <w:rPr>
          <w:rStyle w:val="StyleUnderline"/>
          <w:highlight w:val="green"/>
        </w:rPr>
        <w:t>reach</w:t>
      </w:r>
      <w:r w:rsidRPr="00D032ED">
        <w:rPr>
          <w:rStyle w:val="StyleUnderline"/>
        </w:rPr>
        <w:t xml:space="preserve"> a </w:t>
      </w:r>
      <w:r w:rsidRPr="00B1088D">
        <w:rPr>
          <w:rStyle w:val="StyleUnderline"/>
          <w:highlight w:val="green"/>
        </w:rPr>
        <w:t>general consensus on</w:t>
      </w:r>
      <w:r w:rsidRPr="00D032ED">
        <w:rPr>
          <w:rStyle w:val="StyleUnderline"/>
        </w:rPr>
        <w:t xml:space="preserve"> the proper uses of </w:t>
      </w:r>
      <w:r w:rsidRPr="00B1088D">
        <w:rPr>
          <w:rStyle w:val="StyleUnderline"/>
          <w:highlight w:val="green"/>
        </w:rPr>
        <w:t>CRISPR</w:t>
      </w:r>
      <w:r w:rsidRPr="00D032ED">
        <w:rPr>
          <w:rStyle w:val="StyleUnderline"/>
        </w:rPr>
        <w:t>.</w:t>
      </w:r>
      <w:r w:rsidRPr="00D032ED">
        <w:t xml:space="preserve"> Given recent events, </w:t>
      </w:r>
      <w:r w:rsidRPr="00D032ED">
        <w:rPr>
          <w:rStyle w:val="StyleUnderline"/>
        </w:rPr>
        <w:t>the WHO should promptly issue guidelines to assist legislatures in crafting laws that promote progress in this area while maintaining consistency with concepts of morality.</w:t>
      </w:r>
    </w:p>
    <w:p w14:paraId="577FA740" w14:textId="77777777" w:rsidR="00601881" w:rsidRDefault="00601881" w:rsidP="00601881"/>
    <w:p w14:paraId="574036D6" w14:textId="77777777" w:rsidR="00601881" w:rsidRDefault="00601881" w:rsidP="00601881"/>
    <w:p w14:paraId="5584A1DB" w14:textId="77777777" w:rsidR="00601881" w:rsidRDefault="00601881" w:rsidP="00601881">
      <w:pPr>
        <w:pStyle w:val="Heading3"/>
      </w:pPr>
      <w:r>
        <w:t xml:space="preserve">Advantage 2 – WTO credibility </w:t>
      </w:r>
    </w:p>
    <w:p w14:paraId="5C4240E6" w14:textId="77777777" w:rsidR="00601881" w:rsidRPr="00790705" w:rsidRDefault="00601881" w:rsidP="00601881">
      <w:pPr>
        <w:pStyle w:val="Heading4"/>
      </w:pPr>
      <w:r>
        <w:t>Advantage 2 is WTO cred:</w:t>
      </w:r>
    </w:p>
    <w:p w14:paraId="74C0986F" w14:textId="77777777" w:rsidR="00601881" w:rsidRDefault="00601881" w:rsidP="00601881">
      <w:pPr>
        <w:pStyle w:val="Heading4"/>
      </w:pPr>
      <w:r>
        <w:t xml:space="preserve">New EU trade restrictions on CRISPR </w:t>
      </w:r>
      <w:r w:rsidRPr="0008080A">
        <w:rPr>
          <w:u w:val="single"/>
        </w:rPr>
        <w:t>contradict</w:t>
      </w:r>
      <w:r>
        <w:t xml:space="preserve"> WTO agreements which makes future disputes inevitable </w:t>
      </w:r>
    </w:p>
    <w:p w14:paraId="1BA4D536" w14:textId="77777777" w:rsidR="00601881" w:rsidRPr="009957C5" w:rsidRDefault="00601881" w:rsidP="00601881">
      <w:pPr>
        <w:rPr>
          <w:rStyle w:val="Style13ptBold"/>
        </w:rPr>
      </w:pPr>
      <w:r>
        <w:rPr>
          <w:rStyle w:val="Style13ptBold"/>
        </w:rPr>
        <w:t xml:space="preserve">Menz et al. 20 </w:t>
      </w:r>
      <w:r w:rsidRPr="009957C5">
        <w:t>[(Dr. Jochen Menz, of Julius Kühn-Institut, Federal Research Centre for Cultivated Plants) Modrzejewski (Dominik PhD, Julius Kühn-Institut, Institute for Biosafety in Plant Biotechnology) Hartung (Frank, Julius Kühn-Institut, Institute for Biosafety in Plant Biotechnology) Wilhelm (Ralf, Kühn-Institut, Institute for Biosafety in Plant Biotechnology) Sprink (Thorben, Julius Kühn-Institut, Institute for Biosafety in Plant Biotechnology) “Genome Edited Crops Touch the Market: A View on the Global Development and Regulatory Environment” Front Plant Sci, 10/9/2020. https://www.ncbi.nlm.nih.gov/pmc/articles/PMC7581933/] BC</w:t>
      </w:r>
    </w:p>
    <w:p w14:paraId="1D9427E6" w14:textId="77777777" w:rsidR="00601881" w:rsidRPr="008E0D33" w:rsidRDefault="00601881" w:rsidP="00601881">
      <w:pPr>
        <w:rPr>
          <w:sz w:val="12"/>
          <w:szCs w:val="12"/>
        </w:rPr>
      </w:pPr>
      <w:r w:rsidRPr="008E0D33">
        <w:rPr>
          <w:sz w:val="12"/>
          <w:szCs w:val="12"/>
        </w:rPr>
        <w:t>WTO: Committee on Sanitary and Phytosanitary Measures</w:t>
      </w:r>
    </w:p>
    <w:p w14:paraId="57CB6DA2" w14:textId="77777777" w:rsidR="00601881" w:rsidRDefault="00601881" w:rsidP="00601881">
      <w:pPr>
        <w:rPr>
          <w:rStyle w:val="Emphasis"/>
        </w:rPr>
      </w:pPr>
      <w:r w:rsidRPr="00B1088D">
        <w:rPr>
          <w:rStyle w:val="StyleUnderline"/>
          <w:highlight w:val="green"/>
        </w:rPr>
        <w:t>In</w:t>
      </w:r>
      <w:r w:rsidRPr="00EE028D">
        <w:rPr>
          <w:rStyle w:val="StyleUnderline"/>
        </w:rPr>
        <w:t xml:space="preserve"> November </w:t>
      </w:r>
      <w:r w:rsidRPr="00B1088D">
        <w:rPr>
          <w:rStyle w:val="StyleUnderline"/>
          <w:highlight w:val="green"/>
        </w:rPr>
        <w:t>2018</w:t>
      </w:r>
      <w:r w:rsidRPr="00EE028D">
        <w:rPr>
          <w:rStyle w:val="StyleUnderline"/>
        </w:rPr>
        <w:t xml:space="preserve">, the </w:t>
      </w:r>
      <w:r w:rsidRPr="004F266C">
        <w:rPr>
          <w:rStyle w:val="StyleUnderline"/>
          <w:highlight w:val="green"/>
        </w:rPr>
        <w:t>delegations</w:t>
      </w:r>
      <w:r w:rsidRPr="00EE028D">
        <w:rPr>
          <w:rStyle w:val="StyleUnderline"/>
        </w:rPr>
        <w:t xml:space="preserve"> </w:t>
      </w:r>
      <w:r w:rsidRPr="004F266C">
        <w:rPr>
          <w:rStyle w:val="StyleUnderline"/>
        </w:rPr>
        <w:t xml:space="preserve">of Australia, Argentina, Brazil, Canada, the Dominican Republic, Guatemala, Honduras, Paraguay, the United States of America, and Uruguay </w:t>
      </w:r>
      <w:r w:rsidRPr="004F266C">
        <w:rPr>
          <w:rStyle w:val="StyleUnderline"/>
          <w:highlight w:val="green"/>
        </w:rPr>
        <w:t>signed the</w:t>
      </w:r>
      <w:r w:rsidRPr="007413DD">
        <w:rPr>
          <w:rStyle w:val="StyleUnderline"/>
        </w:rPr>
        <w:t xml:space="preserve"> international </w:t>
      </w:r>
      <w:r w:rsidRPr="00B1088D">
        <w:rPr>
          <w:rStyle w:val="StyleUnderline"/>
          <w:highlight w:val="green"/>
        </w:rPr>
        <w:t xml:space="preserve">statement on </w:t>
      </w:r>
      <w:r w:rsidRPr="007413DD">
        <w:rPr>
          <w:rStyle w:val="StyleUnderline"/>
        </w:rPr>
        <w:t xml:space="preserve">agricultural applications of </w:t>
      </w:r>
      <w:r w:rsidRPr="00B1088D">
        <w:rPr>
          <w:rStyle w:val="StyleUnderline"/>
          <w:highlight w:val="green"/>
        </w:rPr>
        <w:t>precision biotech</w:t>
      </w:r>
      <w:r w:rsidRPr="007413DD">
        <w:rPr>
          <w:rStyle w:val="StyleUnderline"/>
        </w:rPr>
        <w:t>nology</w:t>
      </w:r>
      <w:r w:rsidRPr="00EE028D">
        <w:rPr>
          <w:rStyle w:val="StyleUnderline"/>
        </w:rPr>
        <w:t xml:space="preserve"> </w:t>
      </w:r>
      <w:r w:rsidRPr="00B1088D">
        <w:rPr>
          <w:rStyle w:val="StyleUnderline"/>
          <w:highlight w:val="green"/>
        </w:rPr>
        <w:t>in the WTO</w:t>
      </w:r>
      <w:r w:rsidRPr="008E0D33">
        <w:rPr>
          <w:sz w:val="12"/>
        </w:rPr>
        <w:t xml:space="preserve"> Committee on Sanitary and Phytosanitary Measures (</w:t>
      </w:r>
      <w:r w:rsidRPr="00EE028D">
        <w:rPr>
          <w:rStyle w:val="Emphasis"/>
        </w:rPr>
        <w:t>CSPM</w:t>
      </w:r>
      <w:r w:rsidRPr="008E0D33">
        <w:rPr>
          <w:sz w:val="12"/>
        </w:rPr>
        <w:t xml:space="preserve">). </w:t>
      </w:r>
      <w:r w:rsidRPr="00EE028D">
        <w:rPr>
          <w:rStyle w:val="StyleUnderline"/>
        </w:rPr>
        <w:t xml:space="preserve">The </w:t>
      </w:r>
      <w:r w:rsidRPr="00B1088D">
        <w:rPr>
          <w:rStyle w:val="StyleUnderline"/>
          <w:highlight w:val="green"/>
        </w:rPr>
        <w:t xml:space="preserve">delegations agreed </w:t>
      </w:r>
      <w:r w:rsidRPr="004F266C">
        <w:rPr>
          <w:rStyle w:val="StyleUnderline"/>
        </w:rPr>
        <w:t xml:space="preserve">to engage for the exploration of science based opportunities for regulatory frameworks and </w:t>
      </w:r>
      <w:r w:rsidRPr="004F266C">
        <w:rPr>
          <w:rStyle w:val="StyleUnderline"/>
          <w:highlight w:val="green"/>
        </w:rPr>
        <w:t>the avoid</w:t>
      </w:r>
      <w:r w:rsidRPr="004F266C">
        <w:rPr>
          <w:rStyle w:val="StyleUnderline"/>
        </w:rPr>
        <w:t xml:space="preserve">ance of </w:t>
      </w:r>
      <w:r w:rsidRPr="00B1088D">
        <w:rPr>
          <w:rStyle w:val="StyleUnderline"/>
          <w:highlight w:val="green"/>
        </w:rPr>
        <w:t>trade barriers for</w:t>
      </w:r>
      <w:r w:rsidRPr="00EE028D">
        <w:rPr>
          <w:rStyle w:val="StyleUnderline"/>
        </w:rPr>
        <w:t xml:space="preserve"> products derived from </w:t>
      </w:r>
      <w:r w:rsidRPr="00B1088D">
        <w:rPr>
          <w:rStyle w:val="StyleUnderline"/>
          <w:highlight w:val="green"/>
        </w:rPr>
        <w:t>genome editing</w:t>
      </w:r>
      <w:r w:rsidRPr="008E0D33">
        <w:rPr>
          <w:sz w:val="12"/>
        </w:rPr>
        <w:t xml:space="preserve"> (Commitee on Sanitary and Phytosanitary Measures, 2018). </w:t>
      </w:r>
      <w:r w:rsidRPr="00EE028D">
        <w:rPr>
          <w:rStyle w:val="Emphasis"/>
        </w:rPr>
        <w:t xml:space="preserve">In </w:t>
      </w:r>
      <w:r w:rsidRPr="007413DD">
        <w:rPr>
          <w:rStyle w:val="Emphasis"/>
        </w:rPr>
        <w:t>their declaration</w:t>
      </w:r>
      <w:r w:rsidRPr="00EE028D">
        <w:rPr>
          <w:rStyle w:val="Emphasis"/>
        </w:rPr>
        <w:t xml:space="preserve"> the states </w:t>
      </w:r>
      <w:r w:rsidRPr="007413DD">
        <w:rPr>
          <w:rStyle w:val="Emphasis"/>
        </w:rPr>
        <w:t>affirmed</w:t>
      </w:r>
      <w:r w:rsidRPr="00EE028D">
        <w:rPr>
          <w:rStyle w:val="Emphasis"/>
        </w:rPr>
        <w:t xml:space="preserve"> that cultivars derived from </w:t>
      </w:r>
      <w:r w:rsidRPr="007413DD">
        <w:rPr>
          <w:rStyle w:val="Emphasis"/>
        </w:rPr>
        <w:t>genome editing should be regulated</w:t>
      </w:r>
      <w:r w:rsidRPr="00EE028D">
        <w:rPr>
          <w:rStyle w:val="Emphasis"/>
        </w:rPr>
        <w:t xml:space="preserve"> similar to conventional cultivars due to their high similarity</w:t>
      </w:r>
      <w:r w:rsidRPr="008E0D33">
        <w:rPr>
          <w:sz w:val="12"/>
        </w:rPr>
        <w:t xml:space="preserve">. </w:t>
      </w:r>
      <w:r w:rsidRPr="00365449">
        <w:rPr>
          <w:rStyle w:val="StyleUnderline"/>
          <w:highlight w:val="green"/>
        </w:rPr>
        <w:t xml:space="preserve">Deregulation </w:t>
      </w:r>
      <w:r w:rsidRPr="00C8431B">
        <w:rPr>
          <w:rStyle w:val="StyleUnderline"/>
          <w:highlight w:val="green"/>
        </w:rPr>
        <w:t>of genome editing</w:t>
      </w:r>
      <w:r w:rsidRPr="00EE028D">
        <w:rPr>
          <w:rStyle w:val="StyleUnderline"/>
        </w:rPr>
        <w:t xml:space="preserve"> </w:t>
      </w:r>
      <w:r w:rsidRPr="00365449">
        <w:rPr>
          <w:rStyle w:val="StyleUnderline"/>
          <w:highlight w:val="green"/>
        </w:rPr>
        <w:t>techniques offers new opportunities</w:t>
      </w:r>
      <w:r w:rsidRPr="00EE028D">
        <w:rPr>
          <w:rStyle w:val="StyleUnderline"/>
        </w:rPr>
        <w:t xml:space="preserve"> for SMEs and national research institutions</w:t>
      </w:r>
      <w:r w:rsidRPr="008E0D33">
        <w:rPr>
          <w:sz w:val="12"/>
        </w:rPr>
        <w:t>. Thus</w:t>
      </w:r>
      <w:r w:rsidRPr="00365449">
        <w:rPr>
          <w:sz w:val="12"/>
          <w:highlight w:val="green"/>
        </w:rPr>
        <w:t xml:space="preserve">, </w:t>
      </w:r>
      <w:r w:rsidRPr="00365449">
        <w:rPr>
          <w:rStyle w:val="Emphasis"/>
          <w:highlight w:val="green"/>
        </w:rPr>
        <w:t>a harmonization</w:t>
      </w:r>
      <w:r w:rsidRPr="00EE028D">
        <w:rPr>
          <w:rStyle w:val="Emphasis"/>
        </w:rPr>
        <w:t xml:space="preserve"> at national and international level </w:t>
      </w:r>
      <w:r w:rsidRPr="00B1088D">
        <w:rPr>
          <w:rStyle w:val="Emphasis"/>
          <w:highlight w:val="green"/>
        </w:rPr>
        <w:t>should be ensured to exploit the full potential</w:t>
      </w:r>
      <w:r w:rsidRPr="00EE028D">
        <w:rPr>
          <w:rStyle w:val="Emphasis"/>
        </w:rPr>
        <w:t xml:space="preserve"> of genome editing.</w:t>
      </w:r>
      <w:r w:rsidRPr="008E0D33">
        <w:rPr>
          <w:sz w:val="12"/>
        </w:rPr>
        <w:t xml:space="preserve"> </w:t>
      </w:r>
      <w:r w:rsidRPr="003A508A">
        <w:rPr>
          <w:sz w:val="12"/>
        </w:rPr>
        <w:t xml:space="preserve">Furthermore, </w:t>
      </w:r>
      <w:r w:rsidRPr="003A508A">
        <w:rPr>
          <w:rStyle w:val="StyleUnderline"/>
        </w:rPr>
        <w:t>within the CSPM the United</w:t>
      </w:r>
      <w:r w:rsidRPr="00EE028D">
        <w:rPr>
          <w:rStyle w:val="StyleUnderline"/>
        </w:rPr>
        <w:t xml:space="preserve"> States with support from Argentina and Paraguay raised specific trade </w:t>
      </w:r>
      <w:r w:rsidRPr="00B1088D">
        <w:rPr>
          <w:rStyle w:val="StyleUnderline"/>
          <w:highlight w:val="green"/>
        </w:rPr>
        <w:t>concerns</w:t>
      </w:r>
      <w:r w:rsidRPr="008E0D33">
        <w:rPr>
          <w:sz w:val="12"/>
        </w:rPr>
        <w:t xml:space="preserve"> (STC 452) </w:t>
      </w:r>
      <w:r w:rsidRPr="00B1088D">
        <w:rPr>
          <w:rStyle w:val="Emphasis"/>
          <w:highlight w:val="green"/>
        </w:rPr>
        <w:t>about restrictions from the E</w:t>
      </w:r>
      <w:r w:rsidRPr="008E0D33">
        <w:rPr>
          <w:sz w:val="12"/>
        </w:rPr>
        <w:t xml:space="preserve">uropean </w:t>
      </w:r>
      <w:r w:rsidRPr="00B1088D">
        <w:rPr>
          <w:rStyle w:val="Emphasis"/>
          <w:highlight w:val="green"/>
        </w:rPr>
        <w:t>U</w:t>
      </w:r>
      <w:r w:rsidRPr="008E0D33">
        <w:rPr>
          <w:sz w:val="12"/>
        </w:rPr>
        <w:t xml:space="preserve">nion </w:t>
      </w:r>
      <w:r w:rsidRPr="00B1088D">
        <w:rPr>
          <w:rStyle w:val="Emphasis"/>
          <w:highlight w:val="green"/>
        </w:rPr>
        <w:t>result</w:t>
      </w:r>
      <w:r w:rsidRPr="00EE028D">
        <w:rPr>
          <w:rStyle w:val="Emphasis"/>
        </w:rPr>
        <w:t xml:space="preserve">ing </w:t>
      </w:r>
      <w:r w:rsidRPr="00B1088D">
        <w:rPr>
          <w:rStyle w:val="Emphasis"/>
          <w:highlight w:val="green"/>
        </w:rPr>
        <w:t xml:space="preserve">from </w:t>
      </w:r>
      <w:r w:rsidRPr="003A508A">
        <w:rPr>
          <w:rStyle w:val="Emphasis"/>
        </w:rPr>
        <w:t xml:space="preserve">the </w:t>
      </w:r>
      <w:r w:rsidRPr="00B1088D">
        <w:rPr>
          <w:rStyle w:val="Emphasis"/>
          <w:highlight w:val="green"/>
        </w:rPr>
        <w:t xml:space="preserve">implementation </w:t>
      </w:r>
      <w:r w:rsidRPr="003A508A">
        <w:rPr>
          <w:rStyle w:val="Emphasis"/>
        </w:rPr>
        <w:t>of the CJEU Ruling</w:t>
      </w:r>
      <w:r w:rsidRPr="00EE028D">
        <w:rPr>
          <w:rStyle w:val="Emphasis"/>
        </w:rPr>
        <w:t xml:space="preserve"> in</w:t>
      </w:r>
      <w:r w:rsidRPr="008E0D33">
        <w:rPr>
          <w:sz w:val="12"/>
        </w:rPr>
        <w:t xml:space="preserve"> </w:t>
      </w:r>
      <w:r w:rsidRPr="00EE028D">
        <w:rPr>
          <w:rStyle w:val="Emphasis"/>
        </w:rPr>
        <w:t>C</w:t>
      </w:r>
      <w:r w:rsidRPr="008E0D33">
        <w:rPr>
          <w:sz w:val="12"/>
        </w:rPr>
        <w:t xml:space="preserve">ommitee on </w:t>
      </w:r>
      <w:r w:rsidRPr="00EE028D">
        <w:rPr>
          <w:rStyle w:val="Emphasis"/>
        </w:rPr>
        <w:t>S</w:t>
      </w:r>
      <w:r w:rsidRPr="008E0D33">
        <w:rPr>
          <w:sz w:val="12"/>
        </w:rPr>
        <w:t xml:space="preserve">anitary and </w:t>
      </w:r>
      <w:r w:rsidRPr="00EE028D">
        <w:rPr>
          <w:rStyle w:val="Emphasis"/>
        </w:rPr>
        <w:t>P</w:t>
      </w:r>
      <w:r w:rsidRPr="008E0D33">
        <w:rPr>
          <w:sz w:val="12"/>
        </w:rPr>
        <w:t xml:space="preserve">hytosanitary </w:t>
      </w:r>
      <w:r w:rsidRPr="00EE028D">
        <w:rPr>
          <w:rStyle w:val="Emphasis"/>
        </w:rPr>
        <w:t>M</w:t>
      </w:r>
      <w:r w:rsidRPr="008E0D33">
        <w:rPr>
          <w:sz w:val="12"/>
        </w:rPr>
        <w:t xml:space="preserve">easures (2019). </w:t>
      </w:r>
      <w:r w:rsidRPr="00B1088D">
        <w:rPr>
          <w:rStyle w:val="Emphasis"/>
          <w:highlight w:val="green"/>
        </w:rPr>
        <w:t>The implementation would lead to unjust</w:t>
      </w:r>
      <w:r w:rsidRPr="00EE028D">
        <w:rPr>
          <w:rStyle w:val="Emphasis"/>
        </w:rPr>
        <w:t xml:space="preserve">ified </w:t>
      </w:r>
      <w:r w:rsidRPr="00B1088D">
        <w:rPr>
          <w:rStyle w:val="Emphasis"/>
          <w:highlight w:val="green"/>
        </w:rPr>
        <w:t>barriers to trade</w:t>
      </w:r>
      <w:r w:rsidRPr="00EE028D">
        <w:rPr>
          <w:rStyle w:val="Emphasis"/>
        </w:rPr>
        <w:t xml:space="preserve"> in products of genome </w:t>
      </w:r>
      <w:r w:rsidRPr="003A508A">
        <w:rPr>
          <w:rStyle w:val="Emphasis"/>
        </w:rPr>
        <w:t>editing.</w:t>
      </w:r>
      <w:r w:rsidRPr="003A508A">
        <w:rPr>
          <w:sz w:val="12"/>
        </w:rPr>
        <w:t xml:space="preserve"> It </w:t>
      </w:r>
      <w:r w:rsidRPr="003A508A">
        <w:rPr>
          <w:rStyle w:val="Emphasis"/>
        </w:rPr>
        <w:t>stifles</w:t>
      </w:r>
      <w:r w:rsidRPr="003A508A">
        <w:rPr>
          <w:rStyle w:val="StyleUnderline"/>
        </w:rPr>
        <w:t xml:space="preserve"> the agricultural </w:t>
      </w:r>
      <w:r w:rsidRPr="003A508A">
        <w:rPr>
          <w:rStyle w:val="Emphasis"/>
        </w:rPr>
        <w:t>research</w:t>
      </w:r>
      <w:r w:rsidRPr="003A508A">
        <w:rPr>
          <w:rStyle w:val="StyleUnderline"/>
        </w:rPr>
        <w:t xml:space="preserve"> and innovation</w:t>
      </w:r>
      <w:r w:rsidRPr="00EE028D">
        <w:rPr>
          <w:rStyle w:val="StyleUnderline"/>
        </w:rPr>
        <w:t xml:space="preserve"> necessary to prevent hunger and malnutrition in the coming decades, while ensuring environmental sustainability of agricultural activities</w:t>
      </w:r>
      <w:r w:rsidRPr="003A508A">
        <w:rPr>
          <w:rStyle w:val="StyleUnderline"/>
        </w:rPr>
        <w:t xml:space="preserve">. </w:t>
      </w:r>
      <w:r w:rsidRPr="003A508A">
        <w:rPr>
          <w:rStyle w:val="Emphasis"/>
        </w:rPr>
        <w:t xml:space="preserve">Without any changes in European legislation </w:t>
      </w:r>
      <w:r w:rsidRPr="003A508A">
        <w:rPr>
          <w:rStyle w:val="Emphasis"/>
          <w:highlight w:val="green"/>
        </w:rPr>
        <w:t>the issue stays unresolved.</w:t>
      </w:r>
    </w:p>
    <w:p w14:paraId="3239B9D7" w14:textId="77777777" w:rsidR="00601881" w:rsidRPr="00AD4B10" w:rsidRDefault="00601881" w:rsidP="00601881">
      <w:pPr>
        <w:rPr>
          <w:rStyle w:val="StyleUnderline"/>
          <w:iCs/>
          <w:bdr w:val="single" w:sz="8" w:space="0" w:color="auto"/>
        </w:rPr>
      </w:pPr>
    </w:p>
    <w:p w14:paraId="6B9B4CB6" w14:textId="77777777" w:rsidR="00601881" w:rsidRPr="008E0D33" w:rsidRDefault="00601881" w:rsidP="00601881">
      <w:pPr>
        <w:pStyle w:val="Heading4"/>
      </w:pPr>
      <w:r>
        <w:t xml:space="preserve">EU-WTO conflict causes </w:t>
      </w:r>
      <w:r w:rsidRPr="00153FEF">
        <w:t xml:space="preserve">WTO </w:t>
      </w:r>
      <w:r w:rsidRPr="00153FEF">
        <w:rPr>
          <w:u w:val="single"/>
        </w:rPr>
        <w:t>collapse</w:t>
      </w:r>
      <w:r>
        <w:t xml:space="preserve"> – it’s the glue that holds the organization together in an international arena characterized by US and China trade disputes  </w:t>
      </w:r>
    </w:p>
    <w:p w14:paraId="3FDAD9A1" w14:textId="77777777" w:rsidR="00601881" w:rsidRPr="007413DD" w:rsidRDefault="00601881" w:rsidP="00601881">
      <w:pPr>
        <w:rPr>
          <w:rStyle w:val="Style13ptBold"/>
        </w:rPr>
      </w:pPr>
      <w:r>
        <w:rPr>
          <w:rStyle w:val="Style13ptBold"/>
        </w:rPr>
        <w:t xml:space="preserve">Horton and Hopewell 8/3 </w:t>
      </w:r>
      <w:r w:rsidRPr="007413DD">
        <w:t xml:space="preserve">[(Ben, Communications Manager; Project Lead, Common Futures Conversations) (Dr Kristen, Associate Professor, and Canada Research Chair in Global Policy, University of British Columbia) “Lessons from Trump’s assault on the World Trade Organization”, Chatham House 8/3/2021 </w:t>
      </w:r>
      <w:r w:rsidRPr="00E151A9">
        <w:t>https://www.chathamhouse.org/2021/08/lessons-trumps-assault-world-trade-organization</w:t>
      </w:r>
      <w:r w:rsidRPr="007413DD">
        <w:t>] BC</w:t>
      </w:r>
    </w:p>
    <w:p w14:paraId="49DBC48A" w14:textId="77777777" w:rsidR="00601881" w:rsidRPr="002079A9" w:rsidRDefault="00601881" w:rsidP="00601881">
      <w:pPr>
        <w:rPr>
          <w:sz w:val="12"/>
        </w:rPr>
      </w:pPr>
      <w:r w:rsidRPr="00B1088D">
        <w:rPr>
          <w:rStyle w:val="StyleUnderline"/>
          <w:highlight w:val="green"/>
        </w:rPr>
        <w:t>The</w:t>
      </w:r>
      <w:r w:rsidRPr="007413DD">
        <w:rPr>
          <w:rStyle w:val="StyleUnderline"/>
        </w:rPr>
        <w:t xml:space="preserve"> main </w:t>
      </w:r>
      <w:r w:rsidRPr="00B1088D">
        <w:rPr>
          <w:rStyle w:val="StyleUnderline"/>
          <w:highlight w:val="green"/>
        </w:rPr>
        <w:t>reason behind the EU’s success</w:t>
      </w:r>
      <w:r w:rsidRPr="007413DD">
        <w:rPr>
          <w:rStyle w:val="StyleUnderline"/>
        </w:rPr>
        <w:t xml:space="preserve"> in taking a leadership </w:t>
      </w:r>
      <w:r w:rsidRPr="00B1088D">
        <w:rPr>
          <w:rStyle w:val="StyleUnderline"/>
          <w:highlight w:val="green"/>
        </w:rPr>
        <w:t>role is its willingness to put forward</w:t>
      </w:r>
      <w:r w:rsidRPr="007413DD">
        <w:rPr>
          <w:rStyle w:val="StyleUnderline"/>
        </w:rPr>
        <w:t xml:space="preserve"> a concrete </w:t>
      </w:r>
      <w:r w:rsidRPr="00B1088D">
        <w:rPr>
          <w:rStyle w:val="StyleUnderline"/>
          <w:highlight w:val="green"/>
        </w:rPr>
        <w:t>solution</w:t>
      </w:r>
      <w:r w:rsidRPr="007413DD">
        <w:rPr>
          <w:rStyle w:val="StyleUnderline"/>
        </w:rPr>
        <w:t xml:space="preserve">, however temporary, </w:t>
      </w:r>
      <w:r w:rsidRPr="00B1088D">
        <w:rPr>
          <w:rStyle w:val="StyleUnderline"/>
          <w:highlight w:val="green"/>
        </w:rPr>
        <w:t>to the appellate</w:t>
      </w:r>
      <w:r w:rsidRPr="007413DD">
        <w:rPr>
          <w:rStyle w:val="StyleUnderline"/>
        </w:rPr>
        <w:t xml:space="preserve"> body </w:t>
      </w:r>
      <w:r w:rsidRPr="00B1088D">
        <w:rPr>
          <w:rStyle w:val="StyleUnderline"/>
          <w:highlight w:val="green"/>
        </w:rPr>
        <w:t>crisis</w:t>
      </w:r>
      <w:r w:rsidRPr="007413DD">
        <w:rPr>
          <w:rStyle w:val="StyleUnderline"/>
        </w:rPr>
        <w:t>.</w:t>
      </w:r>
      <w:r w:rsidRPr="002079A9">
        <w:rPr>
          <w:sz w:val="12"/>
        </w:rPr>
        <w:t xml:space="preserve"> Ultimately, the </w:t>
      </w:r>
      <w:r w:rsidRPr="007413DD">
        <w:rPr>
          <w:rStyle w:val="StyleUnderline"/>
        </w:rPr>
        <w:t>MPIA is a stop-gap measure</w:t>
      </w:r>
      <w:r w:rsidRPr="002079A9">
        <w:rPr>
          <w:sz w:val="12"/>
        </w:rPr>
        <w:t xml:space="preserve"> – akin to triage or battlefield medicine – </w:t>
      </w:r>
      <w:r w:rsidRPr="007413DD">
        <w:rPr>
          <w:rStyle w:val="StyleUnderline"/>
        </w:rPr>
        <w:t>but it is respected as a means of salvaging the trading system and preventing the United States from destroying the WTO’s foundational rules and principles</w:t>
      </w:r>
      <w:r w:rsidRPr="002079A9">
        <w:rPr>
          <w:sz w:val="12"/>
        </w:rPr>
        <w:t xml:space="preserve">. More broadly, </w:t>
      </w:r>
      <w:r w:rsidRPr="00B1088D">
        <w:rPr>
          <w:rStyle w:val="Emphasis"/>
          <w:highlight w:val="green"/>
        </w:rPr>
        <w:t>the EU holds a lot of credibility as a</w:t>
      </w:r>
      <w:r w:rsidRPr="007413DD">
        <w:rPr>
          <w:rStyle w:val="Emphasis"/>
        </w:rPr>
        <w:t xml:space="preserve"> long-standing </w:t>
      </w:r>
      <w:r w:rsidRPr="00B1088D">
        <w:rPr>
          <w:rStyle w:val="Emphasis"/>
          <w:highlight w:val="green"/>
        </w:rPr>
        <w:t>champion of multilateralism</w:t>
      </w:r>
      <w:r w:rsidRPr="00B1088D">
        <w:rPr>
          <w:sz w:val="12"/>
          <w:highlight w:val="green"/>
        </w:rPr>
        <w:t>. If</w:t>
      </w:r>
      <w:r w:rsidRPr="002079A9">
        <w:rPr>
          <w:sz w:val="12"/>
        </w:rPr>
        <w:t xml:space="preserve"> </w:t>
      </w:r>
      <w:r w:rsidRPr="007413DD">
        <w:rPr>
          <w:rStyle w:val="StyleUnderline"/>
        </w:rPr>
        <w:t xml:space="preserve">trade </w:t>
      </w:r>
      <w:r w:rsidRPr="00B1088D">
        <w:rPr>
          <w:rStyle w:val="StyleUnderline"/>
          <w:highlight w:val="green"/>
        </w:rPr>
        <w:t>tensions between the U</w:t>
      </w:r>
      <w:r w:rsidRPr="007413DD">
        <w:rPr>
          <w:rStyle w:val="StyleUnderline"/>
        </w:rPr>
        <w:t xml:space="preserve">nited </w:t>
      </w:r>
      <w:r w:rsidRPr="00B1088D">
        <w:rPr>
          <w:rStyle w:val="StyleUnderline"/>
          <w:highlight w:val="green"/>
        </w:rPr>
        <w:t>S</w:t>
      </w:r>
      <w:r w:rsidRPr="007413DD">
        <w:rPr>
          <w:rStyle w:val="StyleUnderline"/>
        </w:rPr>
        <w:t xml:space="preserve">tates </w:t>
      </w:r>
      <w:r w:rsidRPr="00B1088D">
        <w:rPr>
          <w:rStyle w:val="StyleUnderline"/>
          <w:highlight w:val="green"/>
        </w:rPr>
        <w:t>and China</w:t>
      </w:r>
      <w:r w:rsidRPr="007413DD">
        <w:rPr>
          <w:rStyle w:val="StyleUnderline"/>
        </w:rPr>
        <w:t xml:space="preserve"> continue to </w:t>
      </w:r>
      <w:r w:rsidRPr="00B1088D">
        <w:rPr>
          <w:rStyle w:val="StyleUnderline"/>
          <w:highlight w:val="green"/>
        </w:rPr>
        <w:t>escalate</w:t>
      </w:r>
      <w:r w:rsidRPr="007413DD">
        <w:rPr>
          <w:rStyle w:val="StyleUnderline"/>
        </w:rPr>
        <w:t xml:space="preserve">, perhaps </w:t>
      </w:r>
      <w:r w:rsidRPr="00B1088D">
        <w:rPr>
          <w:rStyle w:val="StyleUnderline"/>
          <w:highlight w:val="green"/>
        </w:rPr>
        <w:t>the EU is best placed to act.</w:t>
      </w:r>
    </w:p>
    <w:p w14:paraId="0F0FADD0" w14:textId="77777777" w:rsidR="00601881" w:rsidRPr="002079A9" w:rsidRDefault="00601881" w:rsidP="00601881">
      <w:pPr>
        <w:rPr>
          <w:sz w:val="12"/>
          <w:szCs w:val="12"/>
        </w:rPr>
      </w:pPr>
      <w:r w:rsidRPr="002079A9">
        <w:rPr>
          <w:sz w:val="12"/>
          <w:szCs w:val="12"/>
        </w:rPr>
        <w:t>Why did we not see a stronger response from China towards US policy on the WTO under Trump?</w:t>
      </w:r>
    </w:p>
    <w:p w14:paraId="678BC992" w14:textId="77777777" w:rsidR="00601881" w:rsidRPr="007413DD" w:rsidRDefault="00601881" w:rsidP="00601881">
      <w:pPr>
        <w:rPr>
          <w:rStyle w:val="Emphasis"/>
        </w:rPr>
      </w:pPr>
      <w:r w:rsidRPr="007413DD">
        <w:rPr>
          <w:rStyle w:val="StyleUnderline"/>
        </w:rPr>
        <w:t xml:space="preserve">When Trump came to power, </w:t>
      </w:r>
      <w:r w:rsidRPr="0063178F">
        <w:rPr>
          <w:rStyle w:val="StyleUnderline"/>
        </w:rPr>
        <w:t xml:space="preserve">China </w:t>
      </w:r>
      <w:r w:rsidRPr="003A508A">
        <w:rPr>
          <w:rStyle w:val="StyleUnderline"/>
        </w:rPr>
        <w:t>tried to present itself as a country</w:t>
      </w:r>
      <w:r w:rsidRPr="007413DD">
        <w:rPr>
          <w:rStyle w:val="StyleUnderline"/>
        </w:rPr>
        <w:t xml:space="preserve"> that </w:t>
      </w:r>
      <w:r w:rsidRPr="003A508A">
        <w:rPr>
          <w:rStyle w:val="StyleUnderline"/>
        </w:rPr>
        <w:t>was going to step in and play a leadership role – as a champion of globalization and the liberal trading order.</w:t>
      </w:r>
      <w:r w:rsidRPr="003A508A">
        <w:rPr>
          <w:sz w:val="12"/>
        </w:rPr>
        <w:t xml:space="preserve"> </w:t>
      </w:r>
      <w:r w:rsidRPr="003A508A">
        <w:rPr>
          <w:rStyle w:val="Emphasis"/>
        </w:rPr>
        <w:t>But that’s not what we’ve seen at the WTO</w:t>
      </w:r>
      <w:r w:rsidRPr="00B1088D">
        <w:rPr>
          <w:rStyle w:val="Emphasis"/>
          <w:highlight w:val="green"/>
        </w:rPr>
        <w:t>.</w:t>
      </w:r>
      <w:r w:rsidRPr="00B1088D">
        <w:rPr>
          <w:sz w:val="12"/>
          <w:highlight w:val="green"/>
        </w:rPr>
        <w:t xml:space="preserve"> </w:t>
      </w:r>
      <w:r w:rsidRPr="00B1088D">
        <w:rPr>
          <w:rStyle w:val="StyleUnderline"/>
          <w:highlight w:val="green"/>
        </w:rPr>
        <w:t>China has</w:t>
      </w:r>
      <w:r w:rsidRPr="007413DD">
        <w:rPr>
          <w:rStyle w:val="StyleUnderline"/>
        </w:rPr>
        <w:t xml:space="preserve"> certainly </w:t>
      </w:r>
      <w:r w:rsidRPr="00B1088D">
        <w:rPr>
          <w:rStyle w:val="StyleUnderline"/>
          <w:highlight w:val="green"/>
        </w:rPr>
        <w:t>been</w:t>
      </w:r>
      <w:r w:rsidRPr="007413DD">
        <w:rPr>
          <w:rStyle w:val="StyleUnderline"/>
        </w:rPr>
        <w:t xml:space="preserve"> an important partner in the MPIA initiative led by the EU, but very much as </w:t>
      </w:r>
      <w:r w:rsidRPr="00B1088D">
        <w:rPr>
          <w:rStyle w:val="StyleUnderline"/>
          <w:highlight w:val="green"/>
        </w:rPr>
        <w:t>a follower of the EU</w:t>
      </w:r>
      <w:r w:rsidRPr="007413DD">
        <w:rPr>
          <w:rStyle w:val="StyleUnderline"/>
        </w:rPr>
        <w:t>’s lead</w:t>
      </w:r>
      <w:r w:rsidRPr="002079A9">
        <w:rPr>
          <w:sz w:val="12"/>
        </w:rPr>
        <w:t xml:space="preserve">. </w:t>
      </w:r>
      <w:r w:rsidRPr="00B1088D">
        <w:rPr>
          <w:rStyle w:val="Emphasis"/>
          <w:highlight w:val="green"/>
        </w:rPr>
        <w:t>China doesn’t</w:t>
      </w:r>
      <w:r w:rsidRPr="007413DD">
        <w:rPr>
          <w:rStyle w:val="Emphasis"/>
        </w:rPr>
        <w:t xml:space="preserve"> seem to </w:t>
      </w:r>
      <w:r w:rsidRPr="00B1088D">
        <w:rPr>
          <w:rStyle w:val="Emphasis"/>
          <w:highlight w:val="green"/>
        </w:rPr>
        <w:t>have</w:t>
      </w:r>
      <w:r w:rsidRPr="007413DD">
        <w:rPr>
          <w:rStyle w:val="Emphasis"/>
        </w:rPr>
        <w:t xml:space="preserve"> either </w:t>
      </w:r>
      <w:r w:rsidRPr="00B1088D">
        <w:rPr>
          <w:rStyle w:val="Emphasis"/>
          <w:highlight w:val="green"/>
        </w:rPr>
        <w:t>the will</w:t>
      </w:r>
      <w:r w:rsidRPr="007413DD">
        <w:rPr>
          <w:rStyle w:val="Emphasis"/>
        </w:rPr>
        <w:t xml:space="preserve"> or the ability </w:t>
      </w:r>
      <w:r w:rsidRPr="00B1088D">
        <w:rPr>
          <w:rStyle w:val="Emphasis"/>
          <w:highlight w:val="green"/>
        </w:rPr>
        <w:t>to play the same</w:t>
      </w:r>
      <w:r w:rsidRPr="007413DD">
        <w:rPr>
          <w:rStyle w:val="Emphasis"/>
        </w:rPr>
        <w:t xml:space="preserve"> kind of </w:t>
      </w:r>
      <w:r w:rsidRPr="00B1088D">
        <w:rPr>
          <w:rStyle w:val="Emphasis"/>
          <w:highlight w:val="green"/>
        </w:rPr>
        <w:t xml:space="preserve">role as the EU </w:t>
      </w:r>
      <w:r w:rsidRPr="00053D9B">
        <w:rPr>
          <w:rStyle w:val="Emphasis"/>
        </w:rPr>
        <w:t>in</w:t>
      </w:r>
      <w:r w:rsidRPr="007413DD">
        <w:rPr>
          <w:rStyle w:val="Emphasis"/>
        </w:rPr>
        <w:t xml:space="preserve"> advancing system-preserving initiatives. </w:t>
      </w:r>
    </w:p>
    <w:p w14:paraId="78C0CB0A" w14:textId="77777777" w:rsidR="00601881" w:rsidRPr="007413DD" w:rsidRDefault="00601881" w:rsidP="00601881">
      <w:pPr>
        <w:rPr>
          <w:rStyle w:val="StyleUnderline"/>
        </w:rPr>
      </w:pPr>
      <w:r w:rsidRPr="002079A9">
        <w:rPr>
          <w:sz w:val="12"/>
        </w:rPr>
        <w:t xml:space="preserve">I think there are a couple of reasons for this. The first is that </w:t>
      </w:r>
      <w:r w:rsidRPr="00B1088D">
        <w:rPr>
          <w:rStyle w:val="StyleUnderline"/>
          <w:highlight w:val="green"/>
        </w:rPr>
        <w:t>China lacks credibility</w:t>
      </w:r>
      <w:r w:rsidRPr="007413DD">
        <w:rPr>
          <w:rStyle w:val="StyleUnderline"/>
        </w:rPr>
        <w:t xml:space="preserve"> as a defender of the rules-based trading </w:t>
      </w:r>
      <w:r w:rsidRPr="00053D9B">
        <w:rPr>
          <w:rStyle w:val="StyleUnderline"/>
        </w:rPr>
        <w:t xml:space="preserve">system </w:t>
      </w:r>
      <w:r w:rsidRPr="00B1088D">
        <w:rPr>
          <w:rStyle w:val="StyleUnderline"/>
          <w:highlight w:val="green"/>
        </w:rPr>
        <w:t>because of</w:t>
      </w:r>
      <w:r w:rsidRPr="007413DD">
        <w:rPr>
          <w:rStyle w:val="StyleUnderline"/>
        </w:rPr>
        <w:t xml:space="preserve"> its own use of </w:t>
      </w:r>
      <w:r w:rsidRPr="00B1088D">
        <w:rPr>
          <w:rStyle w:val="StyleUnderline"/>
          <w:highlight w:val="green"/>
        </w:rPr>
        <w:t>protectionist trade policies, and</w:t>
      </w:r>
      <w:r w:rsidRPr="007413DD">
        <w:rPr>
          <w:rStyle w:val="StyleUnderline"/>
        </w:rPr>
        <w:t xml:space="preserve"> its </w:t>
      </w:r>
      <w:r w:rsidRPr="00B1088D">
        <w:rPr>
          <w:rStyle w:val="StyleUnderline"/>
          <w:highlight w:val="green"/>
        </w:rPr>
        <w:t>attempts to weaponize trade</w:t>
      </w:r>
      <w:r w:rsidRPr="007413DD">
        <w:rPr>
          <w:rStyle w:val="StyleUnderline"/>
        </w:rPr>
        <w:t xml:space="preserve"> as an instrument of economic coercion. We saw this, for instance, when China blocked imports from Canada, and also imprisoned two Canadian citizens, in retaliation for Canada’s participation in the Huawei extradition trial</w:t>
      </w:r>
      <w:r w:rsidRPr="002079A9">
        <w:rPr>
          <w:sz w:val="12"/>
        </w:rPr>
        <w:t xml:space="preserve">. Second, </w:t>
      </w:r>
      <w:r w:rsidRPr="00B1088D">
        <w:rPr>
          <w:rStyle w:val="Emphasis"/>
          <w:highlight w:val="green"/>
        </w:rPr>
        <w:t>there is</w:t>
      </w:r>
      <w:r w:rsidRPr="007413DD">
        <w:rPr>
          <w:rStyle w:val="Emphasis"/>
        </w:rPr>
        <w:t xml:space="preserve"> a </w:t>
      </w:r>
      <w:r w:rsidRPr="00B1088D">
        <w:rPr>
          <w:rStyle w:val="Emphasis"/>
          <w:highlight w:val="green"/>
        </w:rPr>
        <w:t>widespread sense amongst</w:t>
      </w:r>
      <w:r w:rsidRPr="007413DD">
        <w:rPr>
          <w:rStyle w:val="Emphasis"/>
        </w:rPr>
        <w:t xml:space="preserve"> WTO </w:t>
      </w:r>
      <w:r w:rsidRPr="00B1088D">
        <w:rPr>
          <w:rStyle w:val="Emphasis"/>
          <w:highlight w:val="green"/>
        </w:rPr>
        <w:t>member</w:t>
      </w:r>
      <w:r w:rsidRPr="007413DD">
        <w:rPr>
          <w:rStyle w:val="Emphasis"/>
        </w:rPr>
        <w:t xml:space="preserve"> states </w:t>
      </w:r>
      <w:r w:rsidRPr="00B1088D">
        <w:rPr>
          <w:rStyle w:val="Emphasis"/>
          <w:highlight w:val="green"/>
        </w:rPr>
        <w:t>that China’s commitment</w:t>
      </w:r>
      <w:r w:rsidRPr="007413DD">
        <w:rPr>
          <w:rStyle w:val="Emphasis"/>
        </w:rPr>
        <w:t xml:space="preserve"> to the rules-based trading system </w:t>
      </w:r>
      <w:r w:rsidRPr="00B1088D">
        <w:rPr>
          <w:rStyle w:val="Emphasis"/>
          <w:highlight w:val="green"/>
        </w:rPr>
        <w:t>is</w:t>
      </w:r>
      <w:r w:rsidRPr="007413DD">
        <w:rPr>
          <w:rStyle w:val="Emphasis"/>
        </w:rPr>
        <w:t xml:space="preserve"> really only </w:t>
      </w:r>
      <w:r w:rsidRPr="00B1088D">
        <w:rPr>
          <w:rStyle w:val="Emphasis"/>
          <w:highlight w:val="green"/>
        </w:rPr>
        <w:t>partial</w:t>
      </w:r>
      <w:r w:rsidRPr="007413DD">
        <w:rPr>
          <w:rStyle w:val="Emphasis"/>
        </w:rPr>
        <w:t xml:space="preserve"> and that China will violate the rules when it is in its interest to do so</w:t>
      </w:r>
      <w:r w:rsidRPr="002079A9">
        <w:rPr>
          <w:sz w:val="12"/>
        </w:rPr>
        <w:t xml:space="preserve">. As a result, </w:t>
      </w:r>
      <w:r w:rsidRPr="007413DD">
        <w:rPr>
          <w:rStyle w:val="StyleUnderline"/>
        </w:rPr>
        <w:t>Chinese efforts to assume leadership at the WTO have been greeted by a lot of distrust and suspicion.</w:t>
      </w:r>
    </w:p>
    <w:p w14:paraId="173A3925" w14:textId="77777777" w:rsidR="00601881" w:rsidRPr="002079A9" w:rsidRDefault="00601881" w:rsidP="00601881">
      <w:pPr>
        <w:rPr>
          <w:sz w:val="12"/>
          <w:szCs w:val="12"/>
        </w:rPr>
      </w:pPr>
      <w:r w:rsidRPr="002079A9">
        <w:rPr>
          <w:sz w:val="12"/>
          <w:szCs w:val="12"/>
        </w:rPr>
        <w:t>What has this episode revealed about the strength of multilateral institutions such as the WTO, in the face of spoiling tactics from major powers?</w:t>
      </w:r>
    </w:p>
    <w:p w14:paraId="2FAEF352" w14:textId="77777777" w:rsidR="00601881" w:rsidRPr="002079A9" w:rsidRDefault="00601881" w:rsidP="00601881">
      <w:pPr>
        <w:rPr>
          <w:sz w:val="12"/>
        </w:rPr>
      </w:pPr>
      <w:r w:rsidRPr="00B1088D">
        <w:rPr>
          <w:rStyle w:val="Emphasis"/>
          <w:highlight w:val="green"/>
        </w:rPr>
        <w:t>The WTO is unique</w:t>
      </w:r>
      <w:r w:rsidRPr="007413DD">
        <w:rPr>
          <w:rStyle w:val="Emphasis"/>
        </w:rPr>
        <w:t xml:space="preserve"> amongst international institutions </w:t>
      </w:r>
      <w:r w:rsidRPr="00B1088D">
        <w:rPr>
          <w:rStyle w:val="Emphasis"/>
          <w:highlight w:val="green"/>
        </w:rPr>
        <w:t>because it has a</w:t>
      </w:r>
      <w:r w:rsidRPr="007413DD">
        <w:rPr>
          <w:rStyle w:val="Emphasis"/>
        </w:rPr>
        <w:t xml:space="preserve"> powerful </w:t>
      </w:r>
      <w:r w:rsidRPr="00B1088D">
        <w:rPr>
          <w:rStyle w:val="Emphasis"/>
          <w:highlight w:val="green"/>
        </w:rPr>
        <w:t>enforcement mechanism</w:t>
      </w:r>
      <w:r w:rsidRPr="002079A9">
        <w:rPr>
          <w:sz w:val="12"/>
        </w:rPr>
        <w:t xml:space="preserve"> – </w:t>
      </w:r>
      <w:r w:rsidRPr="007413DD">
        <w:rPr>
          <w:rStyle w:val="StyleUnderline"/>
        </w:rPr>
        <w:t xml:space="preserve">the dispute settlement system. </w:t>
      </w:r>
      <w:r w:rsidRPr="003A508A">
        <w:rPr>
          <w:rStyle w:val="StyleUnderline"/>
        </w:rPr>
        <w:t>However, the fundamental vulnerability is</w:t>
      </w:r>
      <w:r w:rsidRPr="007413DD">
        <w:rPr>
          <w:rStyle w:val="StyleUnderline"/>
        </w:rPr>
        <w:t xml:space="preserve"> that </w:t>
      </w:r>
      <w:r w:rsidRPr="00B1088D">
        <w:rPr>
          <w:rStyle w:val="StyleUnderline"/>
          <w:highlight w:val="green"/>
        </w:rPr>
        <w:t>if powerful states</w:t>
      </w:r>
      <w:r w:rsidRPr="007413DD">
        <w:rPr>
          <w:rStyle w:val="StyleUnderline"/>
        </w:rPr>
        <w:t xml:space="preserve"> like the US and others </w:t>
      </w:r>
      <w:r w:rsidRPr="00B1088D">
        <w:rPr>
          <w:rStyle w:val="StyleUnderline"/>
          <w:highlight w:val="green"/>
        </w:rPr>
        <w:t>won’t participate</w:t>
      </w:r>
      <w:r w:rsidRPr="007413DD">
        <w:rPr>
          <w:rStyle w:val="StyleUnderline"/>
        </w:rPr>
        <w:t xml:space="preserve"> in the system and be bound by its rules, </w:t>
      </w:r>
      <w:r w:rsidRPr="00B1088D">
        <w:rPr>
          <w:rStyle w:val="StyleUnderline"/>
          <w:highlight w:val="green"/>
        </w:rPr>
        <w:t xml:space="preserve">they quickly risk becoming </w:t>
      </w:r>
      <w:r w:rsidRPr="00B1088D">
        <w:rPr>
          <w:rStyle w:val="Emphasis"/>
          <w:highlight w:val="green"/>
        </w:rPr>
        <w:t>irrelevant</w:t>
      </w:r>
      <w:r w:rsidRPr="007413DD">
        <w:rPr>
          <w:rStyle w:val="StyleUnderline"/>
        </w:rPr>
        <w:t>.</w:t>
      </w:r>
      <w:r w:rsidRPr="002079A9">
        <w:rPr>
          <w:sz w:val="12"/>
        </w:rPr>
        <w:t xml:space="preserve"> And that’s the situation we’re in right now with the appellate body crisis, where, </w:t>
      </w:r>
      <w:r w:rsidRPr="00B1088D">
        <w:rPr>
          <w:rStyle w:val="Emphasis"/>
          <w:highlight w:val="green"/>
        </w:rPr>
        <w:t>without a functioning mechanism</w:t>
      </w:r>
      <w:r w:rsidRPr="007413DD">
        <w:rPr>
          <w:rStyle w:val="Emphasis"/>
        </w:rPr>
        <w:t xml:space="preserve"> to ensure that WTO rules are enforced, </w:t>
      </w:r>
      <w:r w:rsidRPr="00B1088D">
        <w:rPr>
          <w:rStyle w:val="Emphasis"/>
          <w:highlight w:val="green"/>
        </w:rPr>
        <w:t>the entire system</w:t>
      </w:r>
      <w:r w:rsidRPr="007413DD">
        <w:rPr>
          <w:rStyle w:val="Emphasis"/>
        </w:rPr>
        <w:t xml:space="preserve"> of global trade rules </w:t>
      </w:r>
      <w:r w:rsidRPr="00B1088D">
        <w:rPr>
          <w:rStyle w:val="Emphasis"/>
          <w:highlight w:val="green"/>
        </w:rPr>
        <w:t>risk collapsing</w:t>
      </w:r>
      <w:r w:rsidRPr="002079A9">
        <w:rPr>
          <w:sz w:val="12"/>
        </w:rPr>
        <w:t>. Ironically, the United States has been the leader of the liberal trading order for the past 70 years, but since Trump, it has become its leading saboteur.</w:t>
      </w:r>
    </w:p>
    <w:p w14:paraId="65B95113" w14:textId="77777777" w:rsidR="00601881" w:rsidRPr="002079A9" w:rsidRDefault="00601881" w:rsidP="00601881">
      <w:pPr>
        <w:rPr>
          <w:sz w:val="12"/>
          <w:szCs w:val="12"/>
        </w:rPr>
      </w:pPr>
      <w:r w:rsidRPr="002079A9">
        <w:rPr>
          <w:sz w:val="12"/>
          <w:szCs w:val="12"/>
        </w:rPr>
        <w:t>What are the implications of a permanent collapse of the international trading system?</w:t>
      </w:r>
    </w:p>
    <w:p w14:paraId="11684043" w14:textId="77777777" w:rsidR="00601881" w:rsidRDefault="00601881" w:rsidP="00601881">
      <w:pPr>
        <w:rPr>
          <w:rStyle w:val="StyleUnderline"/>
        </w:rPr>
      </w:pPr>
      <w:r w:rsidRPr="00B1088D">
        <w:rPr>
          <w:rStyle w:val="StyleUnderline"/>
          <w:highlight w:val="green"/>
        </w:rPr>
        <w:t>The</w:t>
      </w:r>
      <w:r w:rsidRPr="007413DD">
        <w:rPr>
          <w:rStyle w:val="StyleUnderline"/>
        </w:rPr>
        <w:t xml:space="preserve"> very real </w:t>
      </w:r>
      <w:r w:rsidRPr="00B1088D">
        <w:rPr>
          <w:rStyle w:val="StyleUnderline"/>
          <w:highlight w:val="green"/>
        </w:rPr>
        <w:t>danger</w:t>
      </w:r>
      <w:r w:rsidRPr="007413DD">
        <w:rPr>
          <w:rStyle w:val="StyleUnderline"/>
        </w:rPr>
        <w:t xml:space="preserve"> from such a breakdown </w:t>
      </w:r>
      <w:r w:rsidRPr="00B1088D">
        <w:rPr>
          <w:rStyle w:val="StyleUnderline"/>
          <w:highlight w:val="green"/>
        </w:rPr>
        <w:t>is a return to</w:t>
      </w:r>
      <w:r w:rsidRPr="007413DD">
        <w:rPr>
          <w:rStyle w:val="StyleUnderline"/>
        </w:rPr>
        <w:t xml:space="preserve"> what we </w:t>
      </w:r>
      <w:r w:rsidRPr="003A508A">
        <w:rPr>
          <w:rStyle w:val="StyleUnderline"/>
        </w:rPr>
        <w:t>saw in the 1930s. In</w:t>
      </w:r>
      <w:r w:rsidRPr="007413DD">
        <w:rPr>
          <w:rStyle w:val="StyleUnderline"/>
        </w:rPr>
        <w:t xml:space="preserve"> response to the outbreak of the Great Depression, you had countries imposing </w:t>
      </w:r>
      <w:r w:rsidRPr="00B1088D">
        <w:rPr>
          <w:rStyle w:val="StyleUnderline"/>
          <w:highlight w:val="green"/>
        </w:rPr>
        <w:t>trade barriers, blocking imports</w:t>
      </w:r>
      <w:r w:rsidRPr="007413DD">
        <w:rPr>
          <w:rStyle w:val="StyleUnderline"/>
        </w:rPr>
        <w:t xml:space="preserve"> from other state, </w:t>
      </w:r>
      <w:r w:rsidRPr="00B1088D">
        <w:rPr>
          <w:rStyle w:val="StyleUnderline"/>
          <w:highlight w:val="green"/>
        </w:rPr>
        <w:t>and</w:t>
      </w:r>
      <w:r w:rsidRPr="007413DD">
        <w:rPr>
          <w:rStyle w:val="StyleUnderline"/>
        </w:rPr>
        <w:t xml:space="preserve"> a general </w:t>
      </w:r>
      <w:r w:rsidRPr="00B1088D">
        <w:rPr>
          <w:rStyle w:val="StyleUnderline"/>
          <w:highlight w:val="green"/>
        </w:rPr>
        <w:t>escalation of</w:t>
      </w:r>
      <w:r w:rsidRPr="007413DD">
        <w:rPr>
          <w:rStyle w:val="StyleUnderline"/>
        </w:rPr>
        <w:t xml:space="preserve"> tit-for-tat </w:t>
      </w:r>
      <w:r w:rsidRPr="00B1088D">
        <w:rPr>
          <w:rStyle w:val="StyleUnderline"/>
          <w:highlight w:val="green"/>
        </w:rPr>
        <w:t>protectionism</w:t>
      </w:r>
      <w:r w:rsidRPr="002079A9">
        <w:rPr>
          <w:sz w:val="12"/>
        </w:rPr>
        <w:t xml:space="preserve">. This response wound up not only exacerbating the effects of the depression itself but has also been credited by some as paving the way for the outbreak of the </w:t>
      </w:r>
      <w:r w:rsidRPr="003A508A">
        <w:rPr>
          <w:sz w:val="12"/>
        </w:rPr>
        <w:t xml:space="preserve">second world war. </w:t>
      </w:r>
      <w:r w:rsidRPr="003A508A">
        <w:rPr>
          <w:rStyle w:val="Emphasis"/>
        </w:rPr>
        <w:t>The reason why institutions like the WTO were created in the first place was to prevent a recurrence of the 1930s protectionist trade spiral.</w:t>
      </w:r>
      <w:r w:rsidRPr="00B1088D">
        <w:rPr>
          <w:sz w:val="12"/>
          <w:highlight w:val="green"/>
        </w:rPr>
        <w:t xml:space="preserve"> </w:t>
      </w:r>
      <w:r w:rsidRPr="00B1088D">
        <w:rPr>
          <w:rStyle w:val="StyleUnderline"/>
          <w:highlight w:val="green"/>
        </w:rPr>
        <w:t>The danger now</w:t>
      </w:r>
      <w:r w:rsidRPr="007413DD">
        <w:rPr>
          <w:rStyle w:val="StyleUnderline"/>
        </w:rPr>
        <w:t xml:space="preserve"> – if those rules become meaningless and unenforceable – </w:t>
      </w:r>
      <w:r w:rsidRPr="00B1088D">
        <w:rPr>
          <w:rStyle w:val="StyleUnderline"/>
          <w:highlight w:val="green"/>
        </w:rPr>
        <w:t>is the institutional foundations</w:t>
      </w:r>
      <w:r w:rsidRPr="007413DD">
        <w:rPr>
          <w:rStyle w:val="StyleUnderline"/>
        </w:rPr>
        <w:t xml:space="preserve"> of postwar economic prosperity </w:t>
      </w:r>
      <w:r w:rsidRPr="00B1088D">
        <w:rPr>
          <w:rStyle w:val="StyleUnderline"/>
          <w:highlight w:val="green"/>
        </w:rPr>
        <w:t>could unravel, throwing us back into economic chaos and</w:t>
      </w:r>
      <w:r w:rsidRPr="007413DD">
        <w:rPr>
          <w:rStyle w:val="StyleUnderline"/>
        </w:rPr>
        <w:t xml:space="preserve"> potentially </w:t>
      </w:r>
      <w:r w:rsidRPr="00B1088D">
        <w:rPr>
          <w:rStyle w:val="StyleUnderline"/>
          <w:highlight w:val="green"/>
        </w:rPr>
        <w:t>political disorder.</w:t>
      </w:r>
    </w:p>
    <w:p w14:paraId="67761591" w14:textId="77777777" w:rsidR="00601881" w:rsidRDefault="00601881" w:rsidP="00601881">
      <w:pPr>
        <w:rPr>
          <w:rStyle w:val="StyleUnderline"/>
        </w:rPr>
      </w:pPr>
    </w:p>
    <w:p w14:paraId="3826439A" w14:textId="77777777" w:rsidR="00601881" w:rsidRPr="008A30B5" w:rsidRDefault="00601881" w:rsidP="00601881">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14:paraId="2EFC4250" w14:textId="77777777" w:rsidR="00601881" w:rsidRPr="008A30B5" w:rsidRDefault="00601881" w:rsidP="00601881">
      <w:r w:rsidRPr="008A30B5">
        <w:rPr>
          <w:b/>
          <w:sz w:val="26"/>
        </w:rPr>
        <w:t>Tønnesson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14:paraId="1E88C8F6" w14:textId="77777777" w:rsidR="00601881" w:rsidRPr="002079A9" w:rsidRDefault="00601881" w:rsidP="00601881">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B1088D">
        <w:rPr>
          <w:b/>
          <w:sz w:val="22"/>
          <w:szCs w:val="22"/>
          <w:highlight w:val="green"/>
          <w:u w:val="single"/>
        </w:rPr>
        <w:t>Interdependence raises the cost of conflict</w:t>
      </w:r>
      <w:r w:rsidRPr="002079A9">
        <w:rPr>
          <w:sz w:val="12"/>
        </w:rPr>
        <w:t xml:space="preserve"> for all sides </w:t>
      </w:r>
      <w:r w:rsidRPr="002079A9">
        <w:rPr>
          <w:b/>
          <w:sz w:val="22"/>
          <w:szCs w:val="22"/>
          <w:u w:val="single"/>
        </w:rPr>
        <w:t>but</w:t>
      </w:r>
      <w:r w:rsidRPr="002079A9">
        <w:rPr>
          <w:sz w:val="22"/>
          <w:szCs w:val="22"/>
        </w:rPr>
        <w:t xml:space="preserve"> </w:t>
      </w:r>
      <w:r w:rsidRPr="002079A9">
        <w:rPr>
          <w:b/>
          <w:sz w:val="22"/>
          <w:szCs w:val="22"/>
          <w:u w:val="single"/>
        </w:rPr>
        <w:t xml:space="preserve">asymmetrical or unbalanced dependencies and </w:t>
      </w:r>
      <w:r w:rsidRPr="00B1088D">
        <w:rPr>
          <w:b/>
          <w:iCs/>
          <w:sz w:val="22"/>
          <w:szCs w:val="22"/>
          <w:highlight w:val="green"/>
          <w:u w:val="single"/>
          <w:bdr w:val="single" w:sz="8" w:space="0" w:color="auto"/>
        </w:rPr>
        <w:t>negative trade expectations</w:t>
      </w:r>
      <w:r w:rsidRPr="00B1088D">
        <w:rPr>
          <w:sz w:val="22"/>
          <w:szCs w:val="22"/>
          <w:highlight w:val="green"/>
        </w:rPr>
        <w:t xml:space="preserve"> </w:t>
      </w:r>
      <w:r w:rsidRPr="002079A9">
        <w:rPr>
          <w:sz w:val="22"/>
          <w:szCs w:val="22"/>
        </w:rPr>
        <w:t xml:space="preserve">may </w:t>
      </w:r>
      <w:r w:rsidRPr="00B1088D">
        <w:rPr>
          <w:b/>
          <w:sz w:val="22"/>
          <w:szCs w:val="22"/>
          <w:highlight w:val="green"/>
          <w:u w:val="single"/>
        </w:rPr>
        <w:t>generate tensions leading to trade wars among inter-dependent states that</w:t>
      </w:r>
      <w:r w:rsidRPr="002079A9">
        <w:rPr>
          <w:sz w:val="22"/>
          <w:szCs w:val="22"/>
        </w:rPr>
        <w:t xml:space="preserve"> in turn </w:t>
      </w:r>
      <w:r w:rsidRPr="00B1088D">
        <w:rPr>
          <w:b/>
          <w:sz w:val="22"/>
          <w:szCs w:val="22"/>
          <w:highlight w:val="green"/>
          <w:u w:val="single"/>
        </w:rPr>
        <w:t xml:space="preserve">increase </w:t>
      </w:r>
      <w:r w:rsidRPr="002079A9">
        <w:rPr>
          <w:b/>
          <w:sz w:val="22"/>
          <w:szCs w:val="22"/>
          <w:u w:val="single"/>
        </w:rPr>
        <w:t xml:space="preserve">the </w:t>
      </w:r>
      <w:r w:rsidRPr="00B1088D">
        <w:rPr>
          <w:b/>
          <w:sz w:val="22"/>
          <w:szCs w:val="22"/>
          <w:highlight w:val="green"/>
          <w:u w:val="single"/>
        </w:rPr>
        <w:t>risk of 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B1088D">
        <w:rPr>
          <w:b/>
          <w:sz w:val="22"/>
          <w:szCs w:val="22"/>
          <w:highlight w:val="green"/>
          <w:u w:val="single"/>
        </w:rPr>
        <w:t>If leaders</w:t>
      </w:r>
      <w:r w:rsidRPr="002079A9">
        <w:rPr>
          <w:sz w:val="12"/>
        </w:rPr>
        <w:t xml:space="preserve"> on either side of the Atlantic </w:t>
      </w:r>
      <w:r w:rsidRPr="00B1088D">
        <w:rPr>
          <w:b/>
          <w:sz w:val="22"/>
          <w:szCs w:val="22"/>
          <w:highlight w:val="green"/>
          <w:u w:val="single"/>
        </w:rPr>
        <w:t xml:space="preserve">begin to </w:t>
      </w:r>
      <w:r w:rsidRPr="002079A9">
        <w:rPr>
          <w:b/>
          <w:sz w:val="22"/>
          <w:szCs w:val="22"/>
          <w:u w:val="single"/>
        </w:rPr>
        <w:t xml:space="preserve">seriously </w:t>
      </w:r>
      <w:r w:rsidRPr="00B1088D">
        <w:rPr>
          <w:b/>
          <w:iCs/>
          <w:sz w:val="22"/>
          <w:szCs w:val="22"/>
          <w:highlight w:val="green"/>
          <w:u w:val="single"/>
          <w:bdr w:val="single" w:sz="8" w:space="0" w:color="auto"/>
        </w:rPr>
        <w:t xml:space="preserve">fear or anticipate their own nation’s </w:t>
      </w:r>
      <w:r w:rsidRPr="00B1088D">
        <w:rPr>
          <w:rStyle w:val="StyleUnderline"/>
          <w:highlight w:val="green"/>
        </w:rPr>
        <w:t>decline</w:t>
      </w:r>
      <w:r w:rsidRPr="002079A9">
        <w:rPr>
          <w:rStyle w:val="StyleUnderline"/>
        </w:rPr>
        <w:t xml:space="preserve"> then </w:t>
      </w:r>
      <w:r w:rsidRPr="00B1088D">
        <w:rPr>
          <w:rStyle w:val="StyleUnderline"/>
          <w:highlight w:val="green"/>
        </w:rPr>
        <w:t>they</w:t>
      </w:r>
      <w:r w:rsidRPr="00B1088D">
        <w:rPr>
          <w:b/>
          <w:sz w:val="22"/>
          <w:szCs w:val="22"/>
          <w:highlight w:val="green"/>
          <w:u w:val="single"/>
        </w:rPr>
        <w:t xml:space="preserve"> </w:t>
      </w:r>
      <w:r w:rsidRPr="002079A9">
        <w:rPr>
          <w:b/>
          <w:sz w:val="22"/>
          <w:szCs w:val="22"/>
          <w:u w:val="single"/>
        </w:rPr>
        <w:t xml:space="preserve">may </w:t>
      </w:r>
      <w:r w:rsidRPr="00B1088D">
        <w:rPr>
          <w:b/>
          <w:sz w:val="22"/>
          <w:szCs w:val="22"/>
          <w:highlight w:val="green"/>
          <w:u w:val="single"/>
        </w:rPr>
        <w:t>blame</w:t>
      </w:r>
      <w:r w:rsidRPr="002079A9">
        <w:rPr>
          <w:rStyle w:val="StyleUnderline"/>
        </w:rPr>
        <w:t xml:space="preserve"> this on </w:t>
      </w:r>
      <w:r w:rsidRPr="00B1088D">
        <w:rPr>
          <w:b/>
          <w:sz w:val="22"/>
          <w:szCs w:val="22"/>
          <w:highlight w:val="green"/>
          <w:u w:val="single"/>
        </w:rPr>
        <w:t>external dependence, appeal to anti-foreign sentiments, contemplate the use of force to</w:t>
      </w:r>
      <w:r w:rsidRPr="00B1088D">
        <w:rPr>
          <w:b/>
          <w:highlight w:val="green"/>
          <w:u w:val="single"/>
        </w:rPr>
        <w:t xml:space="preserve"> gain</w:t>
      </w:r>
      <w:r w:rsidRPr="002079A9">
        <w:rPr>
          <w:sz w:val="12"/>
        </w:rPr>
        <w:t xml:space="preserve"> respect or </w:t>
      </w:r>
      <w:r w:rsidRPr="00B1088D">
        <w:rPr>
          <w:b/>
          <w:sz w:val="22"/>
          <w:szCs w:val="22"/>
          <w:highlight w:val="green"/>
          <w:u w:val="single"/>
        </w:rPr>
        <w:t>credibility, adopt protectionist policies, and</w:t>
      </w:r>
      <w:r w:rsidRPr="002079A9">
        <w:rPr>
          <w:sz w:val="12"/>
          <w:szCs w:val="12"/>
        </w:rPr>
        <w:t xml:space="preserve"> ultimately</w:t>
      </w:r>
      <w:r w:rsidRPr="002079A9">
        <w:rPr>
          <w:sz w:val="22"/>
          <w:szCs w:val="22"/>
        </w:rPr>
        <w:t xml:space="preserve"> </w:t>
      </w:r>
      <w:r w:rsidRPr="00B1088D">
        <w:rPr>
          <w:b/>
          <w:iCs/>
          <w:sz w:val="22"/>
          <w:szCs w:val="22"/>
          <w:highlight w:val="green"/>
          <w:u w:val="single"/>
          <w:bdr w:val="single" w:sz="8" w:space="0" w:color="auto"/>
        </w:rPr>
        <w:t>refuse to be deterred by</w:t>
      </w:r>
      <w:r w:rsidRPr="002079A9">
        <w:rPr>
          <w:sz w:val="12"/>
        </w:rPr>
        <w:t xml:space="preserve"> either </w:t>
      </w:r>
      <w:r w:rsidRPr="00B1088D">
        <w:rPr>
          <w:b/>
          <w:iCs/>
          <w:sz w:val="22"/>
          <w:szCs w:val="22"/>
          <w:highlight w:val="green"/>
          <w:u w:val="single"/>
          <w:bdr w:val="single" w:sz="8" w:space="0" w:color="auto"/>
        </w:rPr>
        <w:t>nuclear arms</w:t>
      </w:r>
      <w:r w:rsidRPr="002079A9">
        <w:rPr>
          <w:b/>
          <w:sz w:val="22"/>
          <w:szCs w:val="22"/>
          <w:u w:val="single"/>
        </w:rPr>
        <w:t xml:space="preserve"> or prospects of socioeconomic calamities. </w:t>
      </w:r>
      <w:r w:rsidRPr="00B1088D">
        <w:rPr>
          <w:b/>
          <w:sz w:val="22"/>
          <w:szCs w:val="22"/>
          <w:highlight w:val="green"/>
          <w:u w:val="single"/>
        </w:rPr>
        <w:t xml:space="preserve">Such a dangerous shift could happen </w:t>
      </w:r>
      <w:r w:rsidRPr="00B1088D">
        <w:rPr>
          <w:b/>
          <w:iCs/>
          <w:sz w:val="22"/>
          <w:szCs w:val="22"/>
          <w:highlight w:val="green"/>
          <w:u w:val="single"/>
          <w:bdr w:val="single" w:sz="8" w:space="0" w:color="auto"/>
        </w:rPr>
        <w:t>abruptly</w:t>
      </w:r>
      <w:r w:rsidRPr="002079A9">
        <w:rPr>
          <w:sz w:val="12"/>
        </w:rPr>
        <w:t>, i.e. under the instigation of actions by a third party – or against a third party.</w:t>
      </w:r>
    </w:p>
    <w:p w14:paraId="00924D4D" w14:textId="77777777" w:rsidR="00601881" w:rsidRDefault="00601881" w:rsidP="00601881">
      <w:pPr>
        <w:rPr>
          <w:sz w:val="12"/>
        </w:rPr>
      </w:pPr>
      <w:r w:rsidRPr="002079A9">
        <w:rPr>
          <w:sz w:val="12"/>
        </w:rPr>
        <w:t xml:space="preserve">Yet as long as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B1088D">
        <w:rPr>
          <w:rStyle w:val="StyleUnderline"/>
          <w:highlight w:val="green"/>
        </w:rPr>
        <w:t>The greatest risk is not</w:t>
      </w:r>
      <w:r w:rsidRPr="002079A9">
        <w:rPr>
          <w:rStyle w:val="StyleUnderline"/>
        </w:rPr>
        <w:t xml:space="preserve"> that </w:t>
      </w:r>
      <w:r w:rsidRPr="00B1088D">
        <w:rPr>
          <w:rStyle w:val="StyleUnderline"/>
          <w:highlight w:val="green"/>
        </w:rPr>
        <w:t>a territorial dispute</w:t>
      </w:r>
      <w:r w:rsidRPr="002079A9">
        <w:rPr>
          <w:rStyle w:val="StyleUnderline"/>
        </w:rPr>
        <w:t xml:space="preserve"> leads to war under present circumstances </w:t>
      </w:r>
      <w:r w:rsidRPr="00B1088D">
        <w:rPr>
          <w:rStyle w:val="StyleUnderline"/>
          <w:highlight w:val="green"/>
        </w:rPr>
        <w:t>but that changes in the world economy alter</w:t>
      </w:r>
      <w:r w:rsidRPr="002079A9">
        <w:rPr>
          <w:rStyle w:val="StyleUnderline"/>
        </w:rPr>
        <w:t xml:space="preserve"> those </w:t>
      </w:r>
      <w:r w:rsidRPr="00B1088D">
        <w:rPr>
          <w:rStyle w:val="StyleUnderline"/>
          <w:highlight w:val="green"/>
        </w:rPr>
        <w:t>circumstances in ways that render inter-state peace more</w:t>
      </w:r>
      <w:r w:rsidRPr="00B1088D">
        <w:rPr>
          <w:b/>
          <w:sz w:val="22"/>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B1088D">
        <w:rPr>
          <w:b/>
          <w:sz w:val="22"/>
          <w:szCs w:val="22"/>
          <w:highlight w:val="green"/>
          <w:u w:val="single"/>
        </w:rPr>
        <w:t>great powers might gamble that the other yield in a cyber-war or conventional</w:t>
      </w:r>
      <w:r w:rsidRPr="002079A9">
        <w:rPr>
          <w:sz w:val="12"/>
        </w:rPr>
        <w:t xml:space="preserve"> limited </w:t>
      </w:r>
      <w:r w:rsidRPr="00B1088D">
        <w:rPr>
          <w:b/>
          <w:sz w:val="22"/>
          <w:szCs w:val="22"/>
          <w:highlight w:val="green"/>
          <w:u w:val="single"/>
        </w:rPr>
        <w:t>war</w:t>
      </w:r>
      <w:r w:rsidRPr="002079A9">
        <w:rPr>
          <w:sz w:val="12"/>
        </w:rPr>
        <w:t>, or third party countries might engage in conflict with each other, with a view to obliging Washington or Beijing to intervene.</w:t>
      </w:r>
    </w:p>
    <w:p w14:paraId="07AC44D7" w14:textId="77777777" w:rsidR="00601881" w:rsidRPr="002079A9" w:rsidRDefault="00601881" w:rsidP="00601881">
      <w:pPr>
        <w:rPr>
          <w:sz w:val="12"/>
        </w:rPr>
      </w:pPr>
    </w:p>
    <w:p w14:paraId="76D9929E" w14:textId="77777777" w:rsidR="00601881" w:rsidRPr="00AC52CC" w:rsidRDefault="00601881" w:rsidP="00601881">
      <w:pPr>
        <w:pStyle w:val="Heading4"/>
        <w:rPr>
          <w:rFonts w:asciiTheme="majorHAnsi" w:hAnsiTheme="majorHAnsi" w:cstheme="majorHAnsi"/>
          <w:u w:val="single"/>
        </w:rPr>
      </w:pPr>
      <w:r>
        <w:rPr>
          <w:rFonts w:asciiTheme="majorHAnsi" w:hAnsiTheme="majorHAnsi" w:cstheme="majorHAnsi"/>
        </w:rPr>
        <w:t xml:space="preserve">Independently, protectionism causes </w:t>
      </w:r>
      <w:r w:rsidRPr="00AC52CC">
        <w:rPr>
          <w:rFonts w:asciiTheme="majorHAnsi" w:hAnsiTheme="majorHAnsi" w:cstheme="majorHAnsi"/>
          <w:u w:val="single"/>
        </w:rPr>
        <w:t>great power competition</w:t>
      </w:r>
      <w:r w:rsidRPr="00FE51A3">
        <w:rPr>
          <w:rFonts w:asciiTheme="majorHAnsi" w:hAnsiTheme="majorHAnsi" w:cstheme="majorHAnsi"/>
        </w:rPr>
        <w:t xml:space="preserve"> </w:t>
      </w:r>
      <w:r>
        <w:rPr>
          <w:rFonts w:asciiTheme="majorHAnsi" w:hAnsiTheme="majorHAnsi" w:cstheme="majorHAnsi"/>
        </w:rPr>
        <w:t>and</w:t>
      </w:r>
      <w:r w:rsidRPr="00FE51A3">
        <w:rPr>
          <w:rFonts w:asciiTheme="majorHAnsi" w:hAnsiTheme="majorHAnsi" w:cstheme="majorHAnsi"/>
        </w:rPr>
        <w:t xml:space="preserve"> </w:t>
      </w:r>
      <w:r w:rsidRPr="00AC52CC">
        <w:rPr>
          <w:rFonts w:asciiTheme="majorHAnsi" w:hAnsiTheme="majorHAnsi" w:cstheme="majorHAnsi"/>
          <w:u w:val="single"/>
        </w:rPr>
        <w:t>militarized regionalism.</w:t>
      </w:r>
    </w:p>
    <w:p w14:paraId="13DAAAAE" w14:textId="77777777" w:rsidR="00601881" w:rsidRPr="00FE51A3" w:rsidRDefault="00601881" w:rsidP="00601881">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r w:rsidRPr="00E151A9">
        <w:rPr>
          <w:rFonts w:asciiTheme="majorHAnsi" w:hAnsiTheme="majorHAnsi" w:cstheme="majorHAnsi"/>
        </w:rPr>
        <w:t>https://papers.ssrn.com/sol3/papers.cfm?abstract_id=3171196/</w:t>
      </w:r>
      <w:r w:rsidRPr="00FE51A3">
        <w:rPr>
          <w:rFonts w:asciiTheme="majorHAnsi" w:hAnsiTheme="majorHAnsi" w:cstheme="majorHAnsi"/>
        </w:rPr>
        <w:t>] TDI</w:t>
      </w:r>
    </w:p>
    <w:p w14:paraId="46D2870A" w14:textId="77777777" w:rsidR="00601881" w:rsidRDefault="00601881" w:rsidP="00601881">
      <w:pPr>
        <w:rPr>
          <w:rFonts w:asciiTheme="majorHAnsi" w:hAnsiTheme="majorHAnsi" w:cstheme="majorHAnsi"/>
          <w:sz w:val="12"/>
        </w:rPr>
      </w:pPr>
      <w:r w:rsidRPr="002079A9">
        <w:rPr>
          <w:rFonts w:asciiTheme="majorHAnsi" w:hAnsiTheme="majorHAnsi" w:cstheme="majorHAnsi"/>
          <w:sz w:val="12"/>
        </w:rPr>
        <w:t xml:space="preserve">I develop two central arguments. First, </w:t>
      </w:r>
      <w:r w:rsidRPr="00FE51A3">
        <w:rPr>
          <w:rStyle w:val="Emphasis"/>
          <w:rFonts w:asciiTheme="majorHAnsi" w:hAnsiTheme="majorHAnsi" w:cstheme="majorHAnsi"/>
        </w:rPr>
        <w:t xml:space="preserve">historically, </w:t>
      </w:r>
      <w:r w:rsidRPr="00B1088D">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2079A9">
        <w:t>,</w:t>
      </w:r>
      <w:r w:rsidRPr="002079A9">
        <w:rPr>
          <w:rFonts w:asciiTheme="majorHAnsi" w:hAnsiTheme="majorHAnsi" w:cstheme="majorHAnsi"/>
          <w:sz w:val="12"/>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2079A9">
        <w:rPr>
          <w:rFonts w:asciiTheme="majorHAnsi" w:hAnsiTheme="majorHAnsi" w:cstheme="majorHAnsi"/>
          <w:sz w:val="12"/>
        </w:rPr>
        <w:t xml:space="preserve">, in response, </w:t>
      </w:r>
      <w:r w:rsidRPr="00516F90">
        <w:rPr>
          <w:rStyle w:val="StyleUnderline"/>
          <w:rFonts w:asciiTheme="majorHAnsi" w:hAnsiTheme="majorHAnsi" w:cstheme="majorHAnsi"/>
        </w:rPr>
        <w:t>are</w:t>
      </w:r>
      <w:r w:rsidRPr="002079A9">
        <w:rPr>
          <w:rFonts w:asciiTheme="majorHAnsi" w:hAnsiTheme="majorHAnsi" w:cstheme="majorHAnsi"/>
          <w:sz w:val="12"/>
        </w:rPr>
        <w:t xml:space="preserve"> then </w:t>
      </w:r>
      <w:r w:rsidRPr="00516F90">
        <w:rPr>
          <w:rStyle w:val="StyleUnderline"/>
          <w:rFonts w:asciiTheme="majorHAnsi" w:hAnsiTheme="majorHAnsi" w:cstheme="majorHAnsi"/>
        </w:rPr>
        <w:t>compelled to develop or expand their own exclusive economic zones.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B1088D">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B1088D">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B1088D">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B1088D">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2079A9">
        <w:rPr>
          <w:rFonts w:asciiTheme="majorHAnsi" w:hAnsiTheme="majorHAnsi" w:cstheme="majorHAnsi"/>
          <w:sz w:val="12"/>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B1088D">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B1088D">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B1088D">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B1088D">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B1088D">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B1088D">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B1088D">
        <w:rPr>
          <w:rStyle w:val="Emphasis"/>
          <w:rFonts w:asciiTheme="majorHAnsi" w:hAnsiTheme="majorHAnsi" w:cstheme="majorHAnsi"/>
          <w:highlight w:val="green"/>
        </w:rPr>
        <w:t>militarized competition</w:t>
      </w:r>
      <w:r w:rsidRPr="002079A9">
        <w:t xml:space="preserve">. </w:t>
      </w:r>
      <w:r w:rsidRPr="00FE51A3">
        <w:rPr>
          <w:rStyle w:val="Emphasis"/>
          <w:rFonts w:asciiTheme="majorHAnsi" w:hAnsiTheme="majorHAnsi" w:cstheme="majorHAnsi"/>
        </w:rPr>
        <w:t>Economic and military competition are thus linked, with the former usually driving the latter.</w:t>
      </w:r>
      <w:r w:rsidRPr="002079A9">
        <w:rPr>
          <w:rFonts w:asciiTheme="majorHAnsi" w:hAnsiTheme="majorHAnsi" w:cstheme="majorHAnsi"/>
          <w:sz w:val="12"/>
        </w:rPr>
        <w:t xml:space="preserve"> </w:t>
      </w:r>
      <w:r w:rsidRPr="00FE51A3">
        <w:rPr>
          <w:rStyle w:val="StyleUnderline"/>
          <w:rFonts w:asciiTheme="majorHAnsi" w:hAnsiTheme="majorHAnsi" w:cstheme="majorHAnsi"/>
        </w:rPr>
        <w:t xml:space="preserve">The most significant military crises have, </w:t>
      </w:r>
      <w:r w:rsidRPr="002079A9">
        <w:rPr>
          <w:rFonts w:asciiTheme="majorHAnsi" w:hAnsiTheme="majorHAnsi" w:cstheme="majorHAnsi"/>
          <w:sz w:val="12"/>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B1088D">
        <w:rPr>
          <w:rStyle w:val="Emphasis"/>
          <w:rFonts w:asciiTheme="majorHAnsi" w:hAnsiTheme="majorHAnsi" w:cstheme="majorHAnsi"/>
          <w:highlight w:val="green"/>
        </w:rPr>
        <w:t>have been</w:t>
      </w:r>
      <w:r w:rsidRPr="00FE51A3">
        <w:rPr>
          <w:rStyle w:val="Emphasis"/>
          <w:rFonts w:asciiTheme="majorHAnsi" w:hAnsiTheme="majorHAnsi" w:cstheme="majorHAnsi"/>
        </w:rPr>
        <w:t xml:space="preserve"> consistent </w:t>
      </w:r>
      <w:r w:rsidRPr="00B1088D">
        <w:rPr>
          <w:rStyle w:val="Emphasis"/>
          <w:rFonts w:asciiTheme="majorHAnsi" w:hAnsiTheme="majorHAnsi" w:cstheme="majorHAnsi"/>
          <w:highlight w:val="green"/>
        </w:rPr>
        <w:t>sources of great power conflict</w:t>
      </w:r>
      <w:r w:rsidRPr="002079A9">
        <w:rPr>
          <w:rFonts w:asciiTheme="majorHAnsi" w:hAnsiTheme="majorHAnsi" w:cstheme="majorHAnsi"/>
          <w:sz w:val="12"/>
        </w:rPr>
        <w:t xml:space="preserve"> in the past – and possibly will be in the future.</w:t>
      </w:r>
      <w:r w:rsidRPr="002079A9">
        <w:rPr>
          <w:rFonts w:asciiTheme="majorHAnsi" w:hAnsiTheme="majorHAnsi" w:cstheme="majorHAnsi"/>
          <w:sz w:val="12"/>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B1088D">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B1088D">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B1088D">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B1088D">
        <w:rPr>
          <w:rStyle w:val="Emphasis"/>
          <w:rFonts w:asciiTheme="majorHAnsi" w:hAnsiTheme="majorHAnsi" w:cstheme="majorHAnsi"/>
          <w:highlight w:val="green"/>
        </w:rPr>
        <w:t>protectionist forces</w:t>
      </w:r>
      <w:r w:rsidRPr="002079A9">
        <w:rPr>
          <w:rFonts w:asciiTheme="majorHAnsi" w:hAnsiTheme="majorHAnsi" w:cstheme="majorHAnsi"/>
          <w:sz w:val="12"/>
        </w:rPr>
        <w:t xml:space="preserve"> nor signal to the other that it would not exclude it from its economic zone</w:t>
      </w:r>
      <w:r w:rsidRPr="002079A9">
        <w:t xml:space="preserve">. </w:t>
      </w:r>
      <w:r w:rsidRPr="00FE51A3">
        <w:rPr>
          <w:rStyle w:val="Emphasis"/>
          <w:rFonts w:asciiTheme="majorHAnsi" w:hAnsiTheme="majorHAnsi" w:cstheme="majorHAnsi"/>
        </w:rPr>
        <w:t xml:space="preserve">The British-U.S. case, again, suggests that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B1088D">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B1088D">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B1088D">
        <w:rPr>
          <w:rStyle w:val="Emphasis"/>
          <w:rFonts w:asciiTheme="majorHAnsi" w:hAnsiTheme="majorHAnsi" w:cstheme="majorHAnsi"/>
          <w:highlight w:val="green"/>
        </w:rPr>
        <w:t>increasing.</w:t>
      </w:r>
      <w:r w:rsidRPr="002079A9">
        <w:t xml:space="preserve"> </w:t>
      </w:r>
      <w:r w:rsidRPr="002079A9">
        <w:rPr>
          <w:rFonts w:asciiTheme="majorHAnsi" w:hAnsiTheme="majorHAnsi" w:cstheme="majorHAnsi"/>
          <w:sz w:val="12"/>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2079A9">
        <w:rPr>
          <w:rFonts w:asciiTheme="majorHAnsi" w:hAnsiTheme="majorHAnsi" w:cstheme="majorHAnsi"/>
          <w:sz w:val="12"/>
        </w:rPr>
        <w:t>. Thus, the theory sketched here integrates insights from international political economy (see below), the literature on domestic politics and grand strategy,14 and systemic theories of international relations.15</w:t>
      </w:r>
    </w:p>
    <w:p w14:paraId="15935C75" w14:textId="77777777" w:rsidR="00601881" w:rsidRPr="002079A9" w:rsidRDefault="00601881" w:rsidP="00601881">
      <w:pPr>
        <w:rPr>
          <w:rFonts w:asciiTheme="majorHAnsi" w:hAnsiTheme="majorHAnsi" w:cstheme="majorHAnsi"/>
          <w:sz w:val="12"/>
        </w:rPr>
      </w:pPr>
    </w:p>
    <w:p w14:paraId="514EB577" w14:textId="77777777" w:rsidR="00601881" w:rsidRPr="00E268B7" w:rsidRDefault="00601881" w:rsidP="00601881">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53948293" w14:textId="77777777" w:rsidR="00601881" w:rsidRPr="00ED16D9" w:rsidRDefault="00601881" w:rsidP="00601881">
      <w:r w:rsidRPr="00ED16D9">
        <w:rPr>
          <w:rStyle w:val="Style13ptBold"/>
        </w:rPr>
        <w:t>Starr 18</w:t>
      </w:r>
      <w:r w:rsidRPr="00ED16D9">
        <w:t xml:space="preserve"> [(Steven, the director of the University of Missouri’s Clinical Laboratory Science Program, as well as a senior scientist at the Physicians for Social Responsibility. He has worked with the Swiss, Chilean, and Swedish governments in support of their efforts at the United Nations to eliminate thousands of high-alert, launch-ready U.S. and Russian nuclear weapons; he maintains the website Nuclear Darkness.) “Consequences of a Single Failure of Nuclear Deterrence” PSR, University of Missouri, 5/2018. </w:t>
      </w:r>
      <w:hyperlink r:id="rId16" w:history="1">
        <w:r w:rsidRPr="00ED16D9">
          <w:rPr>
            <w:rStyle w:val="Hyperlink"/>
          </w:rPr>
          <w:t>https://www.psr.org/wp-content/uploads/2018/05/consequences-single-failure-nuclear-deterrence.pdf</w:t>
        </w:r>
      </w:hyperlink>
      <w:r w:rsidRPr="00ED16D9">
        <w:t xml:space="preserve">] BC </w:t>
      </w:r>
    </w:p>
    <w:p w14:paraId="03623445" w14:textId="77777777" w:rsidR="00601881" w:rsidRPr="00ED16D9" w:rsidRDefault="00601881" w:rsidP="00601881">
      <w:pPr>
        <w:rPr>
          <w:rStyle w:val="Emphasis"/>
        </w:rPr>
      </w:pPr>
      <w:r w:rsidRPr="00ED16D9">
        <w:rPr>
          <w:rStyle w:val="StyleUnderline"/>
        </w:rPr>
        <w:t xml:space="preserve">Only </w:t>
      </w:r>
      <w:r w:rsidRPr="00ED16D9">
        <w:rPr>
          <w:rStyle w:val="StyleUnderline"/>
          <w:highlight w:val="green"/>
        </w:rPr>
        <w:t xml:space="preserve">a </w:t>
      </w:r>
      <w:r w:rsidRPr="00ED16D9">
        <w:rPr>
          <w:rStyle w:val="Emphasis"/>
          <w:highlight w:val="green"/>
        </w:rPr>
        <w:t>single</w:t>
      </w:r>
      <w:r w:rsidRPr="00ED16D9">
        <w:rPr>
          <w:rStyle w:val="StyleUnderline"/>
          <w:highlight w:val="green"/>
        </w:rPr>
        <w:t xml:space="preserve"> failure of</w:t>
      </w:r>
      <w:r w:rsidRPr="00ED16D9">
        <w:rPr>
          <w:rStyle w:val="StyleUnderline"/>
        </w:rPr>
        <w:t xml:space="preserve"> nuclear </w:t>
      </w:r>
      <w:r w:rsidRPr="00ED16D9">
        <w:rPr>
          <w:rStyle w:val="StyleUnderline"/>
          <w:highlight w:val="green"/>
        </w:rPr>
        <w:t>deterrence is required to start</w:t>
      </w:r>
      <w:r w:rsidRPr="00ED16D9">
        <w:rPr>
          <w:rStyle w:val="StyleUnderline"/>
        </w:rPr>
        <w:t xml:space="preserve"> a </w:t>
      </w:r>
      <w:r w:rsidRPr="00ED16D9">
        <w:rPr>
          <w:rStyle w:val="Emphasis"/>
          <w:highlight w:val="green"/>
        </w:rPr>
        <w:t>nuclear war</w:t>
      </w:r>
      <w:r w:rsidRPr="00ED16D9">
        <w:t xml:space="preserve">, </w:t>
      </w:r>
      <w:r w:rsidRPr="00ED16D9">
        <w:rPr>
          <w:rStyle w:val="StyleUnderline"/>
        </w:rPr>
        <w:t xml:space="preserve">and the consequences of such a failure would be profound. </w:t>
      </w:r>
      <w:r w:rsidRPr="00ED16D9">
        <w:t xml:space="preserve">Peer-reviewed studies predict that </w:t>
      </w:r>
      <w:r w:rsidRPr="00ED16D9">
        <w:rPr>
          <w:rStyle w:val="Emphasis"/>
          <w:highlight w:val="green"/>
        </w:rPr>
        <w:t>less than 1%</w:t>
      </w:r>
      <w:r w:rsidRPr="00ED16D9">
        <w:rPr>
          <w:rStyle w:val="StyleUnderline"/>
          <w:highlight w:val="green"/>
        </w:rPr>
        <w:t xml:space="preserve"> of</w:t>
      </w:r>
      <w:r w:rsidRPr="00ED16D9">
        <w:rPr>
          <w:rStyle w:val="StyleUnderline"/>
        </w:rPr>
        <w:t xml:space="preserve"> the nuclear </w:t>
      </w:r>
      <w:r w:rsidRPr="00ED16D9">
        <w:rPr>
          <w:rStyle w:val="StyleUnderline"/>
          <w:highlight w:val="green"/>
        </w:rPr>
        <w:t>weapons</w:t>
      </w:r>
      <w:r w:rsidRPr="00ED16D9">
        <w:rPr>
          <w:rStyle w:val="StyleUnderline"/>
        </w:rPr>
        <w:t xml:space="preserve"> now deployed in the arsenals of the Nuclear Weapon States</w:t>
      </w:r>
      <w:r w:rsidRPr="00ED16D9">
        <w:t xml:space="preserve">, </w:t>
      </w:r>
      <w:r w:rsidRPr="00ED16D9">
        <w:rPr>
          <w:rStyle w:val="StyleUnderline"/>
        </w:rPr>
        <w:t xml:space="preserve">if detonated in urban areas, </w:t>
      </w:r>
      <w:r w:rsidRPr="00ED16D9">
        <w:rPr>
          <w:rStyle w:val="StyleUnderline"/>
          <w:highlight w:val="green"/>
        </w:rPr>
        <w:t xml:space="preserve">would </w:t>
      </w:r>
      <w:r w:rsidRPr="00ED16D9">
        <w:rPr>
          <w:rStyle w:val="Emphasis"/>
          <w:highlight w:val="green"/>
        </w:rPr>
        <w:t>immediately</w:t>
      </w:r>
      <w:r w:rsidRPr="00ED16D9">
        <w:rPr>
          <w:rStyle w:val="StyleUnderline"/>
          <w:highlight w:val="green"/>
        </w:rPr>
        <w:t xml:space="preserve"> kill </w:t>
      </w:r>
      <w:r w:rsidRPr="00ED16D9">
        <w:rPr>
          <w:rStyle w:val="Emphasis"/>
          <w:highlight w:val="green"/>
        </w:rPr>
        <w:t>tens of millions</w:t>
      </w:r>
      <w:r w:rsidRPr="00ED16D9">
        <w:rPr>
          <w:rStyle w:val="StyleUnderline"/>
        </w:rPr>
        <w:t xml:space="preserve"> of people, </w:t>
      </w:r>
      <w:r w:rsidRPr="00ED16D9">
        <w:rPr>
          <w:rStyle w:val="StyleUnderline"/>
          <w:highlight w:val="green"/>
        </w:rPr>
        <w:t>and cause</w:t>
      </w:r>
      <w:r w:rsidRPr="00ED16D9">
        <w:rPr>
          <w:rStyle w:val="StyleUnderline"/>
        </w:rPr>
        <w:t xml:space="preserve"> long term, </w:t>
      </w:r>
      <w:r w:rsidRPr="00ED16D9">
        <w:rPr>
          <w:rStyle w:val="Emphasis"/>
          <w:highlight w:val="green"/>
        </w:rPr>
        <w:t>catastrophic disruptions</w:t>
      </w:r>
      <w:r w:rsidRPr="00ED16D9">
        <w:rPr>
          <w:rStyle w:val="StyleUnderline"/>
          <w:highlight w:val="green"/>
        </w:rPr>
        <w:t xml:space="preserve"> of the</w:t>
      </w:r>
      <w:r w:rsidRPr="00ED16D9">
        <w:rPr>
          <w:rStyle w:val="StyleUnderline"/>
        </w:rPr>
        <w:t xml:space="preserve"> global </w:t>
      </w:r>
      <w:r w:rsidRPr="00ED16D9">
        <w:rPr>
          <w:rStyle w:val="StyleUnderline"/>
          <w:highlight w:val="green"/>
        </w:rPr>
        <w:t xml:space="preserve">climate and </w:t>
      </w:r>
      <w:r w:rsidRPr="00ED16D9">
        <w:rPr>
          <w:rStyle w:val="Emphasis"/>
          <w:highlight w:val="green"/>
        </w:rPr>
        <w:t>massive destruction</w:t>
      </w:r>
      <w:r w:rsidRPr="00ED16D9">
        <w:rPr>
          <w:rStyle w:val="StyleUnderline"/>
          <w:highlight w:val="green"/>
        </w:rPr>
        <w:t xml:space="preserve"> of Earth’s</w:t>
      </w:r>
      <w:r w:rsidRPr="00ED16D9">
        <w:rPr>
          <w:rStyle w:val="StyleUnderline"/>
        </w:rPr>
        <w:t xml:space="preserve"> protective </w:t>
      </w:r>
      <w:r w:rsidRPr="00ED16D9">
        <w:rPr>
          <w:rStyle w:val="Emphasis"/>
          <w:highlight w:val="green"/>
        </w:rPr>
        <w:t>ozone layer</w:t>
      </w:r>
      <w:r w:rsidRPr="00ED16D9">
        <w:rPr>
          <w:highlight w:val="green"/>
        </w:rPr>
        <w:t xml:space="preserve">. </w:t>
      </w:r>
      <w:r w:rsidRPr="00ED16D9">
        <w:rPr>
          <w:rStyle w:val="StyleUnderline"/>
          <w:highlight w:val="green"/>
        </w:rPr>
        <w:t>The result would be</w:t>
      </w:r>
      <w:r w:rsidRPr="00ED16D9">
        <w:rPr>
          <w:rStyle w:val="StyleUnderline"/>
        </w:rPr>
        <w:t xml:space="preserve"> </w:t>
      </w:r>
      <w:r w:rsidRPr="00ED16D9">
        <w:rPr>
          <w:rStyle w:val="StyleUnderline"/>
          <w:highlight w:val="green"/>
        </w:rPr>
        <w:t>a</w:t>
      </w:r>
      <w:r w:rsidRPr="00ED16D9">
        <w:rPr>
          <w:rStyle w:val="StyleUnderline"/>
        </w:rPr>
        <w:t xml:space="preserve"> global nuclear </w:t>
      </w:r>
      <w:r w:rsidRPr="00ED16D9">
        <w:rPr>
          <w:rStyle w:val="StyleUnderline"/>
          <w:highlight w:val="green"/>
        </w:rPr>
        <w:t>famine that could kill</w:t>
      </w:r>
      <w:r w:rsidRPr="00ED16D9">
        <w:rPr>
          <w:rStyle w:val="StyleUnderline"/>
        </w:rPr>
        <w:t xml:space="preserve"> up to </w:t>
      </w:r>
      <w:r w:rsidRPr="00ED16D9">
        <w:rPr>
          <w:rStyle w:val="Emphasis"/>
          <w:highlight w:val="green"/>
        </w:rPr>
        <w:t>one billion</w:t>
      </w:r>
      <w:r w:rsidRPr="00ED16D9">
        <w:rPr>
          <w:rStyle w:val="Emphasis"/>
        </w:rPr>
        <w:t xml:space="preserve"> people</w:t>
      </w:r>
      <w:r w:rsidRPr="00ED16D9">
        <w:rPr>
          <w:rStyle w:val="StyleUnderline"/>
        </w:rPr>
        <w:t>.</w:t>
      </w:r>
      <w:r w:rsidRPr="00ED16D9">
        <w:t xml:space="preserve"> </w:t>
      </w:r>
      <w:r w:rsidRPr="00ED16D9">
        <w:rPr>
          <w:rStyle w:val="StyleUnderline"/>
        </w:rPr>
        <w:t>A full-scale war</w:t>
      </w:r>
      <w:r w:rsidRPr="00ED16D9">
        <w:t xml:space="preserve">, fought with the strategic nuclear arsenals of the United States and Russia, </w:t>
      </w:r>
      <w:r w:rsidRPr="00ED16D9">
        <w:rPr>
          <w:rStyle w:val="Emphasis"/>
        </w:rPr>
        <w:t xml:space="preserve">would so utterly devastate Earth’s environment that </w:t>
      </w:r>
      <w:r w:rsidRPr="00ED16D9">
        <w:rPr>
          <w:rStyle w:val="Emphasis"/>
          <w:highlight w:val="green"/>
        </w:rPr>
        <w:t>most humans</w:t>
      </w:r>
      <w:r w:rsidRPr="00ED16D9">
        <w:rPr>
          <w:rStyle w:val="Emphasis"/>
        </w:rPr>
        <w:t xml:space="preserve"> and other complex forms of life </w:t>
      </w:r>
      <w:r w:rsidRPr="00ED16D9">
        <w:rPr>
          <w:rStyle w:val="Emphasis"/>
          <w:highlight w:val="green"/>
        </w:rPr>
        <w:t>would not survive.</w:t>
      </w:r>
    </w:p>
    <w:p w14:paraId="697C0000" w14:textId="77777777" w:rsidR="00601881" w:rsidRPr="00ED16D9" w:rsidRDefault="00601881" w:rsidP="00601881">
      <w:r w:rsidRPr="00ED16D9">
        <w:t xml:space="preserve">Yet </w:t>
      </w:r>
      <w:r w:rsidRPr="00ED16D9">
        <w:rPr>
          <w:rStyle w:val="StyleUnderline"/>
        </w:rPr>
        <w:t>no Nuclear Weapon State has ever evaluated the environmental, ecological or agricultural consequences of the detonation of its nuclear arsenals in conflict</w:t>
      </w:r>
      <w:r w:rsidRPr="00ED16D9">
        <w:rPr>
          <w:rStyle w:val="Emphasis"/>
        </w:rPr>
        <w:t xml:space="preserve">. Military and political </w:t>
      </w:r>
      <w:r w:rsidRPr="00ED16D9">
        <w:rPr>
          <w:rStyle w:val="Emphasis"/>
          <w:highlight w:val="green"/>
        </w:rPr>
        <w:t>leaders</w:t>
      </w:r>
      <w:r w:rsidRPr="00ED16D9">
        <w:rPr>
          <w:rStyle w:val="Emphasis"/>
        </w:rPr>
        <w:t xml:space="preserve"> in these nations thus </w:t>
      </w:r>
      <w:r w:rsidRPr="00ED16D9">
        <w:rPr>
          <w:rStyle w:val="Emphasis"/>
          <w:highlight w:val="green"/>
        </w:rPr>
        <w:t>remain dangerously</w:t>
      </w:r>
      <w:r w:rsidRPr="00ED16D9">
        <w:rPr>
          <w:rStyle w:val="Emphasis"/>
        </w:rPr>
        <w:t xml:space="preserve"> </w:t>
      </w:r>
      <w:r w:rsidRPr="00ED16D9">
        <w:rPr>
          <w:rStyle w:val="Emphasis"/>
          <w:highlight w:val="green"/>
        </w:rPr>
        <w:t>unaware of the</w:t>
      </w:r>
      <w:r w:rsidRPr="00ED16D9">
        <w:rPr>
          <w:rStyle w:val="Emphasis"/>
        </w:rPr>
        <w:t xml:space="preserve"> existential </w:t>
      </w:r>
      <w:r w:rsidRPr="00ED16D9">
        <w:rPr>
          <w:rStyle w:val="Emphasis"/>
          <w:highlight w:val="green"/>
        </w:rPr>
        <w:t>danger</w:t>
      </w:r>
      <w:r w:rsidRPr="00ED16D9">
        <w:rPr>
          <w:rStyle w:val="Emphasis"/>
        </w:rPr>
        <w:t xml:space="preserve"> which their weapons present to the entire human race. </w:t>
      </w:r>
      <w:r w:rsidRPr="00ED16D9">
        <w:t xml:space="preserve">Consequently, nuclear weapons remain as the cornerstone of the military arsenals in the Nuclear Weapon States, where nuclear deterrence guides political and military strategy. </w:t>
      </w:r>
    </w:p>
    <w:p w14:paraId="5518DE09" w14:textId="77777777" w:rsidR="00601881" w:rsidRPr="00ED16D9" w:rsidRDefault="00601881" w:rsidP="00601881">
      <w:pPr>
        <w:rPr>
          <w:rStyle w:val="StyleUnderline"/>
        </w:rPr>
      </w:pPr>
      <w:r w:rsidRPr="00ED16D9">
        <w:rPr>
          <w:rStyle w:val="StyleUnderline"/>
        </w:rPr>
        <w:t xml:space="preserve">Those who actively support nuclear deterrence are </w:t>
      </w:r>
      <w:r w:rsidRPr="00ED16D9">
        <w:rPr>
          <w:rStyle w:val="Emphasis"/>
        </w:rPr>
        <w:t>trained to believe that deterrence cannot fail</w:t>
      </w:r>
      <w:r w:rsidRPr="00ED16D9">
        <w:t xml:space="preserve">, so long as their doctrines are observed, and their weapons systems are maintained and continuously modernized. </w:t>
      </w:r>
      <w:r w:rsidRPr="00ED16D9">
        <w:rPr>
          <w:rStyle w:val="StyleUnderline"/>
          <w:highlight w:val="green"/>
        </w:rPr>
        <w:t>They insist</w:t>
      </w:r>
      <w:r w:rsidRPr="00ED16D9">
        <w:rPr>
          <w:rStyle w:val="StyleUnderline"/>
        </w:rPr>
        <w:t xml:space="preserve"> that </w:t>
      </w:r>
      <w:r w:rsidRPr="00ED16D9">
        <w:rPr>
          <w:rStyle w:val="StyleUnderline"/>
          <w:highlight w:val="green"/>
        </w:rPr>
        <w:t>their</w:t>
      </w:r>
      <w:r w:rsidRPr="00ED16D9">
        <w:rPr>
          <w:rStyle w:val="StyleUnderline"/>
        </w:rPr>
        <w:t xml:space="preserve"> nuclear </w:t>
      </w:r>
      <w:r w:rsidRPr="00ED16D9">
        <w:rPr>
          <w:rStyle w:val="StyleUnderline"/>
          <w:highlight w:val="green"/>
        </w:rPr>
        <w:t>forces will remain</w:t>
      </w:r>
      <w:r w:rsidRPr="00ED16D9">
        <w:rPr>
          <w:rStyle w:val="StyleUnderline"/>
        </w:rPr>
        <w:t xml:space="preserve"> forever under their complete control, </w:t>
      </w:r>
      <w:r w:rsidRPr="00ED16D9">
        <w:rPr>
          <w:rStyle w:val="StyleUnderline"/>
          <w:highlight w:val="green"/>
        </w:rPr>
        <w:t xml:space="preserve">immune from </w:t>
      </w:r>
      <w:r w:rsidRPr="00ED16D9">
        <w:rPr>
          <w:rStyle w:val="Emphasis"/>
          <w:highlight w:val="green"/>
        </w:rPr>
        <w:t>cyberwarfare</w:t>
      </w:r>
      <w:r w:rsidRPr="00ED16D9">
        <w:rPr>
          <w:rStyle w:val="StyleUnderline"/>
        </w:rPr>
        <w:t xml:space="preserve">, </w:t>
      </w:r>
      <w:r w:rsidRPr="00ED16D9">
        <w:rPr>
          <w:rStyle w:val="Emphasis"/>
          <w:highlight w:val="green"/>
        </w:rPr>
        <w:t>sabotage</w:t>
      </w:r>
      <w:r w:rsidRPr="00ED16D9">
        <w:rPr>
          <w:rStyle w:val="StyleUnderline"/>
        </w:rPr>
        <w:t xml:space="preserve">, </w:t>
      </w:r>
      <w:r w:rsidRPr="00ED16D9">
        <w:rPr>
          <w:rStyle w:val="Emphasis"/>
          <w:highlight w:val="green"/>
        </w:rPr>
        <w:t>terrorism</w:t>
      </w:r>
      <w:r w:rsidRPr="00ED16D9">
        <w:rPr>
          <w:rStyle w:val="StyleUnderline"/>
        </w:rPr>
        <w:t xml:space="preserve">, human </w:t>
      </w:r>
      <w:r w:rsidRPr="00ED16D9">
        <w:rPr>
          <w:rStyle w:val="StyleUnderline"/>
          <w:highlight w:val="green"/>
        </w:rPr>
        <w:t>or</w:t>
      </w:r>
      <w:r w:rsidRPr="00ED16D9">
        <w:rPr>
          <w:rStyle w:val="StyleUnderline"/>
        </w:rPr>
        <w:t xml:space="preserve"> technical </w:t>
      </w:r>
      <w:r w:rsidRPr="00ED16D9">
        <w:rPr>
          <w:rStyle w:val="Emphasis"/>
          <w:highlight w:val="green"/>
        </w:rPr>
        <w:t>error</w:t>
      </w:r>
      <w:r w:rsidRPr="00ED16D9">
        <w:rPr>
          <w:rStyle w:val="StyleUnderline"/>
        </w:rPr>
        <w:t xml:space="preserve">. They deny that the short </w:t>
      </w:r>
      <w:r w:rsidRPr="00ED16D9">
        <w:rPr>
          <w:rStyle w:val="Emphasis"/>
          <w:highlight w:val="green"/>
        </w:rPr>
        <w:t>12-to-30 minute flight times</w:t>
      </w:r>
      <w:r w:rsidRPr="00ED16D9">
        <w:rPr>
          <w:rStyle w:val="StyleUnderline"/>
        </w:rPr>
        <w:t xml:space="preserve"> of nuclear missiles </w:t>
      </w:r>
      <w:r w:rsidRPr="00ED16D9">
        <w:rPr>
          <w:rStyle w:val="Emphasis"/>
          <w:highlight w:val="green"/>
        </w:rPr>
        <w:t xml:space="preserve">would not leave a President </w:t>
      </w:r>
      <w:r w:rsidRPr="00ED16D9">
        <w:rPr>
          <w:rStyle w:val="Emphasis"/>
        </w:rPr>
        <w:t xml:space="preserve">enough </w:t>
      </w:r>
      <w:r w:rsidRPr="00ED16D9">
        <w:rPr>
          <w:rStyle w:val="Emphasis"/>
          <w:highlight w:val="green"/>
        </w:rPr>
        <w:t>time</w:t>
      </w:r>
      <w:r w:rsidRPr="00ED16D9">
        <w:rPr>
          <w:rStyle w:val="StyleUnderline"/>
          <w:highlight w:val="green"/>
        </w:rPr>
        <w:t xml:space="preserve"> to make</w:t>
      </w:r>
      <w:r w:rsidRPr="00ED16D9">
        <w:rPr>
          <w:rStyle w:val="StyleUnderline"/>
        </w:rPr>
        <w:t xml:space="preserve"> rational </w:t>
      </w:r>
      <w:r w:rsidRPr="00ED16D9">
        <w:rPr>
          <w:rStyle w:val="StyleUnderline"/>
          <w:highlight w:val="green"/>
        </w:rPr>
        <w:t>decisions</w:t>
      </w:r>
      <w:r w:rsidRPr="00ED16D9">
        <w:rPr>
          <w:rStyle w:val="StyleUnderline"/>
        </w:rPr>
        <w:t xml:space="preserve"> following a tactical, electronic warning of nuclear attack.</w:t>
      </w:r>
    </w:p>
    <w:p w14:paraId="360AD789" w14:textId="77777777" w:rsidR="00601881" w:rsidRPr="00ED16D9" w:rsidRDefault="00601881" w:rsidP="00601881">
      <w:r w:rsidRPr="00ED16D9">
        <w:rPr>
          <w:rStyle w:val="StyleUnderline"/>
        </w:rPr>
        <w:t xml:space="preserve">The U.S. and Russia continue to keep a total of </w:t>
      </w:r>
      <w:r w:rsidRPr="00ED16D9">
        <w:rPr>
          <w:rStyle w:val="Emphasis"/>
        </w:rPr>
        <w:t>2000</w:t>
      </w:r>
      <w:r w:rsidRPr="00ED16D9">
        <w:rPr>
          <w:rStyle w:val="StyleUnderline"/>
        </w:rPr>
        <w:t xml:space="preserve"> strategic nuclear weapons at launch ready status</w:t>
      </w:r>
      <w:r w:rsidRPr="00ED16D9">
        <w:t xml:space="preserve"> – </w:t>
      </w:r>
      <w:r w:rsidRPr="00ED16D9">
        <w:rPr>
          <w:rStyle w:val="Emphasis"/>
        </w:rPr>
        <w:t>ready to launch with only a few minutes warning.</w:t>
      </w:r>
      <w:r w:rsidRPr="00ED16D9">
        <w:t xml:space="preserve"> Yet </w:t>
      </w:r>
      <w:r w:rsidRPr="00ED16D9">
        <w:rPr>
          <w:rStyle w:val="StyleUnderline"/>
        </w:rPr>
        <w:t>both nations are remarkably unable to acknowledge that this high-alert status in anyway increases the probability that these weapons will someday be used in conflict.</w:t>
      </w:r>
      <w:r w:rsidRPr="00ED16D9">
        <w:t xml:space="preserve"> How can strategic nuclear arsenals truly be “safe” from accidental or unauthorized use, when they can be launched literally at a moment’s notice? A cocked and loaded weapon is infinitely easier to fire than one which is unloaded and stored in a locked safe.</w:t>
      </w:r>
    </w:p>
    <w:p w14:paraId="58FB7B8F" w14:textId="77777777" w:rsidR="00601881" w:rsidRPr="00ED16D9" w:rsidRDefault="00601881" w:rsidP="00601881">
      <w:r w:rsidRPr="00ED16D9">
        <w:t>The mere existence of immense nuclear arsenals, in whatever status they are maintained, makes possible their eventual use in a nuclear war</w:t>
      </w:r>
      <w:r w:rsidRPr="00ED16D9">
        <w:rPr>
          <w:rStyle w:val="Emphasis"/>
        </w:rPr>
        <w:t xml:space="preserve">. Our best scientists now tell us that such </w:t>
      </w:r>
      <w:r w:rsidRPr="00ED16D9">
        <w:rPr>
          <w:rStyle w:val="Emphasis"/>
          <w:highlight w:val="green"/>
        </w:rPr>
        <w:t>a war would mean the end of human history</w:t>
      </w:r>
      <w:r w:rsidRPr="00ED16D9">
        <w:rPr>
          <w:rStyle w:val="Emphasis"/>
        </w:rPr>
        <w:t xml:space="preserve">. </w:t>
      </w:r>
      <w:r w:rsidRPr="00ED16D9">
        <w:t xml:space="preserve">We need to ask our leaders: Exactly what political or national goals could possibly justify risking a nuclear war that would likely cause the extinction of the human race? </w:t>
      </w:r>
    </w:p>
    <w:p w14:paraId="42C00028" w14:textId="77777777" w:rsidR="00601881" w:rsidRPr="00ED16D9" w:rsidRDefault="00601881" w:rsidP="00601881">
      <w:r w:rsidRPr="00ED16D9">
        <w:t xml:space="preserve">However, in order to pose this question, we must first make the fact known that existing nuclear arsenals – through their capacity to utterly devastate the Earth’s environment and ecosystems – threaten continued human existence. Otherwise, military and political leaders will continue to cling to their nuclear arsenals and will remain both unwilling and unable to discuss the real consequences of failure of deterrence. </w:t>
      </w:r>
      <w:r w:rsidRPr="00ED16D9">
        <w:rPr>
          <w:rStyle w:val="StyleUnderline"/>
        </w:rPr>
        <w:t>We can and must end the silence, and awaken the peoples of all nations to the realization that “nuclear war” means “global nuclear suicide”.</w:t>
      </w:r>
    </w:p>
    <w:p w14:paraId="5AD2C4E3" w14:textId="77777777" w:rsidR="00601881" w:rsidRPr="00ED16D9" w:rsidRDefault="00601881" w:rsidP="00601881">
      <w:pPr>
        <w:rPr>
          <w:rStyle w:val="Emphasis"/>
        </w:rPr>
      </w:pPr>
      <w:r w:rsidRPr="00ED16D9">
        <w:rPr>
          <w:rStyle w:val="Emphasis"/>
          <w:highlight w:val="green"/>
        </w:rPr>
        <w:t>A Single Failure</w:t>
      </w:r>
      <w:r w:rsidRPr="00ED16D9">
        <w:rPr>
          <w:rStyle w:val="Emphasis"/>
        </w:rPr>
        <w:t xml:space="preserve"> of Nuclear Deterrence </w:t>
      </w:r>
      <w:r w:rsidRPr="00ED16D9">
        <w:rPr>
          <w:rStyle w:val="Emphasis"/>
          <w:highlight w:val="green"/>
        </w:rPr>
        <w:t>could lead to:</w:t>
      </w:r>
      <w:r w:rsidRPr="00ED16D9">
        <w:rPr>
          <w:rStyle w:val="Emphasis"/>
        </w:rPr>
        <w:t xml:space="preserve"> </w:t>
      </w:r>
    </w:p>
    <w:p w14:paraId="62D827CE" w14:textId="77777777" w:rsidR="00601881" w:rsidRDefault="00601881" w:rsidP="00601881">
      <w:r w:rsidRPr="00ED16D9">
        <w:t xml:space="preserve">• </w:t>
      </w:r>
      <w:r w:rsidRPr="00E7745C">
        <w:rPr>
          <w:rStyle w:val="Emphasis"/>
          <w:highlight w:val="green"/>
        </w:rPr>
        <w:t>A nuclear war</w:t>
      </w:r>
      <w:r w:rsidRPr="00E7745C">
        <w:rPr>
          <w:rStyle w:val="Emphasis"/>
        </w:rPr>
        <w:t xml:space="preserve"> between India and Pakistan</w:t>
      </w:r>
      <w:r w:rsidRPr="00ED16D9">
        <w:t xml:space="preserve"> </w:t>
      </w:r>
    </w:p>
    <w:p w14:paraId="197C06E5" w14:textId="77777777" w:rsidR="00601881" w:rsidRDefault="00601881" w:rsidP="00601881">
      <w:r w:rsidRPr="00ED16D9">
        <w:t xml:space="preserve">• </w:t>
      </w:r>
      <w:r w:rsidRPr="00ED16D9">
        <w:rPr>
          <w:rStyle w:val="StyleUnderline"/>
        </w:rPr>
        <w:t>50 Hiroshima-size</w:t>
      </w:r>
      <w:r w:rsidRPr="00ED16D9">
        <w:t xml:space="preserve"> (15 kiloton) </w:t>
      </w:r>
      <w:r w:rsidRPr="00ED16D9">
        <w:rPr>
          <w:rStyle w:val="StyleUnderline"/>
        </w:rPr>
        <w:t>weapons detonated in the mega-cities</w:t>
      </w:r>
      <w:r w:rsidRPr="00ED16D9">
        <w:t xml:space="preserve"> of both India and Pakistan (there are now 130-190 operational nuclear weapons which exist in the combined arsenals of these nations). </w:t>
      </w:r>
    </w:p>
    <w:p w14:paraId="462138BC" w14:textId="77777777" w:rsidR="00601881" w:rsidRPr="00ED16D9" w:rsidRDefault="00601881" w:rsidP="00601881">
      <w:r w:rsidRPr="00ED16D9">
        <w:t xml:space="preserve">• </w:t>
      </w:r>
      <w:r w:rsidRPr="00ED16D9">
        <w:rPr>
          <w:rStyle w:val="StyleUnderline"/>
          <w:highlight w:val="green"/>
        </w:rPr>
        <w:t>The deaths of</w:t>
      </w:r>
      <w:r w:rsidRPr="00ED16D9">
        <w:rPr>
          <w:rStyle w:val="StyleUnderline"/>
        </w:rPr>
        <w:t xml:space="preserve"> 20 to </w:t>
      </w:r>
      <w:r w:rsidRPr="00ED16D9">
        <w:rPr>
          <w:rStyle w:val="Emphasis"/>
          <w:highlight w:val="green"/>
        </w:rPr>
        <w:t>50 million</w:t>
      </w:r>
      <w:r w:rsidRPr="00ED16D9">
        <w:rPr>
          <w:rStyle w:val="StyleUnderline"/>
          <w:highlight w:val="green"/>
        </w:rPr>
        <w:t xml:space="preserve"> people as a result of</w:t>
      </w:r>
      <w:r w:rsidRPr="00ED16D9">
        <w:rPr>
          <w:rStyle w:val="StyleUnderline"/>
        </w:rPr>
        <w:t xml:space="preserve"> the prompt effects of these nuclear </w:t>
      </w:r>
      <w:r w:rsidRPr="00ED16D9">
        <w:rPr>
          <w:rStyle w:val="StyleUnderline"/>
          <w:highlight w:val="green"/>
        </w:rPr>
        <w:t>detonations</w:t>
      </w:r>
      <w:r w:rsidRPr="00ED16D9">
        <w:t xml:space="preserve"> (blast, fire and radioactive fallout) </w:t>
      </w:r>
    </w:p>
    <w:p w14:paraId="038A7152" w14:textId="77777777" w:rsidR="00601881" w:rsidRPr="00ED16D9" w:rsidRDefault="00601881" w:rsidP="00601881">
      <w:pPr>
        <w:rPr>
          <w:rStyle w:val="Emphasis"/>
        </w:rPr>
      </w:pPr>
      <w:r w:rsidRPr="00ED16D9">
        <w:t xml:space="preserve">• </w:t>
      </w:r>
      <w:r w:rsidRPr="00ED16D9">
        <w:rPr>
          <w:rStyle w:val="Emphasis"/>
          <w:highlight w:val="green"/>
        </w:rPr>
        <w:t>Massive firestorms</w:t>
      </w:r>
      <w:r w:rsidRPr="00ED16D9">
        <w:t xml:space="preserve"> </w:t>
      </w:r>
      <w:r w:rsidRPr="00ED16D9">
        <w:rPr>
          <w:rStyle w:val="StyleUnderline"/>
        </w:rPr>
        <w:t>covering many hundreds of square miles</w:t>
      </w:r>
      <w:r w:rsidRPr="00ED16D9">
        <w:t>/kilometers (</w:t>
      </w:r>
      <w:r w:rsidRPr="00ED16D9">
        <w:rPr>
          <w:rStyle w:val="StyleUnderline"/>
        </w:rPr>
        <w:t>created by nuclear detonations that produce temperatures hotter than those believed to exist at the center of the sun</w:t>
      </w:r>
      <w:r w:rsidRPr="00ED16D9">
        <w:t xml:space="preserve">), </w:t>
      </w:r>
      <w:r w:rsidRPr="00ED16D9">
        <w:rPr>
          <w:rStyle w:val="StyleUnderline"/>
          <w:highlight w:val="green"/>
        </w:rPr>
        <w:t>that would</w:t>
      </w:r>
      <w:r w:rsidRPr="00ED16D9">
        <w:rPr>
          <w:rStyle w:val="StyleUnderline"/>
        </w:rPr>
        <w:t xml:space="preserve"> engulf these cities and </w:t>
      </w:r>
      <w:r w:rsidRPr="00ED16D9">
        <w:rPr>
          <w:rStyle w:val="StyleUnderline"/>
          <w:highlight w:val="green"/>
        </w:rPr>
        <w:t>produce</w:t>
      </w:r>
      <w:r w:rsidRPr="00ED16D9">
        <w:rPr>
          <w:rStyle w:val="StyleUnderline"/>
        </w:rPr>
        <w:t xml:space="preserve"> </w:t>
      </w:r>
      <w:r w:rsidRPr="00ED16D9">
        <w:rPr>
          <w:rStyle w:val="Emphasis"/>
        </w:rPr>
        <w:t xml:space="preserve">6 to </w:t>
      </w:r>
      <w:r w:rsidRPr="00ED16D9">
        <w:rPr>
          <w:rStyle w:val="Emphasis"/>
          <w:highlight w:val="green"/>
        </w:rPr>
        <w:t>7</w:t>
      </w:r>
      <w:r w:rsidRPr="00ED16D9">
        <w:rPr>
          <w:rStyle w:val="Emphasis"/>
        </w:rPr>
        <w:t xml:space="preserve"> </w:t>
      </w:r>
      <w:r w:rsidRPr="00ED16D9">
        <w:rPr>
          <w:rStyle w:val="Emphasis"/>
          <w:highlight w:val="green"/>
        </w:rPr>
        <w:t>million tons of</w:t>
      </w:r>
      <w:r w:rsidRPr="00ED16D9">
        <w:rPr>
          <w:rStyle w:val="Emphasis"/>
        </w:rPr>
        <w:t xml:space="preserve"> thick, </w:t>
      </w:r>
      <w:r w:rsidRPr="00ED16D9">
        <w:rPr>
          <w:rStyle w:val="Emphasis"/>
          <w:highlight w:val="green"/>
        </w:rPr>
        <w:t>black smoke</w:t>
      </w:r>
    </w:p>
    <w:p w14:paraId="712A1547" w14:textId="77777777" w:rsidR="00601881" w:rsidRPr="00ED16D9" w:rsidRDefault="00601881" w:rsidP="00601881">
      <w:pPr>
        <w:rPr>
          <w:rStyle w:val="StyleUnderline"/>
        </w:rPr>
      </w:pPr>
      <w:r w:rsidRPr="00ED16D9">
        <w:t xml:space="preserve">• About 5 million tons of </w:t>
      </w:r>
      <w:r w:rsidRPr="00ED16D9">
        <w:rPr>
          <w:rStyle w:val="StyleUnderline"/>
        </w:rPr>
        <w:t xml:space="preserve">smoke </w:t>
      </w:r>
      <w:r w:rsidRPr="00ED16D9">
        <w:rPr>
          <w:rStyle w:val="StyleUnderline"/>
          <w:highlight w:val="green"/>
        </w:rPr>
        <w:t>that would</w:t>
      </w:r>
      <w:r w:rsidRPr="00ED16D9">
        <w:rPr>
          <w:rStyle w:val="StyleUnderline"/>
        </w:rPr>
        <w:t xml:space="preserve"> quickly </w:t>
      </w:r>
      <w:r w:rsidRPr="00ED16D9">
        <w:rPr>
          <w:rStyle w:val="Emphasis"/>
          <w:highlight w:val="green"/>
        </w:rPr>
        <w:t>rise above cloud level</w:t>
      </w:r>
      <w:r w:rsidRPr="00ED16D9">
        <w:rPr>
          <w:rStyle w:val="StyleUnderline"/>
        </w:rPr>
        <w:t xml:space="preserve"> into the stratosphere, </w:t>
      </w:r>
      <w:r w:rsidRPr="00ED16D9">
        <w:rPr>
          <w:rStyle w:val="StyleUnderline"/>
          <w:highlight w:val="green"/>
        </w:rPr>
        <w:t>where</w:t>
      </w:r>
      <w:r w:rsidRPr="00ED16D9">
        <w:rPr>
          <w:rStyle w:val="StyleUnderline"/>
        </w:rPr>
        <w:t xml:space="preserve"> strong winds would carry </w:t>
      </w:r>
      <w:r w:rsidRPr="00ED16D9">
        <w:rPr>
          <w:rStyle w:val="StyleUnderline"/>
          <w:highlight w:val="green"/>
        </w:rPr>
        <w:t>it</w:t>
      </w:r>
      <w:r w:rsidRPr="00ED16D9">
        <w:rPr>
          <w:rStyle w:val="StyleUnderline"/>
        </w:rPr>
        <w:t xml:space="preserve"> around the Earth in 10 days </w:t>
      </w:r>
    </w:p>
    <w:p w14:paraId="767F315C" w14:textId="77777777" w:rsidR="00601881" w:rsidRPr="00ED16D9" w:rsidRDefault="00601881" w:rsidP="00601881">
      <w:r w:rsidRPr="00ED16D9">
        <w:t xml:space="preserve">• Smoke would completely surround the Earth; above the clouds, </w:t>
      </w:r>
      <w:r w:rsidRPr="00ED16D9">
        <w:rPr>
          <w:rStyle w:val="Emphasis"/>
        </w:rPr>
        <w:t xml:space="preserve">the smoke </w:t>
      </w:r>
      <w:r w:rsidRPr="00ED16D9">
        <w:rPr>
          <w:rStyle w:val="Emphasis"/>
          <w:highlight w:val="green"/>
        </w:rPr>
        <w:t xml:space="preserve">could not be rained </w:t>
      </w:r>
      <w:r w:rsidRPr="00542FE1">
        <w:rPr>
          <w:rStyle w:val="Emphasis"/>
          <w:highlight w:val="green"/>
        </w:rPr>
        <w:t xml:space="preserve">out, </w:t>
      </w:r>
      <w:r w:rsidRPr="00542FE1">
        <w:rPr>
          <w:rStyle w:val="Emphasis"/>
        </w:rPr>
        <w:t>and</w:t>
      </w:r>
      <w:r w:rsidRPr="00ED16D9">
        <w:rPr>
          <w:rStyle w:val="Emphasis"/>
        </w:rPr>
        <w:t xml:space="preserve"> </w:t>
      </w:r>
      <w:r w:rsidRPr="00542FE1">
        <w:rPr>
          <w:rStyle w:val="Emphasis"/>
          <w:highlight w:val="green"/>
        </w:rPr>
        <w:t>it would</w:t>
      </w:r>
      <w:r w:rsidRPr="00ED16D9">
        <w:rPr>
          <w:rStyle w:val="Emphasis"/>
        </w:rPr>
        <w:t xml:space="preserve"> remain for 10 years to </w:t>
      </w:r>
      <w:r w:rsidRPr="00542FE1">
        <w:rPr>
          <w:rStyle w:val="Emphasis"/>
          <w:highlight w:val="green"/>
        </w:rPr>
        <w:t>block</w:t>
      </w:r>
      <w:r w:rsidRPr="00ED16D9">
        <w:rPr>
          <w:rStyle w:val="Emphasis"/>
        </w:rPr>
        <w:t xml:space="preserve"> and absorb </w:t>
      </w:r>
      <w:r w:rsidRPr="00542FE1">
        <w:rPr>
          <w:rStyle w:val="Emphasis"/>
          <w:highlight w:val="green"/>
        </w:rPr>
        <w:t>sunlight</w:t>
      </w:r>
      <w:r w:rsidRPr="00ED16D9">
        <w:t xml:space="preserve"> </w:t>
      </w:r>
    </w:p>
    <w:p w14:paraId="08959E45" w14:textId="77777777" w:rsidR="00601881" w:rsidRDefault="00601881" w:rsidP="00601881">
      <w:r w:rsidRPr="00ED16D9">
        <w:t xml:space="preserve">• </w:t>
      </w:r>
      <w:r w:rsidRPr="00ED16D9">
        <w:rPr>
          <w:rStyle w:val="Emphasis"/>
        </w:rPr>
        <w:t>7-10%</w:t>
      </w:r>
      <w:r w:rsidRPr="00ED16D9">
        <w:rPr>
          <w:rStyle w:val="StyleUnderline"/>
        </w:rPr>
        <w:t xml:space="preserve"> of warming sunlight would be blocked from reaching Earth’s surface</w:t>
      </w:r>
      <w:r w:rsidRPr="00ED16D9">
        <w:t xml:space="preserve"> </w:t>
      </w:r>
    </w:p>
    <w:p w14:paraId="6EE57CAE" w14:textId="77777777" w:rsidR="00601881" w:rsidRPr="00ED16D9" w:rsidRDefault="00601881" w:rsidP="00601881">
      <w:pPr>
        <w:rPr>
          <w:rStyle w:val="Emphasis"/>
        </w:rPr>
      </w:pPr>
      <w:r w:rsidRPr="00ED16D9">
        <w:rPr>
          <w:rStyle w:val="StyleUnderline"/>
        </w:rPr>
        <w:t xml:space="preserve">• Smoke heated by sun would heat the upper atmosphere </w:t>
      </w:r>
      <w:r w:rsidRPr="00ED16D9">
        <w:rPr>
          <w:rStyle w:val="StyleUnderline"/>
          <w:highlight w:val="green"/>
        </w:rPr>
        <w:t xml:space="preserve">and </w:t>
      </w:r>
      <w:r w:rsidRPr="00ED16D9">
        <w:rPr>
          <w:rStyle w:val="Emphasis"/>
          <w:highlight w:val="green"/>
        </w:rPr>
        <w:t>destroy the ozone</w:t>
      </w:r>
      <w:r w:rsidRPr="00ED16D9">
        <w:rPr>
          <w:rStyle w:val="Emphasis"/>
        </w:rPr>
        <w:t xml:space="preserve"> </w:t>
      </w:r>
    </w:p>
    <w:p w14:paraId="74ED0137" w14:textId="77777777" w:rsidR="00601881" w:rsidRPr="00ED16D9" w:rsidRDefault="00601881" w:rsidP="00601881">
      <w:pPr>
        <w:rPr>
          <w:rStyle w:val="StyleUnderline"/>
        </w:rPr>
      </w:pPr>
      <w:r w:rsidRPr="00ED16D9">
        <w:t xml:space="preserve">• </w:t>
      </w:r>
      <w:r w:rsidRPr="00ED16D9">
        <w:rPr>
          <w:rStyle w:val="Emphasis"/>
        </w:rPr>
        <w:t xml:space="preserve">25% to 40% of the protective ozone layer would be destroyed </w:t>
      </w:r>
      <w:r w:rsidRPr="00ED16D9">
        <w:rPr>
          <w:rStyle w:val="StyleUnderline"/>
        </w:rPr>
        <w:t xml:space="preserve">at the midlatitudes, and </w:t>
      </w:r>
      <w:r w:rsidRPr="00ED16D9">
        <w:rPr>
          <w:rStyle w:val="Emphasis"/>
        </w:rPr>
        <w:t>50-70%</w:t>
      </w:r>
      <w:r w:rsidRPr="00ED16D9">
        <w:rPr>
          <w:rStyle w:val="StyleUnderline"/>
        </w:rPr>
        <w:t xml:space="preserve"> would be destroyed at northern and southern high latitudes </w:t>
      </w:r>
    </w:p>
    <w:p w14:paraId="43548B4C" w14:textId="77777777" w:rsidR="00601881" w:rsidRPr="00ED16D9" w:rsidRDefault="00601881" w:rsidP="00601881">
      <w:pPr>
        <w:rPr>
          <w:rStyle w:val="Emphasis"/>
        </w:rPr>
      </w:pPr>
      <w:r w:rsidRPr="00ED16D9">
        <w:rPr>
          <w:rStyle w:val="StyleUnderline"/>
        </w:rPr>
        <w:t>• Ozone destruction would cause the average UV Index to increase to 16-22</w:t>
      </w:r>
      <w:r w:rsidRPr="00ED16D9">
        <w:t xml:space="preserve"> in the U.S, Europe, Eurasia and China, with even higher readings towards the poles (readings of 11 or higher are classified as “extreme” by the U.S. EPA). </w:t>
      </w:r>
      <w:r w:rsidRPr="00ED16D9">
        <w:rPr>
          <w:rStyle w:val="Emphasis"/>
        </w:rPr>
        <w:t xml:space="preserve">It would take 7-8 minutes for a fair skinned person to receive a painful sunburn at mid-day </w:t>
      </w:r>
    </w:p>
    <w:p w14:paraId="1D70C73E" w14:textId="77777777" w:rsidR="00601881" w:rsidRPr="00ED16D9" w:rsidRDefault="00601881" w:rsidP="00601881">
      <w:pPr>
        <w:rPr>
          <w:rStyle w:val="Emphasis"/>
        </w:rPr>
      </w:pPr>
      <w:r w:rsidRPr="00ED16D9">
        <w:rPr>
          <w:rStyle w:val="StyleUnderline"/>
        </w:rPr>
        <w:t xml:space="preserve">• </w:t>
      </w:r>
      <w:r w:rsidRPr="00ED16D9">
        <w:rPr>
          <w:rStyle w:val="StyleUnderline"/>
          <w:highlight w:val="green"/>
        </w:rPr>
        <w:t>Loss of</w:t>
      </w:r>
      <w:r w:rsidRPr="00ED16D9">
        <w:rPr>
          <w:rStyle w:val="StyleUnderline"/>
        </w:rPr>
        <w:t xml:space="preserve"> warming </w:t>
      </w:r>
      <w:r w:rsidRPr="00ED16D9">
        <w:rPr>
          <w:rStyle w:val="StyleUnderline"/>
          <w:highlight w:val="green"/>
        </w:rPr>
        <w:t>sunlight would</w:t>
      </w:r>
      <w:r w:rsidRPr="00ED16D9">
        <w:rPr>
          <w:rStyle w:val="StyleUnderline"/>
        </w:rPr>
        <w:t xml:space="preserve"> quickly </w:t>
      </w:r>
      <w:r w:rsidRPr="00ED16D9">
        <w:rPr>
          <w:rStyle w:val="StyleUnderline"/>
          <w:highlight w:val="green"/>
        </w:rPr>
        <w:t>produce</w:t>
      </w:r>
      <w:r w:rsidRPr="00ED16D9">
        <w:rPr>
          <w:rStyle w:val="StyleUnderline"/>
        </w:rPr>
        <w:t xml:space="preserve"> average </w:t>
      </w:r>
      <w:r w:rsidRPr="00ED16D9">
        <w:rPr>
          <w:rStyle w:val="Emphasis"/>
        </w:rPr>
        <w:t xml:space="preserve">surface </w:t>
      </w:r>
      <w:r w:rsidRPr="00542FE1">
        <w:rPr>
          <w:rStyle w:val="Emphasis"/>
          <w:highlight w:val="green"/>
        </w:rPr>
        <w:t>temperatures</w:t>
      </w:r>
      <w:r w:rsidRPr="00ED16D9">
        <w:rPr>
          <w:rStyle w:val="StyleUnderline"/>
        </w:rPr>
        <w:t xml:space="preserve"> in the Northern Hemisphere </w:t>
      </w:r>
      <w:r w:rsidRPr="00542FE1">
        <w:rPr>
          <w:rStyle w:val="Emphasis"/>
          <w:highlight w:val="green"/>
        </w:rPr>
        <w:t>colder than</w:t>
      </w:r>
      <w:r w:rsidRPr="00ED16D9">
        <w:rPr>
          <w:rStyle w:val="Emphasis"/>
        </w:rPr>
        <w:t xml:space="preserve"> </w:t>
      </w:r>
      <w:r w:rsidRPr="00542FE1">
        <w:rPr>
          <w:rStyle w:val="Emphasis"/>
          <w:highlight w:val="green"/>
        </w:rPr>
        <w:t>any</w:t>
      </w:r>
      <w:r w:rsidRPr="00ED16D9">
        <w:rPr>
          <w:rStyle w:val="Emphasis"/>
        </w:rPr>
        <w:t xml:space="preserve"> experienced </w:t>
      </w:r>
      <w:r w:rsidRPr="00542FE1">
        <w:rPr>
          <w:rStyle w:val="Emphasis"/>
          <w:highlight w:val="green"/>
        </w:rPr>
        <w:t>in the last 1000 years</w:t>
      </w:r>
      <w:r w:rsidRPr="00ED16D9">
        <w:rPr>
          <w:rStyle w:val="Emphasis"/>
        </w:rPr>
        <w:t xml:space="preserve"> </w:t>
      </w:r>
    </w:p>
    <w:p w14:paraId="0A9846D4" w14:textId="77777777" w:rsidR="00601881" w:rsidRPr="00ED16D9" w:rsidRDefault="00601881" w:rsidP="00601881">
      <w:r w:rsidRPr="00ED16D9">
        <w:t xml:space="preserve">• Hemispheric drops in temperature would be about twice as large and last ten times longer than those which followed the largest volcanic eruption in the last 500 years, Mt. Tambora in 1816. The following year, 1817, was called “The Year Without Summer”, which saw famine in Europe from massive crop failures. </w:t>
      </w:r>
    </w:p>
    <w:p w14:paraId="0EE1FA6D" w14:textId="77777777" w:rsidR="00601881" w:rsidRPr="00ED16D9" w:rsidRDefault="00601881" w:rsidP="00601881">
      <w:r w:rsidRPr="00ED16D9">
        <w:t xml:space="preserve">• </w:t>
      </w:r>
      <w:r w:rsidRPr="00542FE1">
        <w:rPr>
          <w:rStyle w:val="Emphasis"/>
          <w:highlight w:val="green"/>
        </w:rPr>
        <w:t>Growing seasons</w:t>
      </w:r>
      <w:r w:rsidRPr="00ED16D9">
        <w:rPr>
          <w:rStyle w:val="Emphasis"/>
        </w:rPr>
        <w:t xml:space="preserve"> in the Northern Hemisphere </w:t>
      </w:r>
      <w:r w:rsidRPr="00542FE1">
        <w:rPr>
          <w:rStyle w:val="Emphasis"/>
          <w:highlight w:val="green"/>
        </w:rPr>
        <w:t>would be</w:t>
      </w:r>
      <w:r w:rsidRPr="00ED16D9">
        <w:rPr>
          <w:rStyle w:val="Emphasis"/>
        </w:rPr>
        <w:t xml:space="preserve"> significantly </w:t>
      </w:r>
      <w:r w:rsidRPr="00542FE1">
        <w:rPr>
          <w:rStyle w:val="Emphasis"/>
          <w:highlight w:val="green"/>
        </w:rPr>
        <w:t>shortened</w:t>
      </w:r>
      <w:r w:rsidRPr="00ED16D9">
        <w:rPr>
          <w:rStyle w:val="Emphasis"/>
        </w:rPr>
        <w:t xml:space="preserve">. </w:t>
      </w:r>
      <w:r w:rsidRPr="00ED16D9">
        <w:rPr>
          <w:rStyle w:val="StyleUnderline"/>
        </w:rPr>
        <w:t>It would be too cold to grow wheat in most of Canada for at least several years</w:t>
      </w:r>
      <w:r w:rsidRPr="00ED16D9">
        <w:t xml:space="preserve"> </w:t>
      </w:r>
    </w:p>
    <w:p w14:paraId="0E50DF0C" w14:textId="77777777" w:rsidR="00601881" w:rsidRPr="00ED16D9" w:rsidRDefault="00601881" w:rsidP="00601881">
      <w:pPr>
        <w:rPr>
          <w:rStyle w:val="StyleUnderline"/>
        </w:rPr>
      </w:pPr>
      <w:r w:rsidRPr="00ED16D9">
        <w:t xml:space="preserve">• </w:t>
      </w:r>
      <w:r w:rsidRPr="00542FE1">
        <w:rPr>
          <w:rStyle w:val="Emphasis"/>
          <w:highlight w:val="green"/>
        </w:rPr>
        <w:t>World grain stocks</w:t>
      </w:r>
      <w:r w:rsidRPr="00ED16D9">
        <w:t>, which already are at historically low levels</w:t>
      </w:r>
      <w:r w:rsidRPr="00ED16D9">
        <w:rPr>
          <w:rStyle w:val="Emphasis"/>
        </w:rPr>
        <w:t xml:space="preserve">, </w:t>
      </w:r>
      <w:r w:rsidRPr="00542FE1">
        <w:rPr>
          <w:rStyle w:val="Emphasis"/>
          <w:highlight w:val="green"/>
        </w:rPr>
        <w:t>would be</w:t>
      </w:r>
      <w:r w:rsidRPr="00ED16D9">
        <w:rPr>
          <w:rStyle w:val="Emphasis"/>
        </w:rPr>
        <w:t xml:space="preserve"> completely </w:t>
      </w:r>
      <w:r w:rsidRPr="00542FE1">
        <w:rPr>
          <w:rStyle w:val="Emphasis"/>
          <w:highlight w:val="green"/>
        </w:rPr>
        <w:t>depleted</w:t>
      </w:r>
      <w:r w:rsidRPr="00ED16D9">
        <w:t xml:space="preserve">; </w:t>
      </w:r>
      <w:r w:rsidRPr="00ED16D9">
        <w:rPr>
          <w:rStyle w:val="StyleUnderline"/>
        </w:rPr>
        <w:t xml:space="preserve">grain exporting nations would likely cease exports in order to meet their own food needs </w:t>
      </w:r>
    </w:p>
    <w:p w14:paraId="4F8992B8" w14:textId="77777777" w:rsidR="00601881" w:rsidRPr="00ED16D9" w:rsidRDefault="00601881" w:rsidP="00601881">
      <w:pPr>
        <w:rPr>
          <w:rStyle w:val="StyleUnderline"/>
        </w:rPr>
      </w:pPr>
      <w:r w:rsidRPr="00ED16D9">
        <w:t xml:space="preserve">• </w:t>
      </w:r>
      <w:r w:rsidRPr="00ED16D9">
        <w:rPr>
          <w:rStyle w:val="StyleUnderline"/>
        </w:rPr>
        <w:t xml:space="preserve">The </w:t>
      </w:r>
      <w:r w:rsidRPr="00542FE1">
        <w:rPr>
          <w:rStyle w:val="Emphasis"/>
          <w:highlight w:val="green"/>
        </w:rPr>
        <w:t>one billion</w:t>
      </w:r>
      <w:r w:rsidRPr="00ED16D9">
        <w:rPr>
          <w:rStyle w:val="StyleUnderline"/>
        </w:rPr>
        <w:t xml:space="preserve"> already hungry people, who currently depend upon grain imports, </w:t>
      </w:r>
      <w:r w:rsidRPr="00542FE1">
        <w:rPr>
          <w:rStyle w:val="StyleUnderline"/>
          <w:highlight w:val="green"/>
        </w:rPr>
        <w:t>would</w:t>
      </w:r>
      <w:r w:rsidRPr="00ED16D9">
        <w:rPr>
          <w:rStyle w:val="StyleUnderline"/>
        </w:rPr>
        <w:t xml:space="preserve"> likely </w:t>
      </w:r>
      <w:r w:rsidRPr="00542FE1">
        <w:rPr>
          <w:rStyle w:val="Emphasis"/>
          <w:highlight w:val="green"/>
        </w:rPr>
        <w:t>starve</w:t>
      </w:r>
      <w:r w:rsidRPr="00ED16D9">
        <w:rPr>
          <w:rStyle w:val="Emphasis"/>
        </w:rPr>
        <w:t xml:space="preserve"> to death</w:t>
      </w:r>
      <w:r w:rsidRPr="00ED16D9">
        <w:rPr>
          <w:rStyle w:val="StyleUnderline"/>
        </w:rPr>
        <w:t xml:space="preserve"> in the years following this nuclear war. </w:t>
      </w:r>
    </w:p>
    <w:p w14:paraId="6BCE81FF" w14:textId="77777777" w:rsidR="00601881" w:rsidRPr="00ED16D9" w:rsidRDefault="00601881" w:rsidP="00601881">
      <w:pPr>
        <w:rPr>
          <w:rStyle w:val="StyleUnderline"/>
        </w:rPr>
      </w:pPr>
      <w:r w:rsidRPr="00ED16D9">
        <w:t xml:space="preserve">• The total explosive power in these 100 Hiroshima-size weapons is less than </w:t>
      </w:r>
      <w:r w:rsidRPr="00ED16D9">
        <w:rPr>
          <w:rStyle w:val="Emphasis"/>
        </w:rPr>
        <w:t>1%</w:t>
      </w:r>
      <w:r w:rsidRPr="00ED16D9">
        <w:rPr>
          <w:rStyle w:val="StyleUnderline"/>
        </w:rPr>
        <w:t xml:space="preserve"> of the total explosive power contained in the currently operational and deployed U.S. and Russian nuclear forces</w:t>
      </w:r>
    </w:p>
    <w:p w14:paraId="6C5DF5B7" w14:textId="77777777" w:rsidR="00601881" w:rsidRPr="00ED16D9" w:rsidRDefault="00601881" w:rsidP="00601881"/>
    <w:p w14:paraId="6BA864D7" w14:textId="77777777" w:rsidR="00601881" w:rsidRPr="002F4C16" w:rsidRDefault="00601881" w:rsidP="00601881"/>
    <w:p w14:paraId="36317395" w14:textId="77777777" w:rsidR="00601881" w:rsidRPr="00977EB1" w:rsidRDefault="00601881" w:rsidP="00601881"/>
    <w:p w14:paraId="222BEF20" w14:textId="77777777" w:rsidR="00601881" w:rsidRPr="007413DD" w:rsidRDefault="00601881" w:rsidP="00601881">
      <w:pPr>
        <w:rPr>
          <w:rStyle w:val="StyleUnderline"/>
        </w:rPr>
      </w:pPr>
    </w:p>
    <w:p w14:paraId="0A8169DB" w14:textId="77777777" w:rsidR="00601881" w:rsidRPr="00F601E6" w:rsidRDefault="00601881" w:rsidP="00601881"/>
    <w:p w14:paraId="21C6B81F" w14:textId="77777777" w:rsidR="00601881" w:rsidRDefault="00601881" w:rsidP="00601881">
      <w:pPr>
        <w:pStyle w:val="Heading3"/>
      </w:pPr>
      <w:r w:rsidRPr="00651F2F">
        <w:t>Solvency</w:t>
      </w:r>
    </w:p>
    <w:p w14:paraId="5F9254A0" w14:textId="77777777" w:rsidR="00601881" w:rsidRDefault="00601881" w:rsidP="00601881">
      <w:pPr>
        <w:pStyle w:val="Heading4"/>
      </w:pPr>
      <w:r>
        <w:t xml:space="preserve">Plan: Member nations of the World Trade Organization should reduce IP protections for </w:t>
      </w:r>
      <w:r w:rsidRPr="0016163E">
        <w:t xml:space="preserve">Clustered </w:t>
      </w:r>
      <w:r>
        <w:t>R</w:t>
      </w:r>
      <w:r w:rsidRPr="0016163E">
        <w:t xml:space="preserve">egularly </w:t>
      </w:r>
      <w:r>
        <w:t>I</w:t>
      </w:r>
      <w:r w:rsidRPr="0016163E">
        <w:t xml:space="preserve">nterspaced </w:t>
      </w:r>
      <w:r>
        <w:t>S</w:t>
      </w:r>
      <w:r w:rsidRPr="0016163E">
        <w:t xml:space="preserve">hort </w:t>
      </w:r>
      <w:r>
        <w:t>P</w:t>
      </w:r>
      <w:r w:rsidRPr="0016163E">
        <w:t xml:space="preserve">alindromic </w:t>
      </w:r>
      <w:r>
        <w:t>R</w:t>
      </w:r>
      <w:r w:rsidRPr="0016163E">
        <w:t>epeats</w:t>
      </w:r>
      <w:r>
        <w:t xml:space="preserve">. </w:t>
      </w:r>
    </w:p>
    <w:p w14:paraId="0BC57663" w14:textId="77777777" w:rsidR="00601881" w:rsidRDefault="00601881" w:rsidP="00601881">
      <w:pPr>
        <w:pStyle w:val="Heading4"/>
      </w:pPr>
      <w:r>
        <w:t xml:space="preserve">CRISPR is segemnt of DNA that uses proteins to modify other strands of DNA </w:t>
      </w:r>
    </w:p>
    <w:p w14:paraId="315B7BE6" w14:textId="77777777" w:rsidR="00601881" w:rsidRPr="00466C63" w:rsidRDefault="00601881" w:rsidP="00601881">
      <w:pPr>
        <w:rPr>
          <w:rStyle w:val="Style13ptBold"/>
        </w:rPr>
      </w:pPr>
      <w:r>
        <w:rPr>
          <w:rStyle w:val="Style13ptBold"/>
        </w:rPr>
        <w:t xml:space="preserve">Lexico ND </w:t>
      </w:r>
      <w:r w:rsidRPr="00466C63">
        <w:t xml:space="preserve">[(Lexico dictionary) </w:t>
      </w:r>
      <w:hyperlink r:id="rId17" w:history="1">
        <w:r w:rsidRPr="00466C63">
          <w:rPr>
            <w:rStyle w:val="Hyperlink"/>
          </w:rPr>
          <w:t>https://www.lexico.com/en/definition/crispr</w:t>
        </w:r>
      </w:hyperlink>
      <w:r w:rsidRPr="00466C63">
        <w:t>] BC</w:t>
      </w:r>
    </w:p>
    <w:p w14:paraId="1DACE86B" w14:textId="77777777" w:rsidR="00601881" w:rsidRPr="00466C63" w:rsidRDefault="00601881" w:rsidP="00601881">
      <w:pPr>
        <w:rPr>
          <w:rStyle w:val="Emphasis"/>
        </w:rPr>
      </w:pPr>
      <w:r w:rsidRPr="00466C63">
        <w:rPr>
          <w:rStyle w:val="Emphasis"/>
          <w:highlight w:val="green"/>
        </w:rPr>
        <w:t>CRISPR</w:t>
      </w:r>
    </w:p>
    <w:p w14:paraId="0D5D1DC0" w14:textId="77777777" w:rsidR="00601881" w:rsidRPr="00466C63" w:rsidRDefault="00601881" w:rsidP="00601881">
      <w:r w:rsidRPr="00466C63">
        <w:t>NOUN</w:t>
      </w:r>
    </w:p>
    <w:p w14:paraId="484B102A" w14:textId="77777777" w:rsidR="00601881" w:rsidRDefault="00601881" w:rsidP="00601881">
      <w:r>
        <w:t>1 Biochemistry</w:t>
      </w:r>
    </w:p>
    <w:p w14:paraId="02B7E4B1" w14:textId="77777777" w:rsidR="00601881" w:rsidRPr="00466C63" w:rsidRDefault="00601881" w:rsidP="00601881">
      <w:pPr>
        <w:rPr>
          <w:rStyle w:val="Emphasis"/>
        </w:rPr>
      </w:pPr>
      <w:r w:rsidRPr="00466C63">
        <w:rPr>
          <w:rStyle w:val="Emphasis"/>
          <w:highlight w:val="green"/>
        </w:rPr>
        <w:t>A segment of DNA</w:t>
      </w:r>
      <w:r w:rsidRPr="00466C63">
        <w:rPr>
          <w:rStyle w:val="Emphasis"/>
        </w:rPr>
        <w:t xml:space="preserve"> containing short repetitions of base sequences, involved in the defense mechanisms of prokaryotic organisms to viruses.</w:t>
      </w:r>
    </w:p>
    <w:p w14:paraId="63CD0E13" w14:textId="77777777" w:rsidR="00601881" w:rsidRDefault="00601881" w:rsidP="00601881"/>
    <w:p w14:paraId="4CA1DC73" w14:textId="77777777" w:rsidR="00601881" w:rsidRPr="00466C63" w:rsidRDefault="00601881" w:rsidP="00601881">
      <w:pPr>
        <w:rPr>
          <w:rStyle w:val="StyleUnderline"/>
        </w:rPr>
      </w:pPr>
      <w:r w:rsidRPr="00466C63">
        <w:rPr>
          <w:rStyle w:val="StyleUnderline"/>
          <w:highlight w:val="green"/>
        </w:rPr>
        <w:t>CRISPR sequences encode RNAs</w:t>
      </w:r>
      <w:r w:rsidRPr="00466C63">
        <w:rPr>
          <w:rStyle w:val="StyleUnderline"/>
        </w:rPr>
        <w:t xml:space="preserve"> that can recognize specific target sequences in a genome</w:t>
      </w:r>
      <w:r>
        <w:t xml:space="preserve">, at which base pairs can be cut or added. </w:t>
      </w:r>
      <w:r w:rsidRPr="00466C63">
        <w:rPr>
          <w:rStyle w:val="StyleUnderline"/>
          <w:highlight w:val="green"/>
        </w:rPr>
        <w:t>They</w:t>
      </w:r>
      <w:r w:rsidRPr="00466C63">
        <w:rPr>
          <w:rStyle w:val="StyleUnderline"/>
        </w:rPr>
        <w:t xml:space="preserve"> </w:t>
      </w:r>
      <w:r w:rsidRPr="00466C63">
        <w:rPr>
          <w:rStyle w:val="StyleUnderline"/>
          <w:highlight w:val="green"/>
        </w:rPr>
        <w:t>act in a complex with a specific protein that functions like</w:t>
      </w:r>
      <w:r w:rsidRPr="00466C63">
        <w:rPr>
          <w:rStyle w:val="StyleUnderline"/>
        </w:rPr>
        <w:t xml:space="preserve"> a pair of </w:t>
      </w:r>
      <w:r w:rsidRPr="00466C63">
        <w:rPr>
          <w:rStyle w:val="StyleUnderline"/>
          <w:highlight w:val="green"/>
        </w:rPr>
        <w:t xml:space="preserve">molecular scissors, </w:t>
      </w:r>
      <w:r w:rsidRPr="00466C63">
        <w:rPr>
          <w:rStyle w:val="Emphasis"/>
          <w:highlight w:val="green"/>
        </w:rPr>
        <w:t>with which they are used as a tool</w:t>
      </w:r>
      <w:r w:rsidRPr="00466C63">
        <w:rPr>
          <w:rStyle w:val="Emphasis"/>
        </w:rPr>
        <w:t xml:space="preserve"> in genetic engineering</w:t>
      </w:r>
    </w:p>
    <w:p w14:paraId="789307AF" w14:textId="77777777" w:rsidR="00601881" w:rsidRDefault="00601881" w:rsidP="00601881"/>
    <w:p w14:paraId="3B9AB198" w14:textId="77777777" w:rsidR="00601881" w:rsidRPr="00466C63" w:rsidRDefault="00601881" w:rsidP="00601881">
      <w:pPr>
        <w:rPr>
          <w:rStyle w:val="StyleUnderline"/>
        </w:rPr>
      </w:pPr>
      <w:r>
        <w:t xml:space="preserve">1.1A </w:t>
      </w:r>
      <w:r w:rsidRPr="00466C63">
        <w:rPr>
          <w:rStyle w:val="StyleUnderline"/>
          <w:highlight w:val="green"/>
        </w:rPr>
        <w:t>genetic engineering</w:t>
      </w:r>
      <w:r w:rsidRPr="00466C63">
        <w:rPr>
          <w:rStyle w:val="StyleUnderline"/>
        </w:rPr>
        <w:t xml:space="preserve"> tool that </w:t>
      </w:r>
      <w:r w:rsidRPr="00466C63">
        <w:rPr>
          <w:rStyle w:val="Emphasis"/>
          <w:highlight w:val="green"/>
        </w:rPr>
        <w:t>uses a CRISPR sequence of DNA</w:t>
      </w:r>
      <w:r w:rsidRPr="00466C63">
        <w:rPr>
          <w:rStyle w:val="StyleUnderline"/>
        </w:rPr>
        <w:t xml:space="preserve"> and its associated protein to edit the base pairs of a gene.</w:t>
      </w:r>
    </w:p>
    <w:p w14:paraId="389BF926" w14:textId="77777777" w:rsidR="00601881" w:rsidRPr="008F75C3" w:rsidRDefault="00601881" w:rsidP="00601881">
      <w:pPr>
        <w:pStyle w:val="Heading4"/>
      </w:pPr>
      <w:r>
        <w:t xml:space="preserve">And it is a drug that treats diseases and cures illnesses </w:t>
      </w:r>
    </w:p>
    <w:p w14:paraId="52B1F3FB" w14:textId="77777777" w:rsidR="00601881" w:rsidRPr="00F669DF" w:rsidRDefault="00601881" w:rsidP="00601881">
      <w:pPr>
        <w:rPr>
          <w:rStyle w:val="Style13ptBold"/>
        </w:rPr>
      </w:pPr>
      <w:r>
        <w:rPr>
          <w:rStyle w:val="Style13ptBold"/>
        </w:rPr>
        <w:t xml:space="preserve">Sfera 2/24 </w:t>
      </w:r>
      <w:r w:rsidRPr="00F669DF">
        <w:t xml:space="preserve">[(Dan, entrepreneur. Clinical Trials) “CRISPR Therapeutics creates gene-based medicines”, Real Dan Sfera, 2/24/2021. </w:t>
      </w:r>
      <w:hyperlink r:id="rId18" w:history="1">
        <w:r w:rsidRPr="00F669DF">
          <w:rPr>
            <w:rStyle w:val="Hyperlink"/>
          </w:rPr>
          <w:t>https://therealdansfera.medium.com/crispr-therapeutics-creates-gene-based-medicines-25a66c674998</w:t>
        </w:r>
      </w:hyperlink>
      <w:r w:rsidRPr="00F669DF">
        <w:t>] BC</w:t>
      </w:r>
    </w:p>
    <w:p w14:paraId="0FE9C179" w14:textId="77777777" w:rsidR="00601881" w:rsidRDefault="00601881" w:rsidP="00601881">
      <w:r>
        <w:t>Gene-Editing Genius</w:t>
      </w:r>
    </w:p>
    <w:p w14:paraId="15AFF7E8" w14:textId="77777777" w:rsidR="00601881" w:rsidRDefault="00601881" w:rsidP="00601881">
      <w:r w:rsidRPr="00F04ED0">
        <w:rPr>
          <w:rStyle w:val="Emphasis"/>
          <w:highlight w:val="green"/>
        </w:rPr>
        <w:t>CRISPR</w:t>
      </w:r>
      <w:r>
        <w:t xml:space="preserve"> (clustered regularly interspaced short palindromic repeats) </w:t>
      </w:r>
      <w:r w:rsidRPr="00F669DF">
        <w:rPr>
          <w:rStyle w:val="StyleUnderline"/>
        </w:rPr>
        <w:t>has been making news about research and investment.</w:t>
      </w:r>
      <w:r>
        <w:t xml:space="preserve"> Scientists learned that </w:t>
      </w:r>
      <w:r w:rsidRPr="00F669DF">
        <w:rPr>
          <w:rStyle w:val="Emphasis"/>
        </w:rPr>
        <w:t>CRISPR</w:t>
      </w:r>
      <w:r>
        <w:t xml:space="preserve">, </w:t>
      </w:r>
      <w:r w:rsidRPr="00F669DF">
        <w:rPr>
          <w:rStyle w:val="Emphasis"/>
        </w:rPr>
        <w:t>a naturally occurring gene-editing function of bacteria,</w:t>
      </w:r>
      <w:r>
        <w:t xml:space="preserve"> </w:t>
      </w:r>
      <w:r w:rsidRPr="00F669DF">
        <w:rPr>
          <w:rStyle w:val="Emphasis"/>
        </w:rPr>
        <w:t xml:space="preserve">has potential </w:t>
      </w:r>
      <w:r w:rsidRPr="00F04ED0">
        <w:rPr>
          <w:rStyle w:val="Emphasis"/>
        </w:rPr>
        <w:t xml:space="preserve">for </w:t>
      </w:r>
      <w:r w:rsidRPr="00F04ED0">
        <w:rPr>
          <w:rStyle w:val="Emphasis"/>
          <w:highlight w:val="green"/>
        </w:rPr>
        <w:t>treat</w:t>
      </w:r>
      <w:r w:rsidRPr="00F669DF">
        <w:rPr>
          <w:rStyle w:val="Emphasis"/>
        </w:rPr>
        <w:t xml:space="preserve">ing genetic </w:t>
      </w:r>
      <w:r w:rsidRPr="00F04ED0">
        <w:rPr>
          <w:rStyle w:val="Emphasis"/>
          <w:highlight w:val="green"/>
        </w:rPr>
        <w:t>diseases</w:t>
      </w:r>
      <w:r>
        <w:t xml:space="preserve">. </w:t>
      </w:r>
      <w:r w:rsidRPr="00F669DF">
        <w:rPr>
          <w:rStyle w:val="StyleUnderline"/>
        </w:rPr>
        <w:t xml:space="preserve">Now a number of companies are using gene-editing to try to </w:t>
      </w:r>
      <w:r w:rsidRPr="00F04ED0">
        <w:rPr>
          <w:rStyle w:val="StyleUnderline"/>
          <w:highlight w:val="green"/>
        </w:rPr>
        <w:t>cure illnesses</w:t>
      </w:r>
      <w:r w:rsidRPr="00F669DF">
        <w:rPr>
          <w:rStyle w:val="StyleUnderline"/>
        </w:rPr>
        <w:t xml:space="preserve"> caused by errors on a single gene.</w:t>
      </w:r>
      <w:r>
        <w:t xml:space="preserve"> They include sickle cell disease, hemophilia and cystic fibrosis.</w:t>
      </w:r>
    </w:p>
    <w:p w14:paraId="1AC6348F" w14:textId="77777777" w:rsidR="00601881" w:rsidRDefault="00601881" w:rsidP="00601881">
      <w:r>
        <w:t xml:space="preserve">Swiss-based </w:t>
      </w:r>
      <w:r w:rsidRPr="00F669DF">
        <w:rPr>
          <w:rStyle w:val="StyleUnderline"/>
        </w:rPr>
        <w:t>CRISPR Therapeutics</w:t>
      </w:r>
      <w:r>
        <w:t xml:space="preserve">, a biopharmaceutical company attempting to </w:t>
      </w:r>
      <w:r w:rsidRPr="00F669DF">
        <w:rPr>
          <w:rStyle w:val="StyleUnderline"/>
        </w:rPr>
        <w:t>create transformative gene-based medicines for serious diseases</w:t>
      </w:r>
      <w:r>
        <w:t>, “has produced results that could not only make it a winner in single-gene disorders, but position it to tackle much more complex — and profitable — diseases in the years ahead,” according to Jason Hawthorne of The Motley Fool (https://www.fool.com/investing/2020/12/15/where-will-crispr-therapeutics-be-in-10-years/). CRISPR Therapeutics, a gene-editing company, attempts to develop gene-based medicines for serious diseases using its proprietary CRISPR/Cas9 platform. CRISPR/Cas9 is a gene-editing technology that allows for precise, directed changes to genomic DNA. The company has a wholly-owned U.S. subsidiary, CRISPR Therapeutics, Inc., and R&amp;D operations based in Cambridge, Massachusetts, and business offices in London, United Kingdom.</w:t>
      </w:r>
    </w:p>
    <w:p w14:paraId="40DB0B0B" w14:textId="77777777" w:rsidR="00601881" w:rsidRPr="0016163E" w:rsidRDefault="00601881" w:rsidP="00601881">
      <w:r w:rsidRPr="00F04ED0">
        <w:rPr>
          <w:rStyle w:val="Emphasis"/>
          <w:highlight w:val="green"/>
        </w:rPr>
        <w:t>CRISPR’s CTX001 is a</w:t>
      </w:r>
      <w:r w:rsidRPr="00F669DF">
        <w:rPr>
          <w:rStyle w:val="Emphasis"/>
        </w:rPr>
        <w:t xml:space="preserve"> potential </w:t>
      </w:r>
      <w:r w:rsidRPr="00F04ED0">
        <w:rPr>
          <w:rStyle w:val="Emphasis"/>
          <w:highlight w:val="green"/>
        </w:rPr>
        <w:t>drug</w:t>
      </w:r>
      <w:r w:rsidRPr="00F669DF">
        <w:rPr>
          <w:rStyle w:val="Emphasis"/>
        </w:rPr>
        <w:t xml:space="preserve"> to treat sickle cell disease and beta-thalassemia</w:t>
      </w:r>
      <w:r>
        <w:t>, disorders that affect the oxygen-carrying cells in the blood. After harvesting a patient’s own cells from his or her own bone marrow, medical professionals use CTX001 to edit the gene responsible for red blood cell production and infuse the cells back into the body. In 2015, CRISPR entered into a partnership with Vertex Pharmaceuticals to develop a number of treatments using this technology, receiving cash, equity and future royalties, while Vertex obtained the rights to market the treatments to be developed.</w:t>
      </w:r>
    </w:p>
    <w:p w14:paraId="2E438E92" w14:textId="77777777" w:rsidR="00601881" w:rsidRPr="00A355C6" w:rsidRDefault="00601881" w:rsidP="00601881">
      <w:pPr>
        <w:pStyle w:val="Heading3"/>
        <w:rPr>
          <w:rFonts w:cs="Calibri"/>
          <w:color w:val="000000" w:themeColor="text1"/>
        </w:rPr>
      </w:pPr>
      <w:r w:rsidRPr="00A355C6">
        <w:rPr>
          <w:rFonts w:cs="Calibri"/>
          <w:color w:val="000000" w:themeColor="text1"/>
        </w:rPr>
        <w:t>Framing</w:t>
      </w:r>
    </w:p>
    <w:p w14:paraId="70C14E41" w14:textId="77777777" w:rsidR="00601881" w:rsidRPr="00A355C6" w:rsidRDefault="00601881" w:rsidP="00601881">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42E3FDF0" w14:textId="77777777" w:rsidR="00601881" w:rsidRPr="00A355C6" w:rsidRDefault="00601881" w:rsidP="00601881">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3F91B070" w14:textId="77777777" w:rsidR="00601881" w:rsidRPr="00A355C6" w:rsidRDefault="00601881" w:rsidP="00601881">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32A80C5" w14:textId="77777777" w:rsidR="00601881" w:rsidRPr="00A355C6" w:rsidRDefault="00601881" w:rsidP="00601881">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209AD55E" w14:textId="77777777" w:rsidR="00601881" w:rsidRPr="00A355C6" w:rsidRDefault="00601881" w:rsidP="00601881">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6EF83BC8" w14:textId="77777777" w:rsidR="00601881" w:rsidRPr="00A355C6" w:rsidRDefault="00601881" w:rsidP="00601881">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41A502E" w14:textId="77777777" w:rsidR="00601881" w:rsidRPr="00A355C6" w:rsidRDefault="00601881" w:rsidP="00601881">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4082DD89" w14:textId="77777777" w:rsidR="00601881" w:rsidRPr="00A355C6" w:rsidRDefault="00601881" w:rsidP="00601881">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7779AF07" w14:textId="77777777" w:rsidR="00601881" w:rsidRPr="00F601E6" w:rsidRDefault="00601881" w:rsidP="00601881"/>
    <w:p w14:paraId="123C8CB7" w14:textId="77777777" w:rsidR="00601881" w:rsidRPr="00F601E6" w:rsidRDefault="00601881" w:rsidP="00601881"/>
    <w:p w14:paraId="37EF14FC" w14:textId="77777777" w:rsidR="00601881" w:rsidRPr="00F601E6" w:rsidRDefault="00601881" w:rsidP="00601881"/>
    <w:p w14:paraId="6A04CC7B" w14:textId="77777777" w:rsidR="00601881" w:rsidRPr="00F601E6" w:rsidRDefault="00601881" w:rsidP="00601881"/>
    <w:p w14:paraId="4A719B0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A751F8"/>
    <w:multiLevelType w:val="hybridMultilevel"/>
    <w:tmpl w:val="7DFCA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0B60B0"/>
    <w:multiLevelType w:val="hybridMultilevel"/>
    <w:tmpl w:val="CF3CA604"/>
    <w:lvl w:ilvl="0" w:tplc="96A4C054">
      <w:start w:val="1"/>
      <w:numFmt w:val="lowerLetter"/>
      <w:lvlText w:val="%1."/>
      <w:lvlJc w:val="left"/>
      <w:pPr>
        <w:ind w:left="1080" w:hanging="360"/>
      </w:pPr>
      <w:rPr>
        <w:rFonts w:ascii="Calibri" w:eastAsiaTheme="majorEastAsia" w:hAnsi="Calibri" w:cstheme="maj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8B2719"/>
    <w:multiLevelType w:val="hybridMultilevel"/>
    <w:tmpl w:val="CCBE4D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4"/>
  </w:num>
  <w:num w:numId="15">
    <w:abstractNumId w:val="16"/>
  </w:num>
  <w:num w:numId="16">
    <w:abstractNumId w:val="11"/>
  </w:num>
  <w:num w:numId="17">
    <w:abstractNumId w:val="1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0188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88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4E1E00"/>
  <w14:defaultImageDpi w14:val="300"/>
  <w15:docId w15:val="{1AD76E99-A61A-2A4C-96AE-BED811A70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01881"/>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6018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60188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60188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601881"/>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601881"/>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6018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1881"/>
  </w:style>
  <w:style w:type="character" w:customStyle="1" w:styleId="Heading1Char">
    <w:name w:val="Heading 1 Char"/>
    <w:aliases w:val="Pocket Char"/>
    <w:basedOn w:val="DefaultParagraphFont"/>
    <w:link w:val="Heading1"/>
    <w:uiPriority w:val="9"/>
    <w:rsid w:val="00601881"/>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601881"/>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60188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60188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601881"/>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601881"/>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601881"/>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01881"/>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601881"/>
    <w:rPr>
      <w:color w:val="auto"/>
      <w:u w:val="none"/>
    </w:rPr>
  </w:style>
  <w:style w:type="paragraph" w:styleId="DocumentMap">
    <w:name w:val="Document Map"/>
    <w:basedOn w:val="Normal"/>
    <w:link w:val="DocumentMapChar"/>
    <w:uiPriority w:val="99"/>
    <w:semiHidden/>
    <w:unhideWhenUsed/>
    <w:rsid w:val="0060188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01881"/>
    <w:rPr>
      <w:rFonts w:ascii="Lucida Grande" w:hAnsi="Lucida Grande" w:cs="Lucida Grande"/>
    </w:rPr>
  </w:style>
  <w:style w:type="paragraph" w:customStyle="1" w:styleId="Analytic">
    <w:name w:val="Analytic"/>
    <w:basedOn w:val="Normal"/>
    <w:autoRedefine/>
    <w:qFormat/>
    <w:rsid w:val="00601881"/>
    <w:rPr>
      <w:b/>
      <w:bCs/>
      <w:color w:val="404040" w:themeColor="text1" w:themeTint="BF"/>
      <w:sz w:val="26"/>
      <w:szCs w:val="26"/>
    </w:rPr>
  </w:style>
  <w:style w:type="character" w:customStyle="1" w:styleId="Heading5Char">
    <w:name w:val="Heading 5 Char"/>
    <w:basedOn w:val="DefaultParagraphFont"/>
    <w:link w:val="Heading5"/>
    <w:uiPriority w:val="9"/>
    <w:semiHidden/>
    <w:rsid w:val="00601881"/>
    <w:rPr>
      <w:rFonts w:asciiTheme="majorHAnsi" w:eastAsiaTheme="majorEastAsia" w:hAnsiTheme="majorHAnsi" w:cstheme="majorBidi"/>
      <w:color w:val="365F91" w:themeColor="accent1" w:themeShade="BF"/>
      <w:sz w:val="16"/>
    </w:rPr>
  </w:style>
  <w:style w:type="paragraph" w:customStyle="1" w:styleId="textbold">
    <w:name w:val="text bold"/>
    <w:basedOn w:val="Normal"/>
    <w:link w:val="Emphasis"/>
    <w:uiPriority w:val="20"/>
    <w:qFormat/>
    <w:rsid w:val="00601881"/>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601881"/>
    <w:rPr>
      <w:color w:val="605E5C"/>
      <w:shd w:val="clear" w:color="auto" w:fill="E1DFDD"/>
    </w:rPr>
  </w:style>
  <w:style w:type="paragraph" w:customStyle="1" w:styleId="Emphasis1">
    <w:name w:val="Emphasis1"/>
    <w:basedOn w:val="Normal"/>
    <w:autoRedefine/>
    <w:uiPriority w:val="20"/>
    <w:qFormat/>
    <w:rsid w:val="00601881"/>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601881"/>
    <w:rPr>
      <w:b/>
      <w:bCs/>
    </w:rPr>
  </w:style>
  <w:style w:type="character" w:customStyle="1" w:styleId="hbold">
    <w:name w:val="hbold"/>
    <w:basedOn w:val="DefaultParagraphFont"/>
    <w:rsid w:val="00601881"/>
  </w:style>
  <w:style w:type="paragraph" w:styleId="ListParagraph">
    <w:name w:val="List Paragraph"/>
    <w:basedOn w:val="Normal"/>
    <w:uiPriority w:val="34"/>
    <w:qFormat/>
    <w:rsid w:val="00601881"/>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60188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601881"/>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601881"/>
    <w:rPr>
      <w:b/>
      <w:bCs/>
      <w:strike w:val="0"/>
      <w:dstrike w:val="0"/>
      <w:sz w:val="24"/>
      <w:u w:val="none"/>
      <w:effect w:val="none"/>
    </w:rPr>
  </w:style>
  <w:style w:type="character" w:customStyle="1" w:styleId="m489902567989944824gmail-style13ptbold">
    <w:name w:val="m_489902567989944824gmail-style13ptbold"/>
    <w:basedOn w:val="DefaultParagraphFont"/>
    <w:rsid w:val="00601881"/>
  </w:style>
  <w:style w:type="character" w:customStyle="1" w:styleId="m489902567989944824gmail-styleunderline">
    <w:name w:val="m_489902567989944824gmail-styleunderline"/>
    <w:basedOn w:val="DefaultParagraphFont"/>
    <w:rsid w:val="00601881"/>
  </w:style>
  <w:style w:type="character" w:customStyle="1" w:styleId="TitleChar">
    <w:name w:val="Title Char"/>
    <w:aliases w:val="Cites and Cards Char,UNDERLINE Char,Bold Underlined Char,Block Heading Char,title Char,Read This Char"/>
    <w:link w:val="Title"/>
    <w:uiPriority w:val="1"/>
    <w:qFormat/>
    <w:rsid w:val="00601881"/>
    <w:rPr>
      <w:bCs/>
      <w:sz w:val="20"/>
      <w:u w:val="single"/>
    </w:rPr>
  </w:style>
  <w:style w:type="paragraph" w:styleId="Title">
    <w:name w:val="Title"/>
    <w:aliases w:val="Cites and Cards,UNDERLINE,Bold Underlined,Block Heading,title,Read This"/>
    <w:basedOn w:val="Normal"/>
    <w:next w:val="Normal"/>
    <w:link w:val="TitleChar"/>
    <w:uiPriority w:val="1"/>
    <w:qFormat/>
    <w:rsid w:val="00601881"/>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60188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iercebiotech.com/biotech/scribe-therapeutics-emerges-20m-biogen-pact-to-clear-crispr-hurdles" TargetMode="External"/><Relationship Id="rId18" Type="http://schemas.openxmlformats.org/officeDocument/2006/relationships/hyperlink" Target="https://therealdansfera.medium.com/crispr-therapeutics-creates-gene-based-medicines-25a66c674998"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ature.com/articles/d41586-019-03164-5" TargetMode="External"/><Relationship Id="rId17" Type="http://schemas.openxmlformats.org/officeDocument/2006/relationships/hyperlink" Target="https://www.lexico.com/en/definition/crispr" TargetMode="External"/><Relationship Id="rId2" Type="http://schemas.openxmlformats.org/officeDocument/2006/relationships/customXml" Target="../customXml/item2.xml"/><Relationship Id="rId16" Type="http://schemas.openxmlformats.org/officeDocument/2006/relationships/hyperlink" Target="https://www.psr.org/wp-content/uploads/2018/05/consequences-single-failure-nuclear-deterrence.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stcompany.com/90561762/nobel-prize-jennifer-doudna-emmanuelle-charpentier-crispr-patent-lawsuit" TargetMode="External"/><Relationship Id="rId5" Type="http://schemas.openxmlformats.org/officeDocument/2006/relationships/numbering" Target="numbering.xml"/><Relationship Id="rId15" Type="http://schemas.openxmlformats.org/officeDocument/2006/relationships/hyperlink" Target="https://www.news-medical.net/news/20210419/Humans-versus-viruses-Can-we-avoid-extinction-in-near-future.aspx" TargetMode="External"/><Relationship Id="rId10" Type="http://schemas.openxmlformats.org/officeDocument/2006/relationships/hyperlink" Target="https://www.ncbi.nlm.nih.gov/pmc/articles/PMC5965580/"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americanbar.org/groups/intellectual_property_law/publications/landslide/2017-18/january-february/crispr-new-frontier-biotechnology-innovation-digital-feature/" TargetMode="External"/><Relationship Id="rId14" Type="http://schemas.openxmlformats.org/officeDocument/2006/relationships/hyperlink" Target="https://www.biocompare.com/Editorial-Articles/559757-CRISPR-Cas-Gene-Editing-A-New-Weapon-against-Infectious-Diseas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11939</Words>
  <Characters>68058</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79838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1</cp:revision>
  <dcterms:created xsi:type="dcterms:W3CDTF">2021-09-18T18:56:00Z</dcterms:created>
  <dcterms:modified xsi:type="dcterms:W3CDTF">2021-09-18T18:56:00Z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