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38C4B" w14:textId="0E01109A" w:rsidR="00A95652" w:rsidRPr="00202526" w:rsidRDefault="008C76BD" w:rsidP="008C76BD">
      <w:pPr>
        <w:pStyle w:val="Heading1"/>
        <w:rPr>
          <w:rFonts w:asciiTheme="minorHAnsi" w:hAnsiTheme="minorHAnsi" w:cstheme="minorHAnsi"/>
        </w:rPr>
      </w:pPr>
      <w:r w:rsidRPr="00202526">
        <w:rPr>
          <w:rFonts w:asciiTheme="minorHAnsi" w:hAnsiTheme="minorHAnsi" w:cstheme="minorHAnsi"/>
        </w:rPr>
        <w:t>Speech 1NC TFA Rd 4 vs Westlake 3-11 7AM</w:t>
      </w:r>
    </w:p>
    <w:p w14:paraId="3AD6D302" w14:textId="47471EF3" w:rsidR="00EB16CE" w:rsidRPr="00202526" w:rsidRDefault="00EB16CE" w:rsidP="00575870">
      <w:pPr>
        <w:pStyle w:val="Heading2"/>
        <w:rPr>
          <w:rFonts w:asciiTheme="minorHAnsi" w:hAnsiTheme="minorHAnsi" w:cstheme="minorHAnsi"/>
        </w:rPr>
      </w:pPr>
      <w:r w:rsidRPr="00202526">
        <w:rPr>
          <w:rFonts w:asciiTheme="minorHAnsi" w:hAnsiTheme="minorHAnsi" w:cstheme="minorHAnsi"/>
        </w:rPr>
        <w:t>1</w:t>
      </w:r>
    </w:p>
    <w:p w14:paraId="260B9292" w14:textId="1D0801DD" w:rsidR="00495835" w:rsidRPr="00202526" w:rsidRDefault="00495835" w:rsidP="00495835">
      <w:pPr>
        <w:pStyle w:val="Heading4"/>
        <w:rPr>
          <w:rFonts w:asciiTheme="minorHAnsi" w:hAnsiTheme="minorHAnsi" w:cstheme="minorHAnsi"/>
          <w:i/>
          <w:iCs w:val="0"/>
        </w:rPr>
      </w:pPr>
      <w:proofErr w:type="spellStart"/>
      <w:r w:rsidRPr="00202526">
        <w:rPr>
          <w:rFonts w:asciiTheme="minorHAnsi" w:hAnsiTheme="minorHAnsi" w:cstheme="minorHAnsi"/>
        </w:rPr>
        <w:t>Interp</w:t>
      </w:r>
      <w:proofErr w:type="spellEnd"/>
      <w:r w:rsidRPr="00202526">
        <w:rPr>
          <w:rFonts w:asciiTheme="minorHAnsi" w:hAnsiTheme="minorHAnsi" w:cstheme="minorHAnsi"/>
        </w:rPr>
        <w:t>: If the affirmative defends anything other than “</w:t>
      </w:r>
      <w:r w:rsidR="003C2A7D" w:rsidRPr="00202526">
        <w:rPr>
          <w:rFonts w:asciiTheme="minorHAnsi" w:hAnsiTheme="minorHAnsi" w:cstheme="minorHAnsi"/>
        </w:rPr>
        <w:t>In a democracy, a free press ought to prioritize objectivity over advocacy.</w:t>
      </w:r>
      <w:r w:rsidRPr="00202526">
        <w:rPr>
          <w:rFonts w:asciiTheme="minorHAnsi" w:hAnsiTheme="minorHAnsi" w:cstheme="minorHAnsi"/>
        </w:rPr>
        <w:t>” then they must provide a counter-solvency advocate for their specific advocacy in the 1AC.</w:t>
      </w:r>
    </w:p>
    <w:p w14:paraId="2502C46E" w14:textId="33B377F7" w:rsidR="00495835" w:rsidRPr="00202526" w:rsidRDefault="00495835" w:rsidP="00495835">
      <w:pPr>
        <w:pStyle w:val="Heading4"/>
        <w:rPr>
          <w:rFonts w:asciiTheme="minorHAnsi" w:hAnsiTheme="minorHAnsi" w:cstheme="minorHAnsi"/>
        </w:rPr>
      </w:pPr>
      <w:r w:rsidRPr="00202526">
        <w:rPr>
          <w:rFonts w:asciiTheme="minorHAnsi" w:hAnsiTheme="minorHAnsi" w:cstheme="minorHAnsi"/>
        </w:rPr>
        <w:t>Violation</w:t>
      </w:r>
      <w:r w:rsidR="00762B4D" w:rsidRPr="00202526">
        <w:rPr>
          <w:rFonts w:asciiTheme="minorHAnsi" w:hAnsiTheme="minorHAnsi" w:cstheme="minorHAnsi"/>
        </w:rPr>
        <w:t xml:space="preserve"> – you took out “in a democracy” and “a free press”</w:t>
      </w:r>
    </w:p>
    <w:p w14:paraId="76367E2F" w14:textId="22662A21" w:rsidR="00495835" w:rsidRPr="00202526" w:rsidRDefault="00495835" w:rsidP="00495835">
      <w:pPr>
        <w:pStyle w:val="Heading4"/>
        <w:rPr>
          <w:rFonts w:asciiTheme="minorHAnsi" w:hAnsiTheme="minorHAnsi" w:cstheme="minorHAnsi"/>
        </w:rPr>
      </w:pPr>
      <w:r w:rsidRPr="00202526">
        <w:rPr>
          <w:rFonts w:asciiTheme="minorHAnsi" w:hAnsiTheme="minorHAnsi" w:cstheme="minorHAnsi"/>
        </w:rPr>
        <w:t>Prefer</w:t>
      </w:r>
    </w:p>
    <w:p w14:paraId="56A2D65B" w14:textId="2CB5C04F" w:rsidR="001B0165" w:rsidRPr="00202526" w:rsidRDefault="001B0165" w:rsidP="001B0165">
      <w:pPr>
        <w:pStyle w:val="Heading4"/>
        <w:rPr>
          <w:rFonts w:asciiTheme="minorHAnsi" w:hAnsiTheme="minorHAnsi" w:cstheme="minorHAnsi"/>
        </w:rPr>
      </w:pPr>
      <w:r w:rsidRPr="00202526">
        <w:rPr>
          <w:rFonts w:asciiTheme="minorHAnsi" w:hAnsiTheme="minorHAnsi" w:cstheme="minorHAnsi"/>
        </w:rPr>
        <w:t xml:space="preserve">1. </w:t>
      </w:r>
      <w:r w:rsidRPr="00202526">
        <w:rPr>
          <w:rFonts w:asciiTheme="minorHAnsi" w:hAnsiTheme="minorHAnsi" w:cstheme="minorHAnsi"/>
          <w:u w:val="single"/>
        </w:rPr>
        <w:t>Limits</w:t>
      </w:r>
      <w:r w:rsidRPr="00202526">
        <w:rPr>
          <w:rFonts w:asciiTheme="minorHAnsi" w:hAnsiTheme="minorHAnsi" w:cstheme="minorHAnsi"/>
        </w:rPr>
        <w:t xml:space="preserve"> – there are infinite things you could which pushes you to uncontestable arguments. Even if your </w:t>
      </w:r>
      <w:proofErr w:type="spellStart"/>
      <w:r w:rsidRPr="00202526">
        <w:rPr>
          <w:rFonts w:asciiTheme="minorHAnsi" w:hAnsiTheme="minorHAnsi" w:cstheme="minorHAnsi"/>
        </w:rPr>
        <w:t>interp</w:t>
      </w:r>
      <w:proofErr w:type="spellEnd"/>
      <w:r w:rsidRPr="00202526">
        <w:rPr>
          <w:rFonts w:asciiTheme="minorHAnsi" w:hAnsiTheme="minorHAnsi" w:cstheme="minorHAnsi"/>
        </w:rPr>
        <w:t xml:space="preserve">, the only way to verify if it’s fair is proof of counter-arguments. That guts novice inclusion since if your arguments aren’t contestable, they’d all quit debate. </w:t>
      </w:r>
    </w:p>
    <w:p w14:paraId="40063F05" w14:textId="77777777" w:rsidR="001B0165" w:rsidRPr="00202526" w:rsidRDefault="001B0165" w:rsidP="001B0165">
      <w:pPr>
        <w:pStyle w:val="Heading4"/>
        <w:rPr>
          <w:rFonts w:asciiTheme="minorHAnsi" w:hAnsiTheme="minorHAnsi" w:cstheme="minorHAnsi"/>
        </w:rPr>
      </w:pPr>
      <w:r w:rsidRPr="00202526">
        <w:rPr>
          <w:rFonts w:asciiTheme="minorHAnsi" w:hAnsiTheme="minorHAnsi" w:cstheme="minorHAnsi"/>
        </w:rPr>
        <w:t xml:space="preserve">2. </w:t>
      </w:r>
      <w:r w:rsidRPr="00202526">
        <w:rPr>
          <w:rFonts w:asciiTheme="minorHAnsi" w:hAnsiTheme="minorHAnsi" w:cstheme="minorHAnsi"/>
          <w:u w:val="single"/>
        </w:rPr>
        <w:t>Shiftiness</w:t>
      </w:r>
      <w:r w:rsidRPr="00202526">
        <w:rPr>
          <w:rFonts w:asciiTheme="minorHAnsi" w:hAnsiTheme="minorHAnsi" w:cstheme="minorHAnsi"/>
        </w:rPr>
        <w:t xml:space="preserve">- CSA conceptualizes what their advocacy is and how it’s implemented. Ambiguous </w:t>
      </w:r>
      <w:proofErr w:type="spellStart"/>
      <w:r w:rsidRPr="00202526">
        <w:rPr>
          <w:rFonts w:asciiTheme="minorHAnsi" w:hAnsiTheme="minorHAnsi" w:cstheme="minorHAnsi"/>
        </w:rPr>
        <w:t>affs</w:t>
      </w:r>
      <w:proofErr w:type="spellEnd"/>
      <w:r w:rsidRPr="00202526">
        <w:rPr>
          <w:rFonts w:asciiTheme="minorHAnsi" w:hAnsiTheme="minorHAnsi" w:cstheme="minorHAnsi"/>
        </w:rPr>
        <w:t xml:space="preserve"> we don’t know about can’t delink if they delineate these things. </w:t>
      </w:r>
    </w:p>
    <w:p w14:paraId="4AAC741D" w14:textId="77777777" w:rsidR="001B0165" w:rsidRPr="00202526" w:rsidRDefault="001B0165" w:rsidP="001B0165">
      <w:pPr>
        <w:pStyle w:val="Heading4"/>
        <w:rPr>
          <w:rFonts w:asciiTheme="minorHAnsi" w:hAnsiTheme="minorHAnsi" w:cstheme="minorHAnsi"/>
        </w:rPr>
      </w:pPr>
      <w:r w:rsidRPr="00202526">
        <w:rPr>
          <w:rFonts w:asciiTheme="minorHAnsi" w:hAnsiTheme="minorHAnsi" w:cstheme="minorHAnsi"/>
        </w:rPr>
        <w:t xml:space="preserve">3. </w:t>
      </w:r>
      <w:r w:rsidRPr="00202526">
        <w:rPr>
          <w:rFonts w:asciiTheme="minorHAnsi" w:hAnsiTheme="minorHAnsi" w:cstheme="minorHAnsi"/>
          <w:u w:val="single"/>
        </w:rPr>
        <w:t>Research</w:t>
      </w:r>
      <w:r w:rsidRPr="00202526">
        <w:rPr>
          <w:rFonts w:asciiTheme="minorHAnsi" w:hAnsiTheme="minorHAnsi" w:cstheme="minorHAnsi"/>
        </w:rPr>
        <w:t xml:space="preserve"> – Forces the </w:t>
      </w:r>
      <w:proofErr w:type="spellStart"/>
      <w:r w:rsidRPr="00202526">
        <w:rPr>
          <w:rFonts w:asciiTheme="minorHAnsi" w:hAnsiTheme="minorHAnsi" w:cstheme="minorHAnsi"/>
        </w:rPr>
        <w:t>aff</w:t>
      </w:r>
      <w:proofErr w:type="spellEnd"/>
      <w:r w:rsidRPr="00202526">
        <w:rPr>
          <w:rFonts w:asciiTheme="minorHAnsi" w:hAnsiTheme="minorHAnsi" w:cstheme="minorHAnsi"/>
        </w:rPr>
        <w:t xml:space="preserve"> to go to the other side of the library and contest their own view points and encourages more in-depth answers since I can find responses. </w:t>
      </w:r>
    </w:p>
    <w:p w14:paraId="55395F88" w14:textId="584358D3" w:rsidR="00EB16CE" w:rsidRPr="00202526" w:rsidRDefault="00EB16CE" w:rsidP="00EB16CE">
      <w:pPr>
        <w:pStyle w:val="Heading2"/>
        <w:rPr>
          <w:rFonts w:asciiTheme="minorHAnsi" w:hAnsiTheme="minorHAnsi" w:cstheme="minorHAnsi"/>
        </w:rPr>
      </w:pPr>
      <w:r w:rsidRPr="00202526">
        <w:rPr>
          <w:rFonts w:asciiTheme="minorHAnsi" w:hAnsiTheme="minorHAnsi" w:cstheme="minorHAnsi"/>
        </w:rPr>
        <w:t>2</w:t>
      </w:r>
    </w:p>
    <w:p w14:paraId="4239F493" w14:textId="77777777" w:rsidR="00575870" w:rsidRPr="00202526" w:rsidRDefault="00575870" w:rsidP="00575870">
      <w:pPr>
        <w:pStyle w:val="Heading4"/>
        <w:rPr>
          <w:rFonts w:asciiTheme="minorHAnsi" w:hAnsiTheme="minorHAnsi" w:cstheme="minorHAnsi"/>
          <w:bCs/>
        </w:rPr>
      </w:pPr>
      <w:r w:rsidRPr="00202526">
        <w:rPr>
          <w:rStyle w:val="Style13ptBold"/>
          <w:rFonts w:asciiTheme="minorHAnsi" w:hAnsiTheme="minorHAnsi" w:cstheme="minorHAnsi"/>
          <w:b/>
        </w:rPr>
        <w:t xml:space="preserve">Interpretation – Debaters cannot have images in the substantive offense sections of their speech doc. </w:t>
      </w:r>
    </w:p>
    <w:p w14:paraId="4468773B" w14:textId="60166C20" w:rsidR="00575870" w:rsidRPr="00202526" w:rsidRDefault="00575870" w:rsidP="00575870">
      <w:pPr>
        <w:pStyle w:val="Heading4"/>
        <w:rPr>
          <w:rFonts w:asciiTheme="minorHAnsi" w:hAnsiTheme="minorHAnsi" w:cstheme="minorHAnsi"/>
          <w:bCs/>
        </w:rPr>
      </w:pPr>
      <w:r w:rsidRPr="00202526">
        <w:rPr>
          <w:rStyle w:val="Style13ptBold"/>
          <w:rFonts w:asciiTheme="minorHAnsi" w:hAnsiTheme="minorHAnsi" w:cstheme="minorHAnsi"/>
          <w:b/>
        </w:rPr>
        <w:t>Violation – you have graphs</w:t>
      </w:r>
      <w:r w:rsidR="00264504" w:rsidRPr="00202526">
        <w:rPr>
          <w:rStyle w:val="Style13ptBold"/>
          <w:rFonts w:asciiTheme="minorHAnsi" w:hAnsiTheme="minorHAnsi" w:cstheme="minorHAnsi"/>
          <w:b/>
        </w:rPr>
        <w:t xml:space="preserve"> in </w:t>
      </w:r>
      <w:r w:rsidR="00264504" w:rsidRPr="00202526">
        <w:rPr>
          <w:rFonts w:asciiTheme="minorHAnsi" w:hAnsiTheme="minorHAnsi" w:cstheme="minorHAnsi"/>
          <w:bCs/>
        </w:rPr>
        <w:t xml:space="preserve">von </w:t>
      </w:r>
      <w:proofErr w:type="spellStart"/>
      <w:r w:rsidR="00264504" w:rsidRPr="00202526">
        <w:rPr>
          <w:rFonts w:asciiTheme="minorHAnsi" w:hAnsiTheme="minorHAnsi" w:cstheme="minorHAnsi"/>
          <w:bCs/>
        </w:rPr>
        <w:t>Weizsäcker</w:t>
      </w:r>
      <w:proofErr w:type="spellEnd"/>
      <w:r w:rsidR="00264504" w:rsidRPr="00202526">
        <w:rPr>
          <w:rFonts w:asciiTheme="minorHAnsi" w:hAnsiTheme="minorHAnsi" w:cstheme="minorHAnsi"/>
          <w:bCs/>
        </w:rPr>
        <w:t xml:space="preserve"> </w:t>
      </w:r>
    </w:p>
    <w:p w14:paraId="76B2E560" w14:textId="77777777" w:rsidR="00575870" w:rsidRPr="00202526" w:rsidRDefault="00575870" w:rsidP="00575870">
      <w:pPr>
        <w:pStyle w:val="Heading4"/>
        <w:rPr>
          <w:rStyle w:val="Style13ptBold"/>
          <w:rFonts w:asciiTheme="minorHAnsi" w:hAnsiTheme="minorHAnsi" w:cstheme="minorHAnsi"/>
          <w:b/>
        </w:rPr>
      </w:pPr>
      <w:r w:rsidRPr="00202526">
        <w:rPr>
          <w:rStyle w:val="Style13ptBold"/>
          <w:rFonts w:asciiTheme="minorHAnsi" w:hAnsiTheme="minorHAnsi" w:cstheme="minorHAnsi"/>
          <w:b/>
        </w:rPr>
        <w:t xml:space="preserve">Vote </w:t>
      </w:r>
      <w:proofErr w:type="spellStart"/>
      <w:r w:rsidRPr="00202526">
        <w:rPr>
          <w:rStyle w:val="Style13ptBold"/>
          <w:rFonts w:asciiTheme="minorHAnsi" w:hAnsiTheme="minorHAnsi" w:cstheme="minorHAnsi"/>
          <w:b/>
        </w:rPr>
        <w:t>aff</w:t>
      </w:r>
      <w:proofErr w:type="spellEnd"/>
      <w:r w:rsidRPr="00202526">
        <w:rPr>
          <w:rStyle w:val="Style13ptBold"/>
          <w:rFonts w:asciiTheme="minorHAnsi" w:hAnsiTheme="minorHAnsi" w:cstheme="minorHAnsi"/>
          <w:b/>
        </w:rPr>
        <w:t xml:space="preserve">– </w:t>
      </w:r>
    </w:p>
    <w:p w14:paraId="48169700" w14:textId="0B4C8FDB" w:rsidR="00575870" w:rsidRPr="00202526" w:rsidRDefault="00575870" w:rsidP="00575870">
      <w:pPr>
        <w:pStyle w:val="Heading4"/>
        <w:numPr>
          <w:ilvl w:val="0"/>
          <w:numId w:val="11"/>
        </w:numPr>
        <w:tabs>
          <w:tab w:val="num" w:pos="360"/>
        </w:tabs>
        <w:ind w:left="360"/>
        <w:rPr>
          <w:rStyle w:val="Style13ptBold"/>
          <w:rFonts w:asciiTheme="minorHAnsi" w:hAnsiTheme="minorHAnsi" w:cstheme="minorHAnsi"/>
          <w:b/>
        </w:rPr>
      </w:pPr>
      <w:r w:rsidRPr="00202526">
        <w:rPr>
          <w:rStyle w:val="Style13ptBold"/>
          <w:rFonts w:asciiTheme="minorHAnsi" w:hAnsiTheme="minorHAnsi" w:cstheme="minorHAnsi"/>
          <w:b/>
        </w:rPr>
        <w:t xml:space="preserve">Time skew—you get substantive offense that you don’t read aloud, this means that while I have 13 mins of substantive offense you get 13 PLUS additional offense </w:t>
      </w:r>
      <w:r w:rsidR="00DB5BD7">
        <w:rPr>
          <w:rStyle w:val="Style13ptBold"/>
          <w:rFonts w:asciiTheme="minorHAnsi" w:hAnsiTheme="minorHAnsi" w:cstheme="minorHAnsi"/>
          <w:b/>
        </w:rPr>
        <w:t>f</w:t>
      </w:r>
      <w:r w:rsidRPr="00202526">
        <w:rPr>
          <w:rStyle w:val="Style13ptBold"/>
          <w:rFonts w:asciiTheme="minorHAnsi" w:hAnsiTheme="minorHAnsi" w:cstheme="minorHAnsi"/>
          <w:b/>
        </w:rPr>
        <w:t xml:space="preserve">rom the images. </w:t>
      </w:r>
    </w:p>
    <w:p w14:paraId="2AB3791C" w14:textId="0E0590D4" w:rsidR="00575870" w:rsidRDefault="00575870" w:rsidP="00575870">
      <w:pPr>
        <w:pStyle w:val="Heading4"/>
        <w:numPr>
          <w:ilvl w:val="0"/>
          <w:numId w:val="11"/>
        </w:numPr>
        <w:tabs>
          <w:tab w:val="num" w:pos="360"/>
        </w:tabs>
        <w:ind w:left="360"/>
        <w:rPr>
          <w:rStyle w:val="Style13ptBold"/>
          <w:rFonts w:asciiTheme="minorHAnsi" w:hAnsiTheme="minorHAnsi" w:cstheme="minorHAnsi"/>
          <w:b/>
        </w:rPr>
      </w:pPr>
      <w:r w:rsidRPr="00202526">
        <w:rPr>
          <w:rStyle w:val="Style13ptBold"/>
          <w:rFonts w:asciiTheme="minorHAnsi" w:hAnsiTheme="minorHAnsi" w:cstheme="minorHAnsi"/>
          <w:b/>
        </w:rPr>
        <w:t xml:space="preserve">Judge intervention—you make the judge determine how much of the graph to buy and how much to not buy without making arguments describing or defending the graph. This leaves debate up to a subjective value judgment -outweighs because the judge’s obligation is to evaluate the round in an unbiased way. </w:t>
      </w:r>
    </w:p>
    <w:p w14:paraId="206DD4C6" w14:textId="77777777" w:rsidR="0054144C" w:rsidRDefault="000C4E01" w:rsidP="000C4E01">
      <w:pPr>
        <w:pStyle w:val="Heading4"/>
      </w:pPr>
      <w:r w:rsidRPr="008938F3">
        <w:t xml:space="preserve">Fairness is </w:t>
      </w:r>
      <w:r w:rsidRPr="008938F3">
        <w:rPr>
          <w:u w:val="single"/>
        </w:rPr>
        <w:t>good</w:t>
      </w:r>
      <w:r w:rsidRPr="008938F3">
        <w:t xml:space="preserve"> and </w:t>
      </w:r>
      <w:r w:rsidRPr="008938F3">
        <w:rPr>
          <w:u w:val="single"/>
        </w:rPr>
        <w:t>prior</w:t>
      </w:r>
      <w:r w:rsidRPr="008938F3">
        <w:t xml:space="preserve"> –</w:t>
      </w:r>
    </w:p>
    <w:p w14:paraId="250CB5AF" w14:textId="6996D5AC" w:rsidR="000C4E01" w:rsidRPr="008938F3" w:rsidRDefault="0054144C" w:rsidP="000C4E01">
      <w:pPr>
        <w:pStyle w:val="Heading4"/>
      </w:pPr>
      <w:r>
        <w:t xml:space="preserve">A] </w:t>
      </w:r>
      <w:r w:rsidR="000C4E01" w:rsidRPr="008938F3">
        <w:t xml:space="preserve">debate’s a game that </w:t>
      </w:r>
      <w:r w:rsidR="000C4E01" w:rsidRPr="008938F3">
        <w:rPr>
          <w:u w:val="single"/>
        </w:rPr>
        <w:t>requires</w:t>
      </w:r>
      <w:r w:rsidR="000C4E01" w:rsidRPr="008938F3">
        <w:t xml:space="preserve"> effective competition and negation, which makes their offense </w:t>
      </w:r>
      <w:r w:rsidR="000C4E01" w:rsidRPr="008938F3">
        <w:rPr>
          <w:u w:val="single"/>
        </w:rPr>
        <w:t>inevitable</w:t>
      </w:r>
      <w:r w:rsidR="000C4E01" w:rsidRPr="008938F3">
        <w:t xml:space="preserve">, it internal link turns clash and engagement. </w:t>
      </w:r>
    </w:p>
    <w:p w14:paraId="73A2C5E0" w14:textId="77777777" w:rsidR="000C4E01" w:rsidRPr="008938F3" w:rsidRDefault="000C4E01" w:rsidP="000C4E01">
      <w:pPr>
        <w:pStyle w:val="Heading4"/>
      </w:pPr>
      <w:r w:rsidRPr="008938F3">
        <w:t xml:space="preserve">B] Cutting negs to </w:t>
      </w:r>
      <w:r w:rsidRPr="008938F3">
        <w:rPr>
          <w:u w:val="single"/>
        </w:rPr>
        <w:t>every possible</w:t>
      </w:r>
      <w:r w:rsidRPr="008938F3">
        <w:t xml:space="preserve"> </w:t>
      </w:r>
      <w:proofErr w:type="spellStart"/>
      <w:r w:rsidRPr="008938F3">
        <w:t>aff</w:t>
      </w:r>
      <w:proofErr w:type="spellEnd"/>
      <w:r w:rsidRPr="008938F3">
        <w:t xml:space="preserve"> wrecks </w:t>
      </w:r>
      <w:r w:rsidRPr="008938F3">
        <w:rPr>
          <w:u w:val="single"/>
        </w:rPr>
        <w:t>small schools</w:t>
      </w:r>
      <w:r w:rsidRPr="008938F3">
        <w:t xml:space="preserve">, which has a disparate impact on </w:t>
      </w:r>
      <w:r w:rsidRPr="008938F3">
        <w:rPr>
          <w:u w:val="single"/>
        </w:rPr>
        <w:t>under-resourced</w:t>
      </w:r>
      <w:r w:rsidRPr="008938F3">
        <w:t xml:space="preserve"> and </w:t>
      </w:r>
      <w:r w:rsidRPr="008938F3">
        <w:rPr>
          <w:u w:val="single"/>
        </w:rPr>
        <w:t>minority</w:t>
      </w:r>
      <w:r w:rsidRPr="008938F3">
        <w:t xml:space="preserve"> debaters. </w:t>
      </w:r>
    </w:p>
    <w:p w14:paraId="468E1145" w14:textId="77777777" w:rsidR="000C4E01" w:rsidRPr="008938F3" w:rsidRDefault="000C4E01" w:rsidP="000C4E01">
      <w:pPr>
        <w:pStyle w:val="Heading4"/>
      </w:pPr>
      <w:r w:rsidRPr="008938F3">
        <w:t xml:space="preserve">C] Can’t weigh the </w:t>
      </w:r>
      <w:proofErr w:type="spellStart"/>
      <w:r w:rsidRPr="008938F3">
        <w:t>aff</w:t>
      </w:r>
      <w:proofErr w:type="spellEnd"/>
      <w:r w:rsidRPr="008938F3">
        <w:t>—it’s just as likely that they’re winning it because we weren’t able to effectively prepare to defeat it.</w:t>
      </w:r>
    </w:p>
    <w:p w14:paraId="53395750" w14:textId="77777777" w:rsidR="000C4E01" w:rsidRPr="008938F3" w:rsidRDefault="000C4E01" w:rsidP="000C4E01">
      <w:pPr>
        <w:pStyle w:val="Heading4"/>
        <w:rPr>
          <w:b w:val="0"/>
        </w:rPr>
      </w:pPr>
      <w:r w:rsidRPr="008938F3">
        <w:t xml:space="preserve">D] Inescapable – the AC conforms to every norm of debate – speed, speech times, ballots – proves they value playing the game and isolating T as the one bad rule is arbitrary. </w:t>
      </w:r>
    </w:p>
    <w:p w14:paraId="59D76A55" w14:textId="77777777" w:rsidR="000C4E01" w:rsidRDefault="000C4E01" w:rsidP="000C4E01">
      <w:pPr>
        <w:pStyle w:val="Heading4"/>
      </w:pPr>
      <w:r w:rsidRPr="008938F3">
        <w:t>E] Probability – ballots can’t shape our subjectivity or create broad political change but can rectify in-round skews.</w:t>
      </w:r>
    </w:p>
    <w:p w14:paraId="5FA1F7BB" w14:textId="77777777" w:rsidR="00941373" w:rsidRDefault="0054144C" w:rsidP="0054144C">
      <w:pPr>
        <w:pStyle w:val="Heading4"/>
      </w:pPr>
      <w:r>
        <w:t xml:space="preserve">CI – </w:t>
      </w:r>
    </w:p>
    <w:p w14:paraId="7D4FE7D7" w14:textId="77777777" w:rsidR="00941373" w:rsidRDefault="0054144C" w:rsidP="0054144C">
      <w:pPr>
        <w:pStyle w:val="Heading4"/>
      </w:pPr>
      <w:r>
        <w:t xml:space="preserve">a) </w:t>
      </w:r>
      <w:proofErr w:type="spellStart"/>
      <w:r>
        <w:t>brightlines</w:t>
      </w:r>
      <w:proofErr w:type="spellEnd"/>
      <w:r>
        <w:t xml:space="preserve"> are arbitrary and self-serving which doesn’t set good norms </w:t>
      </w:r>
    </w:p>
    <w:p w14:paraId="5A900E10" w14:textId="63A99F44" w:rsidR="0054144C" w:rsidRDefault="0054144C" w:rsidP="0054144C">
      <w:pPr>
        <w:pStyle w:val="Heading4"/>
      </w:pPr>
      <w:r>
        <w:t xml:space="preserve">b) it collapses since weighing between </w:t>
      </w:r>
      <w:proofErr w:type="spellStart"/>
      <w:r>
        <w:t>brightlines</w:t>
      </w:r>
      <w:proofErr w:type="spellEnd"/>
      <w:r>
        <w:t xml:space="preserve"> rely on offense defense</w:t>
      </w:r>
    </w:p>
    <w:p w14:paraId="687CBDB5" w14:textId="77777777" w:rsidR="00941373" w:rsidRDefault="00EE619E" w:rsidP="00EE619E">
      <w:pPr>
        <w:pStyle w:val="Heading4"/>
      </w:pPr>
      <w:r>
        <w:t xml:space="preserve">Neg theory is drop the debater – </w:t>
      </w:r>
    </w:p>
    <w:p w14:paraId="0DDE9E76" w14:textId="77777777" w:rsidR="00941373" w:rsidRDefault="00EE619E" w:rsidP="00EE619E">
      <w:pPr>
        <w:pStyle w:val="Heading4"/>
      </w:pPr>
      <w:r>
        <w:t xml:space="preserve">a) Prep skew – infinite prep means they frontline every shell enough to be efficient at DA and skew substance enough </w:t>
      </w:r>
    </w:p>
    <w:p w14:paraId="56ABD033" w14:textId="1486AE6F" w:rsidR="00EE619E" w:rsidRDefault="00EE619E" w:rsidP="00EE619E">
      <w:pPr>
        <w:pStyle w:val="Heading4"/>
      </w:pPr>
      <w:r>
        <w:t xml:space="preserve">b) 1AR Flex –you moot 6 min of my offense and restart on unpredictable layers while kicking the </w:t>
      </w:r>
      <w:proofErr w:type="spellStart"/>
      <w:r>
        <w:t>args</w:t>
      </w:r>
      <w:proofErr w:type="spellEnd"/>
      <w:r>
        <w:t xml:space="preserve">. </w:t>
      </w:r>
    </w:p>
    <w:p w14:paraId="1836A89C" w14:textId="77777777" w:rsidR="00941373" w:rsidRDefault="003639B2" w:rsidP="003639B2">
      <w:pPr>
        <w:pStyle w:val="Heading4"/>
      </w:pPr>
      <w:r>
        <w:t xml:space="preserve">No RVI’s- </w:t>
      </w:r>
    </w:p>
    <w:p w14:paraId="07D566F2" w14:textId="77777777" w:rsidR="00941373" w:rsidRDefault="003639B2" w:rsidP="003639B2">
      <w:pPr>
        <w:pStyle w:val="Heading4"/>
      </w:pPr>
      <w:r>
        <w:t xml:space="preserve">a) logic – you shouldn’t win for being fair </w:t>
      </w:r>
    </w:p>
    <w:p w14:paraId="0CD525BA" w14:textId="77777777" w:rsidR="00941373" w:rsidRDefault="003639B2" w:rsidP="003639B2">
      <w:pPr>
        <w:pStyle w:val="Heading4"/>
      </w:pPr>
      <w:r>
        <w:t xml:space="preserve">b) clash – people go all in on theory which decks substance engagement </w:t>
      </w:r>
    </w:p>
    <w:p w14:paraId="48316A4D" w14:textId="20DB017F" w:rsidR="003639B2" w:rsidRDefault="003639B2" w:rsidP="003639B2">
      <w:pPr>
        <w:pStyle w:val="Heading4"/>
      </w:pPr>
      <w:r>
        <w:t>c) chilling effect – people will be too scared to read theory because RVI’s encourage baiting theory</w:t>
      </w:r>
    </w:p>
    <w:p w14:paraId="0C962C03" w14:textId="7947CB72" w:rsidR="00941373" w:rsidRDefault="007D53A8" w:rsidP="007D53A8">
      <w:pPr>
        <w:pStyle w:val="Heading4"/>
      </w:pPr>
      <w:r w:rsidRPr="000F76A7">
        <w:t xml:space="preserve">1NC theory first </w:t>
      </w:r>
      <w:r w:rsidR="00941373">
        <w:t>–</w:t>
      </w:r>
      <w:r w:rsidRPr="000F76A7">
        <w:t xml:space="preserve"> </w:t>
      </w:r>
    </w:p>
    <w:p w14:paraId="19681A6D" w14:textId="77777777" w:rsidR="00941373" w:rsidRDefault="007D53A8" w:rsidP="007D53A8">
      <w:pPr>
        <w:pStyle w:val="Heading4"/>
      </w:pPr>
      <w:r w:rsidRPr="000F76A7">
        <w:t xml:space="preserve">1] Abuse was self-inflicted- They started the chain of abuse and forced me down this strategy </w:t>
      </w:r>
    </w:p>
    <w:p w14:paraId="19918A5E" w14:textId="77777777" w:rsidR="00941373" w:rsidRDefault="007D53A8" w:rsidP="007D53A8">
      <w:pPr>
        <w:pStyle w:val="Heading4"/>
      </w:pPr>
      <w:r w:rsidRPr="000F76A7">
        <w:t>2] Norming- We have more speeches to norm over whether it’s a good idea since the shell was read earlier.</w:t>
      </w:r>
      <w:r w:rsidRPr="00E90DC7">
        <w:t xml:space="preserve"> </w:t>
      </w:r>
    </w:p>
    <w:p w14:paraId="7AC8D813" w14:textId="3EC152C8" w:rsidR="00941373" w:rsidRDefault="007D53A8" w:rsidP="007D53A8">
      <w:pPr>
        <w:pStyle w:val="Heading4"/>
      </w:pPr>
      <w:r w:rsidRPr="000F76A7">
        <w:t xml:space="preserve">Norming outweighs </w:t>
      </w:r>
    </w:p>
    <w:p w14:paraId="22269F7D" w14:textId="77777777" w:rsidR="00941373" w:rsidRDefault="007D53A8" w:rsidP="007D53A8">
      <w:pPr>
        <w:pStyle w:val="Heading4"/>
      </w:pPr>
      <w:r w:rsidRPr="000F76A7">
        <w:t xml:space="preserve">A] </w:t>
      </w:r>
      <w:proofErr w:type="spellStart"/>
      <w:r w:rsidRPr="000F76A7">
        <w:t>Constutivism</w:t>
      </w:r>
      <w:proofErr w:type="spellEnd"/>
      <w:r w:rsidRPr="000F76A7">
        <w:t xml:space="preserve">- It’s the constitutive purpose of theory debating </w:t>
      </w:r>
    </w:p>
    <w:p w14:paraId="0691DE60" w14:textId="0616577A" w:rsidR="000C4E01" w:rsidRDefault="007D53A8" w:rsidP="007D53A8">
      <w:pPr>
        <w:pStyle w:val="Heading4"/>
      </w:pPr>
      <w:r w:rsidRPr="000F76A7">
        <w:t xml:space="preserve">B] Sequencing- it’s a pre-requisite to actualizing any other voter like fairness or education  </w:t>
      </w:r>
    </w:p>
    <w:p w14:paraId="5985A806" w14:textId="77777777" w:rsidR="00B574C2" w:rsidRDefault="00FB3252" w:rsidP="00FB3252">
      <w:pPr>
        <w:pStyle w:val="Heading4"/>
      </w:pPr>
      <w:r w:rsidRPr="000F76A7">
        <w:t xml:space="preserve">Neg abuse outweighs </w:t>
      </w:r>
      <w:proofErr w:type="spellStart"/>
      <w:r w:rsidRPr="000F76A7">
        <w:t>Aff</w:t>
      </w:r>
      <w:proofErr w:type="spellEnd"/>
      <w:r w:rsidRPr="000F76A7">
        <w:t xml:space="preserve"> abuse – </w:t>
      </w:r>
    </w:p>
    <w:p w14:paraId="48B83F36" w14:textId="77777777" w:rsidR="00B574C2" w:rsidRDefault="00FB3252" w:rsidP="00FB3252">
      <w:pPr>
        <w:pStyle w:val="Heading4"/>
      </w:pPr>
      <w:r w:rsidRPr="000F76A7">
        <w:t xml:space="preserve">1] Infinite prep time before round to frontline </w:t>
      </w:r>
    </w:p>
    <w:p w14:paraId="2E6A15A4" w14:textId="77777777" w:rsidR="00B574C2" w:rsidRDefault="00FB3252" w:rsidP="00FB3252">
      <w:pPr>
        <w:pStyle w:val="Heading4"/>
      </w:pPr>
      <w:r w:rsidRPr="000F76A7">
        <w:t>2] 2AR judge psychology and 1</w:t>
      </w:r>
      <w:r w:rsidRPr="000F76A7">
        <w:rPr>
          <w:vertAlign w:val="superscript"/>
        </w:rPr>
        <w:t>st</w:t>
      </w:r>
      <w:r w:rsidRPr="000F76A7">
        <w:t xml:space="preserve"> and last speech </w:t>
      </w:r>
    </w:p>
    <w:p w14:paraId="4F09B48D" w14:textId="5F5DD966" w:rsidR="00FB3252" w:rsidRPr="00FB3252" w:rsidRDefault="00FB3252" w:rsidP="00FB3252">
      <w:pPr>
        <w:pStyle w:val="Heading4"/>
      </w:pPr>
      <w:r w:rsidRPr="000F76A7">
        <w:t xml:space="preserve">3] Infinite perms and </w:t>
      </w:r>
      <w:proofErr w:type="spellStart"/>
      <w:r w:rsidRPr="000F76A7">
        <w:t>uplayering</w:t>
      </w:r>
      <w:proofErr w:type="spellEnd"/>
      <w:r w:rsidRPr="000F76A7">
        <w:t xml:space="preserve"> in the 1AR.</w:t>
      </w:r>
    </w:p>
    <w:p w14:paraId="58D960AA" w14:textId="061C6FB3" w:rsidR="00CF323A" w:rsidRPr="00202526" w:rsidRDefault="00EB16CE" w:rsidP="00CF323A">
      <w:pPr>
        <w:pStyle w:val="Heading2"/>
        <w:rPr>
          <w:rFonts w:asciiTheme="minorHAnsi" w:hAnsiTheme="minorHAnsi" w:cstheme="minorHAnsi"/>
        </w:rPr>
      </w:pPr>
      <w:r w:rsidRPr="00202526">
        <w:rPr>
          <w:rFonts w:asciiTheme="minorHAnsi" w:hAnsiTheme="minorHAnsi" w:cstheme="minorHAnsi"/>
        </w:rPr>
        <w:t>3</w:t>
      </w:r>
    </w:p>
    <w:p w14:paraId="76D44833" w14:textId="6DF6E76C" w:rsidR="00CF323A" w:rsidRDefault="00CF323A" w:rsidP="00CF323A">
      <w:pPr>
        <w:pStyle w:val="Heading4"/>
        <w:rPr>
          <w:rFonts w:asciiTheme="minorHAnsi" w:hAnsiTheme="minorHAnsi" w:cstheme="minorHAnsi"/>
        </w:rPr>
      </w:pPr>
      <w:r w:rsidRPr="00202526">
        <w:rPr>
          <w:rFonts w:asciiTheme="minorHAnsi" w:hAnsiTheme="minorHAnsi" w:cstheme="minorHAnsi"/>
        </w:rPr>
        <w:t xml:space="preserve">The ROB is to determine the truth </w:t>
      </w:r>
      <w:proofErr w:type="spellStart"/>
      <w:r w:rsidRPr="00202526">
        <w:rPr>
          <w:rFonts w:asciiTheme="minorHAnsi" w:hAnsiTheme="minorHAnsi" w:cstheme="minorHAnsi"/>
        </w:rPr>
        <w:t>of</w:t>
      </w:r>
      <w:proofErr w:type="spellEnd"/>
      <w:r w:rsidRPr="00202526">
        <w:rPr>
          <w:rFonts w:asciiTheme="minorHAnsi" w:hAnsiTheme="minorHAnsi" w:cstheme="minorHAnsi"/>
        </w:rPr>
        <w:t xml:space="preserve"> falsity of the resolution –</w:t>
      </w:r>
    </w:p>
    <w:p w14:paraId="341918F0" w14:textId="13CB00C3" w:rsidR="008064DB" w:rsidRPr="008064DB" w:rsidRDefault="008064DB" w:rsidP="008064DB">
      <w:r>
        <w:t xml:space="preserve">- can weigh with philosophical </w:t>
      </w:r>
      <w:proofErr w:type="spellStart"/>
      <w:r>
        <w:t>fw</w:t>
      </w:r>
      <w:proofErr w:type="spellEnd"/>
      <w:r>
        <w:t xml:space="preserve">, a </w:t>
      </w:r>
      <w:proofErr w:type="spellStart"/>
      <w:r>
        <w:t>prioris</w:t>
      </w:r>
      <w:proofErr w:type="spellEnd"/>
      <w:r>
        <w:t>, or permissibility/presumption</w:t>
      </w:r>
    </w:p>
    <w:p w14:paraId="48E2CF94" w14:textId="77777777" w:rsidR="00CF323A" w:rsidRPr="00202526" w:rsidRDefault="00CF323A" w:rsidP="00CF323A">
      <w:pPr>
        <w:pStyle w:val="Heading4"/>
        <w:rPr>
          <w:rFonts w:asciiTheme="minorHAnsi" w:eastAsia="Calibri" w:hAnsiTheme="minorHAnsi" w:cstheme="minorHAnsi"/>
        </w:rPr>
      </w:pPr>
      <w:r w:rsidRPr="00202526">
        <w:rPr>
          <w:rFonts w:asciiTheme="minorHAnsi" w:hAnsiTheme="minorHAnsi" w:cstheme="minorHAnsi"/>
        </w:rPr>
        <w:t xml:space="preserve">1] Textuality – </w:t>
      </w:r>
      <w:r w:rsidRPr="00202526">
        <w:rPr>
          <w:rFonts w:asciiTheme="minorHAnsi" w:eastAsia="Calibri" w:hAnsiTheme="minorHAnsi" w:cstheme="minorHAnsi"/>
        </w:rPr>
        <w:t>five dictionaries</w:t>
      </w:r>
      <w:r w:rsidRPr="00202526">
        <w:rPr>
          <w:rFonts w:asciiTheme="minorHAnsi" w:eastAsia="Calibri" w:hAnsiTheme="minorHAnsi" w:cstheme="minorHAnsi"/>
          <w:vertAlign w:val="superscript"/>
        </w:rPr>
        <w:footnoteReference w:id="1"/>
      </w:r>
      <w:r w:rsidRPr="00202526">
        <w:rPr>
          <w:rFonts w:asciiTheme="minorHAnsi" w:eastAsia="Calibri" w:hAnsiTheme="minorHAnsi" w:cstheme="minorHAnsi"/>
        </w:rPr>
        <w:t xml:space="preserve"> define to negate as to deny the truth of and affirm</w:t>
      </w:r>
      <w:r w:rsidRPr="00202526">
        <w:rPr>
          <w:rFonts w:asciiTheme="minorHAnsi" w:eastAsia="Calibri" w:hAnsiTheme="minorHAnsi" w:cstheme="minorHAnsi"/>
          <w:vertAlign w:val="superscript"/>
        </w:rPr>
        <w:footnoteReference w:id="2"/>
      </w:r>
      <w:r w:rsidRPr="00202526">
        <w:rPr>
          <w:rFonts w:asciiTheme="minorHAnsi" w:eastAsia="Calibri" w:hAnsiTheme="minorHAnsi" w:cstheme="minorHAnsi"/>
        </w:rPr>
        <w:t xml:space="preserve"> as to prove true. </w:t>
      </w:r>
    </w:p>
    <w:p w14:paraId="40422EC4" w14:textId="77777777" w:rsidR="00CF323A" w:rsidRPr="00202526" w:rsidRDefault="00CF323A" w:rsidP="00CF323A">
      <w:pPr>
        <w:pStyle w:val="Heading4"/>
        <w:rPr>
          <w:rFonts w:asciiTheme="minorHAnsi" w:hAnsiTheme="minorHAnsi" w:cstheme="minorHAnsi"/>
        </w:rPr>
      </w:pPr>
      <w:r w:rsidRPr="00202526">
        <w:rPr>
          <w:rFonts w:asciiTheme="minorHAnsi" w:hAnsiTheme="minorHAnsi" w:cstheme="minorHAnsi"/>
        </w:rPr>
        <w:t xml:space="preserve">That OW – </w:t>
      </w:r>
    </w:p>
    <w:p w14:paraId="4608F26A" w14:textId="77777777" w:rsidR="00CF323A" w:rsidRPr="00202526" w:rsidRDefault="00CF323A" w:rsidP="00CF323A">
      <w:pPr>
        <w:pStyle w:val="Heading4"/>
        <w:rPr>
          <w:rFonts w:asciiTheme="minorHAnsi" w:hAnsiTheme="minorHAnsi" w:cstheme="minorHAnsi"/>
        </w:rPr>
      </w:pPr>
      <w:r w:rsidRPr="00202526">
        <w:rPr>
          <w:rFonts w:asciiTheme="minorHAnsi" w:eastAsia="Calibri" w:hAnsiTheme="minorHAnsi" w:cstheme="minorHAnsi"/>
        </w:rPr>
        <w:t xml:space="preserve">a] </w:t>
      </w:r>
      <w:r w:rsidRPr="00202526">
        <w:rPr>
          <w:rFonts w:asciiTheme="minorHAnsi" w:hAnsiTheme="minorHAnsi" w:cstheme="minorHAnsi"/>
        </w:rPr>
        <w:t xml:space="preserve">Jurisdiction – judges are constrained through their constitutive purpose and proves it’s a side constraint on what arguments they can vote on. </w:t>
      </w:r>
    </w:p>
    <w:p w14:paraId="6048A4D9" w14:textId="77777777" w:rsidR="00CF323A" w:rsidRPr="00202526" w:rsidRDefault="00CF323A" w:rsidP="00CF323A">
      <w:pPr>
        <w:pStyle w:val="Heading4"/>
        <w:rPr>
          <w:rFonts w:asciiTheme="minorHAnsi" w:hAnsiTheme="minorHAnsi" w:cstheme="minorHAnsi"/>
        </w:rPr>
      </w:pPr>
      <w:r w:rsidRPr="00202526">
        <w:rPr>
          <w:rFonts w:asciiTheme="minorHAnsi" w:hAnsiTheme="minorHAnsi" w:cstheme="minorHAnsi"/>
        </w:rPr>
        <w:t xml:space="preserve">b] Predictability – people base prep off the pregiven terms in the resolution. </w:t>
      </w:r>
    </w:p>
    <w:p w14:paraId="5DE8F897" w14:textId="77777777" w:rsidR="00CF323A" w:rsidRPr="00202526" w:rsidRDefault="00CF323A" w:rsidP="00CF323A">
      <w:pPr>
        <w:pStyle w:val="Heading4"/>
        <w:rPr>
          <w:rFonts w:asciiTheme="minorHAnsi" w:hAnsiTheme="minorHAnsi" w:cstheme="minorHAnsi"/>
        </w:rPr>
      </w:pPr>
      <w:r w:rsidRPr="00202526">
        <w:rPr>
          <w:rFonts w:asciiTheme="minorHAnsi" w:hAnsiTheme="minorHAnsi" w:cstheme="minorHAnsi"/>
        </w:rPr>
        <w:t>2] Isomorphism – alternative ROBs aren’t binary truth/false because of topic lit biases which increases intervention and takes the debate out of the hands of debaters.</w:t>
      </w:r>
    </w:p>
    <w:p w14:paraId="4D9597F0" w14:textId="77777777" w:rsidR="00CF323A" w:rsidRPr="00202526" w:rsidRDefault="00CF323A" w:rsidP="00CF323A">
      <w:pPr>
        <w:pStyle w:val="Heading4"/>
        <w:rPr>
          <w:rFonts w:asciiTheme="minorHAnsi" w:hAnsiTheme="minorHAnsi" w:cstheme="minorHAnsi"/>
        </w:rPr>
      </w:pPr>
      <w:r w:rsidRPr="00202526">
        <w:rPr>
          <w:rFonts w:asciiTheme="minorHAnsi" w:hAnsiTheme="minorHAnsi" w:cstheme="minorHAnsi"/>
        </w:rPr>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7EF2BF48" w14:textId="77777777" w:rsidR="00CF323A" w:rsidRPr="00202526" w:rsidRDefault="00CF323A" w:rsidP="00CF323A">
      <w:pPr>
        <w:pStyle w:val="Heading4"/>
        <w:rPr>
          <w:rFonts w:asciiTheme="minorHAnsi" w:hAnsiTheme="minorHAnsi" w:cstheme="minorHAnsi"/>
        </w:rPr>
      </w:pPr>
      <w:r w:rsidRPr="00202526">
        <w:rPr>
          <w:rFonts w:asciiTheme="minorHAnsi" w:hAnsiTheme="minorHAnsi" w:cstheme="minorHAnsi"/>
        </w:rPr>
        <w:t xml:space="preserve">4] Logic – any statement relies on a conception of truth to function – for example, I’m hungry is the same as its true that I’m hungry – logic is a litmus test for any argument and proves your ROB collapse since it relies on truth. </w:t>
      </w:r>
    </w:p>
    <w:p w14:paraId="0BF5D2FD" w14:textId="4435A11F" w:rsidR="00CF323A" w:rsidRPr="00202526" w:rsidRDefault="00AE39FB" w:rsidP="00AE39FB">
      <w:pPr>
        <w:pStyle w:val="Heading4"/>
        <w:rPr>
          <w:rFonts w:asciiTheme="minorHAnsi" w:hAnsiTheme="minorHAnsi" w:cstheme="minorHAnsi"/>
        </w:rPr>
      </w:pPr>
      <w:r w:rsidRPr="00202526">
        <w:rPr>
          <w:rFonts w:asciiTheme="minorHAnsi" w:hAnsiTheme="minorHAnsi" w:cstheme="minorHAnsi"/>
        </w:rPr>
        <w:t>Negate –</w:t>
      </w:r>
    </w:p>
    <w:p w14:paraId="4766E2B4" w14:textId="77777777" w:rsidR="00AE39FB" w:rsidRPr="00202526" w:rsidRDefault="00AE39FB" w:rsidP="00AE39FB">
      <w:pPr>
        <w:pStyle w:val="Heading4"/>
        <w:rPr>
          <w:rFonts w:asciiTheme="minorHAnsi" w:hAnsiTheme="minorHAnsi" w:cstheme="minorHAnsi"/>
        </w:rPr>
      </w:pPr>
      <w:r w:rsidRPr="00202526">
        <w:rPr>
          <w:rFonts w:asciiTheme="minorHAnsi" w:hAnsiTheme="minorHAnsi" w:cstheme="minorHAnsi"/>
        </w:rPr>
        <w:t xml:space="preserve">1] </w:t>
      </w:r>
      <w:r w:rsidRPr="00202526">
        <w:rPr>
          <w:rFonts w:asciiTheme="minorHAnsi" w:hAnsiTheme="minorHAnsi" w:cstheme="minorHAnsi"/>
        </w:rPr>
        <w:t xml:space="preserve">Paradox of induction. </w:t>
      </w:r>
    </w:p>
    <w:p w14:paraId="5113F46C" w14:textId="77777777" w:rsidR="00AE39FB" w:rsidRPr="00202526" w:rsidRDefault="00AE39FB" w:rsidP="00AE39FB">
      <w:pPr>
        <w:rPr>
          <w:rFonts w:asciiTheme="minorHAnsi" w:hAnsiTheme="minorHAnsi" w:cstheme="minorHAnsi"/>
        </w:rPr>
      </w:pPr>
      <w:r w:rsidRPr="00202526">
        <w:rPr>
          <w:rStyle w:val="Style13ptBold"/>
          <w:rFonts w:asciiTheme="minorHAnsi" w:hAnsiTheme="minorHAnsi" w:cstheme="minorHAnsi"/>
        </w:rPr>
        <w:t>Black’s quotes Hume</w:t>
      </w:r>
      <w:r w:rsidRPr="00202526">
        <w:rPr>
          <w:rFonts w:asciiTheme="minorHAnsi" w:hAnsiTheme="minorHAnsi" w:cstheme="minorHAnsi"/>
        </w:rPr>
        <w:t xml:space="preserve"> [Brackets Original. David Hume (Scottish Enlightenment philosopher, historian, economist, librarian and essayist). “The Paradox of Induction”. Black’s Academy. No Date. Accessed 12/18/21. </w:t>
      </w:r>
      <w:hyperlink r:id="rId8" w:history="1">
        <w:r w:rsidRPr="00202526">
          <w:rPr>
            <w:rStyle w:val="Hyperlink"/>
            <w:rFonts w:asciiTheme="minorHAnsi" w:hAnsiTheme="minorHAnsi" w:cstheme="minorHAnsi"/>
          </w:rPr>
          <w:t>https://www.blacksacademy.net/pages/px-015-pxqekj-paradox-induction.php</w:t>
        </w:r>
      </w:hyperlink>
      <w:r w:rsidRPr="00202526">
        <w:rPr>
          <w:rFonts w:asciiTheme="minorHAnsi" w:hAnsiTheme="minorHAnsi" w:cstheme="minorHAnsi"/>
        </w:rPr>
        <w:t xml:space="preserve"> //Xu]</w:t>
      </w:r>
    </w:p>
    <w:p w14:paraId="0594B5B2" w14:textId="77777777" w:rsidR="00AE39FB" w:rsidRPr="00202526" w:rsidRDefault="00AE39FB" w:rsidP="00AE39FB">
      <w:pPr>
        <w:rPr>
          <w:rFonts w:asciiTheme="minorHAnsi" w:hAnsiTheme="minorHAnsi" w:cstheme="minorHAnsi"/>
          <w:sz w:val="16"/>
        </w:rPr>
      </w:pPr>
      <w:r w:rsidRPr="00202526">
        <w:rPr>
          <w:rStyle w:val="Emphasis"/>
          <w:rFonts w:asciiTheme="minorHAnsi" w:hAnsiTheme="minorHAnsi" w:cstheme="minorHAnsi"/>
        </w:rPr>
        <w:t xml:space="preserve">The </w:t>
      </w:r>
      <w:r w:rsidRPr="00011948">
        <w:rPr>
          <w:rStyle w:val="Emphasis"/>
          <w:rFonts w:asciiTheme="minorHAnsi" w:hAnsiTheme="minorHAnsi" w:cstheme="minorHAnsi"/>
          <w:highlight w:val="green"/>
        </w:rPr>
        <w:t xml:space="preserve">paradox of induction </w:t>
      </w:r>
      <w:r w:rsidRPr="00202526">
        <w:rPr>
          <w:rStyle w:val="Emphasis"/>
          <w:rFonts w:asciiTheme="minorHAnsi" w:hAnsiTheme="minorHAnsi" w:cstheme="minorHAnsi"/>
        </w:rPr>
        <w:t xml:space="preserve">is the problem that in all scientific reasoning we form conclusions, called laws, that </w:t>
      </w:r>
      <w:r w:rsidRPr="00011948">
        <w:rPr>
          <w:rStyle w:val="Emphasis"/>
          <w:rFonts w:asciiTheme="minorHAnsi" w:hAnsiTheme="minorHAnsi" w:cstheme="minorHAnsi"/>
          <w:highlight w:val="green"/>
        </w:rPr>
        <w:t>are of</w:t>
      </w:r>
      <w:r w:rsidRPr="00202526">
        <w:rPr>
          <w:rStyle w:val="Emphasis"/>
          <w:rFonts w:asciiTheme="minorHAnsi" w:hAnsiTheme="minorHAnsi" w:cstheme="minorHAnsi"/>
        </w:rPr>
        <w:t xml:space="preserve"> a general nature; however, the </w:t>
      </w:r>
      <w:r w:rsidRPr="00011948">
        <w:rPr>
          <w:rStyle w:val="Emphasis"/>
          <w:rFonts w:asciiTheme="minorHAnsi" w:hAnsiTheme="minorHAnsi" w:cstheme="minorHAnsi"/>
          <w:highlight w:val="green"/>
        </w:rPr>
        <w:t>evidence</w:t>
      </w:r>
      <w:r w:rsidRPr="00202526">
        <w:rPr>
          <w:rStyle w:val="Emphasis"/>
          <w:rFonts w:asciiTheme="minorHAnsi" w:hAnsiTheme="minorHAnsi" w:cstheme="minorHAnsi"/>
        </w:rPr>
        <w:t xml:space="preserve"> we have for those laws is </w:t>
      </w:r>
      <w:r w:rsidRPr="00011948">
        <w:rPr>
          <w:rStyle w:val="Emphasis"/>
          <w:rFonts w:asciiTheme="minorHAnsi" w:hAnsiTheme="minorHAnsi" w:cstheme="minorHAnsi"/>
          <w:highlight w:val="green"/>
        </w:rPr>
        <w:t>based upon particular experiences</w:t>
      </w:r>
      <w:r w:rsidRPr="00202526">
        <w:rPr>
          <w:rStyle w:val="Emphasis"/>
          <w:rFonts w:asciiTheme="minorHAnsi" w:hAnsiTheme="minorHAnsi" w:cstheme="minorHAnsi"/>
        </w:rPr>
        <w:t xml:space="preserve">. For example, we form the conclusion that all </w:t>
      </w:r>
      <w:r w:rsidRPr="00011948">
        <w:rPr>
          <w:rStyle w:val="Emphasis"/>
          <w:rFonts w:asciiTheme="minorHAnsi" w:hAnsiTheme="minorHAnsi" w:cstheme="minorHAnsi"/>
          <w:highlight w:val="green"/>
        </w:rPr>
        <w:t>rays of light will be bend</w:t>
      </w:r>
      <w:r w:rsidRPr="00202526">
        <w:rPr>
          <w:rStyle w:val="Emphasis"/>
          <w:rFonts w:asciiTheme="minorHAnsi" w:hAnsiTheme="minorHAnsi" w:cstheme="minorHAnsi"/>
        </w:rPr>
        <w:t xml:space="preserve"> as the pass </w:t>
      </w:r>
      <w:r w:rsidRPr="00011948">
        <w:rPr>
          <w:rStyle w:val="Emphasis"/>
          <w:rFonts w:asciiTheme="minorHAnsi" w:hAnsiTheme="minorHAnsi" w:cstheme="minorHAnsi"/>
          <w:highlight w:val="green"/>
        </w:rPr>
        <w:t>from air into glass</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but</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we</w:t>
      </w:r>
      <w:r w:rsidRPr="00202526">
        <w:rPr>
          <w:rStyle w:val="Emphasis"/>
          <w:rFonts w:asciiTheme="minorHAnsi" w:hAnsiTheme="minorHAnsi" w:cstheme="minorHAnsi"/>
        </w:rPr>
        <w:t xml:space="preserve"> have </w:t>
      </w:r>
      <w:r w:rsidRPr="00011948">
        <w:rPr>
          <w:rStyle w:val="Emphasis"/>
          <w:rFonts w:asciiTheme="minorHAnsi" w:hAnsiTheme="minorHAnsi" w:cstheme="minorHAnsi"/>
          <w:highlight w:val="green"/>
        </w:rPr>
        <w:t>only</w:t>
      </w:r>
      <w:r w:rsidRPr="00202526">
        <w:rPr>
          <w:rStyle w:val="Emphasis"/>
          <w:rFonts w:asciiTheme="minorHAnsi" w:hAnsiTheme="minorHAnsi" w:cstheme="minorHAnsi"/>
        </w:rPr>
        <w:t xml:space="preserve"> ever </w:t>
      </w:r>
      <w:r w:rsidRPr="00011948">
        <w:rPr>
          <w:rStyle w:val="Emphasis"/>
          <w:rFonts w:asciiTheme="minorHAnsi" w:hAnsiTheme="minorHAnsi" w:cstheme="minorHAnsi"/>
          <w:highlight w:val="green"/>
        </w:rPr>
        <w:t xml:space="preserve">observed a finite </w:t>
      </w:r>
      <w:r w:rsidRPr="00202526">
        <w:rPr>
          <w:rStyle w:val="Emphasis"/>
          <w:rFonts w:asciiTheme="minorHAnsi" w:hAnsiTheme="minorHAnsi" w:cstheme="minorHAnsi"/>
        </w:rPr>
        <w:t xml:space="preserve">number of </w:t>
      </w:r>
      <w:r w:rsidRPr="00011948">
        <w:rPr>
          <w:rStyle w:val="Emphasis"/>
          <w:rFonts w:asciiTheme="minorHAnsi" w:hAnsiTheme="minorHAnsi" w:cstheme="minorHAnsi"/>
          <w:highlight w:val="green"/>
        </w:rPr>
        <w:t>instances</w:t>
      </w:r>
      <w:r w:rsidRPr="00202526">
        <w:rPr>
          <w:rStyle w:val="Emphasis"/>
          <w:rFonts w:asciiTheme="minorHAnsi" w:hAnsiTheme="minorHAnsi" w:cstheme="minorHAnsi"/>
        </w:rPr>
        <w:t xml:space="preserve"> of this law. </w:t>
      </w:r>
      <w:r w:rsidRPr="00202526">
        <w:rPr>
          <w:rFonts w:asciiTheme="minorHAnsi" w:hAnsiTheme="minorHAnsi" w:cstheme="minorHAnsi"/>
          <w:sz w:val="16"/>
        </w:rPr>
        <w:t>On further reflection we see that there is no necessary connection between something happening on one occasion and the same thing happening in like circumstances on another occasion. We are not directly acquainted with the “power” behind events that ensures the uniformity of nature throughout space and time.</w:t>
      </w:r>
    </w:p>
    <w:p w14:paraId="0FE41CF3" w14:textId="77777777" w:rsidR="00732979" w:rsidRPr="00202526" w:rsidRDefault="00732979" w:rsidP="00732979">
      <w:pPr>
        <w:pStyle w:val="Heading4"/>
        <w:rPr>
          <w:rFonts w:asciiTheme="minorHAnsi" w:hAnsiTheme="minorHAnsi" w:cstheme="minorHAnsi"/>
        </w:rPr>
      </w:pPr>
      <w:r w:rsidRPr="00202526">
        <w:rPr>
          <w:rFonts w:asciiTheme="minorHAnsi" w:hAnsiTheme="minorHAnsi" w:cstheme="minorHAnsi"/>
        </w:rPr>
        <w:t xml:space="preserve">2] </w:t>
      </w:r>
      <w:proofErr w:type="spellStart"/>
      <w:r w:rsidRPr="00202526">
        <w:rPr>
          <w:rFonts w:asciiTheme="minorHAnsi" w:hAnsiTheme="minorHAnsi" w:cstheme="minorHAnsi"/>
        </w:rPr>
        <w:t>Bonini’s</w:t>
      </w:r>
      <w:proofErr w:type="spellEnd"/>
      <w:r w:rsidRPr="00202526">
        <w:rPr>
          <w:rFonts w:asciiTheme="minorHAnsi" w:hAnsiTheme="minorHAnsi" w:cstheme="minorHAnsi"/>
        </w:rPr>
        <w:t xml:space="preserve"> Paradox</w:t>
      </w:r>
    </w:p>
    <w:p w14:paraId="3D373E4A" w14:textId="77777777" w:rsidR="00732979" w:rsidRPr="00202526" w:rsidRDefault="00732979" w:rsidP="00732979">
      <w:pPr>
        <w:spacing w:line="276" w:lineRule="auto"/>
        <w:rPr>
          <w:rFonts w:asciiTheme="minorHAnsi" w:hAnsiTheme="minorHAnsi" w:cstheme="minorHAnsi"/>
        </w:rPr>
      </w:pPr>
      <w:r w:rsidRPr="00202526">
        <w:rPr>
          <w:rStyle w:val="Style13ptBold"/>
          <w:rFonts w:asciiTheme="minorHAnsi" w:hAnsiTheme="minorHAnsi" w:cstheme="minorHAnsi"/>
        </w:rPr>
        <w:t xml:space="preserve">Wikipedia </w:t>
      </w:r>
      <w:r w:rsidRPr="00202526">
        <w:rPr>
          <w:rFonts w:asciiTheme="minorHAnsi" w:hAnsiTheme="minorHAnsi" w:cstheme="minorHAnsi"/>
        </w:rPr>
        <w:t xml:space="preserve">[Brackets Original. This card summarizes </w:t>
      </w:r>
      <w:proofErr w:type="spellStart"/>
      <w:r w:rsidRPr="00202526">
        <w:rPr>
          <w:rFonts w:asciiTheme="minorHAnsi" w:hAnsiTheme="minorHAnsi" w:cstheme="minorHAnsi"/>
        </w:rPr>
        <w:t>summarizes</w:t>
      </w:r>
      <w:proofErr w:type="spellEnd"/>
      <w:r w:rsidRPr="00202526">
        <w:rPr>
          <w:rFonts w:asciiTheme="minorHAnsi" w:hAnsiTheme="minorHAnsi" w:cstheme="minorHAnsi"/>
        </w:rPr>
        <w:t xml:space="preserve"> Dutton and Starbuck. John M. Dutton (He enrolled in Harvard Business School in 1955, graduated with an M.B.A. in 1957, taught at Purdue University Krannert School of Industrial Engineering in Lafayette, </w:t>
      </w:r>
      <w:proofErr w:type="spellStart"/>
      <w:r w:rsidRPr="00202526">
        <w:rPr>
          <w:rFonts w:asciiTheme="minorHAnsi" w:hAnsiTheme="minorHAnsi" w:cstheme="minorHAnsi"/>
        </w:rPr>
        <w:t>ris</w:t>
      </w:r>
      <w:proofErr w:type="spellEnd"/>
      <w:r w:rsidRPr="00202526">
        <w:rPr>
          <w:rFonts w:asciiTheme="minorHAnsi" w:hAnsiTheme="minorHAnsi" w:cstheme="minorHAnsi"/>
        </w:rPr>
        <w:t xml:space="preserve"> research included organizational behavior, computer simulation of human behavior, history of business technology, progress-principal studies, and strategic changes in the energy industry) and William Haynes Starbuck (graduated from Harvard University and the Carnegie Institute of Technology. He is an organizational scientist who has held professorships in social relations, sociology, business administration, and management). “</w:t>
      </w:r>
      <w:proofErr w:type="spellStart"/>
      <w:r w:rsidRPr="00202526">
        <w:rPr>
          <w:rFonts w:asciiTheme="minorHAnsi" w:hAnsiTheme="minorHAnsi" w:cstheme="minorHAnsi"/>
        </w:rPr>
        <w:t>Bonini's</w:t>
      </w:r>
      <w:proofErr w:type="spellEnd"/>
      <w:r w:rsidRPr="00202526">
        <w:rPr>
          <w:rFonts w:asciiTheme="minorHAnsi" w:hAnsiTheme="minorHAnsi" w:cstheme="minorHAnsi"/>
        </w:rPr>
        <w:t xml:space="preserve"> paradox”. Wikipedia. No Date. </w:t>
      </w:r>
      <w:hyperlink r:id="rId9" w:history="1">
        <w:r w:rsidRPr="00202526">
          <w:rPr>
            <w:rStyle w:val="Hyperlink"/>
            <w:rFonts w:asciiTheme="minorHAnsi" w:hAnsiTheme="minorHAnsi" w:cstheme="minorHAnsi"/>
          </w:rPr>
          <w:t>https://en.wikipedia.org/wiki/Bonini%27s_paradox</w:t>
        </w:r>
      </w:hyperlink>
      <w:r w:rsidRPr="00202526">
        <w:rPr>
          <w:rFonts w:asciiTheme="minorHAnsi" w:hAnsiTheme="minorHAnsi" w:cstheme="minorHAnsi"/>
        </w:rPr>
        <w:t xml:space="preserve"> //Xu]</w:t>
      </w:r>
    </w:p>
    <w:p w14:paraId="0B5D7693" w14:textId="77777777" w:rsidR="00732979" w:rsidRPr="00202526" w:rsidRDefault="00732979" w:rsidP="00732979">
      <w:pPr>
        <w:spacing w:after="0" w:line="276" w:lineRule="auto"/>
        <w:rPr>
          <w:rFonts w:asciiTheme="minorHAnsi" w:hAnsiTheme="minorHAnsi" w:cstheme="minorHAnsi"/>
          <w:sz w:val="12"/>
        </w:rPr>
      </w:pPr>
      <w:r w:rsidRPr="00202526">
        <w:rPr>
          <w:rFonts w:asciiTheme="minorHAnsi" w:hAnsiTheme="minorHAnsi" w:cstheme="minorHAnsi"/>
          <w:sz w:val="12"/>
        </w:rPr>
        <w:t>In modern discourse, the paradox was articulated by John M. Dutton and William H. Starbuck[2] "</w:t>
      </w:r>
      <w:r w:rsidRPr="00011948">
        <w:rPr>
          <w:rStyle w:val="StyleUnderline"/>
          <w:rFonts w:asciiTheme="minorHAnsi" w:hAnsiTheme="minorHAnsi" w:cstheme="minorHAnsi"/>
          <w:highlight w:val="green"/>
        </w:rPr>
        <w:t>As a model</w:t>
      </w:r>
      <w:r w:rsidRPr="00202526">
        <w:rPr>
          <w:rStyle w:val="StyleUnderline"/>
          <w:rFonts w:asciiTheme="minorHAnsi" w:hAnsiTheme="minorHAnsi" w:cstheme="minorHAnsi"/>
        </w:rPr>
        <w:t xml:space="preserve"> of a complex system </w:t>
      </w:r>
      <w:r w:rsidRPr="00011948">
        <w:rPr>
          <w:rStyle w:val="StyleUnderline"/>
          <w:rFonts w:asciiTheme="minorHAnsi" w:hAnsiTheme="minorHAnsi" w:cstheme="minorHAnsi"/>
          <w:highlight w:val="green"/>
        </w:rPr>
        <w:t>becomes</w:t>
      </w:r>
      <w:r w:rsidRPr="00202526">
        <w:rPr>
          <w:rStyle w:val="StyleUnderline"/>
          <w:rFonts w:asciiTheme="minorHAnsi" w:hAnsiTheme="minorHAnsi" w:cstheme="minorHAnsi"/>
        </w:rPr>
        <w:t xml:space="preserve"> more </w:t>
      </w:r>
      <w:r w:rsidRPr="00011948">
        <w:rPr>
          <w:rStyle w:val="StyleUnderline"/>
          <w:rFonts w:asciiTheme="minorHAnsi" w:hAnsiTheme="minorHAnsi" w:cstheme="minorHAnsi"/>
          <w:highlight w:val="green"/>
        </w:rPr>
        <w:t>complete</w:t>
      </w:r>
      <w:r w:rsidRPr="00202526">
        <w:rPr>
          <w:rStyle w:val="StyleUnderline"/>
          <w:rFonts w:asciiTheme="minorHAnsi" w:hAnsiTheme="minorHAnsi" w:cstheme="minorHAnsi"/>
        </w:rPr>
        <w:t xml:space="preserve">, </w:t>
      </w:r>
      <w:r w:rsidRPr="00011948">
        <w:rPr>
          <w:rStyle w:val="StyleUnderline"/>
          <w:rFonts w:asciiTheme="minorHAnsi" w:hAnsiTheme="minorHAnsi" w:cstheme="minorHAnsi"/>
          <w:highlight w:val="green"/>
        </w:rPr>
        <w:t>it becomes less understandable</w:t>
      </w:r>
      <w:r w:rsidRPr="00202526">
        <w:rPr>
          <w:rStyle w:val="StyleUnderline"/>
          <w:rFonts w:asciiTheme="minorHAnsi" w:hAnsiTheme="minorHAnsi" w:cstheme="minorHAnsi"/>
        </w:rPr>
        <w:t xml:space="preserve">. Alternatively, as a model grows more realistic, </w:t>
      </w:r>
      <w:r w:rsidRPr="00011948">
        <w:rPr>
          <w:rStyle w:val="StyleUnderline"/>
          <w:rFonts w:asciiTheme="minorHAnsi" w:hAnsiTheme="minorHAnsi" w:cstheme="minorHAnsi"/>
          <w:highlight w:val="green"/>
        </w:rPr>
        <w:t>it</w:t>
      </w:r>
      <w:r w:rsidRPr="00202526">
        <w:rPr>
          <w:rStyle w:val="StyleUnderline"/>
          <w:rFonts w:asciiTheme="minorHAnsi" w:hAnsiTheme="minorHAnsi" w:cstheme="minorHAnsi"/>
        </w:rPr>
        <w:t xml:space="preserve"> also </w:t>
      </w:r>
      <w:r w:rsidRPr="00011948">
        <w:rPr>
          <w:rStyle w:val="StyleUnderline"/>
          <w:rFonts w:asciiTheme="minorHAnsi" w:hAnsiTheme="minorHAnsi" w:cstheme="minorHAnsi"/>
          <w:highlight w:val="green"/>
        </w:rPr>
        <w:t>becomes</w:t>
      </w:r>
      <w:r w:rsidRPr="00202526">
        <w:rPr>
          <w:rStyle w:val="StyleUnderline"/>
          <w:rFonts w:asciiTheme="minorHAnsi" w:hAnsiTheme="minorHAnsi" w:cstheme="minorHAnsi"/>
        </w:rPr>
        <w:t xml:space="preserve"> </w:t>
      </w:r>
      <w:r w:rsidRPr="00011948">
        <w:rPr>
          <w:rStyle w:val="StyleUnderline"/>
          <w:rFonts w:asciiTheme="minorHAnsi" w:hAnsiTheme="minorHAnsi" w:cstheme="minorHAnsi"/>
          <w:highlight w:val="green"/>
        </w:rPr>
        <w:t>just as difficult to understand</w:t>
      </w:r>
      <w:r w:rsidRPr="00202526">
        <w:rPr>
          <w:rStyle w:val="StyleUnderline"/>
          <w:rFonts w:asciiTheme="minorHAnsi" w:hAnsiTheme="minorHAnsi" w:cstheme="minorHAnsi"/>
        </w:rPr>
        <w:t xml:space="preserve"> as the real-world processes it represents".[</w:t>
      </w:r>
      <w:r w:rsidRPr="00202526">
        <w:rPr>
          <w:rFonts w:asciiTheme="minorHAnsi" w:hAnsiTheme="minorHAnsi" w:cstheme="minorHAnsi"/>
          <w:sz w:val="12"/>
        </w:rPr>
        <w:t xml:space="preserve">3] </w:t>
      </w:r>
      <w:r w:rsidRPr="00202526">
        <w:rPr>
          <w:rStyle w:val="Emphasis"/>
          <w:rFonts w:asciiTheme="minorHAnsi" w:hAnsiTheme="minorHAnsi" w:cstheme="minorHAnsi"/>
        </w:rPr>
        <w:t xml:space="preserve">This paradox may be used by researchers to explain why complete </w:t>
      </w:r>
      <w:r w:rsidRPr="00011948">
        <w:rPr>
          <w:rStyle w:val="Emphasis"/>
          <w:rFonts w:asciiTheme="minorHAnsi" w:hAnsiTheme="minorHAnsi" w:cstheme="minorHAnsi"/>
          <w:highlight w:val="green"/>
        </w:rPr>
        <w:t>models of the human brain and thinking processes have</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not been created</w:t>
      </w:r>
      <w:r w:rsidRPr="00202526">
        <w:rPr>
          <w:rStyle w:val="Emphasis"/>
          <w:rFonts w:asciiTheme="minorHAnsi" w:hAnsiTheme="minorHAnsi" w:cstheme="minorHAnsi"/>
        </w:rPr>
        <w:t xml:space="preserve"> and will undoubtedly remain </w:t>
      </w:r>
      <w:r w:rsidRPr="00011948">
        <w:rPr>
          <w:rStyle w:val="Emphasis"/>
          <w:rFonts w:asciiTheme="minorHAnsi" w:hAnsiTheme="minorHAnsi" w:cstheme="minorHAnsi"/>
          <w:highlight w:val="green"/>
        </w:rPr>
        <w:t>difficult for years to come</w:t>
      </w:r>
      <w:r w:rsidRPr="00202526">
        <w:rPr>
          <w:rStyle w:val="Emphasis"/>
          <w:rFonts w:asciiTheme="minorHAnsi" w:hAnsiTheme="minorHAnsi" w:cstheme="minorHAnsi"/>
        </w:rPr>
        <w:t xml:space="preserve">. </w:t>
      </w:r>
      <w:r w:rsidRPr="00202526">
        <w:rPr>
          <w:rFonts w:asciiTheme="minorHAnsi" w:hAnsiTheme="minorHAnsi" w:cstheme="minorHAnsi"/>
          <w:sz w:val="12"/>
        </w:rPr>
        <w:t xml:space="preserve">This same paradox was observed earlier from a quote by philosopher-poet Paul Valéry, "Ce qui </w:t>
      </w:r>
      <w:proofErr w:type="spellStart"/>
      <w:r w:rsidRPr="00202526">
        <w:rPr>
          <w:rFonts w:asciiTheme="minorHAnsi" w:hAnsiTheme="minorHAnsi" w:cstheme="minorHAnsi"/>
          <w:sz w:val="12"/>
        </w:rPr>
        <w:t>est</w:t>
      </w:r>
      <w:proofErr w:type="spellEnd"/>
      <w:r w:rsidRPr="00202526">
        <w:rPr>
          <w:rFonts w:asciiTheme="minorHAnsi" w:hAnsiTheme="minorHAnsi" w:cstheme="minorHAnsi"/>
          <w:sz w:val="12"/>
        </w:rPr>
        <w:t xml:space="preserve"> simple </w:t>
      </w:r>
      <w:proofErr w:type="spellStart"/>
      <w:r w:rsidRPr="00202526">
        <w:rPr>
          <w:rFonts w:asciiTheme="minorHAnsi" w:hAnsiTheme="minorHAnsi" w:cstheme="minorHAnsi"/>
          <w:sz w:val="12"/>
        </w:rPr>
        <w:t>est</w:t>
      </w:r>
      <w:proofErr w:type="spellEnd"/>
      <w:r w:rsidRPr="00202526">
        <w:rPr>
          <w:rFonts w:asciiTheme="minorHAnsi" w:hAnsiTheme="minorHAnsi" w:cstheme="minorHAnsi"/>
          <w:sz w:val="12"/>
        </w:rPr>
        <w:t xml:space="preserve"> </w:t>
      </w:r>
      <w:proofErr w:type="spellStart"/>
      <w:r w:rsidRPr="00202526">
        <w:rPr>
          <w:rFonts w:asciiTheme="minorHAnsi" w:hAnsiTheme="minorHAnsi" w:cstheme="minorHAnsi"/>
          <w:sz w:val="12"/>
        </w:rPr>
        <w:t>toujours</w:t>
      </w:r>
      <w:proofErr w:type="spellEnd"/>
      <w:r w:rsidRPr="00202526">
        <w:rPr>
          <w:rFonts w:asciiTheme="minorHAnsi" w:hAnsiTheme="minorHAnsi" w:cstheme="minorHAnsi"/>
          <w:sz w:val="12"/>
        </w:rPr>
        <w:t xml:space="preserve"> faux. Ce qui ne </w:t>
      </w:r>
      <w:proofErr w:type="spellStart"/>
      <w:r w:rsidRPr="00202526">
        <w:rPr>
          <w:rFonts w:asciiTheme="minorHAnsi" w:hAnsiTheme="minorHAnsi" w:cstheme="minorHAnsi"/>
          <w:sz w:val="12"/>
        </w:rPr>
        <w:t>l’est</w:t>
      </w:r>
      <w:proofErr w:type="spellEnd"/>
      <w:r w:rsidRPr="00202526">
        <w:rPr>
          <w:rFonts w:asciiTheme="minorHAnsi" w:hAnsiTheme="minorHAnsi" w:cstheme="minorHAnsi"/>
          <w:sz w:val="12"/>
        </w:rPr>
        <w:t xml:space="preserve"> pas </w:t>
      </w:r>
      <w:proofErr w:type="spellStart"/>
      <w:r w:rsidRPr="00202526">
        <w:rPr>
          <w:rFonts w:asciiTheme="minorHAnsi" w:hAnsiTheme="minorHAnsi" w:cstheme="minorHAnsi"/>
          <w:sz w:val="12"/>
        </w:rPr>
        <w:t>est</w:t>
      </w:r>
      <w:proofErr w:type="spellEnd"/>
      <w:r w:rsidRPr="00202526">
        <w:rPr>
          <w:rFonts w:asciiTheme="minorHAnsi" w:hAnsiTheme="minorHAnsi" w:cstheme="minorHAnsi"/>
          <w:sz w:val="12"/>
        </w:rPr>
        <w:t xml:space="preserve"> </w:t>
      </w:r>
      <w:proofErr w:type="spellStart"/>
      <w:r w:rsidRPr="00202526">
        <w:rPr>
          <w:rFonts w:asciiTheme="minorHAnsi" w:hAnsiTheme="minorHAnsi" w:cstheme="minorHAnsi"/>
          <w:sz w:val="12"/>
        </w:rPr>
        <w:t>inutilisable</w:t>
      </w:r>
      <w:proofErr w:type="spellEnd"/>
      <w:r w:rsidRPr="00202526">
        <w:rPr>
          <w:rFonts w:asciiTheme="minorHAnsi" w:hAnsiTheme="minorHAnsi" w:cstheme="minorHAnsi"/>
          <w:sz w:val="12"/>
        </w:rPr>
        <w:t xml:space="preserve">".[4] ("A simple statement is bound to be untrue. One that is not simple cannot be utilized."[5]) Also, the same topic has been discussed by Richard </w:t>
      </w:r>
      <w:proofErr w:type="spellStart"/>
      <w:r w:rsidRPr="00202526">
        <w:rPr>
          <w:rFonts w:asciiTheme="minorHAnsi" w:hAnsiTheme="minorHAnsi" w:cstheme="minorHAnsi"/>
          <w:sz w:val="12"/>
        </w:rPr>
        <w:t>Levins</w:t>
      </w:r>
      <w:proofErr w:type="spellEnd"/>
      <w:r w:rsidRPr="00202526">
        <w:rPr>
          <w:rFonts w:asciiTheme="minorHAnsi" w:hAnsiTheme="minorHAnsi" w:cstheme="minorHAnsi"/>
          <w:sz w:val="12"/>
        </w:rPr>
        <w:t xml:space="preserve"> in his classic essay "The Strategy of Model Building in Population Biology", in stating that complex models have 'too many parameters to measure, leading to analytically insoluble equations that would exceed the capacity of our computers, but the results would have no meaning for us even if they could be solved.[6] (See </w:t>
      </w:r>
      <w:proofErr w:type="spellStart"/>
      <w:r w:rsidRPr="00202526">
        <w:rPr>
          <w:rFonts w:asciiTheme="minorHAnsi" w:hAnsiTheme="minorHAnsi" w:cstheme="minorHAnsi"/>
          <w:sz w:val="12"/>
        </w:rPr>
        <w:t>Orzack</w:t>
      </w:r>
      <w:proofErr w:type="spellEnd"/>
      <w:r w:rsidRPr="00202526">
        <w:rPr>
          <w:rFonts w:asciiTheme="minorHAnsi" w:hAnsiTheme="minorHAnsi" w:cstheme="minorHAnsi"/>
          <w:sz w:val="12"/>
        </w:rPr>
        <w:t xml:space="preserve"> and Sober, 1993; </w:t>
      </w:r>
      <w:proofErr w:type="spellStart"/>
      <w:r w:rsidRPr="00202526">
        <w:rPr>
          <w:rFonts w:asciiTheme="minorHAnsi" w:hAnsiTheme="minorHAnsi" w:cstheme="minorHAnsi"/>
          <w:sz w:val="12"/>
        </w:rPr>
        <w:t>Odenbaugh</w:t>
      </w:r>
      <w:proofErr w:type="spellEnd"/>
      <w:r w:rsidRPr="00202526">
        <w:rPr>
          <w:rFonts w:asciiTheme="minorHAnsi" w:hAnsiTheme="minorHAnsi" w:cstheme="minorHAnsi"/>
          <w:sz w:val="12"/>
        </w:rPr>
        <w:t>, 2006)</w:t>
      </w:r>
    </w:p>
    <w:p w14:paraId="59AFF379" w14:textId="77777777" w:rsidR="00FE48F1" w:rsidRPr="00202526" w:rsidRDefault="00FE48F1" w:rsidP="00FE48F1">
      <w:pPr>
        <w:pStyle w:val="Heading4"/>
        <w:rPr>
          <w:rFonts w:asciiTheme="minorHAnsi" w:hAnsiTheme="minorHAnsi" w:cstheme="minorHAnsi"/>
        </w:rPr>
      </w:pPr>
      <w:r w:rsidRPr="00202526">
        <w:rPr>
          <w:rFonts w:asciiTheme="minorHAnsi" w:hAnsiTheme="minorHAnsi" w:cstheme="minorHAnsi"/>
        </w:rPr>
        <w:t xml:space="preserve">3] </w:t>
      </w:r>
      <w:r w:rsidRPr="00202526">
        <w:rPr>
          <w:rFonts w:asciiTheme="minorHAnsi" w:hAnsiTheme="minorHAnsi" w:cstheme="minorHAnsi"/>
        </w:rPr>
        <w:t>Risk of offense to falsehood negates but risk of truth doesn’t affirm.</w:t>
      </w:r>
    </w:p>
    <w:p w14:paraId="4E1C5E12" w14:textId="77777777" w:rsidR="00FE48F1" w:rsidRPr="00202526" w:rsidRDefault="00FE48F1" w:rsidP="00FE48F1">
      <w:pPr>
        <w:rPr>
          <w:rFonts w:asciiTheme="minorHAnsi" w:eastAsia="Calibri" w:hAnsiTheme="minorHAnsi" w:cstheme="minorHAnsi"/>
          <w:sz w:val="14"/>
        </w:rPr>
      </w:pPr>
      <w:proofErr w:type="spellStart"/>
      <w:r w:rsidRPr="00202526">
        <w:rPr>
          <w:rFonts w:asciiTheme="minorHAnsi" w:eastAsia="Times New Roman" w:hAnsiTheme="minorHAnsi" w:cstheme="minorHAnsi"/>
          <w:b/>
          <w:iCs/>
          <w:sz w:val="26"/>
          <w:u w:val="single"/>
        </w:rPr>
        <w:t>Nickles</w:t>
      </w:r>
      <w:proofErr w:type="spellEnd"/>
      <w:r w:rsidRPr="00202526">
        <w:rPr>
          <w:rFonts w:asciiTheme="minorHAnsi" w:eastAsia="Calibri" w:hAnsiTheme="minorHAnsi" w:cstheme="minorHAnsi"/>
          <w:sz w:val="14"/>
        </w:rPr>
        <w:t xml:space="preserve">, Thomas. (Philosopher @ University of Nevada, Reno) "Falsifiability." New Dictionary of the History of Ideas. </w:t>
      </w:r>
      <w:r w:rsidRPr="00202526">
        <w:rPr>
          <w:rFonts w:asciiTheme="minorHAnsi" w:eastAsia="Calibri" w:hAnsiTheme="minorHAnsi" w:cstheme="minorHAnsi"/>
          <w:b/>
          <w:sz w:val="26"/>
          <w:szCs w:val="26"/>
          <w:u w:val="single"/>
        </w:rPr>
        <w:t>2005</w:t>
      </w:r>
      <w:r w:rsidRPr="00202526">
        <w:rPr>
          <w:rFonts w:asciiTheme="minorHAnsi" w:eastAsia="Calibri" w:hAnsiTheme="minorHAnsi" w:cstheme="minorHAnsi"/>
          <w:sz w:val="14"/>
        </w:rPr>
        <w:t xml:space="preserve">. , </w:t>
      </w:r>
      <w:hyperlink r:id="rId10" w:history="1">
        <w:r w:rsidRPr="00202526">
          <w:rPr>
            <w:rFonts w:asciiTheme="minorHAnsi" w:eastAsia="Calibri" w:hAnsiTheme="minorHAnsi" w:cstheme="minorHAnsi"/>
            <w:sz w:val="14"/>
          </w:rPr>
          <w:t>https://elearning.shisu.edu.cn/pluginfile.php/35320/mod_resource/content/1/Falsifiability%20%28Introduction%29.pdf</w:t>
        </w:r>
      </w:hyperlink>
      <w:r w:rsidRPr="00202526">
        <w:rPr>
          <w:rFonts w:asciiTheme="minorHAnsi" w:eastAsia="Calibri" w:hAnsiTheme="minorHAnsi" w:cstheme="minorHAnsi"/>
          <w:sz w:val="14"/>
        </w:rPr>
        <w:t xml:space="preserve"> ///AHS PB</w:t>
      </w:r>
    </w:p>
    <w:p w14:paraId="5872F3EF" w14:textId="4A057E78" w:rsidR="00AE39FB" w:rsidRPr="00202526" w:rsidRDefault="00FE48F1" w:rsidP="00BB7D8C">
      <w:pPr>
        <w:rPr>
          <w:rFonts w:asciiTheme="minorHAnsi" w:eastAsia="Calibri" w:hAnsiTheme="minorHAnsi" w:cstheme="minorHAnsi"/>
          <w:sz w:val="14"/>
        </w:rPr>
      </w:pPr>
      <w:r w:rsidRPr="00202526">
        <w:rPr>
          <w:rFonts w:asciiTheme="minorHAnsi" w:eastAsia="Calibri" w:hAnsiTheme="minorHAnsi" w:cstheme="minorHAnsi"/>
          <w:b/>
          <w:sz w:val="26"/>
          <w:szCs w:val="26"/>
          <w:u w:val="single"/>
        </w:rPr>
        <w:t>Falsifiable contrasts with verifiable. A claim is empirically verifiable if possible observation statements logically imply the truth of the claim. If actual observation statements do imply the claim, then it is verified. "This raven is black" verifies "There are black ravens."</w:t>
      </w:r>
      <w:r w:rsidRPr="00202526">
        <w:rPr>
          <w:rFonts w:asciiTheme="minorHAnsi" w:eastAsia="Calibri" w:hAnsiTheme="minorHAnsi" w:cstheme="minorHAnsi"/>
          <w:sz w:val="14"/>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w:t>
      </w:r>
      <w:proofErr w:type="spellStart"/>
      <w:r w:rsidRPr="00202526">
        <w:rPr>
          <w:rFonts w:asciiTheme="minorHAnsi" w:eastAsia="Calibri" w:hAnsiTheme="minorHAnsi" w:cstheme="minorHAnsi"/>
          <w:sz w:val="14"/>
        </w:rPr>
        <w:t>Logik</w:t>
      </w:r>
      <w:proofErr w:type="spellEnd"/>
      <w:r w:rsidRPr="00202526">
        <w:rPr>
          <w:rFonts w:asciiTheme="minorHAnsi" w:eastAsia="Calibri" w:hAnsiTheme="minorHAnsi" w:cstheme="minorHAnsi"/>
          <w:sz w:val="14"/>
        </w:rPr>
        <w:t xml:space="preserve"> der </w:t>
      </w:r>
      <w:proofErr w:type="spellStart"/>
      <w:r w:rsidRPr="00202526">
        <w:rPr>
          <w:rFonts w:asciiTheme="minorHAnsi" w:eastAsia="Calibri" w:hAnsiTheme="minorHAnsi" w:cstheme="minorHAnsi"/>
          <w:sz w:val="14"/>
        </w:rPr>
        <w:t>Forschung</w:t>
      </w:r>
      <w:proofErr w:type="spellEnd"/>
      <w:r w:rsidRPr="00202526">
        <w:rPr>
          <w:rFonts w:asciiTheme="minorHAnsi" w:eastAsia="Calibri" w:hAnsiTheme="minorHAnsi" w:cstheme="minorHAnsi"/>
          <w:sz w:val="14"/>
        </w:rPr>
        <w:t xml:space="preserve"> (1934; Logic of Scientific Discovery), Popper replied by rejecting the logical empiricists' concern with language and meaning and by noting that </w:t>
      </w:r>
      <w:r w:rsidRPr="00202526">
        <w:rPr>
          <w:rFonts w:asciiTheme="minorHAnsi" w:eastAsia="Calibri" w:hAnsiTheme="minorHAnsi" w:cstheme="minorHAnsi"/>
          <w:b/>
          <w:sz w:val="26"/>
          <w:szCs w:val="26"/>
          <w:u w:val="single"/>
        </w:rPr>
        <w:t>verifiability as a criterion</w:t>
      </w:r>
      <w:r w:rsidRPr="00202526">
        <w:rPr>
          <w:rFonts w:asciiTheme="minorHAnsi" w:eastAsia="Calibri" w:hAnsiTheme="minorHAnsi" w:cstheme="minorHAnsi"/>
          <w:sz w:val="14"/>
        </w:rPr>
        <w:t xml:space="preserve"> of demarcation </w:t>
      </w:r>
      <w:r w:rsidRPr="00202526">
        <w:rPr>
          <w:rFonts w:asciiTheme="minorHAnsi" w:eastAsia="Calibri" w:hAnsiTheme="minorHAnsi" w:cstheme="minorHAnsi"/>
          <w:b/>
          <w:sz w:val="26"/>
          <w:szCs w:val="26"/>
          <w:u w:val="single"/>
        </w:rPr>
        <w:t>excludes</w:t>
      </w:r>
      <w:r w:rsidRPr="00202526">
        <w:rPr>
          <w:rFonts w:asciiTheme="minorHAnsi" w:eastAsia="Calibri" w:hAnsiTheme="minorHAnsi" w:cstheme="minorHAnsi"/>
          <w:sz w:val="14"/>
        </w:rPr>
        <w:t xml:space="preserve"> scientific </w:t>
      </w:r>
      <w:r w:rsidRPr="00202526">
        <w:rPr>
          <w:rFonts w:asciiTheme="minorHAnsi" w:eastAsia="Calibri" w:hAnsiTheme="minorHAnsi" w:cstheme="minorHAnsi"/>
          <w:b/>
          <w:sz w:val="26"/>
          <w:szCs w:val="26"/>
          <w:u w:val="single"/>
        </w:rPr>
        <w:t>law</w:t>
      </w:r>
      <w:r w:rsidRPr="00202526">
        <w:rPr>
          <w:rFonts w:asciiTheme="minorHAnsi" w:eastAsia="Calibri" w:hAnsiTheme="minorHAnsi" w:cstheme="minorHAnsi"/>
          <w:sz w:val="14"/>
        </w:rPr>
        <w:t xml:space="preserve"> claims and thus the core of science </w:t>
      </w:r>
      <w:r w:rsidRPr="00202526">
        <w:rPr>
          <w:rFonts w:asciiTheme="minorHAnsi" w:eastAsia="Calibri" w:hAnsiTheme="minorHAnsi" w:cstheme="minorHAnsi"/>
          <w:b/>
          <w:sz w:val="26"/>
          <w:szCs w:val="26"/>
          <w:u w:val="single"/>
        </w:rPr>
        <w:t>itself. For</w:t>
      </w:r>
      <w:r w:rsidRPr="00202526">
        <w:rPr>
          <w:rFonts w:asciiTheme="minorHAnsi" w:eastAsia="Calibri" w:hAnsiTheme="minorHAnsi" w:cstheme="minorHAnsi"/>
          <w:sz w:val="14"/>
        </w:rPr>
        <w:t xml:space="preserve"> since </w:t>
      </w:r>
      <w:r w:rsidRPr="00011948">
        <w:rPr>
          <w:rFonts w:asciiTheme="minorHAnsi" w:eastAsia="Calibri" w:hAnsiTheme="minorHAnsi" w:cstheme="minorHAnsi"/>
          <w:b/>
          <w:sz w:val="26"/>
          <w:szCs w:val="26"/>
          <w:highlight w:val="green"/>
          <w:u w:val="single"/>
        </w:rPr>
        <w:t>a law claim</w:t>
      </w:r>
      <w:r w:rsidRPr="00202526">
        <w:rPr>
          <w:rFonts w:asciiTheme="minorHAnsi" w:eastAsia="Calibri" w:hAnsiTheme="minorHAnsi" w:cstheme="minorHAnsi"/>
          <w:sz w:val="14"/>
        </w:rPr>
        <w:t xml:space="preserve"> is universal in scope (in simplest form, "All A's everywhere and everywhen are B's"), it </w:t>
      </w:r>
      <w:r w:rsidRPr="00011948">
        <w:rPr>
          <w:rFonts w:asciiTheme="minorHAnsi" w:eastAsia="Calibri" w:hAnsiTheme="minorHAnsi" w:cstheme="minorHAnsi"/>
          <w:b/>
          <w:sz w:val="26"/>
          <w:szCs w:val="26"/>
          <w:highlight w:val="green"/>
          <w:u w:val="single"/>
        </w:rPr>
        <w:t>cannot</w:t>
      </w:r>
      <w:r w:rsidRPr="00202526">
        <w:rPr>
          <w:rFonts w:asciiTheme="minorHAnsi" w:eastAsia="Calibri" w:hAnsiTheme="minorHAnsi" w:cstheme="minorHAnsi"/>
          <w:b/>
          <w:sz w:val="26"/>
          <w:szCs w:val="26"/>
          <w:u w:val="single"/>
        </w:rPr>
        <w:t xml:space="preserve"> possibly </w:t>
      </w:r>
      <w:r w:rsidRPr="00011948">
        <w:rPr>
          <w:rFonts w:asciiTheme="minorHAnsi" w:eastAsia="Calibri" w:hAnsiTheme="minorHAnsi" w:cstheme="minorHAnsi"/>
          <w:b/>
          <w:sz w:val="26"/>
          <w:szCs w:val="26"/>
          <w:highlight w:val="green"/>
          <w:u w:val="single"/>
        </w:rPr>
        <w:t>be verified: there are always</w:t>
      </w:r>
      <w:r w:rsidRPr="00202526">
        <w:rPr>
          <w:rFonts w:asciiTheme="minorHAnsi" w:eastAsia="Calibri" w:hAnsiTheme="minorHAnsi" w:cstheme="minorHAnsi"/>
          <w:b/>
          <w:sz w:val="26"/>
          <w:szCs w:val="26"/>
          <w:u w:val="single"/>
        </w:rPr>
        <w:t xml:space="preserve"> actual or potential </w:t>
      </w:r>
      <w:r w:rsidRPr="00011948">
        <w:rPr>
          <w:rFonts w:asciiTheme="minorHAnsi" w:eastAsia="Calibri" w:hAnsiTheme="minorHAnsi" w:cstheme="minorHAnsi"/>
          <w:b/>
          <w:sz w:val="26"/>
          <w:szCs w:val="26"/>
          <w:highlight w:val="green"/>
          <w:u w:val="single"/>
        </w:rPr>
        <w:t>instances beyond those so far observed. Yet a</w:t>
      </w:r>
      <w:r w:rsidRPr="00202526">
        <w:rPr>
          <w:rFonts w:asciiTheme="minorHAnsi" w:eastAsia="Calibri" w:hAnsiTheme="minorHAnsi" w:cstheme="minorHAnsi"/>
          <w:sz w:val="14"/>
        </w:rPr>
        <w:t xml:space="preserve"> universal claim </w:t>
      </w:r>
      <w:r w:rsidRPr="00011948">
        <w:rPr>
          <w:rFonts w:asciiTheme="minorHAnsi" w:eastAsia="Calibri" w:hAnsiTheme="minorHAnsi" w:cstheme="minorHAnsi"/>
          <w:b/>
          <w:sz w:val="26"/>
          <w:szCs w:val="26"/>
          <w:highlight w:val="green"/>
          <w:u w:val="single"/>
        </w:rPr>
        <w:t>can be falsified by a single negative instance. The first</w:t>
      </w:r>
      <w:r w:rsidRPr="00202526">
        <w:rPr>
          <w:rFonts w:asciiTheme="minorHAnsi" w:eastAsia="Calibri" w:hAnsiTheme="minorHAnsi" w:cstheme="minorHAnsi"/>
          <w:b/>
          <w:sz w:val="26"/>
          <w:szCs w:val="26"/>
          <w:u w:val="single"/>
        </w:rPr>
        <w:t xml:space="preserve"> observed </w:t>
      </w:r>
      <w:r w:rsidRPr="00011948">
        <w:rPr>
          <w:rFonts w:asciiTheme="minorHAnsi" w:eastAsia="Calibri" w:hAnsiTheme="minorHAnsi" w:cstheme="minorHAnsi"/>
          <w:b/>
          <w:sz w:val="26"/>
          <w:szCs w:val="26"/>
          <w:highlight w:val="green"/>
          <w:u w:val="single"/>
        </w:rPr>
        <w:t>black swan refuted</w:t>
      </w:r>
      <w:r w:rsidRPr="00202526">
        <w:rPr>
          <w:rFonts w:asciiTheme="minorHAnsi" w:eastAsia="Calibri" w:hAnsiTheme="minorHAnsi" w:cstheme="minorHAnsi"/>
          <w:b/>
          <w:sz w:val="26"/>
          <w:szCs w:val="26"/>
          <w:u w:val="single"/>
        </w:rPr>
        <w:t xml:space="preserve"> the claim </w:t>
      </w:r>
      <w:r w:rsidRPr="00011948">
        <w:rPr>
          <w:rFonts w:asciiTheme="minorHAnsi" w:eastAsia="Calibri" w:hAnsiTheme="minorHAnsi" w:cstheme="minorHAnsi"/>
          <w:b/>
          <w:sz w:val="26"/>
          <w:szCs w:val="26"/>
          <w:highlight w:val="green"/>
          <w:u w:val="single"/>
        </w:rPr>
        <w:t>"All swans are white."</w:t>
      </w:r>
      <w:r w:rsidRPr="00202526">
        <w:rPr>
          <w:rFonts w:asciiTheme="minorHAnsi" w:eastAsia="Calibri" w:hAnsiTheme="minorHAnsi" w:cstheme="minorHAnsi"/>
          <w:sz w:val="14"/>
        </w:rPr>
        <w:t xml:space="preserve"> </w:t>
      </w:r>
    </w:p>
    <w:p w14:paraId="4FD1A360" w14:textId="0DD3EACD" w:rsidR="003618C9" w:rsidRPr="00202526" w:rsidRDefault="003618C9" w:rsidP="003618C9">
      <w:pPr>
        <w:pStyle w:val="Heading4"/>
        <w:rPr>
          <w:rFonts w:asciiTheme="minorHAnsi" w:hAnsiTheme="minorHAnsi" w:cstheme="minorHAnsi"/>
        </w:rPr>
      </w:pPr>
      <w:r w:rsidRPr="00202526">
        <w:rPr>
          <w:rFonts w:asciiTheme="minorHAnsi" w:eastAsia="Calibri" w:hAnsiTheme="minorHAnsi" w:cstheme="minorHAnsi"/>
        </w:rPr>
        <w:t xml:space="preserve">4] </w:t>
      </w:r>
      <w:r w:rsidRPr="00202526">
        <w:rPr>
          <w:rFonts w:asciiTheme="minorHAnsi" w:hAnsiTheme="minorHAnsi" w:cstheme="minorHAnsi"/>
        </w:rPr>
        <w:t xml:space="preserve">Linguistics – words are indeterminate since every claim requires </w:t>
      </w:r>
      <w:proofErr w:type="spellStart"/>
      <w:r w:rsidRPr="00202526">
        <w:rPr>
          <w:rFonts w:asciiTheme="minorHAnsi" w:hAnsiTheme="minorHAnsi" w:cstheme="minorHAnsi"/>
        </w:rPr>
        <w:t>a</w:t>
      </w:r>
      <w:proofErr w:type="spellEnd"/>
      <w:r w:rsidRPr="00202526">
        <w:rPr>
          <w:rFonts w:asciiTheme="minorHAnsi" w:hAnsiTheme="minorHAnsi" w:cstheme="minorHAnsi"/>
        </w:rPr>
        <w:t xml:space="preserve"> empirical verification, which is impossible given the arbitrariness of meaning. If I say, “The man is on the table”, that statement is true if and only if a certain man is on a certain table.</w:t>
      </w:r>
    </w:p>
    <w:p w14:paraId="15E3803C" w14:textId="162D7C87" w:rsidR="00690550" w:rsidRPr="00202526" w:rsidRDefault="00690550" w:rsidP="00690550">
      <w:pPr>
        <w:pStyle w:val="Heading4"/>
        <w:rPr>
          <w:rFonts w:asciiTheme="minorHAnsi" w:hAnsiTheme="minorHAnsi" w:cstheme="minorHAnsi"/>
        </w:rPr>
      </w:pPr>
      <w:r w:rsidRPr="00202526">
        <w:rPr>
          <w:rFonts w:asciiTheme="minorHAnsi" w:hAnsiTheme="minorHAnsi" w:cstheme="minorHAnsi"/>
        </w:rPr>
        <w:t>5] they also said objectivity is impossible</w:t>
      </w:r>
      <w:r w:rsidR="00C92AED" w:rsidRPr="00202526">
        <w:rPr>
          <w:rFonts w:asciiTheme="minorHAnsi" w:hAnsiTheme="minorHAnsi" w:cstheme="minorHAnsi"/>
        </w:rPr>
        <w:t xml:space="preserve"> – </w:t>
      </w:r>
    </w:p>
    <w:p w14:paraId="2603F077" w14:textId="6EFEC585" w:rsidR="00EB16CE" w:rsidRDefault="00EB16CE" w:rsidP="00EB16CE">
      <w:pPr>
        <w:pStyle w:val="Heading2"/>
        <w:rPr>
          <w:rFonts w:asciiTheme="minorHAnsi" w:hAnsiTheme="minorHAnsi" w:cstheme="minorHAnsi"/>
        </w:rPr>
      </w:pPr>
      <w:r w:rsidRPr="00202526">
        <w:rPr>
          <w:rFonts w:asciiTheme="minorHAnsi" w:hAnsiTheme="minorHAnsi" w:cstheme="minorHAnsi"/>
        </w:rPr>
        <w:t>4</w:t>
      </w:r>
    </w:p>
    <w:p w14:paraId="3EEC75EE" w14:textId="39D2D37D" w:rsidR="00842EE6" w:rsidRPr="00842EE6" w:rsidRDefault="00842EE6" w:rsidP="00842EE6">
      <w:pPr>
        <w:pStyle w:val="Heading4"/>
        <w:rPr>
          <w:rFonts w:asciiTheme="minorHAnsi" w:hAnsiTheme="minorHAnsi" w:cstheme="minorHAnsi"/>
        </w:rPr>
      </w:pPr>
      <w:r w:rsidRPr="00C32EFD">
        <w:rPr>
          <w:rFonts w:asciiTheme="minorHAnsi" w:hAnsiTheme="minorHAnsi" w:cstheme="minorHAnsi"/>
        </w:rPr>
        <w:t xml:space="preserve">Presumption and permissibility negates – a) more often false than true since I can prove something false in infinite ways b) real world policies require positive justification before being adopted – there’s </w:t>
      </w:r>
      <w:proofErr w:type="spellStart"/>
      <w:r w:rsidRPr="00C32EFD">
        <w:rPr>
          <w:rFonts w:asciiTheme="minorHAnsi" w:hAnsiTheme="minorHAnsi" w:cstheme="minorHAnsi"/>
        </w:rPr>
        <w:t>alwahys</w:t>
      </w:r>
      <w:proofErr w:type="spellEnd"/>
      <w:r w:rsidRPr="00C32EFD">
        <w:rPr>
          <w:rFonts w:asciiTheme="minorHAnsi" w:hAnsiTheme="minorHAnsi" w:cstheme="minorHAnsi"/>
        </w:rPr>
        <w:t xml:space="preserve"> an institutional DA to going through Congress c) permissibility can’t affirm since then anything would be ok which would justify racism – we should be safe and do nothing. </w:t>
      </w:r>
    </w:p>
    <w:p w14:paraId="04B5C58D" w14:textId="77777777" w:rsidR="005C239C" w:rsidRPr="00202526" w:rsidRDefault="005C239C" w:rsidP="005C239C">
      <w:pPr>
        <w:pStyle w:val="Heading4"/>
        <w:spacing w:before="0" w:line="276" w:lineRule="auto"/>
        <w:rPr>
          <w:rFonts w:asciiTheme="minorHAnsi" w:hAnsiTheme="minorHAnsi" w:cstheme="minorHAnsi"/>
          <w:u w:val="single"/>
        </w:rPr>
      </w:pPr>
      <w:r w:rsidRPr="00202526">
        <w:rPr>
          <w:rFonts w:asciiTheme="minorHAnsi" w:hAnsiTheme="minorHAnsi" w:cstheme="minorHAnsi"/>
          <w:u w:val="single"/>
        </w:rPr>
        <w:t xml:space="preserve">Practical Reason first – </w:t>
      </w:r>
    </w:p>
    <w:p w14:paraId="4C6858E3" w14:textId="77777777" w:rsidR="005C239C" w:rsidRPr="00202526" w:rsidRDefault="005C239C" w:rsidP="005C239C">
      <w:pPr>
        <w:pStyle w:val="Heading4"/>
        <w:spacing w:before="0" w:line="276" w:lineRule="auto"/>
        <w:rPr>
          <w:rFonts w:asciiTheme="minorHAnsi" w:hAnsiTheme="minorHAnsi" w:cstheme="minorHAnsi"/>
        </w:rPr>
      </w:pPr>
      <w:r w:rsidRPr="00202526">
        <w:rPr>
          <w:rFonts w:asciiTheme="minorHAnsi" w:hAnsiTheme="minorHAnsi" w:cstheme="minorHAnsi"/>
        </w:rPr>
        <w:t xml:space="preserve">1] Constitutivism – the only thing constitutive to subjectivity is reason. I could be dreaming or a brain in a vat but so all other forms of knowledge based on empirical circumstances are unreliable and doubtful. The only thing I know is that I am doubting and reasoning. </w:t>
      </w:r>
    </w:p>
    <w:p w14:paraId="5A26CBD0" w14:textId="77777777" w:rsidR="005C239C" w:rsidRPr="00202526" w:rsidRDefault="005C239C" w:rsidP="005C239C">
      <w:pPr>
        <w:pStyle w:val="Heading4"/>
        <w:rPr>
          <w:rFonts w:asciiTheme="minorHAnsi" w:hAnsiTheme="minorHAnsi" w:cstheme="minorHAnsi"/>
        </w:rPr>
      </w:pPr>
      <w:r w:rsidRPr="00202526">
        <w:rPr>
          <w:rFonts w:asciiTheme="minorHAnsi" w:hAnsiTheme="minorHAnsi" w:cstheme="minorHAnsi"/>
        </w:rPr>
        <w:t>2] Infinite Regress – a theory is only binding when you can answer “why should I do this?” and not continue to ask “why”. Only reason provides a deductive foundation since the question “why should I be rational” already concedes the authority of agency since your agency is at work.</w:t>
      </w:r>
    </w:p>
    <w:p w14:paraId="7B0CDEB7" w14:textId="77777777" w:rsidR="005C239C" w:rsidRPr="00202526" w:rsidRDefault="005C239C" w:rsidP="005C239C">
      <w:pPr>
        <w:pStyle w:val="Heading4"/>
        <w:rPr>
          <w:rFonts w:asciiTheme="minorHAnsi" w:hAnsiTheme="minorHAnsi" w:cstheme="minorHAnsi"/>
        </w:rPr>
      </w:pPr>
      <w:r w:rsidRPr="00202526">
        <w:rPr>
          <w:rFonts w:asciiTheme="minorHAnsi" w:hAnsiTheme="minorHAnsi" w:cstheme="minorHAnsi"/>
        </w:rPr>
        <w:t>Reason is universal and applies to everyone – it doesn’t make sense to say 2+2=4 for me but not for anyone else.</w:t>
      </w:r>
    </w:p>
    <w:p w14:paraId="37C90C64" w14:textId="77777777" w:rsidR="005C239C" w:rsidRPr="00202526" w:rsidRDefault="005C239C" w:rsidP="005C239C">
      <w:pPr>
        <w:pStyle w:val="Heading4"/>
        <w:spacing w:before="0" w:line="276" w:lineRule="auto"/>
        <w:rPr>
          <w:rFonts w:asciiTheme="minorHAnsi" w:hAnsiTheme="minorHAnsi" w:cstheme="minorHAnsi"/>
          <w:color w:val="000000" w:themeColor="text1"/>
        </w:rPr>
      </w:pPr>
      <w:r w:rsidRPr="00202526">
        <w:rPr>
          <w:rFonts w:asciiTheme="minorHAnsi" w:hAnsiTheme="minorHAnsi" w:cstheme="minorHAnsi"/>
          <w:color w:val="000000" w:themeColor="text1"/>
        </w:rPr>
        <w:t xml:space="preserve">The counter-methodology – vote neg for a liberation strategy of universal reason. This entails a starting point where we abstract from individual perspectives to understand the universal and use this starting point to apply it to empirical circumstances. </w:t>
      </w:r>
    </w:p>
    <w:p w14:paraId="73197744" w14:textId="77777777" w:rsidR="00B574C2" w:rsidRDefault="005C239C" w:rsidP="005C239C">
      <w:pPr>
        <w:pStyle w:val="Heading4"/>
        <w:spacing w:before="0" w:line="276" w:lineRule="auto"/>
        <w:rPr>
          <w:rFonts w:asciiTheme="minorHAnsi" w:hAnsiTheme="minorHAnsi" w:cstheme="minorHAnsi"/>
          <w:color w:val="000000" w:themeColor="text1"/>
        </w:rPr>
      </w:pPr>
      <w:r w:rsidRPr="00202526">
        <w:rPr>
          <w:rFonts w:asciiTheme="minorHAnsi" w:hAnsiTheme="minorHAnsi" w:cstheme="minorHAnsi"/>
          <w:color w:val="000000" w:themeColor="text1"/>
        </w:rPr>
        <w:t xml:space="preserve">No perms in a method debate – </w:t>
      </w:r>
    </w:p>
    <w:p w14:paraId="5622D138" w14:textId="77777777" w:rsidR="00B574C2" w:rsidRDefault="005C239C" w:rsidP="005C239C">
      <w:pPr>
        <w:pStyle w:val="Heading4"/>
        <w:spacing w:before="0" w:line="276" w:lineRule="auto"/>
        <w:rPr>
          <w:rFonts w:asciiTheme="minorHAnsi" w:hAnsiTheme="minorHAnsi" w:cstheme="minorHAnsi"/>
          <w:color w:val="000000" w:themeColor="text1"/>
        </w:rPr>
      </w:pPr>
      <w:r w:rsidRPr="00202526">
        <w:rPr>
          <w:rFonts w:asciiTheme="minorHAnsi" w:hAnsiTheme="minorHAnsi" w:cstheme="minorHAnsi"/>
          <w:color w:val="000000" w:themeColor="text1"/>
        </w:rPr>
        <w:t>a] It assumes fiat which doesn’t make sense. Their ROB forefronts the performance and method which a perm steals away</w:t>
      </w:r>
    </w:p>
    <w:p w14:paraId="25161E5B" w14:textId="77777777" w:rsidR="00B574C2" w:rsidRDefault="005C239C" w:rsidP="005C239C">
      <w:pPr>
        <w:pStyle w:val="Heading4"/>
        <w:spacing w:before="0" w:line="276" w:lineRule="auto"/>
        <w:rPr>
          <w:rFonts w:asciiTheme="minorHAnsi" w:hAnsiTheme="minorHAnsi" w:cstheme="minorHAnsi"/>
          <w:color w:val="000000" w:themeColor="text1"/>
        </w:rPr>
      </w:pPr>
      <w:r w:rsidRPr="00202526">
        <w:rPr>
          <w:rFonts w:asciiTheme="minorHAnsi" w:hAnsiTheme="minorHAnsi" w:cstheme="minorHAnsi"/>
          <w:color w:val="000000" w:themeColor="text1"/>
        </w:rPr>
        <w:t xml:space="preserve">b] non-T </w:t>
      </w:r>
      <w:proofErr w:type="spellStart"/>
      <w:r w:rsidRPr="00202526">
        <w:rPr>
          <w:rFonts w:asciiTheme="minorHAnsi" w:hAnsiTheme="minorHAnsi" w:cstheme="minorHAnsi"/>
          <w:color w:val="000000" w:themeColor="text1"/>
        </w:rPr>
        <w:t>affs</w:t>
      </w:r>
      <w:proofErr w:type="spellEnd"/>
      <w:r w:rsidRPr="00202526">
        <w:rPr>
          <w:rFonts w:asciiTheme="minorHAnsi" w:hAnsiTheme="minorHAnsi" w:cstheme="minorHAnsi"/>
          <w:color w:val="000000" w:themeColor="text1"/>
        </w:rPr>
        <w:t xml:space="preserve"> can defend anything – the burden is on them to prove their advocacy is the best solution to their problem </w:t>
      </w:r>
    </w:p>
    <w:p w14:paraId="36ED202F" w14:textId="36E5B323" w:rsidR="005C239C" w:rsidRPr="00202526" w:rsidRDefault="005C239C" w:rsidP="005C239C">
      <w:pPr>
        <w:pStyle w:val="Heading4"/>
        <w:spacing w:before="0" w:line="276" w:lineRule="auto"/>
        <w:rPr>
          <w:rFonts w:asciiTheme="minorHAnsi" w:hAnsiTheme="minorHAnsi" w:cstheme="minorHAnsi"/>
          <w:color w:val="000000" w:themeColor="text1"/>
        </w:rPr>
      </w:pPr>
      <w:r w:rsidRPr="00202526">
        <w:rPr>
          <w:rFonts w:asciiTheme="minorHAnsi" w:hAnsiTheme="minorHAnsi" w:cstheme="minorHAnsi"/>
          <w:color w:val="000000" w:themeColor="text1"/>
        </w:rPr>
        <w:t>c] you should hold them to the method they defended in the 1AC since anything else is severance which endorses bad scholarship as it’s a debate of methods.</w:t>
      </w:r>
    </w:p>
    <w:p w14:paraId="41F88C55" w14:textId="77777777" w:rsidR="005C239C" w:rsidRPr="00202526" w:rsidRDefault="005C239C" w:rsidP="005C239C">
      <w:pPr>
        <w:pStyle w:val="Heading4"/>
        <w:spacing w:before="0" w:line="276" w:lineRule="auto"/>
        <w:rPr>
          <w:rFonts w:asciiTheme="minorHAnsi" w:hAnsiTheme="minorHAnsi" w:cstheme="minorHAnsi"/>
        </w:rPr>
      </w:pPr>
      <w:r w:rsidRPr="00202526">
        <w:rPr>
          <w:rFonts w:asciiTheme="minorHAnsi" w:hAnsiTheme="minorHAnsi" w:cstheme="minorHAnsi"/>
        </w:rPr>
        <w:t xml:space="preserve">Prefer Additionally – </w:t>
      </w:r>
    </w:p>
    <w:p w14:paraId="772C69E0" w14:textId="77777777" w:rsidR="005C239C" w:rsidRPr="00202526" w:rsidRDefault="005C239C" w:rsidP="005C239C">
      <w:pPr>
        <w:pStyle w:val="Heading4"/>
        <w:spacing w:before="0" w:line="276" w:lineRule="auto"/>
        <w:rPr>
          <w:rFonts w:asciiTheme="minorHAnsi" w:hAnsiTheme="minorHAnsi" w:cstheme="minorHAnsi"/>
        </w:rPr>
      </w:pPr>
      <w:r w:rsidRPr="00202526">
        <w:rPr>
          <w:rFonts w:asciiTheme="minorHAnsi" w:hAnsiTheme="minorHAnsi" w:cstheme="minorHAnsi"/>
        </w:rPr>
        <w:t>1] Performativity – when you enter debate, you presume that you will be free in round because of reciprocally enforced constraints which means objections are impossible and should be ignored on face.</w:t>
      </w:r>
    </w:p>
    <w:p w14:paraId="360A8B1E" w14:textId="77777777" w:rsidR="00B574C2" w:rsidRDefault="005C239C" w:rsidP="005C239C">
      <w:pPr>
        <w:pStyle w:val="Heading4"/>
        <w:spacing w:before="0" w:line="276" w:lineRule="auto"/>
        <w:rPr>
          <w:rFonts w:asciiTheme="minorHAnsi" w:hAnsiTheme="minorHAnsi" w:cstheme="minorHAnsi"/>
        </w:rPr>
      </w:pPr>
      <w:r w:rsidRPr="00202526">
        <w:rPr>
          <w:rFonts w:asciiTheme="minorHAnsi" w:hAnsiTheme="minorHAnsi" w:cstheme="minorHAnsi"/>
        </w:rPr>
        <w:t xml:space="preserve">2] Ideal Theory Good – </w:t>
      </w:r>
    </w:p>
    <w:p w14:paraId="6CC8BDB9" w14:textId="77777777" w:rsidR="00B574C2" w:rsidRDefault="005C239C" w:rsidP="005C239C">
      <w:pPr>
        <w:pStyle w:val="Heading4"/>
        <w:spacing w:before="0" w:line="276" w:lineRule="auto"/>
        <w:rPr>
          <w:rFonts w:asciiTheme="minorHAnsi" w:hAnsiTheme="minorHAnsi" w:cstheme="minorHAnsi"/>
        </w:rPr>
      </w:pPr>
      <w:r w:rsidRPr="00202526">
        <w:rPr>
          <w:rFonts w:asciiTheme="minorHAnsi" w:hAnsiTheme="minorHAnsi" w:cstheme="minorHAnsi"/>
        </w:rPr>
        <w:t xml:space="preserve">a] Sequencing – we need an ideal world to envision to work towards so only ideal theory can guide action </w:t>
      </w:r>
    </w:p>
    <w:p w14:paraId="7DE69DC6" w14:textId="4D87C621" w:rsidR="005C239C" w:rsidRPr="00202526" w:rsidRDefault="005C239C" w:rsidP="005C239C">
      <w:pPr>
        <w:pStyle w:val="Heading4"/>
        <w:spacing w:before="0" w:line="276" w:lineRule="auto"/>
        <w:rPr>
          <w:rFonts w:asciiTheme="minorHAnsi" w:hAnsiTheme="minorHAnsi" w:cstheme="minorHAnsi"/>
        </w:rPr>
      </w:pPr>
      <w:r w:rsidRPr="00202526">
        <w:rPr>
          <w:rFonts w:asciiTheme="minorHAnsi" w:hAnsiTheme="minorHAnsi" w:cstheme="minorHAnsi"/>
        </w:rPr>
        <w:t xml:space="preserve">b] Relativity Problem – We can’t assign universal obligation since non-ideal theory commits us to understanding individual circumstances which is radically different for each person </w:t>
      </w:r>
    </w:p>
    <w:p w14:paraId="133FA83F" w14:textId="77777777" w:rsidR="005C239C" w:rsidRPr="00202526" w:rsidRDefault="005C239C" w:rsidP="005C239C">
      <w:pPr>
        <w:pStyle w:val="Heading4"/>
        <w:rPr>
          <w:rFonts w:asciiTheme="minorHAnsi" w:hAnsiTheme="minorHAnsi" w:cstheme="minorHAnsi"/>
        </w:rPr>
      </w:pPr>
      <w:r w:rsidRPr="00202526">
        <w:rPr>
          <w:rFonts w:asciiTheme="minorHAnsi" w:hAnsiTheme="minorHAnsi" w:cstheme="minorHAnsi"/>
        </w:rPr>
        <w:t>3] Consistent action through egalitarian recognition of humanity solves oppression – viewing others through equal personhood along with adoption of principles of universality are key to mutual recognition.</w:t>
      </w:r>
    </w:p>
    <w:p w14:paraId="0C264159" w14:textId="77777777" w:rsidR="005C239C" w:rsidRPr="00202526" w:rsidRDefault="005C239C" w:rsidP="005C239C">
      <w:pPr>
        <w:spacing w:after="0" w:line="276" w:lineRule="auto"/>
        <w:rPr>
          <w:rFonts w:asciiTheme="minorHAnsi" w:hAnsiTheme="minorHAnsi" w:cstheme="minorHAnsi"/>
          <w:sz w:val="16"/>
          <w:szCs w:val="16"/>
        </w:rPr>
      </w:pPr>
      <w:r w:rsidRPr="00202526">
        <w:rPr>
          <w:rFonts w:asciiTheme="minorHAnsi" w:hAnsiTheme="minorHAnsi" w:cstheme="minorHAnsi"/>
          <w:b/>
          <w:bCs/>
          <w:sz w:val="26"/>
          <w:szCs w:val="26"/>
        </w:rPr>
        <w:t>Mills 18</w:t>
      </w:r>
      <w:r w:rsidRPr="00202526">
        <w:rPr>
          <w:rFonts w:asciiTheme="minorHAnsi" w:hAnsiTheme="minorHAnsi" w:cstheme="minorHAnsi"/>
          <w:sz w:val="16"/>
          <w:szCs w:val="16"/>
        </w:rPr>
        <w:t xml:space="preserve"> Charles W. Mills. “Black Radical Kantianism.” Res </w:t>
      </w:r>
      <w:proofErr w:type="spellStart"/>
      <w:r w:rsidRPr="00202526">
        <w:rPr>
          <w:rFonts w:asciiTheme="minorHAnsi" w:hAnsiTheme="minorHAnsi" w:cstheme="minorHAnsi"/>
          <w:sz w:val="16"/>
          <w:szCs w:val="16"/>
        </w:rPr>
        <w:t>Philosophica</w:t>
      </w:r>
      <w:proofErr w:type="spellEnd"/>
      <w:r w:rsidRPr="00202526">
        <w:rPr>
          <w:rFonts w:asciiTheme="minorHAnsi" w:hAnsiTheme="minorHAnsi" w:cstheme="minorHAnsi"/>
          <w:sz w:val="16"/>
          <w:szCs w:val="16"/>
        </w:rPr>
        <w:t>, Vol. 95, No. 1, January 2018, pp. 1–33 https:// doi.org/ 10.11612/ resphil.1622 SJCP//JG</w:t>
      </w:r>
    </w:p>
    <w:p w14:paraId="32A5993F" w14:textId="77777777" w:rsidR="005C239C" w:rsidRPr="00202526" w:rsidRDefault="005C239C" w:rsidP="005C239C">
      <w:pPr>
        <w:spacing w:after="0" w:line="276" w:lineRule="auto"/>
        <w:rPr>
          <w:rFonts w:asciiTheme="minorHAnsi" w:hAnsiTheme="minorHAnsi" w:cstheme="minorHAnsi"/>
          <w:sz w:val="14"/>
        </w:rPr>
      </w:pPr>
      <w:r w:rsidRPr="00202526">
        <w:rPr>
          <w:rStyle w:val="Emphasis"/>
          <w:rFonts w:asciiTheme="minorHAnsi" w:hAnsiTheme="minorHAnsi" w:cstheme="minorHAnsi"/>
        </w:rPr>
        <w:t xml:space="preserve">So the </w:t>
      </w:r>
      <w:r w:rsidRPr="00011948">
        <w:rPr>
          <w:rStyle w:val="Emphasis"/>
          <w:rFonts w:asciiTheme="minorHAnsi" w:hAnsiTheme="minorHAnsi" w:cstheme="minorHAnsi"/>
          <w:highlight w:val="green"/>
        </w:rPr>
        <w:t>common theme is</w:t>
      </w:r>
      <w:r w:rsidRPr="00202526">
        <w:rPr>
          <w:rStyle w:val="Emphasis"/>
          <w:rFonts w:asciiTheme="minorHAnsi" w:hAnsiTheme="minorHAnsi" w:cstheme="minorHAnsi"/>
        </w:rPr>
        <w:t xml:space="preserve"> the </w:t>
      </w:r>
      <w:r w:rsidRPr="00011948">
        <w:rPr>
          <w:rStyle w:val="Emphasis"/>
          <w:rFonts w:asciiTheme="minorHAnsi" w:hAnsiTheme="minorHAnsi" w:cstheme="minorHAnsi"/>
          <w:highlight w:val="green"/>
        </w:rPr>
        <w:t>demand for equal recognition</w:t>
      </w:r>
      <w:r w:rsidRPr="00202526">
        <w:rPr>
          <w:rStyle w:val="Emphasis"/>
          <w:rFonts w:asciiTheme="minorHAnsi" w:hAnsiTheme="minorHAnsi" w:cstheme="minorHAnsi"/>
        </w:rPr>
        <w:t xml:space="preserve">, equal </w:t>
      </w:r>
      <w:r w:rsidRPr="00011948">
        <w:rPr>
          <w:rStyle w:val="Emphasis"/>
          <w:rFonts w:asciiTheme="minorHAnsi" w:hAnsiTheme="minorHAnsi" w:cstheme="minorHAnsi"/>
          <w:highlight w:val="green"/>
        </w:rPr>
        <w:t>dignity</w:t>
      </w:r>
      <w:r w:rsidRPr="00202526">
        <w:rPr>
          <w:rStyle w:val="Emphasis"/>
          <w:rFonts w:asciiTheme="minorHAnsi" w:hAnsiTheme="minorHAnsi" w:cstheme="minorHAnsi"/>
        </w:rPr>
        <w:t xml:space="preserve">, equal </w:t>
      </w:r>
      <w:r w:rsidRPr="00011948">
        <w:rPr>
          <w:rStyle w:val="Emphasis"/>
          <w:rFonts w:asciiTheme="minorHAnsi" w:hAnsiTheme="minorHAnsi" w:cstheme="minorHAnsi"/>
          <w:highlight w:val="green"/>
        </w:rPr>
        <w:t>respect</w:t>
      </w:r>
      <w:r w:rsidRPr="00202526">
        <w:rPr>
          <w:rStyle w:val="Emphasis"/>
          <w:rFonts w:asciiTheme="minorHAnsi" w:hAnsiTheme="minorHAnsi" w:cstheme="minorHAnsi"/>
        </w:rPr>
        <w:t xml:space="preserve">, equal </w:t>
      </w:r>
      <w:r w:rsidRPr="00011948">
        <w:rPr>
          <w:rStyle w:val="Emphasis"/>
          <w:rFonts w:asciiTheme="minorHAnsi" w:hAnsiTheme="minorHAnsi" w:cstheme="minorHAnsi"/>
          <w:highlight w:val="green"/>
        </w:rPr>
        <w:t>personhood</w:t>
      </w:r>
      <w:r w:rsidRPr="00202526">
        <w:rPr>
          <w:rStyle w:val="Emphasis"/>
          <w:rFonts w:asciiTheme="minorHAnsi" w:hAnsiTheme="minorHAnsi" w:cstheme="minorHAnsi"/>
        </w:rPr>
        <w:t xml:space="preserve">, in a white-supremacist world where disrespect rather than respect is the norm, the default mode, for blacks. A </w:t>
      </w:r>
      <w:proofErr w:type="spellStart"/>
      <w:r w:rsidRPr="00011948">
        <w:rPr>
          <w:rStyle w:val="Emphasis"/>
          <w:rFonts w:asciiTheme="minorHAnsi" w:hAnsiTheme="minorHAnsi" w:cstheme="minorHAnsi"/>
          <w:highlight w:val="green"/>
        </w:rPr>
        <w:t>racesensitive</w:t>
      </w:r>
      <w:proofErr w:type="spellEnd"/>
      <w:r w:rsidRPr="00011948">
        <w:rPr>
          <w:rStyle w:val="Emphasis"/>
          <w:rFonts w:asciiTheme="minorHAnsi" w:hAnsiTheme="minorHAnsi" w:cstheme="minorHAnsi"/>
          <w:highlight w:val="green"/>
        </w:rPr>
        <w:t xml:space="preserve"> Kantianism</w:t>
      </w:r>
      <w:r w:rsidRPr="00202526">
        <w:rPr>
          <w:rStyle w:val="Emphasis"/>
          <w:rFonts w:asciiTheme="minorHAnsi" w:hAnsiTheme="minorHAnsi" w:cstheme="minorHAnsi"/>
        </w:rPr>
        <w:t xml:space="preserve"> not merely purged of Kant’s own racism but </w:t>
      </w:r>
      <w:r w:rsidRPr="00011948">
        <w:rPr>
          <w:rStyle w:val="Emphasis"/>
          <w:rFonts w:asciiTheme="minorHAnsi" w:hAnsiTheme="minorHAnsi" w:cstheme="minorHAnsi"/>
          <w:highlight w:val="green"/>
        </w:rPr>
        <w:t>attuned</w:t>
      </w:r>
      <w:r w:rsidRPr="00202526">
        <w:rPr>
          <w:rFonts w:asciiTheme="minorHAnsi" w:hAnsiTheme="minorHAnsi" w:cstheme="minorHAnsi"/>
          <w:sz w:val="14"/>
        </w:rPr>
        <w:t xml:space="preserve"> (in a way nominally color-blind Kantianism is not) </w:t>
      </w:r>
      <w:r w:rsidRPr="00011948">
        <w:rPr>
          <w:rStyle w:val="Emphasis"/>
          <w:rFonts w:asciiTheme="minorHAnsi" w:hAnsiTheme="minorHAnsi" w:cstheme="minorHAnsi"/>
          <w:highlight w:val="green"/>
        </w:rPr>
        <w:t>to</w:t>
      </w:r>
      <w:r w:rsidRPr="00202526">
        <w:rPr>
          <w:rStyle w:val="Emphasis"/>
          <w:rFonts w:asciiTheme="minorHAnsi" w:hAnsiTheme="minorHAnsi" w:cstheme="minorHAnsi"/>
        </w:rPr>
        <w:t xml:space="preserve"> these </w:t>
      </w:r>
      <w:r w:rsidRPr="00011948">
        <w:rPr>
          <w:rStyle w:val="Emphasis"/>
          <w:rFonts w:asciiTheme="minorHAnsi" w:hAnsiTheme="minorHAnsi" w:cstheme="minorHAnsi"/>
          <w:highlight w:val="green"/>
        </w:rPr>
        <w:t>racially demarcated</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particularities</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for</w:t>
      </w:r>
      <w:r w:rsidRPr="00202526">
        <w:rPr>
          <w:rStyle w:val="Emphasis"/>
          <w:rFonts w:asciiTheme="minorHAnsi" w:hAnsiTheme="minorHAnsi" w:cstheme="minorHAnsi"/>
        </w:rPr>
        <w:t xml:space="preserve"> the </w:t>
      </w:r>
      <w:r w:rsidRPr="00011948">
        <w:rPr>
          <w:rStyle w:val="Emphasis"/>
          <w:rFonts w:asciiTheme="minorHAnsi" w:hAnsiTheme="minorHAnsi" w:cstheme="minorHAnsi"/>
          <w:highlight w:val="green"/>
        </w:rPr>
        <w:t>different sub-sections of the human population</w:t>
      </w:r>
      <w:r w:rsidRPr="00202526">
        <w:rPr>
          <w:rStyle w:val="Emphasis"/>
          <w:rFonts w:asciiTheme="minorHAnsi" w:hAnsiTheme="minorHAnsi" w:cstheme="minorHAnsi"/>
        </w:rPr>
        <w:t xml:space="preserve">— a black radical Kantianism—will thus </w:t>
      </w:r>
      <w:r w:rsidRPr="00011948">
        <w:rPr>
          <w:rStyle w:val="Emphasis"/>
          <w:rFonts w:asciiTheme="minorHAnsi" w:hAnsiTheme="minorHAnsi" w:cstheme="minorHAnsi"/>
          <w:highlight w:val="green"/>
        </w:rPr>
        <w:t>understand</w:t>
      </w:r>
      <w:r w:rsidRPr="00202526">
        <w:rPr>
          <w:rStyle w:val="Emphasis"/>
          <w:rFonts w:asciiTheme="minorHAnsi" w:hAnsiTheme="minorHAnsi" w:cstheme="minorHAnsi"/>
        </w:rPr>
        <w:t xml:space="preserve"> the </w:t>
      </w:r>
      <w:r w:rsidRPr="00011948">
        <w:rPr>
          <w:rStyle w:val="Emphasis"/>
          <w:rFonts w:asciiTheme="minorHAnsi" w:hAnsiTheme="minorHAnsi" w:cstheme="minorHAnsi"/>
          <w:highlight w:val="green"/>
        </w:rPr>
        <w:t>need to “universalize</w:t>
      </w:r>
      <w:r w:rsidRPr="00202526">
        <w:rPr>
          <w:rStyle w:val="Emphasis"/>
          <w:rFonts w:asciiTheme="minorHAnsi" w:hAnsiTheme="minorHAnsi" w:cstheme="minorHAnsi"/>
        </w:rPr>
        <w:t xml:space="preserve">” the </w:t>
      </w:r>
      <w:r w:rsidRPr="00011948">
        <w:rPr>
          <w:rStyle w:val="Emphasis"/>
          <w:rFonts w:asciiTheme="minorHAnsi" w:hAnsiTheme="minorHAnsi" w:cstheme="minorHAnsi"/>
          <w:highlight w:val="green"/>
        </w:rPr>
        <w:t>categorical imperative</w:t>
      </w:r>
      <w:r w:rsidRPr="00202526">
        <w:rPr>
          <w:rStyle w:val="Emphasis"/>
          <w:rFonts w:asciiTheme="minorHAnsi" w:hAnsiTheme="minorHAnsi" w:cstheme="minorHAnsi"/>
        </w:rPr>
        <w:t xml:space="preserve"> in a very different way </w:t>
      </w:r>
      <w:r w:rsidRPr="00011948">
        <w:rPr>
          <w:rStyle w:val="Emphasis"/>
          <w:rFonts w:asciiTheme="minorHAnsi" w:hAnsiTheme="minorHAnsi" w:cstheme="minorHAnsi"/>
          <w:highlight w:val="green"/>
        </w:rPr>
        <w:t>to register</w:t>
      </w:r>
      <w:r w:rsidRPr="00202526">
        <w:rPr>
          <w:rStyle w:val="Emphasis"/>
          <w:rFonts w:asciiTheme="minorHAnsi" w:hAnsiTheme="minorHAnsi" w:cstheme="minorHAnsi"/>
        </w:rPr>
        <w:t xml:space="preserve"> the </w:t>
      </w:r>
      <w:r w:rsidRPr="00011948">
        <w:rPr>
          <w:rStyle w:val="Emphasis"/>
          <w:rFonts w:asciiTheme="minorHAnsi" w:hAnsiTheme="minorHAnsi" w:cstheme="minorHAnsi"/>
          <w:highlight w:val="green"/>
        </w:rPr>
        <w:t>crucial differences</w:t>
      </w:r>
      <w:r w:rsidRPr="00202526">
        <w:rPr>
          <w:rStyle w:val="Emphasis"/>
          <w:rFonts w:asciiTheme="minorHAnsi" w:hAnsiTheme="minorHAnsi" w:cstheme="minorHAnsi"/>
        </w:rPr>
        <w:t xml:space="preserve"> between those socially recognized as persons and those socially recognized as sub-persons</w:t>
      </w:r>
      <w:r w:rsidRPr="00202526">
        <w:rPr>
          <w:rFonts w:asciiTheme="minorHAnsi" w:hAnsiTheme="minorHAnsi" w:cstheme="minorHAnsi"/>
          <w:sz w:val="14"/>
        </w:rPr>
        <w:t xml:space="preserve">. I suggest that we divide the different moral relations involved into two categories based on whether one is a member of the privileged race, the R1s, or the subordinated race, the R2s. </w:t>
      </w:r>
      <w:r w:rsidRPr="00202526">
        <w:rPr>
          <w:rStyle w:val="Emphasis"/>
          <w:rFonts w:asciiTheme="minorHAnsi" w:hAnsiTheme="minorHAnsi" w:cstheme="minorHAnsi"/>
        </w:rPr>
        <w:t xml:space="preserve">That gives us the following six-way breakdown: (1) one’s duty as an R1 to </w:t>
      </w:r>
      <w:r w:rsidRPr="00011948">
        <w:rPr>
          <w:rStyle w:val="Emphasis"/>
          <w:rFonts w:asciiTheme="minorHAnsi" w:hAnsiTheme="minorHAnsi" w:cstheme="minorHAnsi"/>
          <w:highlight w:val="green"/>
        </w:rPr>
        <w:t>give respect to oneself</w:t>
      </w:r>
      <w:r w:rsidRPr="00202526">
        <w:rPr>
          <w:rStyle w:val="Emphasis"/>
          <w:rFonts w:asciiTheme="minorHAnsi" w:hAnsiTheme="minorHAnsi" w:cstheme="minorHAnsi"/>
        </w:rPr>
        <w:t xml:space="preserve">, (2) one’s duty as an R1 to give respect to </w:t>
      </w:r>
      <w:r w:rsidRPr="00011948">
        <w:rPr>
          <w:rStyle w:val="Emphasis"/>
          <w:rFonts w:asciiTheme="minorHAnsi" w:hAnsiTheme="minorHAnsi" w:cstheme="minorHAnsi"/>
          <w:highlight w:val="green"/>
        </w:rPr>
        <w:t>one’s fellow</w:t>
      </w:r>
      <w:r w:rsidRPr="00202526">
        <w:rPr>
          <w:rStyle w:val="Emphasis"/>
          <w:rFonts w:asciiTheme="minorHAnsi" w:hAnsiTheme="minorHAnsi" w:cstheme="minorHAnsi"/>
        </w:rPr>
        <w:t xml:space="preserve">-R1s, (3) one’s duty as an R1 to give respect to R2s, (4) one’s duty as an R2 to give respect to oneself, (5) one’s duty as an R2 to give respect to one’s fellow-R2s, and (6) one’s duty as an R2 to give respect to R1s. Historically, </w:t>
      </w:r>
      <w:r w:rsidRPr="00011948">
        <w:rPr>
          <w:rStyle w:val="Emphasis"/>
          <w:rFonts w:asciiTheme="minorHAnsi" w:hAnsiTheme="minorHAnsi" w:cstheme="minorHAnsi"/>
          <w:highlight w:val="green"/>
        </w:rPr>
        <w:t>each of these will have been affected by race</w:t>
      </w:r>
      <w:r w:rsidRPr="00202526">
        <w:rPr>
          <w:rStyle w:val="Emphasis"/>
          <w:rFonts w:asciiTheme="minorHAnsi" w:hAnsiTheme="minorHAnsi" w:cstheme="minorHAnsi"/>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202526">
        <w:rPr>
          <w:rFonts w:asciiTheme="minorHAnsi" w:hAnsiTheme="minorHAnsi" w:cstheme="minorHAnsi"/>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195680FC" w14:textId="77777777" w:rsidR="005C239C" w:rsidRPr="00202526" w:rsidRDefault="005C239C" w:rsidP="005C239C">
      <w:pPr>
        <w:pStyle w:val="Heading4"/>
        <w:spacing w:before="0" w:line="276" w:lineRule="auto"/>
        <w:rPr>
          <w:rFonts w:asciiTheme="minorHAnsi" w:hAnsiTheme="minorHAnsi" w:cstheme="minorHAnsi"/>
        </w:rPr>
      </w:pPr>
      <w:r w:rsidRPr="00202526">
        <w:rPr>
          <w:rFonts w:asciiTheme="minorHAnsi" w:hAnsiTheme="minorHAnsi" w:cstheme="minorHAnsi"/>
        </w:rPr>
        <w:t xml:space="preserve">Negate – </w:t>
      </w:r>
    </w:p>
    <w:p w14:paraId="269EF873" w14:textId="77777777" w:rsidR="005C239C" w:rsidRPr="00202526" w:rsidRDefault="005C239C" w:rsidP="005C239C">
      <w:pPr>
        <w:pStyle w:val="Heading4"/>
        <w:spacing w:before="0" w:line="276" w:lineRule="auto"/>
        <w:rPr>
          <w:rFonts w:asciiTheme="minorHAnsi" w:hAnsiTheme="minorHAnsi" w:cstheme="minorHAnsi"/>
        </w:rPr>
      </w:pPr>
      <w:r w:rsidRPr="00202526">
        <w:rPr>
          <w:rFonts w:asciiTheme="minorHAnsi" w:hAnsiTheme="minorHAnsi" w:cstheme="minorHAnsi"/>
        </w:rPr>
        <w:t>1] not defending the topic is non-universalizable b/c if nobody defended the topic than a topic wouldn’t have even been created in the first place which is a contradiction.</w:t>
      </w:r>
    </w:p>
    <w:p w14:paraId="3BAE1065" w14:textId="77777777" w:rsidR="005C239C" w:rsidRPr="00202526" w:rsidRDefault="005C239C" w:rsidP="005C239C">
      <w:pPr>
        <w:pStyle w:val="Heading4"/>
        <w:spacing w:before="0" w:line="276" w:lineRule="auto"/>
        <w:rPr>
          <w:rFonts w:asciiTheme="minorHAnsi" w:eastAsia="Times New Roman" w:hAnsiTheme="minorHAnsi" w:cstheme="minorHAnsi"/>
        </w:rPr>
      </w:pPr>
      <w:r w:rsidRPr="00202526">
        <w:rPr>
          <w:rFonts w:asciiTheme="minorHAnsi" w:hAnsiTheme="minorHAnsi" w:cstheme="minorHAnsi"/>
        </w:rPr>
        <w:t xml:space="preserve">2] </w:t>
      </w:r>
      <w:r w:rsidRPr="00202526">
        <w:rPr>
          <w:rFonts w:asciiTheme="minorHAnsi" w:eastAsia="Times New Roman" w:hAnsiTheme="minorHAnsi" w:cstheme="minorHAnsi"/>
        </w:rPr>
        <w:t xml:space="preserve">The </w:t>
      </w:r>
      <w:proofErr w:type="spellStart"/>
      <w:r w:rsidRPr="00202526">
        <w:rPr>
          <w:rFonts w:asciiTheme="minorHAnsi" w:eastAsia="Times New Roman" w:hAnsiTheme="minorHAnsi" w:cstheme="minorHAnsi"/>
        </w:rPr>
        <w:t>aff</w:t>
      </w:r>
      <w:proofErr w:type="spellEnd"/>
      <w:r w:rsidRPr="00202526">
        <w:rPr>
          <w:rFonts w:asciiTheme="minorHAnsi" w:eastAsia="Times New Roman" w:hAnsiTheme="minorHAnsi" w:cstheme="minorHAnsi"/>
        </w:rPr>
        <w:t xml:space="preserve"> has a deontological obligation to be topical.</w:t>
      </w:r>
    </w:p>
    <w:p w14:paraId="1FB7CA82" w14:textId="77777777" w:rsidR="005C239C" w:rsidRPr="00202526" w:rsidRDefault="005C239C" w:rsidP="005C239C">
      <w:pPr>
        <w:spacing w:after="0" w:line="276" w:lineRule="auto"/>
        <w:rPr>
          <w:rFonts w:asciiTheme="minorHAnsi" w:hAnsiTheme="minorHAnsi" w:cstheme="minorHAnsi"/>
          <w:sz w:val="16"/>
          <w:szCs w:val="16"/>
        </w:rPr>
      </w:pPr>
      <w:proofErr w:type="spellStart"/>
      <w:r w:rsidRPr="00202526">
        <w:rPr>
          <w:rFonts w:asciiTheme="minorHAnsi" w:hAnsiTheme="minorHAnsi" w:cstheme="minorHAnsi"/>
          <w:b/>
          <w:bCs/>
        </w:rPr>
        <w:t>Nebel</w:t>
      </w:r>
      <w:proofErr w:type="spellEnd"/>
      <w:r w:rsidRPr="00202526">
        <w:rPr>
          <w:rFonts w:asciiTheme="minorHAnsi" w:hAnsiTheme="minorHAnsi" w:cstheme="minorHAnsi"/>
          <w:b/>
          <w:bCs/>
        </w:rPr>
        <w:t xml:space="preserve"> 15</w:t>
      </w:r>
      <w:r w:rsidRPr="00202526">
        <w:rPr>
          <w:rFonts w:asciiTheme="minorHAnsi" w:hAnsiTheme="minorHAnsi" w:cstheme="minorHAnsi"/>
        </w:rPr>
        <w:t xml:space="preserve"> </w:t>
      </w:r>
      <w:r w:rsidRPr="00202526">
        <w:rPr>
          <w:rFonts w:asciiTheme="minorHAnsi" w:hAnsiTheme="minorHAnsi" w:cstheme="minorHAnsi"/>
          <w:sz w:val="16"/>
          <w:szCs w:val="16"/>
        </w:rPr>
        <w:t xml:space="preserve">Jake </w:t>
      </w:r>
      <w:proofErr w:type="spellStart"/>
      <w:r w:rsidRPr="00202526">
        <w:rPr>
          <w:rFonts w:asciiTheme="minorHAnsi" w:hAnsiTheme="minorHAnsi" w:cstheme="minorHAnsi"/>
          <w:sz w:val="16"/>
          <w:szCs w:val="16"/>
        </w:rPr>
        <w:t>Nebel</w:t>
      </w:r>
      <w:proofErr w:type="spellEnd"/>
      <w:r w:rsidRPr="00202526">
        <w:rPr>
          <w:rFonts w:asciiTheme="minorHAnsi" w:hAnsiTheme="minorHAnsi" w:cstheme="minorHAnsi"/>
          <w:sz w:val="16"/>
          <w:szCs w:val="16"/>
        </w:rPr>
        <w:t xml:space="preserve">,"The Priority of </w:t>
      </w:r>
      <w:proofErr w:type="spellStart"/>
      <w:r w:rsidRPr="00202526">
        <w:rPr>
          <w:rFonts w:asciiTheme="minorHAnsi" w:hAnsiTheme="minorHAnsi" w:cstheme="minorHAnsi"/>
          <w:sz w:val="16"/>
          <w:szCs w:val="16"/>
        </w:rPr>
        <w:t>Resolutional</w:t>
      </w:r>
      <w:proofErr w:type="spellEnd"/>
      <w:r w:rsidRPr="00202526">
        <w:rPr>
          <w:rFonts w:asciiTheme="minorHAnsi" w:hAnsiTheme="minorHAnsi" w:cstheme="minorHAnsi"/>
          <w:sz w:val="16"/>
          <w:szCs w:val="16"/>
        </w:rPr>
        <w:t xml:space="preserve"> Semantics by Jake </w:t>
      </w:r>
      <w:proofErr w:type="spellStart"/>
      <w:r w:rsidRPr="00202526">
        <w:rPr>
          <w:rFonts w:asciiTheme="minorHAnsi" w:hAnsiTheme="minorHAnsi" w:cstheme="minorHAnsi"/>
          <w:sz w:val="16"/>
          <w:szCs w:val="16"/>
        </w:rPr>
        <w:t>Nebel</w:t>
      </w:r>
      <w:proofErr w:type="spellEnd"/>
      <w:r w:rsidRPr="00202526">
        <w:rPr>
          <w:rFonts w:asciiTheme="minorHAnsi" w:hAnsiTheme="minorHAnsi" w:cstheme="minorHAnsi"/>
          <w:sz w:val="16"/>
          <w:szCs w:val="16"/>
        </w:rPr>
        <w:t xml:space="preserve">," Briefly, </w:t>
      </w:r>
      <w:hyperlink r:id="rId11" w:history="1">
        <w:r w:rsidRPr="00202526">
          <w:rPr>
            <w:rFonts w:asciiTheme="minorHAnsi" w:hAnsiTheme="minorHAnsi" w:cstheme="minorHAnsi"/>
            <w:sz w:val="16"/>
            <w:szCs w:val="16"/>
          </w:rPr>
          <w:t>https://www.vbriefly.com/2015/02/20/the-priority-of-resolutional-semantics-by-jake-nebel/</w:t>
        </w:r>
      </w:hyperlink>
    </w:p>
    <w:p w14:paraId="47117B58" w14:textId="19379410" w:rsidR="005C239C" w:rsidRPr="00202526" w:rsidRDefault="005C239C" w:rsidP="005C239C">
      <w:pPr>
        <w:spacing w:after="0" w:line="276" w:lineRule="auto"/>
        <w:rPr>
          <w:rStyle w:val="Emphasis"/>
          <w:rFonts w:asciiTheme="minorHAnsi" w:hAnsiTheme="minorHAnsi" w:cstheme="minorHAnsi"/>
        </w:rPr>
      </w:pPr>
      <w:r w:rsidRPr="00202526">
        <w:rPr>
          <w:rFonts w:asciiTheme="minorHAnsi" w:eastAsia="Times New Roman" w:hAnsiTheme="minorHAnsi" w:cstheme="minorHAnsi"/>
          <w:sz w:val="16"/>
          <w:szCs w:val="16"/>
        </w:rPr>
        <w:t xml:space="preserve">A second strategy denies that such pragmatic benefits are relevant. </w:t>
      </w:r>
      <w:r w:rsidRPr="00011948">
        <w:rPr>
          <w:rStyle w:val="Emphasis"/>
          <w:rFonts w:asciiTheme="minorHAnsi" w:hAnsiTheme="minorHAnsi" w:cstheme="minorHAnsi"/>
          <w:highlight w:val="green"/>
        </w:rPr>
        <w:t>This strategy is</w:t>
      </w:r>
      <w:r w:rsidRPr="00202526">
        <w:rPr>
          <w:rStyle w:val="Emphasis"/>
          <w:rFonts w:asciiTheme="minorHAnsi" w:hAnsiTheme="minorHAnsi" w:cstheme="minorHAnsi"/>
        </w:rPr>
        <w:t xml:space="preserve"> more </w:t>
      </w:r>
      <w:r w:rsidRPr="00011948">
        <w:rPr>
          <w:rStyle w:val="Emphasis"/>
          <w:rFonts w:asciiTheme="minorHAnsi" w:hAnsiTheme="minorHAnsi" w:cstheme="minorHAnsi"/>
          <w:highlight w:val="green"/>
        </w:rPr>
        <w:t>deontological.</w:t>
      </w:r>
      <w:r w:rsidRPr="00202526">
        <w:rPr>
          <w:rStyle w:val="Emphasis"/>
          <w:rFonts w:asciiTheme="minorHAnsi" w:hAnsiTheme="minorHAnsi" w:cstheme="minorHAnsi"/>
        </w:rPr>
        <w:t xml:space="preserve"> One version of this strategy appeals to the importance of consent or agreement. </w:t>
      </w:r>
      <w:r w:rsidRPr="00011948">
        <w:rPr>
          <w:rStyle w:val="Emphasis"/>
          <w:rFonts w:asciiTheme="minorHAnsi" w:hAnsiTheme="minorHAnsi" w:cstheme="minorHAnsi"/>
          <w:highlight w:val="green"/>
        </w:rPr>
        <w:t>Suppose</w:t>
      </w:r>
      <w:r w:rsidRPr="00202526">
        <w:rPr>
          <w:rStyle w:val="Emphasis"/>
          <w:rFonts w:asciiTheme="minorHAnsi" w:hAnsiTheme="minorHAnsi" w:cstheme="minorHAnsi"/>
        </w:rPr>
        <w:t xml:space="preserve"> that </w:t>
      </w:r>
      <w:r w:rsidRPr="00011948">
        <w:rPr>
          <w:rStyle w:val="Emphasis"/>
          <w:rFonts w:asciiTheme="minorHAnsi" w:hAnsiTheme="minorHAnsi" w:cstheme="minorHAnsi"/>
          <w:highlight w:val="green"/>
        </w:rPr>
        <w:t xml:space="preserve">you give your </w:t>
      </w:r>
      <w:proofErr w:type="spellStart"/>
      <w:r w:rsidRPr="00011948">
        <w:rPr>
          <w:rStyle w:val="Emphasis"/>
          <w:rFonts w:asciiTheme="minorHAnsi" w:hAnsiTheme="minorHAnsi" w:cstheme="minorHAnsi"/>
          <w:highlight w:val="green"/>
        </w:rPr>
        <w:t>opponent</w:t>
      </w:r>
      <w:r w:rsidRPr="00202526">
        <w:rPr>
          <w:rStyle w:val="Emphasis"/>
          <w:rFonts w:asciiTheme="minorHAnsi" w:hAnsiTheme="minorHAnsi" w:cstheme="minorHAnsi"/>
        </w:rPr>
        <w:t>s</w:t>
      </w:r>
      <w:proofErr w:type="spellEnd"/>
      <w:r w:rsidRPr="00202526">
        <w:rPr>
          <w:rStyle w:val="Emphasis"/>
          <w:rFonts w:asciiTheme="minorHAnsi" w:hAnsiTheme="minorHAnsi" w:cstheme="minorHAnsi"/>
        </w:rPr>
        <w:t xml:space="preserve"> prior </w:t>
      </w:r>
      <w:r w:rsidRPr="00011948">
        <w:rPr>
          <w:rStyle w:val="Emphasis"/>
          <w:rFonts w:asciiTheme="minorHAnsi" w:hAnsiTheme="minorHAnsi" w:cstheme="minorHAnsi"/>
          <w:highlight w:val="green"/>
        </w:rPr>
        <w:t>notice</w:t>
      </w:r>
      <w:r w:rsidRPr="00202526">
        <w:rPr>
          <w:rStyle w:val="Emphasis"/>
          <w:rFonts w:asciiTheme="minorHAnsi" w:hAnsiTheme="minorHAnsi" w:cstheme="minorHAnsi"/>
        </w:rPr>
        <w:t xml:space="preserve"> that </w:t>
      </w:r>
      <w:r w:rsidRPr="00011948">
        <w:rPr>
          <w:rStyle w:val="Emphasis"/>
          <w:rFonts w:asciiTheme="minorHAnsi" w:hAnsiTheme="minorHAnsi" w:cstheme="minorHAnsi"/>
          <w:highlight w:val="green"/>
        </w:rPr>
        <w:t>you’ll be affirming the</w:t>
      </w:r>
      <w:r w:rsidRPr="00202526">
        <w:rPr>
          <w:rStyle w:val="Emphasis"/>
          <w:rFonts w:asciiTheme="minorHAnsi" w:hAnsiTheme="minorHAnsi" w:cstheme="minorHAnsi"/>
        </w:rPr>
        <w:t xml:space="preserve"> September/October </w:t>
      </w:r>
      <w:r w:rsidRPr="00011948">
        <w:rPr>
          <w:rStyle w:val="Emphasis"/>
          <w:rFonts w:asciiTheme="minorHAnsi" w:hAnsiTheme="minorHAnsi" w:cstheme="minorHAnsi"/>
          <w:highlight w:val="green"/>
        </w:rPr>
        <w:t>2012 resolution instead of the current one.</w:t>
      </w:r>
      <w:r w:rsidRPr="00202526">
        <w:rPr>
          <w:rStyle w:val="Emphasis"/>
          <w:rFonts w:asciiTheme="minorHAnsi" w:hAnsiTheme="minorHAnsi" w:cstheme="minorHAnsi"/>
        </w:rPr>
        <w:t xml:space="preserve"> There is a sense in which your affirmation of that resolution is now predictable: your </w:t>
      </w:r>
      <w:proofErr w:type="spellStart"/>
      <w:r w:rsidRPr="00202526">
        <w:rPr>
          <w:rStyle w:val="Emphasis"/>
          <w:rFonts w:asciiTheme="minorHAnsi" w:hAnsiTheme="minorHAnsi" w:cstheme="minorHAnsi"/>
        </w:rPr>
        <w:t>opponents</w:t>
      </w:r>
      <w:proofErr w:type="spellEnd"/>
      <w:r w:rsidRPr="00202526">
        <w:rPr>
          <w:rStyle w:val="Emphasis"/>
          <w:rFonts w:asciiTheme="minorHAnsi" w:hAnsiTheme="minorHAnsi" w:cstheme="minorHAnsi"/>
        </w:rPr>
        <w:t xml:space="preserve"> know, or are in a position to know, what you will be defending. And suppose that the older resolution is conducive to better (i.e., more fair and more educational) debate. Still, </w:t>
      </w:r>
      <w:r w:rsidRPr="00011948">
        <w:rPr>
          <w:rStyle w:val="Emphasis"/>
          <w:rFonts w:asciiTheme="minorHAnsi" w:hAnsiTheme="minorHAnsi" w:cstheme="minorHAnsi"/>
          <w:highlight w:val="green"/>
        </w:rPr>
        <w:t>it’s unfair of you to expect your opponents to follow suit.</w:t>
      </w:r>
      <w:r w:rsidRPr="00202526">
        <w:rPr>
          <w:rStyle w:val="Emphasis"/>
          <w:rFonts w:asciiTheme="minorHAnsi" w:hAnsiTheme="minorHAnsi" w:cstheme="minorHAnsi"/>
        </w:rPr>
        <w:t xml:space="preserve"> Why? </w:t>
      </w:r>
      <w:r w:rsidRPr="00011948">
        <w:rPr>
          <w:rStyle w:val="Emphasis"/>
          <w:rFonts w:asciiTheme="minorHAnsi" w:hAnsiTheme="minorHAnsi" w:cstheme="minorHAnsi"/>
          <w:highlight w:val="green"/>
        </w:rPr>
        <w:t xml:space="preserve">Because they didn’t agree to debate that topic. </w:t>
      </w:r>
      <w:r w:rsidRPr="00202526">
        <w:rPr>
          <w:rStyle w:val="Emphasis"/>
          <w:rFonts w:asciiTheme="minorHAnsi" w:hAnsiTheme="minorHAnsi" w:cstheme="minorHAnsi"/>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202526">
        <w:rPr>
          <w:rFonts w:asciiTheme="minorHAnsi" w:eastAsia="Times New Roman" w:hAnsiTheme="minorHAnsi" w:cstheme="minorHAnsi"/>
          <w:sz w:val="16"/>
          <w:szCs w:val="16"/>
        </w:rPr>
        <w:t>This claim might be contested, depending on what constitutes implicit consent. What is less contestable is this: given that </w:t>
      </w:r>
      <w:r w:rsidRPr="00202526">
        <w:rPr>
          <w:rFonts w:asciiTheme="minorHAnsi" w:eastAsia="Times New Roman" w:hAnsiTheme="minorHAnsi" w:cstheme="minorHAnsi"/>
          <w:i/>
          <w:iCs/>
          <w:sz w:val="16"/>
          <w:szCs w:val="16"/>
        </w:rPr>
        <w:t>some</w:t>
      </w:r>
      <w:r w:rsidRPr="00202526">
        <w:rPr>
          <w:rFonts w:asciiTheme="minorHAnsi" w:eastAsia="Times New Roman" w:hAnsiTheme="minorHAnsi" w:cstheme="minorHAnsi"/>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202526">
        <w:rPr>
          <w:rFonts w:asciiTheme="minorHAnsi" w:eastAsia="Times New Roman" w:hAnsiTheme="minorHAnsi" w:cstheme="minorHAnsi"/>
          <w:sz w:val="16"/>
          <w:szCs w:val="16"/>
        </w:rPr>
        <w:t>contractualism</w:t>
      </w:r>
      <w:proofErr w:type="spellEnd"/>
      <w:r w:rsidRPr="00202526">
        <w:rPr>
          <w:rFonts w:asciiTheme="minorHAnsi" w:eastAsia="Times New Roman" w:hAnsiTheme="minorHAnsi" w:cstheme="minorHAnsi"/>
          <w:sz w:val="16"/>
          <w:szCs w:val="16"/>
        </w:rPr>
        <w:t xml:space="preserve">. </w:t>
      </w:r>
      <w:r w:rsidRPr="00202526">
        <w:rPr>
          <w:rStyle w:val="Emphasis"/>
          <w:rFonts w:asciiTheme="minorHAnsi" w:hAnsiTheme="minorHAnsi" w:cstheme="minorHAnsi"/>
        </w:rPr>
        <w:t>Someone who wishes to debate only the announced resolution has a strong claim against changing the topic, and no one has a stronger claim against debating the announced resolution</w:t>
      </w:r>
      <w:r w:rsidRPr="00202526">
        <w:rPr>
          <w:rFonts w:asciiTheme="minorHAnsi" w:eastAsia="Times New Roman" w:hAnsiTheme="minorHAnsi" w:cstheme="minorHAnsi"/>
          <w:sz w:val="16"/>
          <w:szCs w:val="16"/>
        </w:rPr>
        <w:t xml:space="preserve"> (ignoring, for now, some possible exceptions to be discussed in the next subsection). </w:t>
      </w:r>
      <w:r w:rsidRPr="00202526">
        <w:rPr>
          <w:rStyle w:val="Emphasis"/>
          <w:rFonts w:asciiTheme="minorHAnsi" w:hAnsiTheme="minorHAnsi" w:cstheme="minorHAnsi"/>
        </w:rPr>
        <w:t xml:space="preserve">So it is unfair to expect your opponent to debate anything other than the announced resolution. This unfairness is a constraint on the pursuit of education or other goods: it wrongs and is unjustifiable to your opponent. </w:t>
      </w:r>
    </w:p>
    <w:p w14:paraId="6DFBB6C0" w14:textId="77777777" w:rsidR="00C9633E" w:rsidRPr="00202526" w:rsidRDefault="00C9633E" w:rsidP="00C9633E">
      <w:pPr>
        <w:pStyle w:val="Heading4"/>
        <w:rPr>
          <w:rFonts w:asciiTheme="minorHAnsi" w:hAnsiTheme="minorHAnsi" w:cstheme="minorHAnsi"/>
        </w:rPr>
      </w:pPr>
      <w:r w:rsidRPr="00202526">
        <w:rPr>
          <w:rFonts w:asciiTheme="minorHAnsi" w:hAnsiTheme="minorHAnsi" w:cstheme="minorHAnsi"/>
        </w:rPr>
        <w:t xml:space="preserve">3] </w:t>
      </w:r>
      <w:r w:rsidRPr="00202526">
        <w:rPr>
          <w:rFonts w:asciiTheme="minorHAnsi" w:hAnsiTheme="minorHAnsi" w:cstheme="minorHAnsi"/>
        </w:rPr>
        <w:t>Journalists are required to respect those they report on, thus, advocacy journalism is required to alleviate suffering</w:t>
      </w:r>
    </w:p>
    <w:p w14:paraId="6C9ED916" w14:textId="77777777" w:rsidR="00C9633E" w:rsidRPr="00202526" w:rsidRDefault="00C9633E" w:rsidP="00C9633E">
      <w:pPr>
        <w:rPr>
          <w:rFonts w:asciiTheme="minorHAnsi" w:hAnsiTheme="minorHAnsi" w:cstheme="minorHAnsi"/>
        </w:rPr>
      </w:pPr>
      <w:proofErr w:type="spellStart"/>
      <w:r w:rsidRPr="00202526">
        <w:rPr>
          <w:rStyle w:val="Style13ptBold"/>
          <w:rFonts w:asciiTheme="minorHAnsi" w:hAnsiTheme="minorHAnsi" w:cstheme="minorHAnsi"/>
        </w:rPr>
        <w:t>Leshilo</w:t>
      </w:r>
      <w:proofErr w:type="spellEnd"/>
      <w:r w:rsidRPr="00202526">
        <w:rPr>
          <w:rStyle w:val="Style13ptBold"/>
          <w:rFonts w:asciiTheme="minorHAnsi" w:hAnsiTheme="minorHAnsi" w:cstheme="minorHAnsi"/>
        </w:rPr>
        <w:t xml:space="preserve"> 18 </w:t>
      </w:r>
      <w:r w:rsidRPr="00202526">
        <w:rPr>
          <w:rFonts w:asciiTheme="minorHAnsi" w:hAnsiTheme="minorHAnsi" w:cstheme="minorHAnsi"/>
        </w:rPr>
        <w:t xml:space="preserve">Thabo </w:t>
      </w:r>
      <w:proofErr w:type="spellStart"/>
      <w:r w:rsidRPr="00202526">
        <w:rPr>
          <w:rFonts w:asciiTheme="minorHAnsi" w:hAnsiTheme="minorHAnsi" w:cstheme="minorHAnsi"/>
        </w:rPr>
        <w:t>Leshilo</w:t>
      </w:r>
      <w:proofErr w:type="spellEnd"/>
      <w:r w:rsidRPr="00202526">
        <w:rPr>
          <w:rFonts w:asciiTheme="minorHAnsi" w:hAnsiTheme="minorHAnsi" w:cstheme="minorHAnsi"/>
        </w:rPr>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0437E922" w14:textId="1E129748" w:rsidR="00C9633E" w:rsidRPr="00202526" w:rsidRDefault="00C9633E" w:rsidP="00C9633E">
      <w:pPr>
        <w:rPr>
          <w:rFonts w:asciiTheme="minorHAnsi" w:hAnsiTheme="minorHAnsi" w:cstheme="minorHAnsi"/>
          <w:b/>
          <w:iCs/>
          <w:u w:val="single"/>
        </w:rPr>
      </w:pPr>
      <w:r w:rsidRPr="00202526">
        <w:rPr>
          <w:rFonts w:asciiTheme="minorHAnsi" w:hAnsiTheme="minorHAnsi" w:cstheme="minorHAnsi"/>
          <w:sz w:val="14"/>
        </w:rPr>
        <w:t xml:space="preserve">My view is that Detached Kevin Carter used the Sudanese child as a mere means to fame and (some mini-) fortune by simply photographing her and selling her photo; he </w:t>
      </w:r>
      <w:r w:rsidRPr="00202526">
        <w:rPr>
          <w:rStyle w:val="Emphasis"/>
          <w:rFonts w:asciiTheme="minorHAnsi" w:hAnsiTheme="minorHAnsi" w:cstheme="minorHAnsi"/>
        </w:rPr>
        <w:t>did not treat her as a human being worthy of respect when he failed to come to her aid. In another formulation of the Categorical Imperative, Kant expresses the universal imperative of duty thus: “</w:t>
      </w:r>
      <w:r w:rsidRPr="00011948">
        <w:rPr>
          <w:rStyle w:val="Emphasis"/>
          <w:rFonts w:asciiTheme="minorHAnsi" w:hAnsiTheme="minorHAnsi" w:cstheme="minorHAnsi"/>
          <w:highlight w:val="green"/>
        </w:rPr>
        <w:t>Act as</w:t>
      </w:r>
      <w:r w:rsidRPr="00202526">
        <w:rPr>
          <w:rStyle w:val="Emphasis"/>
          <w:rFonts w:asciiTheme="minorHAnsi" w:hAnsiTheme="minorHAnsi" w:cstheme="minorHAnsi"/>
        </w:rPr>
        <w:t xml:space="preserve"> though the </w:t>
      </w:r>
      <w:r w:rsidRPr="00011948">
        <w:rPr>
          <w:rStyle w:val="Emphasis"/>
          <w:rFonts w:asciiTheme="minorHAnsi" w:hAnsiTheme="minorHAnsi" w:cstheme="minorHAnsi"/>
          <w:highlight w:val="green"/>
        </w:rPr>
        <w:t>maxim</w:t>
      </w:r>
      <w:r w:rsidRPr="00202526">
        <w:rPr>
          <w:rStyle w:val="Emphasis"/>
          <w:rFonts w:asciiTheme="minorHAnsi" w:hAnsiTheme="minorHAnsi" w:cstheme="minorHAnsi"/>
        </w:rPr>
        <w:t xml:space="preserve"> of your action were to </w:t>
      </w:r>
      <w:r w:rsidRPr="00011948">
        <w:rPr>
          <w:rStyle w:val="Emphasis"/>
          <w:rFonts w:asciiTheme="minorHAnsi" w:hAnsiTheme="minorHAnsi" w:cstheme="minorHAnsi"/>
          <w:highlight w:val="green"/>
        </w:rPr>
        <w:t>become</w:t>
      </w:r>
      <w:r w:rsidRPr="00202526">
        <w:rPr>
          <w:rStyle w:val="Emphasis"/>
          <w:rFonts w:asciiTheme="minorHAnsi" w:hAnsiTheme="minorHAnsi" w:cstheme="minorHAnsi"/>
        </w:rPr>
        <w:t xml:space="preserve">, through your will, a </w:t>
      </w:r>
      <w:r w:rsidRPr="00011948">
        <w:rPr>
          <w:rStyle w:val="Emphasis"/>
          <w:rFonts w:asciiTheme="minorHAnsi" w:hAnsiTheme="minorHAnsi" w:cstheme="minorHAnsi"/>
          <w:highlight w:val="green"/>
        </w:rPr>
        <w:t>universal</w:t>
      </w:r>
      <w:r w:rsidRPr="00202526">
        <w:rPr>
          <w:rStyle w:val="Emphasis"/>
          <w:rFonts w:asciiTheme="minorHAnsi" w:hAnsiTheme="minorHAnsi" w:cstheme="minorHAnsi"/>
        </w:rPr>
        <w:t xml:space="preserve"> law of nature”</w:t>
      </w:r>
      <w:r w:rsidRPr="00202526">
        <w:rPr>
          <w:rFonts w:asciiTheme="minorHAnsi" w:hAnsiTheme="minorHAnsi" w:cstheme="minorHAnsi"/>
          <w:sz w:val="14"/>
        </w:rPr>
        <w:t xml:space="preserve"> ([1785] 2005, 24). The word ‘maxim’ refers to the basis on which one acts: what informs one’s action. </w:t>
      </w:r>
      <w:r w:rsidRPr="00202526">
        <w:rPr>
          <w:rStyle w:val="Emphasis"/>
          <w:rFonts w:asciiTheme="minorHAnsi" w:hAnsiTheme="minorHAnsi" w:cstheme="minorHAnsi"/>
        </w:rPr>
        <w:t xml:space="preserve">What, indeed, would become of the world if </w:t>
      </w:r>
      <w:r w:rsidRPr="00011948">
        <w:rPr>
          <w:rStyle w:val="Emphasis"/>
          <w:rFonts w:asciiTheme="minorHAnsi" w:hAnsiTheme="minorHAnsi" w:cstheme="minorHAnsi"/>
          <w:highlight w:val="green"/>
        </w:rPr>
        <w:t>all of us</w:t>
      </w:r>
      <w:r w:rsidRPr="00202526">
        <w:rPr>
          <w:rStyle w:val="Emphasis"/>
          <w:rFonts w:asciiTheme="minorHAnsi" w:hAnsiTheme="minorHAnsi" w:cstheme="minorHAnsi"/>
        </w:rPr>
        <w:t xml:space="preserve"> were to </w:t>
      </w:r>
      <w:r w:rsidRPr="00011948">
        <w:rPr>
          <w:rStyle w:val="Emphasis"/>
          <w:rFonts w:asciiTheme="minorHAnsi" w:hAnsiTheme="minorHAnsi" w:cstheme="minorHAnsi"/>
          <w:highlight w:val="green"/>
        </w:rPr>
        <w:t>refuse to help people facing great hardship</w:t>
      </w:r>
      <w:r w:rsidRPr="00202526">
        <w:rPr>
          <w:rStyle w:val="Emphasis"/>
          <w:rFonts w:asciiTheme="minorHAnsi" w:hAnsiTheme="minorHAnsi" w:cstheme="minorHAnsi"/>
        </w:rPr>
        <w:t xml:space="preserve"> the way (some) </w:t>
      </w:r>
      <w:r w:rsidRPr="00011948">
        <w:rPr>
          <w:rStyle w:val="Emphasis"/>
          <w:rFonts w:asciiTheme="minorHAnsi" w:hAnsiTheme="minorHAnsi" w:cstheme="minorHAnsi"/>
          <w:highlight w:val="green"/>
        </w:rPr>
        <w:t>journalists</w:t>
      </w:r>
      <w:r w:rsidRPr="00202526">
        <w:rPr>
          <w:rStyle w:val="Emphasis"/>
          <w:rFonts w:asciiTheme="minorHAnsi" w:hAnsiTheme="minorHAnsi" w:cstheme="minorHAnsi"/>
        </w:rPr>
        <w:t xml:space="preserve"> claim to be </w:t>
      </w:r>
      <w:r w:rsidRPr="00011948">
        <w:rPr>
          <w:rStyle w:val="Emphasis"/>
          <w:rFonts w:asciiTheme="minorHAnsi" w:hAnsiTheme="minorHAnsi" w:cstheme="minorHAnsi"/>
          <w:highlight w:val="green"/>
        </w:rPr>
        <w:t>entitled</w:t>
      </w:r>
      <w:r w:rsidRPr="00202526">
        <w:rPr>
          <w:rStyle w:val="Emphasis"/>
          <w:rFonts w:asciiTheme="minorHAnsi" w:hAnsiTheme="minorHAnsi" w:cstheme="minorHAnsi"/>
        </w:rPr>
        <w:t xml:space="preserve"> to do? Kant also implores us to act beneficently</w:t>
      </w:r>
      <w:r w:rsidRPr="00202526">
        <w:rPr>
          <w:rFonts w:asciiTheme="minorHAnsi" w:hAnsiTheme="minorHAnsi" w:cstheme="minorHAnsi"/>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202526">
        <w:rPr>
          <w:rStyle w:val="Emphasis"/>
          <w:rFonts w:asciiTheme="minorHAnsi" w:hAnsiTheme="minorHAnsi" w:cstheme="minorHAnsi"/>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202526">
        <w:rPr>
          <w:rFonts w:asciiTheme="minorHAnsi" w:hAnsiTheme="minorHAnsi" w:cstheme="minorHAnsi"/>
          <w:sz w:val="14"/>
        </w:rPr>
        <w:t xml:space="preserve"> being robbed of it by this law of nature springing from his own will” (ibid.). Expanding on this, Charles Fried (2007,206) says that </w:t>
      </w:r>
      <w:r w:rsidRPr="00202526">
        <w:rPr>
          <w:rStyle w:val="Emphasis"/>
          <w:rFonts w:asciiTheme="minorHAnsi" w:hAnsiTheme="minorHAnsi" w:cstheme="minorHAnsi"/>
        </w:rPr>
        <w:t xml:space="preserve">we are all </w:t>
      </w:r>
      <w:r w:rsidRPr="00011948">
        <w:rPr>
          <w:rStyle w:val="Emphasis"/>
          <w:rFonts w:asciiTheme="minorHAnsi" w:hAnsiTheme="minorHAnsi" w:cstheme="minorHAnsi"/>
          <w:highlight w:val="green"/>
        </w:rPr>
        <w:t xml:space="preserve">required to </w:t>
      </w:r>
      <w:proofErr w:type="spellStart"/>
      <w:r w:rsidRPr="00011948">
        <w:rPr>
          <w:rStyle w:val="Emphasis"/>
          <w:rFonts w:asciiTheme="minorHAnsi" w:hAnsiTheme="minorHAnsi" w:cstheme="minorHAnsi"/>
          <w:highlight w:val="green"/>
        </w:rPr>
        <w:t>recognise</w:t>
      </w:r>
      <w:proofErr w:type="spellEnd"/>
      <w:r w:rsidRPr="00202526">
        <w:rPr>
          <w:rStyle w:val="Emphasis"/>
          <w:rFonts w:asciiTheme="minorHAnsi" w:hAnsiTheme="minorHAnsi" w:cstheme="minorHAnsi"/>
        </w:rPr>
        <w:t xml:space="preserve"> that </w:t>
      </w:r>
      <w:r w:rsidRPr="00011948">
        <w:rPr>
          <w:rStyle w:val="Emphasis"/>
          <w:rFonts w:asciiTheme="minorHAnsi" w:hAnsiTheme="minorHAnsi" w:cstheme="minorHAnsi"/>
          <w:highlight w:val="green"/>
        </w:rPr>
        <w:t>human beings have</w:t>
      </w:r>
      <w:r w:rsidRPr="00202526">
        <w:rPr>
          <w:rStyle w:val="Emphasis"/>
          <w:rFonts w:asciiTheme="minorHAnsi" w:hAnsiTheme="minorHAnsi" w:cstheme="minorHAnsi"/>
        </w:rPr>
        <w:t xml:space="preserve"> certain </w:t>
      </w:r>
      <w:r w:rsidRPr="00011948">
        <w:rPr>
          <w:rStyle w:val="Emphasis"/>
          <w:rFonts w:asciiTheme="minorHAnsi" w:hAnsiTheme="minorHAnsi" w:cstheme="minorHAnsi"/>
          <w:highlight w:val="green"/>
        </w:rPr>
        <w:t>basic rights</w:t>
      </w:r>
      <w:r w:rsidRPr="00202526">
        <w:rPr>
          <w:rStyle w:val="Emphasis"/>
          <w:rFonts w:asciiTheme="minorHAnsi" w:hAnsiTheme="minorHAnsi" w:cstheme="minorHAnsi"/>
        </w:rPr>
        <w:t xml:space="preserve"> to which they are all entitled as human beings: These rights are </w:t>
      </w:r>
      <w:r w:rsidRPr="00011948">
        <w:rPr>
          <w:rStyle w:val="Emphasis"/>
          <w:rFonts w:asciiTheme="minorHAnsi" w:hAnsiTheme="minorHAnsi" w:cstheme="minorHAnsi"/>
          <w:highlight w:val="green"/>
        </w:rPr>
        <w:t>subject to qualification</w:t>
      </w:r>
      <w:r w:rsidRPr="00202526">
        <w:rPr>
          <w:rStyle w:val="Emphasis"/>
          <w:rFonts w:asciiTheme="minorHAnsi" w:hAnsiTheme="minorHAnsi" w:cstheme="minorHAnsi"/>
        </w:rPr>
        <w:t xml:space="preserve"> only in order </w:t>
      </w:r>
      <w:r w:rsidRPr="00011948">
        <w:rPr>
          <w:rStyle w:val="Emphasis"/>
          <w:rFonts w:asciiTheme="minorHAnsi" w:hAnsiTheme="minorHAnsi" w:cstheme="minorHAnsi"/>
          <w:highlight w:val="green"/>
        </w:rPr>
        <w:t>to ensure equal protection</w:t>
      </w:r>
      <w:r w:rsidRPr="00202526">
        <w:rPr>
          <w:rStyle w:val="Emphasis"/>
          <w:rFonts w:asciiTheme="minorHAnsi" w:hAnsiTheme="minorHAnsi" w:cstheme="minorHAnsi"/>
        </w:rPr>
        <w:t xml:space="preserve"> of the same rights in others.</w:t>
      </w:r>
      <w:r w:rsidRPr="00202526">
        <w:rPr>
          <w:rFonts w:asciiTheme="minorHAnsi" w:hAnsiTheme="minorHAnsi" w:cstheme="minorHAnsi"/>
          <w:sz w:val="14"/>
        </w:rPr>
        <w:t xml:space="preserve"> In this sense the view is Kantian</w:t>
      </w:r>
      <w:r w:rsidRPr="00202526">
        <w:rPr>
          <w:rStyle w:val="Emphasis"/>
          <w:rFonts w:asciiTheme="minorHAnsi" w:hAnsiTheme="minorHAnsi" w:cstheme="minorHAnsi"/>
        </w:rPr>
        <w:t>; it requires recognition of persons as ends,</w:t>
      </w:r>
      <w:r w:rsidRPr="00202526">
        <w:rPr>
          <w:rFonts w:asciiTheme="minorHAnsi" w:hAnsiTheme="minorHAnsi" w:cstheme="minorHAnsi"/>
          <w:sz w:val="14"/>
        </w:rPr>
        <w:t xml:space="preserve"> and </w:t>
      </w:r>
      <w:r w:rsidRPr="00202526">
        <w:rPr>
          <w:rStyle w:val="Emphasis"/>
          <w:rFonts w:asciiTheme="minorHAnsi" w:hAnsiTheme="minorHAnsi" w:cstheme="minorHAnsi"/>
        </w:rPr>
        <w:t>forbids the overriding of their most fundamental interests for the purpose of maximizing the happiness</w:t>
      </w:r>
      <w:r w:rsidRPr="00202526">
        <w:rPr>
          <w:rFonts w:asciiTheme="minorHAnsi" w:hAnsiTheme="minorHAnsi" w:cstheme="minorHAnsi"/>
          <w:sz w:val="14"/>
        </w:rPr>
        <w:t xml:space="preserve"> or welfare of others. (</w:t>
      </w:r>
      <w:proofErr w:type="spellStart"/>
      <w:r w:rsidRPr="00202526">
        <w:rPr>
          <w:rFonts w:asciiTheme="minorHAnsi" w:hAnsiTheme="minorHAnsi" w:cstheme="minorHAnsi"/>
          <w:sz w:val="14"/>
        </w:rPr>
        <w:t>ibib</w:t>
      </w:r>
      <w:proofErr w:type="spellEnd"/>
      <w:r w:rsidRPr="00202526">
        <w:rPr>
          <w:rFonts w:asciiTheme="minorHAnsi" w:hAnsiTheme="minorHAnsi" w:cstheme="minorHAnsi"/>
          <w:sz w:val="14"/>
        </w:rPr>
        <w:t xml:space="preserve">.) Fried goes on to say that this </w:t>
      </w:r>
      <w:r w:rsidRPr="00202526">
        <w:rPr>
          <w:rStyle w:val="Emphasis"/>
          <w:rFonts w:asciiTheme="minorHAnsi" w:hAnsiTheme="minorHAnsi" w:cstheme="minorHAnsi"/>
        </w:rPr>
        <w:t xml:space="preserve">recognition that all humans have moral entitlements, </w:t>
      </w:r>
      <w:r w:rsidRPr="00011948">
        <w:rPr>
          <w:rStyle w:val="Emphasis"/>
          <w:rFonts w:asciiTheme="minorHAnsi" w:hAnsiTheme="minorHAnsi" w:cstheme="minorHAnsi"/>
          <w:highlight w:val="green"/>
        </w:rPr>
        <w:t>correlates with</w:t>
      </w:r>
      <w:r w:rsidRPr="00202526">
        <w:rPr>
          <w:rStyle w:val="Emphasis"/>
          <w:rFonts w:asciiTheme="minorHAnsi" w:hAnsiTheme="minorHAnsi" w:cstheme="minorHAnsi"/>
        </w:rPr>
        <w:t xml:space="preserve"> the </w:t>
      </w:r>
      <w:r w:rsidRPr="00011948">
        <w:rPr>
          <w:rStyle w:val="Emphasis"/>
          <w:rFonts w:asciiTheme="minorHAnsi" w:hAnsiTheme="minorHAnsi" w:cstheme="minorHAnsi"/>
          <w:highlight w:val="green"/>
        </w:rPr>
        <w:t>concept of respect</w:t>
      </w:r>
      <w:r w:rsidRPr="00202526">
        <w:rPr>
          <w:rFonts w:asciiTheme="minorHAnsi" w:hAnsiTheme="minorHAnsi" w:cstheme="minorHAnsi"/>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202526">
        <w:rPr>
          <w:rStyle w:val="Emphasis"/>
          <w:rFonts w:asciiTheme="minorHAnsi" w:hAnsiTheme="minorHAnsi" w:cstheme="minorHAnsi"/>
        </w:rPr>
        <w:t>persons are those who are obliged to observe the constraints of the principle of morality in their dealings with each other, and thus show respect towards each other.</w:t>
      </w:r>
      <w:r w:rsidRPr="00202526">
        <w:rPr>
          <w:rFonts w:asciiTheme="minorHAnsi" w:hAnsiTheme="minorHAnsi" w:cstheme="minorHAnsi"/>
          <w:sz w:val="14"/>
        </w:rPr>
        <w:t xml:space="preserve"> (207) </w:t>
      </w:r>
      <w:r w:rsidRPr="00202526">
        <w:rPr>
          <w:rStyle w:val="Emphasis"/>
          <w:rFonts w:asciiTheme="minorHAnsi" w:hAnsiTheme="minorHAnsi" w:cstheme="minorHAnsi"/>
        </w:rPr>
        <w:t>On Kant’s account, a person commands respect by virtue of being a rational being.</w:t>
      </w:r>
      <w:r w:rsidRPr="00202526">
        <w:rPr>
          <w:rFonts w:asciiTheme="minorHAnsi" w:hAnsiTheme="minorHAnsi" w:cstheme="minorHAnsi"/>
          <w:sz w:val="14"/>
        </w:rPr>
        <w:t xml:space="preserve"> “I maintain that man – and in general every rational being – exists as an end in himself and not merely as a means to be used by this or that at its discretion” ([1785] 2005, 28). I argue that </w:t>
      </w:r>
      <w:r w:rsidRPr="00011948">
        <w:rPr>
          <w:rStyle w:val="Emphasis"/>
          <w:rFonts w:asciiTheme="minorHAnsi" w:hAnsiTheme="minorHAnsi" w:cstheme="minorHAnsi"/>
          <w:highlight w:val="green"/>
        </w:rPr>
        <w:t>Kant’s</w:t>
      </w:r>
      <w:r w:rsidRPr="00202526">
        <w:rPr>
          <w:rStyle w:val="Emphasis"/>
          <w:rFonts w:asciiTheme="minorHAnsi" w:hAnsiTheme="minorHAnsi" w:cstheme="minorHAnsi"/>
        </w:rPr>
        <w:t xml:space="preserve"> ‘Formula of the End in Itself’ (or </w:t>
      </w:r>
      <w:r w:rsidRPr="00011948">
        <w:rPr>
          <w:rStyle w:val="Emphasis"/>
          <w:rFonts w:asciiTheme="minorHAnsi" w:hAnsiTheme="minorHAnsi" w:cstheme="minorHAnsi"/>
          <w:highlight w:val="green"/>
        </w:rPr>
        <w:t>‘Principle of Humanity’) compels journalists to go</w:t>
      </w:r>
      <w:r w:rsidRPr="00202526">
        <w:rPr>
          <w:rStyle w:val="Emphasis"/>
          <w:rFonts w:asciiTheme="minorHAnsi" w:hAnsiTheme="minorHAnsi" w:cstheme="minorHAnsi"/>
        </w:rPr>
        <w:t xml:space="preserve"> the </w:t>
      </w:r>
      <w:r w:rsidRPr="00011948">
        <w:rPr>
          <w:rStyle w:val="Emphasis"/>
          <w:rFonts w:asciiTheme="minorHAnsi" w:hAnsiTheme="minorHAnsi" w:cstheme="minorHAnsi"/>
          <w:highlight w:val="green"/>
        </w:rPr>
        <w:t>extra mile to</w:t>
      </w:r>
      <w:r w:rsidRPr="00202526">
        <w:rPr>
          <w:rStyle w:val="Emphasis"/>
          <w:rFonts w:asciiTheme="minorHAnsi" w:hAnsiTheme="minorHAnsi" w:cstheme="minorHAnsi"/>
        </w:rPr>
        <w:t xml:space="preserve"> help </w:t>
      </w:r>
      <w:r w:rsidRPr="00011948">
        <w:rPr>
          <w:rStyle w:val="Emphasis"/>
          <w:rFonts w:asciiTheme="minorHAnsi" w:hAnsiTheme="minorHAnsi" w:cstheme="minorHAnsi"/>
          <w:highlight w:val="green"/>
        </w:rPr>
        <w:t>alleviate</w:t>
      </w:r>
      <w:r w:rsidRPr="00202526">
        <w:rPr>
          <w:rStyle w:val="Emphasis"/>
          <w:rFonts w:asciiTheme="minorHAnsi" w:hAnsiTheme="minorHAnsi" w:cstheme="minorHAnsi"/>
        </w:rPr>
        <w:t xml:space="preserve"> the </w:t>
      </w:r>
      <w:r w:rsidRPr="00011948">
        <w:rPr>
          <w:rStyle w:val="Emphasis"/>
          <w:rFonts w:asciiTheme="minorHAnsi" w:hAnsiTheme="minorHAnsi" w:cstheme="minorHAnsi"/>
          <w:highlight w:val="green"/>
        </w:rPr>
        <w:t>suffering of those</w:t>
      </w:r>
      <w:r w:rsidRPr="00202526">
        <w:rPr>
          <w:rStyle w:val="Emphasis"/>
          <w:rFonts w:asciiTheme="minorHAnsi" w:hAnsiTheme="minorHAnsi" w:cstheme="minorHAnsi"/>
        </w:rPr>
        <w:t xml:space="preserve"> that </w:t>
      </w:r>
      <w:r w:rsidRPr="00011948">
        <w:rPr>
          <w:rStyle w:val="Emphasis"/>
          <w:rFonts w:asciiTheme="minorHAnsi" w:hAnsiTheme="minorHAnsi" w:cstheme="minorHAnsi"/>
          <w:highlight w:val="green"/>
        </w:rPr>
        <w:t>they report on</w:t>
      </w:r>
      <w:r w:rsidRPr="00202526">
        <w:rPr>
          <w:rStyle w:val="Emphasis"/>
          <w:rFonts w:asciiTheme="minorHAnsi" w:hAnsiTheme="minorHAnsi" w:cstheme="minorHAnsi"/>
        </w:rPr>
        <w:t xml:space="preserve">, and even take action to save their lives. </w:t>
      </w:r>
      <w:r w:rsidRPr="00011948">
        <w:rPr>
          <w:rStyle w:val="Emphasis"/>
          <w:rFonts w:asciiTheme="minorHAnsi" w:hAnsiTheme="minorHAnsi" w:cstheme="minorHAnsi"/>
          <w:highlight w:val="green"/>
        </w:rPr>
        <w:t>When they fail</w:t>
      </w:r>
      <w:r w:rsidRPr="00202526">
        <w:rPr>
          <w:rStyle w:val="Emphasis"/>
          <w:rFonts w:asciiTheme="minorHAnsi" w:hAnsiTheme="minorHAnsi" w:cstheme="minorHAnsi"/>
        </w:rPr>
        <w:t xml:space="preserve"> to do that </w:t>
      </w:r>
      <w:r w:rsidRPr="00011948">
        <w:rPr>
          <w:rStyle w:val="Emphasis"/>
          <w:rFonts w:asciiTheme="minorHAnsi" w:hAnsiTheme="minorHAnsi" w:cstheme="minorHAnsi"/>
          <w:highlight w:val="green"/>
        </w:rPr>
        <w:t>and</w:t>
      </w:r>
      <w:r w:rsidRPr="00202526">
        <w:rPr>
          <w:rStyle w:val="Emphasis"/>
          <w:rFonts w:asciiTheme="minorHAnsi" w:hAnsiTheme="minorHAnsi" w:cstheme="minorHAnsi"/>
        </w:rPr>
        <w:t xml:space="preserve"> instead </w:t>
      </w:r>
      <w:r w:rsidRPr="00011948">
        <w:rPr>
          <w:rStyle w:val="Emphasis"/>
          <w:rFonts w:asciiTheme="minorHAnsi" w:hAnsiTheme="minorHAnsi" w:cstheme="minorHAnsi"/>
          <w:highlight w:val="green"/>
        </w:rPr>
        <w:t>simply report</w:t>
      </w:r>
      <w:r w:rsidRPr="00202526">
        <w:rPr>
          <w:rStyle w:val="Emphasis"/>
          <w:rFonts w:asciiTheme="minorHAnsi" w:hAnsiTheme="minorHAnsi" w:cstheme="minorHAnsi"/>
        </w:rPr>
        <w:t xml:space="preserve"> on such plight </w:t>
      </w:r>
      <w:r w:rsidRPr="00011948">
        <w:rPr>
          <w:rStyle w:val="Emphasis"/>
          <w:rFonts w:asciiTheme="minorHAnsi" w:hAnsiTheme="minorHAnsi" w:cstheme="minorHAnsi"/>
          <w:highlight w:val="green"/>
        </w:rPr>
        <w:t>with</w:t>
      </w:r>
      <w:r w:rsidRPr="00202526">
        <w:rPr>
          <w:rStyle w:val="Emphasis"/>
          <w:rFonts w:asciiTheme="minorHAnsi" w:hAnsiTheme="minorHAnsi" w:cstheme="minorHAnsi"/>
        </w:rPr>
        <w:t xml:space="preserve"> the clinical </w:t>
      </w:r>
      <w:r w:rsidRPr="00011948">
        <w:rPr>
          <w:rStyle w:val="Emphasis"/>
          <w:rFonts w:asciiTheme="minorHAnsi" w:hAnsiTheme="minorHAnsi" w:cstheme="minorHAnsi"/>
          <w:highlight w:val="green"/>
        </w:rPr>
        <w:t>detachment</w:t>
      </w:r>
      <w:r w:rsidRPr="00202526">
        <w:rPr>
          <w:rFonts w:asciiTheme="minorHAnsi" w:hAnsiTheme="minorHAnsi" w:cstheme="minorHAnsi"/>
          <w:sz w:val="14"/>
        </w:rPr>
        <w:t xml:space="preserve"> displayed by Detached Kevin Carter towards the Sudanese child, </w:t>
      </w:r>
      <w:r w:rsidRPr="00202526">
        <w:rPr>
          <w:rStyle w:val="Emphasis"/>
          <w:rFonts w:asciiTheme="minorHAnsi" w:hAnsiTheme="minorHAnsi" w:cstheme="minorHAnsi"/>
        </w:rPr>
        <w:t xml:space="preserve">they simply </w:t>
      </w:r>
      <w:r w:rsidRPr="00011948">
        <w:rPr>
          <w:rStyle w:val="Emphasis"/>
          <w:rFonts w:asciiTheme="minorHAnsi" w:hAnsiTheme="minorHAnsi" w:cstheme="minorHAnsi"/>
          <w:highlight w:val="green"/>
        </w:rPr>
        <w:t>use</w:t>
      </w:r>
      <w:r w:rsidRPr="00202526">
        <w:rPr>
          <w:rStyle w:val="Emphasis"/>
          <w:rFonts w:asciiTheme="minorHAnsi" w:hAnsiTheme="minorHAnsi" w:cstheme="minorHAnsi"/>
        </w:rPr>
        <w:t xml:space="preserve"> their </w:t>
      </w:r>
      <w:r w:rsidRPr="00011948">
        <w:rPr>
          <w:rStyle w:val="Emphasis"/>
          <w:rFonts w:asciiTheme="minorHAnsi" w:hAnsiTheme="minorHAnsi" w:cstheme="minorHAnsi"/>
          <w:highlight w:val="green"/>
        </w:rPr>
        <w:t>subjects as mere means to</w:t>
      </w:r>
      <w:r w:rsidRPr="00202526">
        <w:rPr>
          <w:rStyle w:val="Emphasis"/>
          <w:rFonts w:asciiTheme="minorHAnsi" w:hAnsiTheme="minorHAnsi" w:cstheme="minorHAnsi"/>
        </w:rPr>
        <w:t xml:space="preserve"> make money and </w:t>
      </w:r>
      <w:r w:rsidRPr="00011948">
        <w:rPr>
          <w:rStyle w:val="Emphasis"/>
          <w:rFonts w:asciiTheme="minorHAnsi" w:hAnsiTheme="minorHAnsi" w:cstheme="minorHAnsi"/>
          <w:highlight w:val="green"/>
        </w:rPr>
        <w:t>build</w:t>
      </w:r>
      <w:r w:rsidRPr="00202526">
        <w:rPr>
          <w:rStyle w:val="Emphasis"/>
          <w:rFonts w:asciiTheme="minorHAnsi" w:hAnsiTheme="minorHAnsi" w:cstheme="minorHAnsi"/>
        </w:rPr>
        <w:t xml:space="preserve"> their </w:t>
      </w:r>
      <w:r w:rsidRPr="00011948">
        <w:rPr>
          <w:rStyle w:val="Emphasis"/>
          <w:rFonts w:asciiTheme="minorHAnsi" w:hAnsiTheme="minorHAnsi" w:cstheme="minorHAnsi"/>
          <w:highlight w:val="green"/>
        </w:rPr>
        <w:t>careers</w:t>
      </w:r>
      <w:r w:rsidRPr="00202526">
        <w:rPr>
          <w:rStyle w:val="Emphasis"/>
          <w:rFonts w:asciiTheme="minorHAnsi" w:hAnsiTheme="minorHAnsi" w:cstheme="minorHAnsi"/>
        </w:rPr>
        <w:t xml:space="preserve">. By acting this way, journalists </w:t>
      </w:r>
      <w:r w:rsidRPr="00011948">
        <w:rPr>
          <w:rStyle w:val="Emphasis"/>
          <w:rFonts w:asciiTheme="minorHAnsi" w:hAnsiTheme="minorHAnsi" w:cstheme="minorHAnsi"/>
          <w:highlight w:val="green"/>
        </w:rPr>
        <w:t>act</w:t>
      </w:r>
      <w:r w:rsidRPr="00202526">
        <w:rPr>
          <w:rStyle w:val="Emphasis"/>
          <w:rFonts w:asciiTheme="minorHAnsi" w:hAnsiTheme="minorHAnsi" w:cstheme="minorHAnsi"/>
        </w:rPr>
        <w:t xml:space="preserve"> unjustly and </w:t>
      </w:r>
      <w:r w:rsidRPr="00011948">
        <w:rPr>
          <w:rStyle w:val="Emphasis"/>
          <w:rFonts w:asciiTheme="minorHAnsi" w:hAnsiTheme="minorHAnsi" w:cstheme="minorHAnsi"/>
          <w:highlight w:val="green"/>
        </w:rPr>
        <w:t>wrongfully</w:t>
      </w:r>
      <w:r w:rsidRPr="00202526">
        <w:rPr>
          <w:rStyle w:val="Emphasis"/>
          <w:rFonts w:asciiTheme="minorHAnsi" w:hAnsiTheme="minorHAnsi" w:cstheme="minorHAnsi"/>
        </w:rPr>
        <w:t>. That is because a victim of such tragedy would ordinarily expect another human being to help to alleviate his or her suffering.</w:t>
      </w:r>
    </w:p>
    <w:p w14:paraId="371F3F89" w14:textId="3C1AA231" w:rsidR="00EB16CE" w:rsidRPr="00202526" w:rsidRDefault="00EB16CE" w:rsidP="00EB16CE">
      <w:pPr>
        <w:pStyle w:val="Heading2"/>
        <w:rPr>
          <w:rFonts w:asciiTheme="minorHAnsi" w:hAnsiTheme="minorHAnsi" w:cstheme="minorHAnsi"/>
        </w:rPr>
      </w:pPr>
      <w:r w:rsidRPr="00202526">
        <w:rPr>
          <w:rFonts w:asciiTheme="minorHAnsi" w:hAnsiTheme="minorHAnsi" w:cstheme="minorHAnsi"/>
        </w:rPr>
        <w:t>5</w:t>
      </w:r>
    </w:p>
    <w:p w14:paraId="4975094E" w14:textId="21F4F49A" w:rsidR="00F62F3D" w:rsidRPr="00202526" w:rsidRDefault="00100939" w:rsidP="00F62F3D">
      <w:pPr>
        <w:pStyle w:val="Heading4"/>
        <w:rPr>
          <w:rFonts w:asciiTheme="minorHAnsi" w:hAnsiTheme="minorHAnsi" w:cstheme="minorHAnsi"/>
          <w:bCs/>
        </w:rPr>
      </w:pPr>
      <w:r w:rsidRPr="00202526">
        <w:rPr>
          <w:rFonts w:asciiTheme="minorHAnsi" w:hAnsiTheme="minorHAnsi" w:cstheme="minorHAnsi"/>
        </w:rPr>
        <w:t xml:space="preserve">Do not be mistaken – debate as a site of pedagogy and discourse is a fraud </w:t>
      </w:r>
      <w:r w:rsidR="00F62F3D" w:rsidRPr="00202526">
        <w:rPr>
          <w:rStyle w:val="Style13ptBold"/>
          <w:rFonts w:asciiTheme="minorHAnsi" w:hAnsiTheme="minorHAnsi" w:cstheme="minorHAnsi"/>
          <w:b/>
        </w:rPr>
        <w:t>– paving over very real conditions of pain and death that make this space possible. Its try or die for a semiotic insurrection.</w:t>
      </w:r>
    </w:p>
    <w:p w14:paraId="29F2D4DF" w14:textId="77777777" w:rsidR="00F62F3D" w:rsidRPr="00202526" w:rsidRDefault="00F62F3D" w:rsidP="00F62F3D">
      <w:pPr>
        <w:rPr>
          <w:rFonts w:asciiTheme="minorHAnsi" w:hAnsiTheme="minorHAnsi" w:cstheme="minorHAnsi"/>
        </w:rPr>
      </w:pPr>
      <w:proofErr w:type="spellStart"/>
      <w:r w:rsidRPr="00202526">
        <w:rPr>
          <w:rStyle w:val="Style13ptBold"/>
          <w:rFonts w:asciiTheme="minorHAnsi" w:hAnsiTheme="minorHAnsi" w:cstheme="minorHAnsi"/>
        </w:rPr>
        <w:t>AnarchistNews</w:t>
      </w:r>
      <w:proofErr w:type="spellEnd"/>
      <w:r w:rsidRPr="00202526">
        <w:rPr>
          <w:rStyle w:val="Style13ptBold"/>
          <w:rFonts w:asciiTheme="minorHAnsi" w:hAnsiTheme="minorHAnsi" w:cstheme="minorHAnsi"/>
        </w:rPr>
        <w:t xml:space="preserve"> 10.</w:t>
      </w:r>
      <w:r w:rsidRPr="00202526">
        <w:rPr>
          <w:rFonts w:asciiTheme="minorHAnsi" w:hAnsiTheme="minorHAnsi" w:cstheme="minorHAnsi"/>
        </w:rPr>
        <w:t xml:space="preserve"> “The University, Social Death, and the Inside Joke,” https://web.archive.org/web/20171110115921/http://anarchistnews.org/content/university-social-death-and-inside-joke</w:t>
      </w:r>
    </w:p>
    <w:p w14:paraId="26254834" w14:textId="13DE42ED" w:rsidR="00100939" w:rsidRPr="00202526" w:rsidRDefault="00F62F3D" w:rsidP="00A556DA">
      <w:pPr>
        <w:rPr>
          <w:rFonts w:asciiTheme="minorHAnsi" w:hAnsiTheme="minorHAnsi" w:cstheme="minorHAnsi"/>
        </w:rPr>
      </w:pPr>
      <w:r w:rsidRPr="00011948">
        <w:rPr>
          <w:rStyle w:val="StyleUnderline"/>
          <w:rFonts w:asciiTheme="minorHAnsi" w:hAnsiTheme="minorHAnsi" w:cstheme="minorHAnsi"/>
          <w:highlight w:val="green"/>
        </w:rPr>
        <w:t xml:space="preserve">Universities may serve as </w:t>
      </w:r>
      <w:r w:rsidRPr="00011948">
        <w:rPr>
          <w:rStyle w:val="Emphasis"/>
          <w:rFonts w:asciiTheme="minorHAnsi" w:hAnsiTheme="minorHAnsi" w:cstheme="minorHAnsi"/>
          <w:highlight w:val="green"/>
        </w:rPr>
        <w:t>progressive</w:t>
      </w:r>
      <w:r w:rsidRPr="00202526">
        <w:rPr>
          <w:rStyle w:val="Emphasis"/>
          <w:rFonts w:asciiTheme="minorHAnsi" w:hAnsiTheme="minorHAnsi" w:cstheme="minorHAnsi"/>
        </w:rPr>
        <w:t xml:space="preserve"> sites</w:t>
      </w:r>
      <w:r w:rsidRPr="00202526">
        <w:rPr>
          <w:rStyle w:val="StyleUnderline"/>
          <w:rFonts w:asciiTheme="minorHAnsi" w:hAnsiTheme="minorHAnsi" w:cstheme="minorHAnsi"/>
        </w:rPr>
        <w:t xml:space="preserve"> of inquiry in some cases, yet </w:t>
      </w:r>
      <w:r w:rsidRPr="00011948">
        <w:rPr>
          <w:rStyle w:val="StyleUnderline"/>
          <w:rFonts w:asciiTheme="minorHAnsi" w:hAnsiTheme="minorHAnsi" w:cstheme="minorHAnsi"/>
          <w:highlight w:val="green"/>
        </w:rPr>
        <w:t>this does not detract from the</w:t>
      </w:r>
      <w:r w:rsidRPr="00202526">
        <w:rPr>
          <w:rStyle w:val="StyleUnderline"/>
          <w:rFonts w:asciiTheme="minorHAnsi" w:hAnsiTheme="minorHAnsi" w:cstheme="minorHAnsi"/>
        </w:rPr>
        <w:t xml:space="preserve"> great deal of military and corporate research, economic planning and, perhaps most importantly, </w:t>
      </w:r>
      <w:r w:rsidRPr="00202526">
        <w:rPr>
          <w:rStyle w:val="Emphasis"/>
          <w:rFonts w:asciiTheme="minorHAnsi" w:hAnsiTheme="minorHAnsi" w:cstheme="minorHAnsi"/>
        </w:rPr>
        <w:t xml:space="preserve">social </w:t>
      </w:r>
      <w:r w:rsidRPr="00011948">
        <w:rPr>
          <w:rStyle w:val="Emphasis"/>
          <w:rFonts w:asciiTheme="minorHAnsi" w:hAnsiTheme="minorHAnsi" w:cstheme="minorHAnsi"/>
          <w:highlight w:val="green"/>
        </w:rPr>
        <w:t xml:space="preserve">conditioning </w:t>
      </w:r>
      <w:r w:rsidRPr="00202526">
        <w:rPr>
          <w:rStyle w:val="Emphasis"/>
          <w:rFonts w:asciiTheme="minorHAnsi" w:hAnsiTheme="minorHAnsi" w:cstheme="minorHAnsi"/>
        </w:rPr>
        <w:t>occurring with</w:t>
      </w:r>
      <w:r w:rsidRPr="00011948">
        <w:rPr>
          <w:rStyle w:val="Emphasis"/>
          <w:rFonts w:asciiTheme="minorHAnsi" w:hAnsiTheme="minorHAnsi" w:cstheme="minorHAnsi"/>
          <w:highlight w:val="green"/>
        </w:rPr>
        <w:t>in their walls</w:t>
      </w:r>
      <w:r w:rsidRPr="00202526">
        <w:rPr>
          <w:rFonts w:asciiTheme="minorHAnsi" w:hAnsiTheme="minorHAnsi" w:cstheme="minorHAnsi"/>
        </w:rPr>
        <w:t xml:space="preserve">. Furthermore, </w:t>
      </w:r>
      <w:r w:rsidRPr="00202526">
        <w:rPr>
          <w:rStyle w:val="StyleUnderline"/>
          <w:rFonts w:asciiTheme="minorHAnsi" w:hAnsiTheme="minorHAnsi" w:cstheme="minorHAnsi"/>
        </w:rPr>
        <w:t xml:space="preserve">they serve as intense </w:t>
      </w:r>
      <w:r w:rsidRPr="00011948">
        <w:rPr>
          <w:rStyle w:val="Emphasis"/>
          <w:rFonts w:asciiTheme="minorHAnsi" w:hAnsiTheme="minorHAnsi" w:cstheme="minorHAnsi"/>
          <w:highlight w:val="green"/>
        </w:rPr>
        <w:t xml:space="preserve">machines for </w:t>
      </w:r>
      <w:r w:rsidRPr="00202526">
        <w:rPr>
          <w:rStyle w:val="Emphasis"/>
          <w:rFonts w:asciiTheme="minorHAnsi" w:hAnsiTheme="minorHAnsi" w:cstheme="minorHAnsi"/>
        </w:rPr>
        <w:t xml:space="preserve">the concentration of </w:t>
      </w:r>
      <w:r w:rsidRPr="00011948">
        <w:rPr>
          <w:rStyle w:val="Emphasis"/>
          <w:rFonts w:asciiTheme="minorHAnsi" w:hAnsiTheme="minorHAnsi" w:cstheme="minorHAnsi"/>
          <w:highlight w:val="green"/>
        </w:rPr>
        <w:t>privilege</w:t>
      </w:r>
      <w:r w:rsidRPr="00202526">
        <w:rPr>
          <w:rStyle w:val="StyleUnderline"/>
          <w:rFonts w:asciiTheme="minorHAnsi" w:hAnsiTheme="minorHAnsi" w:cstheme="minorHAnsi"/>
        </w:rPr>
        <w:t>; each university is increasingly staffed by</w:t>
      </w:r>
      <w:r w:rsidRPr="00011948">
        <w:rPr>
          <w:rStyle w:val="StyleUnderline"/>
          <w:rFonts w:asciiTheme="minorHAnsi" w:hAnsiTheme="minorHAnsi" w:cstheme="minorHAnsi"/>
          <w:highlight w:val="green"/>
        </w:rPr>
        <w:t xml:space="preserve"> overworked professors </w:t>
      </w:r>
      <w:r w:rsidRPr="00202526">
        <w:rPr>
          <w:rStyle w:val="StyleUnderline"/>
          <w:rFonts w:asciiTheme="minorHAnsi" w:hAnsiTheme="minorHAnsi" w:cstheme="minorHAnsi"/>
        </w:rPr>
        <w:t>and adjuncts, poorly treated maintenance and service staff</w:t>
      </w:r>
      <w:r w:rsidRPr="00202526">
        <w:rPr>
          <w:rFonts w:asciiTheme="minorHAnsi" w:hAnsiTheme="minorHAnsi" w:cstheme="minorHAnsi"/>
        </w:rPr>
        <w:t xml:space="preserve">. This remains only the top of the pyramid, since </w:t>
      </w:r>
      <w:r w:rsidRPr="00202526">
        <w:rPr>
          <w:rStyle w:val="StyleUnderline"/>
          <w:rFonts w:asciiTheme="minorHAnsi" w:hAnsiTheme="minorHAnsi" w:cstheme="minorHAnsi"/>
        </w:rPr>
        <w:t xml:space="preserve">a hyper educated, stable society along Western lines </w:t>
      </w:r>
      <w:r w:rsidRPr="00202526">
        <w:rPr>
          <w:rStyle w:val="Emphasis"/>
          <w:rFonts w:asciiTheme="minorHAnsi" w:hAnsiTheme="minorHAnsi" w:cstheme="minorHAnsi"/>
        </w:rPr>
        <w:t xml:space="preserve">can </w:t>
      </w:r>
      <w:r w:rsidRPr="00011948">
        <w:rPr>
          <w:rStyle w:val="Emphasis"/>
          <w:rFonts w:asciiTheme="minorHAnsi" w:hAnsiTheme="minorHAnsi" w:cstheme="minorHAnsi"/>
          <w:highlight w:val="green"/>
        </w:rPr>
        <w:t>only exist</w:t>
      </w:r>
      <w:r w:rsidRPr="00011948">
        <w:rPr>
          <w:rStyle w:val="StyleUnderline"/>
          <w:rFonts w:asciiTheme="minorHAnsi" w:hAnsiTheme="minorHAnsi" w:cstheme="minorHAnsi"/>
          <w:highlight w:val="green"/>
        </w:rPr>
        <w:t xml:space="preserve"> by </w:t>
      </w:r>
      <w:r w:rsidRPr="00202526">
        <w:rPr>
          <w:rStyle w:val="StyleUnderline"/>
          <w:rFonts w:asciiTheme="minorHAnsi" w:hAnsiTheme="minorHAnsi" w:cstheme="minorHAnsi"/>
        </w:rPr>
        <w:t xml:space="preserve">the </w:t>
      </w:r>
      <w:r w:rsidRPr="00202526">
        <w:rPr>
          <w:rStyle w:val="Emphasis"/>
          <w:rFonts w:asciiTheme="minorHAnsi" w:hAnsiTheme="minorHAnsi" w:cstheme="minorHAnsi"/>
        </w:rPr>
        <w:t xml:space="preserve">intense </w:t>
      </w:r>
      <w:r w:rsidRPr="00011948">
        <w:rPr>
          <w:rStyle w:val="Emphasis"/>
          <w:rFonts w:asciiTheme="minorHAnsi" w:hAnsiTheme="minorHAnsi" w:cstheme="minorHAnsi"/>
          <w:highlight w:val="green"/>
        </w:rPr>
        <w:t>exploitation</w:t>
      </w:r>
      <w:r w:rsidRPr="00011948">
        <w:rPr>
          <w:rStyle w:val="StyleUnderline"/>
          <w:rFonts w:asciiTheme="minorHAnsi" w:hAnsiTheme="minorHAnsi" w:cstheme="minorHAnsi"/>
          <w:highlight w:val="green"/>
        </w:rPr>
        <w:t xml:space="preserve"> </w:t>
      </w:r>
      <w:r w:rsidRPr="00202526">
        <w:rPr>
          <w:rStyle w:val="StyleUnderline"/>
          <w:rFonts w:asciiTheme="minorHAnsi" w:hAnsiTheme="minorHAnsi" w:cstheme="minorHAnsi"/>
        </w:rPr>
        <w:t>of labor and resources in the third world</w:t>
      </w:r>
      <w:r w:rsidRPr="00202526">
        <w:rPr>
          <w:rFonts w:asciiTheme="minorHAnsi" w:hAnsiTheme="minorHAnsi" w:cstheme="minorHAnsi"/>
        </w:rPr>
        <w:t xml:space="preserve">. </w:t>
      </w:r>
      <w:r w:rsidRPr="00202526">
        <w:rPr>
          <w:rStyle w:val="StyleUnderline"/>
          <w:rFonts w:asciiTheme="minorHAnsi" w:hAnsiTheme="minorHAnsi" w:cstheme="minorHAnsi"/>
        </w:rPr>
        <w:t xml:space="preserve">Students are taught to be </w:t>
      </w:r>
      <w:r w:rsidRPr="00202526">
        <w:rPr>
          <w:rStyle w:val="Emphasis"/>
          <w:rFonts w:asciiTheme="minorHAnsi" w:hAnsiTheme="minorHAnsi" w:cstheme="minorHAnsi"/>
        </w:rPr>
        <w:t>oblivious to this fact</w:t>
      </w:r>
      <w:r w:rsidRPr="00202526">
        <w:rPr>
          <w:rStyle w:val="StyleUnderline"/>
          <w:rFonts w:asciiTheme="minorHAnsi" w:hAnsiTheme="minorHAnsi" w:cstheme="minorHAnsi"/>
        </w:rPr>
        <w:t>; liberal seminars only serve to obfuscate the fact that they are themselves complicit in the death and destruction waged on a daily basis</w:t>
      </w:r>
      <w:r w:rsidRPr="00202526">
        <w:rPr>
          <w:rFonts w:asciiTheme="minorHAnsi" w:hAnsiTheme="minorHAnsi" w:cstheme="minorHAnsi"/>
        </w:rPr>
        <w:t>. They sing the college fight song and wear hooded sweatshirts (in the case of hip liberal arts colleges, flannel serves the same purpose). As the Berkeley rebels observe, “</w:t>
      </w:r>
      <w:r w:rsidRPr="00011948">
        <w:rPr>
          <w:rStyle w:val="StyleUnderline"/>
          <w:rFonts w:asciiTheme="minorHAnsi" w:hAnsiTheme="minorHAnsi" w:cstheme="minorHAnsi"/>
          <w:highlight w:val="green"/>
        </w:rPr>
        <w:t xml:space="preserve">Social death is our </w:t>
      </w:r>
      <w:r w:rsidRPr="00011948">
        <w:rPr>
          <w:rStyle w:val="Emphasis"/>
          <w:rFonts w:asciiTheme="minorHAnsi" w:hAnsiTheme="minorHAnsi" w:cstheme="minorHAnsi"/>
          <w:highlight w:val="green"/>
        </w:rPr>
        <w:t>banal acceptance</w:t>
      </w:r>
      <w:r w:rsidRPr="00011948">
        <w:rPr>
          <w:rStyle w:val="StyleUnderline"/>
          <w:rFonts w:asciiTheme="minorHAnsi" w:hAnsiTheme="minorHAnsi" w:cstheme="minorHAnsi"/>
          <w:highlight w:val="green"/>
        </w:rPr>
        <w:t xml:space="preserve"> of an institution’s meaning for </w:t>
      </w:r>
      <w:r w:rsidRPr="00011948">
        <w:rPr>
          <w:rStyle w:val="Emphasis"/>
          <w:rFonts w:asciiTheme="minorHAnsi" w:hAnsiTheme="minorHAnsi" w:cstheme="minorHAnsi"/>
          <w:highlight w:val="green"/>
        </w:rPr>
        <w:t>our own lack of meaning</w:t>
      </w:r>
      <w:r w:rsidRPr="00202526">
        <w:rPr>
          <w:rStyle w:val="StyleUnderline"/>
          <w:rFonts w:asciiTheme="minorHAnsi" w:hAnsiTheme="minorHAnsi" w:cstheme="minorHAnsi"/>
        </w:rPr>
        <w:t>.</w:t>
      </w:r>
      <w:r w:rsidRPr="00202526">
        <w:rPr>
          <w:rFonts w:asciiTheme="minorHAnsi" w:hAnsiTheme="minorHAnsi" w:cstheme="minorHAnsi"/>
        </w:rPr>
        <w:t xml:space="preserve">”[43] </w:t>
      </w:r>
      <w:r w:rsidRPr="00202526">
        <w:rPr>
          <w:rStyle w:val="StyleUnderline"/>
          <w:rFonts w:asciiTheme="minorHAnsi" w:hAnsiTheme="minorHAnsi" w:cstheme="minorHAnsi"/>
        </w:rPr>
        <w:t>Our conception of the social is as the death of everything sociality entails; it is the failure of communication, the refusal of empathy, the abandonment of autonomy</w:t>
      </w:r>
      <w:r w:rsidRPr="00202526">
        <w:rPr>
          <w:rFonts w:asciiTheme="minorHAnsi" w:hAnsiTheme="minorHAnsi" w:cstheme="minorHAnsi"/>
        </w:rPr>
        <w:t>. Baudrillard writes that “</w:t>
      </w:r>
      <w:r w:rsidRPr="00202526">
        <w:rPr>
          <w:rStyle w:val="StyleUnderline"/>
          <w:rFonts w:asciiTheme="minorHAnsi" w:hAnsiTheme="minorHAnsi" w:cstheme="minorHAnsi"/>
        </w:rPr>
        <w:t>The cemetery no longer exists because modern cities have entirely taken over their function: they are ghost towns, cities of death. If the great operational metropolis is the final form of an entire culture, then, quite simply, ours is a culture of death</w:t>
      </w:r>
      <w:r w:rsidRPr="00202526">
        <w:rPr>
          <w:rFonts w:asciiTheme="minorHAnsi" w:hAnsiTheme="minorHAnsi" w:cstheme="minorHAnsi"/>
        </w:rPr>
        <w:t xml:space="preserve">.”[44] </w:t>
      </w:r>
      <w:r w:rsidRPr="00202526">
        <w:rPr>
          <w:rStyle w:val="StyleUnderline"/>
          <w:rFonts w:asciiTheme="minorHAnsi" w:hAnsiTheme="minorHAnsi" w:cstheme="minorHAnsi"/>
        </w:rPr>
        <w:t>By attempting to excel in a university setting, we are resigning ourselves to enrolling in</w:t>
      </w:r>
      <w:r w:rsidRPr="00202526">
        <w:rPr>
          <w:rFonts w:asciiTheme="minorHAnsi" w:hAnsiTheme="minorHAnsi" w:cstheme="minorHAnsi"/>
        </w:rPr>
        <w:t xml:space="preserve"> what Mark </w:t>
      </w:r>
      <w:proofErr w:type="spellStart"/>
      <w:r w:rsidRPr="00202526">
        <w:rPr>
          <w:rFonts w:asciiTheme="minorHAnsi" w:hAnsiTheme="minorHAnsi" w:cstheme="minorHAnsi"/>
        </w:rPr>
        <w:t>Yudoff</w:t>
      </w:r>
      <w:proofErr w:type="spellEnd"/>
      <w:r w:rsidRPr="00202526">
        <w:rPr>
          <w:rFonts w:asciiTheme="minorHAnsi" w:hAnsiTheme="minorHAnsi" w:cstheme="minorHAnsi"/>
        </w:rPr>
        <w:t xml:space="preserve"> so proudly calls a cemetery, </w:t>
      </w:r>
      <w:r w:rsidRPr="00202526">
        <w:rPr>
          <w:rStyle w:val="Emphasis"/>
          <w:rFonts w:asciiTheme="minorHAnsi" w:hAnsiTheme="minorHAnsi" w:cstheme="minorHAnsi"/>
        </w:rPr>
        <w:t>a necropolis to rival no other</w:t>
      </w:r>
      <w:r w:rsidRPr="00202526">
        <w:rPr>
          <w:rFonts w:asciiTheme="minorHAnsi" w:hAnsiTheme="minorHAnsi" w:cstheme="minorHAnsi"/>
        </w:rPr>
        <w:t xml:space="preserve">. </w:t>
      </w:r>
      <w:r w:rsidRPr="00202526">
        <w:rPr>
          <w:rStyle w:val="StyleUnderline"/>
          <w:rFonts w:asciiTheme="minorHAnsi" w:hAnsiTheme="minorHAnsi" w:cstheme="minorHAnsi"/>
        </w:rPr>
        <w:t xml:space="preserve">Yet herein lies the punch line. We are studying in the cemeteries of a nation which has a cultural fetish for things that refuse to stay dead; </w:t>
      </w:r>
      <w:r w:rsidRPr="00202526">
        <w:rPr>
          <w:rStyle w:val="Emphasis"/>
          <w:rFonts w:asciiTheme="minorHAnsi" w:hAnsiTheme="minorHAnsi" w:cstheme="minorHAnsi"/>
        </w:rPr>
        <w:t>an absolute fixation with zombies</w:t>
      </w:r>
      <w:r w:rsidRPr="00202526">
        <w:rPr>
          <w:rFonts w:asciiTheme="minorHAnsi" w:hAnsiTheme="minorHAnsi" w:cstheme="minorHAnsi"/>
        </w:rPr>
        <w:t xml:space="preserve">. So perhaps </w:t>
      </w:r>
      <w:r w:rsidRPr="00202526">
        <w:rPr>
          <w:rStyle w:val="StyleUnderline"/>
          <w:rFonts w:asciiTheme="minorHAnsi" w:hAnsiTheme="minorHAnsi" w:cstheme="minorHAnsi"/>
        </w:rPr>
        <w:t xml:space="preserve">the goal should not be to go </w:t>
      </w:r>
      <w:r w:rsidRPr="00202526">
        <w:rPr>
          <w:rStyle w:val="Emphasis"/>
          <w:rFonts w:asciiTheme="minorHAnsi" w:hAnsiTheme="minorHAnsi" w:cstheme="minorHAnsi"/>
        </w:rPr>
        <w:t>“Beyond Zombie Politics”</w:t>
      </w:r>
      <w:r w:rsidRPr="00202526">
        <w:rPr>
          <w:rStyle w:val="StyleUnderline"/>
          <w:rFonts w:asciiTheme="minorHAnsi" w:hAnsiTheme="minorHAnsi" w:cstheme="minorHAnsi"/>
        </w:rPr>
        <w:t xml:space="preserve"> at all</w:t>
      </w:r>
      <w:r w:rsidRPr="00202526">
        <w:rPr>
          <w:rFonts w:asciiTheme="minorHAnsi" w:hAnsiTheme="minorHAnsi" w:cstheme="minorHAnsi"/>
        </w:rPr>
        <w:t>. Writes Baudrillard: “</w:t>
      </w:r>
      <w:r w:rsidRPr="00202526">
        <w:rPr>
          <w:rStyle w:val="StyleUnderline"/>
          <w:rFonts w:asciiTheme="minorHAnsi" w:hAnsiTheme="minorHAnsi" w:cstheme="minorHAnsi"/>
        </w:rPr>
        <w:t xml:space="preserve">The event itself is </w:t>
      </w:r>
      <w:r w:rsidRPr="00202526">
        <w:rPr>
          <w:rStyle w:val="Emphasis"/>
          <w:rFonts w:asciiTheme="minorHAnsi" w:hAnsiTheme="minorHAnsi" w:cstheme="minorHAnsi"/>
        </w:rPr>
        <w:t>counter-offensive</w:t>
      </w:r>
      <w:r w:rsidRPr="00202526">
        <w:rPr>
          <w:rStyle w:val="StyleUnderline"/>
          <w:rFonts w:asciiTheme="minorHAnsi" w:hAnsiTheme="minorHAnsi" w:cstheme="minorHAnsi"/>
        </w:rPr>
        <w:t xml:space="preserve"> and comes from a strange source: in every system at its apex, at its point of perfection, it </w:t>
      </w:r>
      <w:r w:rsidRPr="00202526">
        <w:rPr>
          <w:rStyle w:val="Emphasis"/>
          <w:rFonts w:asciiTheme="minorHAnsi" w:hAnsiTheme="minorHAnsi" w:cstheme="minorHAnsi"/>
        </w:rPr>
        <w:t>reintroduces negativity and death</w:t>
      </w:r>
      <w:r w:rsidRPr="00202526">
        <w:rPr>
          <w:rStyle w:val="StyleUnderline"/>
          <w:rFonts w:asciiTheme="minorHAnsi" w:hAnsiTheme="minorHAnsi" w:cstheme="minorHAnsi"/>
        </w:rPr>
        <w:t>.</w:t>
      </w:r>
      <w:r w:rsidRPr="00202526">
        <w:rPr>
          <w:rFonts w:asciiTheme="minorHAnsi" w:hAnsiTheme="minorHAnsi" w:cstheme="minorHAnsi"/>
        </w:rPr>
        <w:t xml:space="preserve">”[45] </w:t>
      </w:r>
      <w:r w:rsidRPr="00202526">
        <w:rPr>
          <w:rStyle w:val="StyleUnderline"/>
          <w:rFonts w:asciiTheme="minorHAnsi" w:hAnsiTheme="minorHAnsi" w:cstheme="minorHAnsi"/>
        </w:rPr>
        <w:t xml:space="preserve">The University, by totalizing itself and perfecting its critiques, has spontaneously </w:t>
      </w:r>
      <w:r w:rsidRPr="00202526">
        <w:rPr>
          <w:rStyle w:val="Emphasis"/>
          <w:rFonts w:asciiTheme="minorHAnsi" w:hAnsiTheme="minorHAnsi" w:cstheme="minorHAnsi"/>
        </w:rPr>
        <w:t>generated its own antithesis</w:t>
      </w:r>
      <w:r w:rsidRPr="00202526">
        <w:rPr>
          <w:rFonts w:asciiTheme="minorHAnsi" w:hAnsiTheme="minorHAnsi" w:cstheme="minorHAnsi"/>
        </w:rPr>
        <w:t xml:space="preserve">. </w:t>
      </w:r>
      <w:r w:rsidRPr="00202526">
        <w:rPr>
          <w:rStyle w:val="StyleUnderline"/>
          <w:rFonts w:asciiTheme="minorHAnsi" w:hAnsiTheme="minorHAnsi" w:cstheme="minorHAnsi"/>
        </w:rPr>
        <w:t xml:space="preserve">Some element of sociality refuses to stay within the discourse of the social, the dead; it </w:t>
      </w:r>
      <w:r w:rsidRPr="00202526">
        <w:rPr>
          <w:rStyle w:val="Emphasis"/>
          <w:rFonts w:asciiTheme="minorHAnsi" w:hAnsiTheme="minorHAnsi" w:cstheme="minorHAnsi"/>
        </w:rPr>
        <w:t>becomes undead</w:t>
      </w:r>
      <w:r w:rsidRPr="00202526">
        <w:rPr>
          <w:rStyle w:val="StyleUnderline"/>
          <w:rFonts w:asciiTheme="minorHAnsi" w:hAnsiTheme="minorHAnsi" w:cstheme="minorHAnsi"/>
        </w:rPr>
        <w:t xml:space="preserve">, </w:t>
      </w:r>
      <w:r w:rsidRPr="00202526">
        <w:rPr>
          <w:rStyle w:val="Emphasis"/>
          <w:rFonts w:asciiTheme="minorHAnsi" w:hAnsiTheme="minorHAnsi" w:cstheme="minorHAnsi"/>
        </w:rPr>
        <w:t>radically potent</w:t>
      </w:r>
      <w:r w:rsidRPr="00202526">
        <w:rPr>
          <w:rFonts w:asciiTheme="minorHAnsi" w:hAnsiTheme="minorHAnsi" w:cstheme="minorHAnsi"/>
        </w:rPr>
        <w:t xml:space="preserve">. According to Steven </w:t>
      </w:r>
      <w:proofErr w:type="spellStart"/>
      <w:r w:rsidRPr="00202526">
        <w:rPr>
          <w:rFonts w:asciiTheme="minorHAnsi" w:hAnsiTheme="minorHAnsi" w:cstheme="minorHAnsi"/>
        </w:rPr>
        <w:t>Shaviro’s</w:t>
      </w:r>
      <w:proofErr w:type="spellEnd"/>
      <w:r w:rsidRPr="00202526">
        <w:rPr>
          <w:rFonts w:asciiTheme="minorHAnsi" w:hAnsiTheme="minorHAnsi" w:cstheme="minorHAnsi"/>
        </w:rPr>
        <w:t xml:space="preserve"> The Cinematic Body, “</w:t>
      </w:r>
      <w:r w:rsidRPr="00202526">
        <w:rPr>
          <w:rStyle w:val="StyleUnderline"/>
          <w:rFonts w:asciiTheme="minorHAnsi" w:hAnsiTheme="minorHAnsi" w:cstheme="minorHAnsi"/>
        </w:rPr>
        <w:t>zombies mark the dead end or zero degree of capitalism’s logic of endless consumption and ever expanding accumulation, precisely because they embody this logic so literally and to such excess</w:t>
      </w:r>
      <w:r w:rsidRPr="00202526">
        <w:rPr>
          <w:rFonts w:asciiTheme="minorHAnsi" w:hAnsiTheme="minorHAnsi" w:cstheme="minorHAnsi"/>
        </w:rPr>
        <w:t>.”[46] In that sense, they are almost identical to the mass, the silent majorities that Baudrillard describe as the ideal form of resistance to the social: “</w:t>
      </w:r>
      <w:r w:rsidRPr="00202526">
        <w:rPr>
          <w:rStyle w:val="StyleUnderline"/>
          <w:rFonts w:asciiTheme="minorHAnsi" w:hAnsiTheme="minorHAnsi" w:cstheme="minorHAnsi"/>
        </w:rPr>
        <w:t xml:space="preserve">they know that </w:t>
      </w:r>
      <w:r w:rsidRPr="00011948">
        <w:rPr>
          <w:rStyle w:val="StyleUnderline"/>
          <w:rFonts w:asciiTheme="minorHAnsi" w:hAnsiTheme="minorHAnsi" w:cstheme="minorHAnsi"/>
          <w:highlight w:val="green"/>
        </w:rPr>
        <w:t>there is no liberation</w:t>
      </w:r>
      <w:r w:rsidRPr="00202526">
        <w:rPr>
          <w:rStyle w:val="StyleUnderline"/>
          <w:rFonts w:asciiTheme="minorHAnsi" w:hAnsiTheme="minorHAnsi" w:cstheme="minorHAnsi"/>
        </w:rPr>
        <w:t xml:space="preserve">, and that </w:t>
      </w:r>
      <w:r w:rsidRPr="00011948">
        <w:rPr>
          <w:rStyle w:val="StyleUnderline"/>
          <w:rFonts w:asciiTheme="minorHAnsi" w:hAnsiTheme="minorHAnsi" w:cstheme="minorHAnsi"/>
          <w:highlight w:val="green"/>
        </w:rPr>
        <w:t xml:space="preserve">a system is abolished only by pushing it into </w:t>
      </w:r>
      <w:proofErr w:type="spellStart"/>
      <w:r w:rsidRPr="00011948">
        <w:rPr>
          <w:rStyle w:val="StyleUnderline"/>
          <w:rFonts w:asciiTheme="minorHAnsi" w:hAnsiTheme="minorHAnsi" w:cstheme="minorHAnsi"/>
          <w:highlight w:val="green"/>
        </w:rPr>
        <w:t>hyperlogic</w:t>
      </w:r>
      <w:proofErr w:type="spellEnd"/>
      <w:r w:rsidRPr="00202526">
        <w:rPr>
          <w:rStyle w:val="StyleUnderline"/>
          <w:rFonts w:asciiTheme="minorHAnsi" w:hAnsiTheme="minorHAnsi" w:cstheme="minorHAnsi"/>
        </w:rPr>
        <w:t>, by forcing it into excessive practice which is equivalent to a brutal amortization</w:t>
      </w:r>
      <w:r w:rsidRPr="00202526">
        <w:rPr>
          <w:rFonts w:asciiTheme="minorHAnsi" w:hAnsiTheme="minorHAnsi" w:cstheme="minorHAnsi"/>
        </w:rPr>
        <w:t xml:space="preserve">.”[47] </w:t>
      </w:r>
      <w:r w:rsidRPr="00202526">
        <w:rPr>
          <w:rStyle w:val="StyleUnderline"/>
          <w:rFonts w:asciiTheme="minorHAnsi" w:hAnsiTheme="minorHAnsi" w:cstheme="minorHAnsi"/>
        </w:rPr>
        <w:t>Zombies do not constitute a threat at first, they shamble about their environments in an almost comic manner and are easily dispatched by a shotgun blast to the face</w:t>
      </w:r>
      <w:r w:rsidRPr="00202526">
        <w:rPr>
          <w:rFonts w:asciiTheme="minorHAnsi" w:hAnsiTheme="minorHAnsi" w:cstheme="minorHAnsi"/>
        </w:rPr>
        <w:t xml:space="preserve">. Similarly, </w:t>
      </w:r>
      <w:r w:rsidRPr="00011948">
        <w:rPr>
          <w:rStyle w:val="StyleUnderline"/>
          <w:rFonts w:asciiTheme="minorHAnsi" w:hAnsiTheme="minorHAnsi" w:cstheme="minorHAnsi"/>
          <w:highlight w:val="green"/>
        </w:rPr>
        <w:t xml:space="preserve">students emerge </w:t>
      </w:r>
      <w:r w:rsidRPr="00202526">
        <w:rPr>
          <w:rStyle w:val="StyleUnderline"/>
          <w:rFonts w:asciiTheme="minorHAnsi" w:hAnsiTheme="minorHAnsi" w:cstheme="minorHAnsi"/>
        </w:rPr>
        <w:t xml:space="preserve">from the university in which they have been </w:t>
      </w:r>
      <w:r w:rsidRPr="00011948">
        <w:rPr>
          <w:rStyle w:val="StyleUnderline"/>
          <w:rFonts w:asciiTheme="minorHAnsi" w:hAnsiTheme="minorHAnsi" w:cstheme="minorHAnsi"/>
          <w:highlight w:val="green"/>
        </w:rPr>
        <w:t>buried</w:t>
      </w:r>
      <w:r w:rsidRPr="00202526">
        <w:rPr>
          <w:rStyle w:val="StyleUnderline"/>
          <w:rFonts w:asciiTheme="minorHAnsi" w:hAnsiTheme="minorHAnsi" w:cstheme="minorHAnsi"/>
        </w:rPr>
        <w:t xml:space="preserve">, engaging </w:t>
      </w:r>
      <w:r w:rsidRPr="00011948">
        <w:rPr>
          <w:rStyle w:val="StyleUnderline"/>
          <w:rFonts w:asciiTheme="minorHAnsi" w:hAnsiTheme="minorHAnsi" w:cstheme="minorHAnsi"/>
          <w:highlight w:val="green"/>
        </w:rPr>
        <w:t>in</w:t>
      </w:r>
      <w:r w:rsidRPr="00202526">
        <w:rPr>
          <w:rStyle w:val="StyleUnderline"/>
          <w:rFonts w:asciiTheme="minorHAnsi" w:hAnsiTheme="minorHAnsi" w:cstheme="minorHAnsi"/>
        </w:rPr>
        <w:t xml:space="preserve"> random acts of </w:t>
      </w:r>
      <w:r w:rsidRPr="00011948">
        <w:rPr>
          <w:rStyle w:val="StyleUnderline"/>
          <w:rFonts w:asciiTheme="minorHAnsi" w:hAnsiTheme="minorHAnsi" w:cstheme="minorHAnsi"/>
          <w:highlight w:val="green"/>
        </w:rPr>
        <w:t xml:space="preserve">symbolic </w:t>
      </w:r>
      <w:proofErr w:type="spellStart"/>
      <w:r w:rsidRPr="00011948">
        <w:rPr>
          <w:rStyle w:val="StyleUnderline"/>
          <w:rFonts w:asciiTheme="minorHAnsi" w:hAnsiTheme="minorHAnsi" w:cstheme="minorHAnsi"/>
          <w:highlight w:val="green"/>
        </w:rPr>
        <w:t>hyperconsumption</w:t>
      </w:r>
      <w:proofErr w:type="spellEnd"/>
      <w:r w:rsidRPr="00011948">
        <w:rPr>
          <w:rStyle w:val="StyleUnderline"/>
          <w:rFonts w:asciiTheme="minorHAnsi" w:hAnsiTheme="minorHAnsi" w:cstheme="minorHAnsi"/>
          <w:highlight w:val="green"/>
        </w:rPr>
        <w:t xml:space="preserve"> and overproduction</w:t>
      </w:r>
      <w:r w:rsidRPr="00202526">
        <w:rPr>
          <w:rStyle w:val="StyleUnderline"/>
          <w:rFonts w:asciiTheme="minorHAnsi" w:hAnsiTheme="minorHAnsi" w:cstheme="minorHAnsi"/>
        </w:rPr>
        <w:t>; perhaps an overly enthusiastic usage of a classroom or cafeteria here and there, or a particularly moving piece of theatrical composition that is easily suppressed</w:t>
      </w:r>
      <w:r w:rsidRPr="00202526">
        <w:rPr>
          <w:rFonts w:asciiTheme="minorHAnsi" w:hAnsiTheme="minorHAnsi" w:cstheme="minorHAnsi"/>
        </w:rPr>
        <w:t xml:space="preserve">. “Disaster is consumed as cheesy spectacle, complete with incompetent reporting, useless information bulletins, and inane attempts at commentary:”[48] </w:t>
      </w:r>
      <w:proofErr w:type="spellStart"/>
      <w:r w:rsidRPr="00202526">
        <w:rPr>
          <w:rFonts w:asciiTheme="minorHAnsi" w:hAnsiTheme="minorHAnsi" w:cstheme="minorHAnsi"/>
        </w:rPr>
        <w:t>Shaviro</w:t>
      </w:r>
      <w:proofErr w:type="spellEnd"/>
      <w:r w:rsidRPr="00202526">
        <w:rPr>
          <w:rFonts w:asciiTheme="minorHAnsi" w:hAnsiTheme="minorHAnsi" w:cstheme="minorHAnsi"/>
        </w:rPr>
        <w:t xml:space="preserve"> is talking about Night of the Living Dead, but he might as well be referring to the press coverage of the first California occupations. </w:t>
      </w:r>
      <w:r w:rsidRPr="00011948">
        <w:rPr>
          <w:rStyle w:val="StyleUnderline"/>
          <w:rFonts w:asciiTheme="minorHAnsi" w:hAnsiTheme="minorHAnsi" w:cstheme="minorHAnsi"/>
          <w:highlight w:val="green"/>
        </w:rPr>
        <w:t>Other students</w:t>
      </w:r>
      <w:r w:rsidRPr="00202526">
        <w:rPr>
          <w:rStyle w:val="StyleUnderline"/>
          <w:rFonts w:asciiTheme="minorHAnsi" w:hAnsiTheme="minorHAnsi" w:cstheme="minorHAnsi"/>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202526">
        <w:rPr>
          <w:rFonts w:asciiTheme="minorHAnsi" w:hAnsiTheme="minorHAnsi" w:cstheme="minorHAnsi"/>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202526">
        <w:rPr>
          <w:rStyle w:val="StyleUnderline"/>
          <w:rFonts w:asciiTheme="minorHAnsi" w:hAnsiTheme="minorHAnsi" w:cstheme="minorHAnsi"/>
        </w:rPr>
        <w:t>Beyond Zombie Politics claims that defenders of the UC system are promoting a “Zombie Politics”; yet this is difficult to fathom</w:t>
      </w:r>
      <w:r w:rsidRPr="00202526">
        <w:rPr>
          <w:rFonts w:asciiTheme="minorHAnsi" w:hAnsiTheme="minorHAnsi" w:cstheme="minorHAnsi"/>
        </w:rPr>
        <w:t>. For they are insistent on saving the University,</w:t>
      </w:r>
      <w:r w:rsidRPr="00202526">
        <w:rPr>
          <w:rStyle w:val="StyleUnderline"/>
          <w:rFonts w:asciiTheme="minorHAnsi" w:hAnsiTheme="minorHAnsi" w:cstheme="minorHAnsi"/>
        </w:rPr>
        <w:t xml:space="preserve"> </w:t>
      </w:r>
      <w:r w:rsidRPr="00011948">
        <w:rPr>
          <w:rStyle w:val="StyleUnderline"/>
          <w:rFonts w:asciiTheme="minorHAnsi" w:hAnsiTheme="minorHAnsi" w:cstheme="minorHAnsi"/>
          <w:highlight w:val="green"/>
        </w:rPr>
        <w:t xml:space="preserve">on </w:t>
      </w:r>
      <w:r w:rsidRPr="00011948">
        <w:rPr>
          <w:rStyle w:val="Emphasis"/>
          <w:rFonts w:asciiTheme="minorHAnsi" w:hAnsiTheme="minorHAnsi" w:cstheme="minorHAnsi"/>
          <w:highlight w:val="green"/>
        </w:rPr>
        <w:t>staying ‘alive’</w:t>
      </w:r>
      <w:r w:rsidRPr="00011948">
        <w:rPr>
          <w:rStyle w:val="StyleUnderline"/>
          <w:rFonts w:asciiTheme="minorHAnsi" w:hAnsiTheme="minorHAnsi" w:cstheme="minorHAnsi"/>
          <w:highlight w:val="green"/>
        </w:rPr>
        <w:t xml:space="preserve">, even when </w:t>
      </w:r>
      <w:r w:rsidRPr="00202526">
        <w:rPr>
          <w:rStyle w:val="StyleUnderline"/>
          <w:rFonts w:asciiTheme="minorHAnsi" w:hAnsiTheme="minorHAnsi" w:cstheme="minorHAnsi"/>
        </w:rPr>
        <w:t xml:space="preserve">their version of </w:t>
      </w:r>
      <w:r w:rsidRPr="00011948">
        <w:rPr>
          <w:rStyle w:val="StyleUnderline"/>
          <w:rFonts w:asciiTheme="minorHAnsi" w:hAnsiTheme="minorHAnsi" w:cstheme="minorHAnsi"/>
          <w:highlight w:val="green"/>
        </w:rPr>
        <w:t xml:space="preserve">life </w:t>
      </w:r>
      <w:r w:rsidRPr="00202526">
        <w:rPr>
          <w:rStyle w:val="StyleUnderline"/>
          <w:rFonts w:asciiTheme="minorHAnsi" w:hAnsiTheme="minorHAnsi" w:cstheme="minorHAnsi"/>
        </w:rPr>
        <w:t xml:space="preserve">has been </w:t>
      </w:r>
      <w:r w:rsidRPr="00202526">
        <w:rPr>
          <w:rStyle w:val="Emphasis"/>
          <w:rFonts w:asciiTheme="minorHAnsi" w:hAnsiTheme="minorHAnsi" w:cstheme="minorHAnsi"/>
        </w:rPr>
        <w:t>stripped of all that makes life worth living</w:t>
      </w:r>
      <w:r w:rsidRPr="00202526">
        <w:rPr>
          <w:rStyle w:val="StyleUnderline"/>
          <w:rFonts w:asciiTheme="minorHAnsi" w:hAnsiTheme="minorHAnsi" w:cstheme="minorHAnsi"/>
        </w:rPr>
        <w:t xml:space="preserve">, when it </w:t>
      </w:r>
      <w:r w:rsidRPr="00011948">
        <w:rPr>
          <w:rStyle w:val="StyleUnderline"/>
          <w:rFonts w:asciiTheme="minorHAnsi" w:hAnsiTheme="minorHAnsi" w:cstheme="minorHAnsi"/>
          <w:highlight w:val="green"/>
        </w:rPr>
        <w:t xml:space="preserve">is </w:t>
      </w:r>
      <w:r w:rsidRPr="00202526">
        <w:rPr>
          <w:rStyle w:val="Emphasis"/>
          <w:rFonts w:asciiTheme="minorHAnsi" w:hAnsiTheme="minorHAnsi" w:cstheme="minorHAnsi"/>
        </w:rPr>
        <w:t xml:space="preserve">as good as </w:t>
      </w:r>
      <w:r w:rsidRPr="00011948">
        <w:rPr>
          <w:rStyle w:val="Emphasis"/>
          <w:rFonts w:asciiTheme="minorHAnsi" w:hAnsiTheme="minorHAnsi" w:cstheme="minorHAnsi"/>
          <w:highlight w:val="green"/>
        </w:rPr>
        <w:t>social death</w:t>
      </w:r>
      <w:r w:rsidRPr="00202526">
        <w:rPr>
          <w:rFonts w:asciiTheme="minorHAnsi" w:hAnsiTheme="minorHAnsi" w:cstheme="minorHAnsi"/>
        </w:rPr>
        <w:t xml:space="preserve">. </w:t>
      </w:r>
      <w:proofErr w:type="spellStart"/>
      <w:r w:rsidRPr="00202526">
        <w:rPr>
          <w:rFonts w:asciiTheme="minorHAnsi" w:hAnsiTheme="minorHAnsi" w:cstheme="minorHAnsi"/>
        </w:rPr>
        <w:t>Shaviro</w:t>
      </w:r>
      <w:proofErr w:type="spellEnd"/>
      <w:r w:rsidRPr="00202526">
        <w:rPr>
          <w:rFonts w:asciiTheme="minorHAnsi" w:hAnsiTheme="minorHAnsi" w:cstheme="minorHAnsi"/>
        </w:rPr>
        <w:t xml:space="preserve"> notes that in many scenes in zombie films, our conceptions of protagonist and antagonist are reversed; in many scenes, human survivors act so repugnantly that we celebrate their infection or demise.[50] In reality, “</w:t>
      </w:r>
      <w:r w:rsidRPr="00202526">
        <w:rPr>
          <w:rStyle w:val="StyleUnderline"/>
          <w:rFonts w:asciiTheme="minorHAnsi" w:hAnsiTheme="minorHAnsi" w:cstheme="minorHAnsi"/>
        </w:rPr>
        <w:t>Zombie Politics are something to be championed, because they are the politics of a multitude, an inclusive mass of political subjects, seeking to consume brains. Yet brains must be seen as a metaphor for</w:t>
      </w:r>
      <w:r w:rsidRPr="00202526">
        <w:rPr>
          <w:rFonts w:asciiTheme="minorHAnsi" w:hAnsiTheme="minorHAnsi" w:cstheme="minorHAnsi"/>
        </w:rPr>
        <w:t xml:space="preserve"> what Marx calls “</w:t>
      </w:r>
      <w:r w:rsidRPr="00202526">
        <w:rPr>
          <w:rStyle w:val="StyleUnderline"/>
          <w:rFonts w:asciiTheme="minorHAnsi" w:hAnsiTheme="minorHAnsi" w:cstheme="minorHAnsi"/>
        </w:rPr>
        <w:t>the General Intellect</w:t>
      </w:r>
      <w:r w:rsidRPr="00202526">
        <w:rPr>
          <w:rFonts w:asciiTheme="minorHAnsi" w:hAnsiTheme="minorHAnsi" w:cstheme="minorHAnsi"/>
        </w:rPr>
        <w:t>”; in his Fragment on Machines, he describes it as “</w:t>
      </w:r>
      <w:r w:rsidRPr="00202526">
        <w:rPr>
          <w:rStyle w:val="StyleUnderline"/>
          <w:rFonts w:asciiTheme="minorHAnsi" w:hAnsiTheme="minorHAnsi" w:cstheme="minorHAnsi"/>
        </w:rPr>
        <w:t>the power of knowledge, objectified</w:t>
      </w:r>
      <w:r w:rsidRPr="00202526">
        <w:rPr>
          <w:rFonts w:asciiTheme="minorHAnsi" w:hAnsiTheme="minorHAnsi" w:cstheme="minorHAnsi"/>
        </w:rPr>
        <w:t xml:space="preserve">.”[51] Students and faculty have been alienated from their labor, and, angry and zombie-like, they seek to destroy the means of their alienation. Yet, for </w:t>
      </w:r>
      <w:proofErr w:type="spellStart"/>
      <w:r w:rsidRPr="00202526">
        <w:rPr>
          <w:rFonts w:asciiTheme="minorHAnsi" w:hAnsiTheme="minorHAnsi" w:cstheme="minorHAnsi"/>
        </w:rPr>
        <w:t>Shaviro</w:t>
      </w:r>
      <w:proofErr w:type="spellEnd"/>
      <w:r w:rsidRPr="00202526">
        <w:rPr>
          <w:rFonts w:asciiTheme="minorHAnsi" w:hAnsiTheme="minorHAnsi" w:cstheme="minorHAnsi"/>
        </w:rPr>
        <w:t>, “</w:t>
      </w:r>
      <w:r w:rsidRPr="00202526">
        <w:rPr>
          <w:rStyle w:val="StyleUnderline"/>
          <w:rFonts w:asciiTheme="minorHAnsi" w:hAnsiTheme="minorHAnsi" w:cstheme="minorHAnsi"/>
        </w:rPr>
        <w:t xml:space="preserve">the hardest thing to acknowledge is that the living dead are </w:t>
      </w:r>
      <w:r w:rsidRPr="00202526">
        <w:rPr>
          <w:rStyle w:val="Emphasis"/>
          <w:rFonts w:asciiTheme="minorHAnsi" w:hAnsiTheme="minorHAnsi" w:cstheme="minorHAnsi"/>
        </w:rPr>
        <w:t>not radically Other</w:t>
      </w:r>
      <w:r w:rsidRPr="00202526">
        <w:rPr>
          <w:rStyle w:val="StyleUnderline"/>
          <w:rFonts w:asciiTheme="minorHAnsi" w:hAnsiTheme="minorHAnsi" w:cstheme="minorHAnsi"/>
        </w:rPr>
        <w:t xml:space="preserve"> so much as they </w:t>
      </w:r>
      <w:r w:rsidRPr="00202526">
        <w:rPr>
          <w:rStyle w:val="Emphasis"/>
          <w:rFonts w:asciiTheme="minorHAnsi" w:hAnsiTheme="minorHAnsi" w:cstheme="minorHAnsi"/>
        </w:rPr>
        <w:t>serve to awaken a passion for otherness</w:t>
      </w:r>
      <w:r w:rsidRPr="00202526">
        <w:rPr>
          <w:rStyle w:val="StyleUnderline"/>
          <w:rFonts w:asciiTheme="minorHAnsi" w:hAnsiTheme="minorHAnsi" w:cstheme="minorHAnsi"/>
        </w:rPr>
        <w:t xml:space="preserve"> and for </w:t>
      </w:r>
      <w:r w:rsidRPr="00202526">
        <w:rPr>
          <w:rStyle w:val="Emphasis"/>
          <w:rFonts w:asciiTheme="minorHAnsi" w:hAnsiTheme="minorHAnsi" w:cstheme="minorHAnsi"/>
        </w:rPr>
        <w:t>vertiginous disidentification</w:t>
      </w:r>
      <w:r w:rsidRPr="00202526">
        <w:rPr>
          <w:rStyle w:val="StyleUnderline"/>
          <w:rFonts w:asciiTheme="minorHAnsi" w:hAnsiTheme="minorHAnsi" w:cstheme="minorHAnsi"/>
        </w:rPr>
        <w:t xml:space="preserve"> that is already latent within our own selves</w:t>
      </w:r>
      <w:r w:rsidRPr="00202526">
        <w:rPr>
          <w:rFonts w:asciiTheme="minorHAnsi" w:hAnsiTheme="minorHAnsi" w:cstheme="minorHAnsi"/>
        </w:rPr>
        <w:t xml:space="preserve">.”[52] In other words, </w:t>
      </w:r>
      <w:r w:rsidRPr="00202526">
        <w:rPr>
          <w:rStyle w:val="StyleUnderline"/>
          <w:rFonts w:asciiTheme="minorHAnsi" w:hAnsiTheme="minorHAnsi" w:cstheme="minorHAnsi"/>
        </w:rPr>
        <w:t xml:space="preserve">we have a widespread problem with aspiring to be this other, </w:t>
      </w:r>
      <w:r w:rsidRPr="00202526">
        <w:rPr>
          <w:rStyle w:val="Emphasis"/>
          <w:rFonts w:asciiTheme="minorHAnsi" w:hAnsiTheme="minorHAnsi" w:cstheme="minorHAnsi"/>
        </w:rPr>
        <w:t>this powerless mass</w:t>
      </w:r>
      <w:r w:rsidRPr="00202526">
        <w:rPr>
          <w:rFonts w:asciiTheme="minorHAnsi" w:hAnsiTheme="minorHAnsi" w:cstheme="minorHAnsi"/>
        </w:rPr>
        <w:t xml:space="preserve">. </w:t>
      </w:r>
      <w:r w:rsidRPr="00202526">
        <w:rPr>
          <w:rStyle w:val="StyleUnderline"/>
          <w:rFonts w:asciiTheme="minorHAnsi" w:hAnsiTheme="minorHAnsi" w:cstheme="minorHAnsi"/>
        </w:rPr>
        <w:t xml:space="preserve">We seek a </w:t>
      </w:r>
      <w:r w:rsidRPr="00202526">
        <w:rPr>
          <w:rStyle w:val="Emphasis"/>
          <w:rFonts w:asciiTheme="minorHAnsi" w:hAnsiTheme="minorHAnsi" w:cstheme="minorHAnsi"/>
        </w:rPr>
        <w:t>clear protagonist</w:t>
      </w:r>
      <w:r w:rsidRPr="00202526">
        <w:rPr>
          <w:rStyle w:val="StyleUnderline"/>
          <w:rFonts w:asciiTheme="minorHAnsi" w:hAnsiTheme="minorHAnsi" w:cstheme="minorHAnsi"/>
        </w:rPr>
        <w:t xml:space="preserve">, we cannot avoid </w:t>
      </w:r>
      <w:r w:rsidRPr="00202526">
        <w:rPr>
          <w:rStyle w:val="Emphasis"/>
          <w:rFonts w:asciiTheme="minorHAnsi" w:hAnsiTheme="minorHAnsi" w:cstheme="minorHAnsi"/>
        </w:rPr>
        <w:t>associating</w:t>
      </w:r>
      <w:r w:rsidRPr="00202526">
        <w:rPr>
          <w:rStyle w:val="StyleUnderline"/>
          <w:rFonts w:asciiTheme="minorHAnsi" w:hAnsiTheme="minorHAnsi" w:cstheme="minorHAnsi"/>
        </w:rPr>
        <w:t xml:space="preserve"> with those we perceive as ‘still </w:t>
      </w:r>
      <w:r w:rsidRPr="00202526">
        <w:rPr>
          <w:rStyle w:val="Emphasis"/>
          <w:rFonts w:asciiTheme="minorHAnsi" w:hAnsiTheme="minorHAnsi" w:cstheme="minorHAnsi"/>
        </w:rPr>
        <w:t>alive’</w:t>
      </w:r>
      <w:r w:rsidRPr="00202526">
        <w:rPr>
          <w:rStyle w:val="StyleUnderline"/>
          <w:rFonts w:asciiTheme="minorHAnsi" w:hAnsiTheme="minorHAnsi" w:cstheme="minorHAnsi"/>
        </w:rPr>
        <w:t>.</w:t>
      </w:r>
      <w:r w:rsidRPr="00202526">
        <w:rPr>
          <w:rFonts w:asciiTheme="minorHAnsi" w:hAnsiTheme="minorHAnsi" w:cstheme="minorHAnsi"/>
        </w:rPr>
        <w:t xml:space="preserve"> Yet for Baudrillard, this constitutes a fundamental flaw: "</w:t>
      </w:r>
      <w:r w:rsidRPr="00011948">
        <w:rPr>
          <w:rStyle w:val="StyleUnderline"/>
          <w:rFonts w:asciiTheme="minorHAnsi" w:hAnsiTheme="minorHAnsi" w:cstheme="minorHAnsi"/>
          <w:highlight w:val="green"/>
        </w:rPr>
        <w:t>at the very core of</w:t>
      </w:r>
      <w:r w:rsidRPr="00202526">
        <w:rPr>
          <w:rStyle w:val="StyleUnderline"/>
          <w:rFonts w:asciiTheme="minorHAnsi" w:hAnsiTheme="minorHAnsi" w:cstheme="minorHAnsi"/>
        </w:rPr>
        <w:t xml:space="preserve"> the 'rationality' of </w:t>
      </w:r>
      <w:r w:rsidRPr="00011948">
        <w:rPr>
          <w:rStyle w:val="StyleUnderline"/>
          <w:rFonts w:asciiTheme="minorHAnsi" w:hAnsiTheme="minorHAnsi" w:cstheme="minorHAnsi"/>
          <w:highlight w:val="green"/>
        </w:rPr>
        <w:t>our culture</w:t>
      </w:r>
      <w:r w:rsidRPr="00202526">
        <w:rPr>
          <w:rStyle w:val="StyleUnderline"/>
          <w:rFonts w:asciiTheme="minorHAnsi" w:hAnsiTheme="minorHAnsi" w:cstheme="minorHAnsi"/>
        </w:rPr>
        <w:t xml:space="preserve">, however, </w:t>
      </w:r>
      <w:r w:rsidRPr="00011948">
        <w:rPr>
          <w:rStyle w:val="StyleUnderline"/>
          <w:rFonts w:asciiTheme="minorHAnsi" w:hAnsiTheme="minorHAnsi" w:cstheme="minorHAnsi"/>
          <w:highlight w:val="green"/>
        </w:rPr>
        <w:t>is an exclusion that precedes every other</w:t>
      </w:r>
      <w:r w:rsidRPr="00202526">
        <w:rPr>
          <w:rStyle w:val="StyleUnderline"/>
          <w:rFonts w:asciiTheme="minorHAnsi" w:hAnsiTheme="minorHAnsi" w:cstheme="minorHAnsi"/>
        </w:rPr>
        <w:t xml:space="preserve">, more radical than the exclusion of madmen, children or inferior races, an exclusion preceding all these and serving as their model: </w:t>
      </w:r>
      <w:r w:rsidRPr="00011948">
        <w:rPr>
          <w:rStyle w:val="Emphasis"/>
          <w:rFonts w:asciiTheme="minorHAnsi" w:hAnsiTheme="minorHAnsi" w:cstheme="minorHAnsi"/>
          <w:highlight w:val="green"/>
        </w:rPr>
        <w:t>the exclusion of the dead and of death.</w:t>
      </w:r>
      <w:r w:rsidRPr="00202526">
        <w:rPr>
          <w:rFonts w:asciiTheme="minorHAnsi" w:hAnsiTheme="minorHAnsi" w:cstheme="minorHAnsi"/>
        </w:rPr>
        <w:t xml:space="preserve">"[53] In Forget Foucault, </w:t>
      </w:r>
      <w:r w:rsidRPr="00202526">
        <w:rPr>
          <w:rStyle w:val="StyleUnderline"/>
          <w:rFonts w:asciiTheme="minorHAnsi" w:hAnsiTheme="minorHAnsi" w:cstheme="minorHAnsi"/>
        </w:rPr>
        <w:t>we learn the sad reality about biopower: that power itself is fundamentally based on the separation and alienation of death from the reality of our existence</w:t>
      </w:r>
      <w:r w:rsidRPr="00202526">
        <w:rPr>
          <w:rFonts w:asciiTheme="minorHAnsi" w:hAnsiTheme="minorHAnsi" w:cstheme="minorHAnsi"/>
        </w:rPr>
        <w:t xml:space="preserve">. </w:t>
      </w:r>
      <w:r w:rsidRPr="00202526">
        <w:rPr>
          <w:rStyle w:val="StyleUnderline"/>
          <w:rFonts w:asciiTheme="minorHAnsi" w:hAnsiTheme="minorHAnsi" w:cstheme="minorHAnsi"/>
        </w:rPr>
        <w:t xml:space="preserve">If we are to continue to use this conception, we risk failing to see that </w:t>
      </w:r>
      <w:r w:rsidRPr="00011948">
        <w:rPr>
          <w:rStyle w:val="Emphasis"/>
          <w:rFonts w:asciiTheme="minorHAnsi" w:hAnsiTheme="minorHAnsi" w:cstheme="minorHAnsi"/>
          <w:highlight w:val="green"/>
        </w:rPr>
        <w:t>our very lives</w:t>
      </w:r>
      <w:r w:rsidRPr="00011948">
        <w:rPr>
          <w:rStyle w:val="StyleUnderline"/>
          <w:rFonts w:asciiTheme="minorHAnsi" w:hAnsiTheme="minorHAnsi" w:cstheme="minorHAnsi"/>
          <w:highlight w:val="green"/>
        </w:rPr>
        <w:t xml:space="preserve"> have been turned into a </w:t>
      </w:r>
      <w:r w:rsidRPr="00011948">
        <w:rPr>
          <w:rStyle w:val="Emphasis"/>
          <w:rFonts w:asciiTheme="minorHAnsi" w:hAnsiTheme="minorHAnsi" w:cstheme="minorHAnsi"/>
          <w:highlight w:val="green"/>
        </w:rPr>
        <w:t>mechanism for perpetuation of social death</w:t>
      </w:r>
      <w:r w:rsidRPr="00011948">
        <w:rPr>
          <w:rStyle w:val="StyleUnderline"/>
          <w:rFonts w:asciiTheme="minorHAnsi" w:hAnsiTheme="minorHAnsi" w:cstheme="minorHAnsi"/>
          <w:highlight w:val="green"/>
        </w:rPr>
        <w:t xml:space="preserve">: </w:t>
      </w:r>
      <w:r w:rsidRPr="00202526">
        <w:rPr>
          <w:rStyle w:val="StyleUnderline"/>
          <w:rFonts w:asciiTheme="minorHAnsi" w:hAnsiTheme="minorHAnsi" w:cstheme="minorHAnsi"/>
        </w:rPr>
        <w:t xml:space="preserve">the banal </w:t>
      </w:r>
      <w:r w:rsidRPr="00202526">
        <w:rPr>
          <w:rStyle w:val="Emphasis"/>
          <w:rFonts w:asciiTheme="minorHAnsi" w:hAnsiTheme="minorHAnsi" w:cstheme="minorHAnsi"/>
        </w:rPr>
        <w:t>simulation of existence</w:t>
      </w:r>
      <w:r w:rsidRPr="00202526">
        <w:rPr>
          <w:rFonts w:asciiTheme="minorHAnsi" w:hAnsiTheme="minorHAnsi" w:cstheme="minorHAnsi"/>
        </w:rPr>
        <w:t xml:space="preserve">. Whereas socialized death is a starting point for Foucault, in Baudrillard and in recent actions from California, </w:t>
      </w:r>
      <w:r w:rsidRPr="00202526">
        <w:rPr>
          <w:rStyle w:val="StyleUnderline"/>
          <w:rFonts w:asciiTheme="minorHAnsi" w:hAnsiTheme="minorHAnsi" w:cstheme="minorHAnsi"/>
        </w:rPr>
        <w:t>we see a return to a reevaluation of society and of death; a possible return to zombie politics. Baudrillard distinguishes himself as a connoisseur of graffiti</w:t>
      </w:r>
      <w:r w:rsidRPr="00202526">
        <w:rPr>
          <w:rFonts w:asciiTheme="minorHAnsi" w:hAnsiTheme="minorHAnsi" w:cstheme="minorHAnsi"/>
        </w:rPr>
        <w:t xml:space="preserve">; in Forget Foucault, </w:t>
      </w:r>
      <w:r w:rsidRPr="00202526">
        <w:rPr>
          <w:rStyle w:val="StyleUnderline"/>
          <w:rFonts w:asciiTheme="minorHAnsi" w:hAnsiTheme="minorHAnsi" w:cstheme="minorHAnsi"/>
        </w:rPr>
        <w:t xml:space="preserve">he quotes a piece that said “When Jesus </w:t>
      </w:r>
      <w:r w:rsidRPr="00202526">
        <w:rPr>
          <w:rStyle w:val="Emphasis"/>
          <w:rFonts w:asciiTheme="minorHAnsi" w:hAnsiTheme="minorHAnsi" w:cstheme="minorHAnsi"/>
        </w:rPr>
        <w:t>arose from the dead</w:t>
      </w:r>
      <w:r w:rsidRPr="00202526">
        <w:rPr>
          <w:rStyle w:val="StyleUnderline"/>
          <w:rFonts w:asciiTheme="minorHAnsi" w:hAnsiTheme="minorHAnsi" w:cstheme="minorHAnsi"/>
        </w:rPr>
        <w:t xml:space="preserve">, he became a </w:t>
      </w:r>
      <w:r w:rsidRPr="00202526">
        <w:rPr>
          <w:rStyle w:val="Emphasis"/>
          <w:rFonts w:asciiTheme="minorHAnsi" w:hAnsiTheme="minorHAnsi" w:cstheme="minorHAnsi"/>
        </w:rPr>
        <w:t>zombie</w:t>
      </w:r>
      <w:r w:rsidRPr="00202526">
        <w:rPr>
          <w:rStyle w:val="StyleUnderline"/>
          <w:rFonts w:asciiTheme="minorHAnsi" w:hAnsiTheme="minorHAnsi" w:cstheme="minorHAnsi"/>
        </w:rPr>
        <w:t>.</w:t>
      </w:r>
      <w:r w:rsidRPr="00202526">
        <w:rPr>
          <w:rFonts w:asciiTheme="minorHAnsi" w:hAnsiTheme="minorHAnsi" w:cstheme="minorHAnsi"/>
        </w:rPr>
        <w:t xml:space="preserve">”[54] </w:t>
      </w:r>
      <w:r w:rsidRPr="00202526">
        <w:rPr>
          <w:rStyle w:val="StyleUnderline"/>
          <w:rFonts w:asciiTheme="minorHAnsi" w:hAnsiTheme="minorHAnsi" w:cstheme="minorHAnsi"/>
        </w:rPr>
        <w:t xml:space="preserve">Perhaps the reevaluation of zombie politics will serve as </w:t>
      </w:r>
      <w:r w:rsidRPr="00202526">
        <w:rPr>
          <w:rStyle w:val="Emphasis"/>
          <w:rFonts w:asciiTheme="minorHAnsi" w:hAnsiTheme="minorHAnsi" w:cstheme="minorHAnsi"/>
        </w:rPr>
        <w:t>the messianic shift</w:t>
      </w:r>
      <w:r w:rsidRPr="00202526">
        <w:rPr>
          <w:rStyle w:val="StyleUnderline"/>
          <w:rFonts w:asciiTheme="minorHAnsi" w:hAnsiTheme="minorHAnsi" w:cstheme="minorHAnsi"/>
        </w:rPr>
        <w:t xml:space="preserve"> that </w:t>
      </w:r>
      <w:r w:rsidRPr="00202526">
        <w:rPr>
          <w:rStyle w:val="Emphasis"/>
          <w:rFonts w:asciiTheme="minorHAnsi" w:hAnsiTheme="minorHAnsi" w:cstheme="minorHAnsi"/>
        </w:rPr>
        <w:t>blasts open the gates of hell</w:t>
      </w:r>
      <w:r w:rsidRPr="00202526">
        <w:rPr>
          <w:rStyle w:val="StyleUnderline"/>
          <w:rFonts w:asciiTheme="minorHAnsi" w:hAnsiTheme="minorHAnsi" w:cstheme="minorHAnsi"/>
        </w:rPr>
        <w:t xml:space="preserve">, the </w:t>
      </w:r>
      <w:r w:rsidRPr="00202526">
        <w:rPr>
          <w:rStyle w:val="Emphasis"/>
          <w:rFonts w:asciiTheme="minorHAnsi" w:hAnsiTheme="minorHAnsi" w:cstheme="minorHAnsi"/>
        </w:rPr>
        <w:t>cemetery-university</w:t>
      </w:r>
      <w:r w:rsidRPr="00202526">
        <w:rPr>
          <w:rFonts w:asciiTheme="minorHAnsi" w:hAnsiTheme="minorHAnsi" w:cstheme="minorHAnsi"/>
        </w:rPr>
        <w:t xml:space="preserve">. According to the Berkeley kids, “when we move without return to their tired meaning, to their tired configurations of the material, we are engaging in war.”[55] </w:t>
      </w:r>
      <w:r w:rsidRPr="00202526">
        <w:rPr>
          <w:rStyle w:val="StyleUnderline"/>
          <w:rFonts w:asciiTheme="minorHAnsi" w:hAnsiTheme="minorHAnsi" w:cstheme="minorHAnsi"/>
        </w:rPr>
        <w:t>Baudrillard’s</w:t>
      </w:r>
      <w:r w:rsidRPr="00202526">
        <w:rPr>
          <w:rFonts w:asciiTheme="minorHAnsi" w:hAnsiTheme="minorHAnsi" w:cstheme="minorHAnsi"/>
        </w:rPr>
        <w:t xml:space="preserve"> words about </w:t>
      </w:r>
      <w:r w:rsidRPr="00011948">
        <w:rPr>
          <w:rStyle w:val="StyleUnderline"/>
          <w:rFonts w:asciiTheme="minorHAnsi" w:hAnsiTheme="minorHAnsi" w:cstheme="minorHAnsi"/>
          <w:highlight w:val="green"/>
        </w:rPr>
        <w:t>semiotic insurrectionaries</w:t>
      </w:r>
      <w:r w:rsidRPr="00202526">
        <w:rPr>
          <w:rFonts w:asciiTheme="minorHAnsi" w:hAnsiTheme="minorHAnsi" w:cstheme="minorHAnsi"/>
        </w:rPr>
        <w:t xml:space="preserve"> might suffice: "</w:t>
      </w:r>
      <w:r w:rsidRPr="00202526">
        <w:rPr>
          <w:rStyle w:val="StyleUnderline"/>
          <w:rFonts w:asciiTheme="minorHAnsi" w:hAnsiTheme="minorHAnsi" w:cstheme="minorHAnsi"/>
        </w:rPr>
        <w:t xml:space="preserve">They </w:t>
      </w:r>
      <w:r w:rsidRPr="00011948">
        <w:rPr>
          <w:rStyle w:val="Emphasis"/>
          <w:rFonts w:asciiTheme="minorHAnsi" w:hAnsiTheme="minorHAnsi" w:cstheme="minorHAnsi"/>
          <w:highlight w:val="green"/>
        </w:rPr>
        <w:t>blasted their way out</w:t>
      </w:r>
      <w:r w:rsidRPr="00202526">
        <w:rPr>
          <w:rStyle w:val="StyleUnderline"/>
          <w:rFonts w:asciiTheme="minorHAnsi" w:hAnsiTheme="minorHAnsi" w:cstheme="minorHAnsi"/>
        </w:rPr>
        <w:t xml:space="preserve"> however, so as to </w:t>
      </w:r>
      <w:r w:rsidRPr="00202526">
        <w:rPr>
          <w:rStyle w:val="Emphasis"/>
          <w:rFonts w:asciiTheme="minorHAnsi" w:hAnsiTheme="minorHAnsi" w:cstheme="minorHAnsi"/>
        </w:rPr>
        <w:t>burst into reality like a scream</w:t>
      </w:r>
      <w:r w:rsidRPr="00202526">
        <w:rPr>
          <w:rStyle w:val="StyleUnderline"/>
          <w:rFonts w:asciiTheme="minorHAnsi" w:hAnsiTheme="minorHAnsi" w:cstheme="minorHAnsi"/>
        </w:rPr>
        <w:t xml:space="preserve">, </w:t>
      </w:r>
      <w:r w:rsidRPr="00011948">
        <w:rPr>
          <w:rStyle w:val="StyleUnderline"/>
          <w:rFonts w:asciiTheme="minorHAnsi" w:hAnsiTheme="minorHAnsi" w:cstheme="minorHAnsi"/>
          <w:highlight w:val="green"/>
        </w:rPr>
        <w:t xml:space="preserve">an interjection, </w:t>
      </w:r>
      <w:r w:rsidRPr="00011948">
        <w:rPr>
          <w:rStyle w:val="Emphasis"/>
          <w:rFonts w:asciiTheme="minorHAnsi" w:hAnsiTheme="minorHAnsi" w:cstheme="minorHAnsi"/>
          <w:highlight w:val="green"/>
        </w:rPr>
        <w:t>an anti-discourse</w:t>
      </w:r>
      <w:r w:rsidRPr="00011948">
        <w:rPr>
          <w:rStyle w:val="StyleUnderline"/>
          <w:rFonts w:asciiTheme="minorHAnsi" w:hAnsiTheme="minorHAnsi" w:cstheme="minorHAnsi"/>
          <w:highlight w:val="green"/>
        </w:rPr>
        <w:t>,</w:t>
      </w:r>
      <w:r w:rsidRPr="00202526">
        <w:rPr>
          <w:rStyle w:val="StyleUnderline"/>
          <w:rFonts w:asciiTheme="minorHAnsi" w:hAnsiTheme="minorHAnsi" w:cstheme="minorHAnsi"/>
        </w:rPr>
        <w:t xml:space="preserve"> as </w:t>
      </w:r>
      <w:r w:rsidRPr="00011948">
        <w:rPr>
          <w:rStyle w:val="StyleUnderline"/>
          <w:rFonts w:asciiTheme="minorHAnsi" w:hAnsiTheme="minorHAnsi" w:cstheme="minorHAnsi"/>
          <w:highlight w:val="green"/>
        </w:rPr>
        <w:t xml:space="preserve">the waste of all </w:t>
      </w:r>
      <w:proofErr w:type="spellStart"/>
      <w:r w:rsidRPr="00011948">
        <w:rPr>
          <w:rStyle w:val="StyleUnderline"/>
          <w:rFonts w:asciiTheme="minorHAnsi" w:hAnsiTheme="minorHAnsi" w:cstheme="minorHAnsi"/>
          <w:highlight w:val="green"/>
        </w:rPr>
        <w:t>syntatic</w:t>
      </w:r>
      <w:proofErr w:type="spellEnd"/>
      <w:r w:rsidRPr="00011948">
        <w:rPr>
          <w:rStyle w:val="StyleUnderline"/>
          <w:rFonts w:asciiTheme="minorHAnsi" w:hAnsiTheme="minorHAnsi" w:cstheme="minorHAnsi"/>
          <w:highlight w:val="green"/>
        </w:rPr>
        <w:t>,</w:t>
      </w:r>
      <w:r w:rsidRPr="00202526">
        <w:rPr>
          <w:rStyle w:val="StyleUnderline"/>
          <w:rFonts w:asciiTheme="minorHAnsi" w:hAnsiTheme="minorHAnsi" w:cstheme="minorHAnsi"/>
        </w:rPr>
        <w:t xml:space="preserve"> poetic and political </w:t>
      </w:r>
      <w:r w:rsidRPr="00011948">
        <w:rPr>
          <w:rStyle w:val="StyleUnderline"/>
          <w:rFonts w:asciiTheme="minorHAnsi" w:hAnsiTheme="minorHAnsi" w:cstheme="minorHAnsi"/>
          <w:highlight w:val="green"/>
        </w:rPr>
        <w:t>development</w:t>
      </w:r>
      <w:r w:rsidRPr="00202526">
        <w:rPr>
          <w:rStyle w:val="StyleUnderline"/>
          <w:rFonts w:asciiTheme="minorHAnsi" w:hAnsiTheme="minorHAnsi" w:cstheme="minorHAnsi"/>
        </w:rPr>
        <w:t xml:space="preserve">, as </w:t>
      </w:r>
      <w:r w:rsidRPr="00202526">
        <w:rPr>
          <w:rStyle w:val="Emphasis"/>
          <w:rFonts w:asciiTheme="minorHAnsi" w:hAnsiTheme="minorHAnsi" w:cstheme="minorHAnsi"/>
        </w:rPr>
        <w:t>the smallest radical element</w:t>
      </w:r>
      <w:r w:rsidRPr="00202526">
        <w:rPr>
          <w:rStyle w:val="StyleUnderline"/>
          <w:rFonts w:asciiTheme="minorHAnsi" w:hAnsiTheme="minorHAnsi" w:cstheme="minorHAnsi"/>
        </w:rPr>
        <w:t xml:space="preserve"> that </w:t>
      </w:r>
      <w:r w:rsidRPr="00202526">
        <w:rPr>
          <w:rStyle w:val="Emphasis"/>
          <w:rFonts w:asciiTheme="minorHAnsi" w:hAnsiTheme="minorHAnsi" w:cstheme="minorHAnsi"/>
        </w:rPr>
        <w:t>cannot be caught</w:t>
      </w:r>
      <w:r w:rsidRPr="00202526">
        <w:rPr>
          <w:rStyle w:val="StyleUnderline"/>
          <w:rFonts w:asciiTheme="minorHAnsi" w:hAnsiTheme="minorHAnsi" w:cstheme="minorHAnsi"/>
        </w:rPr>
        <w:t xml:space="preserve"> by any organized discourse</w:t>
      </w:r>
      <w:r w:rsidRPr="00202526">
        <w:rPr>
          <w:rFonts w:asciiTheme="minorHAnsi" w:hAnsiTheme="minorHAnsi" w:cstheme="minorHAnsi"/>
        </w:rPr>
        <w:t xml:space="preserve">. Invincible due to their own poverty, </w:t>
      </w:r>
      <w:r w:rsidRPr="00011948">
        <w:rPr>
          <w:rStyle w:val="StyleUnderline"/>
          <w:rFonts w:asciiTheme="minorHAnsi" w:hAnsiTheme="minorHAnsi" w:cstheme="minorHAnsi"/>
          <w:highlight w:val="green"/>
        </w:rPr>
        <w:t xml:space="preserve">they </w:t>
      </w:r>
      <w:r w:rsidRPr="00011948">
        <w:rPr>
          <w:rStyle w:val="Emphasis"/>
          <w:rFonts w:asciiTheme="minorHAnsi" w:hAnsiTheme="minorHAnsi" w:cstheme="minorHAnsi"/>
          <w:highlight w:val="green"/>
        </w:rPr>
        <w:t>resist every interpretation</w:t>
      </w:r>
      <w:r w:rsidRPr="00011948">
        <w:rPr>
          <w:rStyle w:val="StyleUnderline"/>
          <w:rFonts w:asciiTheme="minorHAnsi" w:hAnsiTheme="minorHAnsi" w:cstheme="minorHAnsi"/>
          <w:highlight w:val="green"/>
        </w:rPr>
        <w:t xml:space="preserve"> and </w:t>
      </w:r>
      <w:r w:rsidRPr="00011948">
        <w:rPr>
          <w:rStyle w:val="Emphasis"/>
          <w:rFonts w:asciiTheme="minorHAnsi" w:hAnsiTheme="minorHAnsi" w:cstheme="minorHAnsi"/>
          <w:highlight w:val="green"/>
        </w:rPr>
        <w:t>every connotation</w:t>
      </w:r>
      <w:r w:rsidRPr="00011948">
        <w:rPr>
          <w:rStyle w:val="StyleUnderline"/>
          <w:rFonts w:asciiTheme="minorHAnsi" w:hAnsiTheme="minorHAnsi" w:cstheme="minorHAnsi"/>
          <w:highlight w:val="green"/>
        </w:rPr>
        <w:t>, no longer denoting anyone or anything</w:t>
      </w:r>
      <w:r w:rsidRPr="00011948">
        <w:rPr>
          <w:rFonts w:asciiTheme="minorHAnsi" w:hAnsiTheme="minorHAnsi" w:cstheme="minorHAnsi"/>
          <w:highlight w:val="green"/>
        </w:rPr>
        <w:t>."[</w:t>
      </w:r>
      <w:r w:rsidRPr="00202526">
        <w:rPr>
          <w:rFonts w:asciiTheme="minorHAnsi" w:hAnsiTheme="minorHAnsi" w:cstheme="minorHAnsi"/>
        </w:rPr>
        <w:t>56]</w:t>
      </w:r>
      <w:r w:rsidR="00100939" w:rsidRPr="00011948">
        <w:rPr>
          <w:rFonts w:asciiTheme="minorHAnsi" w:hAnsiTheme="minorHAnsi" w:cstheme="minorHAnsi"/>
          <w:highlight w:val="green"/>
        </w:rPr>
        <w:t xml:space="preserve"> </w:t>
      </w:r>
    </w:p>
    <w:p w14:paraId="7F4FC708" w14:textId="77777777" w:rsidR="00100939" w:rsidRPr="00202526" w:rsidRDefault="00100939" w:rsidP="00100939">
      <w:pPr>
        <w:pStyle w:val="Heading4"/>
        <w:rPr>
          <w:rFonts w:asciiTheme="minorHAnsi" w:hAnsiTheme="minorHAnsi" w:cstheme="minorHAnsi"/>
        </w:rPr>
      </w:pPr>
      <w:r w:rsidRPr="00202526">
        <w:rPr>
          <w:rFonts w:asciiTheme="minorHAnsi" w:hAnsiTheme="minorHAnsi" w:cstheme="minorHAnsi"/>
        </w:rPr>
        <w:t xml:space="preserve">And so it is with great regret that the 1AC is exiled! Vote neg to </w:t>
      </w:r>
      <w:r w:rsidRPr="00202526">
        <w:rPr>
          <w:rFonts w:asciiTheme="minorHAnsi" w:hAnsiTheme="minorHAnsi" w:cstheme="minorHAnsi"/>
          <w:u w:val="single"/>
        </w:rPr>
        <w:t>banish their project</w:t>
      </w:r>
      <w:r w:rsidRPr="00202526">
        <w:rPr>
          <w:rFonts w:asciiTheme="minorHAnsi" w:hAnsiTheme="minorHAnsi" w:cstheme="minorHAnsi"/>
        </w:rPr>
        <w:t xml:space="preserve">, where their press and association is unpoliced, re-oriented towards new ends. </w:t>
      </w:r>
    </w:p>
    <w:p w14:paraId="32937D6F" w14:textId="77777777" w:rsidR="00100939" w:rsidRPr="00202526" w:rsidRDefault="00100939" w:rsidP="00100939">
      <w:pPr>
        <w:rPr>
          <w:rFonts w:asciiTheme="minorHAnsi" w:hAnsiTheme="minorHAnsi" w:cstheme="minorHAnsi"/>
        </w:rPr>
      </w:pPr>
      <w:r w:rsidRPr="00202526">
        <w:rPr>
          <w:rStyle w:val="Style13ptBold"/>
          <w:rFonts w:asciiTheme="minorHAnsi" w:hAnsiTheme="minorHAnsi" w:cstheme="minorHAnsi"/>
        </w:rPr>
        <w:t>Neudorf 21</w:t>
      </w:r>
      <w:r w:rsidRPr="00202526">
        <w:rPr>
          <w:rFonts w:asciiTheme="minorHAnsi" w:hAnsiTheme="minorHAnsi" w:cstheme="minorHAnsi"/>
        </w:rPr>
        <w:t xml:space="preserve"> [Atlanta Rae Neudorf (PhD candidate in the History of Political Thought at Queen Mary, University of London. Her work explores the revolutionary political thought of French republican exiles in London after the 1848 revolutions with a particular focus on the writings, activism, and transnational networks of Félix Pyat). “</w:t>
      </w:r>
      <w:r w:rsidRPr="00202526">
        <w:rPr>
          <w:rStyle w:val="Emphasis"/>
          <w:rFonts w:asciiTheme="minorHAnsi" w:hAnsiTheme="minorHAnsi" w:cstheme="minorHAnsi"/>
        </w:rPr>
        <w:t xml:space="preserve">Reconciling with Rupture: The Impact of </w:t>
      </w:r>
      <w:r w:rsidRPr="00011948">
        <w:rPr>
          <w:rStyle w:val="Emphasis"/>
          <w:rFonts w:asciiTheme="minorHAnsi" w:hAnsiTheme="minorHAnsi" w:cstheme="minorHAnsi"/>
          <w:highlight w:val="green"/>
        </w:rPr>
        <w:t>Exile</w:t>
      </w:r>
      <w:r w:rsidRPr="00202526">
        <w:rPr>
          <w:rStyle w:val="Emphasis"/>
          <w:rFonts w:asciiTheme="minorHAnsi" w:hAnsiTheme="minorHAnsi" w:cstheme="minorHAnsi"/>
        </w:rPr>
        <w:t xml:space="preserve"> on Revolutionary Thought</w:t>
      </w:r>
      <w:r w:rsidRPr="00202526">
        <w:rPr>
          <w:rFonts w:asciiTheme="minorHAnsi" w:hAnsiTheme="minorHAnsi" w:cstheme="minorHAnsi"/>
        </w:rPr>
        <w:t xml:space="preserve">”. Journal of the History of Ideas. December 15, 2021. Accessed 12/24/21. </w:t>
      </w:r>
      <w:hyperlink r:id="rId12" w:history="1">
        <w:r w:rsidRPr="00202526">
          <w:rPr>
            <w:rStyle w:val="Hyperlink"/>
            <w:rFonts w:asciiTheme="minorHAnsi" w:hAnsiTheme="minorHAnsi" w:cstheme="minorHAnsi"/>
          </w:rPr>
          <w:t>https://jhiblog.org/2021/12/15/reconciling-with-rupture-the-impact-of-exile-on-revolutionary-thought/</w:t>
        </w:r>
      </w:hyperlink>
      <w:r w:rsidRPr="00202526">
        <w:rPr>
          <w:rFonts w:asciiTheme="minorHAnsi" w:hAnsiTheme="minorHAnsi" w:cstheme="minorHAnsi"/>
        </w:rPr>
        <w:t xml:space="preserve"> //Xu]</w:t>
      </w:r>
    </w:p>
    <w:p w14:paraId="5F3FEB28" w14:textId="77777777" w:rsidR="00100939" w:rsidRPr="00202526" w:rsidRDefault="00100939" w:rsidP="00100939">
      <w:pPr>
        <w:rPr>
          <w:rFonts w:asciiTheme="minorHAnsi" w:hAnsiTheme="minorHAnsi" w:cstheme="minorHAnsi"/>
          <w:sz w:val="16"/>
        </w:rPr>
      </w:pPr>
      <w:r w:rsidRPr="00202526">
        <w:rPr>
          <w:rFonts w:asciiTheme="minorHAnsi" w:hAnsiTheme="minorHAnsi" w:cstheme="minorHAnsi"/>
          <w:sz w:val="16"/>
        </w:rPr>
        <w:t xml:space="preserve">A common historiographical trope suggests that defeated revolutionaries tend to lose their fervor for drastic political transformation. In characterizing those cases where they do not, scholars once tended to explain away their continued commitment to the cause as mindless imitation, the endless repetition of inherited revolutionary tropes that remain static in the face of a changed socio-political reality. Pyat had previously been dismissed as a “1793 Jacobin superimposed on the political conditions of the mid-nineteenth century” (p. 334). As more recent scholarship has demonstrated, revolutionary defeat need not always signal ideological decline. In their critique of François Furet’s conceptualization of the death of the French Revolution, for example, </w:t>
      </w:r>
      <w:r w:rsidRPr="00202526">
        <w:rPr>
          <w:rStyle w:val="Emphasis"/>
          <w:rFonts w:asciiTheme="minorHAnsi" w:hAnsiTheme="minorHAnsi" w:cstheme="minorHAnsi"/>
        </w:rPr>
        <w:t xml:space="preserve">Rosa </w:t>
      </w:r>
      <w:proofErr w:type="spellStart"/>
      <w:r w:rsidRPr="00202526">
        <w:rPr>
          <w:rStyle w:val="Emphasis"/>
          <w:rFonts w:asciiTheme="minorHAnsi" w:hAnsiTheme="minorHAnsi" w:cstheme="minorHAnsi"/>
        </w:rPr>
        <w:t>Mucignat</w:t>
      </w:r>
      <w:proofErr w:type="spellEnd"/>
      <w:r w:rsidRPr="00202526">
        <w:rPr>
          <w:rStyle w:val="Emphasis"/>
          <w:rFonts w:asciiTheme="minorHAnsi" w:hAnsiTheme="minorHAnsi" w:cstheme="minorHAnsi"/>
        </w:rPr>
        <w:t xml:space="preserve"> and Sanja Perovic invert this notion, </w:t>
      </w:r>
      <w:r w:rsidRPr="00011948">
        <w:rPr>
          <w:rStyle w:val="Emphasis"/>
          <w:rFonts w:asciiTheme="minorHAnsi" w:hAnsiTheme="minorHAnsi" w:cstheme="minorHAnsi"/>
          <w:highlight w:val="green"/>
        </w:rPr>
        <w:t>reconfigur</w:t>
      </w:r>
      <w:r w:rsidRPr="00202526">
        <w:rPr>
          <w:rStyle w:val="Emphasis"/>
          <w:rFonts w:asciiTheme="minorHAnsi" w:hAnsiTheme="minorHAnsi" w:cstheme="minorHAnsi"/>
        </w:rPr>
        <w:t xml:space="preserve">ing the experience of </w:t>
      </w:r>
      <w:r w:rsidRPr="00011948">
        <w:rPr>
          <w:rStyle w:val="Emphasis"/>
          <w:rFonts w:asciiTheme="minorHAnsi" w:hAnsiTheme="minorHAnsi" w:cstheme="minorHAnsi"/>
          <w:highlight w:val="green"/>
        </w:rPr>
        <w:t>defeat into a creative stimulus, where failure</w:t>
      </w:r>
      <w:r w:rsidRPr="00202526">
        <w:rPr>
          <w:rStyle w:val="Emphasis"/>
          <w:rFonts w:asciiTheme="minorHAnsi" w:hAnsiTheme="minorHAnsi" w:cstheme="minorHAnsi"/>
        </w:rPr>
        <w:t xml:space="preserve"> “e</w:t>
      </w:r>
      <w:r w:rsidRPr="00011948">
        <w:rPr>
          <w:rStyle w:val="Emphasis"/>
          <w:rFonts w:asciiTheme="minorHAnsi" w:hAnsiTheme="minorHAnsi" w:cstheme="minorHAnsi"/>
          <w:highlight w:val="green"/>
        </w:rPr>
        <w:t xml:space="preserve">nable[s] the revolution to be re-conceptualized </w:t>
      </w:r>
      <w:r w:rsidRPr="00202526">
        <w:rPr>
          <w:rStyle w:val="Emphasis"/>
          <w:rFonts w:asciiTheme="minorHAnsi" w:hAnsiTheme="minorHAnsi" w:cstheme="minorHAnsi"/>
        </w:rPr>
        <w:t xml:space="preserve">and re-mobilized </w:t>
      </w:r>
      <w:r w:rsidRPr="00011948">
        <w:rPr>
          <w:rStyle w:val="Emphasis"/>
          <w:rFonts w:asciiTheme="minorHAnsi" w:hAnsiTheme="minorHAnsi" w:cstheme="minorHAnsi"/>
          <w:highlight w:val="green"/>
        </w:rPr>
        <w:t>towards new ends</w:t>
      </w:r>
      <w:r w:rsidRPr="00202526">
        <w:rPr>
          <w:rStyle w:val="Emphasis"/>
          <w:rFonts w:asciiTheme="minorHAnsi" w:hAnsiTheme="minorHAnsi" w:cstheme="minorHAnsi"/>
        </w:rPr>
        <w:t xml:space="preserve">” (p. 141). </w:t>
      </w:r>
      <w:r w:rsidRPr="00202526">
        <w:rPr>
          <w:rFonts w:asciiTheme="minorHAnsi" w:hAnsiTheme="minorHAnsi" w:cstheme="minorHAnsi"/>
          <w:sz w:val="16"/>
        </w:rPr>
        <w:t xml:space="preserve">Barred from taking any direct political action in France, Pyat did precisely this, shifting his attention entirely to literary agitation and penning numerous manifestos for the political society he founded in London the summer of 1852, the Commune </w:t>
      </w:r>
      <w:proofErr w:type="spellStart"/>
      <w:r w:rsidRPr="00202526">
        <w:rPr>
          <w:rFonts w:asciiTheme="minorHAnsi" w:hAnsiTheme="minorHAnsi" w:cstheme="minorHAnsi"/>
          <w:sz w:val="16"/>
        </w:rPr>
        <w:t>Révolutionnaire</w:t>
      </w:r>
      <w:proofErr w:type="spellEnd"/>
      <w:r w:rsidRPr="00202526">
        <w:rPr>
          <w:rFonts w:asciiTheme="minorHAnsi" w:hAnsiTheme="minorHAnsi" w:cstheme="minorHAnsi"/>
          <w:sz w:val="16"/>
        </w:rPr>
        <w:t xml:space="preserve"> (p. 210), which outlined his recalibrated political vision and aims. France’s nineteenth-century battles were still being fought between the forces of reaction and revolution yet for Pyat, it became solely through epistolary means. In recognizing that he could no longer speak for the French people, as he believed himself to have done as an elected representative in the Assemblies of 1848-1849 or agitate within France due to the recent censorship laws, Pyat sets out a new set of aims for his new modus vivendi, caught between Paris and London, with no true possession of his liberties either. Pyat’s </w:t>
      </w:r>
      <w:proofErr w:type="spellStart"/>
      <w:r w:rsidRPr="00202526">
        <w:rPr>
          <w:rFonts w:asciiTheme="minorHAnsi" w:hAnsiTheme="minorHAnsi" w:cstheme="minorHAnsi"/>
          <w:sz w:val="16"/>
        </w:rPr>
        <w:t>manifestosfor</w:t>
      </w:r>
      <w:proofErr w:type="spellEnd"/>
      <w:r w:rsidRPr="00202526">
        <w:rPr>
          <w:rFonts w:asciiTheme="minorHAnsi" w:hAnsiTheme="minorHAnsi" w:cstheme="minorHAnsi"/>
          <w:sz w:val="16"/>
        </w:rPr>
        <w:t xml:space="preserve"> the Commune, particularly those from 1852-1855, articulated his increasingly violent revolutionary ideology, but notably, when taken in sum, reveal the ways in which Pyat engaged in a serious process of ideological synthesis, consciously readjusting his worldview and political aims in light of his present situation and the current state of France. Pyat firmly establishes his separation from his countrymen his earliest exilic manifesto, the </w:t>
      </w:r>
      <w:proofErr w:type="spellStart"/>
      <w:r w:rsidRPr="00202526">
        <w:rPr>
          <w:rFonts w:asciiTheme="minorHAnsi" w:hAnsiTheme="minorHAnsi" w:cstheme="minorHAnsi"/>
          <w:sz w:val="16"/>
        </w:rPr>
        <w:t>Lettre</w:t>
      </w:r>
      <w:proofErr w:type="spellEnd"/>
      <w:r w:rsidRPr="00202526">
        <w:rPr>
          <w:rFonts w:asciiTheme="minorHAnsi" w:hAnsiTheme="minorHAnsi" w:cstheme="minorHAnsi"/>
          <w:sz w:val="16"/>
        </w:rPr>
        <w:t xml:space="preserve"> au Peuple of autumn 1852. Addressed to “our fellow citizens” in France and in exile, it immediately sets out an assessment of the exiles’ authority to be speaking out, arguing that “we do not believe… that we represent France, which can only be represented by itself alone” [nous ne </w:t>
      </w:r>
      <w:proofErr w:type="spellStart"/>
      <w:r w:rsidRPr="00202526">
        <w:rPr>
          <w:rFonts w:asciiTheme="minorHAnsi" w:hAnsiTheme="minorHAnsi" w:cstheme="minorHAnsi"/>
          <w:sz w:val="16"/>
        </w:rPr>
        <w:t>croyons</w:t>
      </w:r>
      <w:proofErr w:type="spellEnd"/>
      <w:r w:rsidRPr="00202526">
        <w:rPr>
          <w:rFonts w:asciiTheme="minorHAnsi" w:hAnsiTheme="minorHAnsi" w:cstheme="minorHAnsi"/>
          <w:sz w:val="16"/>
        </w:rPr>
        <w:t xml:space="preserve"> pas… </w:t>
      </w:r>
      <w:proofErr w:type="spellStart"/>
      <w:r w:rsidRPr="00202526">
        <w:rPr>
          <w:rFonts w:asciiTheme="minorHAnsi" w:hAnsiTheme="minorHAnsi" w:cstheme="minorHAnsi"/>
          <w:sz w:val="16"/>
        </w:rPr>
        <w:t>représenter</w:t>
      </w:r>
      <w:proofErr w:type="spellEnd"/>
      <w:r w:rsidRPr="00202526">
        <w:rPr>
          <w:rFonts w:asciiTheme="minorHAnsi" w:hAnsiTheme="minorHAnsi" w:cstheme="minorHAnsi"/>
          <w:sz w:val="16"/>
        </w:rPr>
        <w:t xml:space="preserve"> la France qui ne </w:t>
      </w:r>
      <w:proofErr w:type="spellStart"/>
      <w:r w:rsidRPr="00202526">
        <w:rPr>
          <w:rFonts w:asciiTheme="minorHAnsi" w:hAnsiTheme="minorHAnsi" w:cstheme="minorHAnsi"/>
          <w:sz w:val="16"/>
        </w:rPr>
        <w:t>peut</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être</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représentée</w:t>
      </w:r>
      <w:proofErr w:type="spellEnd"/>
      <w:r w:rsidRPr="00202526">
        <w:rPr>
          <w:rFonts w:asciiTheme="minorHAnsi" w:hAnsiTheme="minorHAnsi" w:cstheme="minorHAnsi"/>
          <w:sz w:val="16"/>
        </w:rPr>
        <w:t xml:space="preserve"> que par </w:t>
      </w:r>
      <w:proofErr w:type="spellStart"/>
      <w:r w:rsidRPr="00202526">
        <w:rPr>
          <w:rFonts w:asciiTheme="minorHAnsi" w:hAnsiTheme="minorHAnsi" w:cstheme="minorHAnsi"/>
          <w:sz w:val="16"/>
        </w:rPr>
        <w:t>elle</w:t>
      </w:r>
      <w:proofErr w:type="spellEnd"/>
      <w:r w:rsidRPr="00202526">
        <w:rPr>
          <w:rFonts w:asciiTheme="minorHAnsi" w:hAnsiTheme="minorHAnsi" w:cstheme="minorHAnsi"/>
          <w:sz w:val="16"/>
        </w:rPr>
        <w:t xml:space="preserve">] (p. 4). Pyat immediately situates himself along the radical political spectrum in his disavowal of representative authority speaking on behalf of the sovereign people. Pyat had spoken on this issue in the National Assembly on October 5, 1848, arguing that France had no need of a President because elected and revocable committees could do the role. However, rather than simply repeating his earlier argument, the </w:t>
      </w:r>
      <w:proofErr w:type="spellStart"/>
      <w:r w:rsidRPr="00202526">
        <w:rPr>
          <w:rFonts w:asciiTheme="minorHAnsi" w:hAnsiTheme="minorHAnsi" w:cstheme="minorHAnsi"/>
          <w:sz w:val="16"/>
        </w:rPr>
        <w:t>Lettre</w:t>
      </w:r>
      <w:proofErr w:type="spellEnd"/>
      <w:r w:rsidRPr="00202526">
        <w:rPr>
          <w:rFonts w:asciiTheme="minorHAnsi" w:hAnsiTheme="minorHAnsi" w:cstheme="minorHAnsi"/>
          <w:sz w:val="16"/>
        </w:rPr>
        <w:t xml:space="preserve"> clearly recognizes his and the other exiles’ estrangement from the very people being addressed: “separated members of the body,” perhaps even forgotten, he writes, “we can only express [our] wishes” on behalf of the French people. Yet Pyat clearly also envisions the exiles as remaining inherently connected to the French people, writing that “we think its thoughts, we speak its words” like a “distant but faithful echo” [nous </w:t>
      </w:r>
      <w:proofErr w:type="spellStart"/>
      <w:r w:rsidRPr="00202526">
        <w:rPr>
          <w:rFonts w:asciiTheme="minorHAnsi" w:hAnsiTheme="minorHAnsi" w:cstheme="minorHAnsi"/>
          <w:sz w:val="16"/>
        </w:rPr>
        <w:t>pensons</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sa</w:t>
      </w:r>
      <w:proofErr w:type="spellEnd"/>
      <w:r w:rsidRPr="00202526">
        <w:rPr>
          <w:rFonts w:asciiTheme="minorHAnsi" w:hAnsiTheme="minorHAnsi" w:cstheme="minorHAnsi"/>
          <w:sz w:val="16"/>
        </w:rPr>
        <w:t xml:space="preserve"> pensée, nous </w:t>
      </w:r>
      <w:proofErr w:type="spellStart"/>
      <w:r w:rsidRPr="00202526">
        <w:rPr>
          <w:rFonts w:asciiTheme="minorHAnsi" w:hAnsiTheme="minorHAnsi" w:cstheme="minorHAnsi"/>
          <w:sz w:val="16"/>
        </w:rPr>
        <w:t>parlons</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sa</w:t>
      </w:r>
      <w:proofErr w:type="spellEnd"/>
      <w:r w:rsidRPr="00202526">
        <w:rPr>
          <w:rFonts w:asciiTheme="minorHAnsi" w:hAnsiTheme="minorHAnsi" w:cstheme="minorHAnsi"/>
          <w:sz w:val="16"/>
        </w:rPr>
        <w:t xml:space="preserve"> parole… nous </w:t>
      </w:r>
      <w:proofErr w:type="spellStart"/>
      <w:r w:rsidRPr="00202526">
        <w:rPr>
          <w:rFonts w:asciiTheme="minorHAnsi" w:hAnsiTheme="minorHAnsi" w:cstheme="minorHAnsi"/>
          <w:sz w:val="16"/>
        </w:rPr>
        <w:t>sommes</w:t>
      </w:r>
      <w:proofErr w:type="spellEnd"/>
      <w:r w:rsidRPr="00202526">
        <w:rPr>
          <w:rFonts w:asciiTheme="minorHAnsi" w:hAnsiTheme="minorHAnsi" w:cstheme="minorHAnsi"/>
          <w:sz w:val="16"/>
        </w:rPr>
        <w:t xml:space="preserve"> un </w:t>
      </w:r>
      <w:proofErr w:type="spellStart"/>
      <w:r w:rsidRPr="00202526">
        <w:rPr>
          <w:rFonts w:asciiTheme="minorHAnsi" w:hAnsiTheme="minorHAnsi" w:cstheme="minorHAnsi"/>
          <w:sz w:val="16"/>
        </w:rPr>
        <w:t>écho</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lointain</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mais</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fidèle</w:t>
      </w:r>
      <w:proofErr w:type="spellEnd"/>
      <w:r w:rsidRPr="00202526">
        <w:rPr>
          <w:rFonts w:asciiTheme="minorHAnsi" w:hAnsiTheme="minorHAnsi" w:cstheme="minorHAnsi"/>
          <w:sz w:val="16"/>
        </w:rPr>
        <w:t xml:space="preserve">] (p. 4) thus bestowing upon the Commune (and by extension, himself) the authority with which to make pronouncements in the best interests of the French people. By presenting himself as a member of an imagined, international community of Frenchmen, bound together by their love of the nation and the republic, he can elevate his ideology to a level at which it is still applicable despite his banishment. Furthermore, while the wellbeing of the French people was at the heart of Pyat’s political worldview, and he refers time and again to the necessity of solidarity not just within France, but beyond its borders. Across Pyat’s addresses to the exiles in this period, he suggests that this should thus be a future aim, for example in 1855 in his </w:t>
      </w:r>
      <w:proofErr w:type="spellStart"/>
      <w:r w:rsidRPr="00202526">
        <w:rPr>
          <w:rFonts w:asciiTheme="minorHAnsi" w:hAnsiTheme="minorHAnsi" w:cstheme="minorHAnsi"/>
          <w:sz w:val="16"/>
        </w:rPr>
        <w:t>Lettre</w:t>
      </w:r>
      <w:proofErr w:type="spellEnd"/>
      <w:r w:rsidRPr="00202526">
        <w:rPr>
          <w:rFonts w:asciiTheme="minorHAnsi" w:hAnsiTheme="minorHAnsi" w:cstheme="minorHAnsi"/>
          <w:sz w:val="16"/>
        </w:rPr>
        <w:t xml:space="preserve"> aux </w:t>
      </w:r>
      <w:proofErr w:type="spellStart"/>
      <w:r w:rsidRPr="00202526">
        <w:rPr>
          <w:rFonts w:asciiTheme="minorHAnsi" w:hAnsiTheme="minorHAnsi" w:cstheme="minorHAnsi"/>
          <w:sz w:val="16"/>
        </w:rPr>
        <w:t>Proscrits</w:t>
      </w:r>
      <w:proofErr w:type="spellEnd"/>
      <w:r w:rsidRPr="00202526">
        <w:rPr>
          <w:rFonts w:asciiTheme="minorHAnsi" w:hAnsiTheme="minorHAnsi" w:cstheme="minorHAnsi"/>
          <w:sz w:val="16"/>
        </w:rPr>
        <w:t xml:space="preserve">: “we know what we have to do and what we have not done: the universal Republic” (printed in the exilic newspaper </w:t>
      </w:r>
      <w:proofErr w:type="spellStart"/>
      <w:r w:rsidRPr="00202526">
        <w:rPr>
          <w:rFonts w:asciiTheme="minorHAnsi" w:hAnsiTheme="minorHAnsi" w:cstheme="minorHAnsi"/>
          <w:sz w:val="16"/>
        </w:rPr>
        <w:t>L’Homme</w:t>
      </w:r>
      <w:proofErr w:type="spellEnd"/>
      <w:r w:rsidRPr="00202526">
        <w:rPr>
          <w:rFonts w:asciiTheme="minorHAnsi" w:hAnsiTheme="minorHAnsi" w:cstheme="minorHAnsi"/>
          <w:sz w:val="16"/>
        </w:rPr>
        <w:t>, 28 March 1855). However, he presents France as the ideal site from which this fraternal commitment should emanate in the future which reveals the tensions between his devotion to France on the one hand, and to international fraternity on the other. Pyat also recognizes a counterintuitive reality of exile in these texts,</w:t>
      </w:r>
      <w:r w:rsidRPr="00202526">
        <w:rPr>
          <w:rStyle w:val="Emphasis"/>
          <w:rFonts w:asciiTheme="minorHAnsi" w:hAnsiTheme="minorHAnsi" w:cstheme="minorHAnsi"/>
        </w:rPr>
        <w:t xml:space="preserve"> namely that his physical </w:t>
      </w:r>
      <w:r w:rsidRPr="00011948">
        <w:rPr>
          <w:rStyle w:val="Emphasis"/>
          <w:rFonts w:asciiTheme="minorHAnsi" w:hAnsiTheme="minorHAnsi" w:cstheme="minorHAnsi"/>
          <w:highlight w:val="green"/>
        </w:rPr>
        <w:t>separation</w:t>
      </w:r>
      <w:r w:rsidRPr="00202526">
        <w:rPr>
          <w:rStyle w:val="Emphasis"/>
          <w:rFonts w:asciiTheme="minorHAnsi" w:hAnsiTheme="minorHAnsi" w:cstheme="minorHAnsi"/>
        </w:rPr>
        <w:t xml:space="preserve"> from France </w:t>
      </w:r>
      <w:r w:rsidRPr="00011948">
        <w:rPr>
          <w:rStyle w:val="Emphasis"/>
          <w:rFonts w:asciiTheme="minorHAnsi" w:hAnsiTheme="minorHAnsi" w:cstheme="minorHAnsi"/>
          <w:highlight w:val="green"/>
        </w:rPr>
        <w:t>permitted</w:t>
      </w:r>
      <w:r w:rsidRPr="00202526">
        <w:rPr>
          <w:rStyle w:val="Emphasis"/>
          <w:rFonts w:asciiTheme="minorHAnsi" w:hAnsiTheme="minorHAnsi" w:cstheme="minorHAnsi"/>
        </w:rPr>
        <w:t xml:space="preserve"> an </w:t>
      </w:r>
      <w:r w:rsidRPr="00011948">
        <w:rPr>
          <w:rStyle w:val="Emphasis"/>
          <w:rFonts w:asciiTheme="minorHAnsi" w:hAnsiTheme="minorHAnsi" w:cstheme="minorHAnsi"/>
          <w:highlight w:val="green"/>
        </w:rPr>
        <w:t>escape from</w:t>
      </w:r>
      <w:r w:rsidRPr="00202526">
        <w:rPr>
          <w:rStyle w:val="Emphasis"/>
          <w:rFonts w:asciiTheme="minorHAnsi" w:hAnsiTheme="minorHAnsi" w:cstheme="minorHAnsi"/>
        </w:rPr>
        <w:t xml:space="preserve"> the Second Empire’s </w:t>
      </w:r>
      <w:r w:rsidRPr="00011948">
        <w:rPr>
          <w:rStyle w:val="Emphasis"/>
          <w:rFonts w:asciiTheme="minorHAnsi" w:hAnsiTheme="minorHAnsi" w:cstheme="minorHAnsi"/>
          <w:highlight w:val="green"/>
        </w:rPr>
        <w:t>repressive measures</w:t>
      </w:r>
      <w:r w:rsidRPr="00202526">
        <w:rPr>
          <w:rStyle w:val="Emphasis"/>
          <w:rFonts w:asciiTheme="minorHAnsi" w:hAnsiTheme="minorHAnsi" w:cstheme="minorHAnsi"/>
        </w:rPr>
        <w:t xml:space="preserve"> against the </w:t>
      </w:r>
      <w:r w:rsidRPr="00011948">
        <w:rPr>
          <w:rStyle w:val="Emphasis"/>
          <w:rFonts w:asciiTheme="minorHAnsi" w:hAnsiTheme="minorHAnsi" w:cstheme="minorHAnsi"/>
          <w:highlight w:val="green"/>
        </w:rPr>
        <w:t>freedoms of the press and association</w:t>
      </w:r>
      <w:r w:rsidRPr="00202526">
        <w:rPr>
          <w:rStyle w:val="Emphasis"/>
          <w:rFonts w:asciiTheme="minorHAnsi" w:hAnsiTheme="minorHAnsi" w:cstheme="minorHAnsi"/>
        </w:rPr>
        <w:t>.</w:t>
      </w:r>
      <w:r w:rsidRPr="00202526">
        <w:rPr>
          <w:rFonts w:asciiTheme="minorHAnsi" w:hAnsiTheme="minorHAnsi" w:cstheme="minorHAnsi"/>
          <w:sz w:val="16"/>
        </w:rPr>
        <w:t xml:space="preserve"> Despite commiserating with his fellow exiles about their lack of agency by comparing their situation to imprisonment, he counsels on numerous occasions to make the most of the current circumstances: “</w:t>
      </w:r>
      <w:r w:rsidRPr="00011948">
        <w:rPr>
          <w:rStyle w:val="Emphasis"/>
          <w:rFonts w:asciiTheme="minorHAnsi" w:hAnsiTheme="minorHAnsi" w:cstheme="minorHAnsi"/>
          <w:highlight w:val="green"/>
        </w:rPr>
        <w:t>it is necessary to welcome exile</w:t>
      </w:r>
      <w:r w:rsidRPr="00202526">
        <w:rPr>
          <w:rStyle w:val="Emphasis"/>
          <w:rFonts w:asciiTheme="minorHAnsi" w:hAnsiTheme="minorHAnsi" w:cstheme="minorHAnsi"/>
        </w:rPr>
        <w:t xml:space="preserve"> and take advantage of banishment</w:t>
      </w:r>
      <w:r w:rsidRPr="00202526">
        <w:rPr>
          <w:rFonts w:asciiTheme="minorHAnsi" w:hAnsiTheme="minorHAnsi" w:cstheme="minorHAnsi"/>
          <w:sz w:val="16"/>
        </w:rPr>
        <w:t xml:space="preserve">” [il faut… se </w:t>
      </w:r>
      <w:proofErr w:type="spellStart"/>
      <w:r w:rsidRPr="00202526">
        <w:rPr>
          <w:rFonts w:asciiTheme="minorHAnsi" w:hAnsiTheme="minorHAnsi" w:cstheme="minorHAnsi"/>
          <w:sz w:val="16"/>
        </w:rPr>
        <w:t>féliciter</w:t>
      </w:r>
      <w:proofErr w:type="spellEnd"/>
      <w:r w:rsidRPr="00202526">
        <w:rPr>
          <w:rFonts w:asciiTheme="minorHAnsi" w:hAnsiTheme="minorHAnsi" w:cstheme="minorHAnsi"/>
          <w:sz w:val="16"/>
        </w:rPr>
        <w:t xml:space="preserve"> de </w:t>
      </w:r>
      <w:proofErr w:type="spellStart"/>
      <w:r w:rsidRPr="00202526">
        <w:rPr>
          <w:rFonts w:asciiTheme="minorHAnsi" w:hAnsiTheme="minorHAnsi" w:cstheme="minorHAnsi"/>
          <w:sz w:val="16"/>
        </w:rPr>
        <w:t>l’exil</w:t>
      </w:r>
      <w:proofErr w:type="spellEnd"/>
      <w:r w:rsidRPr="00202526">
        <w:rPr>
          <w:rFonts w:asciiTheme="minorHAnsi" w:hAnsiTheme="minorHAnsi" w:cstheme="minorHAnsi"/>
          <w:sz w:val="16"/>
        </w:rPr>
        <w:t xml:space="preserve"> et </w:t>
      </w:r>
      <w:proofErr w:type="spellStart"/>
      <w:r w:rsidRPr="00202526">
        <w:rPr>
          <w:rFonts w:asciiTheme="minorHAnsi" w:hAnsiTheme="minorHAnsi" w:cstheme="minorHAnsi"/>
          <w:sz w:val="16"/>
        </w:rPr>
        <w:t>bénéficier</w:t>
      </w:r>
      <w:proofErr w:type="spellEnd"/>
      <w:r w:rsidRPr="00202526">
        <w:rPr>
          <w:rFonts w:asciiTheme="minorHAnsi" w:hAnsiTheme="minorHAnsi" w:cstheme="minorHAnsi"/>
          <w:sz w:val="16"/>
        </w:rPr>
        <w:t xml:space="preserve"> de la proscription] (p. 5). In this spirit, he decrees: “</w:t>
      </w:r>
      <w:r w:rsidRPr="00202526">
        <w:rPr>
          <w:rStyle w:val="Emphasis"/>
          <w:rFonts w:asciiTheme="minorHAnsi" w:hAnsiTheme="minorHAnsi" w:cstheme="minorHAnsi"/>
        </w:rPr>
        <w:t xml:space="preserve">it will not be without profit that we have been cast into a foreign land, </w:t>
      </w:r>
      <w:r w:rsidRPr="00011948">
        <w:rPr>
          <w:rStyle w:val="Emphasis"/>
          <w:rFonts w:asciiTheme="minorHAnsi" w:hAnsiTheme="minorHAnsi" w:cstheme="minorHAnsi"/>
          <w:highlight w:val="green"/>
        </w:rPr>
        <w:t>where</w:t>
      </w:r>
      <w:r w:rsidRPr="00202526">
        <w:rPr>
          <w:rStyle w:val="Emphasis"/>
          <w:rFonts w:asciiTheme="minorHAnsi" w:hAnsiTheme="minorHAnsi" w:cstheme="minorHAnsi"/>
        </w:rPr>
        <w:t xml:space="preserve"> at least </w:t>
      </w:r>
      <w:r w:rsidRPr="00011948">
        <w:rPr>
          <w:rStyle w:val="Emphasis"/>
          <w:rFonts w:asciiTheme="minorHAnsi" w:hAnsiTheme="minorHAnsi" w:cstheme="minorHAnsi"/>
          <w:highlight w:val="green"/>
        </w:rPr>
        <w:t>the press is free</w:t>
      </w:r>
      <w:r w:rsidRPr="00202526">
        <w:rPr>
          <w:rFonts w:asciiTheme="minorHAnsi" w:hAnsiTheme="minorHAnsi" w:cstheme="minorHAnsi"/>
          <w:sz w:val="16"/>
        </w:rPr>
        <w:t>” [</w:t>
      </w:r>
      <w:proofErr w:type="spellStart"/>
      <w:r w:rsidRPr="00202526">
        <w:rPr>
          <w:rFonts w:asciiTheme="minorHAnsi" w:hAnsiTheme="minorHAnsi" w:cstheme="minorHAnsi"/>
          <w:sz w:val="16"/>
        </w:rPr>
        <w:t>ce</w:t>
      </w:r>
      <w:proofErr w:type="spellEnd"/>
      <w:r w:rsidRPr="00202526">
        <w:rPr>
          <w:rFonts w:asciiTheme="minorHAnsi" w:hAnsiTheme="minorHAnsi" w:cstheme="minorHAnsi"/>
          <w:sz w:val="16"/>
        </w:rPr>
        <w:t xml:space="preserve"> ne sera pas sans profit que nous </w:t>
      </w:r>
      <w:proofErr w:type="spellStart"/>
      <w:r w:rsidRPr="00202526">
        <w:rPr>
          <w:rFonts w:asciiTheme="minorHAnsi" w:hAnsiTheme="minorHAnsi" w:cstheme="minorHAnsi"/>
          <w:sz w:val="16"/>
        </w:rPr>
        <w:t>aurons</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été</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jetés</w:t>
      </w:r>
      <w:proofErr w:type="spellEnd"/>
      <w:r w:rsidRPr="00202526">
        <w:rPr>
          <w:rFonts w:asciiTheme="minorHAnsi" w:hAnsiTheme="minorHAnsi" w:cstheme="minorHAnsi"/>
          <w:sz w:val="16"/>
        </w:rPr>
        <w:t xml:space="preserve"> sur </w:t>
      </w:r>
      <w:proofErr w:type="spellStart"/>
      <w:r w:rsidRPr="00202526">
        <w:rPr>
          <w:rFonts w:asciiTheme="minorHAnsi" w:hAnsiTheme="minorHAnsi" w:cstheme="minorHAnsi"/>
          <w:sz w:val="16"/>
        </w:rPr>
        <w:t>une</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terre</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étrangère</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où</w:t>
      </w:r>
      <w:proofErr w:type="spellEnd"/>
      <w:r w:rsidRPr="00202526">
        <w:rPr>
          <w:rFonts w:asciiTheme="minorHAnsi" w:hAnsiTheme="minorHAnsi" w:cstheme="minorHAnsi"/>
          <w:sz w:val="16"/>
        </w:rPr>
        <w:t xml:space="preserve"> du </w:t>
      </w:r>
      <w:proofErr w:type="spellStart"/>
      <w:r w:rsidRPr="00202526">
        <w:rPr>
          <w:rFonts w:asciiTheme="minorHAnsi" w:hAnsiTheme="minorHAnsi" w:cstheme="minorHAnsi"/>
          <w:sz w:val="16"/>
        </w:rPr>
        <w:t>moins</w:t>
      </w:r>
      <w:proofErr w:type="spellEnd"/>
      <w:r w:rsidRPr="00202526">
        <w:rPr>
          <w:rFonts w:asciiTheme="minorHAnsi" w:hAnsiTheme="minorHAnsi" w:cstheme="minorHAnsi"/>
          <w:sz w:val="16"/>
        </w:rPr>
        <w:t xml:space="preserve"> la </w:t>
      </w:r>
      <w:proofErr w:type="spellStart"/>
      <w:r w:rsidRPr="00202526">
        <w:rPr>
          <w:rFonts w:asciiTheme="minorHAnsi" w:hAnsiTheme="minorHAnsi" w:cstheme="minorHAnsi"/>
          <w:sz w:val="16"/>
        </w:rPr>
        <w:t>presse</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est</w:t>
      </w:r>
      <w:proofErr w:type="spellEnd"/>
      <w:r w:rsidRPr="00202526">
        <w:rPr>
          <w:rFonts w:asciiTheme="minorHAnsi" w:hAnsiTheme="minorHAnsi" w:cstheme="minorHAnsi"/>
          <w:sz w:val="16"/>
        </w:rPr>
        <w:t xml:space="preserve"> libre] (p. 4). </w:t>
      </w:r>
      <w:r w:rsidRPr="00202526">
        <w:rPr>
          <w:rStyle w:val="Emphasis"/>
          <w:rFonts w:asciiTheme="minorHAnsi" w:hAnsiTheme="minorHAnsi" w:cstheme="minorHAnsi"/>
        </w:rPr>
        <w:t xml:space="preserve">In the </w:t>
      </w:r>
      <w:proofErr w:type="spellStart"/>
      <w:r w:rsidRPr="00202526">
        <w:rPr>
          <w:rStyle w:val="Emphasis"/>
          <w:rFonts w:asciiTheme="minorHAnsi" w:hAnsiTheme="minorHAnsi" w:cstheme="minorHAnsi"/>
        </w:rPr>
        <w:t>Lettre</w:t>
      </w:r>
      <w:proofErr w:type="spellEnd"/>
      <w:r w:rsidRPr="00202526">
        <w:rPr>
          <w:rStyle w:val="Emphasis"/>
          <w:rFonts w:asciiTheme="minorHAnsi" w:hAnsiTheme="minorHAnsi" w:cstheme="minorHAnsi"/>
        </w:rPr>
        <w:t xml:space="preserve"> aux </w:t>
      </w:r>
      <w:proofErr w:type="spellStart"/>
      <w:r w:rsidRPr="00202526">
        <w:rPr>
          <w:rStyle w:val="Emphasis"/>
          <w:rFonts w:asciiTheme="minorHAnsi" w:hAnsiTheme="minorHAnsi" w:cstheme="minorHAnsi"/>
        </w:rPr>
        <w:t>Proscrits</w:t>
      </w:r>
      <w:proofErr w:type="spellEnd"/>
      <w:r w:rsidRPr="00202526">
        <w:rPr>
          <w:rStyle w:val="Emphasis"/>
          <w:rFonts w:asciiTheme="minorHAnsi" w:hAnsiTheme="minorHAnsi" w:cstheme="minorHAnsi"/>
        </w:rPr>
        <w:t xml:space="preserve"> , he goes as far as to suggest that the </w:t>
      </w:r>
      <w:r w:rsidRPr="00011948">
        <w:rPr>
          <w:rStyle w:val="Emphasis"/>
          <w:rFonts w:asciiTheme="minorHAnsi" w:hAnsiTheme="minorHAnsi" w:cstheme="minorHAnsi"/>
          <w:highlight w:val="green"/>
        </w:rPr>
        <w:t>revolutionary exiles</w:t>
      </w:r>
      <w:r w:rsidRPr="00202526">
        <w:rPr>
          <w:rStyle w:val="Emphasis"/>
          <w:rFonts w:asciiTheme="minorHAnsi" w:hAnsiTheme="minorHAnsi" w:cstheme="minorHAnsi"/>
        </w:rPr>
        <w:t xml:space="preserve"> were </w:t>
      </w:r>
      <w:r w:rsidRPr="00011948">
        <w:rPr>
          <w:rStyle w:val="Emphasis"/>
          <w:rFonts w:asciiTheme="minorHAnsi" w:hAnsiTheme="minorHAnsi" w:cstheme="minorHAnsi"/>
          <w:highlight w:val="green"/>
        </w:rPr>
        <w:t>destined to be banished</w:t>
      </w:r>
      <w:r w:rsidRPr="00202526">
        <w:rPr>
          <w:rStyle w:val="Emphasis"/>
          <w:rFonts w:asciiTheme="minorHAnsi" w:hAnsiTheme="minorHAnsi" w:cstheme="minorHAnsi"/>
        </w:rPr>
        <w:t xml:space="preserve"> from France </w:t>
      </w:r>
      <w:r w:rsidRPr="00011948">
        <w:rPr>
          <w:rStyle w:val="Emphasis"/>
          <w:rFonts w:asciiTheme="minorHAnsi" w:hAnsiTheme="minorHAnsi" w:cstheme="minorHAnsi"/>
          <w:highlight w:val="green"/>
        </w:rPr>
        <w:t>so</w:t>
      </w:r>
      <w:r w:rsidRPr="00202526">
        <w:rPr>
          <w:rStyle w:val="Emphasis"/>
          <w:rFonts w:asciiTheme="minorHAnsi" w:hAnsiTheme="minorHAnsi" w:cstheme="minorHAnsi"/>
        </w:rPr>
        <w:t xml:space="preserve"> that </w:t>
      </w:r>
      <w:r w:rsidRPr="00011948">
        <w:rPr>
          <w:rStyle w:val="Emphasis"/>
          <w:rFonts w:asciiTheme="minorHAnsi" w:hAnsiTheme="minorHAnsi" w:cstheme="minorHAnsi"/>
          <w:highlight w:val="green"/>
        </w:rPr>
        <w:t>they could be unified</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in a better understanding</w:t>
      </w:r>
      <w:r w:rsidRPr="00202526">
        <w:rPr>
          <w:rStyle w:val="Emphasis"/>
          <w:rFonts w:asciiTheme="minorHAnsi" w:hAnsiTheme="minorHAnsi" w:cstheme="minorHAnsi"/>
        </w:rPr>
        <w:t xml:space="preserve"> of their cause. Therefore, “since </w:t>
      </w:r>
      <w:r w:rsidRPr="00011948">
        <w:rPr>
          <w:rStyle w:val="Emphasis"/>
          <w:rFonts w:asciiTheme="minorHAnsi" w:hAnsiTheme="minorHAnsi" w:cstheme="minorHAnsi"/>
          <w:highlight w:val="green"/>
        </w:rPr>
        <w:t>the voice of the expelled is the only free</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one</w:t>
      </w:r>
      <w:r w:rsidRPr="00202526">
        <w:rPr>
          <w:rStyle w:val="Emphasis"/>
          <w:rFonts w:asciiTheme="minorHAnsi" w:hAnsiTheme="minorHAnsi" w:cstheme="minorHAnsi"/>
        </w:rPr>
        <w:t xml:space="preserve"> at this hour” (p. 5) </w:t>
      </w:r>
      <w:r w:rsidRPr="00202526">
        <w:rPr>
          <w:rFonts w:asciiTheme="minorHAnsi" w:hAnsiTheme="minorHAnsi" w:cstheme="minorHAnsi"/>
          <w:sz w:val="16"/>
        </w:rPr>
        <w:t>Pyat and his Commune will continue to agitate despite the distance separating them from the rest of the French people, imparting their vision in the hope that it will be enacted in their absence.</w:t>
      </w:r>
    </w:p>
    <w:p w14:paraId="64CCF6CF" w14:textId="6B1661B6" w:rsidR="00100939" w:rsidRPr="00202526" w:rsidRDefault="0029127E" w:rsidP="0029127E">
      <w:pPr>
        <w:pStyle w:val="Heading2"/>
        <w:rPr>
          <w:rFonts w:asciiTheme="minorHAnsi" w:hAnsiTheme="minorHAnsi" w:cstheme="minorHAnsi"/>
        </w:rPr>
      </w:pPr>
      <w:r w:rsidRPr="00202526">
        <w:rPr>
          <w:rFonts w:asciiTheme="minorHAnsi" w:hAnsiTheme="minorHAnsi" w:cstheme="minorHAnsi"/>
        </w:rPr>
        <w:t>6</w:t>
      </w:r>
    </w:p>
    <w:p w14:paraId="1A3643D8" w14:textId="77777777" w:rsidR="0029127E" w:rsidRPr="00202526" w:rsidRDefault="0029127E" w:rsidP="0029127E">
      <w:pPr>
        <w:pStyle w:val="Heading4"/>
        <w:rPr>
          <w:rFonts w:asciiTheme="minorHAnsi" w:hAnsiTheme="minorHAnsi" w:cstheme="minorHAnsi"/>
        </w:rPr>
      </w:pPr>
      <w:r w:rsidRPr="00202526">
        <w:rPr>
          <w:rFonts w:asciiTheme="minorHAnsi" w:hAnsiTheme="minorHAnsi" w:cstheme="minorHAnsi"/>
        </w:rPr>
        <w:t>CP Text – ????</w:t>
      </w:r>
    </w:p>
    <w:p w14:paraId="2ED56BA5" w14:textId="77777777" w:rsidR="0029127E" w:rsidRPr="00202526" w:rsidRDefault="0029127E" w:rsidP="0029127E">
      <w:pPr>
        <w:pStyle w:val="Heading4"/>
        <w:rPr>
          <w:rFonts w:asciiTheme="minorHAnsi" w:hAnsiTheme="minorHAnsi" w:cstheme="minorHAnsi"/>
        </w:rPr>
      </w:pPr>
      <w:r w:rsidRPr="00202526">
        <w:rPr>
          <w:rFonts w:asciiTheme="minorHAnsi" w:hAnsiTheme="minorHAnsi" w:cstheme="minorHAnsi"/>
        </w:rPr>
        <w:t xml:space="preserve">The 1AC’s semiotic coherence within the world is sutured through a western model of </w:t>
      </w:r>
      <w:proofErr w:type="spellStart"/>
      <w:r w:rsidRPr="00202526">
        <w:rPr>
          <w:rFonts w:asciiTheme="minorHAnsi" w:hAnsiTheme="minorHAnsi" w:cstheme="minorHAnsi"/>
          <w:u w:val="single"/>
        </w:rPr>
        <w:t>scriptocentrism</w:t>
      </w:r>
      <w:proofErr w:type="spellEnd"/>
      <w:r w:rsidRPr="00202526">
        <w:rPr>
          <w:rFonts w:asciiTheme="minorHAnsi" w:hAnsiTheme="minorHAnsi" w:cstheme="minorHAnsi"/>
        </w:rPr>
        <w:t xml:space="preserve"> that is exclusionary and violent towards racialized bodies</w:t>
      </w:r>
    </w:p>
    <w:p w14:paraId="4C8F58EE" w14:textId="77777777" w:rsidR="0029127E" w:rsidRPr="00202526" w:rsidRDefault="0029127E" w:rsidP="0029127E">
      <w:pPr>
        <w:rPr>
          <w:rFonts w:asciiTheme="minorHAnsi" w:hAnsiTheme="minorHAnsi" w:cstheme="minorHAnsi"/>
        </w:rPr>
      </w:pPr>
      <w:proofErr w:type="spellStart"/>
      <w:r w:rsidRPr="00202526">
        <w:rPr>
          <w:rStyle w:val="Style13ptBold"/>
          <w:rFonts w:asciiTheme="minorHAnsi" w:hAnsiTheme="minorHAnsi" w:cstheme="minorHAnsi"/>
        </w:rPr>
        <w:t>Conquergood</w:t>
      </w:r>
      <w:proofErr w:type="spellEnd"/>
      <w:r w:rsidRPr="00202526">
        <w:rPr>
          <w:rFonts w:asciiTheme="minorHAnsi" w:hAnsiTheme="minorHAnsi" w:cstheme="minorHAnsi"/>
        </w:rPr>
        <w:t>, Dwight. Cultural struggles: Performance, ethnography, praxis. University of Michigan Press, 20</w:t>
      </w:r>
      <w:r w:rsidRPr="00202526">
        <w:rPr>
          <w:rStyle w:val="Style13ptBold"/>
          <w:rFonts w:asciiTheme="minorHAnsi" w:hAnsiTheme="minorHAnsi" w:cstheme="minorHAnsi"/>
        </w:rPr>
        <w:t>13</w:t>
      </w:r>
      <w:r w:rsidRPr="00202526">
        <w:rPr>
          <w:rFonts w:asciiTheme="minorHAnsi" w:hAnsiTheme="minorHAnsi" w:cstheme="minorHAnsi"/>
        </w:rPr>
        <w:t>. (a professor of anthropology and performance studies at Northwestern University)//Elmer</w:t>
      </w:r>
    </w:p>
    <w:p w14:paraId="325380F2" w14:textId="77777777" w:rsidR="0029127E" w:rsidRPr="00202526" w:rsidRDefault="0029127E" w:rsidP="0029127E">
      <w:pPr>
        <w:rPr>
          <w:rFonts w:asciiTheme="minorHAnsi" w:hAnsiTheme="minorHAnsi" w:cstheme="minorHAnsi"/>
        </w:rPr>
      </w:pPr>
      <w:r w:rsidRPr="00202526">
        <w:rPr>
          <w:rFonts w:asciiTheme="minorHAnsi" w:hAnsiTheme="minorHAnsi" w:cstheme="minorHAnsi"/>
          <w:sz w:val="16"/>
        </w:rPr>
        <w:t xml:space="preserve">According to de </w:t>
      </w:r>
      <w:proofErr w:type="spellStart"/>
      <w:r w:rsidRPr="00202526">
        <w:rPr>
          <w:rFonts w:asciiTheme="minorHAnsi" w:hAnsiTheme="minorHAnsi" w:cstheme="minorHAnsi"/>
          <w:sz w:val="16"/>
        </w:rPr>
        <w:t>Certeau</w:t>
      </w:r>
      <w:proofErr w:type="spellEnd"/>
      <w:r w:rsidRPr="00202526">
        <w:rPr>
          <w:rFonts w:asciiTheme="minorHAnsi" w:hAnsiTheme="minorHAnsi" w:cstheme="minorHAnsi"/>
          <w:sz w:val="16"/>
        </w:rPr>
        <w:t xml:space="preserve">, </w:t>
      </w:r>
      <w:r w:rsidRPr="00202526">
        <w:rPr>
          <w:rFonts w:asciiTheme="minorHAnsi" w:hAnsiTheme="minorHAnsi" w:cstheme="minorHAnsi"/>
          <w:bCs/>
          <w:u w:val="single"/>
        </w:rPr>
        <w:t xml:space="preserve">this </w:t>
      </w:r>
      <w:proofErr w:type="spellStart"/>
      <w:r w:rsidRPr="00011948">
        <w:rPr>
          <w:rFonts w:asciiTheme="minorHAnsi" w:hAnsiTheme="minorHAnsi" w:cstheme="minorHAnsi"/>
          <w:bCs/>
          <w:highlight w:val="green"/>
          <w:u w:val="single"/>
        </w:rPr>
        <w:t>scriptocentrism</w:t>
      </w:r>
      <w:proofErr w:type="spellEnd"/>
      <w:r w:rsidRPr="00011948">
        <w:rPr>
          <w:rFonts w:asciiTheme="minorHAnsi" w:hAnsiTheme="minorHAnsi" w:cstheme="minorHAnsi"/>
          <w:bCs/>
          <w:highlight w:val="green"/>
          <w:u w:val="single"/>
        </w:rPr>
        <w:t xml:space="preserve"> is a </w:t>
      </w:r>
      <w:r w:rsidRPr="00011948">
        <w:rPr>
          <w:rFonts w:asciiTheme="minorHAnsi" w:hAnsiTheme="minorHAnsi" w:cstheme="minorHAnsi"/>
          <w:b/>
          <w:iCs/>
          <w:highlight w:val="green"/>
          <w:u w:val="single"/>
          <w:bdr w:val="single" w:sz="18" w:space="0" w:color="auto"/>
        </w:rPr>
        <w:t>hallmark of Western imperialism</w:t>
      </w:r>
      <w:r w:rsidRPr="00202526">
        <w:rPr>
          <w:rFonts w:asciiTheme="minorHAnsi" w:hAnsiTheme="minorHAnsi" w:cstheme="minorHAnsi"/>
          <w:bCs/>
          <w:u w:val="single"/>
        </w:rPr>
        <w:t xml:space="preserve">. Posted above the gates of modernity, this sign: “‘Here </w:t>
      </w:r>
      <w:r w:rsidRPr="00011948">
        <w:rPr>
          <w:rFonts w:asciiTheme="minorHAnsi" w:hAnsiTheme="minorHAnsi" w:cstheme="minorHAnsi"/>
          <w:bCs/>
          <w:highlight w:val="green"/>
          <w:u w:val="single"/>
        </w:rPr>
        <w:t>only what is written is understood</w:t>
      </w:r>
      <w:r w:rsidRPr="00202526">
        <w:rPr>
          <w:rFonts w:asciiTheme="minorHAnsi" w:hAnsiTheme="minorHAnsi" w:cstheme="minorHAnsi"/>
          <w:bCs/>
          <w:u w:val="single"/>
        </w:rPr>
        <w:t xml:space="preserve">.’ Such is </w:t>
      </w:r>
      <w:r w:rsidRPr="00011948">
        <w:rPr>
          <w:rFonts w:asciiTheme="minorHAnsi" w:hAnsiTheme="minorHAnsi" w:cstheme="minorHAnsi"/>
          <w:bCs/>
          <w:highlight w:val="green"/>
          <w:u w:val="single"/>
        </w:rPr>
        <w:t xml:space="preserve">the internal law of </w:t>
      </w:r>
      <w:r w:rsidRPr="00202526">
        <w:rPr>
          <w:rFonts w:asciiTheme="minorHAnsi" w:hAnsiTheme="minorHAnsi" w:cstheme="minorHAnsi"/>
          <w:bCs/>
          <w:u w:val="single"/>
        </w:rPr>
        <w:t>that which has constituted itself as ‘</w:t>
      </w:r>
      <w:r w:rsidRPr="00011948">
        <w:rPr>
          <w:rFonts w:asciiTheme="minorHAnsi" w:hAnsiTheme="minorHAnsi" w:cstheme="minorHAnsi"/>
          <w:bCs/>
          <w:highlight w:val="green"/>
          <w:u w:val="single"/>
        </w:rPr>
        <w:t xml:space="preserve">Western’ </w:t>
      </w:r>
      <w:r w:rsidRPr="00202526">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011948">
        <w:rPr>
          <w:rFonts w:asciiTheme="minorHAnsi" w:hAnsiTheme="minorHAnsi" w:cstheme="minorHAnsi"/>
          <w:bCs/>
          <w:highlight w:val="green"/>
          <w:u w:val="single"/>
        </w:rPr>
        <w:t>For many</w:t>
      </w:r>
      <w:r w:rsidRPr="00011948">
        <w:rPr>
          <w:rFonts w:asciiTheme="minorHAnsi" w:hAnsiTheme="minorHAnsi" w:cstheme="minorHAnsi"/>
          <w:sz w:val="16"/>
          <w:highlight w:val="green"/>
        </w:rPr>
        <w:t xml:space="preserve"> </w:t>
      </w:r>
      <w:r w:rsidRPr="00202526">
        <w:rPr>
          <w:rFonts w:asciiTheme="minorHAnsi" w:hAnsiTheme="minorHAnsi" w:cstheme="minorHAnsi"/>
          <w:sz w:val="16"/>
        </w:rPr>
        <w:t xml:space="preserve">people </w:t>
      </w:r>
      <w:r w:rsidRPr="00202526">
        <w:rPr>
          <w:rFonts w:asciiTheme="minorHAnsi" w:hAnsiTheme="minorHAnsi" w:cstheme="minorHAnsi"/>
          <w:bCs/>
          <w:u w:val="single"/>
        </w:rPr>
        <w:t>throughout the world</w:t>
      </w:r>
      <w:r w:rsidRPr="00202526">
        <w:rPr>
          <w:rFonts w:asciiTheme="minorHAnsi" w:hAnsiTheme="minorHAnsi" w:cstheme="minorHAnsi"/>
          <w:sz w:val="16"/>
        </w:rPr>
        <w:t xml:space="preserve">, however, </w:t>
      </w:r>
      <w:r w:rsidRPr="00011948">
        <w:rPr>
          <w:rFonts w:asciiTheme="minorHAnsi" w:hAnsiTheme="minorHAnsi" w:cstheme="minorHAnsi"/>
          <w:bCs/>
          <w:highlight w:val="green"/>
          <w:u w:val="single"/>
        </w:rPr>
        <w:t>particularly subaltern groups</w:t>
      </w:r>
      <w:r w:rsidRPr="00202526">
        <w:rPr>
          <w:rFonts w:asciiTheme="minorHAnsi" w:hAnsiTheme="minorHAnsi" w:cstheme="minorHAnsi"/>
          <w:bCs/>
          <w:u w:val="single"/>
        </w:rPr>
        <w:t xml:space="preserve">, </w:t>
      </w:r>
      <w:r w:rsidRPr="00011948">
        <w:rPr>
          <w:rFonts w:asciiTheme="minorHAnsi" w:hAnsiTheme="minorHAnsi" w:cstheme="minorHAnsi"/>
          <w:bCs/>
          <w:highlight w:val="green"/>
          <w:u w:val="single"/>
        </w:rPr>
        <w:t>texts are</w:t>
      </w:r>
      <w:r w:rsidRPr="00011948">
        <w:rPr>
          <w:rFonts w:asciiTheme="minorHAnsi" w:hAnsiTheme="minorHAnsi" w:cstheme="minorHAnsi"/>
          <w:sz w:val="16"/>
          <w:highlight w:val="green"/>
        </w:rPr>
        <w:t xml:space="preserve"> </w:t>
      </w:r>
      <w:r w:rsidRPr="00202526">
        <w:rPr>
          <w:rFonts w:asciiTheme="minorHAnsi" w:hAnsiTheme="minorHAnsi" w:cstheme="minorHAnsi"/>
          <w:sz w:val="16"/>
        </w:rPr>
        <w:t xml:space="preserve">often </w:t>
      </w:r>
      <w:r w:rsidRPr="00011948">
        <w:rPr>
          <w:rFonts w:asciiTheme="minorHAnsi" w:hAnsiTheme="minorHAnsi" w:cstheme="minorHAnsi"/>
          <w:bCs/>
          <w:highlight w:val="green"/>
          <w:u w:val="single"/>
        </w:rPr>
        <w:t>inaccessible, or threatening</w:t>
      </w:r>
      <w:r w:rsidRPr="00202526">
        <w:rPr>
          <w:rFonts w:asciiTheme="minorHAnsi" w:hAnsiTheme="minorHAnsi" w:cstheme="minorHAnsi"/>
          <w:bCs/>
          <w:u w:val="single"/>
        </w:rPr>
        <w:t>, charged with the regulator)' powers of the state.</w:t>
      </w:r>
      <w:r w:rsidRPr="00202526">
        <w:rPr>
          <w:rFonts w:asciiTheme="minorHAnsi" w:hAnsiTheme="minorHAnsi" w:cstheme="minorHAnsi"/>
          <w:sz w:val="16"/>
        </w:rPr>
        <w:t xml:space="preserve"> More often than not, </w:t>
      </w:r>
      <w:r w:rsidRPr="00202526">
        <w:rPr>
          <w:rFonts w:asciiTheme="minorHAnsi" w:hAnsiTheme="minorHAnsi" w:cstheme="minorHAnsi"/>
          <w:bCs/>
          <w:u w:val="single"/>
        </w:rPr>
        <w:t xml:space="preserve">subordinate people experience texts and the bureaucracy of literacy as instruments of control and displacement, e.g., </w:t>
      </w:r>
      <w:r w:rsidRPr="00202526">
        <w:rPr>
          <w:rFonts w:asciiTheme="minorHAnsi" w:hAnsiTheme="minorHAnsi" w:cstheme="minorHAnsi"/>
          <w:b/>
          <w:u w:val="single"/>
        </w:rPr>
        <w:t>green cards, passports, arrest warrants, deportation orders</w:t>
      </w:r>
      <w:r w:rsidRPr="00202526">
        <w:rPr>
          <w:rFonts w:asciiTheme="minorHAnsi" w:hAnsiTheme="minorHAnsi" w:cstheme="minorHAnsi"/>
          <w:sz w:val="16"/>
        </w:rPr>
        <w:t xml:space="preserve">—what de </w:t>
      </w:r>
      <w:proofErr w:type="spellStart"/>
      <w:r w:rsidRPr="00202526">
        <w:rPr>
          <w:rFonts w:asciiTheme="minorHAnsi" w:hAnsiTheme="minorHAnsi" w:cstheme="minorHAnsi"/>
          <w:sz w:val="16"/>
        </w:rPr>
        <w:t>Certeau</w:t>
      </w:r>
      <w:proofErr w:type="spellEnd"/>
      <w:r w:rsidRPr="00202526">
        <w:rPr>
          <w:rFonts w:asciiTheme="minorHAnsi" w:hAnsiTheme="minorHAnsi" w:cstheme="minorHAnsi"/>
          <w:sz w:val="16"/>
        </w:rPr>
        <w:t xml:space="preserve"> calls "</w:t>
      </w:r>
      <w:proofErr w:type="spellStart"/>
      <w:r w:rsidRPr="00202526">
        <w:rPr>
          <w:rFonts w:asciiTheme="minorHAnsi" w:hAnsiTheme="minorHAnsi" w:cstheme="minorHAnsi"/>
          <w:sz w:val="16"/>
        </w:rPr>
        <w:t>intextuation</w:t>
      </w:r>
      <w:proofErr w:type="spellEnd"/>
      <w:r w:rsidRPr="00202526">
        <w:rPr>
          <w:rFonts w:asciiTheme="minorHAnsi" w:hAnsiTheme="minorHAnsi" w:cstheme="minorHAnsi"/>
          <w:sz w:val="16"/>
        </w:rPr>
        <w:t xml:space="preserve">": "Ever)' power, including </w:t>
      </w:r>
      <w:r w:rsidRPr="00011948">
        <w:rPr>
          <w:rFonts w:asciiTheme="minorHAnsi" w:hAnsiTheme="minorHAnsi" w:cstheme="minorHAnsi"/>
          <w:b/>
          <w:iCs/>
          <w:highlight w:val="green"/>
          <w:u w:val="single"/>
          <w:bdr w:val="single" w:sz="18" w:space="0" w:color="auto"/>
        </w:rPr>
        <w:t xml:space="preserve">the power of law, is written </w:t>
      </w:r>
      <w:r w:rsidRPr="00202526">
        <w:rPr>
          <w:rFonts w:asciiTheme="minorHAnsi" w:hAnsiTheme="minorHAnsi" w:cstheme="minorHAnsi"/>
          <w:b/>
          <w:iCs/>
          <w:u w:val="single"/>
          <w:bdr w:val="single" w:sz="18" w:space="0" w:color="auto"/>
        </w:rPr>
        <w:t xml:space="preserve">first of all </w:t>
      </w:r>
      <w:r w:rsidRPr="00011948">
        <w:rPr>
          <w:rFonts w:asciiTheme="minorHAnsi" w:hAnsiTheme="minorHAnsi" w:cstheme="minorHAnsi"/>
          <w:b/>
          <w:iCs/>
          <w:highlight w:val="green"/>
          <w:u w:val="single"/>
          <w:bdr w:val="single" w:sz="18" w:space="0" w:color="auto"/>
        </w:rPr>
        <w:t>on the backs of its subjects</w:t>
      </w:r>
      <w:r w:rsidRPr="00202526">
        <w:rPr>
          <w:rFonts w:asciiTheme="minorHAnsi" w:hAnsiTheme="minorHAnsi" w:cstheme="minorHAnsi"/>
          <w:b/>
          <w:iCs/>
          <w:u w:val="single"/>
          <w:bdr w:val="single" w:sz="18" w:space="0" w:color="auto"/>
        </w:rPr>
        <w:t>"</w:t>
      </w:r>
      <w:r w:rsidRPr="00202526">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w:t>
      </w:r>
      <w:proofErr w:type="spellStart"/>
      <w:r w:rsidRPr="00202526">
        <w:rPr>
          <w:rFonts w:asciiTheme="minorHAnsi" w:hAnsiTheme="minorHAnsi" w:cstheme="minorHAnsi"/>
          <w:sz w:val="16"/>
        </w:rPr>
        <w:t>papeles</w:t>
      </w:r>
      <w:proofErr w:type="spellEnd"/>
      <w:r w:rsidRPr="00202526">
        <w:rPr>
          <w:rFonts w:asciiTheme="minorHAnsi" w:hAnsiTheme="minorHAnsi" w:cstheme="minorHAnsi"/>
          <w:sz w:val="16"/>
        </w:rPr>
        <w:t xml:space="preserve">," the people without papers, </w:t>
      </w:r>
      <w:proofErr w:type="spellStart"/>
      <w:r w:rsidRPr="00202526">
        <w:rPr>
          <w:rFonts w:asciiTheme="minorHAnsi" w:hAnsiTheme="minorHAnsi" w:cstheme="minorHAnsi"/>
          <w:sz w:val="16"/>
        </w:rPr>
        <w:t>indocitmentado</w:t>
      </w:r>
      <w:proofErr w:type="spellEnd"/>
      <w:r w:rsidRPr="00202526">
        <w:rPr>
          <w:rFonts w:asciiTheme="minorHAnsi" w:hAnsiTheme="minorHAnsi" w:cstheme="minorHAnsi"/>
          <w:sz w:val="16"/>
        </w:rPr>
        <w:t xml:space="preserve">/as. They are illegal because they are not legible, they trouble "the writing machine of the law" (de </w:t>
      </w:r>
      <w:proofErr w:type="spellStart"/>
      <w:r w:rsidRPr="00202526">
        <w:rPr>
          <w:rFonts w:asciiTheme="minorHAnsi" w:hAnsiTheme="minorHAnsi" w:cstheme="minorHAnsi"/>
          <w:sz w:val="16"/>
        </w:rPr>
        <w:t>Certeau</w:t>
      </w:r>
      <w:proofErr w:type="spellEnd"/>
      <w:r w:rsidRPr="00202526">
        <w:rPr>
          <w:rFonts w:asciiTheme="minorHAnsi" w:hAnsiTheme="minorHAnsi" w:cstheme="minorHAnsi"/>
          <w:sz w:val="16"/>
        </w:rPr>
        <w:t xml:space="preserve"> 1984:141). </w:t>
      </w:r>
      <w:r w:rsidRPr="00011948">
        <w:rPr>
          <w:rFonts w:asciiTheme="minorHAnsi" w:hAnsiTheme="minorHAnsi" w:cstheme="minorHAnsi"/>
          <w:b/>
          <w:iCs/>
          <w:highlight w:val="green"/>
          <w:u w:val="single"/>
          <w:bdr w:val="single" w:sz="18" w:space="0" w:color="auto"/>
        </w:rPr>
        <w:t xml:space="preserve">The hegemony of textualism needs to be exposed </w:t>
      </w:r>
      <w:r w:rsidRPr="00202526">
        <w:rPr>
          <w:rFonts w:asciiTheme="minorHAnsi" w:hAnsiTheme="minorHAnsi" w:cstheme="minorHAnsi"/>
          <w:b/>
          <w:iCs/>
          <w:u w:val="single"/>
          <w:bdr w:val="single" w:sz="18" w:space="0" w:color="auto"/>
        </w:rPr>
        <w:t>and undermined.</w:t>
      </w:r>
      <w:r w:rsidRPr="00202526">
        <w:rPr>
          <w:rFonts w:asciiTheme="minorHAnsi" w:hAnsiTheme="minorHAnsi" w:cstheme="minorHAnsi"/>
          <w:sz w:val="16"/>
        </w:rPr>
        <w:t xml:space="preserve"> </w:t>
      </w:r>
      <w:proofErr w:type="spellStart"/>
      <w:r w:rsidRPr="00202526">
        <w:rPr>
          <w:rFonts w:asciiTheme="minorHAnsi" w:hAnsiTheme="minorHAnsi" w:cstheme="minorHAnsi"/>
          <w:bCs/>
          <w:u w:val="single"/>
        </w:rPr>
        <w:t>Transcrip</w:t>
      </w:r>
      <w:proofErr w:type="spellEnd"/>
      <w:r w:rsidRPr="00202526">
        <w:rPr>
          <w:rFonts w:asciiTheme="minorHAnsi" w:hAnsiTheme="minorHAnsi" w:cstheme="minorHAnsi"/>
          <w:bCs/>
          <w:u w:val="single"/>
        </w:rPr>
        <w:t xml:space="preserve">- </w:t>
      </w:r>
      <w:proofErr w:type="spellStart"/>
      <w:r w:rsidRPr="00202526">
        <w:rPr>
          <w:rFonts w:asciiTheme="minorHAnsi" w:hAnsiTheme="minorHAnsi" w:cstheme="minorHAnsi"/>
          <w:bCs/>
          <w:u w:val="single"/>
        </w:rPr>
        <w:t>tion</w:t>
      </w:r>
      <w:proofErr w:type="spellEnd"/>
      <w:r w:rsidRPr="00202526">
        <w:rPr>
          <w:rFonts w:asciiTheme="minorHAnsi" w:hAnsiTheme="minorHAnsi" w:cstheme="minorHAnsi"/>
          <w:bCs/>
          <w:u w:val="single"/>
        </w:rPr>
        <w:t xml:space="preserve"> is not</w:t>
      </w:r>
      <w:r w:rsidRPr="00202526">
        <w:rPr>
          <w:rFonts w:asciiTheme="minorHAnsi" w:hAnsiTheme="minorHAnsi" w:cstheme="minorHAnsi"/>
          <w:sz w:val="16"/>
        </w:rPr>
        <w:t xml:space="preserve"> a </w:t>
      </w:r>
      <w:r w:rsidRPr="00202526">
        <w:rPr>
          <w:rFonts w:asciiTheme="minorHAnsi" w:hAnsiTheme="minorHAnsi" w:cstheme="minorHAnsi"/>
          <w:b/>
          <w:iCs/>
          <w:u w:val="single"/>
          <w:bdr w:val="single" w:sz="18" w:space="0" w:color="auto"/>
        </w:rPr>
        <w:t>transparent or politically innocent model for</w:t>
      </w:r>
      <w:r w:rsidRPr="00202526">
        <w:rPr>
          <w:rFonts w:asciiTheme="minorHAnsi" w:hAnsiTheme="minorHAnsi" w:cstheme="minorHAnsi"/>
          <w:sz w:val="16"/>
        </w:rPr>
        <w:t xml:space="preserve"> conceptualizing or </w:t>
      </w:r>
      <w:r w:rsidRPr="00202526">
        <w:rPr>
          <w:rFonts w:asciiTheme="minorHAnsi" w:hAnsiTheme="minorHAnsi" w:cstheme="minorHAnsi"/>
          <w:b/>
          <w:iCs/>
          <w:u w:val="single"/>
          <w:bdr w:val="single" w:sz="18" w:space="0" w:color="auto"/>
        </w:rPr>
        <w:t>engaging the world</w:t>
      </w:r>
      <w:r w:rsidRPr="00202526">
        <w:rPr>
          <w:rFonts w:asciiTheme="minorHAnsi" w:hAnsiTheme="minorHAnsi" w:cstheme="minorHAnsi"/>
          <w:sz w:val="16"/>
        </w:rPr>
        <w:t xml:space="preserve">. </w:t>
      </w:r>
      <w:r w:rsidRPr="00202526">
        <w:rPr>
          <w:rFonts w:asciiTheme="minorHAnsi" w:hAnsiTheme="minorHAnsi" w:cstheme="minorHAnsi"/>
          <w:bCs/>
          <w:u w:val="single"/>
        </w:rPr>
        <w:t xml:space="preserve">The root metaphor of the text underpins the </w:t>
      </w:r>
      <w:r w:rsidRPr="00011948">
        <w:rPr>
          <w:rFonts w:asciiTheme="minorHAnsi" w:hAnsiTheme="minorHAnsi" w:cstheme="minorHAnsi"/>
          <w:b/>
          <w:iCs/>
          <w:highlight w:val="green"/>
          <w:u w:val="single"/>
          <w:bdr w:val="single" w:sz="18" w:space="0" w:color="auto"/>
        </w:rPr>
        <w:t>supremacy of Western knowledge systems</w:t>
      </w:r>
      <w:r w:rsidRPr="00202526">
        <w:rPr>
          <w:rFonts w:asciiTheme="minorHAnsi" w:hAnsiTheme="minorHAnsi" w:cstheme="minorHAnsi"/>
          <w:bCs/>
          <w:u w:val="single"/>
        </w:rPr>
        <w:t xml:space="preserve"> by </w:t>
      </w:r>
      <w:r w:rsidRPr="00011948">
        <w:rPr>
          <w:rFonts w:asciiTheme="minorHAnsi" w:hAnsiTheme="minorHAnsi" w:cstheme="minorHAnsi"/>
          <w:b/>
          <w:iCs/>
          <w:highlight w:val="green"/>
          <w:u w:val="single"/>
          <w:bdr w:val="single" w:sz="18" w:space="0" w:color="auto"/>
        </w:rPr>
        <w:t>erasing</w:t>
      </w:r>
      <w:r w:rsidRPr="00011948">
        <w:rPr>
          <w:rFonts w:asciiTheme="minorHAnsi" w:hAnsiTheme="minorHAnsi" w:cstheme="minorHAnsi"/>
          <w:sz w:val="16"/>
          <w:highlight w:val="green"/>
        </w:rPr>
        <w:t xml:space="preserve"> </w:t>
      </w:r>
      <w:r w:rsidRPr="00202526">
        <w:rPr>
          <w:rFonts w:asciiTheme="minorHAnsi" w:hAnsiTheme="minorHAnsi" w:cstheme="minorHAnsi"/>
          <w:sz w:val="16"/>
        </w:rPr>
        <w:t xml:space="preserve">the vast realm of human </w:t>
      </w:r>
      <w:r w:rsidRPr="00011948">
        <w:rPr>
          <w:rFonts w:asciiTheme="minorHAnsi" w:hAnsiTheme="minorHAnsi" w:cstheme="minorHAnsi"/>
          <w:b/>
          <w:iCs/>
          <w:highlight w:val="green"/>
          <w:u w:val="single"/>
          <w:bdr w:val="single" w:sz="18" w:space="0" w:color="auto"/>
        </w:rPr>
        <w:t xml:space="preserve">knowledge </w:t>
      </w:r>
      <w:r w:rsidRPr="00202526">
        <w:rPr>
          <w:rFonts w:asciiTheme="minorHAnsi" w:hAnsiTheme="minorHAnsi" w:cstheme="minorHAnsi"/>
          <w:b/>
          <w:iCs/>
          <w:u w:val="single"/>
          <w:bdr w:val="single" w:sz="18" w:space="0" w:color="auto"/>
        </w:rPr>
        <w:t xml:space="preserve">and meaningful action </w:t>
      </w:r>
      <w:r w:rsidRPr="00011948">
        <w:rPr>
          <w:rFonts w:asciiTheme="minorHAnsi" w:hAnsiTheme="minorHAnsi" w:cstheme="minorHAnsi"/>
          <w:b/>
          <w:iCs/>
          <w:highlight w:val="green"/>
          <w:u w:val="single"/>
          <w:bdr w:val="single" w:sz="18" w:space="0" w:color="auto"/>
        </w:rPr>
        <w:t>that is unlettered</w:t>
      </w:r>
      <w:r w:rsidRPr="00202526">
        <w:rPr>
          <w:rFonts w:asciiTheme="minorHAnsi" w:hAnsiTheme="minorHAnsi" w:cstheme="minorHAnsi"/>
          <w:b/>
          <w:iCs/>
          <w:u w:val="single"/>
          <w:bdr w:val="single" w:sz="18" w:space="0" w:color="auto"/>
        </w:rPr>
        <w:t>,</w:t>
      </w:r>
      <w:r w:rsidRPr="00202526">
        <w:rPr>
          <w:rFonts w:asciiTheme="minorHAnsi" w:hAnsiTheme="minorHAnsi" w:cstheme="minorHAnsi"/>
          <w:sz w:val="16"/>
        </w:rPr>
        <w:t xml:space="preserve"> "a history of the tacit and the habitual" (Jackson 2000:29). In their multivolume historical ethnography of colonialism/ evangelism in South Africa, John and Jean </w:t>
      </w:r>
      <w:proofErr w:type="spellStart"/>
      <w:r w:rsidRPr="00202526">
        <w:rPr>
          <w:rFonts w:asciiTheme="minorHAnsi" w:hAnsiTheme="minorHAnsi" w:cstheme="minorHAnsi"/>
          <w:sz w:val="16"/>
        </w:rPr>
        <w:t>ComarofFpay</w:t>
      </w:r>
      <w:proofErr w:type="spellEnd"/>
      <w:r w:rsidRPr="00202526">
        <w:rPr>
          <w:rFonts w:asciiTheme="minorHAnsi" w:hAnsiTheme="minorHAnsi" w:cstheme="minorHAnsi"/>
          <w:sz w:val="16"/>
        </w:rPr>
        <w:t xml:space="preserve"> careful attention to the way Tswana people argued with their white interlocutors "both verbally and nonverbally" (1997:47; see also 1991). They excavate spaces of agency and </w:t>
      </w:r>
      <w:proofErr w:type="spellStart"/>
      <w:r w:rsidRPr="00202526">
        <w:rPr>
          <w:rFonts w:asciiTheme="minorHAnsi" w:hAnsiTheme="minorHAnsi" w:cstheme="minorHAnsi"/>
          <w:sz w:val="16"/>
        </w:rPr>
        <w:t>strug</w:t>
      </w:r>
      <w:proofErr w:type="spellEnd"/>
      <w:r w:rsidRPr="00202526">
        <w:rPr>
          <w:rFonts w:asciiTheme="minorHAnsi" w:hAnsiTheme="minorHAnsi" w:cstheme="minorHAnsi"/>
          <w:sz w:val="16"/>
        </w:rPr>
        <w:t xml:space="preserve">- </w:t>
      </w:r>
      <w:proofErr w:type="spellStart"/>
      <w:r w:rsidRPr="00202526">
        <w:rPr>
          <w:rFonts w:asciiTheme="minorHAnsi" w:hAnsiTheme="minorHAnsi" w:cstheme="minorHAnsi"/>
          <w:sz w:val="16"/>
        </w:rPr>
        <w:t>gle</w:t>
      </w:r>
      <w:proofErr w:type="spellEnd"/>
      <w:r w:rsidRPr="00202526">
        <w:rPr>
          <w:rFonts w:asciiTheme="minorHAnsi" w:hAnsiTheme="minorHAnsi" w:cstheme="minorHAnsi"/>
          <w:sz w:val="16"/>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202526">
        <w:rPr>
          <w:rFonts w:asciiTheme="minorHAnsi" w:hAnsiTheme="minorHAnsi" w:cstheme="minorHAnsi"/>
          <w:sz w:val="16"/>
        </w:rPr>
        <w:t>Comarofis</w:t>
      </w:r>
      <w:proofErr w:type="spellEnd"/>
      <w:r w:rsidRPr="00202526">
        <w:rPr>
          <w:rFonts w:asciiTheme="minorHAnsi" w:hAnsiTheme="minorHAnsi" w:cstheme="minorHAnsi"/>
          <w:sz w:val="16"/>
        </w:rPr>
        <w:t xml:space="preserve"> intervene in an academically fashionable textual fundamentalism and fetish of the (verbal) archive where "text—a sad proxy for life—becomes all" (1992:26). "In this day and age," they ask, "</w:t>
      </w:r>
      <w:r w:rsidRPr="00202526">
        <w:rPr>
          <w:rFonts w:asciiTheme="minorHAnsi" w:hAnsiTheme="minorHAnsi" w:cstheme="minorHAnsi"/>
          <w:bCs/>
          <w:u w:val="single"/>
        </w:rPr>
        <w:t xml:space="preserve">do we still have to remind ourselves that many of the players on any historical stage </w:t>
      </w:r>
      <w:r w:rsidRPr="00202526">
        <w:rPr>
          <w:rFonts w:asciiTheme="minorHAnsi" w:hAnsiTheme="minorHAnsi" w:cstheme="minorHAnsi"/>
          <w:b/>
          <w:iCs/>
          <w:u w:val="single"/>
          <w:bdr w:val="single" w:sz="18" w:space="0" w:color="auto"/>
        </w:rPr>
        <w:t>cannot speak at all? Or</w:t>
      </w:r>
      <w:r w:rsidRPr="00202526">
        <w:rPr>
          <w:rFonts w:asciiTheme="minorHAnsi" w:hAnsiTheme="minorHAnsi" w:cstheme="minorHAnsi"/>
          <w:sz w:val="16"/>
        </w:rPr>
        <w:t xml:space="preserve">, under greater or lesser duress, </w:t>
      </w:r>
      <w:r w:rsidRPr="00202526">
        <w:rPr>
          <w:rFonts w:asciiTheme="minorHAnsi" w:hAnsiTheme="minorHAnsi" w:cstheme="minorHAnsi"/>
          <w:b/>
          <w:iCs/>
          <w:u w:val="single"/>
          <w:bdr w:val="single" w:sz="18" w:space="0" w:color="auto"/>
        </w:rPr>
        <w:t>opt not to</w:t>
      </w:r>
      <w:r w:rsidRPr="00202526">
        <w:rPr>
          <w:rFonts w:asciiTheme="minorHAnsi" w:hAnsiTheme="minorHAnsi" w:cstheme="minorHAnsi"/>
          <w:sz w:val="16"/>
        </w:rPr>
        <w:t xml:space="preserve"> do so" (1997:48; see also Scott 1990)?</w:t>
      </w:r>
    </w:p>
    <w:p w14:paraId="3C8A99AA" w14:textId="77777777" w:rsidR="007A24C5" w:rsidRPr="00314840" w:rsidRDefault="007A24C5" w:rsidP="007A24C5">
      <w:pPr>
        <w:pStyle w:val="Heading4"/>
        <w:rPr>
          <w:rFonts w:asciiTheme="minorHAnsi" w:hAnsiTheme="minorHAnsi" w:cstheme="minorHAnsi"/>
          <w:color w:val="FF0000"/>
        </w:rPr>
      </w:pPr>
      <w:r w:rsidRPr="00314840">
        <w:rPr>
          <w:rFonts w:asciiTheme="minorHAnsi" w:hAnsiTheme="minorHAnsi" w:cstheme="minorHAnsi"/>
          <w:color w:val="FF0000"/>
        </w:rPr>
        <w:t xml:space="preserve">Our method of opacity refuses the trade of images which disrupts the </w:t>
      </w:r>
      <w:proofErr w:type="spellStart"/>
      <w:r w:rsidRPr="00314840">
        <w:rPr>
          <w:rFonts w:asciiTheme="minorHAnsi" w:hAnsiTheme="minorHAnsi" w:cstheme="minorHAnsi"/>
          <w:color w:val="FF0000"/>
        </w:rPr>
        <w:t>semiocapitalist</w:t>
      </w:r>
      <w:proofErr w:type="spellEnd"/>
      <w:r w:rsidRPr="00314840">
        <w:rPr>
          <w:rFonts w:asciiTheme="minorHAnsi" w:hAnsiTheme="minorHAnsi" w:cstheme="minorHAnsi"/>
          <w:color w:val="FF0000"/>
        </w:rPr>
        <w:t xml:space="preserve"> drive towards </w:t>
      </w:r>
      <w:proofErr w:type="spellStart"/>
      <w:r w:rsidRPr="00314840">
        <w:rPr>
          <w:rFonts w:asciiTheme="minorHAnsi" w:hAnsiTheme="minorHAnsi" w:cstheme="minorHAnsi"/>
          <w:color w:val="FF0000"/>
        </w:rPr>
        <w:t>hypervisualization</w:t>
      </w:r>
      <w:proofErr w:type="spellEnd"/>
      <w:r w:rsidRPr="00314840">
        <w:rPr>
          <w:rFonts w:asciiTheme="minorHAnsi" w:hAnsiTheme="minorHAnsi" w:cstheme="minorHAnsi"/>
          <w:color w:val="FF0000"/>
        </w:rPr>
        <w:t xml:space="preserve">. </w:t>
      </w:r>
    </w:p>
    <w:p w14:paraId="2C35E3CE" w14:textId="77777777" w:rsidR="007A24C5" w:rsidRPr="00314840" w:rsidRDefault="007A24C5" w:rsidP="007A24C5">
      <w:pPr>
        <w:rPr>
          <w:rFonts w:asciiTheme="minorHAnsi" w:hAnsiTheme="minorHAnsi" w:cstheme="minorHAnsi"/>
          <w:color w:val="FF0000"/>
        </w:rPr>
      </w:pPr>
      <w:r w:rsidRPr="00314840">
        <w:rPr>
          <w:rFonts w:asciiTheme="minorHAnsi" w:hAnsiTheme="minorHAnsi" w:cstheme="minorHAnsi"/>
          <w:b/>
          <w:bCs/>
          <w:color w:val="FF0000"/>
        </w:rPr>
        <w:t>Steinmann 15</w:t>
      </w:r>
      <w:r w:rsidRPr="00314840">
        <w:rPr>
          <w:rFonts w:asciiTheme="minorHAnsi" w:hAnsiTheme="minorHAnsi" w:cstheme="minorHAnsi"/>
          <w:color w:val="FF0000"/>
        </w:rPr>
        <w:t xml:space="preserve"> </w:t>
      </w:r>
      <w:r w:rsidRPr="00314840">
        <w:rPr>
          <w:rFonts w:asciiTheme="minorHAnsi" w:hAnsiTheme="minorHAnsi" w:cstheme="minorHAnsi"/>
          <w:color w:val="FF0000"/>
          <w:sz w:val="16"/>
          <w:szCs w:val="16"/>
        </w:rPr>
        <w:t xml:space="preserve">[Catherine A. Steinmann (THE UNIVERSITY OF BRITISH COLUMBIA). “Visceral Exposure: Melanie Gilligan, Hito </w:t>
      </w:r>
      <w:proofErr w:type="spellStart"/>
      <w:r w:rsidRPr="00314840">
        <w:rPr>
          <w:rFonts w:asciiTheme="minorHAnsi" w:hAnsiTheme="minorHAnsi" w:cstheme="minorHAnsi"/>
          <w:color w:val="FF0000"/>
          <w:sz w:val="16"/>
          <w:szCs w:val="16"/>
        </w:rPr>
        <w:t>Steyerl</w:t>
      </w:r>
      <w:proofErr w:type="spellEnd"/>
      <w:r w:rsidRPr="00314840">
        <w:rPr>
          <w:rFonts w:asciiTheme="minorHAnsi" w:hAnsiTheme="minorHAnsi" w:cstheme="minorHAnsi"/>
          <w:color w:val="FF0000"/>
          <w:sz w:val="16"/>
          <w:szCs w:val="16"/>
        </w:rPr>
        <w:t xml:space="preserve">, and the Biopolitics of Visibility”. A THESIS SUBMITTED IN PARTIAL FULFILLMENT OF THE REQUIREMENTS FOR THE DEGREE OF DOCTOR OF PHILOSOPHY in The Faculty of Graduate and Postdoctoral Studies (Art History) THE UNIVERSITY OF BRITISH COLUMBIA (Vancouver). March 2015. Accessed 11/29/20. </w:t>
      </w:r>
      <w:hyperlink r:id="rId13" w:history="1">
        <w:r w:rsidRPr="00314840">
          <w:rPr>
            <w:rStyle w:val="Hyperlink"/>
            <w:rFonts w:asciiTheme="minorHAnsi" w:hAnsiTheme="minorHAnsi" w:cstheme="minorHAnsi"/>
            <w:color w:val="FF0000"/>
            <w:sz w:val="16"/>
            <w:szCs w:val="16"/>
          </w:rPr>
          <w:t>https://open.library.ubc.ca/media/download/pdf/24/1.0135689/1</w:t>
        </w:r>
      </w:hyperlink>
      <w:r w:rsidRPr="00314840">
        <w:rPr>
          <w:rFonts w:asciiTheme="minorHAnsi" w:hAnsiTheme="minorHAnsi" w:cstheme="minorHAnsi"/>
          <w:color w:val="FF0000"/>
          <w:sz w:val="16"/>
          <w:szCs w:val="16"/>
        </w:rPr>
        <w:t xml:space="preserve"> //Houston Memorial DX]</w:t>
      </w:r>
    </w:p>
    <w:p w14:paraId="2A710F88" w14:textId="77777777" w:rsidR="007A24C5" w:rsidRPr="00314840" w:rsidRDefault="007A24C5" w:rsidP="007A24C5">
      <w:pPr>
        <w:rPr>
          <w:rFonts w:asciiTheme="minorHAnsi" w:hAnsiTheme="minorHAnsi" w:cstheme="minorHAnsi"/>
          <w:color w:val="FF0000"/>
          <w:sz w:val="14"/>
        </w:rPr>
      </w:pPr>
      <w:r w:rsidRPr="00314840">
        <w:rPr>
          <w:rFonts w:asciiTheme="minorHAnsi" w:hAnsiTheme="minorHAnsi" w:cstheme="minorHAnsi"/>
          <w:color w:val="FF0000"/>
          <w:sz w:val="14"/>
        </w:rPr>
        <w:t xml:space="preserve">In her 2007 essay “Documentary Uncertainty,” Hito </w:t>
      </w:r>
      <w:proofErr w:type="spellStart"/>
      <w:r w:rsidRPr="00314840">
        <w:rPr>
          <w:rFonts w:asciiTheme="minorHAnsi" w:hAnsiTheme="minorHAnsi" w:cstheme="minorHAnsi"/>
          <w:color w:val="FF0000"/>
          <w:sz w:val="14"/>
        </w:rPr>
        <w:t>Steyerl</w:t>
      </w:r>
      <w:proofErr w:type="spellEnd"/>
      <w:r w:rsidRPr="00314840">
        <w:rPr>
          <w:rFonts w:asciiTheme="minorHAnsi" w:hAnsiTheme="minorHAnsi" w:cstheme="minorHAnsi"/>
          <w:color w:val="FF0000"/>
          <w:sz w:val="14"/>
        </w:rPr>
        <w:t xml:space="preserve"> recounts a story in which she watched </w:t>
      </w:r>
      <w:r w:rsidRPr="00314840">
        <w:rPr>
          <w:rStyle w:val="StyleUnderline"/>
          <w:rFonts w:asciiTheme="minorHAnsi" w:hAnsiTheme="minorHAnsi" w:cstheme="minorHAnsi"/>
          <w:color w:val="FF0000"/>
          <w:highlight w:val="green"/>
        </w:rPr>
        <w:t>a CNN broadcast during</w:t>
      </w:r>
      <w:r w:rsidRPr="00314840">
        <w:rPr>
          <w:rStyle w:val="StyleUnderline"/>
          <w:rFonts w:asciiTheme="minorHAnsi" w:hAnsiTheme="minorHAnsi" w:cstheme="minorHAnsi"/>
          <w:color w:val="FF0000"/>
        </w:rPr>
        <w:t xml:space="preserve"> the first days of the 2003 U.S. </w:t>
      </w:r>
      <w:r w:rsidRPr="00314840">
        <w:rPr>
          <w:rStyle w:val="StyleUnderline"/>
          <w:rFonts w:asciiTheme="minorHAnsi" w:hAnsiTheme="minorHAnsi" w:cstheme="minorHAnsi"/>
          <w:color w:val="FF0000"/>
          <w:highlight w:val="green"/>
        </w:rPr>
        <w:t>invasion of Iraq.</w:t>
      </w:r>
      <w:r w:rsidRPr="00314840">
        <w:rPr>
          <w:rFonts w:asciiTheme="minorHAnsi" w:hAnsiTheme="minorHAnsi" w:cstheme="minorHAnsi"/>
          <w:color w:val="FF0000"/>
          <w:sz w:val="14"/>
        </w:rPr>
        <w:t xml:space="preserve"> In that segment, a correspondent riding in an armored vehicle jubilantly held a broadcast cell phone camera out the window, exclaiming that this type of live broadcast had never before been seen. He was right, </w:t>
      </w:r>
      <w:proofErr w:type="spellStart"/>
      <w:r w:rsidRPr="00314840">
        <w:rPr>
          <w:rFonts w:asciiTheme="minorHAnsi" w:hAnsiTheme="minorHAnsi" w:cstheme="minorHAnsi"/>
          <w:color w:val="FF0000"/>
          <w:sz w:val="14"/>
        </w:rPr>
        <w:t>Steyerl</w:t>
      </w:r>
      <w:proofErr w:type="spellEnd"/>
      <w:r w:rsidRPr="00314840">
        <w:rPr>
          <w:rFonts w:asciiTheme="minorHAnsi" w:hAnsiTheme="minorHAnsi" w:cstheme="minorHAnsi"/>
          <w:color w:val="FF0000"/>
          <w:sz w:val="14"/>
        </w:rPr>
        <w:t xml:space="preserve"> avers, but only because the low-resolution images </w:t>
      </w:r>
      <w:r w:rsidRPr="00314840">
        <w:rPr>
          <w:rStyle w:val="StyleUnderline"/>
          <w:rFonts w:asciiTheme="minorHAnsi" w:hAnsiTheme="minorHAnsi" w:cstheme="minorHAnsi"/>
          <w:color w:val="FF0000"/>
          <w:highlight w:val="green"/>
        </w:rPr>
        <w:t>showed</w:t>
      </w:r>
      <w:r w:rsidRPr="00314840">
        <w:rPr>
          <w:rStyle w:val="StyleUnderline"/>
          <w:rFonts w:asciiTheme="minorHAnsi" w:hAnsiTheme="minorHAnsi" w:cstheme="minorHAnsi"/>
          <w:color w:val="FF0000"/>
        </w:rPr>
        <w:t xml:space="preserve"> nothing more than largely </w:t>
      </w:r>
      <w:r w:rsidRPr="00314840">
        <w:rPr>
          <w:rStyle w:val="StyleUnderline"/>
          <w:rFonts w:asciiTheme="minorHAnsi" w:hAnsiTheme="minorHAnsi" w:cstheme="minorHAnsi"/>
          <w:color w:val="FF0000"/>
          <w:highlight w:val="green"/>
        </w:rPr>
        <w:t>illegible</w:t>
      </w:r>
      <w:r w:rsidRPr="00314840">
        <w:rPr>
          <w:rStyle w:val="StyleUnderline"/>
          <w:rFonts w:asciiTheme="minorHAnsi" w:hAnsiTheme="minorHAnsi" w:cstheme="minorHAnsi"/>
          <w:color w:val="FF0000"/>
        </w:rPr>
        <w:t xml:space="preserve"> green and brown </w:t>
      </w:r>
      <w:r w:rsidRPr="00314840">
        <w:rPr>
          <w:rStyle w:val="StyleUnderline"/>
          <w:rFonts w:asciiTheme="minorHAnsi" w:hAnsiTheme="minorHAnsi" w:cstheme="minorHAnsi"/>
          <w:color w:val="FF0000"/>
          <w:highlight w:val="green"/>
        </w:rPr>
        <w:t>blotches</w:t>
      </w:r>
      <w:r w:rsidRPr="00314840">
        <w:rPr>
          <w:rStyle w:val="StyleUnderline"/>
          <w:rFonts w:asciiTheme="minorHAnsi" w:hAnsiTheme="minorHAnsi" w:cstheme="minorHAnsi"/>
          <w:color w:val="FF0000"/>
        </w:rPr>
        <w:t xml:space="preserve"> slowly moving </w:t>
      </w:r>
      <w:r w:rsidRPr="00314840">
        <w:rPr>
          <w:rStyle w:val="StyleUnderline"/>
          <w:rFonts w:asciiTheme="minorHAnsi" w:hAnsiTheme="minorHAnsi" w:cstheme="minorHAnsi"/>
          <w:color w:val="FF0000"/>
          <w:highlight w:val="green"/>
        </w:rPr>
        <w:t>across the screen</w:t>
      </w:r>
      <w:r w:rsidRPr="00314840">
        <w:rPr>
          <w:rFonts w:asciiTheme="minorHAnsi" w:hAnsiTheme="minorHAnsi" w:cstheme="minorHAnsi"/>
          <w:color w:val="FF0000"/>
          <w:sz w:val="14"/>
        </w:rPr>
        <w:t xml:space="preserve">. For </w:t>
      </w:r>
      <w:proofErr w:type="spellStart"/>
      <w:r w:rsidRPr="00314840">
        <w:rPr>
          <w:rFonts w:asciiTheme="minorHAnsi" w:hAnsiTheme="minorHAnsi" w:cstheme="minorHAnsi"/>
          <w:color w:val="FF0000"/>
          <w:sz w:val="14"/>
        </w:rPr>
        <w:t>Steyerl</w:t>
      </w:r>
      <w:proofErr w:type="spellEnd"/>
      <w:r w:rsidRPr="00314840">
        <w:rPr>
          <w:rFonts w:asciiTheme="minorHAnsi" w:hAnsiTheme="minorHAnsi" w:cstheme="minorHAnsi"/>
          <w:color w:val="FF0000"/>
          <w:sz w:val="14"/>
        </w:rPr>
        <w:t xml:space="preserve">, what she calls the “abstract </w:t>
      </w:r>
      <w:proofErr w:type="spellStart"/>
      <w:r w:rsidRPr="00314840">
        <w:rPr>
          <w:rFonts w:asciiTheme="minorHAnsi" w:hAnsiTheme="minorHAnsi" w:cstheme="minorHAnsi"/>
          <w:color w:val="FF0000"/>
          <w:sz w:val="14"/>
        </w:rPr>
        <w:t>documentarism</w:t>
      </w:r>
      <w:proofErr w:type="spellEnd"/>
      <w:r w:rsidRPr="00314840">
        <w:rPr>
          <w:rFonts w:asciiTheme="minorHAnsi" w:hAnsiTheme="minorHAnsi" w:cstheme="minorHAnsi"/>
          <w:color w:val="FF0000"/>
          <w:sz w:val="14"/>
        </w:rPr>
        <w:t xml:space="preserve">” of these blurred, poor images mirrors the uncertain reality of contemporary life: Actually, the picture looked like the camouflage of combat fatigues; a military version of abstract expressionism. What does this type of abstract </w:t>
      </w:r>
      <w:proofErr w:type="spellStart"/>
      <w:r w:rsidRPr="00314840">
        <w:rPr>
          <w:rFonts w:asciiTheme="minorHAnsi" w:hAnsiTheme="minorHAnsi" w:cstheme="minorHAnsi"/>
          <w:color w:val="FF0000"/>
          <w:sz w:val="14"/>
        </w:rPr>
        <w:t>documentarism</w:t>
      </w:r>
      <w:proofErr w:type="spellEnd"/>
      <w:r w:rsidRPr="00314840">
        <w:rPr>
          <w:rFonts w:asciiTheme="minorHAnsi" w:hAnsiTheme="minorHAnsi" w:cstheme="minorHAnsi"/>
          <w:color w:val="FF0000"/>
          <w:sz w:val="14"/>
        </w:rPr>
        <w:t xml:space="preserve"> tell us about </w:t>
      </w:r>
      <w:proofErr w:type="spellStart"/>
      <w:r w:rsidRPr="00314840">
        <w:rPr>
          <w:rFonts w:asciiTheme="minorHAnsi" w:hAnsiTheme="minorHAnsi" w:cstheme="minorHAnsi"/>
          <w:color w:val="FF0000"/>
          <w:sz w:val="14"/>
        </w:rPr>
        <w:t>documentarism</w:t>
      </w:r>
      <w:proofErr w:type="spellEnd"/>
      <w:r w:rsidRPr="00314840">
        <w:rPr>
          <w:rFonts w:asciiTheme="minorHAnsi" w:hAnsiTheme="minorHAnsi" w:cstheme="minorHAnsi"/>
          <w:color w:val="FF0000"/>
          <w:sz w:val="14"/>
        </w:rPr>
        <w:t xml:space="preserve"> as such? It points at a deeper characteristic of many contemporary documentary pictures: the more immediate they become, the less there is to see. The closer to reality we get, the less intelligible it becomes.112 For </w:t>
      </w:r>
      <w:proofErr w:type="spellStart"/>
      <w:r w:rsidRPr="00314840">
        <w:rPr>
          <w:rFonts w:asciiTheme="minorHAnsi" w:hAnsiTheme="minorHAnsi" w:cstheme="minorHAnsi"/>
          <w:color w:val="FF0000"/>
          <w:sz w:val="14"/>
        </w:rPr>
        <w:t>Steyerl</w:t>
      </w:r>
      <w:proofErr w:type="spellEnd"/>
      <w:r w:rsidRPr="00314840">
        <w:rPr>
          <w:rFonts w:asciiTheme="minorHAnsi" w:hAnsiTheme="minorHAnsi" w:cstheme="minorHAnsi"/>
          <w:color w:val="FF0000"/>
          <w:sz w:val="14"/>
        </w:rPr>
        <w:t xml:space="preserve">, poor images such as these embody the “uncertainty principle of modern documentarism,”113 a genre that generates meaning more through how it is organized and how it circulates than what it represents—a form of abstract </w:t>
      </w:r>
      <w:proofErr w:type="spellStart"/>
      <w:r w:rsidRPr="00314840">
        <w:rPr>
          <w:rFonts w:asciiTheme="minorHAnsi" w:hAnsiTheme="minorHAnsi" w:cstheme="minorHAnsi"/>
          <w:color w:val="FF0000"/>
          <w:sz w:val="14"/>
        </w:rPr>
        <w:t>documentarism</w:t>
      </w:r>
      <w:proofErr w:type="spellEnd"/>
      <w:r w:rsidRPr="00314840">
        <w:rPr>
          <w:rFonts w:asciiTheme="minorHAnsi" w:hAnsiTheme="minorHAnsi" w:cstheme="minorHAnsi"/>
          <w:color w:val="FF0000"/>
          <w:sz w:val="14"/>
        </w:rPr>
        <w:t xml:space="preserve"> appropriate for an era in which political representation has become abstract and blurred. In her later essay “In Defense of the Poor Image” (2009), </w:t>
      </w:r>
      <w:proofErr w:type="spellStart"/>
      <w:r w:rsidRPr="00314840">
        <w:rPr>
          <w:rFonts w:asciiTheme="minorHAnsi" w:hAnsiTheme="minorHAnsi" w:cstheme="minorHAnsi"/>
          <w:color w:val="FF0000"/>
          <w:sz w:val="14"/>
        </w:rPr>
        <w:t>Steyerl</w:t>
      </w:r>
      <w:proofErr w:type="spellEnd"/>
      <w:r w:rsidRPr="00314840">
        <w:rPr>
          <w:rFonts w:asciiTheme="minorHAnsi" w:hAnsiTheme="minorHAnsi" w:cstheme="minorHAnsi"/>
          <w:color w:val="FF0000"/>
          <w:sz w:val="14"/>
        </w:rPr>
        <w:t xml:space="preserve"> elaborates on the poor image. </w:t>
      </w:r>
      <w:r w:rsidRPr="00314840">
        <w:rPr>
          <w:rStyle w:val="StyleUnderline"/>
          <w:rFonts w:asciiTheme="minorHAnsi" w:hAnsiTheme="minorHAnsi" w:cstheme="minorHAnsi"/>
          <w:color w:val="FF0000"/>
        </w:rPr>
        <w:t xml:space="preserve">For her, </w:t>
      </w:r>
      <w:r w:rsidRPr="00314840">
        <w:rPr>
          <w:rStyle w:val="StyleUnderline"/>
          <w:rFonts w:asciiTheme="minorHAnsi" w:hAnsiTheme="minorHAnsi" w:cstheme="minorHAnsi"/>
          <w:color w:val="FF0000"/>
          <w:highlight w:val="green"/>
        </w:rPr>
        <w:t>the poor image</w:t>
      </w:r>
      <w:r w:rsidRPr="00314840">
        <w:rPr>
          <w:rStyle w:val="StyleUnderline"/>
          <w:rFonts w:asciiTheme="minorHAnsi" w:hAnsiTheme="minorHAnsi" w:cstheme="minorHAnsi"/>
          <w:color w:val="FF0000"/>
        </w:rPr>
        <w:t xml:space="preserve"> </w:t>
      </w:r>
      <w:r w:rsidRPr="00314840">
        <w:rPr>
          <w:rStyle w:val="StyleUnderline"/>
          <w:rFonts w:asciiTheme="minorHAnsi" w:hAnsiTheme="minorHAnsi" w:cstheme="minorHAnsi"/>
          <w:color w:val="FF0000"/>
          <w:highlight w:val="green"/>
        </w:rPr>
        <w:t>is</w:t>
      </w:r>
      <w:r w:rsidRPr="00314840">
        <w:rPr>
          <w:rStyle w:val="StyleUnderline"/>
          <w:rFonts w:asciiTheme="minorHAnsi" w:hAnsiTheme="minorHAnsi" w:cstheme="minorHAnsi"/>
          <w:color w:val="FF0000"/>
        </w:rPr>
        <w:t xml:space="preserve"> a low-res image, </w:t>
      </w:r>
      <w:r w:rsidRPr="00314840">
        <w:rPr>
          <w:rStyle w:val="StyleUnderline"/>
          <w:rFonts w:asciiTheme="minorHAnsi" w:hAnsiTheme="minorHAnsi" w:cstheme="minorHAnsi"/>
          <w:color w:val="FF0000"/>
          <w:highlight w:val="green"/>
        </w:rPr>
        <w:t>a</w:t>
      </w:r>
      <w:r w:rsidRPr="00314840">
        <w:rPr>
          <w:rStyle w:val="StyleUnderline"/>
          <w:rFonts w:asciiTheme="minorHAnsi" w:hAnsiTheme="minorHAnsi" w:cstheme="minorHAnsi"/>
          <w:color w:val="FF0000"/>
        </w:rPr>
        <w:t xml:space="preserve"> compressed, </w:t>
      </w:r>
      <w:r w:rsidRPr="00314840">
        <w:rPr>
          <w:rStyle w:val="StyleUnderline"/>
          <w:rFonts w:asciiTheme="minorHAnsi" w:hAnsiTheme="minorHAnsi" w:cstheme="minorHAnsi"/>
          <w:color w:val="FF0000"/>
          <w:highlight w:val="green"/>
        </w:rPr>
        <w:t>corrupted copy of a copy</w:t>
      </w:r>
      <w:r w:rsidRPr="00314840">
        <w:rPr>
          <w:rStyle w:val="StyleUnderline"/>
          <w:rFonts w:asciiTheme="minorHAnsi" w:hAnsiTheme="minorHAnsi" w:cstheme="minorHAnsi"/>
          <w:color w:val="FF0000"/>
        </w:rPr>
        <w:t>, always in motion, gradually deteriorating. Because it is constantly ripped, reproduced, remixed, reformatted, and re-edited, “the poor image tends towards abstraction,” she writes.</w:t>
      </w:r>
      <w:r w:rsidRPr="00314840">
        <w:rPr>
          <w:rFonts w:asciiTheme="minorHAnsi" w:hAnsiTheme="minorHAnsi" w:cstheme="minorHAnsi"/>
          <w:color w:val="FF0000"/>
          <w:sz w:val="14"/>
        </w:rPr>
        <w:t xml:space="preserve"> “It is a visual idea in its very becoming.”114 Although </w:t>
      </w:r>
      <w:proofErr w:type="spellStart"/>
      <w:r w:rsidRPr="00314840">
        <w:rPr>
          <w:rFonts w:asciiTheme="minorHAnsi" w:hAnsiTheme="minorHAnsi" w:cstheme="minorHAnsi"/>
          <w:color w:val="FF0000"/>
          <w:sz w:val="14"/>
        </w:rPr>
        <w:t>Steyerl</w:t>
      </w:r>
      <w:proofErr w:type="spellEnd"/>
      <w:r w:rsidRPr="00314840">
        <w:rPr>
          <w:rFonts w:asciiTheme="minorHAnsi" w:hAnsiTheme="minorHAnsi" w:cstheme="minorHAnsi"/>
          <w:color w:val="FF0000"/>
          <w:sz w:val="14"/>
        </w:rPr>
        <w:t xml:space="preserve">, who often refers to critic and philosopher Walter Benjamin as inspiration in her written work, does not mention Benjamin in “In Defense of the Poor Image,” her essay clearly owes a debt to his text The Work of Art in the Age of Its Technological Reproducibility (1936), in which Benjamin considers originals in relation to copies, to copies of copies, and subsequent iterations. As Daniel Rourke notes, for Benjamin, the copy detracts from the aura of the original, yet the copy’s own aura, as it propagates, remains stable, “actually heightened in a system of ever-poorer repetitions and redisplays.”115 </w:t>
      </w:r>
      <w:r w:rsidRPr="00314840">
        <w:rPr>
          <w:rStyle w:val="StyleUnderline"/>
          <w:rFonts w:asciiTheme="minorHAnsi" w:hAnsiTheme="minorHAnsi" w:cstheme="minorHAnsi"/>
          <w:color w:val="FF0000"/>
        </w:rPr>
        <w:t xml:space="preserve">At one level, </w:t>
      </w:r>
      <w:proofErr w:type="spellStart"/>
      <w:r w:rsidRPr="00314840">
        <w:rPr>
          <w:rStyle w:val="StyleUnderline"/>
          <w:rFonts w:asciiTheme="minorHAnsi" w:hAnsiTheme="minorHAnsi" w:cstheme="minorHAnsi"/>
          <w:color w:val="FF0000"/>
        </w:rPr>
        <w:t>Steyerl’s</w:t>
      </w:r>
      <w:proofErr w:type="spellEnd"/>
      <w:r w:rsidRPr="00314840">
        <w:rPr>
          <w:rStyle w:val="StyleUnderline"/>
          <w:rFonts w:asciiTheme="minorHAnsi" w:hAnsiTheme="minorHAnsi" w:cstheme="minorHAnsi"/>
          <w:color w:val="FF0000"/>
        </w:rPr>
        <w:t xml:space="preserve"> defense of </w:t>
      </w:r>
      <w:r w:rsidRPr="00314840">
        <w:rPr>
          <w:rStyle w:val="StyleUnderline"/>
          <w:rFonts w:asciiTheme="minorHAnsi" w:hAnsiTheme="minorHAnsi" w:cstheme="minorHAnsi"/>
          <w:color w:val="FF0000"/>
          <w:highlight w:val="green"/>
        </w:rPr>
        <w:t>the blurred</w:t>
      </w:r>
      <w:r w:rsidRPr="00314840">
        <w:rPr>
          <w:rStyle w:val="StyleUnderline"/>
          <w:rFonts w:asciiTheme="minorHAnsi" w:hAnsiTheme="minorHAnsi" w:cstheme="minorHAnsi"/>
          <w:color w:val="FF0000"/>
        </w:rPr>
        <w:t xml:space="preserve"> or poor image, much like her Strike videos, </w:t>
      </w:r>
      <w:r w:rsidRPr="00314840">
        <w:rPr>
          <w:rStyle w:val="StyleUnderline"/>
          <w:rFonts w:asciiTheme="minorHAnsi" w:hAnsiTheme="minorHAnsi" w:cstheme="minorHAnsi"/>
          <w:color w:val="FF0000"/>
          <w:highlight w:val="green"/>
        </w:rPr>
        <w:t>appears as a</w:t>
      </w:r>
      <w:r w:rsidRPr="00314840">
        <w:rPr>
          <w:rStyle w:val="StyleUnderline"/>
          <w:rFonts w:asciiTheme="minorHAnsi" w:hAnsiTheme="minorHAnsi" w:cstheme="minorHAnsi"/>
          <w:color w:val="FF0000"/>
        </w:rPr>
        <w:t xml:space="preserve"> critique of increasingly </w:t>
      </w:r>
      <w:r w:rsidRPr="00314840">
        <w:rPr>
          <w:rStyle w:val="StyleUnderline"/>
          <w:rFonts w:asciiTheme="minorHAnsi" w:hAnsiTheme="minorHAnsi" w:cstheme="minorHAnsi"/>
          <w:color w:val="FF0000"/>
          <w:highlight w:val="green"/>
        </w:rPr>
        <w:t>oppressive regimes of</w:t>
      </w:r>
      <w:r w:rsidRPr="00314840">
        <w:rPr>
          <w:rStyle w:val="StyleUnderline"/>
          <w:rFonts w:asciiTheme="minorHAnsi" w:hAnsiTheme="minorHAnsi" w:cstheme="minorHAnsi"/>
          <w:color w:val="FF0000"/>
        </w:rPr>
        <w:t xml:space="preserve"> visual </w:t>
      </w:r>
      <w:r w:rsidRPr="00314840">
        <w:rPr>
          <w:rStyle w:val="StyleUnderline"/>
          <w:rFonts w:asciiTheme="minorHAnsi" w:hAnsiTheme="minorHAnsi" w:cstheme="minorHAnsi"/>
          <w:color w:val="FF0000"/>
          <w:highlight w:val="green"/>
        </w:rPr>
        <w:t>representation</w:t>
      </w:r>
      <w:r w:rsidRPr="00314840">
        <w:rPr>
          <w:rStyle w:val="StyleUnderline"/>
          <w:rFonts w:asciiTheme="minorHAnsi" w:hAnsiTheme="minorHAnsi" w:cstheme="minorHAnsi"/>
          <w:color w:val="FF0000"/>
        </w:rPr>
        <w:t>—</w:t>
      </w:r>
      <w:r w:rsidRPr="00314840">
        <w:rPr>
          <w:rStyle w:val="StyleUnderline"/>
          <w:rFonts w:asciiTheme="minorHAnsi" w:hAnsiTheme="minorHAnsi" w:cstheme="minorHAnsi"/>
          <w:color w:val="FF0000"/>
          <w:highlight w:val="green"/>
        </w:rPr>
        <w:t>for example</w:t>
      </w:r>
      <w:r w:rsidRPr="00314840">
        <w:rPr>
          <w:rStyle w:val="StyleUnderline"/>
          <w:rFonts w:asciiTheme="minorHAnsi" w:hAnsiTheme="minorHAnsi" w:cstheme="minorHAnsi"/>
          <w:color w:val="FF0000"/>
        </w:rPr>
        <w:t xml:space="preserve">, of the slick, smooth surfaces of </w:t>
      </w:r>
      <w:r w:rsidRPr="00314840">
        <w:rPr>
          <w:rStyle w:val="StyleUnderline"/>
          <w:rFonts w:asciiTheme="minorHAnsi" w:hAnsiTheme="minorHAnsi" w:cstheme="minorHAnsi"/>
          <w:color w:val="FF0000"/>
          <w:highlight w:val="green"/>
        </w:rPr>
        <w:t>the images of</w:t>
      </w:r>
      <w:r w:rsidRPr="00314840">
        <w:rPr>
          <w:rStyle w:val="StyleUnderline"/>
          <w:rFonts w:asciiTheme="minorHAnsi" w:hAnsiTheme="minorHAnsi" w:cstheme="minorHAnsi"/>
          <w:color w:val="FF0000"/>
        </w:rPr>
        <w:t xml:space="preserve"> high-end </w:t>
      </w:r>
      <w:r w:rsidRPr="00314840">
        <w:rPr>
          <w:rStyle w:val="StyleUnderline"/>
          <w:rFonts w:asciiTheme="minorHAnsi" w:hAnsiTheme="minorHAnsi" w:cstheme="minorHAnsi"/>
          <w:color w:val="FF0000"/>
          <w:highlight w:val="green"/>
        </w:rPr>
        <w:t>advertising</w:t>
      </w:r>
      <w:r w:rsidRPr="00314840">
        <w:rPr>
          <w:rStyle w:val="StyleUnderline"/>
          <w:rFonts w:asciiTheme="minorHAnsi" w:hAnsiTheme="minorHAnsi" w:cstheme="minorHAnsi"/>
          <w:color w:val="FF0000"/>
        </w:rPr>
        <w:t>.</w:t>
      </w:r>
      <w:r w:rsidRPr="00314840">
        <w:rPr>
          <w:rFonts w:asciiTheme="minorHAnsi" w:hAnsiTheme="minorHAnsi" w:cstheme="minorHAnsi"/>
          <w:color w:val="FF0000"/>
          <w:sz w:val="14"/>
        </w:rPr>
        <w:t xml:space="preserve"> It also anticipates the collective desire the artist would articulate yet another two years later, in her 2012 essay “The Spam of the Earth: Withdrawal from Representation” (as we saw in chapter two), to become invisible in an era of mass paparazzi and exhibitionist voyeurism in which “the flare of photographic flashlights turns people into victims, celebrities, or both.”116 Her championing of the low-res, degraded image also can be interpreted as a protest against the larger regime that information-rich images participate in—the regime that, since mid-2013, when Edward Snowden first came forward in public with revelations about NSA surveillance and data collection, has been popularly called “Big Data”; 117 </w:t>
      </w:r>
      <w:r w:rsidRPr="00314840">
        <w:rPr>
          <w:rStyle w:val="StyleUnderline"/>
          <w:rFonts w:asciiTheme="minorHAnsi" w:hAnsiTheme="minorHAnsi" w:cstheme="minorHAnsi"/>
          <w:color w:val="FF0000"/>
          <w:highlight w:val="green"/>
        </w:rPr>
        <w:t>this is a regime</w:t>
      </w:r>
      <w:r w:rsidRPr="00314840">
        <w:rPr>
          <w:rStyle w:val="StyleUnderline"/>
          <w:rFonts w:asciiTheme="minorHAnsi" w:hAnsiTheme="minorHAnsi" w:cstheme="minorHAnsi"/>
          <w:color w:val="FF0000"/>
        </w:rPr>
        <w:t xml:space="preserve"> always </w:t>
      </w:r>
      <w:r w:rsidRPr="00314840">
        <w:rPr>
          <w:rStyle w:val="StyleUnderline"/>
          <w:rFonts w:asciiTheme="minorHAnsi" w:hAnsiTheme="minorHAnsi" w:cstheme="minorHAnsi"/>
          <w:color w:val="FF0000"/>
          <w:highlight w:val="green"/>
        </w:rPr>
        <w:t>seeking</w:t>
      </w:r>
      <w:r w:rsidRPr="00314840">
        <w:rPr>
          <w:rStyle w:val="StyleUnderline"/>
          <w:rFonts w:asciiTheme="minorHAnsi" w:hAnsiTheme="minorHAnsi" w:cstheme="minorHAnsi"/>
          <w:color w:val="FF0000"/>
        </w:rPr>
        <w:t xml:space="preserve"> to learn </w:t>
      </w:r>
      <w:r w:rsidRPr="00314840">
        <w:rPr>
          <w:rStyle w:val="StyleUnderline"/>
          <w:rFonts w:asciiTheme="minorHAnsi" w:hAnsiTheme="minorHAnsi" w:cstheme="minorHAnsi"/>
          <w:color w:val="FF0000"/>
          <w:highlight w:val="green"/>
        </w:rPr>
        <w:t>more</w:t>
      </w:r>
      <w:r w:rsidRPr="00314840">
        <w:rPr>
          <w:rStyle w:val="StyleUnderline"/>
          <w:rFonts w:asciiTheme="minorHAnsi" w:hAnsiTheme="minorHAnsi" w:cstheme="minorHAnsi"/>
          <w:color w:val="FF0000"/>
        </w:rPr>
        <w:t xml:space="preserve">, to gather more </w:t>
      </w:r>
      <w:r w:rsidRPr="00314840">
        <w:rPr>
          <w:rStyle w:val="StyleUnderline"/>
          <w:rFonts w:asciiTheme="minorHAnsi" w:hAnsiTheme="minorHAnsi" w:cstheme="minorHAnsi"/>
          <w:color w:val="FF0000"/>
          <w:highlight w:val="green"/>
        </w:rPr>
        <w:t>information</w:t>
      </w:r>
      <w:r w:rsidRPr="00314840">
        <w:rPr>
          <w:rStyle w:val="StyleUnderline"/>
          <w:rFonts w:asciiTheme="minorHAnsi" w:hAnsiTheme="minorHAnsi" w:cstheme="minorHAnsi"/>
          <w:color w:val="FF0000"/>
        </w:rPr>
        <w:t xml:space="preserve">, </w:t>
      </w:r>
      <w:r w:rsidRPr="00314840">
        <w:rPr>
          <w:rStyle w:val="StyleUnderline"/>
          <w:rFonts w:asciiTheme="minorHAnsi" w:hAnsiTheme="minorHAnsi" w:cstheme="minorHAnsi"/>
          <w:color w:val="FF0000"/>
          <w:highlight w:val="green"/>
        </w:rPr>
        <w:t>to represent us as</w:t>
      </w:r>
      <w:r w:rsidRPr="00314840">
        <w:rPr>
          <w:rStyle w:val="StyleUnderline"/>
          <w:rFonts w:asciiTheme="minorHAnsi" w:hAnsiTheme="minorHAnsi" w:cstheme="minorHAnsi"/>
          <w:color w:val="FF0000"/>
        </w:rPr>
        <w:t xml:space="preserve"> so </w:t>
      </w:r>
      <w:r w:rsidRPr="00314840">
        <w:rPr>
          <w:rStyle w:val="StyleUnderline"/>
          <w:rFonts w:asciiTheme="minorHAnsi" w:hAnsiTheme="minorHAnsi" w:cstheme="minorHAnsi"/>
          <w:color w:val="FF0000"/>
          <w:highlight w:val="green"/>
        </w:rPr>
        <w:t>many data points</w:t>
      </w:r>
      <w:r w:rsidRPr="00314840">
        <w:rPr>
          <w:rStyle w:val="StyleUnderline"/>
          <w:rFonts w:asciiTheme="minorHAnsi" w:hAnsiTheme="minorHAnsi" w:cstheme="minorHAnsi"/>
          <w:color w:val="FF0000"/>
        </w:rPr>
        <w:t xml:space="preserve">. In a sentence that brings to mind both the </w:t>
      </w:r>
      <w:r w:rsidRPr="00314840">
        <w:rPr>
          <w:rStyle w:val="StyleUnderline"/>
          <w:rFonts w:asciiTheme="minorHAnsi" w:hAnsiTheme="minorHAnsi" w:cstheme="minorHAnsi"/>
          <w:color w:val="FF0000"/>
          <w:highlight w:val="green"/>
        </w:rPr>
        <w:t>breaking</w:t>
      </w:r>
      <w:r w:rsidRPr="00314840">
        <w:rPr>
          <w:rStyle w:val="StyleUnderline"/>
          <w:rFonts w:asciiTheme="minorHAnsi" w:hAnsiTheme="minorHAnsi" w:cstheme="minorHAnsi"/>
          <w:color w:val="FF0000"/>
        </w:rPr>
        <w:t xml:space="preserve"> down of </w:t>
      </w:r>
      <w:r w:rsidRPr="00314840">
        <w:rPr>
          <w:rStyle w:val="StyleUnderline"/>
          <w:rFonts w:asciiTheme="minorHAnsi" w:hAnsiTheme="minorHAnsi" w:cstheme="minorHAnsi"/>
          <w:color w:val="FF0000"/>
          <w:highlight w:val="green"/>
        </w:rPr>
        <w:t>human subjects into</w:t>
      </w:r>
      <w:r w:rsidRPr="00314840">
        <w:rPr>
          <w:rStyle w:val="StyleUnderline"/>
          <w:rFonts w:asciiTheme="minorHAnsi" w:hAnsiTheme="minorHAnsi" w:cstheme="minorHAnsi"/>
          <w:color w:val="FF0000"/>
        </w:rPr>
        <w:t xml:space="preserve"> the </w:t>
      </w:r>
      <w:r w:rsidRPr="00314840">
        <w:rPr>
          <w:rStyle w:val="StyleUnderline"/>
          <w:rFonts w:asciiTheme="minorHAnsi" w:hAnsiTheme="minorHAnsi" w:cstheme="minorHAnsi"/>
          <w:color w:val="FF0000"/>
          <w:highlight w:val="green"/>
        </w:rPr>
        <w:t>data sets</w:t>
      </w:r>
      <w:r w:rsidRPr="00314840">
        <w:rPr>
          <w:rStyle w:val="StyleUnderline"/>
          <w:rFonts w:asciiTheme="minorHAnsi" w:hAnsiTheme="minorHAnsi" w:cstheme="minorHAnsi"/>
          <w:color w:val="FF0000"/>
        </w:rPr>
        <w:t xml:space="preserve"> </w:t>
      </w:r>
      <w:r w:rsidRPr="00314840">
        <w:rPr>
          <w:rStyle w:val="StyleUnderline"/>
          <w:rFonts w:asciiTheme="minorHAnsi" w:hAnsiTheme="minorHAnsi" w:cstheme="minorHAnsi"/>
          <w:color w:val="FF0000"/>
          <w:highlight w:val="green"/>
        </w:rPr>
        <w:t>and</w:t>
      </w:r>
      <w:r w:rsidRPr="00314840">
        <w:rPr>
          <w:rStyle w:val="StyleUnderline"/>
          <w:rFonts w:asciiTheme="minorHAnsi" w:hAnsiTheme="minorHAnsi" w:cstheme="minorHAnsi"/>
          <w:color w:val="FF0000"/>
        </w:rPr>
        <w:t xml:space="preserve"> the fractal-recombinant </w:t>
      </w:r>
      <w:r w:rsidRPr="00314840">
        <w:rPr>
          <w:rStyle w:val="StyleUnderline"/>
          <w:rFonts w:asciiTheme="minorHAnsi" w:hAnsiTheme="minorHAnsi" w:cstheme="minorHAnsi"/>
          <w:color w:val="FF0000"/>
          <w:highlight w:val="green"/>
        </w:rPr>
        <w:t>info-commodities</w:t>
      </w:r>
      <w:r w:rsidRPr="00314840">
        <w:rPr>
          <w:rStyle w:val="StyleUnderline"/>
          <w:rFonts w:asciiTheme="minorHAnsi" w:hAnsiTheme="minorHAnsi" w:cstheme="minorHAnsi"/>
          <w:color w:val="FF0000"/>
        </w:rPr>
        <w:t xml:space="preserve"> </w:t>
      </w:r>
      <w:r w:rsidRPr="00314840">
        <w:rPr>
          <w:rStyle w:val="StyleUnderline"/>
          <w:rFonts w:asciiTheme="minorHAnsi" w:hAnsiTheme="minorHAnsi" w:cstheme="minorHAnsi"/>
          <w:color w:val="FF0000"/>
          <w:highlight w:val="green"/>
        </w:rPr>
        <w:t>that</w:t>
      </w:r>
      <w:r w:rsidRPr="00314840">
        <w:rPr>
          <w:rStyle w:val="StyleUnderline"/>
          <w:rFonts w:asciiTheme="minorHAnsi" w:hAnsiTheme="minorHAnsi" w:cstheme="minorHAnsi"/>
          <w:color w:val="FF0000"/>
        </w:rPr>
        <w:t>, as we have seen, Franco “</w:t>
      </w:r>
      <w:proofErr w:type="spellStart"/>
      <w:r w:rsidRPr="00314840">
        <w:rPr>
          <w:rStyle w:val="StyleUnderline"/>
          <w:rFonts w:asciiTheme="minorHAnsi" w:hAnsiTheme="minorHAnsi" w:cstheme="minorHAnsi"/>
          <w:color w:val="FF0000"/>
          <w:highlight w:val="green"/>
        </w:rPr>
        <w:t>Bifo</w:t>
      </w:r>
      <w:proofErr w:type="spellEnd"/>
      <w:r w:rsidRPr="00314840">
        <w:rPr>
          <w:rStyle w:val="StyleUnderline"/>
          <w:rFonts w:asciiTheme="minorHAnsi" w:hAnsiTheme="minorHAnsi" w:cstheme="minorHAnsi"/>
          <w:color w:val="FF0000"/>
        </w:rPr>
        <w:t xml:space="preserve">” Berardi </w:t>
      </w:r>
      <w:r w:rsidRPr="00314840">
        <w:rPr>
          <w:rStyle w:val="StyleUnderline"/>
          <w:rFonts w:asciiTheme="minorHAnsi" w:hAnsiTheme="minorHAnsi" w:cstheme="minorHAnsi"/>
          <w:color w:val="FF0000"/>
          <w:highlight w:val="green"/>
        </w:rPr>
        <w:t>describes as</w:t>
      </w:r>
      <w:r w:rsidRPr="00314840">
        <w:rPr>
          <w:rStyle w:val="StyleUnderline"/>
          <w:rFonts w:asciiTheme="minorHAnsi" w:hAnsiTheme="minorHAnsi" w:cstheme="minorHAnsi"/>
          <w:color w:val="FF0000"/>
        </w:rPr>
        <w:t xml:space="preserve"> </w:t>
      </w:r>
      <w:r w:rsidRPr="00314840">
        <w:rPr>
          <w:rStyle w:val="StyleUnderline"/>
          <w:rFonts w:asciiTheme="minorHAnsi" w:hAnsiTheme="minorHAnsi" w:cstheme="minorHAnsi"/>
          <w:color w:val="FF0000"/>
          <w:highlight w:val="green"/>
        </w:rPr>
        <w:t>the</w:t>
      </w:r>
      <w:r w:rsidRPr="00314840">
        <w:rPr>
          <w:rStyle w:val="StyleUnderline"/>
          <w:rFonts w:asciiTheme="minorHAnsi" w:hAnsiTheme="minorHAnsi" w:cstheme="minorHAnsi"/>
          <w:color w:val="FF0000"/>
        </w:rPr>
        <w:t xml:space="preserve"> building </w:t>
      </w:r>
      <w:r w:rsidRPr="00314840">
        <w:rPr>
          <w:rStyle w:val="StyleUnderline"/>
          <w:rFonts w:asciiTheme="minorHAnsi" w:hAnsiTheme="minorHAnsi" w:cstheme="minorHAnsi"/>
          <w:color w:val="FF0000"/>
          <w:highlight w:val="green"/>
        </w:rPr>
        <w:t xml:space="preserve">blocks of </w:t>
      </w:r>
      <w:proofErr w:type="spellStart"/>
      <w:r w:rsidRPr="00314840">
        <w:rPr>
          <w:rStyle w:val="StyleUnderline"/>
          <w:rFonts w:asciiTheme="minorHAnsi" w:hAnsiTheme="minorHAnsi" w:cstheme="minorHAnsi"/>
          <w:color w:val="FF0000"/>
          <w:highlight w:val="green"/>
        </w:rPr>
        <w:t>semiocapital</w:t>
      </w:r>
      <w:proofErr w:type="spellEnd"/>
      <w:r w:rsidRPr="00314840">
        <w:rPr>
          <w:rStyle w:val="StyleUnderline"/>
          <w:rFonts w:asciiTheme="minorHAnsi" w:hAnsiTheme="minorHAnsi" w:cstheme="minorHAnsi"/>
          <w:color w:val="FF0000"/>
        </w:rPr>
        <w:t xml:space="preserve">, </w:t>
      </w:r>
      <w:proofErr w:type="spellStart"/>
      <w:r w:rsidRPr="00314840">
        <w:rPr>
          <w:rStyle w:val="StyleUnderline"/>
          <w:rFonts w:asciiTheme="minorHAnsi" w:hAnsiTheme="minorHAnsi" w:cstheme="minorHAnsi"/>
          <w:color w:val="FF0000"/>
        </w:rPr>
        <w:t>Steyerl</w:t>
      </w:r>
      <w:proofErr w:type="spellEnd"/>
      <w:r w:rsidRPr="00314840">
        <w:rPr>
          <w:rStyle w:val="StyleUnderline"/>
          <w:rFonts w:asciiTheme="minorHAnsi" w:hAnsiTheme="minorHAnsi" w:cstheme="minorHAnsi"/>
          <w:color w:val="FF0000"/>
        </w:rPr>
        <w:t xml:space="preserve"> writes: “As we register at cash tills, ATMs, and other checkpoints—as our cellphones reveal our slightest movements and our snapshots are tagged with GPS coordinates—we end up not exactly amused to death but represented to pieces.”</w:t>
      </w:r>
      <w:r w:rsidRPr="00314840">
        <w:rPr>
          <w:rFonts w:asciiTheme="minorHAnsi" w:hAnsiTheme="minorHAnsi" w:cstheme="minorHAnsi"/>
          <w:color w:val="FF0000"/>
          <w:sz w:val="14"/>
        </w:rPr>
        <w:t xml:space="preserve">118 Reading between the lines in </w:t>
      </w:r>
      <w:proofErr w:type="spellStart"/>
      <w:r w:rsidRPr="00314840">
        <w:rPr>
          <w:rFonts w:asciiTheme="minorHAnsi" w:hAnsiTheme="minorHAnsi" w:cstheme="minorHAnsi"/>
          <w:color w:val="FF0000"/>
          <w:sz w:val="14"/>
        </w:rPr>
        <w:t>Steyerl’s</w:t>
      </w:r>
      <w:proofErr w:type="spellEnd"/>
      <w:r w:rsidRPr="00314840">
        <w:rPr>
          <w:rFonts w:asciiTheme="minorHAnsi" w:hAnsiTheme="minorHAnsi" w:cstheme="minorHAnsi"/>
          <w:color w:val="FF0000"/>
          <w:sz w:val="14"/>
        </w:rPr>
        <w:t xml:space="preserve"> text, we see that the poor image thus suggests a second kind of abstraction. </w:t>
      </w:r>
      <w:r w:rsidRPr="00314840">
        <w:rPr>
          <w:rStyle w:val="StyleUnderline"/>
          <w:rFonts w:asciiTheme="minorHAnsi" w:hAnsiTheme="minorHAnsi" w:cstheme="minorHAnsi"/>
          <w:color w:val="FF0000"/>
        </w:rPr>
        <w:t xml:space="preserve">If the poor image is in the first place formally abstract in being blurred or in containing less data, in the second, it also enacts a strategy of withdrawal in the spirit of the Latin </w:t>
      </w:r>
      <w:proofErr w:type="spellStart"/>
      <w:r w:rsidRPr="00314840">
        <w:rPr>
          <w:rStyle w:val="StyleUnderline"/>
          <w:rFonts w:asciiTheme="minorHAnsi" w:hAnsiTheme="minorHAnsi" w:cstheme="minorHAnsi"/>
          <w:color w:val="FF0000"/>
        </w:rPr>
        <w:t>abstrahere</w:t>
      </w:r>
      <w:proofErr w:type="spellEnd"/>
      <w:r w:rsidRPr="00314840">
        <w:rPr>
          <w:rStyle w:val="StyleUnderline"/>
          <w:rFonts w:asciiTheme="minorHAnsi" w:hAnsiTheme="minorHAnsi" w:cstheme="minorHAnsi"/>
          <w:color w:val="FF0000"/>
        </w:rPr>
        <w:t>, which, as curator Maria Lind notes, means “to withdraw”: It tends toward a politically useful opacity that resists a culture of open surveillance, of oppressive transparency.119 Here, abstraction embodies the principle of “less data,” and the withdrawal and visual opacity it entails emerge as a subset of a larger impulse that can be observed among artists working in today’s milieu of ultraefficient data gathering and transmission: to reject the culture of “information”— information that describes, represents, and constitutes the contemporary subject, thereby controlling it.</w:t>
      </w:r>
      <w:r w:rsidRPr="00314840">
        <w:rPr>
          <w:rFonts w:asciiTheme="minorHAnsi" w:hAnsiTheme="minorHAnsi" w:cstheme="minorHAnsi"/>
          <w:color w:val="FF0000"/>
          <w:sz w:val="14"/>
        </w:rPr>
        <w:t xml:space="preserve"> As the writer and curator Anthony Huberman observes in his essay “I (not love) information,” whereas conceptual artists in the 1960s and 1970s, attracted to “the raw blankness of information, which they saw as a powerful opponent to the tyranny of ‘content’,” embraced information as a means of stepping away from the modernist project,120 artists working in the period of late post-Fordism seek instead to disrupt information, “to compromise the way information clings to their practice and identities.”121 </w:t>
      </w:r>
      <w:r w:rsidRPr="00314840">
        <w:rPr>
          <w:rStyle w:val="StyleUnderline"/>
          <w:rFonts w:asciiTheme="minorHAnsi" w:hAnsiTheme="minorHAnsi" w:cstheme="minorHAnsi"/>
          <w:color w:val="FF0000"/>
        </w:rPr>
        <w:t xml:space="preserve">Today, Huberman holds, information has become poisonous. Instead of offering us freedom, it has become an addiction: “Like all drugs, information takes hold of everything, surrounds it, swallows it, clings to it, bludgeons it and spits it back out.”122 In formulating abstraction as a kind of opacity or retreat from </w:t>
      </w:r>
      <w:proofErr w:type="spellStart"/>
      <w:r w:rsidRPr="00314840">
        <w:rPr>
          <w:rStyle w:val="StyleUnderline"/>
          <w:rFonts w:asciiTheme="minorHAnsi" w:hAnsiTheme="minorHAnsi" w:cstheme="minorHAnsi"/>
          <w:color w:val="FF0000"/>
        </w:rPr>
        <w:t>hypervisualization</w:t>
      </w:r>
      <w:proofErr w:type="spellEnd"/>
      <w:r w:rsidRPr="00314840">
        <w:rPr>
          <w:rStyle w:val="StyleUnderline"/>
          <w:rFonts w:asciiTheme="minorHAnsi" w:hAnsiTheme="minorHAnsi" w:cstheme="minorHAnsi"/>
          <w:color w:val="FF0000"/>
        </w:rPr>
        <w:t xml:space="preserve">, </w:t>
      </w:r>
      <w:proofErr w:type="spellStart"/>
      <w:r w:rsidRPr="00314840">
        <w:rPr>
          <w:rStyle w:val="StyleUnderline"/>
          <w:rFonts w:asciiTheme="minorHAnsi" w:hAnsiTheme="minorHAnsi" w:cstheme="minorHAnsi"/>
          <w:color w:val="FF0000"/>
        </w:rPr>
        <w:t>Steyerl’s</w:t>
      </w:r>
      <w:proofErr w:type="spellEnd"/>
      <w:r w:rsidRPr="00314840">
        <w:rPr>
          <w:rStyle w:val="StyleUnderline"/>
          <w:rFonts w:asciiTheme="minorHAnsi" w:hAnsiTheme="minorHAnsi" w:cstheme="minorHAnsi"/>
          <w:color w:val="FF0000"/>
        </w:rPr>
        <w:t xml:space="preserve"> work thus can be situated within a larger contemporary trajectory of flight from description. </w:t>
      </w:r>
      <w:r w:rsidRPr="00314840">
        <w:rPr>
          <w:rFonts w:asciiTheme="minorHAnsi" w:hAnsiTheme="minorHAnsi" w:cstheme="minorHAnsi"/>
          <w:color w:val="FF0000"/>
          <w:sz w:val="14"/>
        </w:rPr>
        <w:t xml:space="preserve">At yet another level, </w:t>
      </w:r>
      <w:proofErr w:type="spellStart"/>
      <w:r w:rsidRPr="00314840">
        <w:rPr>
          <w:rFonts w:asciiTheme="minorHAnsi" w:hAnsiTheme="minorHAnsi" w:cstheme="minorHAnsi"/>
          <w:color w:val="FF0000"/>
          <w:sz w:val="14"/>
        </w:rPr>
        <w:t>Steyerl’s</w:t>
      </w:r>
      <w:proofErr w:type="spellEnd"/>
      <w:r w:rsidRPr="00314840">
        <w:rPr>
          <w:rFonts w:asciiTheme="minorHAnsi" w:hAnsiTheme="minorHAnsi" w:cstheme="minorHAnsi"/>
          <w:color w:val="FF0000"/>
          <w:sz w:val="14"/>
        </w:rPr>
        <w:t xml:space="preserve"> 2009 “defense of the poor image” points to both the image that can no longer claim to represent and to a reality that cannot be represented in traditionally indexical images. The poor image is less about what the image shows than what it does, how it moves, what encounters it has. This is an image that no longer refers to “the real thing—the </w:t>
      </w:r>
      <w:proofErr w:type="spellStart"/>
      <w:r w:rsidRPr="00314840">
        <w:rPr>
          <w:rFonts w:asciiTheme="minorHAnsi" w:hAnsiTheme="minorHAnsi" w:cstheme="minorHAnsi"/>
          <w:color w:val="FF0000"/>
          <w:sz w:val="14"/>
        </w:rPr>
        <w:t>originary</w:t>
      </w:r>
      <w:proofErr w:type="spellEnd"/>
      <w:r w:rsidRPr="00314840">
        <w:rPr>
          <w:rFonts w:asciiTheme="minorHAnsi" w:hAnsiTheme="minorHAnsi" w:cstheme="minorHAnsi"/>
          <w:color w:val="FF0000"/>
          <w:sz w:val="14"/>
        </w:rPr>
        <w:t xml:space="preserve"> original,” she writes. “Instead, it is about its own real conditions of existence: about swarm circulation, digital dispersion, fractured and flexible temporalities. It is about defiance and appropriation just as it is about conformism and exploitation. In short: it is about reality.”123 </w:t>
      </w:r>
      <w:r w:rsidRPr="00314840">
        <w:rPr>
          <w:rStyle w:val="StyleUnderline"/>
          <w:rFonts w:asciiTheme="minorHAnsi" w:hAnsiTheme="minorHAnsi" w:cstheme="minorHAnsi"/>
          <w:color w:val="FF0000"/>
        </w:rPr>
        <w:t xml:space="preserve">Once again reading between the lines in </w:t>
      </w:r>
      <w:proofErr w:type="spellStart"/>
      <w:r w:rsidRPr="00314840">
        <w:rPr>
          <w:rStyle w:val="StyleUnderline"/>
          <w:rFonts w:asciiTheme="minorHAnsi" w:hAnsiTheme="minorHAnsi" w:cstheme="minorHAnsi"/>
          <w:color w:val="FF0000"/>
        </w:rPr>
        <w:t>Steyerl’s</w:t>
      </w:r>
      <w:proofErr w:type="spellEnd"/>
      <w:r w:rsidRPr="00314840">
        <w:rPr>
          <w:rStyle w:val="StyleUnderline"/>
          <w:rFonts w:asciiTheme="minorHAnsi" w:hAnsiTheme="minorHAnsi" w:cstheme="minorHAnsi"/>
          <w:color w:val="FF0000"/>
        </w:rPr>
        <w:t xml:space="preserve"> text, we can consider the poor image abstract in a third sense: It has been wrested—in other words, abstracted— from its original contexts of production and use and thrust into circulation, and its indexical role is lost. It now functions as what Berardi refers to as a fractal-recombinant fragment of </w:t>
      </w:r>
      <w:proofErr w:type="spellStart"/>
      <w:r w:rsidRPr="00314840">
        <w:rPr>
          <w:rStyle w:val="StyleUnderline"/>
          <w:rFonts w:asciiTheme="minorHAnsi" w:hAnsiTheme="minorHAnsi" w:cstheme="minorHAnsi"/>
          <w:color w:val="FF0000"/>
        </w:rPr>
        <w:t>semiocapital</w:t>
      </w:r>
      <w:proofErr w:type="spellEnd"/>
      <w:r w:rsidRPr="00314840">
        <w:rPr>
          <w:rStyle w:val="StyleUnderline"/>
          <w:rFonts w:asciiTheme="minorHAnsi" w:hAnsiTheme="minorHAnsi" w:cstheme="minorHAnsi"/>
          <w:color w:val="FF0000"/>
        </w:rPr>
        <w:t>.</w:t>
      </w:r>
      <w:r w:rsidRPr="00314840">
        <w:rPr>
          <w:rFonts w:asciiTheme="minorHAnsi" w:hAnsiTheme="minorHAnsi" w:cstheme="minorHAnsi"/>
          <w:color w:val="FF0000"/>
          <w:sz w:val="14"/>
        </w:rPr>
        <w:t xml:space="preserve"> In his book After the Future, Berardi argues that fragmentation and recombination (which I discussed in chapter two) are both abstract and biopolitical, with profound implications for the subject: Recombination is the (informational and biopolitical) technique that transforms the activity of individual brains in an abstract productive continuum. The individual brain can act effectively only through the recombinant modality: functional recombination of fragments of cognitive labor scattered in time and space, but functionally unified inside the Net.124 In the new globalized network of </w:t>
      </w:r>
      <w:proofErr w:type="spellStart"/>
      <w:r w:rsidRPr="00314840">
        <w:rPr>
          <w:rFonts w:asciiTheme="minorHAnsi" w:hAnsiTheme="minorHAnsi" w:cstheme="minorHAnsi"/>
          <w:color w:val="FF0000"/>
          <w:sz w:val="14"/>
        </w:rPr>
        <w:t>semiocapital</w:t>
      </w:r>
      <w:proofErr w:type="spellEnd"/>
      <w:r w:rsidRPr="00314840">
        <w:rPr>
          <w:rFonts w:asciiTheme="minorHAnsi" w:hAnsiTheme="minorHAnsi" w:cstheme="minorHAnsi"/>
          <w:color w:val="FF0000"/>
          <w:sz w:val="14"/>
        </w:rPr>
        <w:t xml:space="preserve">, he asserts, workers have been replaced with “an infinite brain-sprawl, an ever-changing mosaic of fractal cells of available nervous energy.” </w:t>
      </w:r>
      <w:r w:rsidRPr="00314840">
        <w:rPr>
          <w:rStyle w:val="StyleUnderline"/>
          <w:rFonts w:asciiTheme="minorHAnsi" w:hAnsiTheme="minorHAnsi" w:cstheme="minorHAnsi"/>
          <w:color w:val="FF0000"/>
        </w:rPr>
        <w:t>Here, the worker or “person” is reduced to mere precarious residue.</w:t>
      </w:r>
      <w:r w:rsidRPr="00314840">
        <w:rPr>
          <w:rFonts w:asciiTheme="minorHAnsi" w:hAnsiTheme="minorHAnsi" w:cstheme="minorHAnsi"/>
          <w:color w:val="FF0000"/>
          <w:sz w:val="14"/>
        </w:rPr>
        <w:t>125</w:t>
      </w:r>
    </w:p>
    <w:p w14:paraId="3709FEF6" w14:textId="1B97563D" w:rsidR="00EB16CE" w:rsidRPr="00202526" w:rsidRDefault="00EB16CE" w:rsidP="00EB16CE">
      <w:pPr>
        <w:pStyle w:val="Heading1"/>
        <w:rPr>
          <w:rFonts w:asciiTheme="minorHAnsi" w:hAnsiTheme="minorHAnsi" w:cstheme="minorHAnsi"/>
        </w:rPr>
      </w:pPr>
      <w:r w:rsidRPr="00202526">
        <w:rPr>
          <w:rFonts w:asciiTheme="minorHAnsi" w:hAnsiTheme="minorHAnsi" w:cstheme="minorHAnsi"/>
        </w:rPr>
        <w:t>AC</w:t>
      </w:r>
    </w:p>
    <w:p w14:paraId="17D41078" w14:textId="1961AC73" w:rsidR="00F02BF1" w:rsidRPr="00202526" w:rsidRDefault="00F02BF1" w:rsidP="00F02BF1">
      <w:pPr>
        <w:pStyle w:val="Heading2"/>
        <w:rPr>
          <w:rFonts w:asciiTheme="minorHAnsi" w:hAnsiTheme="minorHAnsi" w:cstheme="minorHAnsi"/>
        </w:rPr>
      </w:pPr>
      <w:r w:rsidRPr="00202526">
        <w:rPr>
          <w:rFonts w:asciiTheme="minorHAnsi" w:hAnsiTheme="minorHAnsi" w:cstheme="minorHAnsi"/>
        </w:rPr>
        <w:t>Presumption</w:t>
      </w:r>
    </w:p>
    <w:p w14:paraId="43AC5354" w14:textId="071BE4CC" w:rsidR="00F02BF1" w:rsidRPr="00202526" w:rsidRDefault="003221E2" w:rsidP="00F02BF1">
      <w:pPr>
        <w:pStyle w:val="Analytics"/>
        <w:rPr>
          <w:rFonts w:asciiTheme="minorHAnsi" w:hAnsiTheme="minorHAnsi" w:cstheme="minorHAnsi"/>
        </w:rPr>
      </w:pPr>
      <w:r w:rsidRPr="00202526">
        <w:rPr>
          <w:rFonts w:asciiTheme="minorHAnsi" w:hAnsiTheme="minorHAnsi" w:cstheme="minorHAnsi"/>
        </w:rPr>
        <w:t>1]</w:t>
      </w:r>
      <w:r w:rsidR="00F02BF1" w:rsidRPr="00202526">
        <w:rPr>
          <w:rFonts w:asciiTheme="minorHAnsi" w:hAnsiTheme="minorHAnsi" w:cstheme="minorHAnsi"/>
        </w:rPr>
        <w:t xml:space="preserve"> What parts of the 1AC were transformative or anti-capitalist? The parts where they read established scholars, using standard citational practices? Or the parts where they organized cards into a conventional 1AC</w:t>
      </w:r>
      <w:r w:rsidRPr="00202526">
        <w:rPr>
          <w:rFonts w:asciiTheme="minorHAnsi" w:hAnsiTheme="minorHAnsi" w:cstheme="minorHAnsi"/>
        </w:rPr>
        <w:t>?</w:t>
      </w:r>
    </w:p>
    <w:p w14:paraId="45059E2C" w14:textId="77777777" w:rsidR="00F02BF1" w:rsidRPr="00202526" w:rsidRDefault="00F02BF1" w:rsidP="00F02BF1">
      <w:pPr>
        <w:rPr>
          <w:rFonts w:asciiTheme="minorHAnsi" w:hAnsiTheme="minorHAnsi" w:cstheme="minorHAnsi"/>
        </w:rPr>
      </w:pPr>
    </w:p>
    <w:p w14:paraId="0391E3F7" w14:textId="3CA38E59" w:rsidR="00F02BF1" w:rsidRPr="00202526" w:rsidRDefault="003221E2" w:rsidP="00F02BF1">
      <w:pPr>
        <w:pStyle w:val="Analytics"/>
        <w:rPr>
          <w:rFonts w:asciiTheme="minorHAnsi" w:hAnsiTheme="minorHAnsi" w:cstheme="minorHAnsi"/>
        </w:rPr>
      </w:pPr>
      <w:r w:rsidRPr="00202526">
        <w:rPr>
          <w:rFonts w:asciiTheme="minorHAnsi" w:hAnsiTheme="minorHAnsi" w:cstheme="minorHAnsi"/>
        </w:rPr>
        <w:t>2]</w:t>
      </w:r>
      <w:r w:rsidR="00F02BF1" w:rsidRPr="00202526">
        <w:rPr>
          <w:rFonts w:asciiTheme="minorHAnsi" w:hAnsiTheme="minorHAnsi" w:cstheme="minorHAnsi"/>
        </w:rPr>
        <w:t xml:space="preserve"> Ballot not key---competitive incentives dilute solvency and permit </w:t>
      </w:r>
      <w:r w:rsidR="00F02BF1" w:rsidRPr="00202526">
        <w:rPr>
          <w:rFonts w:asciiTheme="minorHAnsi" w:hAnsiTheme="minorHAnsi" w:cstheme="minorHAnsi"/>
          <w:u w:val="single"/>
        </w:rPr>
        <w:t>affirming</w:t>
      </w:r>
      <w:r w:rsidR="00F02BF1" w:rsidRPr="00202526">
        <w:rPr>
          <w:rFonts w:asciiTheme="minorHAnsi" w:hAnsiTheme="minorHAnsi" w:cstheme="minorHAnsi"/>
        </w:rPr>
        <w:t xml:space="preserve"> West</w:t>
      </w:r>
      <w:r w:rsidR="00CA64CE" w:rsidRPr="00202526">
        <w:rPr>
          <w:rFonts w:asciiTheme="minorHAnsi" w:hAnsiTheme="minorHAnsi" w:cstheme="minorHAnsi"/>
        </w:rPr>
        <w:t>lake</w:t>
      </w:r>
      <w:r w:rsidR="00F02BF1" w:rsidRPr="00202526">
        <w:rPr>
          <w:rFonts w:asciiTheme="minorHAnsi" w:hAnsiTheme="minorHAnsi" w:cstheme="minorHAnsi"/>
        </w:rPr>
        <w:t xml:space="preserve">’s scholarship without tying it to external action. Nothing leaves </w:t>
      </w:r>
      <w:r w:rsidR="002168DF" w:rsidRPr="00202526">
        <w:rPr>
          <w:rFonts w:asciiTheme="minorHAnsi" w:hAnsiTheme="minorHAnsi" w:cstheme="minorHAnsi"/>
        </w:rPr>
        <w:t xml:space="preserve">Gregory Portland HS </w:t>
      </w:r>
      <w:r w:rsidR="00F02BF1" w:rsidRPr="00202526">
        <w:rPr>
          <w:rFonts w:asciiTheme="minorHAnsi" w:hAnsiTheme="minorHAnsi" w:cstheme="minorHAnsi"/>
        </w:rPr>
        <w:t>other than a winner and a loser</w:t>
      </w:r>
    </w:p>
    <w:p w14:paraId="0EE33660" w14:textId="77777777" w:rsidR="00F02BF1" w:rsidRPr="00202526" w:rsidRDefault="00F02BF1" w:rsidP="00F02BF1">
      <w:pPr>
        <w:rPr>
          <w:rFonts w:asciiTheme="minorHAnsi" w:hAnsiTheme="minorHAnsi" w:cstheme="minorHAnsi"/>
        </w:rPr>
      </w:pPr>
    </w:p>
    <w:p w14:paraId="14D0D414" w14:textId="77777777" w:rsidR="004056DE" w:rsidRPr="00202526" w:rsidRDefault="003F7BD8" w:rsidP="004056DE">
      <w:pPr>
        <w:pStyle w:val="Heading4"/>
        <w:rPr>
          <w:rFonts w:asciiTheme="minorHAnsi" w:hAnsiTheme="minorHAnsi" w:cstheme="minorHAnsi"/>
        </w:rPr>
      </w:pPr>
      <w:r w:rsidRPr="00202526">
        <w:rPr>
          <w:rFonts w:asciiTheme="minorHAnsi" w:hAnsiTheme="minorHAnsi" w:cstheme="minorHAnsi"/>
        </w:rPr>
        <w:t>3]</w:t>
      </w:r>
      <w:r w:rsidR="00F02BF1" w:rsidRPr="00202526">
        <w:rPr>
          <w:rFonts w:asciiTheme="minorHAnsi" w:hAnsiTheme="minorHAnsi" w:cstheme="minorHAnsi"/>
        </w:rPr>
        <w:t xml:space="preserve"> </w:t>
      </w:r>
      <w:r w:rsidR="004056DE" w:rsidRPr="00202526">
        <w:rPr>
          <w:rFonts w:asciiTheme="minorHAnsi" w:hAnsiTheme="minorHAnsi" w:cstheme="minorHAnsi"/>
        </w:rPr>
        <w:t xml:space="preserve">Voting </w:t>
      </w:r>
      <w:proofErr w:type="spellStart"/>
      <w:r w:rsidR="004056DE" w:rsidRPr="00202526">
        <w:rPr>
          <w:rFonts w:asciiTheme="minorHAnsi" w:hAnsiTheme="minorHAnsi" w:cstheme="minorHAnsi"/>
        </w:rPr>
        <w:t>aff</w:t>
      </w:r>
      <w:proofErr w:type="spellEnd"/>
      <w:r w:rsidR="004056DE" w:rsidRPr="00202526">
        <w:rPr>
          <w:rFonts w:asciiTheme="minorHAnsi" w:hAnsiTheme="minorHAnsi" w:cstheme="minorHAnsi"/>
        </w:rPr>
        <w:t xml:space="preserve"> doesn’t access social change, but voting neg resolves our procedural impacts.</w:t>
      </w:r>
    </w:p>
    <w:p w14:paraId="2A64C055" w14:textId="77777777" w:rsidR="004056DE" w:rsidRPr="00202526" w:rsidRDefault="004056DE" w:rsidP="004056DE">
      <w:pPr>
        <w:rPr>
          <w:rFonts w:asciiTheme="minorHAnsi" w:hAnsiTheme="minorHAnsi" w:cstheme="minorHAnsi"/>
        </w:rPr>
      </w:pPr>
      <w:r w:rsidRPr="00202526">
        <w:rPr>
          <w:rStyle w:val="Style13ptBold"/>
          <w:rFonts w:asciiTheme="minorHAnsi" w:hAnsiTheme="minorHAnsi" w:cstheme="minorHAnsi"/>
        </w:rPr>
        <w:t>Ritter ‘13</w:t>
      </w:r>
      <w:r w:rsidRPr="00202526">
        <w:rPr>
          <w:rFonts w:asciiTheme="minorHAnsi" w:hAnsiTheme="minorHAnsi" w:cstheme="minorHAnsi"/>
        </w:rPr>
        <w:t xml:space="preserve"> </w:t>
      </w:r>
      <w:r w:rsidRPr="00202526">
        <w:rPr>
          <w:rFonts w:asciiTheme="minorHAnsi" w:hAnsiTheme="minorHAnsi" w:cstheme="minorHAnsi"/>
          <w:sz w:val="16"/>
          <w:szCs w:val="16"/>
        </w:rPr>
        <w:t>(JD from U Texas Law (Michael J., “Overcoming The Fiction of “Social Change Through Debate”: What’s To Learn from 2pac’s Changes?,” National Journal of Speech and Debate, Vol. 2, Issue 1)//</w:t>
      </w:r>
      <w:proofErr w:type="spellStart"/>
      <w:r w:rsidRPr="00202526">
        <w:rPr>
          <w:rFonts w:asciiTheme="minorHAnsi" w:hAnsiTheme="minorHAnsi" w:cstheme="minorHAnsi"/>
          <w:sz w:val="16"/>
          <w:szCs w:val="16"/>
        </w:rPr>
        <w:t>rct</w:t>
      </w:r>
      <w:proofErr w:type="spellEnd"/>
      <w:r w:rsidRPr="00202526">
        <w:rPr>
          <w:rFonts w:asciiTheme="minorHAnsi" w:hAnsiTheme="minorHAnsi" w:cstheme="minorHAnsi"/>
          <w:sz w:val="16"/>
          <w:szCs w:val="16"/>
        </w:rPr>
        <w:t xml:space="preserve"> Joey</w:t>
      </w:r>
    </w:p>
    <w:p w14:paraId="53216854" w14:textId="72D93B19" w:rsidR="00F02BF1" w:rsidRPr="00202526" w:rsidRDefault="004056DE" w:rsidP="000F206E">
      <w:pPr>
        <w:rPr>
          <w:rFonts w:asciiTheme="minorHAnsi" w:hAnsiTheme="minorHAnsi" w:cstheme="minorHAnsi"/>
          <w:sz w:val="16"/>
          <w:szCs w:val="16"/>
        </w:rPr>
      </w:pPr>
      <w:r w:rsidRPr="00202526">
        <w:rPr>
          <w:rFonts w:asciiTheme="minorHAnsi" w:hAnsiTheme="minorHAnsi" w:cstheme="minorHAnsi"/>
          <w:u w:val="single"/>
        </w:rPr>
        <w:t>The structure of competitive</w:t>
      </w:r>
      <w:r w:rsidRPr="00202526">
        <w:rPr>
          <w:rFonts w:asciiTheme="minorHAnsi" w:hAnsiTheme="minorHAnsi" w:cstheme="minorHAnsi"/>
          <w:sz w:val="16"/>
        </w:rPr>
        <w:t xml:space="preserve"> interscholastic </w:t>
      </w:r>
      <w:r w:rsidRPr="00011948">
        <w:rPr>
          <w:rFonts w:asciiTheme="minorHAnsi" w:hAnsiTheme="minorHAnsi" w:cstheme="minorHAnsi"/>
          <w:highlight w:val="green"/>
          <w:u w:val="single"/>
        </w:rPr>
        <w:t>debate renders any message</w:t>
      </w:r>
      <w:r w:rsidRPr="00202526">
        <w:rPr>
          <w:rFonts w:asciiTheme="minorHAnsi" w:hAnsiTheme="minorHAnsi" w:cstheme="minorHAnsi"/>
          <w:u w:val="single"/>
        </w:rPr>
        <w:t xml:space="preserve"> communicated </w:t>
      </w:r>
      <w:r w:rsidRPr="00011948">
        <w:rPr>
          <w:rFonts w:asciiTheme="minorHAnsi" w:hAnsiTheme="minorHAnsi" w:cstheme="minorHAnsi"/>
          <w:highlight w:val="green"/>
          <w:u w:val="single"/>
        </w:rPr>
        <w:t>in</w:t>
      </w:r>
      <w:r w:rsidRPr="00202526">
        <w:rPr>
          <w:rFonts w:asciiTheme="minorHAnsi" w:hAnsiTheme="minorHAnsi" w:cstheme="minorHAnsi"/>
          <w:u w:val="single"/>
        </w:rPr>
        <w:t xml:space="preserve"> a</w:t>
      </w:r>
      <w:r w:rsidRPr="00202526">
        <w:rPr>
          <w:rFonts w:asciiTheme="minorHAnsi" w:hAnsiTheme="minorHAnsi" w:cstheme="minorHAnsi"/>
          <w:sz w:val="16"/>
        </w:rPr>
        <w:t xml:space="preserve"> debate </w:t>
      </w:r>
      <w:r w:rsidRPr="00011948">
        <w:rPr>
          <w:rFonts w:asciiTheme="minorHAnsi" w:hAnsiTheme="minorHAnsi" w:cstheme="minorHAnsi"/>
          <w:highlight w:val="green"/>
          <w:u w:val="single"/>
        </w:rPr>
        <w:t>round</w:t>
      </w:r>
      <w:r w:rsidRPr="00202526">
        <w:rPr>
          <w:rFonts w:asciiTheme="minorHAnsi" w:hAnsiTheme="minorHAnsi" w:cstheme="minorHAnsi"/>
          <w:sz w:val="16"/>
        </w:rPr>
        <w:t xml:space="preserve"> virtually </w:t>
      </w:r>
      <w:r w:rsidRPr="00011948">
        <w:rPr>
          <w:rFonts w:asciiTheme="minorHAnsi" w:hAnsiTheme="minorHAnsi" w:cstheme="minorHAnsi"/>
          <w:b/>
          <w:highlight w:val="green"/>
          <w:u w:val="single"/>
        </w:rPr>
        <w:t>incapable of</w:t>
      </w:r>
      <w:r w:rsidRPr="00202526">
        <w:rPr>
          <w:rFonts w:asciiTheme="minorHAnsi" w:hAnsiTheme="minorHAnsi" w:cstheme="minorHAnsi"/>
          <w:b/>
          <w:u w:val="single"/>
        </w:rPr>
        <w:t xml:space="preserve"> creating any </w:t>
      </w:r>
      <w:r w:rsidRPr="00011948">
        <w:rPr>
          <w:rFonts w:asciiTheme="minorHAnsi" w:hAnsiTheme="minorHAnsi" w:cstheme="minorHAnsi"/>
          <w:b/>
          <w:highlight w:val="green"/>
          <w:u w:val="single"/>
        </w:rPr>
        <w:t>social change</w:t>
      </w:r>
      <w:r w:rsidRPr="00202526">
        <w:rPr>
          <w:rFonts w:asciiTheme="minorHAnsi" w:hAnsiTheme="minorHAnsi" w:cstheme="minorHAnsi"/>
          <w:sz w:val="16"/>
        </w:rPr>
        <w:t xml:space="preserve">, either </w:t>
      </w:r>
      <w:r w:rsidRPr="00202526">
        <w:rPr>
          <w:rFonts w:asciiTheme="minorHAnsi" w:hAnsiTheme="minorHAnsi" w:cstheme="minorHAnsi"/>
          <w:u w:val="single"/>
        </w:rPr>
        <w:t>in the</w:t>
      </w:r>
      <w:r w:rsidRPr="00202526">
        <w:rPr>
          <w:rFonts w:asciiTheme="minorHAnsi" w:hAnsiTheme="minorHAnsi" w:cstheme="minorHAnsi"/>
          <w:sz w:val="16"/>
        </w:rPr>
        <w:t xml:space="preserve"> debate </w:t>
      </w:r>
      <w:r w:rsidRPr="00202526">
        <w:rPr>
          <w:rFonts w:asciiTheme="minorHAnsi" w:hAnsiTheme="minorHAnsi" w:cstheme="minorHAnsi"/>
          <w:u w:val="single"/>
        </w:rPr>
        <w:t>community or</w:t>
      </w:r>
      <w:r w:rsidRPr="00202526">
        <w:rPr>
          <w:rFonts w:asciiTheme="minorHAnsi" w:hAnsiTheme="minorHAnsi" w:cstheme="minorHAnsi"/>
          <w:sz w:val="16"/>
        </w:rPr>
        <w:t xml:space="preserve"> in </w:t>
      </w:r>
      <w:r w:rsidRPr="00202526">
        <w:rPr>
          <w:rFonts w:asciiTheme="minorHAnsi" w:hAnsiTheme="minorHAnsi" w:cstheme="minorHAnsi"/>
          <w:u w:val="single"/>
        </w:rPr>
        <w:t>general society</w:t>
      </w:r>
      <w:r w:rsidRPr="00202526">
        <w:rPr>
          <w:rFonts w:asciiTheme="minorHAnsi" w:hAnsiTheme="minorHAnsi" w:cstheme="minorHAnsi"/>
          <w:sz w:val="16"/>
        </w:rPr>
        <w:t xml:space="preserve">. And </w:t>
      </w:r>
      <w:r w:rsidRPr="00202526">
        <w:rPr>
          <w:rFonts w:asciiTheme="minorHAnsi" w:hAnsiTheme="minorHAnsi" w:cstheme="minorHAnsi"/>
          <w:u w:val="single"/>
        </w:rPr>
        <w:t>to the extent that the fiction of social change through debate can be proven or disproven through</w:t>
      </w:r>
      <w:r w:rsidRPr="00202526">
        <w:rPr>
          <w:rFonts w:asciiTheme="minorHAnsi" w:hAnsiTheme="minorHAnsi" w:cstheme="minorHAnsi"/>
          <w:sz w:val="16"/>
        </w:rPr>
        <w:t xml:space="preserve"> empirical </w:t>
      </w:r>
      <w:r w:rsidRPr="00202526">
        <w:rPr>
          <w:rFonts w:asciiTheme="minorHAnsi" w:hAnsiTheme="minorHAnsi" w:cstheme="minorHAnsi"/>
          <w:u w:val="single"/>
        </w:rPr>
        <w:t xml:space="preserve">studies or surveys, </w:t>
      </w:r>
      <w:r w:rsidRPr="00011948">
        <w:rPr>
          <w:rFonts w:asciiTheme="minorHAnsi" w:hAnsiTheme="minorHAnsi" w:cstheme="minorHAnsi"/>
          <w:highlight w:val="green"/>
          <w:u w:val="single"/>
        </w:rPr>
        <w:t>academics</w:t>
      </w:r>
      <w:r w:rsidRPr="00202526">
        <w:rPr>
          <w:rFonts w:asciiTheme="minorHAnsi" w:hAnsiTheme="minorHAnsi" w:cstheme="minorHAnsi"/>
          <w:sz w:val="16"/>
        </w:rPr>
        <w:t xml:space="preserve"> instead </w:t>
      </w:r>
      <w:r w:rsidRPr="00202526">
        <w:rPr>
          <w:rFonts w:asciiTheme="minorHAnsi" w:hAnsiTheme="minorHAnsi" w:cstheme="minorHAnsi"/>
          <w:u w:val="single"/>
        </w:rPr>
        <w:t xml:space="preserve">have </w:t>
      </w:r>
      <w:r w:rsidRPr="00011948">
        <w:rPr>
          <w:rFonts w:asciiTheme="minorHAnsi" w:hAnsiTheme="minorHAnsi" w:cstheme="minorHAnsi"/>
          <w:highlight w:val="green"/>
          <w:u w:val="single"/>
        </w:rPr>
        <w:t xml:space="preserve">analyzed debate with </w:t>
      </w:r>
      <w:r w:rsidRPr="00011948">
        <w:rPr>
          <w:rFonts w:asciiTheme="minorHAnsi" w:hAnsiTheme="minorHAnsi" w:cstheme="minorHAnsi"/>
          <w:b/>
          <w:highlight w:val="green"/>
          <w:u w:val="single"/>
        </w:rPr>
        <w:t>nonapplicable</w:t>
      </w:r>
      <w:r w:rsidRPr="00202526">
        <w:rPr>
          <w:rFonts w:asciiTheme="minorHAnsi" w:hAnsiTheme="minorHAnsi" w:cstheme="minorHAnsi"/>
          <w:sz w:val="16"/>
        </w:rPr>
        <w:t xml:space="preserve"> rhetorical </w:t>
      </w:r>
      <w:r w:rsidRPr="00011948">
        <w:rPr>
          <w:rFonts w:asciiTheme="minorHAnsi" w:hAnsiTheme="minorHAnsi" w:cstheme="minorHAnsi"/>
          <w:b/>
          <w:highlight w:val="green"/>
          <w:u w:val="single"/>
        </w:rPr>
        <w:t>theory</w:t>
      </w:r>
      <w:r w:rsidRPr="00011948">
        <w:rPr>
          <w:rFonts w:asciiTheme="minorHAnsi" w:hAnsiTheme="minorHAnsi" w:cstheme="minorHAnsi"/>
          <w:highlight w:val="green"/>
          <w:u w:val="single"/>
        </w:rPr>
        <w:t xml:space="preserve"> that </w:t>
      </w:r>
      <w:r w:rsidRPr="00011948">
        <w:rPr>
          <w:rFonts w:asciiTheme="minorHAnsi" w:hAnsiTheme="minorHAnsi" w:cstheme="minorHAnsi"/>
          <w:b/>
          <w:highlight w:val="green"/>
          <w:u w:val="single"/>
        </w:rPr>
        <w:t>fails to account for</w:t>
      </w:r>
      <w:r w:rsidRPr="00202526">
        <w:rPr>
          <w:rFonts w:asciiTheme="minorHAnsi" w:hAnsiTheme="minorHAnsi" w:cstheme="minorHAnsi"/>
          <w:b/>
          <w:u w:val="single"/>
        </w:rPr>
        <w:t xml:space="preserve"> the </w:t>
      </w:r>
      <w:r w:rsidRPr="00011948">
        <w:rPr>
          <w:rFonts w:asciiTheme="minorHAnsi" w:hAnsiTheme="minorHAnsi" w:cstheme="minorHAnsi"/>
          <w:b/>
          <w:highlight w:val="green"/>
          <w:u w:val="single"/>
        </w:rPr>
        <w:t>unique aspects</w:t>
      </w:r>
      <w:r w:rsidRPr="00202526">
        <w:rPr>
          <w:rFonts w:asciiTheme="minorHAnsi" w:hAnsiTheme="minorHAnsi" w:cstheme="minorHAnsi"/>
          <w:u w:val="single"/>
        </w:rPr>
        <w:t xml:space="preserve"> of competitive</w:t>
      </w:r>
      <w:r w:rsidRPr="00202526">
        <w:rPr>
          <w:rFonts w:asciiTheme="minorHAnsi" w:hAnsiTheme="minorHAnsi" w:cstheme="minorHAnsi"/>
          <w:sz w:val="16"/>
        </w:rPr>
        <w:t xml:space="preserve"> interscholastic </w:t>
      </w:r>
      <w:r w:rsidRPr="00202526">
        <w:rPr>
          <w:rFonts w:asciiTheme="minorHAnsi" w:hAnsiTheme="minorHAnsi" w:cstheme="minorHAnsi"/>
          <w:u w:val="single"/>
        </w:rPr>
        <w:t>debate</w:t>
      </w:r>
      <w:r w:rsidRPr="00202526">
        <w:rPr>
          <w:rFonts w:asciiTheme="minorHAnsi" w:hAnsiTheme="minorHAnsi" w:cstheme="minorHAnsi"/>
          <w:sz w:val="16"/>
        </w:rPr>
        <w:t xml:space="preserve">. </w:t>
      </w:r>
      <w:r w:rsidRPr="00202526">
        <w:rPr>
          <w:rFonts w:asciiTheme="minorHAnsi" w:hAnsiTheme="minorHAnsi" w:cstheme="minorHAnsi"/>
          <w:u w:val="single"/>
        </w:rPr>
        <w:t>Rather</w:t>
      </w:r>
      <w:r w:rsidRPr="00202526">
        <w:rPr>
          <w:rFonts w:asciiTheme="minorHAnsi" w:hAnsiTheme="minorHAnsi" w:cstheme="minorHAnsi"/>
          <w:sz w:val="16"/>
        </w:rPr>
        <w:t xml:space="preserve">, the current </w:t>
      </w:r>
      <w:r w:rsidRPr="00202526">
        <w:rPr>
          <w:rFonts w:asciiTheme="minorHAnsi" w:hAnsiTheme="minorHAnsi" w:cstheme="minorHAnsi"/>
          <w:u w:val="single"/>
        </w:rPr>
        <w:t>debate relating to activism</w:t>
      </w:r>
      <w:r w:rsidRPr="00202526">
        <w:rPr>
          <w:rFonts w:asciiTheme="minorHAnsi" w:hAnsiTheme="minorHAnsi" w:cstheme="minorHAnsi"/>
          <w:sz w:val="16"/>
        </w:rPr>
        <w:t xml:space="preserve"> and competitive interscholastic debate </w:t>
      </w:r>
      <w:r w:rsidRPr="00202526">
        <w:rPr>
          <w:rFonts w:asciiTheme="minorHAnsi" w:hAnsiTheme="minorHAnsi" w:cstheme="minorHAnsi"/>
          <w:u w:val="single"/>
        </w:rPr>
        <w:t>concerns the following: “What is the best model to promote social change?”</w:t>
      </w:r>
      <w:r w:rsidRPr="00202526">
        <w:rPr>
          <w:rFonts w:asciiTheme="minorHAnsi" w:hAnsiTheme="minorHAnsi" w:cstheme="minorHAnsi"/>
          <w:sz w:val="16"/>
        </w:rPr>
        <w:t xml:space="preserve"> But </w:t>
      </w:r>
      <w:r w:rsidRPr="00202526">
        <w:rPr>
          <w:rFonts w:asciiTheme="minorHAnsi" w:hAnsiTheme="minorHAnsi" w:cstheme="minorHAnsi"/>
          <w:u w:val="single"/>
        </w:rPr>
        <w:t>a more fundamental question</w:t>
      </w:r>
      <w:r w:rsidRPr="00202526">
        <w:rPr>
          <w:rFonts w:asciiTheme="minorHAnsi" w:hAnsiTheme="minorHAnsi" w:cstheme="minorHAnsi"/>
          <w:sz w:val="16"/>
        </w:rPr>
        <w:t xml:space="preserve"> that must be addressed first </w:t>
      </w:r>
      <w:r w:rsidRPr="00202526">
        <w:rPr>
          <w:rFonts w:asciiTheme="minorHAnsi" w:hAnsiTheme="minorHAnsi" w:cstheme="minorHAnsi"/>
          <w:u w:val="single"/>
        </w:rPr>
        <w:t xml:space="preserve">is: </w:t>
      </w:r>
      <w:r w:rsidRPr="00202526">
        <w:rPr>
          <w:rFonts w:asciiTheme="minorHAnsi" w:hAnsiTheme="minorHAnsi" w:cstheme="minorHAnsi"/>
          <w:b/>
          <w:u w:val="single"/>
        </w:rPr>
        <w:t>“Can debate cause social change?”</w:t>
      </w:r>
      <w:r w:rsidRPr="00202526">
        <w:rPr>
          <w:rFonts w:asciiTheme="minorHAnsi" w:hAnsiTheme="minorHAnsi" w:cstheme="minorHAnsi"/>
          <w:sz w:val="16"/>
        </w:rPr>
        <w:t xml:space="preserve"> Despite over two decades of opportunity to conduct and publish empirical studies or surveys, academic </w:t>
      </w:r>
      <w:r w:rsidRPr="00011948">
        <w:rPr>
          <w:rFonts w:asciiTheme="minorHAnsi" w:hAnsiTheme="minorHAnsi" w:cstheme="minorHAnsi"/>
          <w:highlight w:val="green"/>
          <w:u w:val="single"/>
        </w:rPr>
        <w:t>proponents</w:t>
      </w:r>
      <w:r w:rsidRPr="00202526">
        <w:rPr>
          <w:rFonts w:asciiTheme="minorHAnsi" w:hAnsiTheme="minorHAnsi" w:cstheme="minorHAnsi"/>
          <w:u w:val="single"/>
        </w:rPr>
        <w:t xml:space="preserve"> of the fiction that debate can create social change </w:t>
      </w:r>
      <w:r w:rsidRPr="00011948">
        <w:rPr>
          <w:rFonts w:asciiTheme="minorHAnsi" w:hAnsiTheme="minorHAnsi" w:cstheme="minorHAnsi"/>
          <w:highlight w:val="green"/>
          <w:u w:val="single"/>
        </w:rPr>
        <w:t xml:space="preserve">have chosen </w:t>
      </w:r>
      <w:r w:rsidRPr="00011948">
        <w:rPr>
          <w:rFonts w:asciiTheme="minorHAnsi" w:hAnsiTheme="minorHAnsi" w:cstheme="minorHAnsi"/>
          <w:b/>
          <w:highlight w:val="green"/>
          <w:u w:val="single"/>
        </w:rPr>
        <w:t>not to prove this</w:t>
      </w:r>
      <w:r w:rsidRPr="00202526">
        <w:rPr>
          <w:rFonts w:asciiTheme="minorHAnsi" w:hAnsiTheme="minorHAnsi" w:cstheme="minorHAnsi"/>
          <w:b/>
          <w:u w:val="single"/>
        </w:rPr>
        <w:t xml:space="preserve"> fundamental </w:t>
      </w:r>
      <w:r w:rsidRPr="00011948">
        <w:rPr>
          <w:rFonts w:asciiTheme="minorHAnsi" w:hAnsiTheme="minorHAnsi" w:cstheme="minorHAnsi"/>
          <w:b/>
          <w:highlight w:val="green"/>
          <w:u w:val="single"/>
        </w:rPr>
        <w:t>assumption</w:t>
      </w:r>
      <w:r w:rsidRPr="00011948">
        <w:rPr>
          <w:rFonts w:asciiTheme="minorHAnsi" w:hAnsiTheme="minorHAnsi" w:cstheme="minorHAnsi"/>
          <w:highlight w:val="green"/>
          <w:u w:val="single"/>
        </w:rPr>
        <w:t>, which</w:t>
      </w:r>
      <w:r w:rsidRPr="00202526">
        <w:rPr>
          <w:rFonts w:asciiTheme="minorHAnsi" w:hAnsiTheme="minorHAnsi" w:cstheme="minorHAnsi"/>
          <w:sz w:val="16"/>
        </w:rPr>
        <w:t>—as this article argues—</w:t>
      </w:r>
      <w:r w:rsidRPr="00011948">
        <w:rPr>
          <w:rFonts w:asciiTheme="minorHAnsi" w:hAnsiTheme="minorHAnsi" w:cstheme="minorHAnsi"/>
          <w:highlight w:val="green"/>
          <w:u w:val="single"/>
        </w:rPr>
        <w:t>is</w:t>
      </w:r>
      <w:r w:rsidRPr="00202526">
        <w:rPr>
          <w:rFonts w:asciiTheme="minorHAnsi" w:hAnsiTheme="minorHAnsi" w:cstheme="minorHAnsi"/>
          <w:u w:val="single"/>
        </w:rPr>
        <w:t xml:space="preserve"> </w:t>
      </w:r>
      <w:r w:rsidRPr="00202526">
        <w:rPr>
          <w:rFonts w:asciiTheme="minorHAnsi" w:hAnsiTheme="minorHAnsi" w:cstheme="minorHAnsi"/>
          <w:b/>
          <w:u w:val="single"/>
        </w:rPr>
        <w:t xml:space="preserve">merely </w:t>
      </w:r>
      <w:r w:rsidRPr="00011948">
        <w:rPr>
          <w:rFonts w:asciiTheme="minorHAnsi" w:hAnsiTheme="minorHAnsi" w:cstheme="minorHAnsi"/>
          <w:b/>
          <w:highlight w:val="green"/>
          <w:u w:val="single"/>
        </w:rPr>
        <w:t>a fiction</w:t>
      </w:r>
      <w:r w:rsidRPr="00011948">
        <w:rPr>
          <w:rFonts w:asciiTheme="minorHAnsi" w:hAnsiTheme="minorHAnsi" w:cstheme="minorHAnsi"/>
          <w:highlight w:val="green"/>
          <w:u w:val="single"/>
        </w:rPr>
        <w:t xml:space="preserve"> that is </w:t>
      </w:r>
      <w:r w:rsidRPr="00011948">
        <w:rPr>
          <w:rFonts w:asciiTheme="minorHAnsi" w:hAnsiTheme="minorHAnsi" w:cstheme="minorHAnsi"/>
          <w:b/>
          <w:highlight w:val="green"/>
          <w:u w:val="single"/>
        </w:rPr>
        <w:t>harmful</w:t>
      </w:r>
      <w:r w:rsidRPr="00202526">
        <w:rPr>
          <w:rFonts w:asciiTheme="minorHAnsi" w:hAnsiTheme="minorHAnsi" w:cstheme="minorHAnsi"/>
          <w:b/>
          <w:u w:val="single"/>
        </w:rPr>
        <w:t xml:space="preserve"> in</w:t>
      </w:r>
      <w:r w:rsidRPr="00202526">
        <w:rPr>
          <w:rFonts w:asciiTheme="minorHAnsi" w:hAnsiTheme="minorHAnsi" w:cstheme="minorHAnsi"/>
          <w:sz w:val="16"/>
        </w:rPr>
        <w:t xml:space="preserve"> most, if not </w:t>
      </w:r>
      <w:r w:rsidRPr="00202526">
        <w:rPr>
          <w:rFonts w:asciiTheme="minorHAnsi" w:hAnsiTheme="minorHAnsi" w:cstheme="minorHAnsi"/>
          <w:b/>
          <w:u w:val="single"/>
        </w:rPr>
        <w:t>all, respects</w:t>
      </w:r>
      <w:r w:rsidRPr="00202526">
        <w:rPr>
          <w:rFonts w:asciiTheme="minorHAnsi" w:hAnsiTheme="minorHAnsi" w:cstheme="minorHAnsi"/>
          <w:sz w:val="16"/>
        </w:rPr>
        <w:t xml:space="preserve">. </w:t>
      </w:r>
      <w:r w:rsidRPr="00011948">
        <w:rPr>
          <w:rFonts w:asciiTheme="minorHAnsi" w:hAnsiTheme="minorHAnsi" w:cstheme="minorHAnsi"/>
          <w:highlight w:val="green"/>
          <w:u w:val="single"/>
        </w:rPr>
        <w:t>The position</w:t>
      </w:r>
      <w:r w:rsidRPr="00202526">
        <w:rPr>
          <w:rFonts w:asciiTheme="minorHAnsi" w:hAnsiTheme="minorHAnsi" w:cstheme="minorHAnsi"/>
          <w:u w:val="single"/>
        </w:rPr>
        <w:t xml:space="preserve"> that competitive</w:t>
      </w:r>
      <w:r w:rsidRPr="00202526">
        <w:rPr>
          <w:rFonts w:asciiTheme="minorHAnsi" w:hAnsiTheme="minorHAnsi" w:cstheme="minorHAnsi"/>
          <w:sz w:val="16"/>
        </w:rPr>
        <w:t xml:space="preserve"> interscholastic </w:t>
      </w:r>
      <w:r w:rsidRPr="00202526">
        <w:rPr>
          <w:rFonts w:asciiTheme="minorHAnsi" w:hAnsiTheme="minorHAnsi" w:cstheme="minorHAnsi"/>
          <w:u w:val="single"/>
        </w:rPr>
        <w:t xml:space="preserve">debate can create social change </w:t>
      </w:r>
      <w:r w:rsidRPr="00011948">
        <w:rPr>
          <w:rFonts w:asciiTheme="minorHAnsi" w:hAnsiTheme="minorHAnsi" w:cstheme="minorHAnsi"/>
          <w:highlight w:val="green"/>
          <w:u w:val="single"/>
        </w:rPr>
        <w:t>is</w:t>
      </w:r>
      <w:r w:rsidRPr="00202526">
        <w:rPr>
          <w:rFonts w:asciiTheme="minorHAnsi" w:hAnsiTheme="minorHAnsi" w:cstheme="minorHAnsi"/>
          <w:sz w:val="16"/>
        </w:rPr>
        <w:t xml:space="preserve"> more properly characterized as a </w:t>
      </w:r>
      <w:r w:rsidRPr="00202526">
        <w:rPr>
          <w:rFonts w:asciiTheme="minorHAnsi" w:hAnsiTheme="minorHAnsi" w:cstheme="minorHAnsi"/>
          <w:b/>
          <w:u w:val="single"/>
        </w:rPr>
        <w:t>fiction</w:t>
      </w:r>
      <w:r w:rsidRPr="00202526">
        <w:rPr>
          <w:rFonts w:asciiTheme="minorHAnsi" w:hAnsiTheme="minorHAnsi" w:cstheme="minorHAnsi"/>
          <w:sz w:val="16"/>
        </w:rPr>
        <w:t xml:space="preserve"> than an argument. A fiction is an invented or fabricated idea purporting to be factual but is </w:t>
      </w:r>
      <w:r w:rsidRPr="00011948">
        <w:rPr>
          <w:rFonts w:asciiTheme="minorHAnsi" w:hAnsiTheme="minorHAnsi" w:cstheme="minorHAnsi"/>
          <w:b/>
          <w:highlight w:val="green"/>
          <w:u w:val="single"/>
        </w:rPr>
        <w:t>not provable</w:t>
      </w:r>
      <w:r w:rsidRPr="00011948">
        <w:rPr>
          <w:rFonts w:asciiTheme="minorHAnsi" w:hAnsiTheme="minorHAnsi" w:cstheme="minorHAnsi"/>
          <w:highlight w:val="green"/>
          <w:u w:val="single"/>
        </w:rPr>
        <w:t xml:space="preserve"> by</w:t>
      </w:r>
      <w:r w:rsidRPr="00202526">
        <w:rPr>
          <w:rFonts w:asciiTheme="minorHAnsi" w:hAnsiTheme="minorHAnsi" w:cstheme="minorHAnsi"/>
          <w:u w:val="single"/>
        </w:rPr>
        <w:t xml:space="preserve"> any human senses or rational thinking capability or is unproven by</w:t>
      </w:r>
      <w:r w:rsidRPr="00202526">
        <w:rPr>
          <w:rFonts w:asciiTheme="minorHAnsi" w:hAnsiTheme="minorHAnsi" w:cstheme="minorHAnsi"/>
          <w:sz w:val="16"/>
        </w:rPr>
        <w:t xml:space="preserve"> valid </w:t>
      </w:r>
      <w:r w:rsidRPr="00202526">
        <w:rPr>
          <w:rFonts w:asciiTheme="minorHAnsi" w:hAnsiTheme="minorHAnsi" w:cstheme="minorHAnsi"/>
          <w:u w:val="single"/>
        </w:rPr>
        <w:t xml:space="preserve">statistical </w:t>
      </w:r>
      <w:r w:rsidRPr="00011948">
        <w:rPr>
          <w:rFonts w:asciiTheme="minorHAnsi" w:hAnsiTheme="minorHAnsi" w:cstheme="minorHAnsi"/>
          <w:highlight w:val="green"/>
          <w:u w:val="single"/>
        </w:rPr>
        <w:t>studies</w:t>
      </w:r>
      <w:r w:rsidRPr="00202526">
        <w:rPr>
          <w:rFonts w:asciiTheme="minorHAnsi" w:hAnsiTheme="minorHAnsi" w:cstheme="minorHAnsi"/>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202526">
        <w:rPr>
          <w:rFonts w:asciiTheme="minorHAnsi" w:hAnsiTheme="minorHAnsi" w:cstheme="minorHAnsi"/>
          <w:u w:val="single"/>
        </w:rPr>
        <w:t>the competitive</w:t>
      </w:r>
      <w:r w:rsidRPr="00202526">
        <w:rPr>
          <w:rFonts w:asciiTheme="minorHAnsi" w:hAnsiTheme="minorHAnsi" w:cstheme="minorHAnsi"/>
          <w:sz w:val="16"/>
        </w:rPr>
        <w:t xml:space="preserve"> interscholastic </w:t>
      </w:r>
      <w:r w:rsidRPr="00202526">
        <w:rPr>
          <w:rFonts w:asciiTheme="minorHAnsi" w:hAnsiTheme="minorHAnsi" w:cstheme="minorHAnsi"/>
          <w:u w:val="single"/>
        </w:rPr>
        <w:t xml:space="preserve">debate community should be </w:t>
      </w:r>
      <w:r w:rsidRPr="00202526">
        <w:rPr>
          <w:rFonts w:asciiTheme="minorHAnsi" w:hAnsiTheme="minorHAnsi" w:cstheme="minorHAnsi"/>
          <w:b/>
          <w:u w:val="single"/>
        </w:rPr>
        <w:t>incredibly critical</w:t>
      </w:r>
      <w:r w:rsidRPr="00202526">
        <w:rPr>
          <w:rFonts w:asciiTheme="minorHAnsi" w:hAnsiTheme="minorHAnsi" w:cstheme="minorHAnsi"/>
          <w:u w:val="single"/>
        </w:rPr>
        <w:t xml:space="preserve"> of </w:t>
      </w:r>
      <w:r w:rsidRPr="00202526">
        <w:rPr>
          <w:rStyle w:val="StyleUnderline"/>
          <w:rFonts w:asciiTheme="minorHAnsi" w:hAnsiTheme="minorHAnsi" w:cstheme="minorHAnsi"/>
        </w:rPr>
        <w:t>those fictions</w:t>
      </w:r>
      <w:r w:rsidRPr="00202526">
        <w:rPr>
          <w:rFonts w:asciiTheme="minorHAnsi" w:hAnsiTheme="minorHAnsi" w:cstheme="minorHAnsi"/>
          <w:sz w:val="16"/>
          <w:szCs w:val="16"/>
        </w:rPr>
        <w:t xml:space="preserve"> and adopt them only if they promote the activity and its purposes.</w:t>
      </w:r>
    </w:p>
    <w:p w14:paraId="4BD043D9" w14:textId="7FBFC0F4" w:rsidR="00F02BF1" w:rsidRPr="00202526" w:rsidRDefault="00F02BF1" w:rsidP="00F02BF1">
      <w:pPr>
        <w:pStyle w:val="Heading2"/>
        <w:rPr>
          <w:rFonts w:asciiTheme="minorHAnsi" w:hAnsiTheme="minorHAnsi" w:cstheme="minorHAnsi"/>
        </w:rPr>
      </w:pPr>
      <w:r w:rsidRPr="00202526">
        <w:rPr>
          <w:rFonts w:asciiTheme="minorHAnsi" w:hAnsiTheme="minorHAnsi" w:cstheme="minorHAnsi"/>
        </w:rPr>
        <w:t>Impact</w:t>
      </w:r>
    </w:p>
    <w:p w14:paraId="7A5A5017" w14:textId="6A778E3D" w:rsidR="00BF1FC9" w:rsidRPr="00202526" w:rsidRDefault="00BF1FC9" w:rsidP="00BF1FC9">
      <w:pPr>
        <w:pStyle w:val="Heading3"/>
        <w:rPr>
          <w:rFonts w:asciiTheme="minorHAnsi" w:hAnsiTheme="minorHAnsi" w:cstheme="minorHAnsi"/>
        </w:rPr>
      </w:pPr>
      <w:r w:rsidRPr="00202526">
        <w:rPr>
          <w:rFonts w:asciiTheme="minorHAnsi" w:hAnsiTheme="minorHAnsi" w:cstheme="minorHAnsi"/>
        </w:rPr>
        <w:t>Space Col</w:t>
      </w:r>
    </w:p>
    <w:p w14:paraId="05F398D6" w14:textId="77777777" w:rsidR="00BF1FC9" w:rsidRPr="00202526" w:rsidRDefault="00BF1FC9" w:rsidP="00BF1FC9">
      <w:pPr>
        <w:pStyle w:val="Heading4"/>
        <w:rPr>
          <w:rFonts w:asciiTheme="minorHAnsi" w:hAnsiTheme="minorHAnsi" w:cstheme="minorHAnsi"/>
        </w:rPr>
      </w:pPr>
      <w:r w:rsidRPr="00202526">
        <w:rPr>
          <w:rFonts w:asciiTheme="minorHAnsi" w:hAnsiTheme="minorHAnsi" w:cstheme="minorHAnsi"/>
        </w:rPr>
        <w:t xml:space="preserve">Causes </w:t>
      </w:r>
      <w:r w:rsidRPr="00202526">
        <w:rPr>
          <w:rFonts w:asciiTheme="minorHAnsi" w:hAnsiTheme="minorHAnsi" w:cstheme="minorHAnsi"/>
          <w:u w:val="single"/>
        </w:rPr>
        <w:t>space colonization</w:t>
      </w:r>
      <w:r w:rsidRPr="00202526">
        <w:rPr>
          <w:rFonts w:asciiTheme="minorHAnsi" w:hAnsiTheme="minorHAnsi" w:cstheme="minorHAnsi"/>
        </w:rPr>
        <w:t>.</w:t>
      </w:r>
    </w:p>
    <w:p w14:paraId="6D3AFE7D" w14:textId="77777777" w:rsidR="00BF1FC9" w:rsidRPr="00202526" w:rsidRDefault="00BF1FC9" w:rsidP="00BF1FC9">
      <w:pPr>
        <w:rPr>
          <w:rFonts w:asciiTheme="minorHAnsi" w:hAnsiTheme="minorHAnsi" w:cstheme="minorHAnsi"/>
        </w:rPr>
      </w:pPr>
      <w:r w:rsidRPr="00202526">
        <w:rPr>
          <w:rStyle w:val="Style13ptBold"/>
          <w:rFonts w:asciiTheme="minorHAnsi" w:hAnsiTheme="minorHAnsi" w:cstheme="minorHAnsi"/>
        </w:rPr>
        <w:t>Thiessen ‘20</w:t>
      </w:r>
      <w:r w:rsidRPr="00202526">
        <w:rPr>
          <w:rFonts w:asciiTheme="minorHAnsi" w:hAnsiTheme="minorHAnsi" w:cstheme="min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6-27-2021, LASA-SC)</w:t>
      </w:r>
    </w:p>
    <w:p w14:paraId="7D8CBE0E" w14:textId="2596BC34" w:rsidR="00BF1FC9" w:rsidRPr="00202526" w:rsidRDefault="00BF1FC9" w:rsidP="00BF1FC9">
      <w:pPr>
        <w:rPr>
          <w:rStyle w:val="Emphasis"/>
          <w:rFonts w:asciiTheme="minorHAnsi" w:hAnsiTheme="minorHAnsi" w:cstheme="minorHAnsi"/>
          <w:iCs w:val="0"/>
        </w:rPr>
      </w:pPr>
      <w:r w:rsidRPr="00202526">
        <w:rPr>
          <w:rStyle w:val="StyleUnderline"/>
          <w:rFonts w:asciiTheme="minorHAnsi" w:hAnsiTheme="minorHAnsi" w:cstheme="minorHAnsi"/>
        </w:rPr>
        <w:t>It was one small step for man, one giant leap for capitalism.</w:t>
      </w:r>
      <w:r w:rsidRPr="00202526">
        <w:rPr>
          <w:rFonts w:asciiTheme="minorHAnsi" w:hAnsiTheme="minorHAnsi" w:cstheme="minorHAnsi"/>
          <w:sz w:val="16"/>
        </w:rPr>
        <w:t xml:space="preserve"> Only three countries have ever launched human beings into orbit. This past weekend, </w:t>
      </w:r>
      <w:r w:rsidRPr="00202526">
        <w:rPr>
          <w:rStyle w:val="Emphasis"/>
          <w:rFonts w:asciiTheme="minorHAnsi" w:hAnsiTheme="minorHAnsi" w:cstheme="minorHAnsi"/>
        </w:rPr>
        <w:t>SpaceX became the first private company ever to do so</w:t>
      </w:r>
      <w:r w:rsidRPr="00202526">
        <w:rPr>
          <w:rFonts w:asciiTheme="minorHAnsi" w:hAnsiTheme="minorHAnsi" w:cstheme="minorHAnsi"/>
          <w:sz w:val="16"/>
        </w:rPr>
        <w:t xml:space="preserve">, when it sent its Crew Dragon capsule into space aboard its Falcon 9 rocket and docked with the International Space Station. </w:t>
      </w:r>
      <w:r w:rsidRPr="00202526">
        <w:rPr>
          <w:rStyle w:val="StyleUnderline"/>
          <w:rFonts w:asciiTheme="minorHAnsi" w:hAnsiTheme="minorHAnsi" w:cstheme="minorHAnsi"/>
        </w:rPr>
        <w:t>This was accomplished by a company Elon Musk started in 2002 in a California strip mall warehouse with just a dozen employees and a mariachi band</w:t>
      </w:r>
      <w:r w:rsidRPr="00202526">
        <w:rPr>
          <w:rFonts w:asciiTheme="minorHAnsi" w:hAnsiTheme="minorHAnsi" w:cstheme="minorHAnsi"/>
          <w:sz w:val="16"/>
        </w:rPr>
        <w:t xml:space="preserve">. </w:t>
      </w:r>
      <w:r w:rsidRPr="00202526">
        <w:rPr>
          <w:rStyle w:val="StyleUnderline"/>
          <w:rFonts w:asciiTheme="minorHAnsi" w:hAnsiTheme="minorHAnsi" w:cstheme="minorHAnsi"/>
        </w:rPr>
        <w:t xml:space="preserve">At a time when our nation is debating the merits of socialism, </w:t>
      </w:r>
      <w:r w:rsidRPr="00011948">
        <w:rPr>
          <w:rStyle w:val="Emphasis"/>
          <w:rFonts w:asciiTheme="minorHAnsi" w:hAnsiTheme="minorHAnsi" w:cstheme="minorHAnsi"/>
          <w:highlight w:val="green"/>
        </w:rPr>
        <w:t>SpaceX</w:t>
      </w:r>
      <w:r w:rsidRPr="00202526">
        <w:rPr>
          <w:rStyle w:val="Emphasis"/>
          <w:rFonts w:asciiTheme="minorHAnsi" w:hAnsiTheme="minorHAnsi" w:cstheme="minorHAnsi"/>
        </w:rPr>
        <w:t xml:space="preserve"> has </w:t>
      </w:r>
      <w:r w:rsidRPr="00011948">
        <w:rPr>
          <w:rStyle w:val="Emphasis"/>
          <w:rFonts w:asciiTheme="minorHAnsi" w:hAnsiTheme="minorHAnsi" w:cstheme="minorHAnsi"/>
          <w:highlight w:val="green"/>
        </w:rPr>
        <w:t>given</w:t>
      </w:r>
      <w:r w:rsidRPr="00202526">
        <w:rPr>
          <w:rStyle w:val="Emphasis"/>
          <w:rFonts w:asciiTheme="minorHAnsi" w:hAnsiTheme="minorHAnsi" w:cstheme="minorHAnsi"/>
        </w:rPr>
        <w:t xml:space="preserve"> us an incredible </w:t>
      </w:r>
      <w:r w:rsidRPr="00011948">
        <w:rPr>
          <w:rStyle w:val="Emphasis"/>
          <w:rFonts w:asciiTheme="minorHAnsi" w:hAnsiTheme="minorHAnsi" w:cstheme="minorHAnsi"/>
          <w:highlight w:val="green"/>
        </w:rPr>
        <w:t>testament to the power of American free enterprise</w:t>
      </w:r>
      <w:r w:rsidRPr="00202526">
        <w:rPr>
          <w:rStyle w:val="Emphasis"/>
          <w:rFonts w:asciiTheme="minorHAnsi" w:hAnsiTheme="minorHAnsi" w:cstheme="minorHAnsi"/>
        </w:rPr>
        <w:t>.</w:t>
      </w:r>
      <w:r w:rsidRPr="00202526">
        <w:rPr>
          <w:rFonts w:asciiTheme="minorHAnsi" w:hAnsiTheme="minorHAnsi" w:cstheme="minorHAnsi"/>
          <w:sz w:val="16"/>
        </w:rPr>
        <w:t xml:space="preserve"> While the left is advocating unprecedented government intervention in almost every sector of the U.S. economy, from health care to energy, today </w:t>
      </w:r>
      <w:r w:rsidRPr="00202526">
        <w:rPr>
          <w:rStyle w:val="StyleUnderline"/>
          <w:rFonts w:asciiTheme="minorHAnsi" w:hAnsiTheme="minorHAnsi" w:cstheme="minorHAnsi"/>
        </w:rPr>
        <w:t>Americans are celebrating the successful privatization of space travel.</w:t>
      </w:r>
      <w:r w:rsidRPr="00202526">
        <w:rPr>
          <w:rFonts w:asciiTheme="minorHAnsi" w:hAnsiTheme="minorHAnsi" w:cstheme="minorHAnsi"/>
          <w:sz w:val="16"/>
        </w:rPr>
        <w:t xml:space="preserve"> If you want to see the difference between what government and private enterprise can do, consider: </w:t>
      </w:r>
      <w:r w:rsidRPr="00202526">
        <w:rPr>
          <w:rStyle w:val="Emphasis"/>
          <w:rFonts w:asciiTheme="minorHAnsi" w:hAnsiTheme="minorHAnsi" w:cstheme="minorHAnsi"/>
        </w:rPr>
        <w:t xml:space="preserve">It </w:t>
      </w:r>
      <w:r w:rsidRPr="00011948">
        <w:rPr>
          <w:rStyle w:val="Emphasis"/>
          <w:rFonts w:asciiTheme="minorHAnsi" w:hAnsiTheme="minorHAnsi" w:cstheme="minorHAnsi"/>
          <w:highlight w:val="green"/>
        </w:rPr>
        <w:t>took a private company to give us the first</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space vehicle</w:t>
      </w:r>
      <w:r w:rsidRPr="00202526">
        <w:rPr>
          <w:rStyle w:val="Emphasis"/>
          <w:rFonts w:asciiTheme="minorHAnsi" w:hAnsiTheme="minorHAnsi" w:cstheme="minorHAnsi"/>
        </w:rPr>
        <w:t xml:space="preserv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202526">
        <w:rPr>
          <w:rFonts w:asciiTheme="minorHAnsi" w:hAnsiTheme="minorHAnsi" w:cstheme="min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202526">
        <w:rPr>
          <w:rStyle w:val="StyleUnderline"/>
          <w:rFonts w:asciiTheme="minorHAnsi" w:hAnsiTheme="minorHAnsi" w:cstheme="minorHAnsi"/>
        </w:rPr>
        <w:t xml:space="preserve">The </w:t>
      </w:r>
      <w:r w:rsidRPr="00011948">
        <w:rPr>
          <w:rStyle w:val="StyleUnderline"/>
          <w:rFonts w:asciiTheme="minorHAnsi" w:hAnsiTheme="minorHAnsi" w:cstheme="minorHAnsi"/>
          <w:highlight w:val="green"/>
        </w:rPr>
        <w:t>cost to</w:t>
      </w:r>
      <w:r w:rsidRPr="00202526">
        <w:rPr>
          <w:rStyle w:val="StyleUnderline"/>
          <w:rFonts w:asciiTheme="minorHAnsi" w:hAnsiTheme="minorHAnsi" w:cstheme="minorHAnsi"/>
        </w:rPr>
        <w:t xml:space="preserve"> </w:t>
      </w:r>
      <w:r w:rsidRPr="00011948">
        <w:rPr>
          <w:rStyle w:val="StyleUnderline"/>
          <w:rFonts w:asciiTheme="minorHAnsi" w:hAnsiTheme="minorHAnsi" w:cstheme="minorHAnsi"/>
          <w:highlight w:val="green"/>
        </w:rPr>
        <w:t>NASA for launching a man into space</w:t>
      </w:r>
      <w:r w:rsidRPr="00202526">
        <w:rPr>
          <w:rStyle w:val="StyleUnderline"/>
          <w:rFonts w:asciiTheme="minorHAnsi" w:hAnsiTheme="minorHAnsi" w:cstheme="minorHAnsi"/>
        </w:rPr>
        <w:t xml:space="preserve"> on the space shuttle orbiter </w:t>
      </w:r>
      <w:r w:rsidRPr="00011948">
        <w:rPr>
          <w:rStyle w:val="StyleUnderline"/>
          <w:rFonts w:asciiTheme="minorHAnsi" w:hAnsiTheme="minorHAnsi" w:cstheme="minorHAnsi"/>
          <w:highlight w:val="green"/>
        </w:rPr>
        <w:t>was $170 million</w:t>
      </w:r>
      <w:r w:rsidRPr="00202526">
        <w:rPr>
          <w:rStyle w:val="StyleUnderline"/>
          <w:rFonts w:asciiTheme="minorHAnsi" w:hAnsiTheme="minorHAnsi" w:cstheme="minorHAnsi"/>
        </w:rPr>
        <w:t xml:space="preserve"> per seat, </w:t>
      </w:r>
      <w:r w:rsidRPr="00011948">
        <w:rPr>
          <w:rStyle w:val="StyleUnderline"/>
          <w:rFonts w:asciiTheme="minorHAnsi" w:hAnsiTheme="minorHAnsi" w:cstheme="minorHAnsi"/>
          <w:highlight w:val="green"/>
        </w:rPr>
        <w:t>compared with just $60 million</w:t>
      </w:r>
      <w:r w:rsidRPr="00202526">
        <w:rPr>
          <w:rStyle w:val="StyleUnderline"/>
          <w:rFonts w:asciiTheme="minorHAnsi" w:hAnsiTheme="minorHAnsi" w:cstheme="minorHAnsi"/>
        </w:rPr>
        <w:t xml:space="preserve"> to $67 million </w:t>
      </w:r>
      <w:r w:rsidRPr="00011948">
        <w:rPr>
          <w:rStyle w:val="StyleUnderline"/>
          <w:rFonts w:asciiTheme="minorHAnsi" w:hAnsiTheme="minorHAnsi" w:cstheme="minorHAnsi"/>
          <w:highlight w:val="green"/>
        </w:rPr>
        <w:t>on the</w:t>
      </w:r>
      <w:r w:rsidRPr="00202526">
        <w:rPr>
          <w:rStyle w:val="StyleUnderline"/>
          <w:rFonts w:asciiTheme="minorHAnsi" w:hAnsiTheme="minorHAnsi" w:cstheme="minorHAnsi"/>
        </w:rPr>
        <w:t xml:space="preserve"> </w:t>
      </w:r>
      <w:r w:rsidRPr="00011948">
        <w:rPr>
          <w:rStyle w:val="StyleUnderline"/>
          <w:rFonts w:asciiTheme="minorHAnsi" w:hAnsiTheme="minorHAnsi" w:cstheme="minorHAnsi"/>
          <w:highlight w:val="green"/>
        </w:rPr>
        <w:t>Dragon</w:t>
      </w:r>
      <w:r w:rsidRPr="00202526">
        <w:rPr>
          <w:rStyle w:val="StyleUnderline"/>
          <w:rFonts w:asciiTheme="minorHAnsi" w:hAnsiTheme="minorHAnsi" w:cstheme="minorHAnsi"/>
        </w:rPr>
        <w:t xml:space="preserve"> capsule.</w:t>
      </w:r>
      <w:r w:rsidRPr="00202526">
        <w:rPr>
          <w:rFonts w:asciiTheme="minorHAnsi" w:hAnsiTheme="minorHAnsi" w:cstheme="min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011948">
        <w:rPr>
          <w:rStyle w:val="StyleUnderline"/>
          <w:rFonts w:asciiTheme="minorHAnsi" w:hAnsiTheme="minorHAnsi" w:cstheme="minorHAnsi"/>
          <w:highlight w:val="green"/>
        </w:rPr>
        <w:t>SpaceX did it in six years</w:t>
      </w:r>
      <w:r w:rsidRPr="00202526">
        <w:rPr>
          <w:rStyle w:val="StyleUnderline"/>
          <w:rFonts w:asciiTheme="minorHAnsi" w:hAnsiTheme="minorHAnsi" w:cstheme="minorHAnsi"/>
        </w:rPr>
        <w:t xml:space="preserve"> — </w:t>
      </w:r>
      <w:r w:rsidRPr="00011948">
        <w:rPr>
          <w:rStyle w:val="StyleUnderline"/>
          <w:rFonts w:asciiTheme="minorHAnsi" w:hAnsiTheme="minorHAnsi" w:cstheme="minorHAnsi"/>
          <w:highlight w:val="green"/>
        </w:rPr>
        <w:t>far faster</w:t>
      </w:r>
      <w:r w:rsidRPr="00202526">
        <w:rPr>
          <w:rStyle w:val="StyleUnderline"/>
          <w:rFonts w:asciiTheme="minorHAnsi" w:hAnsiTheme="minorHAnsi" w:cstheme="minorHAnsi"/>
        </w:rPr>
        <w:t xml:space="preserve"> than the time it took to develop the space shuttle</w:t>
      </w:r>
      <w:r w:rsidRPr="00202526">
        <w:rPr>
          <w:rFonts w:asciiTheme="minorHAnsi" w:hAnsiTheme="minorHAnsi" w:cstheme="minorHAnsi"/>
          <w:sz w:val="16"/>
        </w:rPr>
        <w:t xml:space="preserve">. </w:t>
      </w:r>
      <w:r w:rsidRPr="00202526">
        <w:rPr>
          <w:rStyle w:val="StyleUnderline"/>
          <w:rFonts w:asciiTheme="minorHAnsi" w:hAnsiTheme="minorHAnsi" w:cstheme="minorHAnsi"/>
        </w:rPr>
        <w:t xml:space="preserve">The private sector does it better, cheaper, faster and more efficiently than government. Why? </w:t>
      </w:r>
      <w:r w:rsidRPr="00202526">
        <w:rPr>
          <w:rStyle w:val="Emphasis"/>
          <w:rFonts w:asciiTheme="minorHAnsi" w:hAnsiTheme="minorHAnsi" w:cstheme="minorHAnsi"/>
        </w:rPr>
        <w:t xml:space="preserve">Competition. </w:t>
      </w:r>
      <w:r w:rsidRPr="00202526">
        <w:rPr>
          <w:rFonts w:asciiTheme="minorHAnsi" w:hAnsiTheme="minorHAnsi" w:cstheme="minorHAnsi"/>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202526">
        <w:rPr>
          <w:rStyle w:val="StyleUnderline"/>
          <w:rFonts w:asciiTheme="minorHAnsi" w:hAnsiTheme="minorHAnsi" w:cstheme="minorHAnsi"/>
        </w:rPr>
        <w:t xml:space="preserve">In the race to put the first privately launched man into orbit, upstart SpaceX had to beat aerospace behemoth Boeing and its </w:t>
      </w:r>
      <w:proofErr w:type="spellStart"/>
      <w:r w:rsidRPr="00202526">
        <w:rPr>
          <w:rStyle w:val="StyleUnderline"/>
          <w:rFonts w:asciiTheme="minorHAnsi" w:hAnsiTheme="minorHAnsi" w:cstheme="minorHAnsi"/>
        </w:rPr>
        <w:t>Starliner</w:t>
      </w:r>
      <w:proofErr w:type="spellEnd"/>
      <w:r w:rsidRPr="00202526">
        <w:rPr>
          <w:rStyle w:val="StyleUnderline"/>
          <w:rFonts w:asciiTheme="minorHAnsi" w:hAnsiTheme="minorHAnsi" w:cstheme="minorHAnsi"/>
        </w:rPr>
        <w:t xml:space="preserve"> capsule to the punch</w:t>
      </w:r>
      <w:r w:rsidRPr="00202526">
        <w:rPr>
          <w:rFonts w:asciiTheme="minorHAnsi" w:hAnsiTheme="minorHAnsi" w:cstheme="minorHAnsi"/>
          <w:sz w:val="16"/>
        </w:rPr>
        <w:t xml:space="preserve">. It did so — for more than $1 billion less than its competitor. </w:t>
      </w:r>
      <w:r w:rsidRPr="00202526">
        <w:rPr>
          <w:rStyle w:val="Emphasis"/>
          <w:rFonts w:asciiTheme="minorHAnsi" w:hAnsiTheme="minorHAnsi" w:cstheme="minorHAnsi"/>
        </w:rPr>
        <w:t xml:space="preserve">That </w:t>
      </w:r>
      <w:r w:rsidRPr="00011948">
        <w:rPr>
          <w:rStyle w:val="Emphasis"/>
          <w:rFonts w:asciiTheme="minorHAnsi" w:hAnsiTheme="minorHAnsi" w:cstheme="minorHAnsi"/>
          <w:highlight w:val="green"/>
        </w:rPr>
        <w:t>spirit of competition</w:t>
      </w:r>
      <w:r w:rsidRPr="00202526">
        <w:rPr>
          <w:rStyle w:val="Emphasis"/>
          <w:rFonts w:asciiTheme="minorHAnsi" w:hAnsiTheme="minorHAnsi" w:cstheme="minorHAnsi"/>
        </w:rPr>
        <w:t xml:space="preserve"> and innovation will </w:t>
      </w:r>
      <w:r w:rsidRPr="00011948">
        <w:rPr>
          <w:rStyle w:val="Emphasis"/>
          <w:rFonts w:asciiTheme="minorHAnsi" w:hAnsiTheme="minorHAnsi" w:cstheme="minorHAnsi"/>
          <w:highlight w:val="green"/>
        </w:rPr>
        <w:t>revolutionize</w:t>
      </w:r>
      <w:r w:rsidRPr="00202526">
        <w:rPr>
          <w:rStyle w:val="Emphasis"/>
          <w:rFonts w:asciiTheme="minorHAnsi" w:hAnsiTheme="minorHAnsi" w:cstheme="minorHAnsi"/>
        </w:rPr>
        <w:t xml:space="preserve"> space </w:t>
      </w:r>
      <w:r w:rsidRPr="00011948">
        <w:rPr>
          <w:rStyle w:val="Emphasis"/>
          <w:rFonts w:asciiTheme="minorHAnsi" w:hAnsiTheme="minorHAnsi" w:cstheme="minorHAnsi"/>
          <w:highlight w:val="green"/>
        </w:rPr>
        <w:t>travel</w:t>
      </w:r>
      <w:r w:rsidRPr="00202526">
        <w:rPr>
          <w:rStyle w:val="Emphasis"/>
          <w:rFonts w:asciiTheme="minorHAnsi" w:hAnsiTheme="minorHAnsi" w:cstheme="minorHAnsi"/>
        </w:rPr>
        <w:t xml:space="preserve"> in the years ahead</w:t>
      </w:r>
      <w:r w:rsidRPr="00202526">
        <w:rPr>
          <w:rFonts w:asciiTheme="minorHAnsi" w:hAnsiTheme="minorHAnsi" w:cstheme="minorHAnsi"/>
          <w:sz w:val="16"/>
        </w:rPr>
        <w:t xml:space="preserve">. Indeed, Musk has his sights set far beyond Earth orbit. </w:t>
      </w:r>
      <w:r w:rsidRPr="00202526">
        <w:rPr>
          <w:rStyle w:val="StyleUnderline"/>
          <w:rFonts w:asciiTheme="minorHAnsi" w:hAnsiTheme="minorHAnsi" w:cstheme="minorHAnsi"/>
        </w:rPr>
        <w:t xml:space="preserve">Already, </w:t>
      </w:r>
      <w:r w:rsidRPr="00011948">
        <w:rPr>
          <w:rStyle w:val="StyleUnderline"/>
          <w:rFonts w:asciiTheme="minorHAnsi" w:hAnsiTheme="minorHAnsi" w:cstheme="minorHAnsi"/>
          <w:highlight w:val="green"/>
        </w:rPr>
        <w:t>SpaceX</w:t>
      </w:r>
      <w:r w:rsidRPr="00202526">
        <w:rPr>
          <w:rStyle w:val="StyleUnderline"/>
          <w:rFonts w:asciiTheme="minorHAnsi" w:hAnsiTheme="minorHAnsi" w:cstheme="minorHAnsi"/>
        </w:rPr>
        <w:t xml:space="preserve"> is </w:t>
      </w:r>
      <w:r w:rsidRPr="00011948">
        <w:rPr>
          <w:rStyle w:val="StyleUnderline"/>
          <w:rFonts w:asciiTheme="minorHAnsi" w:hAnsiTheme="minorHAnsi" w:cstheme="minorHAnsi"/>
          <w:highlight w:val="green"/>
        </w:rPr>
        <w:t>working on a</w:t>
      </w:r>
      <w:r w:rsidRPr="00202526">
        <w:rPr>
          <w:rStyle w:val="StyleUnderline"/>
          <w:rFonts w:asciiTheme="minorHAnsi" w:hAnsiTheme="minorHAnsi" w:cstheme="minorHAnsi"/>
        </w:rPr>
        <w:t xml:space="preserve"> much larger version of the Falcon 9 reusable rocket called Super Heavy that will carry a deep-space capsule named </w:t>
      </w:r>
      <w:r w:rsidRPr="00011948">
        <w:rPr>
          <w:rStyle w:val="StyleUnderline"/>
          <w:rFonts w:asciiTheme="minorHAnsi" w:hAnsiTheme="minorHAnsi" w:cstheme="minorHAnsi"/>
          <w:highlight w:val="green"/>
        </w:rPr>
        <w:t xml:space="preserve">Starship </w:t>
      </w:r>
      <w:r w:rsidRPr="00202526">
        <w:rPr>
          <w:rStyle w:val="StyleUnderline"/>
          <w:rFonts w:asciiTheme="minorHAnsi" w:hAnsiTheme="minorHAnsi" w:cstheme="minorHAnsi"/>
        </w:rPr>
        <w:t xml:space="preserve">capable of carrying up </w:t>
      </w:r>
      <w:r w:rsidRPr="00011948">
        <w:rPr>
          <w:rStyle w:val="StyleUnderline"/>
          <w:rFonts w:asciiTheme="minorHAnsi" w:hAnsiTheme="minorHAnsi" w:cstheme="minorHAnsi"/>
          <w:highlight w:val="green"/>
        </w:rPr>
        <w:t>to</w:t>
      </w:r>
      <w:r w:rsidRPr="00202526">
        <w:rPr>
          <w:rStyle w:val="StyleUnderline"/>
          <w:rFonts w:asciiTheme="minorHAnsi" w:hAnsiTheme="minorHAnsi" w:cstheme="minorHAnsi"/>
        </w:rPr>
        <w:t xml:space="preserve"> 100 people to the moon and eventually to Mars.</w:t>
      </w:r>
      <w:r w:rsidRPr="00202526">
        <w:rPr>
          <w:rFonts w:asciiTheme="minorHAnsi" w:hAnsiTheme="minorHAnsi" w:cstheme="minorHAnsi"/>
          <w:sz w:val="16"/>
        </w:rPr>
        <w:t xml:space="preserve"> Musk’s goal — the reason he founded SpaceX — is to </w:t>
      </w:r>
      <w:r w:rsidRPr="00011948">
        <w:rPr>
          <w:rStyle w:val="Emphasis"/>
          <w:rFonts w:asciiTheme="minorHAnsi" w:hAnsiTheme="minorHAnsi" w:cstheme="minorHAnsi"/>
          <w:highlight w:val="green"/>
        </w:rPr>
        <w:t xml:space="preserve">colonize Mars </w:t>
      </w:r>
      <w:r w:rsidRPr="00202526">
        <w:rPr>
          <w:rStyle w:val="Emphasis"/>
          <w:rFonts w:asciiTheme="minorHAnsi" w:hAnsiTheme="minorHAnsi" w:cstheme="minorHAnsi"/>
        </w:rPr>
        <w:t>and make humanity a multiplanetary species</w:t>
      </w:r>
      <w:r w:rsidRPr="00202526">
        <w:rPr>
          <w:rStyle w:val="StyleUnderline"/>
          <w:rFonts w:asciiTheme="minorHAnsi" w:hAnsiTheme="minorHAnsi" w:cstheme="minorHAnsi"/>
        </w:rPr>
        <w:t>. He has set a goal of founding a million-person city on Mars by 2050 complete with iron foundries and pizza joints</w:t>
      </w:r>
      <w:r w:rsidRPr="00202526">
        <w:rPr>
          <w:rFonts w:asciiTheme="minorHAnsi" w:hAnsiTheme="minorHAnsi" w:cstheme="minorHAnsi"/>
          <w:sz w:val="16"/>
        </w:rPr>
        <w:t xml:space="preserve">. Can it be done? Who knows. But this much is certain: </w:t>
      </w:r>
      <w:r w:rsidRPr="00202526">
        <w:rPr>
          <w:rStyle w:val="Emphasis"/>
          <w:rFonts w:asciiTheme="minorHAnsi" w:hAnsiTheme="minorHAnsi" w:cstheme="minorHAnsi"/>
        </w:rPr>
        <w:t>Private-sector innovation is opening the door to a new era of space exploration.</w:t>
      </w:r>
      <w:r w:rsidRPr="00202526">
        <w:rPr>
          <w:rFonts w:asciiTheme="minorHAnsi" w:hAnsiTheme="minorHAnsi" w:cstheme="minorHAnsi"/>
          <w:sz w:val="16"/>
        </w:rPr>
        <w:t xml:space="preserve"> </w:t>
      </w:r>
      <w:r w:rsidRPr="00202526">
        <w:rPr>
          <w:rStyle w:val="StyleUnderline"/>
          <w:rFonts w:asciiTheme="minorHAnsi" w:hAnsiTheme="minorHAnsi" w:cstheme="minorHAnsi"/>
        </w:rPr>
        <w:t>Wouldn’t it be ironic if, just as capitalism is allowing us to explore the farthest reaches of our solar system, Americans decided to embrace socialism back here on Earth?</w:t>
      </w:r>
    </w:p>
    <w:p w14:paraId="1B642104" w14:textId="77777777" w:rsidR="00BF1FC9" w:rsidRPr="00202526" w:rsidRDefault="00BF1FC9" w:rsidP="00BF1FC9">
      <w:pPr>
        <w:pStyle w:val="Heading4"/>
        <w:rPr>
          <w:rFonts w:asciiTheme="minorHAnsi" w:hAnsiTheme="minorHAnsi" w:cstheme="minorHAnsi"/>
        </w:rPr>
      </w:pPr>
      <w:r w:rsidRPr="00202526">
        <w:rPr>
          <w:rFonts w:asciiTheme="minorHAnsi" w:hAnsiTheme="minorHAnsi" w:cstheme="minorHAnsi"/>
        </w:rPr>
        <w:t>That solves every impact</w:t>
      </w:r>
    </w:p>
    <w:p w14:paraId="6B5348BA" w14:textId="77777777" w:rsidR="00BF1FC9" w:rsidRPr="00202526" w:rsidRDefault="00BF1FC9" w:rsidP="00BF1FC9">
      <w:pPr>
        <w:rPr>
          <w:rFonts w:asciiTheme="minorHAnsi" w:hAnsiTheme="minorHAnsi" w:cstheme="minorHAnsi"/>
        </w:rPr>
      </w:pPr>
      <w:r w:rsidRPr="00202526">
        <w:rPr>
          <w:rStyle w:val="Style13ptBold"/>
          <w:rFonts w:asciiTheme="minorHAnsi" w:hAnsiTheme="minorHAnsi" w:cstheme="minorHAnsi"/>
        </w:rPr>
        <w:t>Drake '16</w:t>
      </w:r>
      <w:r w:rsidRPr="00202526">
        <w:rPr>
          <w:rFonts w:asciiTheme="minorHAnsi" w:hAnsiTheme="minorHAnsi" w:cstheme="minorHAnsi"/>
        </w:rPr>
        <w:t xml:space="preserve"> – a 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 (</w:t>
      </w:r>
      <w:proofErr w:type="spellStart"/>
      <w:r w:rsidRPr="00202526">
        <w:rPr>
          <w:rFonts w:asciiTheme="minorHAnsi" w:hAnsiTheme="minorHAnsi" w:cstheme="minorHAnsi"/>
        </w:rPr>
        <w:t>Bynadia</w:t>
      </w:r>
      <w:proofErr w:type="spellEnd"/>
      <w:r w:rsidRPr="00202526">
        <w:rPr>
          <w:rFonts w:asciiTheme="minorHAnsi" w:hAnsiTheme="minorHAnsi" w:cstheme="minorHAnsi"/>
        </w:rPr>
        <w:t>, "Elon Musk: A Million Humans Could Live on Mars By the 2060s," Science, 9-27-2016, https://www.nationalgeographic.com/science/article/elon-musk-spacex-exploring-mars-planets-space-science, Accessed 6-22-2021, LASA-SC)</w:t>
      </w:r>
    </w:p>
    <w:p w14:paraId="0798A4B6" w14:textId="258025C3" w:rsidR="00BF1FC9" w:rsidRPr="00202526" w:rsidRDefault="00BF1FC9" w:rsidP="00BF1FC9">
      <w:pPr>
        <w:rPr>
          <w:rFonts w:asciiTheme="minorHAnsi" w:hAnsiTheme="minorHAnsi" w:cstheme="minorHAnsi"/>
          <w:sz w:val="16"/>
        </w:rPr>
      </w:pPr>
      <w:r w:rsidRPr="00202526">
        <w:rPr>
          <w:rFonts w:asciiTheme="minorHAnsi" w:hAnsiTheme="minorHAnsi" w:cstheme="minorHAnsi"/>
          <w:sz w:val="16"/>
        </w:rPr>
        <w:t xml:space="preserve">In perhaps the most eagerly anticipated aerospace announcement of the year, </w:t>
      </w:r>
      <w:r w:rsidRPr="00202526">
        <w:rPr>
          <w:rStyle w:val="StyleUnderline"/>
          <w:rFonts w:asciiTheme="minorHAnsi" w:hAnsiTheme="minorHAnsi" w:cstheme="minorHAnsi"/>
        </w:rPr>
        <w:t>SpaceX</w:t>
      </w:r>
      <w:r w:rsidRPr="00202526">
        <w:rPr>
          <w:rFonts w:asciiTheme="minorHAnsi" w:hAnsiTheme="minorHAnsi" w:cstheme="minorHAnsi"/>
        </w:rPr>
        <w:t xml:space="preserve"> </w:t>
      </w:r>
      <w:r w:rsidRPr="00202526">
        <w:rPr>
          <w:rFonts w:asciiTheme="minorHAnsi" w:hAnsiTheme="minorHAnsi" w:cstheme="minorHAnsi"/>
          <w:sz w:val="16"/>
          <w:szCs w:val="16"/>
        </w:rPr>
        <w:t xml:space="preserve">founder </w:t>
      </w:r>
      <w:r w:rsidRPr="00202526">
        <w:rPr>
          <w:rFonts w:asciiTheme="minorHAnsi" w:hAnsiTheme="minorHAnsi" w:cstheme="minorHAnsi"/>
          <w:sz w:val="16"/>
        </w:rPr>
        <w:t xml:space="preserve">Elon Musk has </w:t>
      </w:r>
      <w:r w:rsidRPr="00202526">
        <w:rPr>
          <w:rStyle w:val="StyleUnderline"/>
          <w:rFonts w:asciiTheme="minorHAnsi" w:hAnsiTheme="minorHAnsi" w:cstheme="minorHAnsi"/>
        </w:rPr>
        <w:t>revealed</w:t>
      </w:r>
      <w:r w:rsidRPr="00202526">
        <w:rPr>
          <w:rFonts w:asciiTheme="minorHAnsi" w:hAnsiTheme="minorHAnsi" w:cstheme="minorHAnsi"/>
          <w:sz w:val="16"/>
        </w:rPr>
        <w:t xml:space="preserve"> his </w:t>
      </w:r>
      <w:r w:rsidRPr="00202526">
        <w:rPr>
          <w:rStyle w:val="StyleUnderline"/>
          <w:rFonts w:asciiTheme="minorHAnsi" w:hAnsiTheme="minorHAnsi" w:cstheme="minorHAnsi"/>
        </w:rPr>
        <w:t>grand plan for</w:t>
      </w:r>
      <w:r w:rsidRPr="00202526">
        <w:rPr>
          <w:rFonts w:asciiTheme="minorHAnsi" w:hAnsiTheme="minorHAnsi" w:cstheme="minorHAnsi"/>
          <w:sz w:val="16"/>
        </w:rPr>
        <w:t xml:space="preserve"> </w:t>
      </w:r>
      <w:r w:rsidRPr="00202526">
        <w:rPr>
          <w:rStyle w:val="Emphasis"/>
          <w:rFonts w:asciiTheme="minorHAnsi" w:hAnsiTheme="minorHAnsi" w:cstheme="minorHAnsi"/>
        </w:rPr>
        <w:t>establishing a human settlement on Mars.</w:t>
      </w:r>
      <w:r w:rsidRPr="00202526">
        <w:rPr>
          <w:rFonts w:asciiTheme="minorHAnsi" w:hAnsiTheme="minorHAnsi" w:cstheme="minorHAnsi"/>
          <w:sz w:val="16"/>
        </w:rPr>
        <w:t xml:space="preserve"> In short, Musk thinks </w:t>
      </w:r>
      <w:r w:rsidRPr="00202526">
        <w:rPr>
          <w:rStyle w:val="StyleUnderline"/>
          <w:rFonts w:asciiTheme="minorHAnsi" w:hAnsiTheme="minorHAnsi" w:cstheme="minorHAnsi"/>
        </w:rPr>
        <w:t>it’s possible to begin shuttling thousands of people between Earth</w:t>
      </w:r>
      <w:r w:rsidRPr="00202526">
        <w:rPr>
          <w:rFonts w:asciiTheme="minorHAnsi" w:hAnsiTheme="minorHAnsi" w:cstheme="minorHAnsi"/>
          <w:sz w:val="16"/>
        </w:rPr>
        <w:t xml:space="preserve"> </w:t>
      </w:r>
      <w:r w:rsidRPr="00202526">
        <w:rPr>
          <w:rStyle w:val="StyleUnderline"/>
          <w:rFonts w:asciiTheme="minorHAnsi" w:hAnsiTheme="minorHAnsi" w:cstheme="minorHAnsi"/>
        </w:rPr>
        <w:t xml:space="preserve">and our smaller, redder neighbor sometime </w:t>
      </w:r>
      <w:r w:rsidRPr="00011948">
        <w:rPr>
          <w:rStyle w:val="StyleUnderline"/>
          <w:rFonts w:asciiTheme="minorHAnsi" w:hAnsiTheme="minorHAnsi" w:cstheme="minorHAnsi"/>
          <w:highlight w:val="green"/>
        </w:rPr>
        <w:t>within</w:t>
      </w:r>
      <w:r w:rsidRPr="00202526">
        <w:rPr>
          <w:rStyle w:val="StyleUnderline"/>
          <w:rFonts w:asciiTheme="minorHAnsi" w:hAnsiTheme="minorHAnsi" w:cstheme="minorHAnsi"/>
        </w:rPr>
        <w:t xml:space="preserve"> the next decade or so</w:t>
      </w:r>
      <w:r w:rsidRPr="00202526">
        <w:rPr>
          <w:rFonts w:asciiTheme="minorHAnsi" w:hAnsiTheme="minorHAnsi" w:cstheme="minorHAnsi"/>
          <w:sz w:val="16"/>
        </w:rPr>
        <w:t xml:space="preserve">. And not too long after that—perhaps </w:t>
      </w:r>
      <w:r w:rsidRPr="00011948">
        <w:rPr>
          <w:rStyle w:val="Emphasis"/>
          <w:rFonts w:asciiTheme="minorHAnsi" w:hAnsiTheme="minorHAnsi" w:cstheme="minorHAnsi"/>
          <w:highlight w:val="green"/>
        </w:rPr>
        <w:t>40</w:t>
      </w:r>
      <w:r w:rsidRPr="00202526">
        <w:rPr>
          <w:rFonts w:asciiTheme="minorHAnsi" w:hAnsiTheme="minorHAnsi" w:cstheme="minorHAnsi"/>
          <w:sz w:val="16"/>
        </w:rPr>
        <w:t xml:space="preserve"> or a hundred </w:t>
      </w:r>
      <w:r w:rsidRPr="00011948">
        <w:rPr>
          <w:rStyle w:val="Emphasis"/>
          <w:rFonts w:asciiTheme="minorHAnsi" w:hAnsiTheme="minorHAnsi" w:cstheme="minorHAnsi"/>
          <w:highlight w:val="green"/>
        </w:rPr>
        <w:t>years</w:t>
      </w:r>
      <w:r w:rsidRPr="00202526">
        <w:rPr>
          <w:rStyle w:val="Emphasis"/>
          <w:rFonts w:asciiTheme="minorHAnsi" w:hAnsiTheme="minorHAnsi" w:cstheme="minorHAnsi"/>
        </w:rPr>
        <w:t xml:space="preserve"> later</w:t>
      </w:r>
      <w:r w:rsidRPr="00202526">
        <w:rPr>
          <w:rFonts w:asciiTheme="minorHAnsi" w:hAnsiTheme="minorHAnsi" w:cstheme="minorHAnsi"/>
          <w:sz w:val="16"/>
        </w:rPr>
        <w:t xml:space="preserve">, </w:t>
      </w:r>
      <w:r w:rsidRPr="00011948">
        <w:rPr>
          <w:rStyle w:val="StyleUnderline"/>
          <w:rFonts w:asciiTheme="minorHAnsi" w:hAnsiTheme="minorHAnsi" w:cstheme="minorHAnsi"/>
          <w:highlight w:val="green"/>
        </w:rPr>
        <w:t xml:space="preserve">Mars </w:t>
      </w:r>
      <w:r w:rsidRPr="00202526">
        <w:rPr>
          <w:rStyle w:val="StyleUnderline"/>
          <w:rFonts w:asciiTheme="minorHAnsi" w:hAnsiTheme="minorHAnsi" w:cstheme="minorHAnsi"/>
        </w:rPr>
        <w:t xml:space="preserve">could be </w:t>
      </w:r>
      <w:r w:rsidRPr="00011948">
        <w:rPr>
          <w:rStyle w:val="StyleUnderline"/>
          <w:rFonts w:asciiTheme="minorHAnsi" w:hAnsiTheme="minorHAnsi" w:cstheme="minorHAnsi"/>
          <w:highlight w:val="green"/>
        </w:rPr>
        <w:t xml:space="preserve">home to a </w:t>
      </w:r>
      <w:r w:rsidRPr="00202526">
        <w:rPr>
          <w:rStyle w:val="StyleUnderline"/>
          <w:rFonts w:asciiTheme="minorHAnsi" w:hAnsiTheme="minorHAnsi" w:cstheme="minorHAnsi"/>
        </w:rPr>
        <w:t xml:space="preserve">self-sustaining </w:t>
      </w:r>
      <w:r w:rsidRPr="00011948">
        <w:rPr>
          <w:rStyle w:val="StyleUnderline"/>
          <w:rFonts w:asciiTheme="minorHAnsi" w:hAnsiTheme="minorHAnsi" w:cstheme="minorHAnsi"/>
          <w:highlight w:val="green"/>
        </w:rPr>
        <w:t xml:space="preserve">colony of </w:t>
      </w:r>
      <w:r w:rsidRPr="00011948">
        <w:rPr>
          <w:rStyle w:val="Emphasis"/>
          <w:rFonts w:asciiTheme="minorHAnsi" w:hAnsiTheme="minorHAnsi" w:cstheme="minorHAnsi"/>
          <w:highlight w:val="green"/>
        </w:rPr>
        <w:t>a million people</w:t>
      </w:r>
      <w:r w:rsidRPr="00202526">
        <w:rPr>
          <w:rStyle w:val="Emphasis"/>
          <w:rFonts w:asciiTheme="minorHAnsi" w:hAnsiTheme="minorHAnsi" w:cstheme="minorHAnsi"/>
        </w:rPr>
        <w:t xml:space="preserve">. </w:t>
      </w:r>
      <w:r w:rsidRPr="00202526">
        <w:rPr>
          <w:rFonts w:asciiTheme="minorHAnsi" w:hAnsiTheme="minorHAnsi" w:cstheme="minorHAnsi"/>
          <w:sz w:val="16"/>
        </w:rPr>
        <w:t>“</w:t>
      </w:r>
      <w:r w:rsidRPr="00202526">
        <w:rPr>
          <w:rStyle w:val="StyleUnderline"/>
          <w:rFonts w:asciiTheme="minorHAnsi" w:hAnsiTheme="minorHAnsi" w:cstheme="minorHAnsi"/>
        </w:rPr>
        <w:t>This is not about everyone moving to Mars</w:t>
      </w:r>
      <w:r w:rsidRPr="00202526">
        <w:rPr>
          <w:rFonts w:asciiTheme="minorHAnsi" w:hAnsiTheme="minorHAnsi" w:cstheme="minorHAnsi"/>
          <w:sz w:val="16"/>
        </w:rPr>
        <w:t xml:space="preserve">, </w:t>
      </w:r>
      <w:r w:rsidRPr="00011948">
        <w:rPr>
          <w:rStyle w:val="Emphasis"/>
          <w:rFonts w:asciiTheme="minorHAnsi" w:hAnsiTheme="minorHAnsi" w:cstheme="minorHAnsi"/>
          <w:highlight w:val="green"/>
        </w:rPr>
        <w:t>this is about becoming multiplanetary</w:t>
      </w:r>
      <w:r w:rsidRPr="00202526">
        <w:rPr>
          <w:rFonts w:asciiTheme="minorHAnsi" w:hAnsiTheme="minorHAnsi" w:cstheme="minorHAnsi"/>
          <w:sz w:val="16"/>
        </w:rPr>
        <w:t xml:space="preserve">,” he said on September 27 at the International Astronautical Congress in Guadalajara, Mexico. “This is really about </w:t>
      </w:r>
      <w:r w:rsidRPr="00011948">
        <w:rPr>
          <w:rStyle w:val="StyleUnderline"/>
          <w:rFonts w:asciiTheme="minorHAnsi" w:hAnsiTheme="minorHAnsi" w:cstheme="minorHAnsi"/>
          <w:highlight w:val="green"/>
        </w:rPr>
        <w:t>minimizing existential risk</w:t>
      </w:r>
      <w:r w:rsidRPr="00202526">
        <w:rPr>
          <w:rStyle w:val="StyleUnderline"/>
          <w:rFonts w:asciiTheme="minorHAnsi" w:hAnsiTheme="minorHAnsi" w:cstheme="minorHAnsi"/>
        </w:rPr>
        <w:t xml:space="preserve"> and having a tremendous sense of adventure</w:t>
      </w:r>
      <w:r w:rsidRPr="00202526">
        <w:rPr>
          <w:rFonts w:asciiTheme="minorHAnsi" w:hAnsiTheme="minorHAnsi" w:cstheme="minorHAnsi"/>
          <w:sz w:val="16"/>
        </w:rPr>
        <w:t xml:space="preserve">.” Musk’s timeline sounds ambitious, and that's something he readily acknowledges. “I think </w:t>
      </w:r>
      <w:r w:rsidRPr="00202526">
        <w:rPr>
          <w:rStyle w:val="Emphasis"/>
          <w:rFonts w:asciiTheme="minorHAnsi" w:hAnsiTheme="minorHAnsi" w:cstheme="minorHAnsi"/>
        </w:rPr>
        <w:t>the technical outline of the plan is about right</w:t>
      </w:r>
      <w:r w:rsidRPr="00202526">
        <w:rPr>
          <w:rFonts w:asciiTheme="minorHAnsi" w:hAnsiTheme="minorHAnsi" w:cstheme="minorHAnsi"/>
          <w:sz w:val="16"/>
        </w:rPr>
        <w:t xml:space="preserve">. He also didn’t pretend that it was going to be easy and that they were going to do it in ten years,” </w:t>
      </w:r>
      <w:r w:rsidRPr="00202526">
        <w:rPr>
          <w:rStyle w:val="StyleUnderline"/>
          <w:rFonts w:asciiTheme="minorHAnsi" w:hAnsiTheme="minorHAnsi" w:cstheme="minorHAnsi"/>
        </w:rPr>
        <w:t>says</w:t>
      </w:r>
      <w:r w:rsidRPr="00202526">
        <w:rPr>
          <w:rFonts w:asciiTheme="minorHAnsi" w:hAnsiTheme="minorHAnsi" w:cstheme="minorHAnsi"/>
          <w:sz w:val="16"/>
        </w:rPr>
        <w:t xml:space="preserve"> Bobby Braun, </w:t>
      </w:r>
      <w:r w:rsidRPr="00202526">
        <w:rPr>
          <w:rStyle w:val="Emphasis"/>
          <w:rFonts w:asciiTheme="minorHAnsi" w:hAnsiTheme="minorHAnsi" w:cstheme="minorHAnsi"/>
        </w:rPr>
        <w:t>NASA’s former chief technologist</w:t>
      </w:r>
      <w:r w:rsidRPr="00202526">
        <w:rPr>
          <w:rFonts w:asciiTheme="minorHAnsi" w:hAnsiTheme="minorHAnsi" w:cstheme="minorHAnsi"/>
          <w:sz w:val="16"/>
        </w:rPr>
        <w:t xml:space="preserve"> </w:t>
      </w:r>
      <w:r w:rsidRPr="00202526">
        <w:rPr>
          <w:rStyle w:val="StyleUnderline"/>
          <w:rFonts w:asciiTheme="minorHAnsi" w:hAnsiTheme="minorHAnsi" w:cstheme="minorHAnsi"/>
        </w:rPr>
        <w:t>who’s now at Georgia Tech University.</w:t>
      </w:r>
      <w:r w:rsidRPr="00202526">
        <w:rPr>
          <w:rFonts w:asciiTheme="minorHAnsi" w:hAnsiTheme="minorHAnsi" w:cstheme="minorHAnsi"/>
          <w:sz w:val="16"/>
        </w:rPr>
        <w:t xml:space="preserve"> “I mean, who’s to say what’s possible in a hundred years?” And for those wondering whether we should go at all, the reason for Musk making Mars an imperative is simple. “</w:t>
      </w:r>
      <w:r w:rsidRPr="00202526">
        <w:rPr>
          <w:rStyle w:val="StyleUnderline"/>
          <w:rFonts w:asciiTheme="minorHAnsi" w:hAnsiTheme="minorHAnsi" w:cstheme="minorHAnsi"/>
        </w:rPr>
        <w:t>The future of humanity is</w:t>
      </w:r>
      <w:r w:rsidRPr="00202526">
        <w:rPr>
          <w:rFonts w:asciiTheme="minorHAnsi" w:hAnsiTheme="minorHAnsi" w:cstheme="minorHAnsi"/>
          <w:sz w:val="16"/>
        </w:rPr>
        <w:t xml:space="preserve"> fundamentally </w:t>
      </w:r>
      <w:r w:rsidRPr="00202526">
        <w:rPr>
          <w:rStyle w:val="StyleUnderline"/>
          <w:rFonts w:asciiTheme="minorHAnsi" w:hAnsiTheme="minorHAnsi" w:cstheme="minorHAnsi"/>
        </w:rPr>
        <w:t>going to bifurcate along one of two directions</w:t>
      </w:r>
      <w:r w:rsidRPr="00202526">
        <w:rPr>
          <w:rFonts w:asciiTheme="minorHAnsi" w:hAnsiTheme="minorHAnsi" w:cstheme="minorHAnsi"/>
          <w:sz w:val="16"/>
        </w:rPr>
        <w:t xml:space="preserve">: </w:t>
      </w:r>
      <w:r w:rsidRPr="00011948">
        <w:rPr>
          <w:rStyle w:val="StyleUnderline"/>
          <w:rFonts w:asciiTheme="minorHAnsi" w:hAnsiTheme="minorHAnsi" w:cstheme="minorHAnsi"/>
          <w:highlight w:val="green"/>
        </w:rPr>
        <w:t>Either we</w:t>
      </w:r>
      <w:r w:rsidRPr="00202526">
        <w:rPr>
          <w:rStyle w:val="StyleUnderline"/>
          <w:rFonts w:asciiTheme="minorHAnsi" w:hAnsiTheme="minorHAnsi" w:cstheme="minorHAnsi"/>
        </w:rPr>
        <w:t xml:space="preserve">’re going to </w:t>
      </w:r>
      <w:r w:rsidRPr="00011948">
        <w:rPr>
          <w:rStyle w:val="StyleUnderline"/>
          <w:rFonts w:asciiTheme="minorHAnsi" w:hAnsiTheme="minorHAnsi" w:cstheme="minorHAnsi"/>
          <w:highlight w:val="green"/>
        </w:rPr>
        <w:t xml:space="preserve">become </w:t>
      </w:r>
      <w:r w:rsidRPr="00011948">
        <w:rPr>
          <w:rStyle w:val="Emphasis"/>
          <w:rFonts w:asciiTheme="minorHAnsi" w:hAnsiTheme="minorHAnsi" w:cstheme="minorHAnsi"/>
          <w:highlight w:val="green"/>
        </w:rPr>
        <w:t xml:space="preserve">a </w:t>
      </w:r>
      <w:proofErr w:type="spellStart"/>
      <w:r w:rsidRPr="00011948">
        <w:rPr>
          <w:rStyle w:val="Emphasis"/>
          <w:rFonts w:asciiTheme="minorHAnsi" w:hAnsiTheme="minorHAnsi" w:cstheme="minorHAnsi"/>
          <w:highlight w:val="green"/>
        </w:rPr>
        <w:t>multiplanet</w:t>
      </w:r>
      <w:proofErr w:type="spellEnd"/>
      <w:r w:rsidRPr="00011948">
        <w:rPr>
          <w:rStyle w:val="StyleUnderline"/>
          <w:rFonts w:asciiTheme="minorHAnsi" w:hAnsiTheme="minorHAnsi" w:cstheme="minorHAnsi"/>
          <w:highlight w:val="green"/>
        </w:rPr>
        <w:t xml:space="preserve"> species</w:t>
      </w:r>
      <w:r w:rsidRPr="00202526">
        <w:rPr>
          <w:rFonts w:asciiTheme="minorHAnsi" w:hAnsiTheme="minorHAnsi" w:cstheme="minorHAnsi"/>
          <w:sz w:val="16"/>
        </w:rPr>
        <w:t xml:space="preserve"> and a spacefaring civilization, </w:t>
      </w:r>
      <w:r w:rsidRPr="00011948">
        <w:rPr>
          <w:rStyle w:val="StyleUnderline"/>
          <w:rFonts w:asciiTheme="minorHAnsi" w:hAnsiTheme="minorHAnsi" w:cstheme="minorHAnsi"/>
          <w:highlight w:val="green"/>
        </w:rPr>
        <w:t>or we’re</w:t>
      </w:r>
      <w:r w:rsidRPr="00202526">
        <w:rPr>
          <w:rStyle w:val="StyleUnderline"/>
          <w:rFonts w:asciiTheme="minorHAnsi" w:hAnsiTheme="minorHAnsi" w:cstheme="minorHAnsi"/>
        </w:rPr>
        <w:t xml:space="preserve"> going be </w:t>
      </w:r>
      <w:r w:rsidRPr="00011948">
        <w:rPr>
          <w:rStyle w:val="StyleUnderline"/>
          <w:rFonts w:asciiTheme="minorHAnsi" w:hAnsiTheme="minorHAnsi" w:cstheme="minorHAnsi"/>
          <w:highlight w:val="green"/>
        </w:rPr>
        <w:t xml:space="preserve">stuck on one planet </w:t>
      </w:r>
      <w:r w:rsidRPr="00011948">
        <w:rPr>
          <w:rStyle w:val="Emphasis"/>
          <w:rFonts w:asciiTheme="minorHAnsi" w:hAnsiTheme="minorHAnsi" w:cstheme="minorHAnsi"/>
          <w:highlight w:val="green"/>
        </w:rPr>
        <w:t>until</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some</w:t>
      </w:r>
      <w:r w:rsidRPr="00202526">
        <w:rPr>
          <w:rStyle w:val="Emphasis"/>
          <w:rFonts w:asciiTheme="minorHAnsi" w:hAnsiTheme="minorHAnsi" w:cstheme="minorHAnsi"/>
        </w:rPr>
        <w:t xml:space="preserve"> eventual </w:t>
      </w:r>
      <w:r w:rsidRPr="00011948">
        <w:rPr>
          <w:rStyle w:val="Emphasis"/>
          <w:rFonts w:asciiTheme="minorHAnsi" w:hAnsiTheme="minorHAnsi" w:cstheme="minorHAnsi"/>
          <w:highlight w:val="green"/>
        </w:rPr>
        <w:t>extinction event</w:t>
      </w:r>
      <w:r w:rsidRPr="00202526">
        <w:rPr>
          <w:rFonts w:asciiTheme="minorHAnsi" w:hAnsiTheme="minorHAnsi" w:cstheme="minorHAnsi"/>
          <w:sz w:val="16"/>
        </w:rPr>
        <w:t>,” Musk told Ron Howard during an interview for National Geographic Channel’s MARS, a global event series that premieres worldwide on November 14. “For me to be excited and inspired about the future,</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it’s got to be the first option</w:t>
      </w:r>
      <w:r w:rsidRPr="00202526">
        <w:rPr>
          <w:rFonts w:asciiTheme="minorHAnsi" w:hAnsiTheme="minorHAnsi" w:cstheme="minorHAnsi"/>
          <w:sz w:val="16"/>
        </w:rPr>
        <w:t xml:space="preserve">. It’s got to be: We’re going to be a spacefaring civilization.” Mars Fleet Though he admitted his exact timeline is fuzzy, Musk thinks it’s possible </w:t>
      </w:r>
      <w:r w:rsidRPr="00202526">
        <w:rPr>
          <w:rStyle w:val="Emphasis"/>
          <w:rFonts w:asciiTheme="minorHAnsi" w:hAnsiTheme="minorHAnsi" w:cstheme="minorHAnsi"/>
        </w:rPr>
        <w:t>humans could begin flying to Mars by the mid-2020</w:t>
      </w:r>
      <w:r w:rsidRPr="00202526">
        <w:rPr>
          <w:rFonts w:asciiTheme="minorHAnsi" w:hAnsiTheme="minorHAnsi" w:cstheme="minorHAnsi"/>
          <w:sz w:val="16"/>
        </w:rPr>
        <w:t xml:space="preserve">s. And he thinks the plan for getting there will go something like this: It starts with </w:t>
      </w:r>
      <w:r w:rsidRPr="00202526">
        <w:rPr>
          <w:rStyle w:val="StyleUnderline"/>
          <w:rFonts w:asciiTheme="minorHAnsi" w:hAnsiTheme="minorHAnsi" w:cstheme="minorHAnsi"/>
        </w:rPr>
        <w:t>a really big rocket</w:t>
      </w:r>
      <w:r w:rsidRPr="00202526">
        <w:rPr>
          <w:rFonts w:asciiTheme="minorHAnsi" w:hAnsiTheme="minorHAnsi" w:cstheme="minorHAnsi"/>
          <w:sz w:val="16"/>
        </w:rPr>
        <w:t xml:space="preserve">, something at least 200 feet tall when fully assembled. In a simulation of what SpaceX calls its </w:t>
      </w:r>
      <w:r w:rsidRPr="00202526">
        <w:rPr>
          <w:rStyle w:val="Emphasis"/>
          <w:rFonts w:asciiTheme="minorHAnsi" w:hAnsiTheme="minorHAnsi" w:cstheme="minorHAnsi"/>
        </w:rPr>
        <w:t>Interplanetary Transport System</w:t>
      </w:r>
      <w:r w:rsidRPr="00202526">
        <w:rPr>
          <w:rFonts w:asciiTheme="minorHAnsi" w:hAnsiTheme="minorHAnsi" w:cstheme="minorHAnsi"/>
          <w:sz w:val="16"/>
        </w:rPr>
        <w:t xml:space="preserve">, a spacecraft loaded with astronauts will launch on top of a 39-foot-wide booster that produces a whopping 28 million pounds of thrust. </w:t>
      </w:r>
      <w:r w:rsidRPr="00202526">
        <w:rPr>
          <w:rStyle w:val="StyleUnderline"/>
          <w:rFonts w:asciiTheme="minorHAnsi" w:hAnsiTheme="minorHAnsi" w:cstheme="minorHAnsi"/>
        </w:rPr>
        <w:t>Using 42 Raptor engines, the booster will accelerate the assemblage to 5</w:t>
      </w:r>
      <w:r w:rsidRPr="00202526">
        <w:rPr>
          <w:rStyle w:val="Emphasis"/>
          <w:rFonts w:asciiTheme="minorHAnsi" w:hAnsiTheme="minorHAnsi" w:cstheme="minorHAnsi"/>
        </w:rPr>
        <w:t xml:space="preserve">,374 miles an hour. </w:t>
      </w:r>
      <w:r w:rsidRPr="00202526">
        <w:rPr>
          <w:rFonts w:asciiTheme="minorHAnsi" w:hAnsiTheme="minorHAnsi" w:cstheme="minorHAnsi"/>
          <w:sz w:val="16"/>
        </w:rPr>
        <w:t xml:space="preserve">Overall, the whole thing is </w:t>
      </w:r>
      <w:r w:rsidRPr="00202526">
        <w:rPr>
          <w:rStyle w:val="Emphasis"/>
          <w:rFonts w:asciiTheme="minorHAnsi" w:hAnsiTheme="minorHAnsi" w:cstheme="minorHAnsi"/>
        </w:rPr>
        <w:t>3.5 times more powerful</w:t>
      </w:r>
      <w:r w:rsidRPr="00202526">
        <w:rPr>
          <w:rFonts w:asciiTheme="minorHAnsi" w:hAnsiTheme="minorHAnsi" w:cstheme="minorHAnsi"/>
          <w:sz w:val="16"/>
        </w:rPr>
        <w:t xml:space="preserve"> </w:t>
      </w:r>
      <w:r w:rsidRPr="00202526">
        <w:rPr>
          <w:rStyle w:val="StyleUnderline"/>
          <w:rFonts w:asciiTheme="minorHAnsi" w:hAnsiTheme="minorHAnsi" w:cstheme="minorHAnsi"/>
        </w:rPr>
        <w:t>than NASA’s Saturn V</w:t>
      </w:r>
      <w:r w:rsidRPr="00202526">
        <w:rPr>
          <w:rFonts w:asciiTheme="minorHAnsi" w:hAnsiTheme="minorHAnsi" w:cstheme="minorHAnsi"/>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202526">
        <w:rPr>
          <w:rStyle w:val="StyleUnderline"/>
          <w:rFonts w:asciiTheme="minorHAnsi" w:hAnsiTheme="minorHAnsi" w:cstheme="minorHAnsi"/>
        </w:rPr>
        <w:t>the booster would steer itself toward a soft landing back at the launch pad</w:t>
      </w:r>
      <w:r w:rsidRPr="00202526">
        <w:rPr>
          <w:rFonts w:asciiTheme="minorHAnsi" w:hAnsiTheme="minorHAnsi" w:cstheme="minorHAnsi"/>
          <w:sz w:val="16"/>
        </w:rPr>
        <w:t xml:space="preserve">, a feat that SpaceX rocket boosters have been doing for almost a year now. </w:t>
      </w:r>
      <w:r w:rsidRPr="00202526">
        <w:rPr>
          <w:rStyle w:val="StyleUnderline"/>
          <w:rFonts w:asciiTheme="minorHAnsi" w:hAnsiTheme="minorHAnsi" w:cstheme="minorHAnsi"/>
        </w:rPr>
        <w:t xml:space="preserve">Next, the booster would pick up a fuel tanker and carry that into orbit, where it would fuel the spaceship for its journey to Mars. </w:t>
      </w:r>
      <w:r w:rsidRPr="00202526">
        <w:rPr>
          <w:rFonts w:asciiTheme="minorHAnsi" w:hAnsiTheme="minorHAnsi" w:cstheme="minorHAnsi"/>
          <w:sz w:val="16"/>
        </w:rPr>
        <w:t xml:space="preserve">Once </w:t>
      </w:r>
      <w:proofErr w:type="spellStart"/>
      <w:r w:rsidRPr="00202526">
        <w:rPr>
          <w:rFonts w:asciiTheme="minorHAnsi" w:hAnsiTheme="minorHAnsi" w:cstheme="minorHAnsi"/>
          <w:sz w:val="16"/>
        </w:rPr>
        <w:t>en</w:t>
      </w:r>
      <w:proofErr w:type="spellEnd"/>
      <w:r w:rsidRPr="00202526">
        <w:rPr>
          <w:rFonts w:asciiTheme="minorHAnsi" w:hAnsiTheme="minorHAnsi" w:cstheme="minorHAnsi"/>
          <w:sz w:val="16"/>
        </w:rPr>
        <w:t xml:space="preserve"> route, that </w:t>
      </w:r>
      <w:r w:rsidRPr="00202526">
        <w:rPr>
          <w:rStyle w:val="Emphasis"/>
          <w:rFonts w:asciiTheme="minorHAnsi" w:hAnsiTheme="minorHAnsi" w:cstheme="minorHAnsi"/>
        </w:rPr>
        <w:t>spaceship would deploy solar panels to harvest energy from the sun</w:t>
      </w:r>
      <w:r w:rsidRPr="00202526">
        <w:rPr>
          <w:rFonts w:asciiTheme="minorHAnsi" w:hAnsiTheme="minorHAnsi" w:cstheme="minorHAnsi"/>
          <w:sz w:val="16"/>
        </w:rPr>
        <w:t xml:space="preserve"> </w:t>
      </w:r>
      <w:r w:rsidRPr="00202526">
        <w:rPr>
          <w:rStyle w:val="StyleUnderline"/>
          <w:rFonts w:asciiTheme="minorHAnsi" w:hAnsiTheme="minorHAnsi" w:cstheme="minorHAnsi"/>
        </w:rPr>
        <w:t xml:space="preserve">and conserve valuable propellant for what promises to be an exciting landing on the Red Planet. </w:t>
      </w:r>
      <w:r w:rsidRPr="00202526">
        <w:rPr>
          <w:rFonts w:asciiTheme="minorHAnsi" w:hAnsiTheme="minorHAnsi" w:cstheme="minorHAnsi"/>
          <w:sz w:val="16"/>
        </w:rPr>
        <w:t>As Musk envisions it, fleets of these crew-carrying capsules will remain in Earth orbit until a favorable planetary alignment brings the two planets close together—something that happens every 26 months. “</w:t>
      </w:r>
      <w:r w:rsidRPr="00202526">
        <w:rPr>
          <w:rStyle w:val="StyleUnderline"/>
          <w:rFonts w:asciiTheme="minorHAnsi" w:hAnsiTheme="minorHAnsi" w:cstheme="minorHAnsi"/>
        </w:rPr>
        <w:t xml:space="preserve">We’d ultimately have upward of a thousand or more spaceships waiting in orbit. And so the Mars colonial fleet would depart </w:t>
      </w:r>
      <w:proofErr w:type="spellStart"/>
      <w:r w:rsidRPr="00202526">
        <w:rPr>
          <w:rStyle w:val="StyleUnderline"/>
          <w:rFonts w:asciiTheme="minorHAnsi" w:hAnsiTheme="minorHAnsi" w:cstheme="minorHAnsi"/>
        </w:rPr>
        <w:t>en</w:t>
      </w:r>
      <w:proofErr w:type="spellEnd"/>
      <w:r w:rsidRPr="00202526">
        <w:rPr>
          <w:rStyle w:val="StyleUnderline"/>
          <w:rFonts w:asciiTheme="minorHAnsi" w:hAnsiTheme="minorHAnsi" w:cstheme="minorHAnsi"/>
        </w:rPr>
        <w:t xml:space="preserve"> masse</w:t>
      </w:r>
      <w:r w:rsidRPr="00202526">
        <w:rPr>
          <w:rFonts w:asciiTheme="minorHAnsi" w:hAnsiTheme="minorHAnsi" w:cstheme="minorHAnsi"/>
          <w:sz w:val="16"/>
        </w:rPr>
        <w:t xml:space="preserve">,” Musk says. </w:t>
      </w:r>
      <w:r w:rsidRPr="00202526">
        <w:rPr>
          <w:rStyle w:val="Emphasis"/>
          <w:rFonts w:asciiTheme="minorHAnsi" w:hAnsiTheme="minorHAnsi" w:cstheme="minorHAnsi"/>
        </w:rPr>
        <w:t xml:space="preserve">The </w:t>
      </w:r>
      <w:r w:rsidRPr="00011948">
        <w:rPr>
          <w:rStyle w:val="Emphasis"/>
          <w:rFonts w:asciiTheme="minorHAnsi" w:hAnsiTheme="minorHAnsi" w:cstheme="minorHAnsi"/>
          <w:highlight w:val="green"/>
        </w:rPr>
        <w:t>key</w:t>
      </w:r>
      <w:r w:rsidRPr="00202526">
        <w:rPr>
          <w:rStyle w:val="Emphasis"/>
          <w:rFonts w:asciiTheme="minorHAnsi" w:hAnsiTheme="minorHAnsi" w:cstheme="minorHAnsi"/>
        </w:rPr>
        <w:t xml:space="preserve"> to his plan </w:t>
      </w:r>
      <w:r w:rsidRPr="00011948">
        <w:rPr>
          <w:rStyle w:val="Emphasis"/>
          <w:rFonts w:asciiTheme="minorHAnsi" w:hAnsiTheme="minorHAnsi" w:cstheme="minorHAnsi"/>
          <w:highlight w:val="green"/>
        </w:rPr>
        <w:t>is reusing</w:t>
      </w:r>
      <w:r w:rsidRPr="00202526">
        <w:rPr>
          <w:rStyle w:val="Emphasis"/>
          <w:rFonts w:asciiTheme="minorHAnsi" w:hAnsiTheme="minorHAnsi" w:cstheme="minorHAnsi"/>
        </w:rPr>
        <w:t xml:space="preserve"> the </w:t>
      </w:r>
      <w:r w:rsidRPr="00011948">
        <w:rPr>
          <w:rStyle w:val="Emphasis"/>
          <w:rFonts w:asciiTheme="minorHAnsi" w:hAnsiTheme="minorHAnsi" w:cstheme="minorHAnsi"/>
          <w:highlight w:val="green"/>
        </w:rPr>
        <w:t>various spaceships</w:t>
      </w:r>
      <w:r w:rsidRPr="00202526">
        <w:rPr>
          <w:rStyle w:val="Emphasis"/>
          <w:rFonts w:asciiTheme="minorHAnsi" w:hAnsiTheme="minorHAnsi" w:cstheme="minorHAnsi"/>
        </w:rPr>
        <w:t xml:space="preserve"> as much as possible</w:t>
      </w:r>
      <w:r w:rsidRPr="00202526">
        <w:rPr>
          <w:rFonts w:asciiTheme="minorHAnsi" w:hAnsiTheme="minorHAnsi" w:cstheme="minorHAnsi"/>
          <w:sz w:val="16"/>
        </w:rPr>
        <w:t>. “</w:t>
      </w:r>
      <w:r w:rsidRPr="00202526">
        <w:rPr>
          <w:rStyle w:val="StyleUnderline"/>
          <w:rFonts w:asciiTheme="minorHAnsi" w:hAnsiTheme="minorHAnsi" w:cstheme="minorHAnsi"/>
        </w:rPr>
        <w:t xml:space="preserve">I just don’t think there’s any way to have a </w:t>
      </w:r>
      <w:r w:rsidRPr="00011948">
        <w:rPr>
          <w:rStyle w:val="StyleUnderline"/>
          <w:rFonts w:asciiTheme="minorHAnsi" w:hAnsiTheme="minorHAnsi" w:cstheme="minorHAnsi"/>
          <w:highlight w:val="green"/>
        </w:rPr>
        <w:t>self-sustaining Mars base</w:t>
      </w:r>
      <w:r w:rsidRPr="00202526">
        <w:rPr>
          <w:rStyle w:val="StyleUnderline"/>
          <w:rFonts w:asciiTheme="minorHAnsi" w:hAnsiTheme="minorHAnsi" w:cstheme="minorHAnsi"/>
        </w:rPr>
        <w:t xml:space="preserve"> without reusability. I think this is really fundamental</w:t>
      </w:r>
      <w:r w:rsidRPr="00202526">
        <w:rPr>
          <w:rFonts w:asciiTheme="minorHAnsi" w:hAnsiTheme="minorHAnsi" w:cstheme="minorHAnsi"/>
          <w:sz w:val="16"/>
        </w:rPr>
        <w:t xml:space="preserve">,” Musk says. “If wooden sailing ships in the old days were not reusable, I don’t think the United States would exist.” Musk anticipates being able to </w:t>
      </w:r>
      <w:r w:rsidRPr="00202526">
        <w:rPr>
          <w:rStyle w:val="Emphasis"/>
          <w:rFonts w:asciiTheme="minorHAnsi" w:hAnsiTheme="minorHAnsi" w:cstheme="minorHAnsi"/>
        </w:rPr>
        <w:t>use each rocket booster a thousand times</w:t>
      </w:r>
      <w:r w:rsidRPr="00202526">
        <w:rPr>
          <w:rFonts w:asciiTheme="minorHAnsi" w:hAnsiTheme="minorHAnsi" w:cstheme="minorHAnsi"/>
          <w:sz w:val="16"/>
        </w:rPr>
        <w:t xml:space="preserve">, </w:t>
      </w:r>
      <w:r w:rsidRPr="00202526">
        <w:rPr>
          <w:rStyle w:val="StyleUnderline"/>
          <w:rFonts w:asciiTheme="minorHAnsi" w:hAnsiTheme="minorHAnsi" w:cstheme="minorHAnsi"/>
        </w:rPr>
        <w:t>each tanker a hundred times, and each spaceship 12 times</w:t>
      </w:r>
      <w:r w:rsidRPr="00202526">
        <w:rPr>
          <w:rFonts w:asciiTheme="minorHAnsi" w:hAnsiTheme="minorHAnsi" w:cstheme="minorHAnsi"/>
          <w:sz w:val="16"/>
        </w:rPr>
        <w:t xml:space="preserve">. At the beginning, he imagines that maybe </w:t>
      </w:r>
      <w:r w:rsidRPr="00202526">
        <w:rPr>
          <w:rStyle w:val="Emphasis"/>
          <w:rFonts w:asciiTheme="minorHAnsi" w:hAnsiTheme="minorHAnsi" w:cstheme="minorHAnsi"/>
        </w:rPr>
        <w:t xml:space="preserve">a </w:t>
      </w:r>
      <w:r w:rsidRPr="00011948">
        <w:rPr>
          <w:rStyle w:val="Emphasis"/>
          <w:rFonts w:asciiTheme="minorHAnsi" w:hAnsiTheme="minorHAnsi" w:cstheme="minorHAnsi"/>
          <w:highlight w:val="green"/>
        </w:rPr>
        <w:t>hundred humans</w:t>
      </w:r>
      <w:r w:rsidRPr="00202526">
        <w:rPr>
          <w:rStyle w:val="Emphasis"/>
          <w:rFonts w:asciiTheme="minorHAnsi" w:hAnsiTheme="minorHAnsi" w:cstheme="minorHAnsi"/>
        </w:rPr>
        <w:t xml:space="preserve"> would be hitching a ride </w:t>
      </w:r>
      <w:r w:rsidRPr="00011948">
        <w:rPr>
          <w:rStyle w:val="Emphasis"/>
          <w:rFonts w:asciiTheme="minorHAnsi" w:hAnsiTheme="minorHAnsi" w:cstheme="minorHAnsi"/>
          <w:highlight w:val="green"/>
        </w:rPr>
        <w:t>on each ship</w:t>
      </w:r>
      <w:r w:rsidRPr="00202526">
        <w:rPr>
          <w:rFonts w:asciiTheme="minorHAnsi" w:hAnsiTheme="minorHAnsi" w:cstheme="minorHAnsi"/>
          <w:sz w:val="16"/>
        </w:rPr>
        <w:t xml:space="preserve">, with that number gradually increasing to more than 200. By his calculations, then, </w:t>
      </w:r>
      <w:r w:rsidRPr="00202526">
        <w:rPr>
          <w:rStyle w:val="StyleUnderline"/>
          <w:rFonts w:asciiTheme="minorHAnsi" w:hAnsiTheme="minorHAnsi" w:cstheme="minorHAnsi"/>
        </w:rPr>
        <w:t>putting a million people on Mars could take anywhere from 40 to a hundred years after the first ship launches.</w:t>
      </w:r>
      <w:r w:rsidRPr="00202526">
        <w:rPr>
          <w:rFonts w:asciiTheme="minorHAnsi" w:hAnsiTheme="minorHAnsi" w:cstheme="minorHAnsi"/>
          <w:sz w:val="16"/>
        </w:rPr>
        <w:t xml:space="preserve"> And, no, </w:t>
      </w:r>
      <w:r w:rsidRPr="00202526">
        <w:rPr>
          <w:rStyle w:val="Emphasis"/>
          <w:rFonts w:asciiTheme="minorHAnsi" w:hAnsiTheme="minorHAnsi" w:cstheme="minorHAnsi"/>
        </w:rPr>
        <w:t>it would not necessarily be a one-way trip</w:t>
      </w:r>
      <w:r w:rsidRPr="00202526">
        <w:rPr>
          <w:rFonts w:asciiTheme="minorHAnsi" w:hAnsiTheme="minorHAnsi" w:cstheme="minorHAnsi"/>
          <w:sz w:val="16"/>
        </w:rPr>
        <w:t xml:space="preserve">: “I think it’s very important to give people the option of returning,” Musk says. </w:t>
      </w:r>
      <w:r w:rsidRPr="00202526">
        <w:rPr>
          <w:rStyle w:val="Emphasis"/>
          <w:rFonts w:asciiTheme="minorHAnsi" w:hAnsiTheme="minorHAnsi" w:cstheme="minorHAnsi"/>
        </w:rPr>
        <w:t xml:space="preserve">Colonizing Mars </w:t>
      </w:r>
      <w:r w:rsidRPr="00202526">
        <w:rPr>
          <w:rFonts w:asciiTheme="minorHAnsi" w:hAnsiTheme="minorHAnsi" w:cstheme="minorHAnsi"/>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202526">
        <w:rPr>
          <w:rStyle w:val="StyleUnderline"/>
          <w:rFonts w:asciiTheme="minorHAnsi" w:hAnsiTheme="minorHAnsi" w:cstheme="minorHAnsi"/>
        </w:rPr>
        <w:t>Hurtling through the Martian atmosphere at supersonic speeds will test even the most heat-tolerant materials on Earth</w:t>
      </w:r>
      <w:r w:rsidRPr="00202526">
        <w:rPr>
          <w:rFonts w:asciiTheme="minorHAnsi" w:hAnsiTheme="minorHAnsi" w:cstheme="minorHAnsi"/>
          <w:sz w:val="16"/>
        </w:rPr>
        <w:t xml:space="preserve">, so it’s no small task to </w:t>
      </w:r>
      <w:r w:rsidRPr="00202526">
        <w:rPr>
          <w:rStyle w:val="Emphasis"/>
          <w:rFonts w:asciiTheme="minorHAnsi" w:hAnsiTheme="minorHAnsi" w:cstheme="minorHAnsi"/>
        </w:rPr>
        <w:t>design a spacecraft that can withstand a heated entry and propulsive landing</w:t>
      </w:r>
      <w:r w:rsidRPr="00202526">
        <w:rPr>
          <w:rFonts w:asciiTheme="minorHAnsi" w:hAnsiTheme="minorHAnsi" w:cstheme="minorHAnsi"/>
          <w:sz w:val="16"/>
        </w:rPr>
        <w:t xml:space="preserve">—and then be refueled and sent back to Earth so it can start over again. The first journeys would primarily serve the purpose of delivering supplies and establishing a propellant depot on the Martian surface, a fuel reservoir that could be tapped into for return trips to Earth. </w:t>
      </w:r>
      <w:r w:rsidRPr="00202526">
        <w:rPr>
          <w:rStyle w:val="StyleUnderline"/>
          <w:rFonts w:asciiTheme="minorHAnsi" w:hAnsiTheme="minorHAnsi" w:cstheme="minorHAnsi"/>
        </w:rPr>
        <w:t>After that depot is set up and cargo delivered to the surface, the fun can (sort of) begin</w:t>
      </w:r>
      <w:r w:rsidRPr="00202526">
        <w:rPr>
          <w:rFonts w:asciiTheme="minorHAnsi" w:hAnsiTheme="minorHAnsi" w:cstheme="minorHAnsi"/>
          <w:sz w:val="16"/>
        </w:rPr>
        <w:t xml:space="preserve">. </w:t>
      </w:r>
      <w:r w:rsidRPr="00202526">
        <w:rPr>
          <w:rStyle w:val="Emphasis"/>
          <w:rFonts w:asciiTheme="minorHAnsi" w:hAnsiTheme="minorHAnsi" w:cstheme="minorHAnsi"/>
        </w:rPr>
        <w:t xml:space="preserve">Early human settlers will need to be good at digging beneath the surface and dredging up buried ice, which will supply precious water and be used to make the cryo-methane propellant that will power the whole enterprise. </w:t>
      </w:r>
      <w:r w:rsidRPr="00202526">
        <w:rPr>
          <w:rFonts w:asciiTheme="minorHAnsi" w:hAnsiTheme="minorHAnsi" w:cstheme="minorHAnsi"/>
          <w:sz w:val="16"/>
        </w:rPr>
        <w:t xml:space="preserve">As such, the earliest interplanetary spaceships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202526">
        <w:rPr>
          <w:rStyle w:val="Emphasis"/>
          <w:rFonts w:asciiTheme="minorHAnsi" w:hAnsiTheme="minorHAnsi" w:cstheme="minorHAnsi"/>
        </w:rPr>
        <w:t>intense competition and lots of fanfare over the first few seats</w:t>
      </w:r>
      <w:r w:rsidRPr="00202526">
        <w:rPr>
          <w:rFonts w:asciiTheme="minorHAnsi" w:hAnsiTheme="minorHAnsi" w:cstheme="minorHAnsi"/>
          <w:sz w:val="16"/>
        </w:rPr>
        <w:t xml:space="preserve"> on a Mars-bound mission, </w:t>
      </w:r>
      <w:r w:rsidRPr="00202526">
        <w:rPr>
          <w:rStyle w:val="StyleUnderline"/>
          <w:rFonts w:asciiTheme="minorHAnsi" w:hAnsiTheme="minorHAnsi" w:cstheme="minorHAnsi"/>
        </w:rPr>
        <w:t xml:space="preserve">Musk worries that too much emphasis will be placed on those early </w:t>
      </w:r>
      <w:proofErr w:type="spellStart"/>
      <w:r w:rsidRPr="00202526">
        <w:rPr>
          <w:rStyle w:val="StyleUnderline"/>
          <w:rFonts w:asciiTheme="minorHAnsi" w:hAnsiTheme="minorHAnsi" w:cstheme="minorHAnsi"/>
        </w:rPr>
        <w:t>bootprints</w:t>
      </w:r>
      <w:proofErr w:type="spellEnd"/>
      <w:r w:rsidRPr="00202526">
        <w:rPr>
          <w:rFonts w:asciiTheme="minorHAnsi" w:hAnsiTheme="minorHAnsi" w:cstheme="minorHAnsi"/>
          <w:sz w:val="16"/>
        </w:rPr>
        <w:t xml:space="preserve">. “In the sort of grander historical context, </w:t>
      </w:r>
      <w:r w:rsidRPr="00011948">
        <w:rPr>
          <w:rStyle w:val="Emphasis"/>
          <w:rFonts w:asciiTheme="minorHAnsi" w:hAnsiTheme="minorHAnsi" w:cstheme="minorHAnsi"/>
          <w:highlight w:val="green"/>
        </w:rPr>
        <w:t>what really matters is being able to send a large number of people</w:t>
      </w:r>
      <w:r w:rsidRPr="00202526">
        <w:rPr>
          <w:rStyle w:val="Emphasis"/>
          <w:rFonts w:asciiTheme="minorHAnsi" w:hAnsiTheme="minorHAnsi" w:cstheme="minorHAnsi"/>
        </w:rPr>
        <w:t>, like tens of thousands if not hundreds of thousands of people, and ultimately millions of tons of cargo</w:t>
      </w:r>
      <w:r w:rsidRPr="00202526">
        <w:rPr>
          <w:rFonts w:asciiTheme="minorHAnsi" w:hAnsiTheme="minorHAnsi" w:cstheme="minorHAnsi"/>
          <w:sz w:val="16"/>
        </w:rPr>
        <w:t>,” he says.</w:t>
      </w:r>
    </w:p>
    <w:p w14:paraId="644EEC4D" w14:textId="4718ED60" w:rsidR="003F5AE1" w:rsidRPr="00202526" w:rsidRDefault="00EF3943" w:rsidP="003F5AE1">
      <w:pPr>
        <w:pStyle w:val="Heading3"/>
        <w:rPr>
          <w:rFonts w:asciiTheme="minorHAnsi" w:hAnsiTheme="minorHAnsi" w:cstheme="minorHAnsi"/>
        </w:rPr>
      </w:pPr>
      <w:r w:rsidRPr="00202526">
        <w:rPr>
          <w:rFonts w:asciiTheme="minorHAnsi" w:hAnsiTheme="minorHAnsi" w:cstheme="minorHAnsi"/>
        </w:rPr>
        <w:t>Sustainability</w:t>
      </w:r>
    </w:p>
    <w:p w14:paraId="2BA36B94" w14:textId="274F375B" w:rsidR="00EF3943" w:rsidRPr="00202526" w:rsidRDefault="003F5AE1" w:rsidP="00EF3943">
      <w:pPr>
        <w:pStyle w:val="Heading4"/>
        <w:rPr>
          <w:rFonts w:asciiTheme="minorHAnsi" w:eastAsia="MS Gothic" w:hAnsiTheme="minorHAnsi" w:cstheme="minorHAnsi"/>
        </w:rPr>
      </w:pPr>
      <w:r w:rsidRPr="00202526">
        <w:rPr>
          <w:rFonts w:asciiTheme="minorHAnsi" w:hAnsiTheme="minorHAnsi" w:cstheme="minorHAnsi"/>
        </w:rPr>
        <w:t xml:space="preserve">1] </w:t>
      </w:r>
      <w:r w:rsidR="00EF3943" w:rsidRPr="00202526">
        <w:rPr>
          <w:rFonts w:asciiTheme="minorHAnsi" w:eastAsia="MS Gothic" w:hAnsiTheme="minorHAnsi" w:cstheme="minorHAnsi"/>
        </w:rPr>
        <w:t xml:space="preserve">Sustainability is </w:t>
      </w:r>
      <w:r w:rsidR="00EF3943" w:rsidRPr="00202526">
        <w:rPr>
          <w:rFonts w:asciiTheme="minorHAnsi" w:eastAsia="MS Gothic" w:hAnsiTheme="minorHAnsi" w:cstheme="minorHAnsi"/>
          <w:u w:val="single"/>
        </w:rPr>
        <w:t>nonsense</w:t>
      </w:r>
      <w:r w:rsidR="00EF3943" w:rsidRPr="00202526">
        <w:rPr>
          <w:rFonts w:asciiTheme="minorHAnsi" w:eastAsia="MS Gothic" w:hAnsiTheme="minorHAnsi" w:cstheme="minorHAnsi"/>
        </w:rPr>
        <w:t xml:space="preserve"> – we’re nowhere </w:t>
      </w:r>
      <w:r w:rsidR="00EF3943" w:rsidRPr="00202526">
        <w:rPr>
          <w:rFonts w:asciiTheme="minorHAnsi" w:eastAsia="MS Gothic" w:hAnsiTheme="minorHAnsi" w:cstheme="minorHAnsi"/>
          <w:u w:val="single"/>
        </w:rPr>
        <w:t>near</w:t>
      </w:r>
      <w:r w:rsidR="00EF3943" w:rsidRPr="00202526">
        <w:rPr>
          <w:rFonts w:asciiTheme="minorHAnsi" w:eastAsia="MS Gothic" w:hAnsiTheme="minorHAnsi" w:cstheme="minorHAnsi"/>
        </w:rPr>
        <w:t xml:space="preserve"> collapse. Prioritize solving extinction, </w:t>
      </w:r>
      <w:r w:rsidR="00EF3943" w:rsidRPr="00202526">
        <w:rPr>
          <w:rFonts w:asciiTheme="minorHAnsi" w:eastAsia="MS Gothic" w:hAnsiTheme="minorHAnsi" w:cstheme="minorHAnsi"/>
          <w:u w:val="single"/>
        </w:rPr>
        <w:t>even if</w:t>
      </w:r>
      <w:r w:rsidR="00EF3943" w:rsidRPr="00202526">
        <w:rPr>
          <w:rFonts w:asciiTheme="minorHAnsi" w:eastAsia="MS Gothic" w:hAnsiTheme="minorHAnsi" w:cstheme="minorHAnsi"/>
        </w:rPr>
        <w:t xml:space="preserve"> that means more resource extraction.</w:t>
      </w:r>
    </w:p>
    <w:p w14:paraId="3762CB55" w14:textId="77777777" w:rsidR="00EF3943" w:rsidRPr="00EF3943" w:rsidRDefault="00EF3943" w:rsidP="00EF3943">
      <w:pPr>
        <w:rPr>
          <w:rFonts w:asciiTheme="minorHAnsi" w:eastAsia="Cambria" w:hAnsiTheme="minorHAnsi" w:cstheme="minorHAnsi"/>
        </w:rPr>
      </w:pPr>
      <w:r w:rsidRPr="00EF3943">
        <w:rPr>
          <w:rFonts w:asciiTheme="minorHAnsi" w:eastAsia="Cambria" w:hAnsiTheme="minorHAnsi" w:cstheme="minorHAnsi"/>
        </w:rPr>
        <w:t xml:space="preserve">Ted </w:t>
      </w:r>
      <w:r w:rsidRPr="00EF3943">
        <w:rPr>
          <w:rFonts w:asciiTheme="minorHAnsi" w:eastAsia="Cambria" w:hAnsiTheme="minorHAnsi" w:cstheme="minorHAnsi"/>
          <w:b/>
          <w:bCs/>
          <w:sz w:val="26"/>
        </w:rPr>
        <w:t>Nordhaus</w:t>
      </w:r>
      <w:r w:rsidRPr="00EF3943">
        <w:rPr>
          <w:rFonts w:asciiTheme="minorHAnsi" w:eastAsia="Cambria" w:hAnsiTheme="minorHAnsi" w:cstheme="minorHAnsi"/>
        </w:rPr>
        <w:t>, 5-20-20</w:t>
      </w:r>
      <w:r w:rsidRPr="00EF3943">
        <w:rPr>
          <w:rFonts w:asciiTheme="minorHAnsi" w:eastAsia="Cambria" w:hAnsiTheme="minorHAnsi" w:cstheme="minorHAnsi"/>
          <w:b/>
          <w:bCs/>
          <w:sz w:val="26"/>
        </w:rPr>
        <w:t>21</w:t>
      </w:r>
      <w:r w:rsidRPr="00EF3943">
        <w:rPr>
          <w:rFonts w:asciiTheme="minorHAnsi" w:eastAsia="Cambria" w:hAnsiTheme="minorHAnsi" w:cstheme="minorHAnsi"/>
        </w:rPr>
        <w:t xml:space="preserve"> [Ted Nordhaus is the founder and executive director of the Breakthrough Institute, an environmental policy think tank committed to technological solutions for climate problems, and the author of several books including Break Through: From the Death of Environmentalism to the Politics of Possibility and An Ecomodernist Manifesto., "Interview: Ted Nordhaus on ecomodernism," Works in Progress https://www.worksinprogress.co/issue/interview-ted-nordhaus-on-ecomodernism/ //</w:t>
      </w:r>
      <w:proofErr w:type="spellStart"/>
      <w:r w:rsidRPr="00EF3943">
        <w:rPr>
          <w:rFonts w:asciiTheme="minorHAnsi" w:eastAsia="Cambria" w:hAnsiTheme="minorHAnsi" w:cstheme="minorHAnsi"/>
        </w:rPr>
        <w:t>DMcD</w:t>
      </w:r>
      <w:proofErr w:type="spellEnd"/>
      <w:r w:rsidRPr="00EF3943">
        <w:rPr>
          <w:rFonts w:asciiTheme="minorHAnsi" w:eastAsia="Cambria" w:hAnsiTheme="minorHAnsi" w:cstheme="minorHAnsi"/>
        </w:rPr>
        <w:t>]</w:t>
      </w:r>
    </w:p>
    <w:p w14:paraId="641F490E" w14:textId="77777777" w:rsidR="00EF3943" w:rsidRPr="00EF3943" w:rsidRDefault="00EF3943" w:rsidP="00EF3943">
      <w:pPr>
        <w:rPr>
          <w:rFonts w:asciiTheme="minorHAnsi" w:eastAsia="Cambria" w:hAnsiTheme="minorHAnsi" w:cstheme="minorHAnsi"/>
          <w:sz w:val="16"/>
        </w:rPr>
      </w:pPr>
      <w:r w:rsidRPr="00EF3943">
        <w:rPr>
          <w:rFonts w:asciiTheme="minorHAnsi" w:eastAsia="Cambria" w:hAnsiTheme="minorHAnsi" w:cstheme="minorHAnsi"/>
          <w:b/>
          <w:highlight w:val="green"/>
          <w:u w:val="single"/>
        </w:rPr>
        <w:t>Sustainability is</w:t>
      </w:r>
      <w:r w:rsidRPr="00EF3943">
        <w:rPr>
          <w:rFonts w:asciiTheme="minorHAnsi" w:eastAsia="Cambria" w:hAnsiTheme="minorHAnsi" w:cstheme="minorHAnsi"/>
          <w:sz w:val="16"/>
        </w:rPr>
        <w:t xml:space="preserve"> such </w:t>
      </w:r>
      <w:r w:rsidRPr="00EF3943">
        <w:rPr>
          <w:rFonts w:asciiTheme="minorHAnsi" w:eastAsia="Cambria" w:hAnsiTheme="minorHAnsi" w:cstheme="minorHAnsi"/>
          <w:b/>
          <w:u w:val="single"/>
        </w:rPr>
        <w:t xml:space="preserve">a </w:t>
      </w:r>
      <w:r w:rsidRPr="00EF3943">
        <w:rPr>
          <w:rFonts w:asciiTheme="minorHAnsi" w:eastAsia="Cambria" w:hAnsiTheme="minorHAnsi" w:cstheme="minorHAnsi"/>
          <w:b/>
          <w:iCs/>
          <w:u w:val="single"/>
        </w:rPr>
        <w:t>gauzy</w:t>
      </w:r>
      <w:r w:rsidRPr="00EF3943">
        <w:rPr>
          <w:rFonts w:asciiTheme="minorHAnsi" w:eastAsia="Cambria" w:hAnsiTheme="minorHAnsi" w:cstheme="minorHAnsi"/>
          <w:sz w:val="16"/>
        </w:rPr>
        <w:t xml:space="preserve">, </w:t>
      </w:r>
      <w:r w:rsidRPr="00EF3943">
        <w:rPr>
          <w:rFonts w:asciiTheme="minorHAnsi" w:eastAsia="Cambria" w:hAnsiTheme="minorHAnsi" w:cstheme="minorHAnsi"/>
          <w:b/>
          <w:iCs/>
          <w:highlight w:val="green"/>
          <w:u w:val="single"/>
        </w:rPr>
        <w:t>hand-wavy concept</w:t>
      </w:r>
      <w:r w:rsidRPr="00EF3943">
        <w:rPr>
          <w:rFonts w:asciiTheme="minorHAnsi" w:eastAsia="Cambria" w:hAnsiTheme="minorHAnsi" w:cstheme="minorHAnsi"/>
          <w:sz w:val="16"/>
        </w:rPr>
        <w:t xml:space="preserve">, though I find even myself using it sometimes. </w:t>
      </w:r>
      <w:r w:rsidRPr="00EF3943">
        <w:rPr>
          <w:rFonts w:asciiTheme="minorHAnsi" w:eastAsia="Cambria" w:hAnsiTheme="minorHAnsi" w:cstheme="minorHAnsi"/>
          <w:b/>
          <w:u w:val="single"/>
        </w:rPr>
        <w:t>Insofar as</w:t>
      </w:r>
      <w:r w:rsidRPr="00EF3943">
        <w:rPr>
          <w:rFonts w:asciiTheme="minorHAnsi" w:eastAsia="Cambria" w:hAnsiTheme="minorHAnsi" w:cstheme="minorHAnsi"/>
          <w:sz w:val="16"/>
        </w:rPr>
        <w:t xml:space="preserve"> “</w:t>
      </w:r>
      <w:r w:rsidRPr="00EF3943">
        <w:rPr>
          <w:rFonts w:asciiTheme="minorHAnsi" w:eastAsia="Cambria" w:hAnsiTheme="minorHAnsi" w:cstheme="minorHAnsi"/>
          <w:b/>
          <w:u w:val="single"/>
        </w:rPr>
        <w:t>sustainability</w:t>
      </w:r>
      <w:r w:rsidRPr="00EF3943">
        <w:rPr>
          <w:rFonts w:asciiTheme="minorHAnsi" w:eastAsia="Cambria" w:hAnsiTheme="minorHAnsi" w:cstheme="minorHAnsi"/>
          <w:sz w:val="16"/>
        </w:rPr>
        <w:t xml:space="preserve">” </w:t>
      </w:r>
      <w:r w:rsidRPr="00EF3943">
        <w:rPr>
          <w:rFonts w:asciiTheme="minorHAnsi" w:eastAsia="Cambria" w:hAnsiTheme="minorHAnsi" w:cstheme="minorHAnsi"/>
          <w:b/>
          <w:u w:val="single"/>
        </w:rPr>
        <w:t xml:space="preserve">suggests </w:t>
      </w:r>
      <w:r w:rsidRPr="00EF3943">
        <w:rPr>
          <w:rFonts w:asciiTheme="minorHAnsi" w:eastAsia="Cambria" w:hAnsiTheme="minorHAnsi" w:cstheme="minorHAnsi"/>
          <w:b/>
          <w:highlight w:val="green"/>
          <w:u w:val="single"/>
        </w:rPr>
        <w:t>that there’s some</w:t>
      </w:r>
      <w:r w:rsidRPr="00EF3943">
        <w:rPr>
          <w:rFonts w:asciiTheme="minorHAnsi" w:eastAsia="Cambria" w:hAnsiTheme="minorHAnsi" w:cstheme="minorHAnsi"/>
          <w:b/>
          <w:u w:val="single"/>
        </w:rPr>
        <w:t xml:space="preserve"> set of </w:t>
      </w:r>
      <w:r w:rsidRPr="00EF3943">
        <w:rPr>
          <w:rFonts w:asciiTheme="minorHAnsi" w:eastAsia="Cambria" w:hAnsiTheme="minorHAnsi" w:cstheme="minorHAnsi"/>
          <w:b/>
          <w:highlight w:val="green"/>
          <w:u w:val="single"/>
        </w:rPr>
        <w:t>natural limits</w:t>
      </w:r>
      <w:r w:rsidRPr="00EF3943">
        <w:rPr>
          <w:rFonts w:asciiTheme="minorHAnsi" w:eastAsia="Cambria" w:hAnsiTheme="minorHAnsi" w:cstheme="minorHAnsi"/>
          <w:b/>
          <w:u w:val="single"/>
        </w:rPr>
        <w:t xml:space="preserve"> that </w:t>
      </w:r>
      <w:r w:rsidRPr="00EF3943">
        <w:rPr>
          <w:rFonts w:asciiTheme="minorHAnsi" w:eastAsia="Cambria" w:hAnsiTheme="minorHAnsi" w:cstheme="minorHAnsi"/>
          <w:b/>
          <w:highlight w:val="green"/>
          <w:u w:val="single"/>
        </w:rPr>
        <w:t>we need to keep</w:t>
      </w:r>
      <w:r w:rsidRPr="00EF3943">
        <w:rPr>
          <w:rFonts w:asciiTheme="minorHAnsi" w:eastAsia="Cambria" w:hAnsiTheme="minorHAnsi" w:cstheme="minorHAnsi"/>
          <w:b/>
          <w:u w:val="single"/>
        </w:rPr>
        <w:t xml:space="preserve"> human </w:t>
      </w:r>
      <w:r w:rsidRPr="00EF3943">
        <w:rPr>
          <w:rFonts w:asciiTheme="minorHAnsi" w:eastAsia="Cambria" w:hAnsiTheme="minorHAnsi" w:cstheme="minorHAnsi"/>
          <w:b/>
          <w:highlight w:val="green"/>
          <w:u w:val="single"/>
        </w:rPr>
        <w:t>societies within</w:t>
      </w:r>
      <w:r w:rsidRPr="00EF3943">
        <w:rPr>
          <w:rFonts w:asciiTheme="minorHAnsi" w:eastAsia="Cambria" w:hAnsiTheme="minorHAnsi" w:cstheme="minorHAnsi"/>
          <w:sz w:val="16"/>
        </w:rPr>
        <w:t xml:space="preserve">, I think </w:t>
      </w:r>
      <w:r w:rsidRPr="00EF3943">
        <w:rPr>
          <w:rFonts w:asciiTheme="minorHAnsi" w:eastAsia="Cambria" w:hAnsiTheme="minorHAnsi" w:cstheme="minorHAnsi"/>
          <w:b/>
          <w:iCs/>
          <w:highlight w:val="green"/>
          <w:u w:val="single"/>
        </w:rPr>
        <w:t>i</w:t>
      </w:r>
      <w:r w:rsidRPr="00EF3943">
        <w:rPr>
          <w:rFonts w:asciiTheme="minorHAnsi" w:eastAsia="Cambria" w:hAnsiTheme="minorHAnsi" w:cstheme="minorHAnsi"/>
          <w:b/>
          <w:iCs/>
          <w:sz w:val="10"/>
          <w:szCs w:val="10"/>
          <w:u w:val="single"/>
        </w:rPr>
        <w:t>t’</w:t>
      </w:r>
      <w:r w:rsidRPr="00EF3943">
        <w:rPr>
          <w:rFonts w:asciiTheme="minorHAnsi" w:eastAsia="Cambria" w:hAnsiTheme="minorHAnsi" w:cstheme="minorHAnsi"/>
          <w:b/>
          <w:iCs/>
          <w:highlight w:val="green"/>
          <w:u w:val="single"/>
        </w:rPr>
        <w:t>s just nonsense</w:t>
      </w:r>
      <w:r w:rsidRPr="00EF3943">
        <w:rPr>
          <w:rFonts w:asciiTheme="minorHAnsi" w:eastAsia="Cambria" w:hAnsiTheme="minorHAnsi" w:cstheme="minorHAnsi"/>
          <w:sz w:val="16"/>
        </w:rPr>
        <w:t xml:space="preserve">. </w:t>
      </w:r>
      <w:r w:rsidRPr="00EF3943">
        <w:rPr>
          <w:rFonts w:asciiTheme="minorHAnsi" w:eastAsia="Cambria" w:hAnsiTheme="minorHAnsi" w:cstheme="minorHAnsi"/>
          <w:b/>
          <w:u w:val="single"/>
        </w:rPr>
        <w:t xml:space="preserve">We’ve </w:t>
      </w:r>
      <w:r w:rsidRPr="00EF3943">
        <w:rPr>
          <w:rFonts w:asciiTheme="minorHAnsi" w:eastAsia="Cambria" w:hAnsiTheme="minorHAnsi" w:cstheme="minorHAnsi"/>
          <w:b/>
          <w:highlight w:val="green"/>
          <w:u w:val="single"/>
        </w:rPr>
        <w:t>been modifying</w:t>
      </w:r>
      <w:r w:rsidRPr="00EF3943">
        <w:rPr>
          <w:rFonts w:asciiTheme="minorHAnsi" w:eastAsia="Cambria" w:hAnsiTheme="minorHAnsi" w:cstheme="minorHAnsi"/>
          <w:b/>
          <w:u w:val="single"/>
        </w:rPr>
        <w:t xml:space="preserve"> natural </w:t>
      </w:r>
      <w:r w:rsidRPr="00EF3943">
        <w:rPr>
          <w:rFonts w:asciiTheme="minorHAnsi" w:eastAsia="Cambria" w:hAnsiTheme="minorHAnsi" w:cstheme="minorHAnsi"/>
          <w:b/>
          <w:highlight w:val="green"/>
          <w:u w:val="single"/>
        </w:rPr>
        <w:t>environments</w:t>
      </w:r>
      <w:r w:rsidRPr="00EF3943">
        <w:rPr>
          <w:rFonts w:asciiTheme="minorHAnsi" w:eastAsia="Cambria" w:hAnsiTheme="minorHAnsi" w:cstheme="minorHAnsi"/>
          <w:sz w:val="16"/>
        </w:rPr>
        <w:t xml:space="preserve"> on this planet </w:t>
      </w:r>
      <w:r w:rsidRPr="00EF3943">
        <w:rPr>
          <w:rFonts w:asciiTheme="minorHAnsi" w:eastAsia="Cambria" w:hAnsiTheme="minorHAnsi" w:cstheme="minorHAnsi"/>
          <w:b/>
          <w:highlight w:val="green"/>
          <w:u w:val="single"/>
        </w:rPr>
        <w:t>to support</w:t>
      </w:r>
      <w:r w:rsidRPr="00EF3943">
        <w:rPr>
          <w:rFonts w:asciiTheme="minorHAnsi" w:eastAsia="Cambria" w:hAnsiTheme="minorHAnsi" w:cstheme="minorHAnsi"/>
          <w:b/>
          <w:u w:val="single"/>
        </w:rPr>
        <w:t xml:space="preserve"> numbers of </w:t>
      </w:r>
      <w:r w:rsidRPr="00EF3943">
        <w:rPr>
          <w:rFonts w:asciiTheme="minorHAnsi" w:eastAsia="Cambria" w:hAnsiTheme="minorHAnsi" w:cstheme="minorHAnsi"/>
          <w:b/>
          <w:highlight w:val="green"/>
          <w:u w:val="single"/>
        </w:rPr>
        <w:t>humans</w:t>
      </w:r>
      <w:r w:rsidRPr="00EF3943">
        <w:rPr>
          <w:rFonts w:asciiTheme="minorHAnsi" w:eastAsia="Cambria" w:hAnsiTheme="minorHAnsi" w:cstheme="minorHAnsi"/>
          <w:b/>
          <w:u w:val="single"/>
        </w:rPr>
        <w:t xml:space="preserve"> that are </w:t>
      </w:r>
      <w:r w:rsidRPr="00EF3943">
        <w:rPr>
          <w:rFonts w:asciiTheme="minorHAnsi" w:eastAsia="Cambria" w:hAnsiTheme="minorHAnsi" w:cstheme="minorHAnsi"/>
          <w:b/>
          <w:highlight w:val="green"/>
          <w:u w:val="single"/>
        </w:rPr>
        <w:t>much greater</w:t>
      </w:r>
      <w:r w:rsidRPr="00EF3943">
        <w:rPr>
          <w:rFonts w:asciiTheme="minorHAnsi" w:eastAsia="Cambria" w:hAnsiTheme="minorHAnsi" w:cstheme="minorHAnsi"/>
          <w:sz w:val="16"/>
        </w:rPr>
        <w:t xml:space="preserve"> today </w:t>
      </w:r>
      <w:r w:rsidRPr="00EF3943">
        <w:rPr>
          <w:rFonts w:asciiTheme="minorHAnsi" w:eastAsia="Cambria" w:hAnsiTheme="minorHAnsi" w:cstheme="minorHAnsi"/>
          <w:b/>
          <w:highlight w:val="green"/>
          <w:u w:val="single"/>
        </w:rPr>
        <w:t>than</w:t>
      </w:r>
      <w:r w:rsidRPr="00EF3943">
        <w:rPr>
          <w:rFonts w:asciiTheme="minorHAnsi" w:eastAsia="Cambria" w:hAnsiTheme="minorHAnsi" w:cstheme="minorHAnsi"/>
          <w:b/>
          <w:u w:val="single"/>
        </w:rPr>
        <w:t xml:space="preserve"> could have ever been supported even </w:t>
      </w:r>
      <w:r w:rsidRPr="00EF3943">
        <w:rPr>
          <w:rFonts w:asciiTheme="minorHAnsi" w:eastAsia="Cambria" w:hAnsiTheme="minorHAnsi" w:cstheme="minorHAnsi"/>
          <w:b/>
          <w:highlight w:val="green"/>
          <w:u w:val="single"/>
        </w:rPr>
        <w:t>100</w:t>
      </w:r>
      <w:r w:rsidRPr="00EF3943">
        <w:rPr>
          <w:rFonts w:asciiTheme="minorHAnsi" w:eastAsia="Cambria" w:hAnsiTheme="minorHAnsi" w:cstheme="minorHAnsi"/>
          <w:sz w:val="16"/>
        </w:rPr>
        <w:t xml:space="preserve"> or 1,000 </w:t>
      </w:r>
      <w:r w:rsidRPr="00EF3943">
        <w:rPr>
          <w:rFonts w:asciiTheme="minorHAnsi" w:eastAsia="Cambria" w:hAnsiTheme="minorHAnsi" w:cstheme="minorHAnsi"/>
          <w:b/>
          <w:highlight w:val="green"/>
          <w:u w:val="single"/>
        </w:rPr>
        <w:t>years ago</w:t>
      </w:r>
      <w:r w:rsidRPr="00EF3943">
        <w:rPr>
          <w:rFonts w:asciiTheme="minorHAnsi" w:eastAsia="Cambria" w:hAnsiTheme="minorHAnsi" w:cstheme="minorHAnsi"/>
          <w:sz w:val="16"/>
        </w:rPr>
        <w:t xml:space="preserve">, let alone 10,000 or 100,000 years ago. There is, of course, </w:t>
      </w:r>
      <w:r w:rsidRPr="00EF3943">
        <w:rPr>
          <w:rFonts w:asciiTheme="minorHAnsi" w:eastAsia="Cambria" w:hAnsiTheme="minorHAnsi" w:cstheme="minorHAnsi"/>
          <w:b/>
          <w:u w:val="single"/>
        </w:rPr>
        <w:t xml:space="preserve">some </w:t>
      </w:r>
      <w:r w:rsidRPr="00EF3943">
        <w:rPr>
          <w:rFonts w:asciiTheme="minorHAnsi" w:eastAsia="Cambria" w:hAnsiTheme="minorHAnsi" w:cstheme="minorHAnsi"/>
          <w:b/>
          <w:highlight w:val="green"/>
          <w:u w:val="single"/>
        </w:rPr>
        <w:t>theoretical limit to how much energy we can harness</w:t>
      </w:r>
      <w:r w:rsidRPr="00EF3943">
        <w:rPr>
          <w:rFonts w:asciiTheme="minorHAnsi" w:eastAsia="Cambria" w:hAnsiTheme="minorHAnsi" w:cstheme="minorHAnsi"/>
          <w:b/>
          <w:u w:val="single"/>
        </w:rPr>
        <w:t xml:space="preserve"> or use</w:t>
      </w:r>
      <w:r w:rsidRPr="00EF3943">
        <w:rPr>
          <w:rFonts w:asciiTheme="minorHAnsi" w:eastAsia="Cambria" w:hAnsiTheme="minorHAnsi" w:cstheme="minorHAnsi"/>
          <w:sz w:val="16"/>
        </w:rPr>
        <w:t xml:space="preserve">, but </w:t>
      </w:r>
      <w:r w:rsidRPr="00EF3943">
        <w:rPr>
          <w:rFonts w:asciiTheme="minorHAnsi" w:eastAsia="Cambria" w:hAnsiTheme="minorHAnsi" w:cstheme="minorHAnsi"/>
          <w:b/>
          <w:iCs/>
          <w:highlight w:val="green"/>
          <w:u w:val="single"/>
        </w:rPr>
        <w:t>we’re nowhere close to that</w:t>
      </w:r>
      <w:r w:rsidRPr="00EF3943">
        <w:rPr>
          <w:rFonts w:asciiTheme="minorHAnsi" w:eastAsia="Cambria" w:hAnsiTheme="minorHAnsi" w:cstheme="minorHAnsi"/>
          <w:sz w:val="16"/>
        </w:rPr>
        <w:t xml:space="preserve">. If you have </w:t>
      </w:r>
      <w:r w:rsidRPr="00EF3943">
        <w:rPr>
          <w:rFonts w:asciiTheme="minorHAnsi" w:eastAsia="Cambria" w:hAnsiTheme="minorHAnsi" w:cstheme="minorHAnsi"/>
          <w:b/>
          <w:u w:val="single"/>
        </w:rPr>
        <w:t>cheap</w:t>
      </w:r>
      <w:r w:rsidRPr="00EF3943">
        <w:rPr>
          <w:rFonts w:asciiTheme="minorHAnsi" w:eastAsia="Cambria" w:hAnsiTheme="minorHAnsi" w:cstheme="minorHAnsi"/>
          <w:sz w:val="16"/>
        </w:rPr>
        <w:t xml:space="preserve">, </w:t>
      </w:r>
      <w:r w:rsidRPr="00EF3943">
        <w:rPr>
          <w:rFonts w:asciiTheme="minorHAnsi" w:eastAsia="Cambria" w:hAnsiTheme="minorHAnsi" w:cstheme="minorHAnsi"/>
          <w:b/>
          <w:u w:val="single"/>
        </w:rPr>
        <w:t>clean energy</w:t>
      </w:r>
      <w:r w:rsidRPr="00EF3943">
        <w:rPr>
          <w:rFonts w:asciiTheme="minorHAnsi" w:eastAsia="Cambria" w:hAnsiTheme="minorHAnsi" w:cstheme="minorHAnsi"/>
          <w:sz w:val="16"/>
        </w:rPr>
        <w:t xml:space="preserve">, you </w:t>
      </w:r>
      <w:r w:rsidRPr="00EF3943">
        <w:rPr>
          <w:rFonts w:asciiTheme="minorHAnsi" w:eastAsia="Cambria" w:hAnsiTheme="minorHAnsi" w:cstheme="minorHAnsi"/>
          <w:b/>
          <w:iCs/>
          <w:highlight w:val="green"/>
          <w:u w:val="single"/>
        </w:rPr>
        <w:t>can</w:t>
      </w:r>
      <w:r w:rsidRPr="00EF3943">
        <w:rPr>
          <w:rFonts w:asciiTheme="minorHAnsi" w:eastAsia="Cambria" w:hAnsiTheme="minorHAnsi" w:cstheme="minorHAnsi"/>
          <w:b/>
          <w:iCs/>
          <w:u w:val="single"/>
        </w:rPr>
        <w:t xml:space="preserve"> ultimately </w:t>
      </w:r>
      <w:r w:rsidRPr="00EF3943">
        <w:rPr>
          <w:rFonts w:asciiTheme="minorHAnsi" w:eastAsia="Cambria" w:hAnsiTheme="minorHAnsi" w:cstheme="minorHAnsi"/>
          <w:b/>
          <w:iCs/>
          <w:highlight w:val="green"/>
          <w:u w:val="single"/>
        </w:rPr>
        <w:t>solve everything</w:t>
      </w:r>
      <w:r w:rsidRPr="00EF3943">
        <w:rPr>
          <w:rFonts w:asciiTheme="minorHAnsi" w:eastAsia="Cambria" w:hAnsiTheme="minorHAnsi" w:cstheme="minorHAnsi"/>
          <w:b/>
          <w:iCs/>
          <w:u w:val="single"/>
        </w:rPr>
        <w:t xml:space="preserve"> else</w:t>
      </w:r>
      <w:r w:rsidRPr="00EF3943">
        <w:rPr>
          <w:rFonts w:asciiTheme="minorHAnsi" w:eastAsia="Cambria" w:hAnsiTheme="minorHAnsi" w:cstheme="minorHAnsi"/>
          <w:sz w:val="16"/>
        </w:rPr>
        <w:t xml:space="preserve">. I would offer an alternate framework for sustainability. I think what we would </w:t>
      </w:r>
      <w:r w:rsidRPr="00EF3943">
        <w:rPr>
          <w:rFonts w:asciiTheme="minorHAnsi" w:eastAsia="Cambria" w:hAnsiTheme="minorHAnsi" w:cstheme="minorHAnsi"/>
          <w:b/>
          <w:u w:val="single"/>
        </w:rPr>
        <w:t>like</w:t>
      </w:r>
      <w:r w:rsidRPr="00EF3943">
        <w:rPr>
          <w:rFonts w:asciiTheme="minorHAnsi" w:eastAsia="Cambria" w:hAnsiTheme="minorHAnsi" w:cstheme="minorHAnsi"/>
          <w:sz w:val="16"/>
        </w:rPr>
        <w:t xml:space="preserve"> is for </w:t>
      </w:r>
      <w:r w:rsidRPr="00EF3943">
        <w:rPr>
          <w:rFonts w:asciiTheme="minorHAnsi" w:eastAsia="Cambria" w:hAnsiTheme="minorHAnsi" w:cstheme="minorHAnsi"/>
          <w:b/>
          <w:u w:val="single"/>
        </w:rPr>
        <w:t>large populations of humans to be able to live materially comfortable and prosperous lives</w:t>
      </w:r>
      <w:r w:rsidRPr="00EF3943">
        <w:rPr>
          <w:rFonts w:asciiTheme="minorHAnsi" w:eastAsia="Cambria" w:hAnsiTheme="minorHAnsi" w:cstheme="minorHAnsi"/>
          <w:sz w:val="16"/>
        </w:rPr>
        <w:t xml:space="preserve">, to pursue their imaginations, their dreams, and their ideas of what a good life is. I think it’s very hard for us, sitting here today, to know what the average person or someone in 2100 will think that is, and to do that in ways that preserve as much of our deep evolutionary ecological inheritance as possible, which was always already shaped by human agency and will continue to be. And that might mean that we do end up removing carbon and geoengineering the planet to have that 1950 or an 1850 climate, for that matter. It might mean that we decide to bring mammoths back, or to genetically modify the Great Barrier Reef so that it can supply the warmer oceans, or something else. I don’t know. I want to </w:t>
      </w:r>
      <w:r w:rsidRPr="00EF3943">
        <w:rPr>
          <w:rFonts w:asciiTheme="minorHAnsi" w:eastAsia="Cambria" w:hAnsiTheme="minorHAnsi" w:cstheme="minorHAnsi"/>
          <w:b/>
          <w:highlight w:val="green"/>
          <w:u w:val="single"/>
        </w:rPr>
        <w:t>give</w:t>
      </w:r>
      <w:r w:rsidRPr="00EF3943">
        <w:rPr>
          <w:rFonts w:asciiTheme="minorHAnsi" w:eastAsia="Cambria" w:hAnsiTheme="minorHAnsi" w:cstheme="minorHAnsi"/>
          <w:b/>
          <w:u w:val="single"/>
        </w:rPr>
        <w:t xml:space="preserve"> people living in the </w:t>
      </w:r>
      <w:r w:rsidRPr="00EF3943">
        <w:rPr>
          <w:rFonts w:asciiTheme="minorHAnsi" w:eastAsia="Cambria" w:hAnsiTheme="minorHAnsi" w:cstheme="minorHAnsi"/>
          <w:b/>
          <w:highlight w:val="green"/>
          <w:u w:val="single"/>
        </w:rPr>
        <w:t>future</w:t>
      </w:r>
      <w:r w:rsidRPr="00EF3943">
        <w:rPr>
          <w:rFonts w:asciiTheme="minorHAnsi" w:eastAsia="Cambria" w:hAnsiTheme="minorHAnsi" w:cstheme="minorHAnsi"/>
          <w:b/>
          <w:u w:val="single"/>
        </w:rPr>
        <w:t xml:space="preserve"> the options</w:t>
      </w:r>
      <w:r w:rsidRPr="00EF3943">
        <w:rPr>
          <w:rFonts w:asciiTheme="minorHAnsi" w:eastAsia="Cambria" w:hAnsiTheme="minorHAnsi" w:cstheme="minorHAnsi"/>
          <w:sz w:val="16"/>
        </w:rPr>
        <w:t xml:space="preserve">, </w:t>
      </w:r>
      <w:r w:rsidRPr="00EF3943">
        <w:rPr>
          <w:rFonts w:asciiTheme="minorHAnsi" w:eastAsia="Cambria" w:hAnsiTheme="minorHAnsi" w:cstheme="minorHAnsi"/>
          <w:b/>
          <w:u w:val="single"/>
        </w:rPr>
        <w:t>choices</w:t>
      </w:r>
      <w:r w:rsidRPr="00EF3943">
        <w:rPr>
          <w:rFonts w:asciiTheme="minorHAnsi" w:eastAsia="Cambria" w:hAnsiTheme="minorHAnsi" w:cstheme="minorHAnsi"/>
          <w:sz w:val="16"/>
        </w:rPr>
        <w:t xml:space="preserve">, </w:t>
      </w:r>
      <w:r w:rsidRPr="00EF3943">
        <w:rPr>
          <w:rFonts w:asciiTheme="minorHAnsi" w:eastAsia="Cambria" w:hAnsiTheme="minorHAnsi" w:cstheme="minorHAnsi"/>
          <w:b/>
          <w:highlight w:val="green"/>
          <w:u w:val="single"/>
        </w:rPr>
        <w:t>agency</w:t>
      </w:r>
      <w:r w:rsidRPr="00EF3943">
        <w:rPr>
          <w:rFonts w:asciiTheme="minorHAnsi" w:eastAsia="Cambria" w:hAnsiTheme="minorHAnsi" w:cstheme="minorHAnsi"/>
          <w:sz w:val="16"/>
        </w:rPr>
        <w:t xml:space="preserve">, and the </w:t>
      </w:r>
      <w:r w:rsidRPr="00EF3943">
        <w:rPr>
          <w:rFonts w:asciiTheme="minorHAnsi" w:eastAsia="Cambria" w:hAnsiTheme="minorHAnsi" w:cstheme="minorHAnsi"/>
          <w:b/>
          <w:u w:val="single"/>
        </w:rPr>
        <w:t>ability to make those decisions</w:t>
      </w:r>
      <w:r w:rsidRPr="00EF3943">
        <w:rPr>
          <w:rFonts w:asciiTheme="minorHAnsi" w:eastAsia="Cambria" w:hAnsiTheme="minorHAnsi" w:cstheme="minorHAnsi"/>
          <w:sz w:val="16"/>
        </w:rPr>
        <w:t xml:space="preserve"> on their own terms. I don’t know if you would call that “sustainability” or something else, but </w:t>
      </w:r>
      <w:r w:rsidRPr="00EF3943">
        <w:rPr>
          <w:rFonts w:asciiTheme="minorHAnsi" w:eastAsia="Cambria" w:hAnsiTheme="minorHAnsi" w:cstheme="minorHAnsi"/>
          <w:b/>
          <w:u w:val="single"/>
        </w:rPr>
        <w:t>that’s the future</w:t>
      </w:r>
      <w:r w:rsidRPr="00EF3943">
        <w:rPr>
          <w:rFonts w:asciiTheme="minorHAnsi" w:eastAsia="Cambria" w:hAnsiTheme="minorHAnsi" w:cstheme="minorHAnsi"/>
          <w:sz w:val="16"/>
        </w:rPr>
        <w:t xml:space="preserve"> that I think </w:t>
      </w:r>
      <w:r w:rsidRPr="00EF3943">
        <w:rPr>
          <w:rFonts w:asciiTheme="minorHAnsi" w:eastAsia="Cambria" w:hAnsiTheme="minorHAnsi" w:cstheme="minorHAnsi"/>
          <w:b/>
          <w:u w:val="single"/>
        </w:rPr>
        <w:t>we ought to create</w:t>
      </w:r>
      <w:r w:rsidRPr="00EF3943">
        <w:rPr>
          <w:rFonts w:asciiTheme="minorHAnsi" w:eastAsia="Cambria" w:hAnsiTheme="minorHAnsi" w:cstheme="minorHAnsi"/>
          <w:sz w:val="16"/>
        </w:rPr>
        <w:t xml:space="preserve"> for those who come after us. We can </w:t>
      </w:r>
      <w:r w:rsidRPr="00EF3943">
        <w:rPr>
          <w:rFonts w:asciiTheme="minorHAnsi" w:eastAsia="Cambria" w:hAnsiTheme="minorHAnsi" w:cstheme="minorHAnsi"/>
          <w:b/>
          <w:u w:val="single"/>
        </w:rPr>
        <w:t xml:space="preserve">do that by </w:t>
      </w:r>
      <w:r w:rsidRPr="00EF3943">
        <w:rPr>
          <w:rFonts w:asciiTheme="minorHAnsi" w:eastAsia="Cambria" w:hAnsiTheme="minorHAnsi" w:cstheme="minorHAnsi"/>
          <w:b/>
          <w:highlight w:val="green"/>
          <w:u w:val="single"/>
        </w:rPr>
        <w:t>build</w:t>
      </w:r>
      <w:r w:rsidRPr="00EF3943">
        <w:rPr>
          <w:rFonts w:asciiTheme="minorHAnsi" w:eastAsia="Cambria" w:hAnsiTheme="minorHAnsi" w:cstheme="minorHAnsi"/>
          <w:b/>
          <w:u w:val="single"/>
        </w:rPr>
        <w:t xml:space="preserve">ing </w:t>
      </w:r>
      <w:r w:rsidRPr="00EF3943">
        <w:rPr>
          <w:rFonts w:asciiTheme="minorHAnsi" w:eastAsia="Cambria" w:hAnsiTheme="minorHAnsi" w:cstheme="minorHAnsi"/>
          <w:b/>
          <w:highlight w:val="green"/>
          <w:u w:val="single"/>
        </w:rPr>
        <w:t>out</w:t>
      </w:r>
      <w:r w:rsidRPr="00EF3943">
        <w:rPr>
          <w:rFonts w:asciiTheme="minorHAnsi" w:eastAsia="Cambria" w:hAnsiTheme="minorHAnsi" w:cstheme="minorHAnsi"/>
          <w:b/>
          <w:u w:val="single"/>
        </w:rPr>
        <w:t xml:space="preserve"> the </w:t>
      </w:r>
      <w:r w:rsidRPr="00EF3943">
        <w:rPr>
          <w:rFonts w:asciiTheme="minorHAnsi" w:eastAsia="Cambria" w:hAnsiTheme="minorHAnsi" w:cstheme="minorHAnsi"/>
          <w:b/>
          <w:highlight w:val="green"/>
          <w:u w:val="single"/>
        </w:rPr>
        <w:t>knowledge</w:t>
      </w:r>
      <w:r w:rsidRPr="00EF3943">
        <w:rPr>
          <w:rFonts w:asciiTheme="minorHAnsi" w:eastAsia="Cambria" w:hAnsiTheme="minorHAnsi" w:cstheme="minorHAnsi"/>
          <w:b/>
          <w:u w:val="single"/>
        </w:rPr>
        <w:t xml:space="preserve"> base</w:t>
      </w:r>
      <w:r w:rsidRPr="00EF3943">
        <w:rPr>
          <w:rFonts w:asciiTheme="minorHAnsi" w:eastAsia="Cambria" w:hAnsiTheme="minorHAnsi" w:cstheme="minorHAnsi"/>
          <w:sz w:val="16"/>
        </w:rPr>
        <w:t xml:space="preserve">, </w:t>
      </w:r>
      <w:r w:rsidRPr="00EF3943">
        <w:rPr>
          <w:rFonts w:asciiTheme="minorHAnsi" w:eastAsia="Cambria" w:hAnsiTheme="minorHAnsi" w:cstheme="minorHAnsi"/>
          <w:b/>
          <w:u w:val="single"/>
        </w:rPr>
        <w:t>technology base</w:t>
      </w:r>
      <w:r w:rsidRPr="00EF3943">
        <w:rPr>
          <w:rFonts w:asciiTheme="minorHAnsi" w:eastAsia="Cambria" w:hAnsiTheme="minorHAnsi" w:cstheme="minorHAnsi"/>
          <w:sz w:val="16"/>
        </w:rPr>
        <w:t xml:space="preserve">, </w:t>
      </w:r>
      <w:r w:rsidRPr="00EF3943">
        <w:rPr>
          <w:rFonts w:asciiTheme="minorHAnsi" w:eastAsia="Cambria" w:hAnsiTheme="minorHAnsi" w:cstheme="minorHAnsi"/>
          <w:b/>
          <w:highlight w:val="green"/>
          <w:u w:val="single"/>
        </w:rPr>
        <w:t>wealth</w:t>
      </w:r>
      <w:r w:rsidRPr="00EF3943">
        <w:rPr>
          <w:rFonts w:asciiTheme="minorHAnsi" w:eastAsia="Cambria" w:hAnsiTheme="minorHAnsi" w:cstheme="minorHAnsi"/>
          <w:b/>
          <w:u w:val="single"/>
        </w:rPr>
        <w:t xml:space="preserve"> base</w:t>
      </w:r>
      <w:r w:rsidRPr="00EF3943">
        <w:rPr>
          <w:rFonts w:asciiTheme="minorHAnsi" w:eastAsia="Cambria" w:hAnsiTheme="minorHAnsi" w:cstheme="minorHAnsi"/>
          <w:sz w:val="16"/>
        </w:rPr>
        <w:t xml:space="preserve">, </w:t>
      </w:r>
      <w:r w:rsidRPr="00EF3943">
        <w:rPr>
          <w:rFonts w:asciiTheme="minorHAnsi" w:eastAsia="Cambria" w:hAnsiTheme="minorHAnsi" w:cstheme="minorHAnsi"/>
          <w:b/>
          <w:highlight w:val="green"/>
          <w:u w:val="single"/>
        </w:rPr>
        <w:t>and resource base</w:t>
      </w:r>
      <w:r w:rsidRPr="00EF3943">
        <w:rPr>
          <w:rFonts w:asciiTheme="minorHAnsi" w:eastAsia="Cambria" w:hAnsiTheme="minorHAnsi" w:cstheme="minorHAnsi"/>
          <w:b/>
          <w:u w:val="single"/>
        </w:rPr>
        <w:t xml:space="preserve"> that will make that possible</w:t>
      </w:r>
      <w:r w:rsidRPr="00EF3943">
        <w:rPr>
          <w:rFonts w:asciiTheme="minorHAnsi" w:eastAsia="Cambria" w:hAnsiTheme="minorHAnsi" w:cstheme="minorHAnsi"/>
          <w:sz w:val="16"/>
        </w:rPr>
        <w:t>. Do we have functioning institutions that are adaptive and democratic, and that can navigate what are always going to be trade-offs? That’s the future that I think we ought to be pursuing.</w:t>
      </w:r>
    </w:p>
    <w:p w14:paraId="1F427B60" w14:textId="77777777" w:rsidR="00EF3943" w:rsidRPr="00EF3943" w:rsidRDefault="00EF3943" w:rsidP="00EF3943">
      <w:pPr>
        <w:keepNext/>
        <w:keepLines/>
        <w:spacing w:before="40" w:after="0"/>
        <w:outlineLvl w:val="3"/>
        <w:rPr>
          <w:rFonts w:asciiTheme="minorHAnsi" w:eastAsia="MS Gothic" w:hAnsiTheme="minorHAnsi" w:cstheme="minorHAnsi"/>
          <w:b/>
          <w:bCs/>
          <w:iCs/>
          <w:color w:val="FF0000"/>
          <w:sz w:val="26"/>
        </w:rPr>
      </w:pPr>
      <w:r w:rsidRPr="00EF3943">
        <w:rPr>
          <w:rFonts w:asciiTheme="minorHAnsi" w:eastAsia="MS Gothic" w:hAnsiTheme="minorHAnsi" w:cstheme="minorHAnsi"/>
          <w:b/>
          <w:iCs/>
          <w:color w:val="FF0000"/>
          <w:sz w:val="26"/>
        </w:rPr>
        <w:t>2] Yes decoupling</w:t>
      </w:r>
    </w:p>
    <w:p w14:paraId="5483CAD2" w14:textId="77777777" w:rsidR="00EF3943" w:rsidRPr="00EF3943" w:rsidRDefault="00EF3943" w:rsidP="00EF3943">
      <w:pPr>
        <w:rPr>
          <w:rFonts w:asciiTheme="minorHAnsi" w:eastAsia="Cambria" w:hAnsiTheme="minorHAnsi" w:cstheme="minorHAnsi"/>
          <w:color w:val="FF0000"/>
        </w:rPr>
      </w:pPr>
      <w:proofErr w:type="spellStart"/>
      <w:r w:rsidRPr="00EF3943">
        <w:rPr>
          <w:rFonts w:asciiTheme="minorHAnsi" w:eastAsia="Cambria" w:hAnsiTheme="minorHAnsi" w:cstheme="minorHAnsi"/>
          <w:b/>
          <w:bCs/>
          <w:color w:val="FF0000"/>
          <w:sz w:val="26"/>
        </w:rPr>
        <w:t>Hausfather</w:t>
      </w:r>
      <w:proofErr w:type="spellEnd"/>
      <w:r w:rsidRPr="00EF3943">
        <w:rPr>
          <w:rFonts w:asciiTheme="minorHAnsi" w:eastAsia="Cambria" w:hAnsiTheme="minorHAnsi" w:cstheme="minorHAnsi"/>
          <w:b/>
          <w:bCs/>
          <w:color w:val="FF0000"/>
          <w:sz w:val="26"/>
        </w:rPr>
        <w:t xml:space="preserve"> 21</w:t>
      </w:r>
      <w:r w:rsidRPr="00EF3943">
        <w:rPr>
          <w:rFonts w:asciiTheme="minorHAnsi" w:eastAsia="Cambria" w:hAnsiTheme="minorHAnsi" w:cstheme="minorHAnsi"/>
          <w:color w:val="FF0000"/>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EF3943">
        <w:rPr>
          <w:rFonts w:asciiTheme="minorHAnsi" w:eastAsia="Cambria" w:hAnsiTheme="minorHAnsi" w:cstheme="minorHAnsi"/>
          <w:color w:val="FF0000"/>
        </w:rPr>
        <w:t>Essess</w:t>
      </w:r>
      <w:proofErr w:type="spellEnd"/>
      <w:r w:rsidRPr="00EF3943">
        <w:rPr>
          <w:rFonts w:asciiTheme="minorHAnsi" w:eastAsia="Cambria" w:hAnsiTheme="minorHAnsi" w:cstheme="minorHAnsi"/>
          <w:color w:val="FF0000"/>
        </w:rP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r w:rsidRPr="00EF3943">
        <w:rPr>
          <w:rFonts w:asciiTheme="minorHAnsi" w:eastAsia="Cambria" w:hAnsiTheme="minorHAnsi" w:cstheme="minorHAnsi"/>
          <w:color w:val="FF0000"/>
        </w:rPr>
        <w:t>masters</w:t>
      </w:r>
      <w:proofErr w:type="spellEnd"/>
      <w:r w:rsidRPr="00EF3943">
        <w:rPr>
          <w:rFonts w:asciiTheme="minorHAnsi" w:eastAsia="Cambria" w:hAnsiTheme="minorHAnsi" w:cstheme="minorHAnsi"/>
          <w:color w:val="FF0000"/>
        </w:rPr>
        <w:t xml:space="preserve">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5F08B5ED" w14:textId="77777777" w:rsidR="00EF3943" w:rsidRPr="00EF3943" w:rsidRDefault="00EF3943" w:rsidP="00EF3943">
      <w:pPr>
        <w:rPr>
          <w:rFonts w:asciiTheme="minorHAnsi" w:eastAsia="Cambria" w:hAnsiTheme="minorHAnsi" w:cstheme="minorHAnsi"/>
          <w:color w:val="FF0000"/>
          <w:sz w:val="16"/>
        </w:rPr>
      </w:pPr>
      <w:r w:rsidRPr="00EF3943">
        <w:rPr>
          <w:rFonts w:asciiTheme="minorHAnsi" w:eastAsia="Cambria" w:hAnsiTheme="minorHAnsi" w:cstheme="minorHAnsi"/>
          <w:color w:val="FF0000"/>
          <w:sz w:val="16"/>
        </w:rPr>
        <w:t xml:space="preserve">The </w:t>
      </w:r>
      <w:r w:rsidRPr="00EF3943">
        <w:rPr>
          <w:rFonts w:asciiTheme="minorHAnsi" w:eastAsia="Cambria" w:hAnsiTheme="minorHAnsi" w:cstheme="minorHAnsi"/>
          <w:color w:val="FF0000"/>
          <w:u w:val="single"/>
        </w:rPr>
        <w:t xml:space="preserve">past 30 years have seen immense progress </w:t>
      </w:r>
      <w:r w:rsidRPr="00EF3943">
        <w:rPr>
          <w:rFonts w:asciiTheme="minorHAnsi" w:eastAsia="Cambria" w:hAnsiTheme="minorHAnsi" w:cstheme="minorHAnsi"/>
          <w:b/>
          <w:iCs/>
          <w:color w:val="FF0000"/>
          <w:u w:val="single"/>
        </w:rPr>
        <w:t xml:space="preserve">in </w:t>
      </w:r>
      <w:r w:rsidRPr="00EF3943">
        <w:rPr>
          <w:rFonts w:asciiTheme="minorHAnsi" w:eastAsia="Cambria" w:hAnsiTheme="minorHAnsi" w:cstheme="minorHAnsi"/>
          <w:b/>
          <w:iCs/>
          <w:color w:val="FF0000"/>
          <w:highlight w:val="green"/>
          <w:u w:val="single"/>
        </w:rPr>
        <w:t>improving</w:t>
      </w:r>
      <w:r w:rsidRPr="00EF3943">
        <w:rPr>
          <w:rFonts w:asciiTheme="minorHAnsi" w:eastAsia="Cambria" w:hAnsiTheme="minorHAnsi" w:cstheme="minorHAnsi"/>
          <w:b/>
          <w:iCs/>
          <w:color w:val="FF0000"/>
          <w:u w:val="single"/>
        </w:rPr>
        <w:t xml:space="preserve"> the </w:t>
      </w:r>
      <w:r w:rsidRPr="00EF3943">
        <w:rPr>
          <w:rFonts w:asciiTheme="minorHAnsi" w:eastAsia="Cambria" w:hAnsiTheme="minorHAnsi" w:cstheme="minorHAnsi"/>
          <w:b/>
          <w:iCs/>
          <w:color w:val="FF0000"/>
          <w:highlight w:val="green"/>
          <w:u w:val="single"/>
        </w:rPr>
        <w:t>quality of life</w:t>
      </w:r>
      <w:r w:rsidRPr="00EF3943">
        <w:rPr>
          <w:rFonts w:asciiTheme="minorHAnsi" w:eastAsia="Cambria" w:hAnsiTheme="minorHAnsi" w:cstheme="minorHAnsi"/>
          <w:b/>
          <w:iCs/>
          <w:color w:val="FF0000"/>
          <w:u w:val="single"/>
        </w:rPr>
        <w:t xml:space="preserve"> for much of humanity</w:t>
      </w:r>
      <w:r w:rsidRPr="00EF3943">
        <w:rPr>
          <w:rFonts w:asciiTheme="minorHAnsi" w:eastAsia="Cambria" w:hAnsiTheme="minorHAnsi" w:cstheme="minorHAnsi"/>
          <w:color w:val="FF0000"/>
          <w:u w:val="single"/>
        </w:rPr>
        <w:t>.</w:t>
      </w:r>
      <w:r w:rsidRPr="00EF3943">
        <w:rPr>
          <w:rFonts w:asciiTheme="minorHAnsi" w:eastAsia="Cambria" w:hAnsiTheme="minorHAnsi" w:cstheme="minorHAnsi"/>
          <w:color w:val="FF0000"/>
          <w:sz w:val="16"/>
        </w:rPr>
        <w:t xml:space="preserve"> Extreme </w:t>
      </w:r>
      <w:r w:rsidRPr="00EF3943">
        <w:rPr>
          <w:rFonts w:asciiTheme="minorHAnsi" w:eastAsia="Cambria" w:hAnsiTheme="minorHAnsi" w:cstheme="minorHAnsi"/>
          <w:color w:val="FF0000"/>
          <w:highlight w:val="green"/>
          <w:u w:val="single"/>
        </w:rPr>
        <w:t>poverty</w:t>
      </w:r>
      <w:r w:rsidRPr="00EF3943">
        <w:rPr>
          <w:rFonts w:asciiTheme="minorHAnsi" w:eastAsia="Cambria" w:hAnsiTheme="minorHAnsi" w:cstheme="minorHAnsi"/>
          <w:color w:val="FF0000"/>
          <w:sz w:val="16"/>
        </w:rPr>
        <w:t xml:space="preserve"> — the number of people living on less than $1.90 per day — </w:t>
      </w:r>
      <w:r w:rsidRPr="00EF3943">
        <w:rPr>
          <w:rFonts w:asciiTheme="minorHAnsi" w:eastAsia="Cambria" w:hAnsiTheme="minorHAnsi" w:cstheme="minorHAnsi"/>
          <w:color w:val="FF0000"/>
          <w:u w:val="single"/>
        </w:rPr>
        <w:t xml:space="preserve">has fallen by nearly two-thirds, </w:t>
      </w:r>
      <w:r w:rsidRPr="00EF3943">
        <w:rPr>
          <w:rFonts w:asciiTheme="minorHAnsi" w:eastAsia="Cambria" w:hAnsiTheme="minorHAnsi" w:cstheme="minorHAnsi"/>
          <w:color w:val="FF0000"/>
          <w:highlight w:val="green"/>
          <w:u w:val="single"/>
        </w:rPr>
        <w:t xml:space="preserve">from 1.9 </w:t>
      </w:r>
      <w:r w:rsidRPr="00EF3943">
        <w:rPr>
          <w:rFonts w:asciiTheme="minorHAnsi" w:eastAsia="Cambria" w:hAnsiTheme="minorHAnsi" w:cstheme="minorHAnsi"/>
          <w:b/>
          <w:iCs/>
          <w:color w:val="FF0000"/>
          <w:highlight w:val="green"/>
          <w:u w:val="single"/>
        </w:rPr>
        <w:t>billion to</w:t>
      </w:r>
      <w:r w:rsidRPr="00EF3943">
        <w:rPr>
          <w:rFonts w:asciiTheme="minorHAnsi" w:eastAsia="Cambria" w:hAnsiTheme="minorHAnsi" w:cstheme="minorHAnsi"/>
          <w:color w:val="FF0000"/>
          <w:u w:val="single"/>
        </w:rPr>
        <w:t xml:space="preserve"> around </w:t>
      </w:r>
      <w:r w:rsidRPr="00EF3943">
        <w:rPr>
          <w:rFonts w:asciiTheme="minorHAnsi" w:eastAsia="Cambria" w:hAnsiTheme="minorHAnsi" w:cstheme="minorHAnsi"/>
          <w:color w:val="FF0000"/>
          <w:highlight w:val="green"/>
          <w:u w:val="single"/>
        </w:rPr>
        <w:t xml:space="preserve">650 </w:t>
      </w:r>
      <w:r w:rsidRPr="00EF3943">
        <w:rPr>
          <w:rFonts w:asciiTheme="minorHAnsi" w:eastAsia="Cambria" w:hAnsiTheme="minorHAnsi" w:cstheme="minorHAnsi"/>
          <w:b/>
          <w:iCs/>
          <w:color w:val="FF0000"/>
          <w:highlight w:val="green"/>
          <w:u w:val="single"/>
        </w:rPr>
        <w:t>million</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highlight w:val="green"/>
          <w:u w:val="single"/>
        </w:rPr>
        <w:t xml:space="preserve">Life expectancy </w:t>
      </w:r>
      <w:r w:rsidRPr="00EF3943">
        <w:rPr>
          <w:rFonts w:asciiTheme="minorHAnsi" w:eastAsia="Cambria" w:hAnsiTheme="minorHAnsi" w:cstheme="minorHAnsi"/>
          <w:color w:val="FF0000"/>
          <w:u w:val="single"/>
        </w:rPr>
        <w:t xml:space="preserve">has </w:t>
      </w:r>
      <w:r w:rsidRPr="00EF3943">
        <w:rPr>
          <w:rFonts w:asciiTheme="minorHAnsi" w:eastAsia="Cambria" w:hAnsiTheme="minorHAnsi" w:cstheme="minorHAnsi"/>
          <w:color w:val="FF0000"/>
          <w:highlight w:val="green"/>
          <w:u w:val="single"/>
        </w:rPr>
        <w:t>risen</w:t>
      </w:r>
      <w:r w:rsidRPr="00EF3943">
        <w:rPr>
          <w:rFonts w:asciiTheme="minorHAnsi" w:eastAsia="Cambria" w:hAnsiTheme="minorHAnsi" w:cstheme="minorHAnsi"/>
          <w:color w:val="FF0000"/>
          <w:sz w:val="16"/>
        </w:rPr>
        <w:t xml:space="preserve"> in most of the world, </w:t>
      </w:r>
      <w:r w:rsidRPr="00EF3943">
        <w:rPr>
          <w:rFonts w:asciiTheme="minorHAnsi" w:eastAsia="Cambria" w:hAnsiTheme="minorHAnsi" w:cstheme="minorHAnsi"/>
          <w:color w:val="FF0000"/>
          <w:u w:val="single"/>
        </w:rPr>
        <w:t>along with literacy and access to education</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u w:val="single"/>
        </w:rPr>
        <w:t>while infant mortality has fallen</w:t>
      </w:r>
      <w:r w:rsidRPr="00EF3943">
        <w:rPr>
          <w:rFonts w:asciiTheme="minorHAnsi" w:eastAsia="Cambria" w:hAnsiTheme="minorHAnsi" w:cstheme="minorHAnsi"/>
          <w:color w:val="FF0000"/>
          <w:sz w:val="16"/>
        </w:rPr>
        <w:t xml:space="preserve">. Despite perceptions to the contrary, </w:t>
      </w:r>
      <w:r w:rsidRPr="00EF3943">
        <w:rPr>
          <w:rFonts w:asciiTheme="minorHAnsi" w:eastAsia="Cambria" w:hAnsiTheme="minorHAnsi" w:cstheme="minorHAnsi"/>
          <w:b/>
          <w:iCs/>
          <w:color w:val="FF0000"/>
          <w:u w:val="single"/>
        </w:rPr>
        <w:t>the average person born today is likely to have access to more opportunities and have a better quality of life than at any other point in human history</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u w:val="single"/>
        </w:rPr>
        <w:t xml:space="preserve">Much of this increase in human wellbeing has been </w:t>
      </w:r>
      <w:r w:rsidRPr="00EF3943">
        <w:rPr>
          <w:rFonts w:asciiTheme="minorHAnsi" w:eastAsia="Cambria" w:hAnsiTheme="minorHAnsi" w:cstheme="minorHAnsi"/>
          <w:color w:val="FF0000"/>
          <w:highlight w:val="green"/>
          <w:u w:val="single"/>
        </w:rPr>
        <w:t>propelled by</w:t>
      </w:r>
      <w:r w:rsidRPr="00EF3943">
        <w:rPr>
          <w:rFonts w:asciiTheme="minorHAnsi" w:eastAsia="Cambria" w:hAnsiTheme="minorHAnsi" w:cstheme="minorHAnsi"/>
          <w:color w:val="FF0000"/>
          <w:u w:val="single"/>
        </w:rPr>
        <w:t xml:space="preserve"> rapid </w:t>
      </w:r>
      <w:r w:rsidRPr="00EF3943">
        <w:rPr>
          <w:rFonts w:asciiTheme="minorHAnsi" w:eastAsia="Cambria" w:hAnsiTheme="minorHAnsi" w:cstheme="minorHAnsi"/>
          <w:color w:val="FF0000"/>
          <w:highlight w:val="green"/>
          <w:u w:val="single"/>
        </w:rPr>
        <w:t>economic growth</w:t>
      </w:r>
      <w:r w:rsidRPr="00EF3943">
        <w:rPr>
          <w:rFonts w:asciiTheme="minorHAnsi" w:eastAsia="Cambria" w:hAnsiTheme="minorHAnsi" w:cstheme="minorHAnsi"/>
          <w:color w:val="FF0000"/>
          <w:u w:val="single"/>
        </w:rPr>
        <w:t xml:space="preserve"> driven largely by state-led industrial policy, particularly in poor-to-middle income countries. </w:t>
      </w:r>
      <w:r w:rsidRPr="00EF3943">
        <w:rPr>
          <w:rFonts w:asciiTheme="minorHAnsi" w:eastAsia="Cambria" w:hAnsiTheme="minorHAnsi" w:cstheme="minorHAnsi"/>
          <w:color w:val="FF0000"/>
          <w:sz w:val="16"/>
        </w:rPr>
        <w:t xml:space="preserve">However, </w:t>
      </w:r>
      <w:r w:rsidRPr="00EF3943">
        <w:rPr>
          <w:rFonts w:asciiTheme="minorHAnsi" w:eastAsia="Cambria" w:hAnsiTheme="minorHAnsi" w:cstheme="minorHAnsi"/>
          <w:color w:val="FF0000"/>
          <w:u w:val="single"/>
        </w:rPr>
        <w:t>this growth has come at a cost</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u w:val="single"/>
        </w:rPr>
        <w:t>between 1990 and 2019</w:t>
      </w:r>
      <w:r w:rsidRPr="00EF3943">
        <w:rPr>
          <w:rFonts w:asciiTheme="minorHAnsi" w:eastAsia="Cambria" w:hAnsiTheme="minorHAnsi" w:cstheme="minorHAnsi"/>
          <w:color w:val="FF0000"/>
          <w:sz w:val="16"/>
        </w:rPr>
        <w:t xml:space="preserve">, global </w:t>
      </w:r>
      <w:r w:rsidRPr="00EF3943">
        <w:rPr>
          <w:rFonts w:asciiTheme="minorHAnsi" w:eastAsia="Cambria" w:hAnsiTheme="minorHAnsi" w:cstheme="minorHAnsi"/>
          <w:color w:val="FF0000"/>
          <w:u w:val="single"/>
        </w:rPr>
        <w:t xml:space="preserve">emissions of CO2 </w:t>
      </w:r>
      <w:r w:rsidRPr="00EF3943">
        <w:rPr>
          <w:rFonts w:asciiTheme="minorHAnsi" w:eastAsia="Cambria" w:hAnsiTheme="minorHAnsi" w:cstheme="minorHAnsi"/>
          <w:b/>
          <w:iCs/>
          <w:color w:val="FF0000"/>
          <w:u w:val="single"/>
        </w:rPr>
        <w:t>increased by 56%.</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u w:val="single"/>
        </w:rPr>
        <w:t>Historically, economic growth has been closely linked to increased energy consumption</w:t>
      </w:r>
      <w:r w:rsidRPr="00EF3943">
        <w:rPr>
          <w:rFonts w:asciiTheme="minorHAnsi" w:eastAsia="Cambria" w:hAnsiTheme="minorHAnsi" w:cstheme="minorHAnsi"/>
          <w:color w:val="FF0000"/>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RPr="00EF3943">
        <w:rPr>
          <w:rFonts w:asciiTheme="minorHAnsi" w:eastAsia="Cambria" w:hAnsiTheme="minorHAnsi" w:cstheme="minorHAnsi"/>
          <w:color w:val="FF0000"/>
          <w:u w:val="single"/>
        </w:rPr>
        <w:t xml:space="preserve">Over the past 15 years, however, </w:t>
      </w:r>
      <w:r w:rsidRPr="00EF3943">
        <w:rPr>
          <w:rFonts w:asciiTheme="minorHAnsi" w:eastAsia="Cambria" w:hAnsiTheme="minorHAnsi" w:cstheme="minorHAnsi"/>
          <w:b/>
          <w:iCs/>
          <w:color w:val="FF0000"/>
          <w:u w:val="single"/>
        </w:rPr>
        <w:t>something has begun to change.</w:t>
      </w:r>
      <w:r w:rsidRPr="00EF3943">
        <w:rPr>
          <w:rFonts w:asciiTheme="minorHAnsi" w:eastAsia="Cambria" w:hAnsiTheme="minorHAnsi" w:cstheme="minorHAnsi"/>
          <w:color w:val="FF0000"/>
          <w:sz w:val="16"/>
        </w:rPr>
        <w:t xml:space="preserve"> Rather than a 21st century dominated by coal that energy modelers foresaw, </w:t>
      </w:r>
      <w:r w:rsidRPr="00EF3943">
        <w:rPr>
          <w:rFonts w:asciiTheme="minorHAnsi" w:eastAsia="Cambria" w:hAnsiTheme="minorHAnsi" w:cstheme="minorHAnsi"/>
          <w:b/>
          <w:iCs/>
          <w:color w:val="FF0000"/>
          <w:u w:val="single"/>
        </w:rPr>
        <w:t xml:space="preserve">global </w:t>
      </w:r>
      <w:r w:rsidRPr="00EF3943">
        <w:rPr>
          <w:rFonts w:asciiTheme="minorHAnsi" w:eastAsia="Cambria" w:hAnsiTheme="minorHAnsi" w:cstheme="minorHAnsi"/>
          <w:b/>
          <w:iCs/>
          <w:color w:val="FF0000"/>
          <w:highlight w:val="green"/>
          <w:u w:val="single"/>
        </w:rPr>
        <w:t>coal use</w:t>
      </w:r>
      <w:r w:rsidRPr="00EF3943">
        <w:rPr>
          <w:rFonts w:asciiTheme="minorHAnsi" w:eastAsia="Cambria" w:hAnsiTheme="minorHAnsi" w:cstheme="minorHAnsi"/>
          <w:b/>
          <w:iCs/>
          <w:color w:val="FF0000"/>
          <w:u w:val="single"/>
        </w:rPr>
        <w:t xml:space="preserve"> peaked in 2013 and is now </w:t>
      </w:r>
      <w:r w:rsidRPr="00EF3943">
        <w:rPr>
          <w:rFonts w:asciiTheme="minorHAnsi" w:eastAsia="Cambria" w:hAnsiTheme="minorHAnsi" w:cstheme="minorHAnsi"/>
          <w:b/>
          <w:iCs/>
          <w:color w:val="FF0000"/>
          <w:highlight w:val="green"/>
          <w:u w:val="single"/>
        </w:rPr>
        <w:t>in structural decline</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u w:val="single"/>
        </w:rPr>
        <w:t xml:space="preserve">We have succeeded in making </w:t>
      </w:r>
      <w:r w:rsidRPr="00EF3943">
        <w:rPr>
          <w:rFonts w:asciiTheme="minorHAnsi" w:eastAsia="Cambria" w:hAnsiTheme="minorHAnsi" w:cstheme="minorHAnsi"/>
          <w:color w:val="FF0000"/>
          <w:highlight w:val="green"/>
          <w:u w:val="single"/>
        </w:rPr>
        <w:t>clean energy cheap</w:t>
      </w:r>
      <w:r w:rsidRPr="00EF3943">
        <w:rPr>
          <w:rFonts w:asciiTheme="minorHAnsi" w:eastAsia="Cambria" w:hAnsiTheme="minorHAnsi" w:cstheme="minorHAnsi"/>
          <w:color w:val="FF0000"/>
          <w:u w:val="single"/>
        </w:rPr>
        <w:t xml:space="preserve">, with solar power and battery storage </w:t>
      </w:r>
      <w:r w:rsidRPr="00EF3943">
        <w:rPr>
          <w:rFonts w:asciiTheme="minorHAnsi" w:eastAsia="Cambria" w:hAnsiTheme="minorHAnsi" w:cstheme="minorHAnsi"/>
          <w:color w:val="FF0000"/>
          <w:highlight w:val="green"/>
          <w:u w:val="single"/>
        </w:rPr>
        <w:t>costs falling</w:t>
      </w:r>
      <w:r w:rsidRPr="00EF3943">
        <w:rPr>
          <w:rFonts w:asciiTheme="minorHAnsi" w:eastAsia="Cambria" w:hAnsiTheme="minorHAnsi" w:cstheme="minorHAnsi"/>
          <w:color w:val="FF0000"/>
          <w:u w:val="single"/>
        </w:rPr>
        <w:t xml:space="preserve"> 10-fold since 2009</w:t>
      </w:r>
      <w:r w:rsidRPr="00EF3943">
        <w:rPr>
          <w:rFonts w:asciiTheme="minorHAnsi" w:eastAsia="Cambria" w:hAnsiTheme="minorHAnsi" w:cstheme="minorHAnsi"/>
          <w:color w:val="FF0000"/>
          <w:sz w:val="16"/>
        </w:rPr>
        <w:t xml:space="preserve">. The world produced more electricity from clean energy — </w:t>
      </w:r>
      <w:r w:rsidRPr="00EF3943">
        <w:rPr>
          <w:rFonts w:asciiTheme="minorHAnsi" w:eastAsia="Cambria" w:hAnsiTheme="minorHAnsi" w:cstheme="minorHAnsi"/>
          <w:color w:val="FF0000"/>
          <w:u w:val="single"/>
        </w:rPr>
        <w:t>solar, wind, hydro, and nuclear — than from coal over the past two years</w:t>
      </w:r>
      <w:r w:rsidRPr="00EF3943">
        <w:rPr>
          <w:rFonts w:asciiTheme="minorHAnsi" w:eastAsia="Cambria" w:hAnsiTheme="minorHAnsi" w:cstheme="minorHAnsi"/>
          <w:color w:val="FF0000"/>
          <w:sz w:val="16"/>
        </w:rPr>
        <w:t xml:space="preserve">. And, according to some major oil companies, </w:t>
      </w:r>
      <w:r w:rsidRPr="00EF3943">
        <w:rPr>
          <w:rFonts w:asciiTheme="minorHAnsi" w:eastAsia="Cambria" w:hAnsiTheme="minorHAnsi" w:cstheme="minorHAnsi"/>
          <w:b/>
          <w:iCs/>
          <w:color w:val="FF0000"/>
          <w:u w:val="single"/>
        </w:rPr>
        <w:t xml:space="preserve">peak </w:t>
      </w:r>
      <w:r w:rsidRPr="00EF3943">
        <w:rPr>
          <w:rFonts w:asciiTheme="minorHAnsi" w:eastAsia="Cambria" w:hAnsiTheme="minorHAnsi" w:cstheme="minorHAnsi"/>
          <w:b/>
          <w:iCs/>
          <w:color w:val="FF0000"/>
          <w:highlight w:val="green"/>
          <w:u w:val="single"/>
        </w:rPr>
        <w:t>oil</w:t>
      </w:r>
      <w:r w:rsidRPr="00EF3943">
        <w:rPr>
          <w:rFonts w:asciiTheme="minorHAnsi" w:eastAsia="Cambria" w:hAnsiTheme="minorHAnsi" w:cstheme="minorHAnsi"/>
          <w:b/>
          <w:iCs/>
          <w:color w:val="FF0000"/>
          <w:u w:val="single"/>
        </w:rPr>
        <w:t xml:space="preserve"> is upon us</w:t>
      </w:r>
      <w:r w:rsidRPr="00EF3943">
        <w:rPr>
          <w:rFonts w:asciiTheme="minorHAnsi" w:eastAsia="Cambria" w:hAnsiTheme="minorHAnsi" w:cstheme="minorHAnsi"/>
          <w:color w:val="FF0000"/>
          <w:sz w:val="16"/>
        </w:rPr>
        <w:t xml:space="preserve"> — not because we have run out of cheap oil to produce, but because </w:t>
      </w:r>
      <w:r w:rsidRPr="00EF3943">
        <w:rPr>
          <w:rFonts w:asciiTheme="minorHAnsi" w:eastAsia="Cambria" w:hAnsiTheme="minorHAnsi" w:cstheme="minorHAnsi"/>
          <w:color w:val="FF0000"/>
          <w:highlight w:val="green"/>
          <w:u w:val="single"/>
        </w:rPr>
        <w:t>demand is falling</w:t>
      </w:r>
      <w:r w:rsidRPr="00EF3943">
        <w:rPr>
          <w:rFonts w:asciiTheme="minorHAnsi" w:eastAsia="Cambria" w:hAnsiTheme="minorHAnsi" w:cstheme="minorHAnsi"/>
          <w:color w:val="FF0000"/>
          <w:u w:val="single"/>
        </w:rPr>
        <w:t xml:space="preserve"> and </w:t>
      </w:r>
      <w:r w:rsidRPr="00EF3943">
        <w:rPr>
          <w:rFonts w:asciiTheme="minorHAnsi" w:eastAsia="Cambria" w:hAnsiTheme="minorHAnsi" w:cstheme="minorHAnsi"/>
          <w:color w:val="FF0000"/>
          <w:highlight w:val="green"/>
          <w:u w:val="single"/>
        </w:rPr>
        <w:t>companies expect further decline</w:t>
      </w:r>
      <w:r w:rsidRPr="00EF3943">
        <w:rPr>
          <w:rFonts w:asciiTheme="minorHAnsi" w:eastAsia="Cambria" w:hAnsiTheme="minorHAnsi" w:cstheme="minorHAnsi"/>
          <w:color w:val="FF0000"/>
          <w:u w:val="single"/>
        </w:rPr>
        <w:t xml:space="preserve"> as consumers increasingly shift to electric vehicles. </w:t>
      </w:r>
      <w:r w:rsidRPr="00EF3943">
        <w:rPr>
          <w:rFonts w:asciiTheme="minorHAnsi" w:eastAsia="Cambria" w:hAnsiTheme="minorHAnsi" w:cstheme="minorHAnsi"/>
          <w:color w:val="FF0000"/>
          <w:sz w:val="16"/>
        </w:rPr>
        <w:t xml:space="preserve">The </w:t>
      </w:r>
      <w:r w:rsidRPr="00EF3943">
        <w:rPr>
          <w:rFonts w:asciiTheme="minorHAnsi" w:eastAsia="Cambria" w:hAnsiTheme="minorHAnsi" w:cstheme="minorHAnsi"/>
          <w:color w:val="FF0000"/>
          <w:u w:val="single"/>
        </w:rPr>
        <w:t xml:space="preserve">world has long been experiencing a relative </w:t>
      </w:r>
      <w:r w:rsidRPr="00EF3943">
        <w:rPr>
          <w:rFonts w:asciiTheme="minorHAnsi" w:eastAsia="Cambria" w:hAnsiTheme="minorHAnsi" w:cstheme="minorHAnsi"/>
          <w:b/>
          <w:iCs/>
          <w:color w:val="FF0000"/>
          <w:highlight w:val="green"/>
          <w:u w:val="single"/>
        </w:rPr>
        <w:t>decoupling</w:t>
      </w:r>
      <w:r w:rsidRPr="00EF3943">
        <w:rPr>
          <w:rFonts w:asciiTheme="minorHAnsi" w:eastAsia="Cambria" w:hAnsiTheme="minorHAnsi" w:cstheme="minorHAnsi"/>
          <w:color w:val="FF0000"/>
          <w:sz w:val="16"/>
          <w:highlight w:val="green"/>
        </w:rPr>
        <w:t xml:space="preserve"> </w:t>
      </w:r>
      <w:r w:rsidRPr="00EF3943">
        <w:rPr>
          <w:rFonts w:asciiTheme="minorHAnsi" w:eastAsia="Cambria" w:hAnsiTheme="minorHAnsi" w:cstheme="minorHAnsi"/>
          <w:color w:val="FF0000"/>
          <w:highlight w:val="green"/>
          <w:u w:val="single"/>
        </w:rPr>
        <w:t>between</w:t>
      </w:r>
      <w:r w:rsidRPr="00EF3943">
        <w:rPr>
          <w:rFonts w:asciiTheme="minorHAnsi" w:eastAsia="Cambria" w:hAnsiTheme="minorHAnsi" w:cstheme="minorHAnsi"/>
          <w:color w:val="FF0000"/>
          <w:u w:val="single"/>
        </w:rPr>
        <w:t xml:space="preserve"> economic </w:t>
      </w:r>
      <w:r w:rsidRPr="00EF3943">
        <w:rPr>
          <w:rFonts w:asciiTheme="minorHAnsi" w:eastAsia="Cambria" w:hAnsiTheme="minorHAnsi" w:cstheme="minorHAnsi"/>
          <w:color w:val="FF0000"/>
          <w:highlight w:val="green"/>
          <w:u w:val="single"/>
        </w:rPr>
        <w:t>growth and</w:t>
      </w:r>
      <w:r w:rsidRPr="00EF3943">
        <w:rPr>
          <w:rFonts w:asciiTheme="minorHAnsi" w:eastAsia="Cambria" w:hAnsiTheme="minorHAnsi" w:cstheme="minorHAnsi"/>
          <w:color w:val="FF0000"/>
          <w:u w:val="single"/>
        </w:rPr>
        <w:t xml:space="preserve"> CO2 </w:t>
      </w:r>
      <w:r w:rsidRPr="00EF3943">
        <w:rPr>
          <w:rFonts w:asciiTheme="minorHAnsi" w:eastAsia="Cambria" w:hAnsiTheme="minorHAnsi" w:cstheme="minorHAnsi"/>
          <w:color w:val="FF0000"/>
          <w:highlight w:val="green"/>
          <w:u w:val="single"/>
        </w:rPr>
        <w:t>emissions</w:t>
      </w:r>
      <w:r w:rsidRPr="00EF3943">
        <w:rPr>
          <w:rFonts w:asciiTheme="minorHAnsi" w:eastAsia="Cambria" w:hAnsiTheme="minorHAnsi" w:cstheme="minorHAnsi"/>
          <w:color w:val="FF0000"/>
          <w:sz w:val="16"/>
          <w:highlight w:val="green"/>
        </w:rPr>
        <w:t>,</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u w:val="single"/>
        </w:rPr>
        <w:t xml:space="preserve">with the emissions per unit of GDP </w:t>
      </w:r>
      <w:r w:rsidRPr="00EF3943">
        <w:rPr>
          <w:rFonts w:asciiTheme="minorHAnsi" w:eastAsia="Cambria" w:hAnsiTheme="minorHAnsi" w:cstheme="minorHAnsi"/>
          <w:b/>
          <w:iCs/>
          <w:color w:val="FF0000"/>
          <w:u w:val="single"/>
        </w:rPr>
        <w:t>falling for the past 60 years</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u w:val="single"/>
        </w:rPr>
        <w:t>This is the case even in countries like</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b/>
          <w:iCs/>
          <w:color w:val="FF0000"/>
          <w:u w:val="single"/>
        </w:rPr>
        <w:t>India and China</w:t>
      </w:r>
      <w:r w:rsidRPr="00EF3943">
        <w:rPr>
          <w:rFonts w:asciiTheme="minorHAnsi" w:eastAsia="Cambria" w:hAnsiTheme="minorHAnsi" w:cstheme="minorHAnsi"/>
          <w:color w:val="FF0000"/>
          <w:sz w:val="16"/>
        </w:rPr>
        <w:t xml:space="preserve"> that </w:t>
      </w:r>
      <w:r w:rsidRPr="00EF3943">
        <w:rPr>
          <w:rFonts w:asciiTheme="minorHAnsi" w:eastAsia="Cambria" w:hAnsiTheme="minorHAnsi" w:cstheme="minorHAnsi"/>
          <w:color w:val="FF0000"/>
          <w:u w:val="single"/>
        </w:rPr>
        <w:t>have been undergoing rapid</w:t>
      </w:r>
      <w:r w:rsidRPr="00EF3943">
        <w:rPr>
          <w:rFonts w:asciiTheme="minorHAnsi" w:eastAsia="Cambria" w:hAnsiTheme="minorHAnsi" w:cstheme="minorHAnsi"/>
          <w:color w:val="FF0000"/>
          <w:sz w:val="16"/>
        </w:rPr>
        <w:t xml:space="preserve"> economic </w:t>
      </w:r>
      <w:r w:rsidRPr="00EF3943">
        <w:rPr>
          <w:rFonts w:asciiTheme="minorHAnsi" w:eastAsia="Cambria" w:hAnsiTheme="minorHAnsi" w:cstheme="minorHAnsi"/>
          <w:color w:val="FF0000"/>
          <w:u w:val="single"/>
        </w:rPr>
        <w:t>growth.</w:t>
      </w:r>
      <w:r w:rsidRPr="00EF3943">
        <w:rPr>
          <w:rFonts w:asciiTheme="minorHAnsi" w:eastAsia="Cambria" w:hAnsiTheme="minorHAnsi" w:cstheme="minorHAnsi"/>
          <w:color w:val="FF0000"/>
          <w:sz w:val="16"/>
        </w:rPr>
        <w:t xml:space="preserve"> But relative decoupling alone is inadequate in a world where global CO2 emissions need to peak and decline in the next decade to give us any chance at limiting warming to well below 2</w:t>
      </w:r>
      <w:r w:rsidRPr="00EF3943">
        <w:rPr>
          <w:rFonts w:ascii="Cambria Math" w:eastAsia="Cambria" w:hAnsi="Cambria Math" w:cs="Cambria Math"/>
          <w:color w:val="FF0000"/>
          <w:sz w:val="16"/>
        </w:rPr>
        <w:t>℃</w:t>
      </w:r>
      <w:r w:rsidRPr="00EF3943">
        <w:rPr>
          <w:rFonts w:asciiTheme="minorHAnsi" w:eastAsia="Cambria" w:hAnsiTheme="minorHAnsi" w:cstheme="minorHAnsi"/>
          <w:color w:val="FF0000"/>
          <w:sz w:val="16"/>
        </w:rPr>
        <w:t xml:space="preserve">, in line with Paris Agreement targets. Thankfully, there is increasing evidence that </w:t>
      </w:r>
      <w:r w:rsidRPr="00EF3943">
        <w:rPr>
          <w:rFonts w:asciiTheme="minorHAnsi" w:eastAsia="Cambria" w:hAnsiTheme="minorHAnsi" w:cstheme="minorHAnsi"/>
          <w:color w:val="FF0000"/>
          <w:u w:val="single"/>
        </w:rPr>
        <w:t xml:space="preserve">the world is </w:t>
      </w:r>
      <w:r w:rsidRPr="00EF3943">
        <w:rPr>
          <w:rFonts w:asciiTheme="minorHAnsi" w:eastAsia="Cambria" w:hAnsiTheme="minorHAnsi" w:cstheme="minorHAnsi"/>
          <w:color w:val="FF0000"/>
          <w:highlight w:val="green"/>
          <w:u w:val="single"/>
        </w:rPr>
        <w:t xml:space="preserve">on track </w:t>
      </w:r>
      <w:r w:rsidRPr="00EF3943">
        <w:rPr>
          <w:rFonts w:asciiTheme="minorHAnsi" w:eastAsia="Cambria" w:hAnsiTheme="minorHAnsi" w:cstheme="minorHAnsi"/>
          <w:b/>
          <w:iCs/>
          <w:color w:val="FF0000"/>
          <w:highlight w:val="green"/>
          <w:u w:val="single"/>
        </w:rPr>
        <w:t>to absolutely decouple</w:t>
      </w:r>
      <w:r w:rsidRPr="00EF3943">
        <w:rPr>
          <w:rFonts w:asciiTheme="minorHAnsi" w:eastAsia="Cambria" w:hAnsiTheme="minorHAnsi" w:cstheme="minorHAnsi"/>
          <w:b/>
          <w:iCs/>
          <w:color w:val="FF0000"/>
          <w:u w:val="single"/>
        </w:rPr>
        <w:t xml:space="preserve"> CO2 emissions and economic growth</w:t>
      </w:r>
      <w:r w:rsidRPr="00EF3943">
        <w:rPr>
          <w:rFonts w:asciiTheme="minorHAnsi" w:eastAsia="Cambria" w:hAnsiTheme="minorHAnsi" w:cstheme="minorHAnsi"/>
          <w:color w:val="FF0000"/>
          <w:sz w:val="16"/>
        </w:rPr>
        <w:t xml:space="preserve"> — with global </w:t>
      </w:r>
      <w:r w:rsidRPr="00EF3943">
        <w:rPr>
          <w:rFonts w:asciiTheme="minorHAnsi" w:eastAsia="Cambria" w:hAnsiTheme="minorHAnsi" w:cstheme="minorHAnsi"/>
          <w:color w:val="FF0000"/>
          <w:u w:val="single"/>
        </w:rPr>
        <w:t xml:space="preserve">CO2 </w:t>
      </w:r>
      <w:r w:rsidRPr="00EF3943">
        <w:rPr>
          <w:rFonts w:asciiTheme="minorHAnsi" w:eastAsia="Cambria" w:hAnsiTheme="minorHAnsi" w:cstheme="minorHAnsi"/>
          <w:color w:val="FF0000"/>
          <w:highlight w:val="green"/>
          <w:u w:val="single"/>
        </w:rPr>
        <w:t>emissions</w:t>
      </w:r>
      <w:r w:rsidRPr="00EF3943">
        <w:rPr>
          <w:rFonts w:asciiTheme="minorHAnsi" w:eastAsia="Cambria" w:hAnsiTheme="minorHAnsi" w:cstheme="minorHAnsi"/>
          <w:color w:val="FF0000"/>
          <w:sz w:val="16"/>
        </w:rPr>
        <w:t xml:space="preserve"> potentially having </w:t>
      </w:r>
      <w:r w:rsidRPr="00EF3943">
        <w:rPr>
          <w:rFonts w:asciiTheme="minorHAnsi" w:eastAsia="Cambria" w:hAnsiTheme="minorHAnsi" w:cstheme="minorHAnsi"/>
          <w:color w:val="FF0000"/>
          <w:u w:val="single"/>
        </w:rPr>
        <w:t>peaked in 2019</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b/>
          <w:iCs/>
          <w:color w:val="FF0000"/>
          <w:u w:val="single"/>
        </w:rPr>
        <w:t xml:space="preserve">and </w:t>
      </w:r>
      <w:r w:rsidRPr="00EF3943">
        <w:rPr>
          <w:rFonts w:asciiTheme="minorHAnsi" w:eastAsia="Cambria" w:hAnsiTheme="minorHAnsi" w:cstheme="minorHAnsi"/>
          <w:b/>
          <w:iCs/>
          <w:color w:val="FF0000"/>
          <w:highlight w:val="green"/>
          <w:u w:val="single"/>
        </w:rPr>
        <w:t>unlikely to increase</w:t>
      </w:r>
      <w:r w:rsidRPr="00EF3943">
        <w:rPr>
          <w:rFonts w:asciiTheme="minorHAnsi" w:eastAsia="Cambria" w:hAnsiTheme="minorHAnsi" w:cstheme="minorHAnsi"/>
          <w:b/>
          <w:iCs/>
          <w:color w:val="FF0000"/>
          <w:u w:val="single"/>
        </w:rPr>
        <w:t xml:space="preserve"> substantially </w:t>
      </w:r>
      <w:r w:rsidRPr="00EF3943">
        <w:rPr>
          <w:rFonts w:asciiTheme="minorHAnsi" w:eastAsia="Cambria" w:hAnsiTheme="minorHAnsi" w:cstheme="minorHAnsi"/>
          <w:b/>
          <w:iCs/>
          <w:color w:val="FF0000"/>
          <w:highlight w:val="green"/>
          <w:u w:val="single"/>
        </w:rPr>
        <w:t xml:space="preserve">in the </w:t>
      </w:r>
      <w:r w:rsidRPr="00EF3943">
        <w:rPr>
          <w:rFonts w:asciiTheme="minorHAnsi" w:eastAsia="Cambria" w:hAnsiTheme="minorHAnsi" w:cstheme="minorHAnsi"/>
          <w:b/>
          <w:iCs/>
          <w:color w:val="FF0000"/>
          <w:u w:val="single"/>
        </w:rPr>
        <w:t xml:space="preserve">coming </w:t>
      </w:r>
      <w:r w:rsidRPr="00EF3943">
        <w:rPr>
          <w:rFonts w:asciiTheme="minorHAnsi" w:eastAsia="Cambria" w:hAnsiTheme="minorHAnsi" w:cstheme="minorHAnsi"/>
          <w:b/>
          <w:iCs/>
          <w:color w:val="FF0000"/>
          <w:highlight w:val="green"/>
          <w:u w:val="single"/>
        </w:rPr>
        <w:t>decade</w:t>
      </w:r>
      <w:r w:rsidRPr="00EF3943">
        <w:rPr>
          <w:rFonts w:asciiTheme="minorHAnsi" w:eastAsia="Cambria" w:hAnsiTheme="minorHAnsi" w:cstheme="minorHAnsi"/>
          <w:color w:val="FF0000"/>
          <w:sz w:val="16"/>
        </w:rPr>
        <w:t xml:space="preserve">. While an emissions peak is just the first and easiest step towards eventually reaching the net-zero emissions required to stop the world from continuing to warm, it </w:t>
      </w:r>
      <w:r w:rsidRPr="00EF3943">
        <w:rPr>
          <w:rFonts w:asciiTheme="minorHAnsi" w:eastAsia="Cambria" w:hAnsiTheme="minorHAnsi" w:cstheme="minorHAnsi"/>
          <w:color w:val="FF0000"/>
          <w:u w:val="single"/>
        </w:rPr>
        <w:t xml:space="preserve">demonstrates that linkages between emissions and economic activity are not an immutable law, but rather simply a result of our current means of energy production. </w:t>
      </w:r>
      <w:r w:rsidRPr="00EF3943">
        <w:rPr>
          <w:rFonts w:asciiTheme="minorHAnsi" w:eastAsia="Cambria" w:hAnsiTheme="minorHAnsi" w:cstheme="minorHAnsi"/>
          <w:color w:val="FF0000"/>
          <w:sz w:val="16"/>
        </w:rPr>
        <w:t xml:space="preserve">In recent years we have seen more and more examples of absolute decoupling — economic growth accompanied by falling CO2 emissions. </w:t>
      </w:r>
      <w:r w:rsidRPr="00EF3943">
        <w:rPr>
          <w:rFonts w:asciiTheme="minorHAnsi" w:eastAsia="Cambria" w:hAnsiTheme="minorHAnsi" w:cstheme="minorHAnsi"/>
          <w:color w:val="FF0000"/>
          <w:u w:val="single"/>
        </w:rPr>
        <w:t>Since 2005,</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highlight w:val="green"/>
          <w:u w:val="single"/>
        </w:rPr>
        <w:t>32 countries</w:t>
      </w:r>
      <w:r w:rsidRPr="00EF3943">
        <w:rPr>
          <w:rFonts w:asciiTheme="minorHAnsi" w:eastAsia="Cambria" w:hAnsiTheme="minorHAnsi" w:cstheme="minorHAnsi"/>
          <w:color w:val="FF0000"/>
          <w:u w:val="single"/>
        </w:rPr>
        <w:t xml:space="preserve"> with a population of at least one million people </w:t>
      </w:r>
      <w:r w:rsidRPr="00EF3943">
        <w:rPr>
          <w:rFonts w:asciiTheme="minorHAnsi" w:eastAsia="Cambria" w:hAnsiTheme="minorHAnsi" w:cstheme="minorHAnsi"/>
          <w:b/>
          <w:iCs/>
          <w:color w:val="FF0000"/>
          <w:u w:val="single"/>
        </w:rPr>
        <w:t xml:space="preserve">have </w:t>
      </w:r>
      <w:r w:rsidRPr="00EF3943">
        <w:rPr>
          <w:rFonts w:asciiTheme="minorHAnsi" w:eastAsia="Cambria" w:hAnsiTheme="minorHAnsi" w:cstheme="minorHAnsi"/>
          <w:b/>
          <w:iCs/>
          <w:color w:val="FF0000"/>
          <w:highlight w:val="green"/>
          <w:u w:val="single"/>
        </w:rPr>
        <w:t>absolutely decoupled</w:t>
      </w:r>
      <w:r w:rsidRPr="00EF3943">
        <w:rPr>
          <w:rFonts w:asciiTheme="minorHAnsi" w:eastAsia="Cambria" w:hAnsiTheme="minorHAnsi" w:cstheme="minorHAnsi"/>
          <w:color w:val="FF0000"/>
          <w:sz w:val="16"/>
        </w:rPr>
        <w:t xml:space="preserve"> emissions from economic growth, both for terrestrial emissions (those within national borders) and consumption emissions (emissions embodied in the goods consumed in a country). This includes the </w:t>
      </w:r>
      <w:r w:rsidRPr="00EF3943">
        <w:rPr>
          <w:rFonts w:asciiTheme="minorHAnsi" w:eastAsia="Cambria" w:hAnsiTheme="minorHAnsi" w:cstheme="minorHAnsi"/>
          <w:color w:val="FF0000"/>
          <w:u w:val="single"/>
        </w:rPr>
        <w:t>U</w:t>
      </w:r>
      <w:r w:rsidRPr="00EF3943">
        <w:rPr>
          <w:rFonts w:asciiTheme="minorHAnsi" w:eastAsia="Cambria" w:hAnsiTheme="minorHAnsi" w:cstheme="minorHAnsi"/>
          <w:color w:val="FF0000"/>
          <w:sz w:val="16"/>
        </w:rPr>
        <w:t xml:space="preserve">nited </w:t>
      </w:r>
      <w:r w:rsidRPr="00EF3943">
        <w:rPr>
          <w:rFonts w:asciiTheme="minorHAnsi" w:eastAsia="Cambria" w:hAnsiTheme="minorHAnsi" w:cstheme="minorHAnsi"/>
          <w:color w:val="FF0000"/>
          <w:u w:val="single"/>
        </w:rPr>
        <w:t>S</w:t>
      </w:r>
      <w:r w:rsidRPr="00EF3943">
        <w:rPr>
          <w:rFonts w:asciiTheme="minorHAnsi" w:eastAsia="Cambria" w:hAnsiTheme="minorHAnsi" w:cstheme="minorHAnsi"/>
          <w:color w:val="FF0000"/>
          <w:sz w:val="16"/>
        </w:rPr>
        <w:t xml:space="preserve">tates, </w:t>
      </w:r>
      <w:r w:rsidRPr="00EF3943">
        <w:rPr>
          <w:rFonts w:asciiTheme="minorHAnsi" w:eastAsia="Cambria" w:hAnsiTheme="minorHAnsi" w:cstheme="minorHAnsi"/>
          <w:color w:val="FF0000"/>
          <w:u w:val="single"/>
        </w:rPr>
        <w:t>Japan, Mexico, Germany, U</w:t>
      </w:r>
      <w:r w:rsidRPr="00EF3943">
        <w:rPr>
          <w:rFonts w:asciiTheme="minorHAnsi" w:eastAsia="Cambria" w:hAnsiTheme="minorHAnsi" w:cstheme="minorHAnsi"/>
          <w:color w:val="FF0000"/>
          <w:sz w:val="16"/>
        </w:rPr>
        <w:t xml:space="preserve">nited </w:t>
      </w:r>
      <w:r w:rsidRPr="00EF3943">
        <w:rPr>
          <w:rFonts w:asciiTheme="minorHAnsi" w:eastAsia="Cambria" w:hAnsiTheme="minorHAnsi" w:cstheme="minorHAnsi"/>
          <w:color w:val="FF0000"/>
          <w:u w:val="single"/>
        </w:rPr>
        <w:t>K</w:t>
      </w:r>
      <w:r w:rsidRPr="00EF3943">
        <w:rPr>
          <w:rFonts w:asciiTheme="minorHAnsi" w:eastAsia="Cambria" w:hAnsiTheme="minorHAnsi" w:cstheme="minorHAnsi"/>
          <w:color w:val="FF0000"/>
          <w:sz w:val="16"/>
        </w:rPr>
        <w:t xml:space="preserve">ingdom, </w:t>
      </w:r>
      <w:r w:rsidRPr="00EF3943">
        <w:rPr>
          <w:rFonts w:asciiTheme="minorHAnsi" w:eastAsia="Cambria" w:hAnsiTheme="minorHAnsi" w:cstheme="minorHAnsi"/>
          <w:color w:val="FF0000"/>
          <w:u w:val="single"/>
        </w:rPr>
        <w:t>France, Spain, Poland, Romania, Netherlands, Belgium, Portugal, Sweden, Hungary, Belarus, Austria, Bulgaria, El Salvador, Singapore, Denmark, Finland, Slovakia, Norway, Ireland, New Zealand, Croatia, Jamaica, Lithuania, Slovenia, Latvia, Estonia, and Cyprus.</w:t>
      </w:r>
      <w:r w:rsidRPr="00EF3943">
        <w:rPr>
          <w:rFonts w:asciiTheme="minorHAnsi" w:eastAsia="Cambria" w:hAnsiTheme="minorHAnsi" w:cstheme="minorHAnsi"/>
          <w:color w:val="FF0000"/>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EF3943">
        <w:rPr>
          <w:rFonts w:asciiTheme="minorHAnsi" w:eastAsia="Cambria" w:hAnsiTheme="minorHAnsi" w:cstheme="minorHAnsi"/>
          <w:color w:val="FF0000"/>
          <w:u w:val="single"/>
        </w:rPr>
        <w:t>declining territorial emissions over the 2005-2019 period (based on a linear regression), declining consumption emissions, and increasing real GDP (on a purchasing power parity basis, using constant 2017 international $USD).</w:t>
      </w:r>
      <w:r w:rsidRPr="00EF3943">
        <w:rPr>
          <w:rFonts w:asciiTheme="minorHAnsi" w:eastAsia="Cambria" w:hAnsiTheme="minorHAnsi" w:cstheme="minorHAnsi"/>
          <w:color w:val="FF0000"/>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EF3943">
        <w:rPr>
          <w:rFonts w:asciiTheme="minorHAnsi" w:eastAsia="Cambria" w:hAnsiTheme="minorHAnsi" w:cstheme="minorHAnsi"/>
          <w:b/>
          <w:iCs/>
          <w:color w:val="FF0000"/>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EF3943">
        <w:rPr>
          <w:rFonts w:asciiTheme="minorHAnsi" w:eastAsia="Cambria" w:hAnsiTheme="minorHAnsi" w:cstheme="minorHAnsi"/>
          <w:color w:val="FF0000"/>
          <w:sz w:val="16"/>
        </w:rPr>
        <w:t xml:space="preserve">One of the </w:t>
      </w:r>
      <w:r w:rsidRPr="00EF3943">
        <w:rPr>
          <w:rFonts w:asciiTheme="minorHAnsi" w:eastAsia="Cambria" w:hAnsiTheme="minorHAnsi" w:cstheme="minorHAnsi"/>
          <w:color w:val="FF0000"/>
          <w:u w:val="single"/>
        </w:rPr>
        <w:t>primary criticisms of</w:t>
      </w:r>
      <w:r w:rsidRPr="00EF3943">
        <w:rPr>
          <w:rFonts w:asciiTheme="minorHAnsi" w:eastAsia="Cambria" w:hAnsiTheme="minorHAnsi" w:cstheme="minorHAnsi"/>
          <w:color w:val="FF0000"/>
          <w:sz w:val="16"/>
        </w:rPr>
        <w:t xml:space="preserve"> some prior analyses of absolute </w:t>
      </w:r>
      <w:r w:rsidRPr="00EF3943">
        <w:rPr>
          <w:rFonts w:asciiTheme="minorHAnsi" w:eastAsia="Cambria" w:hAnsiTheme="minorHAnsi" w:cstheme="minorHAnsi"/>
          <w:color w:val="FF0000"/>
          <w:u w:val="single"/>
        </w:rPr>
        <w:t>decoupling is</w:t>
      </w:r>
      <w:r w:rsidRPr="00EF3943">
        <w:rPr>
          <w:rFonts w:asciiTheme="minorHAnsi" w:eastAsia="Cambria" w:hAnsiTheme="minorHAnsi" w:cstheme="minorHAnsi"/>
          <w:color w:val="FF0000"/>
          <w:sz w:val="16"/>
        </w:rPr>
        <w:t xml:space="preserve"> that they ignore </w:t>
      </w:r>
      <w:r w:rsidRPr="00EF3943">
        <w:rPr>
          <w:rFonts w:asciiTheme="minorHAnsi" w:eastAsia="Cambria" w:hAnsiTheme="minorHAnsi" w:cstheme="minorHAnsi"/>
          <w:b/>
          <w:iCs/>
          <w:color w:val="FF0000"/>
          <w:u w:val="single"/>
        </w:rPr>
        <w:t>leakage</w:t>
      </w:r>
      <w:r w:rsidRPr="00EF3943">
        <w:rPr>
          <w:rFonts w:asciiTheme="minorHAnsi" w:eastAsia="Cambria" w:hAnsiTheme="minorHAnsi" w:cstheme="minorHAnsi"/>
          <w:color w:val="FF0000"/>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EF3943">
        <w:rPr>
          <w:rFonts w:asciiTheme="minorHAnsi" w:eastAsia="Cambria" w:hAnsiTheme="minorHAnsi" w:cstheme="minorHAnsi"/>
          <w:color w:val="FF0000"/>
          <w:u w:val="single"/>
        </w:rPr>
        <w:t xml:space="preserve">structural changes in China and a growing domestic market led to a reversal of these trends; the amount of </w:t>
      </w:r>
      <w:r w:rsidRPr="00EF3943">
        <w:rPr>
          <w:rFonts w:asciiTheme="minorHAnsi" w:eastAsia="Cambria" w:hAnsiTheme="minorHAnsi" w:cstheme="minorHAnsi"/>
          <w:color w:val="FF0000"/>
          <w:highlight w:val="green"/>
          <w:u w:val="single"/>
        </w:rPr>
        <w:t xml:space="preserve">emissions </w:t>
      </w:r>
      <w:r w:rsidRPr="00EF3943">
        <w:rPr>
          <w:rFonts w:asciiTheme="minorHAnsi" w:eastAsia="Cambria" w:hAnsiTheme="minorHAnsi" w:cstheme="minorHAnsi"/>
          <w:color w:val="FF0000"/>
          <w:u w:val="single"/>
        </w:rPr>
        <w:t xml:space="preserve">“exported” from developed countries to developing countries </w:t>
      </w:r>
      <w:r w:rsidRPr="00EF3943">
        <w:rPr>
          <w:rFonts w:asciiTheme="minorHAnsi" w:eastAsia="Cambria" w:hAnsiTheme="minorHAnsi" w:cstheme="minorHAnsi"/>
          <w:b/>
          <w:iCs/>
          <w:color w:val="FF0000"/>
          <w:highlight w:val="green"/>
          <w:u w:val="single"/>
        </w:rPr>
        <w:t>has</w:t>
      </w:r>
      <w:r w:rsidRPr="00EF3943">
        <w:rPr>
          <w:rFonts w:asciiTheme="minorHAnsi" w:eastAsia="Cambria" w:hAnsiTheme="minorHAnsi" w:cstheme="minorHAnsi"/>
          <w:b/>
          <w:iCs/>
          <w:color w:val="FF0000"/>
          <w:u w:val="single"/>
        </w:rPr>
        <w:t xml:space="preserve"> actually </w:t>
      </w:r>
      <w:r w:rsidRPr="00EF3943">
        <w:rPr>
          <w:rFonts w:asciiTheme="minorHAnsi" w:eastAsia="Cambria" w:hAnsiTheme="minorHAnsi" w:cstheme="minorHAnsi"/>
          <w:b/>
          <w:iCs/>
          <w:color w:val="FF0000"/>
          <w:highlight w:val="green"/>
          <w:u w:val="single"/>
        </w:rPr>
        <w:t>declined</w:t>
      </w:r>
      <w:r w:rsidRPr="00EF3943">
        <w:rPr>
          <w:rFonts w:asciiTheme="minorHAnsi" w:eastAsia="Cambria" w:hAnsiTheme="minorHAnsi" w:cstheme="minorHAnsi"/>
          <w:b/>
          <w:iCs/>
          <w:color w:val="FF0000"/>
          <w:u w:val="single"/>
        </w:rPr>
        <w:t xml:space="preserve"> over the past 15 years. </w:t>
      </w:r>
      <w:r w:rsidRPr="00EF3943">
        <w:rPr>
          <w:rFonts w:asciiTheme="minorHAnsi" w:eastAsia="Cambria" w:hAnsiTheme="minorHAnsi" w:cstheme="minorHAnsi"/>
          <w:color w:val="FF0000"/>
          <w:sz w:val="16"/>
        </w:rPr>
        <w:t xml:space="preserve">This means that, for many countries, </w:t>
      </w:r>
      <w:r w:rsidRPr="00EF3943">
        <w:rPr>
          <w:rFonts w:asciiTheme="minorHAnsi" w:eastAsia="Cambria" w:hAnsiTheme="minorHAnsi" w:cstheme="minorHAnsi"/>
          <w:color w:val="FF0000"/>
          <w:u w:val="single"/>
        </w:rPr>
        <w:t>both territorial emissions and consumption emissions</w:t>
      </w:r>
      <w:r w:rsidRPr="00EF3943">
        <w:rPr>
          <w:rFonts w:asciiTheme="minorHAnsi" w:eastAsia="Cambria" w:hAnsiTheme="minorHAnsi" w:cstheme="minorHAnsi"/>
          <w:color w:val="FF0000"/>
          <w:sz w:val="16"/>
        </w:rPr>
        <w:t xml:space="preserve"> (which include any emissions “exported” to other countries) </w:t>
      </w:r>
      <w:r w:rsidRPr="00EF3943">
        <w:rPr>
          <w:rFonts w:asciiTheme="minorHAnsi" w:eastAsia="Cambria" w:hAnsiTheme="minorHAnsi" w:cstheme="minorHAnsi"/>
          <w:b/>
          <w:iCs/>
          <w:color w:val="FF0000"/>
          <w:u w:val="single"/>
        </w:rPr>
        <w:t>have jointly declined</w:t>
      </w:r>
      <w:r w:rsidRPr="00EF3943">
        <w:rPr>
          <w:rFonts w:asciiTheme="minorHAnsi" w:eastAsia="Cambria" w:hAnsiTheme="minorHAnsi" w:cstheme="minorHAnsi"/>
          <w:color w:val="FF0000"/>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EF3943">
        <w:rPr>
          <w:rFonts w:asciiTheme="minorHAnsi" w:eastAsia="Cambria" w:hAnsiTheme="minorHAnsi" w:cstheme="minorHAnsi"/>
          <w:b/>
          <w:iCs/>
          <w:color w:val="FF0000"/>
          <w:highlight w:val="green"/>
          <w:u w:val="single"/>
        </w:rPr>
        <w:t>Absolute decoupling is possible</w:t>
      </w:r>
      <w:r w:rsidRPr="00EF3943">
        <w:rPr>
          <w:rFonts w:asciiTheme="minorHAnsi" w:eastAsia="Cambria" w:hAnsiTheme="minorHAnsi" w:cstheme="minorHAnsi"/>
          <w:b/>
          <w:iCs/>
          <w:color w:val="FF0000"/>
          <w:u w:val="single"/>
        </w:rPr>
        <w:t>.</w:t>
      </w:r>
      <w:r w:rsidRPr="00EF3943">
        <w:rPr>
          <w:rFonts w:asciiTheme="minorHAnsi" w:eastAsia="Cambria" w:hAnsiTheme="minorHAnsi" w:cstheme="minorHAnsi"/>
          <w:color w:val="FF0000"/>
          <w:sz w:val="16"/>
        </w:rPr>
        <w:t xml:space="preserve"> </w:t>
      </w:r>
      <w:r w:rsidRPr="00EF3943">
        <w:rPr>
          <w:rFonts w:asciiTheme="minorHAnsi" w:eastAsia="Cambria" w:hAnsiTheme="minorHAnsi" w:cstheme="minorHAnsi"/>
          <w:color w:val="FF0000"/>
          <w:u w:val="single"/>
        </w:rPr>
        <w:t>There is no physical law requiring economic growth — and broader increases in human wellbeing — to necessarily be linked to CO2 emissions</w:t>
      </w:r>
      <w:r w:rsidRPr="00EF3943">
        <w:rPr>
          <w:rFonts w:asciiTheme="minorHAnsi" w:eastAsia="Cambria" w:hAnsiTheme="minorHAnsi" w:cstheme="minorHAnsi"/>
          <w:color w:val="FF0000"/>
          <w:sz w:val="16"/>
        </w:rPr>
        <w:t xml:space="preserve">. All of the </w:t>
      </w:r>
      <w:r w:rsidRPr="00EF3943">
        <w:rPr>
          <w:rFonts w:asciiTheme="minorHAnsi" w:eastAsia="Cambria" w:hAnsiTheme="minorHAnsi" w:cstheme="minorHAnsi"/>
          <w:b/>
          <w:iCs/>
          <w:color w:val="FF0000"/>
          <w:highlight w:val="green"/>
          <w:u w:val="single"/>
        </w:rPr>
        <w:t xml:space="preserve">services </w:t>
      </w:r>
      <w:r w:rsidRPr="00EF3943">
        <w:rPr>
          <w:rFonts w:asciiTheme="minorHAnsi" w:eastAsia="Cambria" w:hAnsiTheme="minorHAnsi" w:cstheme="minorHAnsi"/>
          <w:b/>
          <w:iCs/>
          <w:color w:val="FF0000"/>
          <w:u w:val="single"/>
        </w:rPr>
        <w:t>that we rely on today that emit fossil fuels</w:t>
      </w:r>
      <w:r w:rsidRPr="00EF3943">
        <w:rPr>
          <w:rFonts w:asciiTheme="minorHAnsi" w:eastAsia="Cambria" w:hAnsiTheme="minorHAnsi" w:cstheme="minorHAnsi"/>
          <w:color w:val="FF0000"/>
          <w:sz w:val="16"/>
        </w:rPr>
        <w:t xml:space="preserve"> — electricity, transportation, heating, food — </w:t>
      </w:r>
      <w:r w:rsidRPr="00EF3943">
        <w:rPr>
          <w:rFonts w:asciiTheme="minorHAnsi" w:eastAsia="Cambria" w:hAnsiTheme="minorHAnsi" w:cstheme="minorHAnsi"/>
          <w:color w:val="FF0000"/>
          <w:u w:val="single"/>
        </w:rPr>
        <w:t>can</w:t>
      </w:r>
      <w:r w:rsidRPr="00EF3943">
        <w:rPr>
          <w:rFonts w:asciiTheme="minorHAnsi" w:eastAsia="Cambria" w:hAnsiTheme="minorHAnsi" w:cstheme="minorHAnsi"/>
          <w:color w:val="FF0000"/>
          <w:sz w:val="16"/>
        </w:rPr>
        <w:t xml:space="preserve"> in principle </w:t>
      </w:r>
      <w:r w:rsidRPr="00EF3943">
        <w:rPr>
          <w:rFonts w:asciiTheme="minorHAnsi" w:eastAsia="Cambria" w:hAnsiTheme="minorHAnsi" w:cstheme="minorHAnsi"/>
          <w:b/>
          <w:iCs/>
          <w:color w:val="FF0000"/>
          <w:u w:val="single"/>
        </w:rPr>
        <w:t xml:space="preserve">be </w:t>
      </w:r>
      <w:r w:rsidRPr="00EF3943">
        <w:rPr>
          <w:rFonts w:asciiTheme="minorHAnsi" w:eastAsia="Cambria" w:hAnsiTheme="minorHAnsi" w:cstheme="minorHAnsi"/>
          <w:b/>
          <w:iCs/>
          <w:color w:val="FF0000"/>
          <w:highlight w:val="green"/>
          <w:u w:val="single"/>
        </w:rPr>
        <w:t>replaced by</w:t>
      </w:r>
      <w:r w:rsidRPr="00EF3943">
        <w:rPr>
          <w:rFonts w:asciiTheme="minorHAnsi" w:eastAsia="Cambria" w:hAnsiTheme="minorHAnsi" w:cstheme="minorHAnsi"/>
          <w:b/>
          <w:iCs/>
          <w:color w:val="FF0000"/>
          <w:u w:val="single"/>
        </w:rPr>
        <w:t xml:space="preserve"> near-</w:t>
      </w:r>
      <w:r w:rsidRPr="00EF3943">
        <w:rPr>
          <w:rFonts w:asciiTheme="minorHAnsi" w:eastAsia="Cambria" w:hAnsiTheme="minorHAnsi" w:cstheme="minorHAnsi"/>
          <w:b/>
          <w:iCs/>
          <w:color w:val="FF0000"/>
          <w:highlight w:val="green"/>
          <w:u w:val="single"/>
        </w:rPr>
        <w:t>zero carbon alternatives</w:t>
      </w:r>
      <w:r w:rsidRPr="00EF3943">
        <w:rPr>
          <w:rFonts w:asciiTheme="minorHAnsi" w:eastAsia="Cambria" w:hAnsiTheme="minorHAnsi" w:cstheme="minorHAnsi"/>
          <w:color w:val="FF0000"/>
          <w:sz w:val="16"/>
        </w:rPr>
        <w:t>, though these are more mature in some sectors (electricity, transportation, buildings) than in others (industrial processes, agriculture).</w:t>
      </w:r>
    </w:p>
    <w:p w14:paraId="0A079019" w14:textId="4715B82A" w:rsidR="00EF3943" w:rsidRPr="00202526" w:rsidRDefault="00EF3943" w:rsidP="00EF3943">
      <w:pPr>
        <w:pStyle w:val="Heading3"/>
        <w:rPr>
          <w:rFonts w:asciiTheme="minorHAnsi" w:hAnsiTheme="minorHAnsi" w:cstheme="minorHAnsi"/>
        </w:rPr>
      </w:pPr>
      <w:r w:rsidRPr="00202526">
        <w:rPr>
          <w:rFonts w:asciiTheme="minorHAnsi" w:hAnsiTheme="minorHAnsi" w:cstheme="minorHAnsi"/>
        </w:rPr>
        <w:t>Transitions</w:t>
      </w:r>
    </w:p>
    <w:p w14:paraId="5F442C83" w14:textId="4C6DF8A2" w:rsidR="00EF3943" w:rsidRPr="00202526" w:rsidRDefault="00EF3943" w:rsidP="00EF3943">
      <w:pPr>
        <w:pStyle w:val="Heading4"/>
        <w:rPr>
          <w:rFonts w:asciiTheme="minorHAnsi" w:hAnsiTheme="minorHAnsi" w:cstheme="minorHAnsi"/>
        </w:rPr>
      </w:pPr>
      <w:r w:rsidRPr="00202526">
        <w:rPr>
          <w:rFonts w:asciiTheme="minorHAnsi" w:hAnsiTheme="minorHAnsi" w:cstheme="minorHAnsi"/>
        </w:rPr>
        <w:t>The move away from capitalism causes mass starvation, ecological collapse, and doesn’t solve their offense.</w:t>
      </w:r>
    </w:p>
    <w:p w14:paraId="556C8238" w14:textId="77777777" w:rsidR="00EF3943" w:rsidRPr="00202526" w:rsidRDefault="00EF3943" w:rsidP="00EF3943">
      <w:pPr>
        <w:rPr>
          <w:rFonts w:asciiTheme="minorHAnsi" w:hAnsiTheme="minorHAnsi" w:cstheme="minorHAnsi"/>
        </w:rPr>
      </w:pPr>
      <w:r w:rsidRPr="00202526">
        <w:rPr>
          <w:rStyle w:val="Style13ptBold"/>
          <w:rFonts w:asciiTheme="minorHAnsi" w:hAnsiTheme="minorHAnsi" w:cstheme="minorHAnsi"/>
        </w:rPr>
        <w:t>Monbiot 9</w:t>
      </w:r>
      <w:r w:rsidRPr="00202526">
        <w:rPr>
          <w:rFonts w:asciiTheme="minorHAnsi" w:hAnsiTheme="minorHAnsi" w:cstheme="minorHAnsi"/>
        </w:rPr>
        <w:t xml:space="preserve"> [George Monbiot 8-17-2009. Visiting Professor in the School of the Built Environment, Oxford Brookes University; recipient of the United Nations Global 500 Award for outstanding environmental achievement; named one of the forty international prophets of the twenty-first century by the UK’S Independent. “Is There Any Point in Fighting to Stave Off Industrial Apocalypse.” Guardian. </w:t>
      </w:r>
      <w:hyperlink r:id="rId14" w:history="1">
        <w:r w:rsidRPr="00202526">
          <w:rPr>
            <w:rStyle w:val="Hyperlink"/>
            <w:rFonts w:asciiTheme="minorHAnsi" w:hAnsiTheme="minorHAnsi" w:cstheme="minorHAnsi"/>
          </w:rPr>
          <w:t>http://www.guardian.co.uk/commentisfree/cif-green/2009/aug/17/environment-climate-change</w:t>
        </w:r>
      </w:hyperlink>
      <w:r w:rsidRPr="00202526">
        <w:rPr>
          <w:rFonts w:asciiTheme="minorHAnsi" w:hAnsiTheme="minorHAnsi" w:cstheme="minorHAnsi"/>
        </w:rPr>
        <w:t>.] Recut Jet</w:t>
      </w:r>
    </w:p>
    <w:p w14:paraId="3ECC7603" w14:textId="77777777" w:rsidR="00EF3943" w:rsidRPr="00202526" w:rsidRDefault="00EF3943" w:rsidP="00EF3943">
      <w:pPr>
        <w:rPr>
          <w:rStyle w:val="StyleUnderline"/>
          <w:rFonts w:asciiTheme="minorHAnsi" w:hAnsiTheme="minorHAnsi" w:cstheme="minorHAnsi"/>
        </w:rPr>
      </w:pPr>
      <w:r w:rsidRPr="00202526">
        <w:rPr>
          <w:rFonts w:asciiTheme="minorHAnsi" w:hAnsiTheme="minorHAnsi" w:cstheme="minorHAnsi"/>
          <w:sz w:val="16"/>
        </w:rPr>
        <w:t xml:space="preserve">The interesting question, and the one that probably divides us, is this: </w:t>
      </w:r>
      <w:r w:rsidRPr="00202526">
        <w:rPr>
          <w:rStyle w:val="StyleUnderline"/>
          <w:rFonts w:asciiTheme="minorHAnsi" w:hAnsiTheme="minorHAnsi" w:cstheme="minorHAnsi"/>
        </w:rPr>
        <w:t xml:space="preserve">to what extent should we welcome the likely collapse of industrial </w:t>
      </w:r>
      <w:proofErr w:type="spellStart"/>
      <w:r w:rsidRPr="00202526">
        <w:rPr>
          <w:rStyle w:val="StyleUnderline"/>
          <w:rFonts w:asciiTheme="minorHAnsi" w:hAnsiTheme="minorHAnsi" w:cstheme="minorHAnsi"/>
        </w:rPr>
        <w:t>civilisation</w:t>
      </w:r>
      <w:proofErr w:type="spellEnd"/>
      <w:r w:rsidRPr="00202526">
        <w:rPr>
          <w:rStyle w:val="StyleUnderline"/>
          <w:rFonts w:asciiTheme="minorHAnsi" w:hAnsiTheme="minorHAnsi" w:cstheme="minorHAnsi"/>
        </w:rPr>
        <w:t>?</w:t>
      </w:r>
      <w:r w:rsidRPr="00202526">
        <w:rPr>
          <w:rFonts w:asciiTheme="minorHAnsi" w:hAnsiTheme="minorHAnsi" w:cstheme="minorHAnsi"/>
          <w:sz w:val="16"/>
        </w:rPr>
        <w:t xml:space="preserve"> </w:t>
      </w:r>
      <w:r w:rsidRPr="00202526">
        <w:rPr>
          <w:rStyle w:val="StyleUnderline"/>
          <w:rFonts w:asciiTheme="minorHAnsi" w:hAnsiTheme="minorHAnsi" w:cstheme="minorHAnsi"/>
        </w:rPr>
        <w:t>Or</w:t>
      </w:r>
      <w:r w:rsidRPr="00202526">
        <w:rPr>
          <w:rFonts w:asciiTheme="minorHAnsi" w:hAnsiTheme="minorHAnsi" w:cstheme="minorHAnsi"/>
          <w:sz w:val="16"/>
        </w:rPr>
        <w:t xml:space="preserve"> more precisely: to what extent do we </w:t>
      </w:r>
      <w:r w:rsidRPr="00202526">
        <w:rPr>
          <w:rStyle w:val="StyleUnderline"/>
          <w:rFonts w:asciiTheme="minorHAnsi" w:hAnsiTheme="minorHAnsi" w:cstheme="minorHAnsi"/>
        </w:rPr>
        <w:t>believe that some good may come of it?</w:t>
      </w:r>
    </w:p>
    <w:p w14:paraId="44D8187F" w14:textId="77777777" w:rsidR="00EF3943" w:rsidRPr="00202526" w:rsidRDefault="00EF3943" w:rsidP="00EF3943">
      <w:pPr>
        <w:rPr>
          <w:rFonts w:asciiTheme="minorHAnsi" w:hAnsiTheme="minorHAnsi" w:cstheme="minorHAnsi"/>
          <w:sz w:val="16"/>
        </w:rPr>
      </w:pPr>
      <w:r w:rsidRPr="00202526">
        <w:rPr>
          <w:rStyle w:val="StyleUnderline"/>
          <w:rFonts w:asciiTheme="minorHAnsi" w:hAnsiTheme="minorHAnsi" w:cstheme="minorHAnsi"/>
        </w:rPr>
        <w:t>I detect in your writings</w:t>
      </w:r>
      <w:r w:rsidRPr="00202526">
        <w:rPr>
          <w:rFonts w:asciiTheme="minorHAnsi" w:hAnsiTheme="minorHAnsi" w:cstheme="minorHAnsi"/>
          <w:sz w:val="16"/>
        </w:rPr>
        <w:t xml:space="preserve">, and in the conversations we have had, an attraction towards – </w:t>
      </w:r>
      <w:r w:rsidRPr="00202526">
        <w:rPr>
          <w:rStyle w:val="StyleUnderline"/>
          <w:rFonts w:asciiTheme="minorHAnsi" w:hAnsiTheme="minorHAnsi" w:cstheme="minorHAnsi"/>
        </w:rPr>
        <w:t>almost a yearning for</w:t>
      </w:r>
      <w:r w:rsidRPr="00202526">
        <w:rPr>
          <w:rFonts w:asciiTheme="minorHAnsi" w:hAnsiTheme="minorHAnsi" w:cstheme="minorHAnsi"/>
          <w:sz w:val="16"/>
        </w:rPr>
        <w:t xml:space="preserve"> – </w:t>
      </w:r>
      <w:r w:rsidRPr="00202526">
        <w:rPr>
          <w:rStyle w:val="StyleUnderline"/>
          <w:rFonts w:asciiTheme="minorHAnsi" w:hAnsiTheme="minorHAnsi" w:cstheme="minorHAnsi"/>
        </w:rPr>
        <w:t>this apocalypse</w:t>
      </w:r>
      <w:r w:rsidRPr="00202526">
        <w:rPr>
          <w:rFonts w:asciiTheme="minorHAnsi" w:hAnsiTheme="minorHAnsi" w:cstheme="minorHAnsi"/>
          <w:sz w:val="16"/>
        </w:rPr>
        <w:t xml:space="preserve">, a sense that you see it as a cleansing fire that will rid the world of a diseased society. If this is your view, I do not share it. </w:t>
      </w:r>
      <w:r w:rsidRPr="00202526">
        <w:rPr>
          <w:rStyle w:val="StyleUnderline"/>
          <w:rFonts w:asciiTheme="minorHAnsi" w:hAnsiTheme="minorHAnsi" w:cstheme="minorHAnsi"/>
        </w:rPr>
        <w:t xml:space="preserve">I'm sure we can agree that the </w:t>
      </w:r>
      <w:r w:rsidRPr="00011948">
        <w:rPr>
          <w:rStyle w:val="Emphasis"/>
          <w:rFonts w:asciiTheme="minorHAnsi" w:hAnsiTheme="minorHAnsi" w:cstheme="minorHAnsi"/>
          <w:highlight w:val="green"/>
        </w:rPr>
        <w:t>immediate consequences</w:t>
      </w:r>
      <w:r w:rsidRPr="00011948">
        <w:rPr>
          <w:rStyle w:val="StyleUnderline"/>
          <w:rFonts w:asciiTheme="minorHAnsi" w:hAnsiTheme="minorHAnsi" w:cstheme="minorHAnsi"/>
          <w:highlight w:val="green"/>
        </w:rPr>
        <w:t xml:space="preserve"> of collapse would be</w:t>
      </w:r>
      <w:r w:rsidRPr="00202526">
        <w:rPr>
          <w:rStyle w:val="StyleUnderline"/>
          <w:rFonts w:asciiTheme="minorHAnsi" w:hAnsiTheme="minorHAnsi" w:cstheme="minorHAnsi"/>
        </w:rPr>
        <w:t xml:space="preserve"> </w:t>
      </w:r>
      <w:r w:rsidRPr="00202526">
        <w:rPr>
          <w:rStyle w:val="Emphasis"/>
          <w:rFonts w:asciiTheme="minorHAnsi" w:hAnsiTheme="minorHAnsi" w:cstheme="minorHAnsi"/>
        </w:rPr>
        <w:t>hideous</w:t>
      </w:r>
      <w:r w:rsidRPr="00202526">
        <w:rPr>
          <w:rStyle w:val="StyleUnderline"/>
          <w:rFonts w:asciiTheme="minorHAnsi" w:hAnsiTheme="minorHAnsi" w:cstheme="minorHAnsi"/>
        </w:rPr>
        <w:t xml:space="preserve">: the </w:t>
      </w:r>
      <w:r w:rsidRPr="00011948">
        <w:rPr>
          <w:rStyle w:val="StyleUnderline"/>
          <w:rFonts w:asciiTheme="minorHAnsi" w:hAnsiTheme="minorHAnsi" w:cstheme="minorHAnsi"/>
          <w:highlight w:val="green"/>
        </w:rPr>
        <w:t>breakdown of</w:t>
      </w:r>
      <w:r w:rsidRPr="00202526">
        <w:rPr>
          <w:rStyle w:val="StyleUnderline"/>
          <w:rFonts w:asciiTheme="minorHAnsi" w:hAnsiTheme="minorHAnsi" w:cstheme="minorHAnsi"/>
        </w:rPr>
        <w:t xml:space="preserve"> the </w:t>
      </w:r>
      <w:r w:rsidRPr="00011948">
        <w:rPr>
          <w:rStyle w:val="StyleUnderline"/>
          <w:rFonts w:asciiTheme="minorHAnsi" w:hAnsiTheme="minorHAnsi" w:cstheme="minorHAnsi"/>
          <w:highlight w:val="green"/>
        </w:rPr>
        <w:t>systems</w:t>
      </w:r>
      <w:r w:rsidRPr="00202526">
        <w:rPr>
          <w:rStyle w:val="StyleUnderline"/>
          <w:rFonts w:asciiTheme="minorHAnsi" w:hAnsiTheme="minorHAnsi" w:cstheme="minorHAnsi"/>
        </w:rPr>
        <w:t xml:space="preserve"> that keep most of us alive; </w:t>
      </w:r>
      <w:r w:rsidRPr="00011948">
        <w:rPr>
          <w:rStyle w:val="Emphasis"/>
          <w:rFonts w:asciiTheme="minorHAnsi" w:hAnsiTheme="minorHAnsi" w:cstheme="minorHAnsi"/>
          <w:highlight w:val="green"/>
        </w:rPr>
        <w:t>mass starvation</w:t>
      </w:r>
      <w:r w:rsidRPr="00011948">
        <w:rPr>
          <w:rStyle w:val="StyleUnderline"/>
          <w:rFonts w:asciiTheme="minorHAnsi" w:hAnsiTheme="minorHAnsi" w:cstheme="minorHAnsi"/>
          <w:highlight w:val="green"/>
        </w:rPr>
        <w:t xml:space="preserve">; </w:t>
      </w:r>
      <w:r w:rsidRPr="00011948">
        <w:rPr>
          <w:rStyle w:val="Emphasis"/>
          <w:rFonts w:asciiTheme="minorHAnsi" w:hAnsiTheme="minorHAnsi" w:cstheme="minorHAnsi"/>
          <w:highlight w:val="green"/>
        </w:rPr>
        <w:t>war</w:t>
      </w:r>
      <w:r w:rsidRPr="00011948">
        <w:rPr>
          <w:rFonts w:asciiTheme="minorHAnsi" w:hAnsiTheme="minorHAnsi" w:cstheme="minorHAnsi"/>
          <w:sz w:val="16"/>
          <w:highlight w:val="green"/>
        </w:rPr>
        <w:t>.</w:t>
      </w:r>
      <w:r w:rsidRPr="00202526">
        <w:rPr>
          <w:rFonts w:asciiTheme="minorHAnsi" w:hAnsiTheme="minorHAnsi" w:cstheme="minorHAnsi"/>
          <w:sz w:val="16"/>
        </w:rPr>
        <w:t xml:space="preserve"> </w:t>
      </w:r>
      <w:r w:rsidRPr="00202526">
        <w:rPr>
          <w:rStyle w:val="StyleUnderline"/>
          <w:rFonts w:asciiTheme="minorHAnsi" w:hAnsiTheme="minorHAnsi" w:cstheme="minorHAnsi"/>
        </w:rPr>
        <w:t xml:space="preserve">These alone surely give us sufficient reason to fight on, </w:t>
      </w:r>
      <w:r w:rsidRPr="00202526">
        <w:rPr>
          <w:rStyle w:val="Emphasis"/>
          <w:rFonts w:asciiTheme="minorHAnsi" w:hAnsiTheme="minorHAnsi" w:cstheme="minorHAnsi"/>
        </w:rPr>
        <w:t>however faint our chances appear</w:t>
      </w:r>
      <w:r w:rsidRPr="00202526">
        <w:rPr>
          <w:rFonts w:asciiTheme="minorHAnsi" w:hAnsiTheme="minorHAnsi" w:cstheme="minorHAnsi"/>
          <w:sz w:val="16"/>
        </w:rPr>
        <w:t xml:space="preserve">. But even if we were somehow able to put this out of our minds, I believe that </w:t>
      </w:r>
      <w:r w:rsidRPr="00202526">
        <w:rPr>
          <w:rStyle w:val="StyleUnderline"/>
          <w:rFonts w:asciiTheme="minorHAnsi" w:hAnsiTheme="minorHAnsi" w:cstheme="minorHAnsi"/>
        </w:rPr>
        <w:t xml:space="preserve">what is likely to come out on the other side will be </w:t>
      </w:r>
      <w:r w:rsidRPr="00202526">
        <w:rPr>
          <w:rStyle w:val="Emphasis"/>
          <w:rFonts w:asciiTheme="minorHAnsi" w:hAnsiTheme="minorHAnsi" w:cstheme="minorHAnsi"/>
        </w:rPr>
        <w:t>worse</w:t>
      </w:r>
      <w:r w:rsidRPr="00202526">
        <w:rPr>
          <w:rStyle w:val="StyleUnderline"/>
          <w:rFonts w:asciiTheme="minorHAnsi" w:hAnsiTheme="minorHAnsi" w:cstheme="minorHAnsi"/>
        </w:rPr>
        <w:t xml:space="preserve"> than our current settlement</w:t>
      </w:r>
      <w:r w:rsidRPr="00202526">
        <w:rPr>
          <w:rFonts w:asciiTheme="minorHAnsi" w:hAnsiTheme="minorHAnsi" w:cstheme="minorHAnsi"/>
          <w:sz w:val="16"/>
        </w:rPr>
        <w:t>.</w:t>
      </w:r>
    </w:p>
    <w:p w14:paraId="31309DF3" w14:textId="77777777" w:rsidR="00EF3943" w:rsidRPr="00202526" w:rsidRDefault="00EF3943" w:rsidP="00EF3943">
      <w:pPr>
        <w:rPr>
          <w:rFonts w:asciiTheme="minorHAnsi" w:hAnsiTheme="minorHAnsi" w:cstheme="minorHAnsi"/>
          <w:sz w:val="16"/>
        </w:rPr>
      </w:pPr>
      <w:r w:rsidRPr="00202526">
        <w:rPr>
          <w:rFonts w:asciiTheme="minorHAnsi" w:hAnsiTheme="minorHAnsi" w:cstheme="minorHAnsi"/>
          <w:sz w:val="16"/>
        </w:rPr>
        <w:t xml:space="preserve">Here are three observations: </w:t>
      </w:r>
      <w:r w:rsidRPr="00202526">
        <w:rPr>
          <w:rStyle w:val="StyleUnderline"/>
          <w:rFonts w:asciiTheme="minorHAnsi" w:hAnsiTheme="minorHAnsi" w:cstheme="minorHAnsi"/>
        </w:rPr>
        <w:t>1 Our species</w:t>
      </w:r>
      <w:r w:rsidRPr="00202526">
        <w:rPr>
          <w:rFonts w:asciiTheme="minorHAnsi" w:hAnsiTheme="minorHAnsi" w:cstheme="minorHAnsi"/>
          <w:sz w:val="16"/>
        </w:rPr>
        <w:t xml:space="preserve"> (unlike most of its members) </w:t>
      </w:r>
      <w:r w:rsidRPr="00202526">
        <w:rPr>
          <w:rStyle w:val="StyleUnderline"/>
          <w:rFonts w:asciiTheme="minorHAnsi" w:hAnsiTheme="minorHAnsi" w:cstheme="minorHAnsi"/>
        </w:rPr>
        <w:t xml:space="preserve">is tough and </w:t>
      </w:r>
      <w:r w:rsidRPr="00202526">
        <w:rPr>
          <w:rStyle w:val="Emphasis"/>
          <w:rFonts w:asciiTheme="minorHAnsi" w:hAnsiTheme="minorHAnsi" w:cstheme="minorHAnsi"/>
        </w:rPr>
        <w:t>resilient</w:t>
      </w:r>
      <w:r w:rsidRPr="00202526">
        <w:rPr>
          <w:rFonts w:asciiTheme="minorHAnsi" w:hAnsiTheme="minorHAnsi" w:cstheme="minorHAnsi"/>
          <w:sz w:val="16"/>
        </w:rPr>
        <w:t xml:space="preserve">; 2 </w:t>
      </w:r>
      <w:r w:rsidRPr="00011948">
        <w:rPr>
          <w:rStyle w:val="StyleUnderline"/>
          <w:rFonts w:asciiTheme="minorHAnsi" w:hAnsiTheme="minorHAnsi" w:cstheme="minorHAnsi"/>
          <w:highlight w:val="green"/>
        </w:rPr>
        <w:t xml:space="preserve">When </w:t>
      </w:r>
      <w:proofErr w:type="spellStart"/>
      <w:r w:rsidRPr="00011948">
        <w:rPr>
          <w:rStyle w:val="StyleUnderline"/>
          <w:rFonts w:asciiTheme="minorHAnsi" w:hAnsiTheme="minorHAnsi" w:cstheme="minorHAnsi"/>
          <w:highlight w:val="green"/>
        </w:rPr>
        <w:t>civilisations</w:t>
      </w:r>
      <w:proofErr w:type="spellEnd"/>
      <w:r w:rsidRPr="00011948">
        <w:rPr>
          <w:rStyle w:val="StyleUnderline"/>
          <w:rFonts w:asciiTheme="minorHAnsi" w:hAnsiTheme="minorHAnsi" w:cstheme="minorHAnsi"/>
          <w:highlight w:val="green"/>
        </w:rPr>
        <w:t xml:space="preserve"> collapse, </w:t>
      </w:r>
      <w:r w:rsidRPr="00011948">
        <w:rPr>
          <w:rStyle w:val="Emphasis"/>
          <w:rFonts w:asciiTheme="minorHAnsi" w:hAnsiTheme="minorHAnsi" w:cstheme="minorHAnsi"/>
          <w:highlight w:val="green"/>
        </w:rPr>
        <w:t>psychopaths take over</w:t>
      </w:r>
      <w:r w:rsidRPr="00202526">
        <w:rPr>
          <w:rStyle w:val="StyleUnderline"/>
          <w:rFonts w:asciiTheme="minorHAnsi" w:hAnsiTheme="minorHAnsi" w:cstheme="minorHAnsi"/>
        </w:rPr>
        <w:t>; 3 We seldom learn from others' mistakes</w:t>
      </w:r>
      <w:r w:rsidRPr="00202526">
        <w:rPr>
          <w:rFonts w:asciiTheme="minorHAnsi" w:hAnsiTheme="minorHAnsi" w:cstheme="minorHAnsi"/>
          <w:sz w:val="16"/>
        </w:rPr>
        <w:t>.</w:t>
      </w:r>
    </w:p>
    <w:p w14:paraId="312836A4" w14:textId="77777777" w:rsidR="00EF3943" w:rsidRPr="00202526" w:rsidRDefault="00EF3943" w:rsidP="00EF3943">
      <w:pPr>
        <w:rPr>
          <w:rFonts w:asciiTheme="minorHAnsi" w:hAnsiTheme="minorHAnsi" w:cstheme="minorHAnsi"/>
          <w:sz w:val="16"/>
        </w:rPr>
      </w:pPr>
      <w:r w:rsidRPr="00202526">
        <w:rPr>
          <w:rFonts w:asciiTheme="minorHAnsi" w:hAnsiTheme="minorHAnsi" w:cstheme="minorHAnsi"/>
          <w:sz w:val="16"/>
        </w:rPr>
        <w:t xml:space="preserve">From the first observation, this follows: </w:t>
      </w:r>
      <w:r w:rsidRPr="00202526">
        <w:rPr>
          <w:rStyle w:val="StyleUnderline"/>
          <w:rFonts w:asciiTheme="minorHAnsi" w:hAnsiTheme="minorHAnsi" w:cstheme="minorHAnsi"/>
        </w:rPr>
        <w:t>even if you are hardened to the fate of humans, you can surely see that our species will not become extinct without causing the extinction of almost all others</w:t>
      </w:r>
      <w:r w:rsidRPr="00202526">
        <w:rPr>
          <w:rFonts w:asciiTheme="minorHAnsi" w:hAnsiTheme="minorHAnsi" w:cstheme="minorHAnsi"/>
          <w:sz w:val="16"/>
        </w:rPr>
        <w:t xml:space="preserve">. </w:t>
      </w:r>
      <w:r w:rsidRPr="00202526">
        <w:rPr>
          <w:rStyle w:val="Emphasis"/>
          <w:rFonts w:asciiTheme="minorHAnsi" w:hAnsiTheme="minorHAnsi" w:cstheme="minorHAnsi"/>
        </w:rPr>
        <w:t>However hard we fall</w:t>
      </w:r>
      <w:r w:rsidRPr="00202526">
        <w:rPr>
          <w:rStyle w:val="StyleUnderline"/>
          <w:rFonts w:asciiTheme="minorHAnsi" w:hAnsiTheme="minorHAnsi" w:cstheme="minorHAnsi"/>
        </w:rPr>
        <w:t xml:space="preserve">, </w:t>
      </w:r>
      <w:r w:rsidRPr="00011948">
        <w:rPr>
          <w:rStyle w:val="StyleUnderline"/>
          <w:rFonts w:asciiTheme="minorHAnsi" w:hAnsiTheme="minorHAnsi" w:cstheme="minorHAnsi"/>
          <w:highlight w:val="green"/>
        </w:rPr>
        <w:t>we will recover</w:t>
      </w:r>
      <w:r w:rsidRPr="00202526">
        <w:rPr>
          <w:rStyle w:val="StyleUnderline"/>
          <w:rFonts w:asciiTheme="minorHAnsi" w:hAnsiTheme="minorHAnsi" w:cstheme="minorHAnsi"/>
        </w:rPr>
        <w:t xml:space="preserve"> sufficiently </w:t>
      </w:r>
      <w:r w:rsidRPr="00011948">
        <w:rPr>
          <w:rStyle w:val="StyleUnderline"/>
          <w:rFonts w:asciiTheme="minorHAnsi" w:hAnsiTheme="minorHAnsi" w:cstheme="minorHAnsi"/>
          <w:highlight w:val="green"/>
        </w:rPr>
        <w:t xml:space="preserve">to </w:t>
      </w:r>
      <w:r w:rsidRPr="00011948">
        <w:rPr>
          <w:rStyle w:val="Emphasis"/>
          <w:rFonts w:asciiTheme="minorHAnsi" w:hAnsiTheme="minorHAnsi" w:cstheme="minorHAnsi"/>
          <w:highlight w:val="green"/>
        </w:rPr>
        <w:t>land another</w:t>
      </w:r>
      <w:r w:rsidRPr="00202526">
        <w:rPr>
          <w:rStyle w:val="Emphasis"/>
          <w:rFonts w:asciiTheme="minorHAnsi" w:hAnsiTheme="minorHAnsi" w:cstheme="minorHAnsi"/>
        </w:rPr>
        <w:t xml:space="preserve"> hammer </w:t>
      </w:r>
      <w:r w:rsidRPr="00011948">
        <w:rPr>
          <w:rStyle w:val="Emphasis"/>
          <w:rFonts w:asciiTheme="minorHAnsi" w:hAnsiTheme="minorHAnsi" w:cstheme="minorHAnsi"/>
          <w:highlight w:val="green"/>
        </w:rPr>
        <w:t>blow on the biosphere</w:t>
      </w:r>
      <w:r w:rsidRPr="00202526">
        <w:rPr>
          <w:rFonts w:asciiTheme="minorHAnsi" w:hAnsiTheme="minorHAnsi" w:cstheme="minorHAnsi"/>
          <w:sz w:val="16"/>
        </w:rPr>
        <w:t xml:space="preserve">. </w:t>
      </w:r>
      <w:r w:rsidRPr="00202526">
        <w:rPr>
          <w:rStyle w:val="StyleUnderline"/>
          <w:rFonts w:asciiTheme="minorHAnsi" w:hAnsiTheme="minorHAnsi" w:cstheme="minorHAnsi"/>
        </w:rPr>
        <w:t>We will continue to do so until there is so little left that even Homo sapiens can no longer survive</w:t>
      </w:r>
      <w:r w:rsidRPr="00202526">
        <w:rPr>
          <w:rFonts w:asciiTheme="minorHAnsi" w:hAnsiTheme="minorHAnsi" w:cstheme="minorHAnsi"/>
          <w:sz w:val="16"/>
        </w:rPr>
        <w:t xml:space="preserve">. </w:t>
      </w:r>
      <w:r w:rsidRPr="00202526">
        <w:rPr>
          <w:rStyle w:val="StyleUnderline"/>
          <w:rFonts w:asciiTheme="minorHAnsi" w:hAnsiTheme="minorHAnsi" w:cstheme="minorHAnsi"/>
        </w:rPr>
        <w:t>This is the ecological destiny of a species possessed of outstanding intelligence, opposable thumbs and an ability to interpret and exploit almost every possible resource – in the absence of political restraint</w:t>
      </w:r>
      <w:r w:rsidRPr="00202526">
        <w:rPr>
          <w:rFonts w:asciiTheme="minorHAnsi" w:hAnsiTheme="minorHAnsi" w:cstheme="minorHAnsi"/>
          <w:sz w:val="16"/>
        </w:rPr>
        <w:t>.</w:t>
      </w:r>
    </w:p>
    <w:p w14:paraId="6EC4F05E" w14:textId="77777777" w:rsidR="00EF3943" w:rsidRPr="00202526" w:rsidRDefault="00EF3943" w:rsidP="00EF3943">
      <w:pPr>
        <w:rPr>
          <w:rFonts w:asciiTheme="minorHAnsi" w:hAnsiTheme="minorHAnsi" w:cstheme="minorHAnsi"/>
          <w:sz w:val="16"/>
        </w:rPr>
      </w:pPr>
      <w:r w:rsidRPr="00202526">
        <w:rPr>
          <w:rFonts w:asciiTheme="minorHAnsi" w:hAnsiTheme="minorHAnsi" w:cstheme="minorHAnsi"/>
          <w:sz w:val="16"/>
        </w:rPr>
        <w:t>From the second and third observations, this follows</w:t>
      </w:r>
      <w:r w:rsidRPr="00011948">
        <w:rPr>
          <w:rFonts w:asciiTheme="minorHAnsi" w:hAnsiTheme="minorHAnsi" w:cstheme="minorHAnsi"/>
          <w:sz w:val="16"/>
          <w:highlight w:val="green"/>
        </w:rPr>
        <w:t xml:space="preserve">: </w:t>
      </w:r>
      <w:r w:rsidRPr="00011948">
        <w:rPr>
          <w:rStyle w:val="StyleUnderline"/>
          <w:rFonts w:asciiTheme="minorHAnsi" w:hAnsiTheme="minorHAnsi" w:cstheme="minorHAnsi"/>
          <w:highlight w:val="green"/>
        </w:rPr>
        <w:t>instead of</w:t>
      </w:r>
      <w:r w:rsidRPr="00202526">
        <w:rPr>
          <w:rStyle w:val="StyleUnderline"/>
          <w:rFonts w:asciiTheme="minorHAnsi" w:hAnsiTheme="minorHAnsi" w:cstheme="minorHAnsi"/>
        </w:rPr>
        <w:t xml:space="preserve"> gathering as </w:t>
      </w:r>
      <w:r w:rsidRPr="00011948">
        <w:rPr>
          <w:rStyle w:val="StyleUnderline"/>
          <w:rFonts w:asciiTheme="minorHAnsi" w:hAnsiTheme="minorHAnsi" w:cstheme="minorHAnsi"/>
          <w:highlight w:val="green"/>
        </w:rPr>
        <w:t>free collectives</w:t>
      </w:r>
      <w:r w:rsidRPr="00202526">
        <w:rPr>
          <w:rStyle w:val="StyleUnderline"/>
          <w:rFonts w:asciiTheme="minorHAnsi" w:hAnsiTheme="minorHAnsi" w:cstheme="minorHAnsi"/>
        </w:rPr>
        <w:t xml:space="preserve"> of happy householders, </w:t>
      </w:r>
      <w:r w:rsidRPr="00011948">
        <w:rPr>
          <w:rStyle w:val="StyleUnderline"/>
          <w:rFonts w:asciiTheme="minorHAnsi" w:hAnsiTheme="minorHAnsi" w:cstheme="minorHAnsi"/>
          <w:highlight w:val="green"/>
        </w:rPr>
        <w:t>survivors</w:t>
      </w:r>
      <w:r w:rsidRPr="00202526">
        <w:rPr>
          <w:rStyle w:val="StyleUnderline"/>
          <w:rFonts w:asciiTheme="minorHAnsi" w:hAnsiTheme="minorHAnsi" w:cstheme="minorHAnsi"/>
        </w:rPr>
        <w:t xml:space="preserve"> of this collapse </w:t>
      </w:r>
      <w:r w:rsidRPr="00011948">
        <w:rPr>
          <w:rStyle w:val="StyleUnderline"/>
          <w:rFonts w:asciiTheme="minorHAnsi" w:hAnsiTheme="minorHAnsi" w:cstheme="minorHAnsi"/>
          <w:highlight w:val="green"/>
        </w:rPr>
        <w:t>will be subject to</w:t>
      </w:r>
      <w:r w:rsidRPr="00202526">
        <w:rPr>
          <w:rStyle w:val="StyleUnderline"/>
          <w:rFonts w:asciiTheme="minorHAnsi" w:hAnsiTheme="minorHAnsi" w:cstheme="minorHAnsi"/>
        </w:rPr>
        <w:t xml:space="preserve"> the will of </w:t>
      </w:r>
      <w:r w:rsidRPr="00011948">
        <w:rPr>
          <w:rStyle w:val="StyleUnderline"/>
          <w:rFonts w:asciiTheme="minorHAnsi" w:hAnsiTheme="minorHAnsi" w:cstheme="minorHAnsi"/>
          <w:highlight w:val="green"/>
        </w:rPr>
        <w:t xml:space="preserve">people seeking to </w:t>
      </w:r>
      <w:proofErr w:type="spellStart"/>
      <w:r w:rsidRPr="00011948">
        <w:rPr>
          <w:rStyle w:val="StyleUnderline"/>
          <w:rFonts w:asciiTheme="minorHAnsi" w:hAnsiTheme="minorHAnsi" w:cstheme="minorHAnsi"/>
          <w:highlight w:val="green"/>
        </w:rPr>
        <w:t>monopolise</w:t>
      </w:r>
      <w:proofErr w:type="spellEnd"/>
      <w:r w:rsidRPr="00202526">
        <w:rPr>
          <w:rStyle w:val="StyleUnderline"/>
          <w:rFonts w:asciiTheme="minorHAnsi" w:hAnsiTheme="minorHAnsi" w:cstheme="minorHAnsi"/>
        </w:rPr>
        <w:t xml:space="preserve"> remaining </w:t>
      </w:r>
      <w:r w:rsidRPr="00011948">
        <w:rPr>
          <w:rStyle w:val="StyleUnderline"/>
          <w:rFonts w:asciiTheme="minorHAnsi" w:hAnsiTheme="minorHAnsi" w:cstheme="minorHAnsi"/>
          <w:highlight w:val="green"/>
        </w:rPr>
        <w:t>resources</w:t>
      </w:r>
      <w:r w:rsidRPr="00202526">
        <w:rPr>
          <w:rFonts w:asciiTheme="minorHAnsi" w:hAnsiTheme="minorHAnsi" w:cstheme="minorHAnsi"/>
          <w:sz w:val="16"/>
        </w:rPr>
        <w:t xml:space="preserve">. </w:t>
      </w:r>
      <w:r w:rsidRPr="00202526">
        <w:rPr>
          <w:rStyle w:val="StyleUnderline"/>
          <w:rFonts w:asciiTheme="minorHAnsi" w:hAnsiTheme="minorHAnsi" w:cstheme="minorHAnsi"/>
        </w:rPr>
        <w:t xml:space="preserve">This will is likely to be </w:t>
      </w:r>
      <w:r w:rsidRPr="00011948">
        <w:rPr>
          <w:rStyle w:val="Emphasis"/>
          <w:rFonts w:asciiTheme="minorHAnsi" w:hAnsiTheme="minorHAnsi" w:cstheme="minorHAnsi"/>
          <w:highlight w:val="green"/>
        </w:rPr>
        <w:t>imposed through violence</w:t>
      </w:r>
      <w:r w:rsidRPr="00011948">
        <w:rPr>
          <w:rFonts w:asciiTheme="minorHAnsi" w:hAnsiTheme="minorHAnsi" w:cstheme="minorHAnsi"/>
          <w:sz w:val="16"/>
          <w:highlight w:val="green"/>
        </w:rPr>
        <w:t xml:space="preserve">. </w:t>
      </w:r>
      <w:r w:rsidRPr="00011948">
        <w:rPr>
          <w:rStyle w:val="StyleUnderline"/>
          <w:rFonts w:asciiTheme="minorHAnsi" w:hAnsiTheme="minorHAnsi" w:cstheme="minorHAnsi"/>
          <w:highlight w:val="green"/>
        </w:rPr>
        <w:t>Political accountability will be</w:t>
      </w:r>
      <w:r w:rsidRPr="00202526">
        <w:rPr>
          <w:rStyle w:val="StyleUnderline"/>
          <w:rFonts w:asciiTheme="minorHAnsi" w:hAnsiTheme="minorHAnsi" w:cstheme="minorHAnsi"/>
        </w:rPr>
        <w:t xml:space="preserve"> a </w:t>
      </w:r>
      <w:r w:rsidRPr="00011948">
        <w:rPr>
          <w:rStyle w:val="Emphasis"/>
          <w:rFonts w:asciiTheme="minorHAnsi" w:hAnsiTheme="minorHAnsi" w:cstheme="minorHAnsi"/>
          <w:highlight w:val="green"/>
        </w:rPr>
        <w:t xml:space="preserve">distant </w:t>
      </w:r>
      <w:r w:rsidRPr="00202526">
        <w:rPr>
          <w:rStyle w:val="Emphasis"/>
          <w:rFonts w:asciiTheme="minorHAnsi" w:hAnsiTheme="minorHAnsi" w:cstheme="minorHAnsi"/>
        </w:rPr>
        <w:t>memory</w:t>
      </w:r>
      <w:r w:rsidRPr="00202526">
        <w:rPr>
          <w:rFonts w:asciiTheme="minorHAnsi" w:hAnsiTheme="minorHAnsi" w:cstheme="minorHAnsi"/>
          <w:sz w:val="16"/>
        </w:rPr>
        <w:t xml:space="preserve">. </w:t>
      </w:r>
      <w:r w:rsidRPr="00202526">
        <w:rPr>
          <w:rStyle w:val="StyleUnderline"/>
          <w:rFonts w:asciiTheme="minorHAnsi" w:hAnsiTheme="minorHAnsi" w:cstheme="minorHAnsi"/>
        </w:rPr>
        <w:t xml:space="preserve">The </w:t>
      </w:r>
      <w:r w:rsidRPr="00011948">
        <w:rPr>
          <w:rStyle w:val="StyleUnderline"/>
          <w:rFonts w:asciiTheme="minorHAnsi" w:hAnsiTheme="minorHAnsi" w:cstheme="minorHAnsi"/>
          <w:highlight w:val="green"/>
        </w:rPr>
        <w:t>chances of conserving any resource</w:t>
      </w:r>
      <w:r w:rsidRPr="00202526">
        <w:rPr>
          <w:rStyle w:val="StyleUnderline"/>
          <w:rFonts w:asciiTheme="minorHAnsi" w:hAnsiTheme="minorHAnsi" w:cstheme="minorHAnsi"/>
        </w:rPr>
        <w:t xml:space="preserve"> in these circumstances </w:t>
      </w:r>
      <w:r w:rsidRPr="00011948">
        <w:rPr>
          <w:rStyle w:val="StyleUnderline"/>
          <w:rFonts w:asciiTheme="minorHAnsi" w:hAnsiTheme="minorHAnsi" w:cstheme="minorHAnsi"/>
          <w:highlight w:val="green"/>
        </w:rPr>
        <w:t>are</w:t>
      </w:r>
      <w:r w:rsidRPr="00202526">
        <w:rPr>
          <w:rStyle w:val="StyleUnderline"/>
          <w:rFonts w:asciiTheme="minorHAnsi" w:hAnsiTheme="minorHAnsi" w:cstheme="minorHAnsi"/>
        </w:rPr>
        <w:t xml:space="preserve"> approximately </w:t>
      </w:r>
      <w:r w:rsidRPr="00011948">
        <w:rPr>
          <w:rStyle w:val="Emphasis"/>
          <w:rFonts w:asciiTheme="minorHAnsi" w:hAnsiTheme="minorHAnsi" w:cstheme="minorHAnsi"/>
          <w:highlight w:val="green"/>
        </w:rPr>
        <w:t>zero</w:t>
      </w:r>
      <w:r w:rsidRPr="00202526">
        <w:rPr>
          <w:rFonts w:asciiTheme="minorHAnsi" w:hAnsiTheme="minorHAnsi" w:cstheme="minorHAnsi"/>
          <w:sz w:val="16"/>
        </w:rPr>
        <w:t xml:space="preserve">. </w:t>
      </w:r>
      <w:r w:rsidRPr="00202526">
        <w:rPr>
          <w:rStyle w:val="StyleUnderline"/>
          <w:rFonts w:asciiTheme="minorHAnsi" w:hAnsiTheme="minorHAnsi" w:cstheme="minorHAnsi"/>
        </w:rPr>
        <w:t>The human and ecological consequences of the first global collapse are likely to persist for many generations, perhaps for our species' remaining time on earth</w:t>
      </w:r>
      <w:r w:rsidRPr="00202526">
        <w:rPr>
          <w:rFonts w:asciiTheme="minorHAnsi" w:hAnsiTheme="minorHAnsi" w:cstheme="minorHAnsi"/>
          <w:sz w:val="16"/>
        </w:rPr>
        <w:t xml:space="preserve">. </w:t>
      </w:r>
      <w:r w:rsidRPr="00202526">
        <w:rPr>
          <w:rStyle w:val="StyleUnderline"/>
          <w:rFonts w:asciiTheme="minorHAnsi" w:hAnsiTheme="minorHAnsi" w:cstheme="minorHAnsi"/>
        </w:rPr>
        <w:t xml:space="preserve">To imagine that good could come of the involuntary failure of industrial </w:t>
      </w:r>
      <w:proofErr w:type="spellStart"/>
      <w:r w:rsidRPr="00202526">
        <w:rPr>
          <w:rStyle w:val="StyleUnderline"/>
          <w:rFonts w:asciiTheme="minorHAnsi" w:hAnsiTheme="minorHAnsi" w:cstheme="minorHAnsi"/>
        </w:rPr>
        <w:t>civilisation</w:t>
      </w:r>
      <w:proofErr w:type="spellEnd"/>
      <w:r w:rsidRPr="00202526">
        <w:rPr>
          <w:rStyle w:val="StyleUnderline"/>
          <w:rFonts w:asciiTheme="minorHAnsi" w:hAnsiTheme="minorHAnsi" w:cstheme="minorHAnsi"/>
        </w:rPr>
        <w:t xml:space="preserve"> is also to succumb to </w:t>
      </w:r>
      <w:r w:rsidRPr="00202526">
        <w:rPr>
          <w:rStyle w:val="Emphasis"/>
          <w:rFonts w:asciiTheme="minorHAnsi" w:hAnsiTheme="minorHAnsi" w:cstheme="minorHAnsi"/>
        </w:rPr>
        <w:t>denial</w:t>
      </w:r>
      <w:r w:rsidRPr="00202526">
        <w:rPr>
          <w:rFonts w:asciiTheme="minorHAnsi" w:hAnsiTheme="minorHAnsi" w:cstheme="minorHAnsi"/>
          <w:sz w:val="16"/>
        </w:rPr>
        <w:t xml:space="preserve">. </w:t>
      </w:r>
      <w:r w:rsidRPr="00202526">
        <w:rPr>
          <w:rStyle w:val="StyleUnderline"/>
          <w:rFonts w:asciiTheme="minorHAnsi" w:hAnsiTheme="minorHAnsi" w:cstheme="minorHAnsi"/>
        </w:rPr>
        <w:t>The answer to your question – what will we learn from this collapse? – is nothing</w:t>
      </w:r>
      <w:r w:rsidRPr="00202526">
        <w:rPr>
          <w:rFonts w:asciiTheme="minorHAnsi" w:hAnsiTheme="minorHAnsi" w:cstheme="minorHAnsi"/>
          <w:sz w:val="16"/>
        </w:rPr>
        <w:t>.</w:t>
      </w:r>
    </w:p>
    <w:p w14:paraId="2746F17C" w14:textId="6E143D81" w:rsidR="00EF3943" w:rsidRPr="00202526" w:rsidRDefault="00EF3943" w:rsidP="00EF3943">
      <w:pPr>
        <w:rPr>
          <w:rFonts w:asciiTheme="minorHAnsi" w:hAnsiTheme="minorHAnsi" w:cstheme="minorHAnsi"/>
          <w:sz w:val="16"/>
        </w:rPr>
      </w:pPr>
      <w:r w:rsidRPr="00202526">
        <w:rPr>
          <w:rStyle w:val="StyleUnderline"/>
          <w:rFonts w:asciiTheme="minorHAnsi" w:hAnsiTheme="minorHAnsi" w:cstheme="minorHAnsi"/>
        </w:rPr>
        <w:t xml:space="preserve">This is why, despite everything, </w:t>
      </w:r>
      <w:r w:rsidRPr="00202526">
        <w:rPr>
          <w:rStyle w:val="Emphasis"/>
          <w:rFonts w:asciiTheme="minorHAnsi" w:hAnsiTheme="minorHAnsi" w:cstheme="minorHAnsi"/>
        </w:rPr>
        <w:t>I fight on</w:t>
      </w:r>
      <w:r w:rsidRPr="00202526">
        <w:rPr>
          <w:rStyle w:val="StyleUnderline"/>
          <w:rFonts w:asciiTheme="minorHAnsi" w:hAnsiTheme="minorHAnsi" w:cstheme="minorHAnsi"/>
        </w:rPr>
        <w:t>. I am not fighting to sustain economic growth</w:t>
      </w:r>
      <w:r w:rsidRPr="00202526">
        <w:rPr>
          <w:rFonts w:asciiTheme="minorHAnsi" w:hAnsiTheme="minorHAnsi" w:cstheme="minorHAnsi"/>
          <w:sz w:val="16"/>
        </w:rPr>
        <w:t xml:space="preserve">. </w:t>
      </w:r>
      <w:r w:rsidRPr="00202526">
        <w:rPr>
          <w:rStyle w:val="StyleUnderline"/>
          <w:rFonts w:asciiTheme="minorHAnsi" w:hAnsiTheme="minorHAnsi" w:cstheme="minorHAnsi"/>
        </w:rPr>
        <w:t>I am fighting to prevent both initial collapse and the repeated catastrophe that follows</w:t>
      </w:r>
      <w:r w:rsidRPr="00202526">
        <w:rPr>
          <w:rFonts w:asciiTheme="minorHAnsi" w:hAnsiTheme="minorHAnsi" w:cstheme="minorHAnsi"/>
          <w:sz w:val="16"/>
        </w:rPr>
        <w:t xml:space="preserve">. </w:t>
      </w:r>
      <w:r w:rsidRPr="00202526">
        <w:rPr>
          <w:rStyle w:val="Emphasis"/>
          <w:rFonts w:asciiTheme="minorHAnsi" w:hAnsiTheme="minorHAnsi" w:cstheme="minorHAnsi"/>
        </w:rPr>
        <w:t>However faint the hopes of engineering a soft landing</w:t>
      </w:r>
      <w:r w:rsidRPr="00202526">
        <w:rPr>
          <w:rStyle w:val="StyleUnderline"/>
          <w:rFonts w:asciiTheme="minorHAnsi" w:hAnsiTheme="minorHAnsi" w:cstheme="minorHAnsi"/>
        </w:rPr>
        <w:t xml:space="preserve"> – an ordered and structured downsizing of the global economy – might be, we </w:t>
      </w:r>
      <w:r w:rsidRPr="00202526">
        <w:rPr>
          <w:rStyle w:val="Emphasis"/>
          <w:rFonts w:asciiTheme="minorHAnsi" w:hAnsiTheme="minorHAnsi" w:cstheme="minorHAnsi"/>
        </w:rPr>
        <w:t>must</w:t>
      </w:r>
      <w:r w:rsidRPr="00202526">
        <w:rPr>
          <w:rStyle w:val="StyleUnderline"/>
          <w:rFonts w:asciiTheme="minorHAnsi" w:hAnsiTheme="minorHAnsi" w:cstheme="minorHAnsi"/>
        </w:rPr>
        <w:t xml:space="preserve"> keep this possibility alive</w:t>
      </w:r>
      <w:r w:rsidRPr="00202526">
        <w:rPr>
          <w:rFonts w:asciiTheme="minorHAnsi" w:hAnsiTheme="minorHAnsi" w:cstheme="minorHAnsi"/>
          <w:sz w:val="16"/>
        </w:rPr>
        <w:t xml:space="preserve">. Perhaps we are both in denial: I, because I think </w:t>
      </w:r>
      <w:r w:rsidRPr="00202526">
        <w:rPr>
          <w:rStyle w:val="StyleUnderline"/>
          <w:rFonts w:asciiTheme="minorHAnsi" w:hAnsiTheme="minorHAnsi" w:cstheme="minorHAnsi"/>
        </w:rPr>
        <w:t>the fight is still worth having</w:t>
      </w:r>
      <w:r w:rsidRPr="00202526">
        <w:rPr>
          <w:rFonts w:asciiTheme="minorHAnsi" w:hAnsiTheme="minorHAnsi" w:cstheme="minorHAnsi"/>
          <w:sz w:val="16"/>
        </w:rPr>
        <w:t>; you, because you think it isn't.</w:t>
      </w:r>
    </w:p>
    <w:p w14:paraId="3FF97F77" w14:textId="4B657DF9" w:rsidR="003471D8" w:rsidRPr="009E61DD" w:rsidRDefault="003471D8" w:rsidP="003471D8">
      <w:pPr>
        <w:pStyle w:val="Heading3"/>
        <w:rPr>
          <w:rFonts w:asciiTheme="minorHAnsi" w:hAnsiTheme="minorHAnsi" w:cstheme="minorHAnsi"/>
          <w:color w:val="FF0000"/>
        </w:rPr>
      </w:pPr>
      <w:r w:rsidRPr="009E61DD">
        <w:rPr>
          <w:rFonts w:asciiTheme="minorHAnsi" w:hAnsiTheme="minorHAnsi" w:cstheme="minorHAnsi"/>
          <w:color w:val="FF0000"/>
        </w:rPr>
        <w:t>Tech</w:t>
      </w:r>
    </w:p>
    <w:p w14:paraId="510A01D7" w14:textId="77777777" w:rsidR="003471D8" w:rsidRPr="009E61DD" w:rsidRDefault="003471D8" w:rsidP="003471D8">
      <w:pPr>
        <w:keepNext/>
        <w:keepLines/>
        <w:spacing w:before="40"/>
        <w:outlineLvl w:val="3"/>
        <w:rPr>
          <w:rFonts w:asciiTheme="minorHAnsi" w:eastAsiaTheme="majorEastAsia" w:hAnsiTheme="minorHAnsi" w:cstheme="minorHAnsi"/>
          <w:b/>
          <w:iCs/>
          <w:color w:val="FF0000"/>
          <w:sz w:val="26"/>
        </w:rPr>
      </w:pPr>
      <w:r w:rsidRPr="009E61DD">
        <w:rPr>
          <w:rFonts w:asciiTheme="minorHAnsi" w:eastAsiaTheme="majorEastAsia" w:hAnsiTheme="minorHAnsi" w:cstheme="minorHAnsi"/>
          <w:b/>
          <w:iCs/>
          <w:color w:val="FF0000"/>
          <w:sz w:val="26"/>
        </w:rPr>
        <w:t xml:space="preserve">Technological progress is </w:t>
      </w:r>
      <w:proofErr w:type="spellStart"/>
      <w:r w:rsidRPr="009E61DD">
        <w:rPr>
          <w:rFonts w:asciiTheme="minorHAnsi" w:eastAsiaTheme="majorEastAsia" w:hAnsiTheme="minorHAnsi" w:cstheme="minorHAnsi"/>
          <w:b/>
          <w:iCs/>
          <w:color w:val="FF0000"/>
          <w:sz w:val="26"/>
        </w:rPr>
        <w:t>self sustaining</w:t>
      </w:r>
      <w:proofErr w:type="spellEnd"/>
      <w:r w:rsidRPr="009E61DD">
        <w:rPr>
          <w:rFonts w:asciiTheme="minorHAnsi" w:eastAsiaTheme="majorEastAsia" w:hAnsiTheme="minorHAnsi" w:cstheme="minorHAnsi"/>
          <w:b/>
          <w:iCs/>
          <w:color w:val="FF0000"/>
          <w:sz w:val="26"/>
        </w:rPr>
        <w:t xml:space="preserve"> and corrective </w:t>
      </w:r>
    </w:p>
    <w:p w14:paraId="07F58640" w14:textId="77777777" w:rsidR="003471D8" w:rsidRPr="009E61DD" w:rsidRDefault="003471D8" w:rsidP="003471D8">
      <w:pPr>
        <w:rPr>
          <w:rFonts w:asciiTheme="minorHAnsi" w:hAnsiTheme="minorHAnsi" w:cstheme="minorHAnsi"/>
          <w:color w:val="FF0000"/>
        </w:rPr>
      </w:pPr>
      <w:r w:rsidRPr="009E61DD">
        <w:rPr>
          <w:rFonts w:asciiTheme="minorHAnsi" w:hAnsiTheme="minorHAnsi" w:cstheme="minorHAnsi"/>
          <w:b/>
          <w:bCs/>
          <w:color w:val="FF0000"/>
          <w:sz w:val="26"/>
        </w:rPr>
        <w:t>Teixeira</w:t>
      </w:r>
      <w:r w:rsidRPr="009E61DD">
        <w:rPr>
          <w:rFonts w:asciiTheme="minorHAnsi" w:hAnsiTheme="minorHAnsi" w:cstheme="minorHAnsi"/>
          <w:color w:val="FF0000"/>
        </w:rPr>
        <w:t xml:space="preserve"> 3-7-</w:t>
      </w:r>
      <w:r w:rsidRPr="009E61DD">
        <w:rPr>
          <w:rFonts w:asciiTheme="minorHAnsi" w:hAnsiTheme="minorHAnsi" w:cstheme="minorHAnsi"/>
          <w:b/>
          <w:bCs/>
          <w:color w:val="FF0000"/>
          <w:sz w:val="26"/>
        </w:rPr>
        <w:t>2017</w:t>
      </w:r>
      <w:r w:rsidRPr="009E61DD">
        <w:rPr>
          <w:rFonts w:asciiTheme="minorHAnsi" w:hAnsiTheme="minorHAnsi" w:cstheme="minorHAnsi"/>
          <w:color w:val="FF0000"/>
        </w:rPr>
        <w:t xml:space="preserve"> – PhD in sociology @ U W-Madison, author or co-author of six books (</w:t>
      </w:r>
      <w:proofErr w:type="spellStart"/>
      <w:r w:rsidRPr="009E61DD">
        <w:rPr>
          <w:rFonts w:asciiTheme="minorHAnsi" w:hAnsiTheme="minorHAnsi" w:cstheme="minorHAnsi"/>
          <w:color w:val="FF0000"/>
        </w:rPr>
        <w:t>Ruy</w:t>
      </w:r>
      <w:proofErr w:type="spellEnd"/>
      <w:r w:rsidRPr="009E61DD">
        <w:rPr>
          <w:rFonts w:asciiTheme="minorHAnsi" w:hAnsiTheme="minorHAnsi" w:cstheme="minorHAnsi"/>
          <w:color w:val="FF0000"/>
        </w:rPr>
        <w:t>, “The Optimistic Leftist: Why the 21st Century Will Be Better Than You Think,” Kindle Reader)</w:t>
      </w:r>
    </w:p>
    <w:p w14:paraId="0F9E9014" w14:textId="48C7BE80" w:rsidR="003471D8" w:rsidRPr="009E61DD" w:rsidRDefault="003471D8" w:rsidP="003471D8">
      <w:pPr>
        <w:rPr>
          <w:rFonts w:asciiTheme="minorHAnsi" w:hAnsiTheme="minorHAnsi" w:cstheme="minorHAnsi"/>
          <w:color w:val="FF0000"/>
          <w:sz w:val="8"/>
        </w:rPr>
      </w:pPr>
      <w:r w:rsidRPr="009E61DD">
        <w:rPr>
          <w:rFonts w:asciiTheme="minorHAnsi" w:hAnsiTheme="minorHAnsi" w:cstheme="minorHAnsi"/>
          <w:color w:val="FF0000"/>
          <w:sz w:val="8"/>
        </w:rPr>
        <w:t xml:space="preserve">Of course, Naam's views may be rejected by some on the left because he is unabashedly a techno- optimist. Well, what's wrong with that? The fact of the matter is that </w:t>
      </w:r>
      <w:r w:rsidRPr="009E61DD">
        <w:rPr>
          <w:rFonts w:asciiTheme="minorHAnsi" w:hAnsiTheme="minorHAnsi" w:cstheme="minorHAnsi"/>
          <w:color w:val="FF0000"/>
          <w:u w:val="single"/>
        </w:rPr>
        <w:t>almost everything people like</w:t>
      </w:r>
      <w:r w:rsidRPr="009E61DD">
        <w:rPr>
          <w:rFonts w:asciiTheme="minorHAnsi" w:hAnsiTheme="minorHAnsi" w:cstheme="minorHAnsi"/>
          <w:color w:val="FF0000"/>
          <w:sz w:val="8"/>
        </w:rPr>
        <w:t xml:space="preserve"> </w:t>
      </w:r>
      <w:r w:rsidRPr="009E61DD">
        <w:rPr>
          <w:rFonts w:asciiTheme="minorHAnsi" w:hAnsiTheme="minorHAnsi" w:cstheme="minorHAnsi"/>
          <w:color w:val="FF0000"/>
          <w:u w:val="single"/>
        </w:rPr>
        <w:t>about the modern world, including</w:t>
      </w:r>
      <w:r w:rsidRPr="009E61DD">
        <w:rPr>
          <w:rFonts w:asciiTheme="minorHAnsi" w:hAnsiTheme="minorHAnsi" w:cstheme="minorHAnsi"/>
          <w:color w:val="FF0000"/>
          <w:sz w:val="8"/>
        </w:rPr>
        <w:t xml:space="preserve"> relatively </w:t>
      </w:r>
      <w:r w:rsidRPr="009E61DD">
        <w:rPr>
          <w:rFonts w:asciiTheme="minorHAnsi" w:hAnsiTheme="minorHAnsi" w:cstheme="minorHAnsi"/>
          <w:color w:val="FF0000"/>
          <w:u w:val="single"/>
        </w:rPr>
        <w:t>high</w:t>
      </w:r>
      <w:r w:rsidRPr="009E61DD">
        <w:rPr>
          <w:rFonts w:asciiTheme="minorHAnsi" w:hAnsiTheme="minorHAnsi" w:cstheme="minorHAnsi"/>
          <w:color w:val="FF0000"/>
          <w:sz w:val="8"/>
        </w:rPr>
        <w:t xml:space="preserve"> </w:t>
      </w:r>
      <w:r w:rsidRPr="009E61DD">
        <w:rPr>
          <w:rFonts w:asciiTheme="minorHAnsi" w:hAnsiTheme="minorHAnsi" w:cstheme="minorHAnsi"/>
          <w:color w:val="FF0000"/>
          <w:u w:val="single"/>
        </w:rPr>
        <w:t>living standards, is traceable to technological advances and the knowledge embodied in those advances</w:t>
      </w:r>
      <w:r w:rsidRPr="009E61DD">
        <w:rPr>
          <w:rFonts w:asciiTheme="minorHAnsi" w:hAnsiTheme="minorHAnsi" w:cstheme="minorHAnsi"/>
          <w:color w:val="FF0000"/>
          <w:sz w:val="8"/>
        </w:rPr>
        <w:t xml:space="preserve">. </w:t>
      </w:r>
      <w:r w:rsidRPr="009E61DD">
        <w:rPr>
          <w:rFonts w:asciiTheme="minorHAnsi" w:hAnsiTheme="minorHAnsi" w:cstheme="minorHAnsi"/>
          <w:color w:val="FF0000"/>
          <w:u w:val="single"/>
        </w:rPr>
        <w:t>From</w:t>
      </w:r>
      <w:r w:rsidRPr="009E61DD">
        <w:rPr>
          <w:rFonts w:asciiTheme="minorHAnsi" w:hAnsiTheme="minorHAnsi" w:cstheme="minorHAnsi"/>
          <w:color w:val="FF0000"/>
          <w:sz w:val="8"/>
        </w:rPr>
        <w:t xml:space="preserve"> smart </w:t>
      </w:r>
      <w:r w:rsidRPr="009E61DD">
        <w:rPr>
          <w:rFonts w:asciiTheme="minorHAnsi" w:hAnsiTheme="minorHAnsi" w:cstheme="minorHAnsi"/>
          <w:color w:val="FF0000"/>
          <w:highlight w:val="green"/>
          <w:u w:val="single"/>
        </w:rPr>
        <w:t>phones</w:t>
      </w:r>
      <w:r w:rsidRPr="009E61DD">
        <w:rPr>
          <w:rFonts w:asciiTheme="minorHAnsi" w:hAnsiTheme="minorHAnsi" w:cstheme="minorHAnsi"/>
          <w:color w:val="FF0000"/>
          <w:sz w:val="8"/>
        </w:rPr>
        <w:t xml:space="preserve">, flat screen TVs </w:t>
      </w:r>
      <w:r w:rsidRPr="009E61DD">
        <w:rPr>
          <w:rFonts w:asciiTheme="minorHAnsi" w:hAnsiTheme="minorHAnsi" w:cstheme="minorHAnsi"/>
          <w:color w:val="FF0000"/>
          <w:u w:val="single"/>
        </w:rPr>
        <w:t>and</w:t>
      </w:r>
      <w:r w:rsidRPr="009E61DD">
        <w:rPr>
          <w:rFonts w:asciiTheme="minorHAnsi" w:hAnsiTheme="minorHAnsi" w:cstheme="minorHAnsi"/>
          <w:color w:val="FF0000"/>
          <w:sz w:val="8"/>
        </w:rPr>
        <w:t xml:space="preserve"> the </w:t>
      </w:r>
      <w:r w:rsidRPr="009E61DD">
        <w:rPr>
          <w:rFonts w:asciiTheme="minorHAnsi" w:hAnsiTheme="minorHAnsi" w:cstheme="minorHAnsi"/>
          <w:color w:val="FF0000"/>
          <w:highlight w:val="green"/>
          <w:u w:val="single"/>
        </w:rPr>
        <w:t>internet</w:t>
      </w:r>
      <w:r w:rsidRPr="009E61DD">
        <w:rPr>
          <w:rFonts w:asciiTheme="minorHAnsi" w:hAnsiTheme="minorHAnsi" w:cstheme="minorHAnsi"/>
          <w:color w:val="FF0000"/>
          <w:u w:val="single"/>
        </w:rPr>
        <w:t xml:space="preserve"> to</w:t>
      </w:r>
      <w:r w:rsidRPr="009E61DD">
        <w:rPr>
          <w:rFonts w:asciiTheme="minorHAnsi" w:hAnsiTheme="minorHAnsi" w:cstheme="minorHAnsi"/>
          <w:color w:val="FF0000"/>
          <w:sz w:val="8"/>
        </w:rPr>
        <w:t xml:space="preserve"> air and auto </w:t>
      </w:r>
      <w:r w:rsidRPr="009E61DD">
        <w:rPr>
          <w:rFonts w:asciiTheme="minorHAnsi" w:hAnsiTheme="minorHAnsi" w:cstheme="minorHAnsi"/>
          <w:color w:val="FF0000"/>
          <w:highlight w:val="green"/>
          <w:u w:val="single"/>
        </w:rPr>
        <w:t>travel</w:t>
      </w:r>
      <w:r w:rsidRPr="009E61DD">
        <w:rPr>
          <w:rFonts w:asciiTheme="minorHAnsi" w:hAnsiTheme="minorHAnsi" w:cstheme="minorHAnsi"/>
          <w:color w:val="FF0000"/>
          <w:u w:val="single"/>
        </w:rPr>
        <w:t xml:space="preserve"> to</w:t>
      </w:r>
      <w:r w:rsidRPr="009E61DD">
        <w:rPr>
          <w:rFonts w:asciiTheme="minorHAnsi" w:hAnsiTheme="minorHAnsi" w:cstheme="minorHAnsi"/>
          <w:color w:val="FF0000"/>
          <w:sz w:val="8"/>
        </w:rPr>
        <w:t xml:space="preserve"> central heating and air conditioning to the </w:t>
      </w:r>
      <w:r w:rsidRPr="009E61DD">
        <w:rPr>
          <w:rFonts w:asciiTheme="minorHAnsi" w:hAnsiTheme="minorHAnsi" w:cstheme="minorHAnsi"/>
          <w:color w:val="FF0000"/>
          <w:highlight w:val="green"/>
          <w:u w:val="single"/>
        </w:rPr>
        <w:t>medical devices</w:t>
      </w:r>
      <w:r w:rsidRPr="009E61DD">
        <w:rPr>
          <w:rFonts w:asciiTheme="minorHAnsi" w:hAnsiTheme="minorHAnsi" w:cstheme="minorHAnsi"/>
          <w:color w:val="FF0000"/>
          <w:u w:val="single"/>
        </w:rPr>
        <w:t xml:space="preserve"> and </w:t>
      </w:r>
      <w:r w:rsidRPr="009E61DD">
        <w:rPr>
          <w:rFonts w:asciiTheme="minorHAnsi" w:hAnsiTheme="minorHAnsi" w:cstheme="minorHAnsi"/>
          <w:color w:val="FF0000"/>
          <w:highlight w:val="green"/>
          <w:u w:val="single"/>
        </w:rPr>
        <w:t>drugs</w:t>
      </w:r>
      <w:r w:rsidRPr="009E61DD">
        <w:rPr>
          <w:rFonts w:asciiTheme="minorHAnsi" w:hAnsiTheme="minorHAnsi" w:cstheme="minorHAnsi"/>
          <w:color w:val="FF0000"/>
          <w:u w:val="single"/>
        </w:rPr>
        <w:t xml:space="preserve"> that cure disease</w:t>
      </w:r>
      <w:r w:rsidRPr="009E61DD">
        <w:rPr>
          <w:rFonts w:asciiTheme="minorHAnsi" w:hAnsiTheme="minorHAnsi" w:cstheme="minorHAnsi"/>
          <w:color w:val="FF0000"/>
          <w:sz w:val="8"/>
        </w:rPr>
        <w:t xml:space="preserve"> and extend life to electric lights </w:t>
      </w:r>
      <w:r w:rsidRPr="009E61DD">
        <w:rPr>
          <w:rFonts w:asciiTheme="minorHAnsi" w:hAnsiTheme="minorHAnsi" w:cstheme="minorHAnsi"/>
          <w:color w:val="FF0000"/>
          <w:u w:val="single"/>
        </w:rPr>
        <w:t xml:space="preserve">and </w:t>
      </w:r>
      <w:r w:rsidRPr="009E61DD">
        <w:rPr>
          <w:rFonts w:asciiTheme="minorHAnsi" w:hAnsiTheme="minorHAnsi" w:cstheme="minorHAnsi"/>
          <w:color w:val="FF0000"/>
          <w:highlight w:val="green"/>
          <w:u w:val="single"/>
        </w:rPr>
        <w:t>the</w:t>
      </w:r>
      <w:r w:rsidRPr="009E61DD">
        <w:rPr>
          <w:rFonts w:asciiTheme="minorHAnsi" w:hAnsiTheme="minorHAnsi" w:cstheme="minorHAnsi"/>
          <w:color w:val="FF0000"/>
          <w:sz w:val="8"/>
        </w:rPr>
        <w:t xml:space="preserve"> mundane </w:t>
      </w:r>
      <w:r w:rsidRPr="009E61DD">
        <w:rPr>
          <w:rFonts w:asciiTheme="minorHAnsi" w:hAnsiTheme="minorHAnsi" w:cstheme="minorHAnsi"/>
          <w:color w:val="FF0000"/>
          <w:u w:val="single"/>
        </w:rPr>
        <w:t xml:space="preserve">flush </w:t>
      </w:r>
      <w:r w:rsidRPr="009E61DD">
        <w:rPr>
          <w:rFonts w:asciiTheme="minorHAnsi" w:hAnsiTheme="minorHAnsi" w:cstheme="minorHAnsi"/>
          <w:color w:val="FF0000"/>
          <w:highlight w:val="green"/>
          <w:u w:val="single"/>
        </w:rPr>
        <w:t>toilet</w:t>
      </w:r>
      <w:r w:rsidRPr="009E61DD">
        <w:rPr>
          <w:rFonts w:asciiTheme="minorHAnsi" w:hAnsiTheme="minorHAnsi" w:cstheme="minorHAnsi"/>
          <w:color w:val="FF0000"/>
          <w:sz w:val="8"/>
        </w:rPr>
        <w:t>—the list is endless—</w:t>
      </w:r>
      <w:r w:rsidRPr="009E61DD">
        <w:rPr>
          <w:rFonts w:asciiTheme="minorHAnsi" w:hAnsiTheme="minorHAnsi" w:cstheme="minorHAnsi"/>
          <w:color w:val="FF0000"/>
          <w:highlight w:val="green"/>
          <w:u w:val="single"/>
        </w:rPr>
        <w:t>tech</w:t>
      </w:r>
      <w:r w:rsidRPr="009E61DD">
        <w:rPr>
          <w:rFonts w:asciiTheme="minorHAnsi" w:hAnsiTheme="minorHAnsi" w:cstheme="minorHAnsi"/>
          <w:color w:val="FF0000"/>
          <w:u w:val="single"/>
        </w:rPr>
        <w:t xml:space="preserve">nology </w:t>
      </w:r>
      <w:r w:rsidRPr="009E61DD">
        <w:rPr>
          <w:rFonts w:asciiTheme="minorHAnsi" w:hAnsiTheme="minorHAnsi" w:cstheme="minorHAnsi"/>
          <w:color w:val="FF0000"/>
          <w:highlight w:val="green"/>
          <w:u w:val="single"/>
        </w:rPr>
        <w:t>has dramatically transformed</w:t>
      </w:r>
      <w:r w:rsidRPr="009E61DD">
        <w:rPr>
          <w:rFonts w:asciiTheme="minorHAnsi" w:hAnsiTheme="minorHAnsi" w:cstheme="minorHAnsi"/>
          <w:color w:val="FF0000"/>
          <w:sz w:val="8"/>
        </w:rPr>
        <w:t xml:space="preserve"> people's </w:t>
      </w:r>
      <w:r w:rsidRPr="009E61DD">
        <w:rPr>
          <w:rFonts w:asciiTheme="minorHAnsi" w:hAnsiTheme="minorHAnsi" w:cstheme="minorHAnsi"/>
          <w:color w:val="FF0000"/>
          <w:highlight w:val="green"/>
          <w:u w:val="single"/>
        </w:rPr>
        <w:t>lives, making them</w:t>
      </w:r>
      <w:r w:rsidRPr="009E61DD">
        <w:rPr>
          <w:rFonts w:asciiTheme="minorHAnsi" w:hAnsiTheme="minorHAnsi" w:cstheme="minorHAnsi"/>
          <w:color w:val="FF0000"/>
          <w:u w:val="single"/>
        </w:rPr>
        <w:t xml:space="preserve"> both much </w:t>
      </w:r>
      <w:r w:rsidRPr="009E61DD">
        <w:rPr>
          <w:rFonts w:asciiTheme="minorHAnsi" w:hAnsiTheme="minorHAnsi" w:cstheme="minorHAnsi"/>
          <w:color w:val="FF0000"/>
          <w:highlight w:val="green"/>
          <w:u w:val="single"/>
        </w:rPr>
        <w:t>better and</w:t>
      </w:r>
      <w:r w:rsidRPr="009E61DD">
        <w:rPr>
          <w:rFonts w:asciiTheme="minorHAnsi" w:hAnsiTheme="minorHAnsi" w:cstheme="minorHAnsi"/>
          <w:color w:val="FF0000"/>
          <w:u w:val="single"/>
        </w:rPr>
        <w:t xml:space="preserve"> much </w:t>
      </w:r>
      <w:r w:rsidRPr="009E61DD">
        <w:rPr>
          <w:rFonts w:asciiTheme="minorHAnsi" w:hAnsiTheme="minorHAnsi" w:cstheme="minorHAnsi"/>
          <w:color w:val="FF0000"/>
          <w:highlight w:val="green"/>
          <w:u w:val="single"/>
        </w:rPr>
        <w:t>longer than</w:t>
      </w:r>
      <w:r w:rsidRPr="009E61DD">
        <w:rPr>
          <w:rFonts w:asciiTheme="minorHAnsi" w:hAnsiTheme="minorHAnsi" w:cstheme="minorHAnsi"/>
          <w:color w:val="FF0000"/>
          <w:u w:val="single"/>
        </w:rPr>
        <w:t xml:space="preserve"> they </w:t>
      </w:r>
      <w:r w:rsidRPr="009E61DD">
        <w:rPr>
          <w:rFonts w:asciiTheme="minorHAnsi" w:hAnsiTheme="minorHAnsi" w:cstheme="minorHAnsi"/>
          <w:color w:val="FF0000"/>
          <w:highlight w:val="green"/>
          <w:u w:val="single"/>
        </w:rPr>
        <w:t>ever</w:t>
      </w:r>
      <w:r w:rsidRPr="009E61DD">
        <w:rPr>
          <w:rFonts w:asciiTheme="minorHAnsi" w:hAnsiTheme="minorHAnsi" w:cstheme="minorHAnsi"/>
          <w:color w:val="FF0000"/>
          <w:u w:val="single"/>
        </w:rPr>
        <w:t xml:space="preserve"> have been before</w:t>
      </w:r>
      <w:r w:rsidRPr="009E61DD">
        <w:rPr>
          <w:rFonts w:asciiTheme="minorHAnsi" w:hAnsiTheme="minorHAnsi" w:cstheme="minorHAnsi"/>
          <w:color w:val="FF0000"/>
          <w:sz w:val="8"/>
        </w:rPr>
        <w:t xml:space="preserve">. It is difficult to argue that </w:t>
      </w:r>
      <w:r w:rsidRPr="009E61DD">
        <w:rPr>
          <w:rFonts w:asciiTheme="minorHAnsi" w:hAnsiTheme="minorHAnsi" w:cstheme="minorHAnsi"/>
          <w:color w:val="FF0000"/>
          <w:highlight w:val="green"/>
          <w:u w:val="single"/>
        </w:rPr>
        <w:t>the average person today is</w:t>
      </w:r>
      <w:r w:rsidRPr="009E61DD">
        <w:rPr>
          <w:rFonts w:asciiTheme="minorHAnsi" w:hAnsiTheme="minorHAnsi" w:cstheme="minorHAnsi"/>
          <w:color w:val="FF0000"/>
          <w:u w:val="single"/>
        </w:rPr>
        <w:t xml:space="preserve"> </w:t>
      </w:r>
      <w:r w:rsidRPr="009E61DD">
        <w:rPr>
          <w:rFonts w:asciiTheme="minorHAnsi" w:hAnsiTheme="minorHAnsi" w:cstheme="minorHAnsi"/>
          <w:color w:val="FF0000"/>
          <w:sz w:val="8"/>
        </w:rPr>
        <w:t xml:space="preserve">not far, </w:t>
      </w:r>
      <w:r w:rsidRPr="009E61DD">
        <w:rPr>
          <w:rFonts w:asciiTheme="minorHAnsi" w:hAnsiTheme="minorHAnsi" w:cstheme="minorHAnsi"/>
          <w:b/>
          <w:iCs/>
          <w:color w:val="FF0000"/>
          <w:u w:val="single"/>
          <w:bdr w:val="single" w:sz="8" w:space="0" w:color="auto"/>
        </w:rPr>
        <w:t xml:space="preserve">far </w:t>
      </w:r>
      <w:r w:rsidRPr="009E61DD">
        <w:rPr>
          <w:rFonts w:asciiTheme="minorHAnsi" w:hAnsiTheme="minorHAnsi" w:cstheme="minorHAnsi"/>
          <w:b/>
          <w:iCs/>
          <w:color w:val="FF0000"/>
          <w:highlight w:val="green"/>
          <w:u w:val="single"/>
          <w:bdr w:val="single" w:sz="8" w:space="0" w:color="auto"/>
        </w:rPr>
        <w:t>better off</w:t>
      </w:r>
      <w:r w:rsidRPr="009E61DD">
        <w:rPr>
          <w:rFonts w:asciiTheme="minorHAnsi" w:hAnsiTheme="minorHAnsi" w:cstheme="minorHAnsi"/>
          <w:color w:val="FF0000"/>
          <w:highlight w:val="green"/>
          <w:u w:val="single"/>
        </w:rPr>
        <w:t xml:space="preserve"> than her counterpart in the</w:t>
      </w:r>
      <w:r w:rsidRPr="009E61DD">
        <w:rPr>
          <w:rFonts w:asciiTheme="minorHAnsi" w:hAnsiTheme="minorHAnsi" w:cstheme="minorHAnsi"/>
          <w:color w:val="FF0000"/>
          <w:sz w:val="8"/>
        </w:rPr>
        <w:t xml:space="preserve"> </w:t>
      </w:r>
      <w:r w:rsidRPr="009E61DD">
        <w:rPr>
          <w:rFonts w:asciiTheme="minorHAnsi" w:hAnsiTheme="minorHAnsi" w:cstheme="minorHAnsi"/>
          <w:color w:val="FF0000"/>
          <w:highlight w:val="green"/>
          <w:u w:val="single"/>
        </w:rPr>
        <w:t>past</w:t>
      </w:r>
      <w:r w:rsidRPr="009E61DD">
        <w:rPr>
          <w:rFonts w:asciiTheme="minorHAnsi" w:hAnsiTheme="minorHAnsi" w:cstheme="minorHAnsi"/>
          <w:color w:val="FF0000"/>
          <w:sz w:val="8"/>
        </w:rPr>
        <w:t xml:space="preserve">. As the Northwestern University economic historian Joel Mokyr puts it, the so-called good old 42 days were old but they were not good. And what do we have to thank for all these spectacular advances? Technology! Technology has both enabled the new goods, machines, medicine and so on that we consume and enabled the economic growth that allows us to consume at such a high level. Of course, economists debate endlessly about the exact mechanisms connecting technology to growth and what social and institutional conditions must be met for technology to maximize its effect on growth, but at the end of the day the growth we have seen—and the </w:t>
      </w:r>
      <w:r w:rsidRPr="009E61DD">
        <w:rPr>
          <w:rFonts w:asciiTheme="minorHAnsi" w:hAnsiTheme="minorHAnsi" w:cstheme="minorHAnsi"/>
          <w:color w:val="FF0000"/>
          <w:u w:val="single"/>
        </w:rPr>
        <w:t xml:space="preserve">living </w:t>
      </w:r>
      <w:r w:rsidRPr="009E61DD">
        <w:rPr>
          <w:rFonts w:asciiTheme="minorHAnsi" w:hAnsiTheme="minorHAnsi" w:cstheme="minorHAnsi"/>
          <w:color w:val="FF0000"/>
          <w:highlight w:val="green"/>
          <w:u w:val="single"/>
        </w:rPr>
        <w:t>standards</w:t>
      </w:r>
      <w:r w:rsidRPr="009E61DD">
        <w:rPr>
          <w:rFonts w:asciiTheme="minorHAnsi" w:hAnsiTheme="minorHAnsi" w:cstheme="minorHAnsi"/>
          <w:color w:val="FF0000"/>
          <w:sz w:val="8"/>
        </w:rPr>
        <w:t xml:space="preserve"> we enjoy—</w:t>
      </w:r>
      <w:r w:rsidRPr="009E61DD">
        <w:rPr>
          <w:rFonts w:asciiTheme="minorHAnsi" w:hAnsiTheme="minorHAnsi" w:cstheme="minorHAnsi"/>
          <w:color w:val="FF0000"/>
          <w:highlight w:val="green"/>
          <w:u w:val="single"/>
        </w:rPr>
        <w:t>would</w:t>
      </w:r>
      <w:r w:rsidRPr="009E61DD">
        <w:rPr>
          <w:rFonts w:asciiTheme="minorHAnsi" w:hAnsiTheme="minorHAnsi" w:cstheme="minorHAnsi"/>
          <w:color w:val="FF0000"/>
          <w:u w:val="single"/>
        </w:rPr>
        <w:t xml:space="preserve"> simply </w:t>
      </w:r>
      <w:r w:rsidRPr="009E61DD">
        <w:rPr>
          <w:rFonts w:asciiTheme="minorHAnsi" w:hAnsiTheme="minorHAnsi" w:cstheme="minorHAnsi"/>
          <w:color w:val="FF0000"/>
          <w:highlight w:val="green"/>
          <w:u w:val="single"/>
        </w:rPr>
        <w:t>not have been possible without</w:t>
      </w:r>
      <w:r w:rsidRPr="009E61DD">
        <w:rPr>
          <w:rFonts w:asciiTheme="minorHAnsi" w:hAnsiTheme="minorHAnsi" w:cstheme="minorHAnsi"/>
          <w:color w:val="FF0000"/>
          <w:sz w:val="8"/>
        </w:rPr>
        <w:t xml:space="preserve"> the massive </w:t>
      </w:r>
      <w:r w:rsidRPr="009E61DD">
        <w:rPr>
          <w:rFonts w:asciiTheme="minorHAnsi" w:hAnsiTheme="minorHAnsi" w:cstheme="minorHAnsi"/>
          <w:color w:val="FF0000"/>
          <w:u w:val="single"/>
        </w:rPr>
        <w:t>breakthroughs and continuous improvements</w:t>
      </w:r>
      <w:r w:rsidRPr="009E61DD">
        <w:rPr>
          <w:rFonts w:asciiTheme="minorHAnsi" w:hAnsiTheme="minorHAnsi" w:cstheme="minorHAnsi"/>
          <w:color w:val="FF0000"/>
          <w:sz w:val="8"/>
        </w:rPr>
        <w:t xml:space="preserve"> we have seen </w:t>
      </w:r>
      <w:r w:rsidRPr="009E61DD">
        <w:rPr>
          <w:rFonts w:asciiTheme="minorHAnsi" w:hAnsiTheme="minorHAnsi" w:cstheme="minorHAnsi"/>
          <w:color w:val="FF0000"/>
          <w:u w:val="single"/>
        </w:rPr>
        <w:t>in the technological realm</w:t>
      </w:r>
      <w:r w:rsidRPr="009E61DD">
        <w:rPr>
          <w:rFonts w:asciiTheme="minorHAnsi" w:hAnsiTheme="minorHAnsi" w:cstheme="minorHAnsi"/>
          <w:color w:val="FF0000"/>
          <w:sz w:val="8"/>
        </w:rPr>
        <w:t xml:space="preserve">. </w:t>
      </w:r>
      <w:r w:rsidRPr="009E61DD">
        <w:rPr>
          <w:rFonts w:asciiTheme="minorHAnsi" w:hAnsiTheme="minorHAnsi" w:cstheme="minorHAnsi"/>
          <w:color w:val="FF0000"/>
          <w:u w:val="single"/>
        </w:rPr>
        <w:t xml:space="preserve">Given all this and given the central importance of </w:t>
      </w:r>
      <w:r w:rsidRPr="009E61DD">
        <w:rPr>
          <w:rStyle w:val="Emphasis"/>
          <w:rFonts w:asciiTheme="minorHAnsi" w:hAnsiTheme="minorHAnsi" w:cstheme="minorHAnsi"/>
          <w:color w:val="FF0000"/>
          <w:highlight w:val="green"/>
        </w:rPr>
        <w:t>economic growth</w:t>
      </w:r>
      <w:r w:rsidRPr="009E61DD">
        <w:rPr>
          <w:rFonts w:asciiTheme="minorHAnsi" w:hAnsiTheme="minorHAnsi" w:cstheme="minorHAnsi"/>
          <w:color w:val="FF0000"/>
          <w:u w:val="single"/>
        </w:rPr>
        <w:t xml:space="preserve"> to the left's prospects, one would think that the left would embrace techno- optimism rather than shying away from it. After all, </w:t>
      </w:r>
      <w:r w:rsidRPr="009E61DD">
        <w:rPr>
          <w:rFonts w:asciiTheme="minorHAnsi" w:hAnsiTheme="minorHAnsi" w:cstheme="minorHAnsi"/>
          <w:color w:val="FF0000"/>
          <w:highlight w:val="green"/>
          <w:u w:val="single"/>
        </w:rPr>
        <w:t>if the goal is</w:t>
      </w:r>
      <w:r w:rsidRPr="009E61DD">
        <w:rPr>
          <w:rFonts w:asciiTheme="minorHAnsi" w:hAnsiTheme="minorHAnsi" w:cstheme="minorHAnsi"/>
          <w:color w:val="FF0000"/>
          <w:u w:val="single"/>
        </w:rPr>
        <w:t xml:space="preserve"> </w:t>
      </w:r>
      <w:r w:rsidRPr="009E61DD">
        <w:rPr>
          <w:rFonts w:asciiTheme="minorHAnsi" w:hAnsiTheme="minorHAnsi" w:cstheme="minorHAnsi"/>
          <w:color w:val="FF0000"/>
          <w:highlight w:val="green"/>
          <w:u w:val="single"/>
        </w:rPr>
        <w:t>to</w:t>
      </w:r>
      <w:r w:rsidRPr="009E61DD">
        <w:rPr>
          <w:rFonts w:asciiTheme="minorHAnsi" w:hAnsiTheme="minorHAnsi" w:cstheme="minorHAnsi"/>
          <w:color w:val="FF0000"/>
          <w:sz w:val="8"/>
        </w:rPr>
        <w:t xml:space="preserve"> be successful and </w:t>
      </w:r>
      <w:r w:rsidRPr="009E61DD">
        <w:rPr>
          <w:rFonts w:asciiTheme="minorHAnsi" w:hAnsiTheme="minorHAnsi" w:cstheme="minorHAnsi"/>
          <w:color w:val="FF0000"/>
          <w:highlight w:val="green"/>
          <w:u w:val="single"/>
        </w:rPr>
        <w:t>improve</w:t>
      </w:r>
      <w:r w:rsidRPr="009E61DD">
        <w:rPr>
          <w:rFonts w:asciiTheme="minorHAnsi" w:hAnsiTheme="minorHAnsi" w:cstheme="minorHAnsi"/>
          <w:color w:val="FF0000"/>
          <w:sz w:val="8"/>
        </w:rPr>
        <w:t xml:space="preserve"> people's </w:t>
      </w:r>
      <w:r w:rsidRPr="009E61DD">
        <w:rPr>
          <w:rFonts w:asciiTheme="minorHAnsi" w:hAnsiTheme="minorHAnsi" w:cstheme="minorHAnsi"/>
          <w:color w:val="FF0000"/>
          <w:highlight w:val="green"/>
          <w:u w:val="single"/>
        </w:rPr>
        <w:t>lives, rapid tech</w:t>
      </w:r>
      <w:r w:rsidRPr="009E61DD">
        <w:rPr>
          <w:rFonts w:asciiTheme="minorHAnsi" w:hAnsiTheme="minorHAnsi" w:cstheme="minorHAnsi"/>
          <w:color w:val="FF0000"/>
          <w:u w:val="single"/>
        </w:rPr>
        <w:t xml:space="preserve">nological </w:t>
      </w:r>
      <w:r w:rsidRPr="009E61DD">
        <w:rPr>
          <w:rFonts w:asciiTheme="minorHAnsi" w:hAnsiTheme="minorHAnsi" w:cstheme="minorHAnsi"/>
          <w:color w:val="FF0000"/>
          <w:highlight w:val="green"/>
          <w:u w:val="single"/>
        </w:rPr>
        <w:t>advance is</w:t>
      </w:r>
      <w:r w:rsidRPr="009E61DD">
        <w:rPr>
          <w:rFonts w:asciiTheme="minorHAnsi" w:hAnsiTheme="minorHAnsi" w:cstheme="minorHAnsi"/>
          <w:color w:val="FF0000"/>
          <w:u w:val="single"/>
        </w:rPr>
        <w:t xml:space="preserve"> surely </w:t>
      </w:r>
      <w:r w:rsidRPr="009E61DD">
        <w:rPr>
          <w:rFonts w:asciiTheme="minorHAnsi" w:hAnsiTheme="minorHAnsi" w:cstheme="minorHAnsi"/>
          <w:color w:val="FF0000"/>
          <w:highlight w:val="green"/>
          <w:u w:val="single"/>
        </w:rPr>
        <w:t>something to promote enthusiastically</w:t>
      </w:r>
      <w:r w:rsidRPr="009E61DD">
        <w:rPr>
          <w:rFonts w:asciiTheme="minorHAnsi" w:hAnsiTheme="minorHAnsi" w:cstheme="minorHAnsi"/>
          <w:color w:val="FF0000"/>
          <w:sz w:val="8"/>
          <w:highlight w:val="green"/>
        </w:rPr>
        <w:t>.</w:t>
      </w:r>
      <w:r w:rsidRPr="009E61DD">
        <w:rPr>
          <w:rFonts w:asciiTheme="minorHAnsi" w:hAnsiTheme="minorHAnsi" w:cstheme="minorHAnsi"/>
          <w:color w:val="FF0000"/>
          <w:sz w:val="8"/>
        </w:rPr>
        <w:t xml:space="preserve"> </w:t>
      </w:r>
      <w:r w:rsidRPr="009E61DD">
        <w:rPr>
          <w:rFonts w:asciiTheme="minorHAnsi" w:hAnsiTheme="minorHAnsi" w:cstheme="minorHAnsi"/>
          <w:color w:val="FF0000"/>
          <w:u w:val="single"/>
        </w:rPr>
        <w:t>But the left has been oddly circumspect about</w:t>
      </w:r>
      <w:r w:rsidRPr="009E61DD">
        <w:rPr>
          <w:rFonts w:asciiTheme="minorHAnsi" w:hAnsiTheme="minorHAnsi" w:cstheme="minorHAnsi"/>
          <w:color w:val="FF0000"/>
          <w:sz w:val="8"/>
        </w:rPr>
        <w:t xml:space="preserve"> the possibilities of new and better </w:t>
      </w:r>
      <w:r w:rsidRPr="009E61DD">
        <w:rPr>
          <w:rFonts w:asciiTheme="minorHAnsi" w:hAnsiTheme="minorHAnsi" w:cstheme="minorHAnsi"/>
          <w:color w:val="FF0000"/>
          <w:u w:val="single"/>
        </w:rPr>
        <w:t>technologies</w:t>
      </w:r>
      <w:r w:rsidRPr="009E61DD">
        <w:rPr>
          <w:rFonts w:asciiTheme="minorHAnsi" w:hAnsiTheme="minorHAnsi" w:cstheme="minorHAnsi"/>
          <w:color w:val="FF0000"/>
          <w:sz w:val="8"/>
        </w:rPr>
        <w:t xml:space="preserve">, allowing the techno-optimism space to be dominated by </w:t>
      </w:r>
      <w:r w:rsidRPr="009E61DD">
        <w:rPr>
          <w:rFonts w:asciiTheme="minorHAnsi" w:hAnsiTheme="minorHAnsi" w:cstheme="minorHAnsi"/>
          <w:color w:val="FF0000"/>
          <w:u w:val="single"/>
        </w:rPr>
        <w:t>libertarian</w:t>
      </w:r>
      <w:r w:rsidRPr="009E61DD">
        <w:rPr>
          <w:rFonts w:asciiTheme="minorHAnsi" w:hAnsiTheme="minorHAnsi" w:cstheme="minorHAnsi"/>
          <w:color w:val="FF0000"/>
          <w:sz w:val="8"/>
        </w:rPr>
        <w:t xml:space="preserve">-minded </w:t>
      </w:r>
      <w:r w:rsidRPr="009E61DD">
        <w:rPr>
          <w:rFonts w:asciiTheme="minorHAnsi" w:hAnsiTheme="minorHAnsi" w:cstheme="minorHAnsi"/>
          <w:color w:val="FF0000"/>
          <w:u w:val="single"/>
        </w:rPr>
        <w:t>denizens</w:t>
      </w:r>
      <w:r w:rsidRPr="009E61DD">
        <w:rPr>
          <w:rFonts w:asciiTheme="minorHAnsi" w:hAnsiTheme="minorHAnsi" w:cstheme="minorHAnsi"/>
          <w:color w:val="FF0000"/>
          <w:sz w:val="8"/>
        </w:rPr>
        <w:t xml:space="preserve"> of Silicon Valley.43 As British science journalist Leigh Phillips puts it: </w:t>
      </w:r>
      <w:r w:rsidRPr="009E61DD">
        <w:rPr>
          <w:rFonts w:asciiTheme="minorHAnsi" w:hAnsiTheme="minorHAnsi" w:cstheme="minorHAnsi"/>
          <w:color w:val="FF0000"/>
          <w:u w:val="single"/>
        </w:rPr>
        <w:t>Once upon a time, the left ... promised</w:t>
      </w:r>
      <w:r w:rsidRPr="009E61DD">
        <w:rPr>
          <w:rFonts w:asciiTheme="minorHAnsi" w:hAnsiTheme="minorHAnsi" w:cstheme="minorHAnsi"/>
          <w:color w:val="FF0000"/>
          <w:sz w:val="8"/>
        </w:rPr>
        <w:t xml:space="preserve"> more innovation, faster </w:t>
      </w:r>
      <w:r w:rsidRPr="009E61DD">
        <w:rPr>
          <w:rFonts w:asciiTheme="minorHAnsi" w:hAnsiTheme="minorHAnsi" w:cstheme="minorHAnsi"/>
          <w:color w:val="FF0000"/>
          <w:u w:val="single"/>
        </w:rPr>
        <w:t>progress</w:t>
      </w:r>
      <w:r w:rsidRPr="009E61DD">
        <w:rPr>
          <w:rFonts w:asciiTheme="minorHAnsi" w:hAnsiTheme="minorHAnsi" w:cstheme="minorHAnsi"/>
          <w:color w:val="FF0000"/>
          <w:sz w:val="8"/>
        </w:rPr>
        <w:t xml:space="preserve">, greater </w:t>
      </w:r>
      <w:r w:rsidRPr="009E61DD">
        <w:rPr>
          <w:rFonts w:asciiTheme="minorHAnsi" w:hAnsiTheme="minorHAnsi" w:cstheme="minorHAnsi"/>
          <w:color w:val="FF0000"/>
          <w:u w:val="single"/>
        </w:rPr>
        <w:t>abundance</w:t>
      </w:r>
      <w:r w:rsidRPr="009E61DD">
        <w:rPr>
          <w:rFonts w:asciiTheme="minorHAnsi" w:hAnsiTheme="minorHAnsi" w:cstheme="minorHAnsi"/>
          <w:color w:val="FF0000"/>
          <w:sz w:val="8"/>
        </w:rPr>
        <w:t xml:space="preserve">. One of the reasons I believe that the historically fringe ideology of libertarianism is today so surprisingly popular in Silicon Valley and with tech-savvy young people more broadly ... is that libertarianism is the only extant ideology that so substantially promises a significantly materially better future. </w:t>
      </w:r>
      <w:r w:rsidRPr="009E61DD">
        <w:rPr>
          <w:rFonts w:asciiTheme="minorHAnsi" w:hAnsiTheme="minorHAnsi" w:cstheme="minorHAnsi"/>
          <w:color w:val="FF0000"/>
          <w:u w:val="single"/>
        </w:rPr>
        <w:t>There are several reasons for the left's ambiguous relationship to technology</w:t>
      </w:r>
      <w:r w:rsidRPr="009E61DD">
        <w:rPr>
          <w:rFonts w:asciiTheme="minorHAnsi" w:hAnsiTheme="minorHAnsi" w:cstheme="minorHAnsi"/>
          <w:color w:val="FF0000"/>
          <w:sz w:val="8"/>
        </w:rPr>
        <w:t xml:space="preserve">. One has already been mentioned: </w:t>
      </w:r>
      <w:r w:rsidRPr="009E61DD">
        <w:rPr>
          <w:rFonts w:asciiTheme="minorHAnsi" w:hAnsiTheme="minorHAnsi" w:cstheme="minorHAnsi"/>
          <w:color w:val="FF0000"/>
          <w:u w:val="single"/>
        </w:rPr>
        <w:t xml:space="preserve">the left has tended to underestimate the importance of economic growth </w:t>
      </w:r>
      <w:r w:rsidRPr="009E61DD">
        <w:rPr>
          <w:rFonts w:asciiTheme="minorHAnsi" w:hAnsiTheme="minorHAnsi" w:cstheme="minorHAnsi"/>
          <w:color w:val="FF0000"/>
          <w:sz w:val="8"/>
        </w:rPr>
        <w:t xml:space="preserve">in the recent past, </w:t>
      </w:r>
      <w:r w:rsidRPr="009E61DD">
        <w:rPr>
          <w:rFonts w:asciiTheme="minorHAnsi" w:hAnsiTheme="minorHAnsi" w:cstheme="minorHAnsi"/>
          <w:color w:val="FF0000"/>
          <w:u w:val="single"/>
        </w:rPr>
        <w:t>believing incorrectly that they can achieve their social objectives in an era of a tepid</w:t>
      </w:r>
      <w:r w:rsidRPr="009E61DD">
        <w:rPr>
          <w:rFonts w:asciiTheme="minorHAnsi" w:hAnsiTheme="minorHAnsi" w:cstheme="minorHAnsi"/>
          <w:color w:val="FF0000"/>
          <w:sz w:val="8"/>
        </w:rPr>
        <w:t xml:space="preserve"> and poorly distributed </w:t>
      </w:r>
      <w:r w:rsidRPr="009E61DD">
        <w:rPr>
          <w:rFonts w:asciiTheme="minorHAnsi" w:hAnsiTheme="minorHAnsi" w:cstheme="minorHAnsi"/>
          <w:color w:val="FF0000"/>
          <w:u w:val="single"/>
        </w:rPr>
        <w:t>growth. That leads naturally to an underestimation of the importance of technological change</w:t>
      </w:r>
      <w:r w:rsidRPr="009E61DD">
        <w:rPr>
          <w:rFonts w:asciiTheme="minorHAnsi" w:hAnsiTheme="minorHAnsi" w:cstheme="minorHAnsi"/>
          <w:color w:val="FF0000"/>
          <w:sz w:val="8"/>
        </w:rPr>
        <w:t xml:space="preserve">, since one of its chief attributes is promoting growth. </w:t>
      </w:r>
      <w:r w:rsidRPr="009E61DD">
        <w:rPr>
          <w:rFonts w:asciiTheme="minorHAnsi" w:hAnsiTheme="minorHAnsi" w:cstheme="minorHAnsi"/>
          <w:color w:val="FF0000"/>
          <w:u w:val="single"/>
        </w:rPr>
        <w:t>Second</w:t>
      </w:r>
      <w:r w:rsidRPr="009E61DD">
        <w:rPr>
          <w:rFonts w:asciiTheme="minorHAnsi" w:hAnsiTheme="minorHAnsi" w:cstheme="minorHAnsi"/>
          <w:color w:val="FF0000"/>
          <w:sz w:val="8"/>
        </w:rPr>
        <w:t xml:space="preserve">, and worse, </w:t>
      </w:r>
      <w:r w:rsidRPr="009E61DD">
        <w:rPr>
          <w:rFonts w:asciiTheme="minorHAnsi" w:hAnsiTheme="minorHAnsi" w:cstheme="minorHAnsi"/>
          <w:color w:val="FF0000"/>
          <w:highlight w:val="green"/>
          <w:u w:val="single"/>
        </w:rPr>
        <w:t>many on the left</w:t>
      </w:r>
      <w:r w:rsidRPr="009E61DD">
        <w:rPr>
          <w:rFonts w:asciiTheme="minorHAnsi" w:hAnsiTheme="minorHAnsi" w:cstheme="minorHAnsi"/>
          <w:color w:val="FF0000"/>
          <w:u w:val="single"/>
        </w:rPr>
        <w:t xml:space="preserve"> tend to </w:t>
      </w:r>
      <w:r w:rsidRPr="009E61DD">
        <w:rPr>
          <w:rFonts w:asciiTheme="minorHAnsi" w:hAnsiTheme="minorHAnsi" w:cstheme="minorHAnsi"/>
          <w:color w:val="FF0000"/>
          <w:highlight w:val="green"/>
          <w:u w:val="single"/>
        </w:rPr>
        <w:t>regard tech</w:t>
      </w:r>
      <w:r w:rsidRPr="009E61DD">
        <w:rPr>
          <w:rFonts w:asciiTheme="minorHAnsi" w:hAnsiTheme="minorHAnsi" w:cstheme="minorHAnsi"/>
          <w:color w:val="FF0000"/>
          <w:u w:val="single"/>
        </w:rPr>
        <w:t xml:space="preserve">nological change </w:t>
      </w:r>
      <w:r w:rsidRPr="009E61DD">
        <w:rPr>
          <w:rFonts w:asciiTheme="minorHAnsi" w:hAnsiTheme="minorHAnsi" w:cstheme="minorHAnsi"/>
          <w:color w:val="FF0000"/>
          <w:highlight w:val="green"/>
          <w:u w:val="single"/>
        </w:rPr>
        <w:t>with dread</w:t>
      </w:r>
      <w:r w:rsidRPr="009E61DD">
        <w:rPr>
          <w:rFonts w:asciiTheme="minorHAnsi" w:hAnsiTheme="minorHAnsi" w:cstheme="minorHAnsi"/>
          <w:color w:val="FF0000"/>
          <w:sz w:val="8"/>
        </w:rPr>
        <w:t xml:space="preserve"> rather than hope. </w:t>
      </w:r>
      <w:r w:rsidRPr="009E61DD">
        <w:rPr>
          <w:rFonts w:asciiTheme="minorHAnsi" w:hAnsiTheme="minorHAnsi" w:cstheme="minorHAnsi"/>
          <w:color w:val="FF0000"/>
          <w:highlight w:val="green"/>
          <w:u w:val="single"/>
        </w:rPr>
        <w:t>They see</w:t>
      </w:r>
      <w:r w:rsidRPr="009E61DD">
        <w:rPr>
          <w:rFonts w:asciiTheme="minorHAnsi" w:hAnsiTheme="minorHAnsi" w:cstheme="minorHAnsi"/>
          <w:color w:val="FF0000"/>
          <w:u w:val="single"/>
        </w:rPr>
        <w:t xml:space="preserve"> technology as a force facilitating</w:t>
      </w:r>
      <w:r w:rsidRPr="009E61DD">
        <w:rPr>
          <w:rFonts w:asciiTheme="minorHAnsi" w:hAnsiTheme="minorHAnsi" w:cstheme="minorHAnsi"/>
          <w:color w:val="FF0000"/>
          <w:sz w:val="8"/>
        </w:rPr>
        <w:t xml:space="preserve"> </w:t>
      </w:r>
      <w:r w:rsidRPr="009E61DD">
        <w:rPr>
          <w:rFonts w:asciiTheme="minorHAnsi" w:hAnsiTheme="minorHAnsi" w:cstheme="minorHAnsi"/>
          <w:color w:val="FF0000"/>
          <w:highlight w:val="green"/>
          <w:u w:val="single"/>
        </w:rPr>
        <w:t>inequality</w:t>
      </w:r>
      <w:r w:rsidRPr="009E61DD">
        <w:rPr>
          <w:rFonts w:asciiTheme="minorHAnsi" w:hAnsiTheme="minorHAnsi" w:cstheme="minorHAnsi"/>
          <w:color w:val="FF0000"/>
          <w:sz w:val="8"/>
        </w:rPr>
        <w:t xml:space="preserve"> rather than growth, disadvantaging manual workers rather than leading to skilled job creation, </w:t>
      </w:r>
      <w:r w:rsidRPr="009E61DD">
        <w:rPr>
          <w:rFonts w:asciiTheme="minorHAnsi" w:hAnsiTheme="minorHAnsi" w:cstheme="minorHAnsi"/>
          <w:color w:val="FF0000"/>
          <w:u w:val="single"/>
        </w:rPr>
        <w:t xml:space="preserve">turning consumers into </w:t>
      </w:r>
      <w:r w:rsidRPr="009E61DD">
        <w:rPr>
          <w:rFonts w:asciiTheme="minorHAnsi" w:hAnsiTheme="minorHAnsi" w:cstheme="minorHAnsi"/>
          <w:color w:val="FF0000"/>
          <w:highlight w:val="green"/>
          <w:u w:val="single"/>
        </w:rPr>
        <w:t>corporate pawns</w:t>
      </w:r>
      <w:r w:rsidRPr="009E61DD">
        <w:rPr>
          <w:rFonts w:asciiTheme="minorHAnsi" w:hAnsiTheme="minorHAnsi" w:cstheme="minorHAnsi"/>
          <w:color w:val="FF0000"/>
          <w:sz w:val="8"/>
        </w:rPr>
        <w:t xml:space="preserve"> rather than information-savvy citizens </w:t>
      </w:r>
      <w:r w:rsidRPr="009E61DD">
        <w:rPr>
          <w:rFonts w:asciiTheme="minorHAnsi" w:hAnsiTheme="minorHAnsi" w:cstheme="minorHAnsi"/>
          <w:color w:val="FF0000"/>
          <w:u w:val="single"/>
        </w:rPr>
        <w:t>and</w:t>
      </w:r>
      <w:r w:rsidRPr="009E61DD">
        <w:rPr>
          <w:rFonts w:asciiTheme="minorHAnsi" w:hAnsiTheme="minorHAnsi" w:cstheme="minorHAnsi"/>
          <w:color w:val="FF0000"/>
          <w:sz w:val="8"/>
        </w:rPr>
        <w:t xml:space="preserve"> </w:t>
      </w:r>
      <w:r w:rsidRPr="009E61DD">
        <w:rPr>
          <w:rFonts w:asciiTheme="minorHAnsi" w:hAnsiTheme="minorHAnsi" w:cstheme="minorHAnsi"/>
          <w:color w:val="FF0000"/>
          <w:highlight w:val="green"/>
          <w:u w:val="single"/>
        </w:rPr>
        <w:t>destroying the planet</w:t>
      </w:r>
      <w:r w:rsidRPr="009E61DD">
        <w:rPr>
          <w:rFonts w:asciiTheme="minorHAnsi" w:hAnsiTheme="minorHAnsi" w:cstheme="minorHAnsi"/>
          <w:color w:val="FF0000"/>
          <w:sz w:val="8"/>
        </w:rPr>
        <w:t xml:space="preserve"> in the process. We are far, far away from the traditional left attitude that welcomed technological change as the handmaiden of abundance and increased leisure. Or, for that matter, from the liberal optimism that permeated the culture of the 1950s and '60s with tantalizing visions of flying cars and obedient robots. Third, </w:t>
      </w:r>
      <w:r w:rsidRPr="009E61DD">
        <w:rPr>
          <w:rFonts w:asciiTheme="minorHAnsi" w:hAnsiTheme="minorHAnsi" w:cstheme="minorHAnsi"/>
          <w:color w:val="FF0000"/>
          <w:u w:val="single"/>
        </w:rPr>
        <w:t>the left has become infected with general pessimism about prospects for growth</w:t>
      </w:r>
      <w:r w:rsidRPr="009E61DD">
        <w:rPr>
          <w:rFonts w:asciiTheme="minorHAnsi" w:hAnsiTheme="minorHAnsi" w:cstheme="minorHAnsi"/>
          <w:color w:val="FF0000"/>
          <w:sz w:val="8"/>
        </w:rPr>
        <w:t xml:space="preserve">, acceding, as we have seen, to the idea that growth can't really be much greater than it already is. Just as this devalues the role of policy it also devalues the role of technological change. Why be optimistic about technological change if it's not likely to have much effect anyway? </w:t>
      </w:r>
      <w:r w:rsidRPr="009E61DD">
        <w:rPr>
          <w:rFonts w:asciiTheme="minorHAnsi" w:hAnsiTheme="minorHAnsi" w:cstheme="minorHAnsi"/>
          <w:color w:val="FF0000"/>
          <w:highlight w:val="green"/>
          <w:u w:val="single"/>
        </w:rPr>
        <w:t>Feeding</w:t>
      </w:r>
      <w:r w:rsidRPr="009E61DD">
        <w:rPr>
          <w:rFonts w:asciiTheme="minorHAnsi" w:hAnsiTheme="minorHAnsi" w:cstheme="minorHAnsi"/>
          <w:color w:val="FF0000"/>
          <w:u w:val="single"/>
        </w:rPr>
        <w:t xml:space="preserve"> right </w:t>
      </w:r>
      <w:r w:rsidRPr="009E61DD">
        <w:rPr>
          <w:rFonts w:asciiTheme="minorHAnsi" w:hAnsiTheme="minorHAnsi" w:cstheme="minorHAnsi"/>
          <w:color w:val="FF0000"/>
          <w:highlight w:val="green"/>
          <w:u w:val="single"/>
        </w:rPr>
        <w:t>into these</w:t>
      </w:r>
      <w:r w:rsidRPr="009E61DD">
        <w:rPr>
          <w:rFonts w:asciiTheme="minorHAnsi" w:hAnsiTheme="minorHAnsi" w:cstheme="minorHAnsi"/>
          <w:color w:val="FF0000"/>
          <w:u w:val="single"/>
        </w:rPr>
        <w:t xml:space="preserve"> sentiments </w:t>
      </w:r>
      <w:r w:rsidRPr="009E61DD">
        <w:rPr>
          <w:rFonts w:asciiTheme="minorHAnsi" w:hAnsiTheme="minorHAnsi" w:cstheme="minorHAnsi"/>
          <w:color w:val="FF0000"/>
          <w:highlight w:val="green"/>
          <w:u w:val="single"/>
        </w:rPr>
        <w:t>is</w:t>
      </w:r>
      <w:r w:rsidRPr="009E61DD">
        <w:rPr>
          <w:rFonts w:asciiTheme="minorHAnsi" w:hAnsiTheme="minorHAnsi" w:cstheme="minorHAnsi"/>
          <w:color w:val="FF0000"/>
          <w:u w:val="single"/>
        </w:rPr>
        <w:t xml:space="preserve"> the growth of </w:t>
      </w:r>
      <w:r w:rsidRPr="009E61DD">
        <w:rPr>
          <w:rFonts w:asciiTheme="minorHAnsi" w:hAnsiTheme="minorHAnsi" w:cstheme="minorHAnsi"/>
          <w:color w:val="FF0000"/>
          <w:highlight w:val="green"/>
          <w:u w:val="single"/>
        </w:rPr>
        <w:t>academic techno-pessimism</w:t>
      </w:r>
      <w:r w:rsidRPr="009E61DD">
        <w:rPr>
          <w:rFonts w:asciiTheme="minorHAnsi" w:hAnsiTheme="minorHAnsi" w:cstheme="minorHAnsi"/>
          <w:color w:val="FF0000"/>
          <w:sz w:val="8"/>
        </w:rPr>
        <w:t xml:space="preserve">. The leading light in this emerging school of thought is economist Robert Gordon, coincidentally in the same department at Northwestern University where leading techno-optimist Mokyr teaches. In his 2012 paper, "Is Economic Growth Over?: Faltering Innovation Confronts the Six Headwinds," and then in a number of follow-up papers and a massive book, Gordon argues that economic growth on the level we've been used to in the last 200 years may in fact be a historical anomaly and that strong growth has only been possible because of dramatic new innovations that have turbocharged economic advance—"industrial revolutions" in his terminology.45 The first industrial revolution was 1750—1830, based around steam engines, cotton spinning and railroads. The second revolution was 1870—1900, featuring electricity, the internal combustion engine and running water with indoor plumbing. He believes that both these industrial revolutions took about 100 years to work their way through the economy and generate their full effects. For example, the second industrial revolution was still giving us advances like air conditioning, home appliances and the interstate highway system in the 1950—70 period. The third industrial revolution is centered on computers and the internet. Gordon is not impressed with this revolution. He thinks all the really important, transformative stuff came from the first two revolutions, especially the second. He is fond of posing this question in his public lectures: which would you be willing to give up, your iPhone or the flush toilet? He thinks the post-1970 slowdown in productivity growth (it dropped by about half) is traceable to the relative triviality of the computer/internet revolution. And when we finally got a burst of productivity growth in the 1996—2004 period, it quickly petered out. The reason, he believes, is that the third industrial revolution has already run out of gas (no 100-year phase-in here) and just doesn't have much more to give us. Because of this and because of his six "headwinds" to growth (demographic burdens, stagnating educational attainment, high levels of inequality, globalization, rising energy and environmental costs, and high levels of household and government debt), he projects an ongoing decline in per capita economic growth to a meager 0.2 percent per year this century. But is it really true that all the cool stuff has already been invented? This does not seem likely. Mokyr points to emerging fields of innovation such as 3-D printing, genetic modification and custom- designed materials.46 There is also the rapid development of self-driving cars and ever-more sophisticated robots and artificial intelligence systems. Even more significantly, technology related to the generation and storage of clean energy has been advancing by leaps and bounds. For example, the price of solar power has been declining exponentially for years; according to Naam, the price of electricity from new solar declines by about 16 percent every time solar capacity doubles.4Z And progress has also been extremely rapid in making battery storage of renewable energy inexpensive, reliable and large- scale. Surely cheap, renewable energy qualifies as a breakthrough innovation. More generally, it is worth noting that </w:t>
      </w:r>
      <w:r w:rsidRPr="009E61DD">
        <w:rPr>
          <w:rFonts w:asciiTheme="minorHAnsi" w:hAnsiTheme="minorHAnsi" w:cstheme="minorHAnsi"/>
          <w:color w:val="FF0000"/>
          <w:u w:val="single"/>
        </w:rPr>
        <w:t>by the end of the twentieth century more technological advances had been made in the previous hundred years than in all of history before 1900</w:t>
      </w:r>
      <w:r w:rsidRPr="009E61DD">
        <w:rPr>
          <w:rFonts w:asciiTheme="minorHAnsi" w:hAnsiTheme="minorHAnsi" w:cstheme="minorHAnsi"/>
          <w:color w:val="FF0000"/>
          <w:sz w:val="8"/>
        </w:rPr>
        <w:t xml:space="preserve">. As physicist Michio Kaku argues in his book Visions: How Science Will Revolutionize the 21st Century, </w:t>
      </w:r>
      <w:r w:rsidRPr="009E61DD">
        <w:rPr>
          <w:rFonts w:asciiTheme="minorHAnsi" w:hAnsiTheme="minorHAnsi" w:cstheme="minorHAnsi"/>
          <w:color w:val="FF0000"/>
          <w:u w:val="single"/>
        </w:rPr>
        <w:t xml:space="preserve">there is no good reason to believe that this breakneck pace will slow in the twenty-first century, since </w:t>
      </w:r>
      <w:r w:rsidRPr="009E61DD">
        <w:rPr>
          <w:rFonts w:asciiTheme="minorHAnsi" w:hAnsiTheme="minorHAnsi" w:cstheme="minorHAnsi"/>
          <w:color w:val="FF0000"/>
          <w:highlight w:val="green"/>
          <w:u w:val="single"/>
        </w:rPr>
        <w:t>we are just on the verge of mastering knowledge gleaned from</w:t>
      </w:r>
      <w:r w:rsidRPr="009E61DD">
        <w:rPr>
          <w:rFonts w:asciiTheme="minorHAnsi" w:hAnsiTheme="minorHAnsi" w:cstheme="minorHAnsi"/>
          <w:color w:val="FF0000"/>
          <w:u w:val="single"/>
        </w:rPr>
        <w:t xml:space="preserve"> technological </w:t>
      </w:r>
      <w:r w:rsidRPr="009E61DD">
        <w:rPr>
          <w:rFonts w:asciiTheme="minorHAnsi" w:hAnsiTheme="minorHAnsi" w:cstheme="minorHAnsi"/>
          <w:color w:val="FF0000"/>
          <w:highlight w:val="green"/>
          <w:u w:val="single"/>
        </w:rPr>
        <w:t>revolutions in</w:t>
      </w:r>
      <w:r w:rsidRPr="009E61DD">
        <w:rPr>
          <w:rFonts w:asciiTheme="minorHAnsi" w:hAnsiTheme="minorHAnsi" w:cstheme="minorHAnsi"/>
          <w:color w:val="FF0000"/>
          <w:u w:val="single"/>
        </w:rPr>
        <w:t xml:space="preserve"> </w:t>
      </w:r>
      <w:r w:rsidRPr="009E61DD">
        <w:rPr>
          <w:rFonts w:asciiTheme="minorHAnsi" w:hAnsiTheme="minorHAnsi" w:cstheme="minorHAnsi"/>
          <w:color w:val="FF0000"/>
          <w:sz w:val="8"/>
        </w:rPr>
        <w:t xml:space="preserve">three </w:t>
      </w:r>
      <w:proofErr w:type="spellStart"/>
      <w:r w:rsidRPr="009E61DD">
        <w:rPr>
          <w:rFonts w:asciiTheme="minorHAnsi" w:hAnsiTheme="minorHAnsi" w:cstheme="minorHAnsi"/>
          <w:color w:val="FF0000"/>
          <w:sz w:val="8"/>
        </w:rPr>
        <w:t>interwined</w:t>
      </w:r>
      <w:proofErr w:type="spellEnd"/>
      <w:r w:rsidRPr="009E61DD">
        <w:rPr>
          <w:rFonts w:asciiTheme="minorHAnsi" w:hAnsiTheme="minorHAnsi" w:cstheme="minorHAnsi"/>
          <w:color w:val="FF0000"/>
          <w:sz w:val="8"/>
        </w:rPr>
        <w:t xml:space="preserve"> areas: </w:t>
      </w:r>
      <w:r w:rsidRPr="009E61DD">
        <w:rPr>
          <w:rFonts w:asciiTheme="minorHAnsi" w:hAnsiTheme="minorHAnsi" w:cstheme="minorHAnsi"/>
          <w:color w:val="FF0000"/>
          <w:highlight w:val="green"/>
          <w:u w:val="single"/>
        </w:rPr>
        <w:t>computer science, bio</w:t>
      </w:r>
      <w:r w:rsidRPr="009E61DD">
        <w:rPr>
          <w:rFonts w:asciiTheme="minorHAnsi" w:hAnsiTheme="minorHAnsi" w:cstheme="minorHAnsi"/>
          <w:color w:val="FF0000"/>
          <w:u w:val="single"/>
        </w:rPr>
        <w:t>molecular science/</w:t>
      </w:r>
      <w:r w:rsidRPr="009E61DD">
        <w:rPr>
          <w:rFonts w:asciiTheme="minorHAnsi" w:hAnsiTheme="minorHAnsi" w:cstheme="minorHAnsi"/>
          <w:color w:val="FF0000"/>
          <w:highlight w:val="green"/>
          <w:u w:val="single"/>
        </w:rPr>
        <w:t>engineering</w:t>
      </w:r>
      <w:r w:rsidRPr="009E61DD">
        <w:rPr>
          <w:rFonts w:asciiTheme="minorHAnsi" w:hAnsiTheme="minorHAnsi" w:cstheme="minorHAnsi"/>
          <w:color w:val="FF0000"/>
          <w:u w:val="single"/>
        </w:rPr>
        <w:t xml:space="preserve">, </w:t>
      </w:r>
      <w:r w:rsidRPr="009E61DD">
        <w:rPr>
          <w:rFonts w:asciiTheme="minorHAnsi" w:hAnsiTheme="minorHAnsi" w:cstheme="minorHAnsi"/>
          <w:color w:val="FF0000"/>
          <w:highlight w:val="green"/>
          <w:u w:val="single"/>
        </w:rPr>
        <w:t>and quantum physics</w:t>
      </w:r>
      <w:r w:rsidRPr="009E61DD">
        <w:rPr>
          <w:rFonts w:asciiTheme="minorHAnsi" w:hAnsiTheme="minorHAnsi" w:cstheme="minorHAnsi"/>
          <w:color w:val="FF0000"/>
          <w:u w:val="single"/>
        </w:rPr>
        <w:t xml:space="preserve"> </w:t>
      </w:r>
      <w:r w:rsidRPr="009E61DD">
        <w:rPr>
          <w:rFonts w:asciiTheme="minorHAnsi" w:hAnsiTheme="minorHAnsi" w:cstheme="minorHAnsi"/>
          <w:color w:val="FF0000"/>
          <w:sz w:val="8"/>
        </w:rPr>
        <w:t xml:space="preserve">48 Indeed, as we transition from an era where we have discovered the basic laws and building blocks in these fields to an era where we apply that </w:t>
      </w:r>
      <w:r w:rsidRPr="009E61DD">
        <w:rPr>
          <w:rFonts w:asciiTheme="minorHAnsi" w:hAnsiTheme="minorHAnsi" w:cstheme="minorHAnsi"/>
          <w:color w:val="FF0000"/>
          <w:u w:val="single"/>
        </w:rPr>
        <w:t>knowledge</w:t>
      </w:r>
      <w:r w:rsidRPr="009E61DD">
        <w:rPr>
          <w:rFonts w:asciiTheme="minorHAnsi" w:hAnsiTheme="minorHAnsi" w:cstheme="minorHAnsi"/>
          <w:color w:val="FF0000"/>
          <w:sz w:val="8"/>
        </w:rPr>
        <w:t xml:space="preserve">, the pace of </w:t>
      </w:r>
      <w:r w:rsidRPr="009E61DD">
        <w:rPr>
          <w:rFonts w:asciiTheme="minorHAnsi" w:hAnsiTheme="minorHAnsi" w:cstheme="minorHAnsi"/>
          <w:color w:val="FF0000"/>
          <w:highlight w:val="green"/>
          <w:u w:val="single"/>
        </w:rPr>
        <w:t>innovation</w:t>
      </w:r>
      <w:r w:rsidRPr="009E61DD">
        <w:rPr>
          <w:rFonts w:asciiTheme="minorHAnsi" w:hAnsiTheme="minorHAnsi" w:cstheme="minorHAnsi"/>
          <w:color w:val="FF0000"/>
          <w:sz w:val="8"/>
        </w:rPr>
        <w:t xml:space="preserve">, if anything, </w:t>
      </w:r>
      <w:r w:rsidRPr="009E61DD">
        <w:rPr>
          <w:rFonts w:asciiTheme="minorHAnsi" w:hAnsiTheme="minorHAnsi" w:cstheme="minorHAnsi"/>
          <w:color w:val="FF0000"/>
          <w:highlight w:val="green"/>
          <w:u w:val="single"/>
        </w:rPr>
        <w:t>may</w:t>
      </w:r>
      <w:r w:rsidRPr="009E61DD">
        <w:rPr>
          <w:rFonts w:asciiTheme="minorHAnsi" w:hAnsiTheme="minorHAnsi" w:cstheme="minorHAnsi"/>
          <w:color w:val="FF0000"/>
          <w:sz w:val="8"/>
        </w:rPr>
        <w:t xml:space="preserve"> </w:t>
      </w:r>
      <w:r w:rsidRPr="009E61DD">
        <w:rPr>
          <w:rFonts w:asciiTheme="minorHAnsi" w:hAnsiTheme="minorHAnsi" w:cstheme="minorHAnsi"/>
          <w:color w:val="FF0000"/>
          <w:highlight w:val="green"/>
          <w:u w:val="single"/>
        </w:rPr>
        <w:t>accelerate</w:t>
      </w:r>
      <w:r w:rsidRPr="009E61DD">
        <w:rPr>
          <w:rFonts w:asciiTheme="minorHAnsi" w:hAnsiTheme="minorHAnsi" w:cstheme="minorHAnsi"/>
          <w:color w:val="FF0000"/>
          <w:sz w:val="8"/>
        </w:rPr>
        <w:t xml:space="preserve">. </w:t>
      </w:r>
      <w:r w:rsidRPr="009E61DD">
        <w:rPr>
          <w:rFonts w:asciiTheme="minorHAnsi" w:hAnsiTheme="minorHAnsi" w:cstheme="minorHAnsi"/>
          <w:color w:val="FF0000"/>
          <w:highlight w:val="green"/>
          <w:u w:val="single"/>
        </w:rPr>
        <w:t>Currently underdeveloped fields</w:t>
      </w:r>
      <w:r w:rsidRPr="009E61DD">
        <w:rPr>
          <w:rFonts w:asciiTheme="minorHAnsi" w:hAnsiTheme="minorHAnsi" w:cstheme="minorHAnsi"/>
          <w:color w:val="FF0000"/>
          <w:sz w:val="8"/>
        </w:rPr>
        <w:t xml:space="preserve"> like biotechnology, nanotechnology and quantum computing </w:t>
      </w:r>
      <w:r w:rsidRPr="009E61DD">
        <w:rPr>
          <w:rFonts w:asciiTheme="minorHAnsi" w:hAnsiTheme="minorHAnsi" w:cstheme="minorHAnsi"/>
          <w:color w:val="FF0000"/>
          <w:highlight w:val="green"/>
          <w:u w:val="single"/>
        </w:rPr>
        <w:t>may leap forward</w:t>
      </w:r>
      <w:r w:rsidRPr="009E61DD">
        <w:rPr>
          <w:rFonts w:asciiTheme="minorHAnsi" w:hAnsiTheme="minorHAnsi" w:cstheme="minorHAnsi"/>
          <w:color w:val="FF0000"/>
          <w:u w:val="single"/>
        </w:rPr>
        <w:t xml:space="preserve"> in ways we cannot exactly anticipate but that are likely to have a big impact</w:t>
      </w:r>
      <w:r w:rsidRPr="009E61DD">
        <w:rPr>
          <w:rFonts w:asciiTheme="minorHAnsi" w:hAnsiTheme="minorHAnsi" w:cstheme="minorHAnsi"/>
          <w:color w:val="FF0000"/>
          <w:sz w:val="8"/>
        </w:rPr>
        <w:t xml:space="preserve">. </w:t>
      </w:r>
      <w:r w:rsidRPr="009E61DD">
        <w:rPr>
          <w:rFonts w:asciiTheme="minorHAnsi" w:hAnsiTheme="minorHAnsi" w:cstheme="minorHAnsi"/>
          <w:color w:val="FF0000"/>
          <w:u w:val="single"/>
        </w:rPr>
        <w:t>Rather than correctly predicting a</w:t>
      </w:r>
      <w:r w:rsidRPr="009E61DD">
        <w:rPr>
          <w:rFonts w:asciiTheme="minorHAnsi" w:hAnsiTheme="minorHAnsi" w:cstheme="minorHAnsi"/>
          <w:color w:val="FF0000"/>
          <w:sz w:val="8"/>
        </w:rPr>
        <w:t xml:space="preserve"> long-term </w:t>
      </w:r>
      <w:r w:rsidRPr="009E61DD">
        <w:rPr>
          <w:rFonts w:asciiTheme="minorHAnsi" w:hAnsiTheme="minorHAnsi" w:cstheme="minorHAnsi"/>
          <w:color w:val="FF0000"/>
          <w:u w:val="single"/>
        </w:rPr>
        <w:t>innovation slowdown</w:t>
      </w:r>
      <w:r w:rsidRPr="009E61DD">
        <w:rPr>
          <w:rFonts w:asciiTheme="minorHAnsi" w:hAnsiTheme="minorHAnsi" w:cstheme="minorHAnsi"/>
          <w:color w:val="FF0000"/>
          <w:sz w:val="8"/>
        </w:rPr>
        <w:t xml:space="preserve">, it seems more likely that </w:t>
      </w:r>
      <w:r w:rsidRPr="009E61DD">
        <w:rPr>
          <w:rFonts w:asciiTheme="minorHAnsi" w:hAnsiTheme="minorHAnsi" w:cstheme="minorHAnsi"/>
          <w:color w:val="FF0000"/>
          <w:u w:val="single"/>
        </w:rPr>
        <w:t>Gordon and his co-thinkers will join the long list of economic pessimists that have been proven wrong over the last 150 years</w:t>
      </w:r>
      <w:r w:rsidRPr="009E61DD">
        <w:rPr>
          <w:rFonts w:asciiTheme="minorHAnsi" w:hAnsiTheme="minorHAnsi" w:cstheme="minorHAnsi"/>
          <w:color w:val="FF0000"/>
          <w:sz w:val="8"/>
        </w:rPr>
        <w:t xml:space="preserve">.49 As blogger Kevin Drum cogently puts it: I can somehow imagine a circa-1870 version of Gordon arguing that all this folderol about electricity is ridiculous. Why, we've been studying electricity for over a century, and what do we have to show for it? Some clunky batteries, the telegraph, a few arc lamps with limited use, and a steady supply of techno-optimist inventors who keep telling us that any day now they'll invent a practical generator that will replace steam engines and change the world. Don't believe it, folks. 5 Interestingly, Drum, despite his bracing critique, is himself a sort of techno-pessimist—or, more precisely, a pessimistic techno-optimist. In an influential article for Mother Jones magazine, provocatively titled "Welcome Robot Overlords: Please Don't Fire Us?" Drum envisions robots growing smarter and more capable at an exponential rate so that by, say 2040, there will not be much need for human workers.51 Result: mass unemployment and social dysfunction despite unprecedented technological advance. Thus Drum goes to the other extreme from Gordon. Not only will there not be an innovation slowdown but there will be such a drastic innovation speedup that it will put everybody out of work. But this is just as unrealistic as Gordon. As Anthony Carnevale and Stephen Rose point out in their detailed study of the technological transformation of the U.S. economy, instead of assuming a virtual vanishing of growth as Gordon does, Drum is implicitly assuming economic growth in the neighborhood of 10 percent per year as smart machines generate greater and greater 52 output without human intervention. This seems unlikely to say the least. Yet this point of view is not without influence </w:t>
      </w:r>
      <w:r w:rsidRPr="009E61DD">
        <w:rPr>
          <w:rFonts w:asciiTheme="minorHAnsi" w:hAnsiTheme="minorHAnsi" w:cstheme="minorHAnsi"/>
          <w:color w:val="FF0000"/>
          <w:u w:val="single"/>
        </w:rPr>
        <w:t>on the left,</w:t>
      </w:r>
      <w:r w:rsidRPr="009E61DD">
        <w:rPr>
          <w:rFonts w:asciiTheme="minorHAnsi" w:hAnsiTheme="minorHAnsi" w:cstheme="minorHAnsi"/>
          <w:color w:val="FF0000"/>
          <w:sz w:val="8"/>
        </w:rPr>
        <w:t xml:space="preserve"> where a sort of </w:t>
      </w:r>
      <w:r w:rsidRPr="009E61DD">
        <w:rPr>
          <w:rFonts w:asciiTheme="minorHAnsi" w:hAnsiTheme="minorHAnsi" w:cstheme="minorHAnsi"/>
          <w:color w:val="FF0000"/>
          <w:u w:val="single"/>
        </w:rPr>
        <w:t>neo-Luddism has become</w:t>
      </w:r>
      <w:r w:rsidRPr="009E61DD">
        <w:rPr>
          <w:rFonts w:asciiTheme="minorHAnsi" w:hAnsiTheme="minorHAnsi" w:cstheme="minorHAnsi"/>
          <w:color w:val="FF0000"/>
          <w:sz w:val="8"/>
        </w:rPr>
        <w:t xml:space="preserve"> increasingly </w:t>
      </w:r>
      <w:r w:rsidRPr="009E61DD">
        <w:rPr>
          <w:rFonts w:asciiTheme="minorHAnsi" w:hAnsiTheme="minorHAnsi" w:cstheme="minorHAnsi"/>
          <w:color w:val="FF0000"/>
          <w:u w:val="single"/>
        </w:rPr>
        <w:t>common</w:t>
      </w:r>
      <w:r w:rsidRPr="009E61DD">
        <w:rPr>
          <w:rFonts w:asciiTheme="minorHAnsi" w:hAnsiTheme="minorHAnsi" w:cstheme="minorHAnsi"/>
          <w:color w:val="FF0000"/>
          <w:sz w:val="8"/>
        </w:rPr>
        <w:t xml:space="preserve">. Drum himself has remarked: "The Luddites weren't wrong. They were just 200 years too early."53 Martin Ford's 2015 book, Rise of the Robots: Technology and the Threat of a Jobless Future, which predicts half of U.S. workers will be replaced by robots in the next 20 years, was widely 54 and respectfully reviewed in liberal outlets. Coming after a spell of high unemployment from the Great Recession, which is just lifting in the United States (and still hasn't in much of Europe), this seems like a very odd thing for those on the left to worry about. It is especially odd when the history of technological advance is full of transformations that put workers out of jobs in one sector only to have more jobs created in others as demand for new products and services grew.55 </w:t>
      </w:r>
      <w:r w:rsidRPr="009E61DD">
        <w:rPr>
          <w:rFonts w:asciiTheme="minorHAnsi" w:hAnsiTheme="minorHAnsi" w:cstheme="minorHAnsi"/>
          <w:color w:val="FF0000"/>
          <w:highlight w:val="green"/>
          <w:u w:val="single"/>
        </w:rPr>
        <w:t>It's time</w:t>
      </w:r>
      <w:r w:rsidRPr="009E61DD">
        <w:rPr>
          <w:rFonts w:asciiTheme="minorHAnsi" w:hAnsiTheme="minorHAnsi" w:cstheme="minorHAnsi"/>
          <w:color w:val="FF0000"/>
          <w:u w:val="single"/>
        </w:rPr>
        <w:t xml:space="preserve"> for the left </w:t>
      </w:r>
      <w:r w:rsidRPr="009E61DD">
        <w:rPr>
          <w:rFonts w:asciiTheme="minorHAnsi" w:hAnsiTheme="minorHAnsi" w:cstheme="minorHAnsi"/>
          <w:color w:val="FF0000"/>
          <w:highlight w:val="green"/>
          <w:u w:val="single"/>
        </w:rPr>
        <w:t>to</w:t>
      </w:r>
      <w:r w:rsidRPr="009E61DD">
        <w:rPr>
          <w:rFonts w:asciiTheme="minorHAnsi" w:hAnsiTheme="minorHAnsi" w:cstheme="minorHAnsi"/>
          <w:color w:val="FF0000"/>
          <w:u w:val="single"/>
        </w:rPr>
        <w:t xml:space="preserve"> discard</w:t>
      </w:r>
      <w:r w:rsidRPr="009E61DD">
        <w:rPr>
          <w:rFonts w:asciiTheme="minorHAnsi" w:hAnsiTheme="minorHAnsi" w:cstheme="minorHAnsi"/>
          <w:color w:val="FF0000"/>
          <w:sz w:val="8"/>
        </w:rPr>
        <w:t xml:space="preserve"> both the Gordon and Drum forms of </w:t>
      </w:r>
      <w:r w:rsidRPr="009E61DD">
        <w:rPr>
          <w:rFonts w:asciiTheme="minorHAnsi" w:hAnsiTheme="minorHAnsi" w:cstheme="minorHAnsi"/>
          <w:color w:val="FF0000"/>
          <w:u w:val="single"/>
        </w:rPr>
        <w:t xml:space="preserve">techno-pessimism and firmly </w:t>
      </w:r>
      <w:r w:rsidRPr="009E61DD">
        <w:rPr>
          <w:rFonts w:asciiTheme="minorHAnsi" w:hAnsiTheme="minorHAnsi" w:cstheme="minorHAnsi"/>
          <w:color w:val="FF0000"/>
          <w:highlight w:val="green"/>
          <w:u w:val="single"/>
        </w:rPr>
        <w:t>embrace techno-optimism</w:t>
      </w:r>
      <w:r w:rsidRPr="009E61DD">
        <w:rPr>
          <w:rFonts w:asciiTheme="minorHAnsi" w:hAnsiTheme="minorHAnsi" w:cstheme="minorHAnsi"/>
          <w:color w:val="FF0000"/>
          <w:sz w:val="8"/>
        </w:rPr>
        <w:t xml:space="preserve">. </w:t>
      </w:r>
      <w:r w:rsidRPr="009E61DD">
        <w:rPr>
          <w:rFonts w:asciiTheme="minorHAnsi" w:hAnsiTheme="minorHAnsi" w:cstheme="minorHAnsi"/>
          <w:color w:val="FF0000"/>
          <w:u w:val="single"/>
        </w:rPr>
        <w:t>Continuing technological advance is not only probable but good</w:t>
      </w:r>
      <w:r w:rsidRPr="009E61DD">
        <w:rPr>
          <w:rFonts w:asciiTheme="minorHAnsi" w:hAnsiTheme="minorHAnsi" w:cstheme="minorHAnsi"/>
          <w:color w:val="FF0000"/>
          <w:sz w:val="8"/>
        </w:rPr>
        <w:t xml:space="preserve">; instead of a future of no jobs it will be a future of different and more highly skilled jobs. </w:t>
      </w:r>
      <w:r w:rsidRPr="009E61DD">
        <w:rPr>
          <w:rFonts w:asciiTheme="minorHAnsi" w:hAnsiTheme="minorHAnsi" w:cstheme="minorHAnsi"/>
          <w:color w:val="FF0000"/>
          <w:u w:val="single"/>
        </w:rPr>
        <w:t xml:space="preserve">These </w:t>
      </w:r>
      <w:r w:rsidRPr="009E61DD">
        <w:rPr>
          <w:rFonts w:asciiTheme="minorHAnsi" w:hAnsiTheme="minorHAnsi" w:cstheme="minorHAnsi"/>
          <w:color w:val="FF0000"/>
          <w:highlight w:val="green"/>
          <w:u w:val="single"/>
        </w:rPr>
        <w:t>advances</w:t>
      </w:r>
      <w:r w:rsidRPr="009E61DD">
        <w:rPr>
          <w:rFonts w:asciiTheme="minorHAnsi" w:hAnsiTheme="minorHAnsi" w:cstheme="minorHAnsi"/>
          <w:color w:val="FF0000"/>
          <w:u w:val="single"/>
        </w:rPr>
        <w:t xml:space="preserve"> will likely transform our lives dramatically</w:t>
      </w:r>
      <w:r w:rsidRPr="009E61DD">
        <w:rPr>
          <w:rFonts w:asciiTheme="minorHAnsi" w:hAnsiTheme="minorHAnsi" w:cstheme="minorHAnsi"/>
          <w:color w:val="FF0000"/>
          <w:sz w:val="8"/>
        </w:rPr>
        <w:t xml:space="preserve">—in some ways we can already see and some we cannot anticipate. </w:t>
      </w:r>
      <w:r w:rsidRPr="009E61DD">
        <w:rPr>
          <w:rFonts w:asciiTheme="minorHAnsi" w:hAnsiTheme="minorHAnsi" w:cstheme="minorHAnsi"/>
          <w:b/>
          <w:iCs/>
          <w:color w:val="FF0000"/>
          <w:u w:val="single"/>
          <w:bdr w:val="single" w:sz="8" w:space="0" w:color="auto"/>
        </w:rPr>
        <w:t xml:space="preserve">They </w:t>
      </w:r>
      <w:r w:rsidRPr="009E61DD">
        <w:rPr>
          <w:rFonts w:asciiTheme="minorHAnsi" w:hAnsiTheme="minorHAnsi" w:cstheme="minorHAnsi"/>
          <w:b/>
          <w:iCs/>
          <w:color w:val="FF0000"/>
          <w:highlight w:val="green"/>
          <w:u w:val="single"/>
          <w:bdr w:val="single" w:sz="8" w:space="0" w:color="auto"/>
        </w:rPr>
        <w:t>will be a key to human liberation and</w:t>
      </w:r>
      <w:r w:rsidRPr="009E61DD">
        <w:rPr>
          <w:rFonts w:asciiTheme="minorHAnsi" w:hAnsiTheme="minorHAnsi" w:cstheme="minorHAnsi"/>
          <w:b/>
          <w:iCs/>
          <w:color w:val="FF0000"/>
          <w:u w:val="single"/>
          <w:bdr w:val="single" w:sz="8" w:space="0" w:color="auto"/>
        </w:rPr>
        <w:t xml:space="preserve"> </w:t>
      </w:r>
      <w:r w:rsidRPr="009E61DD">
        <w:rPr>
          <w:rFonts w:asciiTheme="minorHAnsi" w:hAnsiTheme="minorHAnsi" w:cstheme="minorHAnsi"/>
          <w:b/>
          <w:iCs/>
          <w:color w:val="FF0000"/>
          <w:highlight w:val="green"/>
          <w:u w:val="single"/>
          <w:bdr w:val="single" w:sz="8" w:space="0" w:color="auto"/>
        </w:rPr>
        <w:t>critical</w:t>
      </w:r>
      <w:r w:rsidRPr="009E61DD">
        <w:rPr>
          <w:rFonts w:asciiTheme="minorHAnsi" w:hAnsiTheme="minorHAnsi" w:cstheme="minorHAnsi"/>
          <w:b/>
          <w:iCs/>
          <w:color w:val="FF0000"/>
          <w:u w:val="single"/>
          <w:bdr w:val="single" w:sz="8" w:space="0" w:color="auto"/>
        </w:rPr>
        <w:t xml:space="preserve">ly </w:t>
      </w:r>
      <w:r w:rsidRPr="009E61DD">
        <w:rPr>
          <w:rFonts w:asciiTheme="minorHAnsi" w:hAnsiTheme="minorHAnsi" w:cstheme="minorHAnsi"/>
          <w:b/>
          <w:iCs/>
          <w:color w:val="FF0000"/>
          <w:highlight w:val="green"/>
          <w:u w:val="single"/>
          <w:bdr w:val="single" w:sz="8" w:space="0" w:color="auto"/>
        </w:rPr>
        <w:t>to</w:t>
      </w:r>
      <w:r w:rsidRPr="009E61DD">
        <w:rPr>
          <w:rFonts w:asciiTheme="minorHAnsi" w:hAnsiTheme="minorHAnsi" w:cstheme="minorHAnsi"/>
          <w:b/>
          <w:iCs/>
          <w:color w:val="FF0000"/>
          <w:u w:val="single"/>
          <w:bdr w:val="single" w:sz="8" w:space="0" w:color="auto"/>
        </w:rPr>
        <w:t xml:space="preserve"> the growth that will facilitate the pursuit of </w:t>
      </w:r>
      <w:r w:rsidRPr="009E61DD">
        <w:rPr>
          <w:rFonts w:asciiTheme="minorHAnsi" w:hAnsiTheme="minorHAnsi" w:cstheme="minorHAnsi"/>
          <w:b/>
          <w:iCs/>
          <w:color w:val="FF0000"/>
          <w:highlight w:val="green"/>
          <w:u w:val="single"/>
          <w:bdr w:val="single" w:sz="8" w:space="0" w:color="auto"/>
        </w:rPr>
        <w:t>social justice</w:t>
      </w:r>
      <w:r w:rsidRPr="009E61DD">
        <w:rPr>
          <w:rFonts w:asciiTheme="minorHAnsi" w:hAnsiTheme="minorHAnsi" w:cstheme="minorHAnsi"/>
          <w:b/>
          <w:iCs/>
          <w:color w:val="FF0000"/>
          <w:u w:val="single"/>
          <w:bdr w:val="single" w:sz="8" w:space="0" w:color="auto"/>
        </w:rPr>
        <w:t xml:space="preserve"> and a higher standard of living for all</w:t>
      </w:r>
      <w:r w:rsidRPr="009E61DD">
        <w:rPr>
          <w:rFonts w:asciiTheme="minorHAnsi" w:hAnsiTheme="minorHAnsi" w:cstheme="minorHAnsi"/>
          <w:color w:val="FF0000"/>
          <w:sz w:val="8"/>
        </w:rPr>
        <w:t xml:space="preserve">. Techno-optimism is too important to be left to the libertarians. </w:t>
      </w:r>
    </w:p>
    <w:p w14:paraId="32EDAD73" w14:textId="77777777" w:rsidR="00C606C6" w:rsidRPr="009E61DD" w:rsidRDefault="00C606C6" w:rsidP="00C606C6">
      <w:pPr>
        <w:pStyle w:val="Heading4"/>
        <w:rPr>
          <w:rFonts w:asciiTheme="minorHAnsi" w:hAnsiTheme="minorHAnsi" w:cstheme="minorHAnsi"/>
          <w:color w:val="FF0000"/>
        </w:rPr>
      </w:pPr>
      <w:r w:rsidRPr="009E61DD">
        <w:rPr>
          <w:rFonts w:asciiTheme="minorHAnsi" w:hAnsiTheme="minorHAnsi" w:cstheme="minorHAnsi"/>
          <w:color w:val="FF0000"/>
        </w:rPr>
        <w:t xml:space="preserve">Algorithmic governance as per their </w:t>
      </w:r>
      <w:proofErr w:type="spellStart"/>
      <w:r w:rsidRPr="009E61DD">
        <w:rPr>
          <w:rFonts w:asciiTheme="minorHAnsi" w:hAnsiTheme="minorHAnsi" w:cstheme="minorHAnsi"/>
          <w:color w:val="FF0000"/>
        </w:rPr>
        <w:t>Beller</w:t>
      </w:r>
      <w:proofErr w:type="spellEnd"/>
      <w:r w:rsidRPr="009E61DD">
        <w:rPr>
          <w:rFonts w:asciiTheme="minorHAnsi" w:hAnsiTheme="minorHAnsi" w:cstheme="minorHAnsi"/>
          <w:color w:val="FF0000"/>
        </w:rPr>
        <w:t xml:space="preserve"> evidence is </w:t>
      </w:r>
      <w:r w:rsidRPr="009E61DD">
        <w:rPr>
          <w:rFonts w:asciiTheme="minorHAnsi" w:hAnsiTheme="minorHAnsi" w:cstheme="minorHAnsi"/>
          <w:color w:val="FF0000"/>
          <w:u w:val="single"/>
        </w:rPr>
        <w:t>good</w:t>
      </w:r>
      <w:r w:rsidRPr="009E61DD">
        <w:rPr>
          <w:rFonts w:asciiTheme="minorHAnsi" w:hAnsiTheme="minorHAnsi" w:cstheme="minorHAnsi"/>
          <w:color w:val="FF0000"/>
        </w:rPr>
        <w:t xml:space="preserve"> -- it solves crisis escalation. </w:t>
      </w:r>
    </w:p>
    <w:p w14:paraId="6323F210" w14:textId="77777777" w:rsidR="00C606C6" w:rsidRPr="009E61DD" w:rsidRDefault="00C606C6" w:rsidP="00C606C6">
      <w:pPr>
        <w:rPr>
          <w:rFonts w:asciiTheme="minorHAnsi" w:hAnsiTheme="minorHAnsi" w:cstheme="minorHAnsi"/>
          <w:color w:val="FF0000"/>
        </w:rPr>
      </w:pPr>
      <w:proofErr w:type="spellStart"/>
      <w:r w:rsidRPr="009E61DD">
        <w:rPr>
          <w:rFonts w:asciiTheme="minorHAnsi" w:hAnsiTheme="minorHAnsi" w:cstheme="minorHAnsi"/>
          <w:color w:val="FF0000"/>
        </w:rPr>
        <w:t>Corneliu</w:t>
      </w:r>
      <w:proofErr w:type="spellEnd"/>
      <w:r w:rsidRPr="009E61DD">
        <w:rPr>
          <w:rFonts w:asciiTheme="minorHAnsi" w:hAnsiTheme="minorHAnsi" w:cstheme="minorHAnsi"/>
          <w:color w:val="FF0000"/>
        </w:rPr>
        <w:t xml:space="preserve"> </w:t>
      </w:r>
      <w:proofErr w:type="spellStart"/>
      <w:r w:rsidRPr="009E61DD">
        <w:rPr>
          <w:rStyle w:val="Style13ptBold"/>
          <w:rFonts w:asciiTheme="minorHAnsi" w:hAnsiTheme="minorHAnsi" w:cstheme="minorHAnsi"/>
          <w:color w:val="FF0000"/>
        </w:rPr>
        <w:t>Bjola</w:t>
      </w:r>
      <w:proofErr w:type="spellEnd"/>
      <w:r w:rsidRPr="009E61DD">
        <w:rPr>
          <w:rStyle w:val="Style13ptBold"/>
          <w:rFonts w:asciiTheme="minorHAnsi" w:hAnsiTheme="minorHAnsi" w:cstheme="minorHAnsi"/>
          <w:color w:val="FF0000"/>
        </w:rPr>
        <w:t xml:space="preserve"> 19</w:t>
      </w:r>
      <w:r w:rsidRPr="009E61DD">
        <w:rPr>
          <w:rFonts w:asciiTheme="minorHAnsi" w:hAnsiTheme="minorHAnsi" w:cstheme="minorHAnsi"/>
          <w:color w:val="FF0000"/>
        </w:rPr>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750A2F1E" w14:textId="77777777" w:rsidR="00C606C6" w:rsidRPr="009E61DD" w:rsidRDefault="00C606C6" w:rsidP="00C606C6">
      <w:pPr>
        <w:rPr>
          <w:rFonts w:asciiTheme="minorHAnsi" w:hAnsiTheme="minorHAnsi" w:cstheme="minorHAnsi"/>
          <w:color w:val="FF0000"/>
          <w:sz w:val="16"/>
          <w:szCs w:val="16"/>
        </w:rPr>
      </w:pPr>
      <w:r w:rsidRPr="009E61DD">
        <w:rPr>
          <w:rFonts w:asciiTheme="minorHAnsi" w:hAnsiTheme="minorHAnsi" w:cstheme="minorHAnsi"/>
          <w:color w:val="FF0000"/>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9E61DD">
        <w:rPr>
          <w:rStyle w:val="Emphasis"/>
          <w:rFonts w:asciiTheme="minorHAnsi" w:hAnsiTheme="minorHAnsi" w:cstheme="minorHAnsi"/>
          <w:color w:val="FF0000"/>
        </w:rPr>
        <w:t>Economic disruption</w:t>
      </w:r>
      <w:r w:rsidRPr="009E61DD">
        <w:rPr>
          <w:rFonts w:asciiTheme="minorHAnsi" w:hAnsiTheme="minorHAnsi" w:cstheme="minorHAnsi"/>
          <w:color w:val="FF0000"/>
          <w:sz w:val="16"/>
        </w:rPr>
        <w:t xml:space="preserve">, </w:t>
      </w:r>
      <w:r w:rsidRPr="009E61DD">
        <w:rPr>
          <w:rStyle w:val="Emphasis"/>
          <w:rFonts w:asciiTheme="minorHAnsi" w:hAnsiTheme="minorHAnsi" w:cstheme="minorHAnsi"/>
          <w:color w:val="FF0000"/>
        </w:rPr>
        <w:t>security</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&amp;</w:t>
      </w:r>
      <w:r w:rsidRPr="009E61DD">
        <w:rPr>
          <w:rFonts w:asciiTheme="minorHAnsi" w:hAnsiTheme="minorHAnsi" w:cstheme="minorHAnsi"/>
          <w:color w:val="FF0000"/>
          <w:sz w:val="16"/>
        </w:rPr>
        <w:t xml:space="preserve"> </w:t>
      </w:r>
      <w:r w:rsidRPr="009E61DD">
        <w:rPr>
          <w:rStyle w:val="Emphasis"/>
          <w:rFonts w:asciiTheme="minorHAnsi" w:hAnsiTheme="minorHAnsi" w:cstheme="minorHAnsi"/>
          <w:color w:val="FF0000"/>
          <w:highlight w:val="green"/>
        </w:rPr>
        <w:t>autonomous weapons</w:t>
      </w:r>
      <w:r w:rsidRPr="009E61DD">
        <w:rPr>
          <w:rFonts w:asciiTheme="minorHAnsi" w:hAnsiTheme="minorHAnsi" w:cstheme="minorHAnsi"/>
          <w:color w:val="FF0000"/>
          <w:sz w:val="16"/>
          <w:highlight w:val="green"/>
        </w:rPr>
        <w:t xml:space="preserve">, </w:t>
      </w:r>
      <w:r w:rsidRPr="009E61DD">
        <w:rPr>
          <w:rStyle w:val="StyleUnderline"/>
          <w:rFonts w:asciiTheme="minorHAnsi" w:hAnsiTheme="minorHAnsi" w:cstheme="minorHAnsi"/>
          <w:color w:val="FF0000"/>
          <w:highlight w:val="green"/>
        </w:rPr>
        <w:t>and</w:t>
      </w:r>
      <w:r w:rsidRPr="009E61DD">
        <w:rPr>
          <w:rFonts w:asciiTheme="minorHAnsi" w:hAnsiTheme="minorHAnsi" w:cstheme="minorHAnsi"/>
          <w:color w:val="FF0000"/>
          <w:sz w:val="16"/>
          <w:highlight w:val="green"/>
        </w:rPr>
        <w:t xml:space="preserve"> </w:t>
      </w:r>
      <w:r w:rsidRPr="009E61DD">
        <w:rPr>
          <w:rStyle w:val="Emphasis"/>
          <w:rFonts w:asciiTheme="minorHAnsi" w:hAnsiTheme="minorHAnsi" w:cstheme="minorHAnsi"/>
          <w:color w:val="FF0000"/>
          <w:highlight w:val="green"/>
        </w:rPr>
        <w:t>democracy</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&amp;</w:t>
      </w:r>
      <w:r w:rsidRPr="009E61DD">
        <w:rPr>
          <w:rFonts w:asciiTheme="minorHAnsi" w:hAnsiTheme="minorHAnsi" w:cstheme="minorHAnsi"/>
          <w:color w:val="FF0000"/>
          <w:sz w:val="16"/>
        </w:rPr>
        <w:t xml:space="preserve"> </w:t>
      </w:r>
      <w:r w:rsidRPr="009E61DD">
        <w:rPr>
          <w:rStyle w:val="Emphasis"/>
          <w:rFonts w:asciiTheme="minorHAnsi" w:hAnsiTheme="minorHAnsi" w:cstheme="minorHAnsi"/>
          <w:color w:val="FF0000"/>
        </w:rPr>
        <w:t>ethics</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highlight w:val="green"/>
        </w:rPr>
        <w:t>are</w:t>
      </w:r>
      <w:r w:rsidRPr="009E61DD">
        <w:rPr>
          <w:rFonts w:asciiTheme="minorHAnsi" w:hAnsiTheme="minorHAnsi" w:cstheme="minorHAnsi"/>
          <w:color w:val="FF0000"/>
          <w:sz w:val="16"/>
        </w:rPr>
        <w:t xml:space="preserve"> the three </w:t>
      </w:r>
      <w:r w:rsidRPr="009E61DD">
        <w:rPr>
          <w:rStyle w:val="StyleUnderline"/>
          <w:rFonts w:asciiTheme="minorHAnsi" w:hAnsiTheme="minorHAnsi" w:cstheme="minorHAnsi"/>
          <w:color w:val="FF0000"/>
        </w:rPr>
        <w:t xml:space="preserve">areas they identify as </w:t>
      </w:r>
      <w:r w:rsidRPr="009E61DD">
        <w:rPr>
          <w:rStyle w:val="StyleUnderline"/>
          <w:rFonts w:asciiTheme="minorHAnsi" w:hAnsiTheme="minorHAnsi" w:cstheme="minorHAnsi"/>
          <w:color w:val="FF0000"/>
          <w:highlight w:val="green"/>
        </w:rPr>
        <w:t>priorities</w:t>
      </w:r>
      <w:r w:rsidRPr="009E61DD">
        <w:rPr>
          <w:rStyle w:val="StyleUnderline"/>
          <w:rFonts w:asciiTheme="minorHAnsi" w:hAnsiTheme="minorHAnsi" w:cstheme="minorHAnsi"/>
          <w:color w:val="FF0000"/>
        </w:rPr>
        <w:t xml:space="preserve"> at the intersection of AI and foreign policy</w:t>
      </w:r>
      <w:r w:rsidRPr="009E61DD">
        <w:rPr>
          <w:rFonts w:asciiTheme="minorHAnsi" w:hAnsiTheme="minorHAnsi" w:cstheme="minorHAnsi"/>
          <w:color w:val="FF0000"/>
          <w:sz w:val="16"/>
        </w:rPr>
        <w:t xml:space="preserve">. Although they believe that transformational changes to diplomatic institutions will eventually be needed to meet the challenges ahead, they </w:t>
      </w:r>
      <w:proofErr w:type="spellStart"/>
      <w:r w:rsidRPr="009E61DD">
        <w:rPr>
          <w:rFonts w:asciiTheme="minorHAnsi" w:hAnsiTheme="minorHAnsi" w:cstheme="minorHAnsi"/>
          <w:color w:val="FF0000"/>
          <w:sz w:val="16"/>
        </w:rPr>
        <w:t>favour</w:t>
      </w:r>
      <w:proofErr w:type="spellEnd"/>
      <w:r w:rsidRPr="009E61DD">
        <w:rPr>
          <w:rFonts w:asciiTheme="minorHAnsi" w:hAnsiTheme="minorHAnsi" w:cstheme="minorHAnsi"/>
          <w:color w:val="FF0000"/>
          <w:sz w:val="16"/>
        </w:rPr>
        <w:t xml:space="preserve">, in the short term, </w:t>
      </w:r>
      <w:r w:rsidRPr="009E61DD">
        <w:rPr>
          <w:rStyle w:val="StyleUnderline"/>
          <w:rFonts w:asciiTheme="minorHAnsi" w:hAnsiTheme="minorHAnsi" w:cstheme="minorHAnsi"/>
          <w:color w:val="FF0000"/>
          <w:highlight w:val="green"/>
        </w:rPr>
        <w:t xml:space="preserve">an </w:t>
      </w:r>
      <w:r w:rsidRPr="009E61DD">
        <w:rPr>
          <w:rStyle w:val="Emphasis"/>
          <w:rFonts w:asciiTheme="minorHAnsi" w:hAnsiTheme="minorHAnsi" w:cstheme="minorHAnsi"/>
          <w:color w:val="FF0000"/>
          <w:highlight w:val="green"/>
        </w:rPr>
        <w:t>incremental approach</w:t>
      </w:r>
      <w:r w:rsidRPr="009E61DD">
        <w:rPr>
          <w:rFonts w:asciiTheme="minorHAnsi" w:hAnsiTheme="minorHAnsi" w:cstheme="minorHAnsi"/>
          <w:color w:val="FF0000"/>
          <w:sz w:val="16"/>
          <w:highlight w:val="green"/>
        </w:rPr>
        <w:t xml:space="preserve"> </w:t>
      </w:r>
      <w:r w:rsidRPr="009E61DD">
        <w:rPr>
          <w:rStyle w:val="StyleUnderline"/>
          <w:rFonts w:asciiTheme="minorHAnsi" w:hAnsiTheme="minorHAnsi" w:cstheme="minorHAnsi"/>
          <w:color w:val="FF0000"/>
          <w:highlight w:val="green"/>
        </w:rPr>
        <w:t>to AI</w:t>
      </w:r>
      <w:r w:rsidRPr="009E61DD">
        <w:rPr>
          <w:rFonts w:asciiTheme="minorHAnsi" w:hAnsiTheme="minorHAnsi" w:cstheme="minorHAnsi"/>
          <w:color w:val="FF0000"/>
          <w:sz w:val="16"/>
        </w:rPr>
        <w:t xml:space="preserve"> that </w:t>
      </w:r>
      <w:r w:rsidRPr="009E61DD">
        <w:rPr>
          <w:rStyle w:val="StyleUnderline"/>
          <w:rFonts w:asciiTheme="minorHAnsi" w:hAnsiTheme="minorHAnsi" w:cstheme="minorHAnsi"/>
          <w:color w:val="FF0000"/>
          <w:highlight w:val="green"/>
        </w:rPr>
        <w:t>builds on the successes</w:t>
      </w:r>
      <w:r w:rsidRPr="009E61DD">
        <w:rPr>
          <w:rFonts w:asciiTheme="minorHAnsi" w:hAnsiTheme="minorHAnsi" w:cstheme="minorHAnsi"/>
          <w:color w:val="FF0000"/>
          <w:sz w:val="16"/>
        </w:rPr>
        <w:t xml:space="preserve"> (</w:t>
      </w:r>
      <w:r w:rsidRPr="009E61DD">
        <w:rPr>
          <w:rStyle w:val="Emphasis"/>
          <w:rFonts w:asciiTheme="minorHAnsi" w:hAnsiTheme="minorHAnsi" w:cstheme="minorHAnsi"/>
          <w:color w:val="FF0000"/>
          <w:highlight w:val="green"/>
        </w:rPr>
        <w:t>and learns from</w:t>
      </w:r>
      <w:r w:rsidRPr="009E61DD">
        <w:rPr>
          <w:rStyle w:val="Emphasis"/>
          <w:rFonts w:asciiTheme="minorHAnsi" w:hAnsiTheme="minorHAnsi" w:cstheme="minorHAnsi"/>
          <w:color w:val="FF0000"/>
        </w:rPr>
        <w:t xml:space="preserve"> the </w:t>
      </w:r>
      <w:r w:rsidRPr="009E61DD">
        <w:rPr>
          <w:rStyle w:val="Emphasis"/>
          <w:rFonts w:asciiTheme="minorHAnsi" w:hAnsiTheme="minorHAnsi" w:cstheme="minorHAnsi"/>
          <w:color w:val="FF0000"/>
          <w:highlight w:val="green"/>
        </w:rPr>
        <w:t>failures</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of “cyber-foreign policy”,</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which</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in many countries</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 xml:space="preserve">has been </w:t>
      </w:r>
      <w:r w:rsidRPr="009E61DD">
        <w:rPr>
          <w:rStyle w:val="Emphasis"/>
          <w:rFonts w:asciiTheme="minorHAnsi" w:hAnsiTheme="minorHAnsi" w:cstheme="minorHAnsi"/>
          <w:color w:val="FF0000"/>
        </w:rPr>
        <w:t xml:space="preserve">already </w:t>
      </w:r>
      <w:proofErr w:type="spellStart"/>
      <w:r w:rsidRPr="009E61DD">
        <w:rPr>
          <w:rStyle w:val="Emphasis"/>
          <w:rFonts w:asciiTheme="minorHAnsi" w:hAnsiTheme="minorHAnsi" w:cstheme="minorHAnsi"/>
          <w:color w:val="FF0000"/>
        </w:rPr>
        <w:t>internalised</w:t>
      </w:r>
      <w:proofErr w:type="spellEnd"/>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in the culture of the relevant institutions</w:t>
      </w:r>
      <w:r w:rsidRPr="009E61DD">
        <w:rPr>
          <w:rFonts w:asciiTheme="minorHAnsi" w:hAnsiTheme="minorHAnsi" w:cstheme="minorHAnsi"/>
          <w:color w:val="FF0000"/>
          <w:sz w:val="16"/>
        </w:rPr>
        <w:t xml:space="preserve">, including of the MFAs.13 </w:t>
      </w:r>
      <w:r w:rsidRPr="009E61DD">
        <w:rPr>
          <w:rStyle w:val="StyleUnderline"/>
          <w:rFonts w:asciiTheme="minorHAnsi" w:hAnsiTheme="minorHAnsi" w:cstheme="minorHAnsi"/>
          <w:color w:val="FF0000"/>
        </w:rPr>
        <w:t xml:space="preserve">In the same vein, the authors of a report prepared for the Centre for a New American Security see great potential for AI in national security-related areas, including diplomacy. For example, AI </w:t>
      </w:r>
      <w:r w:rsidRPr="009E61DD">
        <w:rPr>
          <w:rStyle w:val="StyleUnderline"/>
          <w:rFonts w:asciiTheme="minorHAnsi" w:hAnsiTheme="minorHAnsi" w:cstheme="minorHAnsi"/>
          <w:color w:val="FF0000"/>
          <w:highlight w:val="green"/>
        </w:rPr>
        <w:t>can</w:t>
      </w:r>
      <w:r w:rsidRPr="009E61DD">
        <w:rPr>
          <w:rStyle w:val="StyleUnderline"/>
          <w:rFonts w:asciiTheme="minorHAnsi" w:hAnsiTheme="minorHAnsi" w:cstheme="minorHAnsi"/>
          <w:color w:val="FF0000"/>
        </w:rPr>
        <w:t xml:space="preserve"> help </w:t>
      </w:r>
      <w:r w:rsidRPr="009E61DD">
        <w:rPr>
          <w:rStyle w:val="Emphasis"/>
          <w:rFonts w:asciiTheme="minorHAnsi" w:hAnsiTheme="minorHAnsi" w:cstheme="minorHAnsi"/>
          <w:color w:val="FF0000"/>
          <w:highlight w:val="green"/>
        </w:rPr>
        <w:t>improve communication</w:t>
      </w:r>
      <w:r w:rsidRPr="009E61DD">
        <w:rPr>
          <w:rStyle w:val="StyleUnderline"/>
          <w:rFonts w:asciiTheme="minorHAnsi" w:hAnsiTheme="minorHAnsi" w:cstheme="minorHAnsi"/>
          <w:color w:val="FF0000"/>
        </w:rPr>
        <w:t xml:space="preserve"> between governments and foreign publics by lowering language barriers between countries, enhance the security of diplomatic missions via image recognition and information sorting technologies</w:t>
      </w:r>
      <w:r w:rsidRPr="009E61DD">
        <w:rPr>
          <w:rFonts w:asciiTheme="minorHAnsi" w:hAnsiTheme="minorHAnsi" w:cstheme="minorHAnsi"/>
          <w:color w:val="FF0000"/>
          <w:sz w:val="16"/>
        </w:rPr>
        <w:t xml:space="preserve">, </w:t>
      </w:r>
      <w:r w:rsidRPr="009E61DD">
        <w:rPr>
          <w:rFonts w:asciiTheme="minorHAnsi" w:hAnsiTheme="minorHAnsi" w:cstheme="minorHAnsi"/>
          <w:color w:val="FF0000"/>
          <w:sz w:val="16"/>
          <w:szCs w:val="16"/>
        </w:rPr>
        <w:t>and support international humanitarian operations by monitoring elections, assisting in peacekeeping operations, and ensuring that financial aid disbursements are not misused through anomaly detection.14</w:t>
      </w:r>
    </w:p>
    <w:p w14:paraId="22BE93E7"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 xml:space="preserve">From an AI perspective, consular services could be a low-hanging fruit for AI integration in diplomacy as decisions are amenable to </w:t>
      </w:r>
      <w:proofErr w:type="spellStart"/>
      <w:r w:rsidRPr="009E61DD">
        <w:rPr>
          <w:rFonts w:asciiTheme="minorHAnsi" w:hAnsiTheme="minorHAnsi" w:cstheme="minorHAnsi"/>
          <w:color w:val="FF0000"/>
          <w:sz w:val="16"/>
        </w:rPr>
        <w:t>digitisation</w:t>
      </w:r>
      <w:proofErr w:type="spellEnd"/>
      <w:r w:rsidRPr="009E61DD">
        <w:rPr>
          <w:rFonts w:asciiTheme="minorHAnsi" w:hAnsiTheme="minorHAnsi" w:cstheme="minorHAnsi"/>
          <w:color w:val="FF0000"/>
          <w:sz w:val="16"/>
        </w:rPr>
        <w:t xml:space="preserve">, the analytical contribution is reasonable relevant and the technology </w:t>
      </w:r>
      <w:proofErr w:type="spellStart"/>
      <w:r w:rsidRPr="009E61DD">
        <w:rPr>
          <w:rFonts w:asciiTheme="minorHAnsi" w:hAnsiTheme="minorHAnsi" w:cstheme="minorHAnsi"/>
          <w:color w:val="FF0000"/>
          <w:sz w:val="16"/>
        </w:rPr>
        <w:t>favours</w:t>
      </w:r>
      <w:proofErr w:type="spellEnd"/>
      <w:r w:rsidRPr="009E61DD">
        <w:rPr>
          <w:rFonts w:asciiTheme="minorHAnsi" w:hAnsiTheme="minorHAnsi" w:cstheme="minorHAnsi"/>
          <w:color w:val="FF0000"/>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043CBE18"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Case study #1: AI as Digital Consul Assistant</w:t>
      </w:r>
    </w:p>
    <w:p w14:paraId="29554289"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May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46E654DD" w14:textId="77777777" w:rsidR="00C606C6" w:rsidRPr="009E61DD" w:rsidRDefault="00C606C6" w:rsidP="00C606C6">
      <w:pPr>
        <w:rPr>
          <w:rFonts w:asciiTheme="minorHAnsi" w:hAnsiTheme="minorHAnsi" w:cstheme="minorHAnsi"/>
          <w:color w:val="FF0000"/>
          <w:sz w:val="16"/>
        </w:rPr>
      </w:pPr>
      <w:r w:rsidRPr="009E61DD">
        <w:rPr>
          <w:rStyle w:val="Emphasis"/>
          <w:rFonts w:asciiTheme="minorHAnsi" w:hAnsiTheme="minorHAnsi" w:cstheme="minorHAnsi"/>
          <w:color w:val="FF0000"/>
          <w:highlight w:val="green"/>
        </w:rPr>
        <w:t>Digital platforms</w:t>
      </w:r>
      <w:r w:rsidRPr="009E61DD">
        <w:rPr>
          <w:rFonts w:asciiTheme="minorHAnsi" w:hAnsiTheme="minorHAnsi" w:cstheme="minorHAnsi"/>
          <w:color w:val="FF0000"/>
          <w:sz w:val="16"/>
          <w:highlight w:val="green"/>
        </w:rPr>
        <w:t xml:space="preserve"> </w:t>
      </w:r>
      <w:r w:rsidRPr="009E61DD">
        <w:rPr>
          <w:rStyle w:val="StyleUnderline"/>
          <w:rFonts w:asciiTheme="minorHAnsi" w:hAnsiTheme="minorHAnsi" w:cstheme="minorHAnsi"/>
          <w:color w:val="FF0000"/>
        </w:rPr>
        <w:t xml:space="preserve">could also </w:t>
      </w:r>
      <w:r w:rsidRPr="009E61DD">
        <w:rPr>
          <w:rStyle w:val="StyleUnderline"/>
          <w:rFonts w:asciiTheme="minorHAnsi" w:hAnsiTheme="minorHAnsi" w:cstheme="minorHAnsi"/>
          <w:color w:val="FF0000"/>
          <w:highlight w:val="green"/>
        </w:rPr>
        <w:t xml:space="preserve">emerge as </w:t>
      </w:r>
      <w:r w:rsidRPr="009E61DD">
        <w:rPr>
          <w:rStyle w:val="Emphasis"/>
          <w:rFonts w:asciiTheme="minorHAnsi" w:hAnsiTheme="minorHAnsi" w:cstheme="minorHAnsi"/>
          <w:color w:val="FF0000"/>
          <w:highlight w:val="green"/>
        </w:rPr>
        <w:t>indispensable tools</w:t>
      </w:r>
      <w:r w:rsidRPr="009E61DD">
        <w:rPr>
          <w:rFonts w:asciiTheme="minorHAnsi" w:hAnsiTheme="minorHAnsi" w:cstheme="minorHAnsi"/>
          <w:color w:val="FF0000"/>
          <w:sz w:val="16"/>
          <w:highlight w:val="green"/>
        </w:rPr>
        <w:t xml:space="preserve"> </w:t>
      </w:r>
      <w:r w:rsidRPr="009E61DD">
        <w:rPr>
          <w:rStyle w:val="StyleUnderline"/>
          <w:rFonts w:asciiTheme="minorHAnsi" w:hAnsiTheme="minorHAnsi" w:cstheme="minorHAnsi"/>
          <w:color w:val="FF0000"/>
          <w:highlight w:val="green"/>
        </w:rPr>
        <w:t xml:space="preserve">for </w:t>
      </w:r>
      <w:r w:rsidRPr="009E61DD">
        <w:rPr>
          <w:rStyle w:val="Emphasis"/>
          <w:rFonts w:asciiTheme="minorHAnsi" w:hAnsiTheme="minorHAnsi" w:cstheme="minorHAnsi"/>
          <w:color w:val="FF0000"/>
          <w:sz w:val="28"/>
          <w:szCs w:val="28"/>
          <w:highlight w:val="green"/>
        </w:rPr>
        <w:t>managing</w:t>
      </w:r>
      <w:r w:rsidRPr="009E61DD">
        <w:rPr>
          <w:rStyle w:val="Emphasis"/>
          <w:rFonts w:asciiTheme="minorHAnsi" w:hAnsiTheme="minorHAnsi" w:cstheme="minorHAnsi"/>
          <w:color w:val="FF0000"/>
          <w:sz w:val="28"/>
          <w:szCs w:val="28"/>
        </w:rPr>
        <w:t xml:space="preserve"> diplomatic </w:t>
      </w:r>
      <w:r w:rsidRPr="009E61DD">
        <w:rPr>
          <w:rStyle w:val="Emphasis"/>
          <w:rFonts w:asciiTheme="minorHAnsi" w:hAnsiTheme="minorHAnsi" w:cstheme="minorHAnsi"/>
          <w:color w:val="FF0000"/>
          <w:sz w:val="28"/>
          <w:szCs w:val="28"/>
          <w:highlight w:val="green"/>
        </w:rPr>
        <w:t>crises</w:t>
      </w:r>
      <w:r w:rsidRPr="009E61DD">
        <w:rPr>
          <w:rFonts w:asciiTheme="minorHAnsi" w:hAnsiTheme="minorHAnsi" w:cstheme="minorHAnsi"/>
          <w:color w:val="FF0000"/>
          <w:sz w:val="16"/>
          <w:szCs w:val="28"/>
        </w:rPr>
        <w:t xml:space="preserve"> </w:t>
      </w:r>
      <w:r w:rsidRPr="009E61DD">
        <w:rPr>
          <w:rStyle w:val="StyleUnderline"/>
          <w:rFonts w:asciiTheme="minorHAnsi" w:hAnsiTheme="minorHAnsi" w:cstheme="minorHAnsi"/>
          <w:color w:val="FF0000"/>
        </w:rPr>
        <w:t>in the digital age and for good reasons</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highlight w:val="green"/>
        </w:rPr>
        <w:t>They</w:t>
      </w:r>
      <w:r w:rsidRPr="009E61DD">
        <w:rPr>
          <w:rStyle w:val="StyleUnderline"/>
          <w:rFonts w:asciiTheme="minorHAnsi" w:hAnsiTheme="minorHAnsi" w:cstheme="minorHAnsi"/>
          <w:color w:val="FF0000"/>
        </w:rPr>
        <w:t xml:space="preserve"> can </w:t>
      </w:r>
      <w:r w:rsidRPr="009E61DD">
        <w:rPr>
          <w:rStyle w:val="StyleUnderline"/>
          <w:rFonts w:asciiTheme="minorHAnsi" w:hAnsiTheme="minorHAnsi" w:cstheme="minorHAnsi"/>
          <w:color w:val="FF0000"/>
          <w:highlight w:val="green"/>
        </w:rPr>
        <w:t>help</w:t>
      </w:r>
      <w:r w:rsidRPr="009E61DD">
        <w:rPr>
          <w:rStyle w:val="StyleUnderline"/>
          <w:rFonts w:asciiTheme="minorHAnsi" w:hAnsiTheme="minorHAnsi" w:cstheme="minorHAnsi"/>
          <w:color w:val="FF0000"/>
        </w:rPr>
        <w:t xml:space="preserve"> embassies</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 xml:space="preserve">and MFAs </w:t>
      </w:r>
      <w:r w:rsidRPr="009E61DD">
        <w:rPr>
          <w:rStyle w:val="StyleUnderline"/>
          <w:rFonts w:asciiTheme="minorHAnsi" w:hAnsiTheme="minorHAnsi" w:cstheme="minorHAnsi"/>
          <w:color w:val="FF0000"/>
          <w:highlight w:val="green"/>
        </w:rPr>
        <w:t>make sense of</w:t>
      </w:r>
      <w:r w:rsidRPr="009E61DD">
        <w:rPr>
          <w:rStyle w:val="StyleUnderline"/>
          <w:rFonts w:asciiTheme="minorHAnsi" w:hAnsiTheme="minorHAnsi" w:cstheme="minorHAnsi"/>
          <w:color w:val="FF0000"/>
        </w:rPr>
        <w:t xml:space="preserve"> the nature and gravity of the </w:t>
      </w:r>
      <w:r w:rsidRPr="009E61DD">
        <w:rPr>
          <w:rStyle w:val="StyleUnderline"/>
          <w:rFonts w:asciiTheme="minorHAnsi" w:hAnsiTheme="minorHAnsi" w:cstheme="minorHAnsi"/>
          <w:color w:val="FF0000"/>
          <w:highlight w:val="green"/>
        </w:rPr>
        <w:t>events in real-time</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highlight w:val="green"/>
        </w:rPr>
        <w:t>streamline</w:t>
      </w:r>
      <w:r w:rsidRPr="009E61DD">
        <w:rPr>
          <w:rStyle w:val="StyleUnderline"/>
          <w:rFonts w:asciiTheme="minorHAnsi" w:hAnsiTheme="minorHAnsi" w:cstheme="minorHAnsi"/>
          <w:color w:val="FF0000"/>
        </w:rPr>
        <w:t xml:space="preserve"> the </w:t>
      </w:r>
      <w:r w:rsidRPr="009E61DD">
        <w:rPr>
          <w:rStyle w:val="StyleUnderline"/>
          <w:rFonts w:asciiTheme="minorHAnsi" w:hAnsiTheme="minorHAnsi" w:cstheme="minorHAnsi"/>
          <w:color w:val="FF0000"/>
          <w:highlight w:val="green"/>
        </w:rPr>
        <w:t>decision-making</w:t>
      </w:r>
      <w:r w:rsidRPr="009E61DD">
        <w:rPr>
          <w:rStyle w:val="StyleUnderline"/>
          <w:rFonts w:asciiTheme="minorHAnsi" w:hAnsiTheme="minorHAnsi" w:cstheme="minorHAnsi"/>
          <w:color w:val="FF0000"/>
        </w:rPr>
        <w:t xml:space="preserve"> process</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manage the public’s expectations</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highlight w:val="green"/>
        </w:rPr>
        <w:t xml:space="preserve">and </w:t>
      </w:r>
      <w:r w:rsidRPr="009E61DD">
        <w:rPr>
          <w:rStyle w:val="Emphasis"/>
          <w:rFonts w:asciiTheme="minorHAnsi" w:hAnsiTheme="minorHAnsi" w:cstheme="minorHAnsi"/>
          <w:color w:val="FF0000"/>
          <w:highlight w:val="green"/>
        </w:rPr>
        <w:t>facilitate crisis</w:t>
      </w:r>
      <w:r w:rsidRPr="009E61DD">
        <w:rPr>
          <w:rStyle w:val="Emphasis"/>
          <w:rFonts w:asciiTheme="minorHAnsi" w:hAnsiTheme="minorHAnsi" w:cstheme="minorHAnsi"/>
          <w:color w:val="FF0000"/>
        </w:rPr>
        <w:t xml:space="preserve"> </w:t>
      </w:r>
      <w:r w:rsidRPr="009E61DD">
        <w:rPr>
          <w:rStyle w:val="Emphasis"/>
          <w:rFonts w:asciiTheme="minorHAnsi" w:hAnsiTheme="minorHAnsi" w:cstheme="minorHAnsi"/>
          <w:color w:val="FF0000"/>
          <w:highlight w:val="green"/>
        </w:rPr>
        <w:t>termination</w:t>
      </w:r>
      <w:r w:rsidRPr="009E61DD">
        <w:rPr>
          <w:rFonts w:asciiTheme="minorHAnsi" w:hAnsiTheme="minorHAnsi" w:cstheme="minorHAnsi"/>
          <w:color w:val="FF0000"/>
          <w:sz w:val="16"/>
        </w:rPr>
        <w:t xml:space="preserve">. At the same time, </w:t>
      </w:r>
      <w:r w:rsidRPr="009E61DD">
        <w:rPr>
          <w:rStyle w:val="StyleUnderline"/>
          <w:rFonts w:asciiTheme="minorHAnsi" w:hAnsiTheme="minorHAnsi" w:cstheme="minorHAnsi"/>
          <w:color w:val="FF0000"/>
        </w:rPr>
        <w:t xml:space="preserve">they need to be used with great care as factual inaccuracies, coordination gaps, mismatched disclosure level, and poor symbolic </w:t>
      </w:r>
      <w:proofErr w:type="spellStart"/>
      <w:r w:rsidRPr="009E61DD">
        <w:rPr>
          <w:rStyle w:val="StyleUnderline"/>
          <w:rFonts w:asciiTheme="minorHAnsi" w:hAnsiTheme="minorHAnsi" w:cstheme="minorHAnsi"/>
          <w:color w:val="FF0000"/>
        </w:rPr>
        <w:t>signalling</w:t>
      </w:r>
      <w:proofErr w:type="spellEnd"/>
      <w:r w:rsidRPr="009E61DD">
        <w:rPr>
          <w:rStyle w:val="StyleUnderline"/>
          <w:rFonts w:asciiTheme="minorHAnsi" w:hAnsiTheme="minorHAnsi" w:cstheme="minorHAnsi"/>
          <w:color w:val="FF0000"/>
        </w:rPr>
        <w:t xml:space="preserve"> could easily derail digital efforts of crisis management</w:t>
      </w:r>
      <w:r w:rsidRPr="009E61DD">
        <w:rPr>
          <w:rFonts w:asciiTheme="minorHAnsi" w:hAnsiTheme="minorHAnsi" w:cstheme="minorHAnsi"/>
          <w:color w:val="FF0000"/>
          <w:sz w:val="16"/>
        </w:rPr>
        <w:t xml:space="preserve">.15 </w:t>
      </w:r>
      <w:r w:rsidRPr="009E61DD">
        <w:rPr>
          <w:rStyle w:val="StyleUnderline"/>
          <w:rFonts w:asciiTheme="minorHAnsi" w:hAnsiTheme="minorHAnsi" w:cstheme="minorHAnsi"/>
          <w:color w:val="FF0000"/>
          <w:highlight w:val="green"/>
        </w:rPr>
        <w:t>AI</w:t>
      </w:r>
      <w:r w:rsidRPr="009E61DD">
        <w:rPr>
          <w:rStyle w:val="StyleUnderline"/>
          <w:rFonts w:asciiTheme="minorHAnsi" w:hAnsiTheme="minorHAnsi" w:cstheme="minorHAnsi"/>
          <w:color w:val="FF0000"/>
        </w:rPr>
        <w:t xml:space="preserve"> systems could </w:t>
      </w:r>
      <w:r w:rsidRPr="009E61DD">
        <w:rPr>
          <w:rStyle w:val="StyleUnderline"/>
          <w:rFonts w:asciiTheme="minorHAnsi" w:hAnsiTheme="minorHAnsi" w:cstheme="minorHAnsi"/>
          <w:color w:val="FF0000"/>
          <w:highlight w:val="green"/>
        </w:rPr>
        <w:t>provide</w:t>
      </w:r>
      <w:r w:rsidRPr="009E61DD">
        <w:rPr>
          <w:rStyle w:val="StyleUnderline"/>
          <w:rFonts w:asciiTheme="minorHAnsi" w:hAnsiTheme="minorHAnsi" w:cstheme="minorHAnsi"/>
          <w:color w:val="FF0000"/>
        </w:rPr>
        <w:t xml:space="preserve"> great </w:t>
      </w:r>
      <w:r w:rsidRPr="009E61DD">
        <w:rPr>
          <w:rStyle w:val="StyleUnderline"/>
          <w:rFonts w:asciiTheme="minorHAnsi" w:hAnsiTheme="minorHAnsi" w:cstheme="minorHAnsi"/>
          <w:color w:val="FF0000"/>
          <w:highlight w:val="green"/>
        </w:rPr>
        <w:t>assistance to diplomats</w:t>
      </w:r>
      <w:r w:rsidRPr="009E61DD">
        <w:rPr>
          <w:rStyle w:val="StyleUnderline"/>
          <w:rFonts w:asciiTheme="minorHAnsi" w:hAnsiTheme="minorHAnsi" w:cstheme="minorHAnsi"/>
          <w:color w:val="FF0000"/>
        </w:rPr>
        <w:t xml:space="preserve"> in times of crisis by helping them make sense of what it is happening</w:t>
      </w:r>
      <w:r w:rsidRPr="009E61DD">
        <w:rPr>
          <w:rFonts w:asciiTheme="minorHAnsi" w:hAnsiTheme="minorHAnsi" w:cstheme="minorHAnsi"/>
          <w:color w:val="FF0000"/>
          <w:sz w:val="16"/>
        </w:rPr>
        <w:t xml:space="preserve"> (descriptive analytics) </w:t>
      </w:r>
      <w:r w:rsidRPr="009E61DD">
        <w:rPr>
          <w:rStyle w:val="StyleUnderline"/>
          <w:rFonts w:asciiTheme="minorHAnsi" w:hAnsiTheme="minorHAnsi" w:cstheme="minorHAnsi"/>
          <w:color w:val="FF0000"/>
        </w:rPr>
        <w:t>and identify possible trends</w:t>
      </w:r>
      <w:r w:rsidRPr="009E61DD">
        <w:rPr>
          <w:rFonts w:asciiTheme="minorHAnsi" w:hAnsiTheme="minorHAnsi" w:cstheme="minorHAnsi"/>
          <w:color w:val="FF0000"/>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9E61DD">
        <w:rPr>
          <w:rStyle w:val="StyleUnderline"/>
          <w:rFonts w:asciiTheme="minorHAnsi" w:hAnsiTheme="minorHAnsi" w:cstheme="minorHAnsi"/>
          <w:color w:val="FF0000"/>
          <w:highlight w:val="green"/>
        </w:rPr>
        <w:t>Given</w:t>
      </w:r>
      <w:r w:rsidRPr="009E61DD">
        <w:rPr>
          <w:rFonts w:asciiTheme="minorHAnsi" w:hAnsiTheme="minorHAnsi" w:cstheme="minorHAnsi"/>
          <w:color w:val="FF0000"/>
          <w:sz w:val="16"/>
        </w:rPr>
        <w:t xml:space="preserve"> the high level of uncertainty in which crisis decision-making operates and the </w:t>
      </w:r>
      <w:r w:rsidRPr="009E61DD">
        <w:rPr>
          <w:rStyle w:val="Emphasis"/>
          <w:rFonts w:asciiTheme="minorHAnsi" w:hAnsiTheme="minorHAnsi" w:cstheme="minorHAnsi"/>
          <w:color w:val="FF0000"/>
          <w:highlight w:val="green"/>
        </w:rPr>
        <w:t>inevitable</w:t>
      </w:r>
      <w:r w:rsidRPr="009E61DD">
        <w:rPr>
          <w:rFonts w:asciiTheme="minorHAnsi" w:hAnsiTheme="minorHAnsi" w:cstheme="minorHAnsi"/>
          <w:color w:val="FF0000"/>
          <w:sz w:val="16"/>
        </w:rPr>
        <w:t xml:space="preserve"> scrutiny and </w:t>
      </w:r>
      <w:r w:rsidRPr="009E61DD">
        <w:rPr>
          <w:rStyle w:val="Emphasis"/>
          <w:rFonts w:asciiTheme="minorHAnsi" w:hAnsiTheme="minorHAnsi" w:cstheme="minorHAnsi"/>
          <w:color w:val="FF0000"/>
          <w:highlight w:val="green"/>
        </w:rPr>
        <w:t>demand of accountability</w:t>
      </w:r>
      <w:r w:rsidRPr="009E61DD">
        <w:rPr>
          <w:rFonts w:asciiTheme="minorHAnsi" w:hAnsiTheme="minorHAnsi" w:cstheme="minorHAnsi"/>
          <w:color w:val="FF0000"/>
          <w:sz w:val="16"/>
        </w:rPr>
        <w:t xml:space="preserve"> to occur if something goes wrong, AI integration can work only if </w:t>
      </w:r>
      <w:r w:rsidRPr="009E61DD">
        <w:rPr>
          <w:rStyle w:val="Emphasis"/>
          <w:rFonts w:asciiTheme="minorHAnsi" w:hAnsiTheme="minorHAnsi" w:cstheme="minorHAnsi"/>
          <w:color w:val="FF0000"/>
          <w:highlight w:val="green"/>
        </w:rPr>
        <w:t>humans retain control over the process</w:t>
      </w:r>
      <w:r w:rsidRPr="009E61DD">
        <w:rPr>
          <w:rFonts w:asciiTheme="minorHAnsi" w:hAnsiTheme="minorHAnsi" w:cstheme="minorHAnsi"/>
          <w:color w:val="FF0000"/>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0D528CFD" w14:textId="77777777" w:rsidR="00C606C6" w:rsidRPr="009E61DD" w:rsidRDefault="00C606C6" w:rsidP="00C606C6">
      <w:pPr>
        <w:pStyle w:val="Heading4"/>
        <w:rPr>
          <w:rFonts w:asciiTheme="minorHAnsi" w:hAnsiTheme="minorHAnsi" w:cstheme="minorHAnsi"/>
          <w:color w:val="FF0000"/>
        </w:rPr>
      </w:pPr>
      <w:r w:rsidRPr="009E61DD">
        <w:rPr>
          <w:rFonts w:asciiTheme="minorHAnsi" w:hAnsiTheme="minorHAnsi" w:cstheme="minorHAnsi"/>
          <w:color w:val="FF0000"/>
        </w:rPr>
        <w:t xml:space="preserve">Externally, environmental sustainability – extinction. </w:t>
      </w:r>
    </w:p>
    <w:p w14:paraId="32F76C33" w14:textId="77777777" w:rsidR="00C606C6" w:rsidRPr="009E61DD" w:rsidRDefault="00C606C6" w:rsidP="00C606C6">
      <w:pPr>
        <w:rPr>
          <w:rFonts w:asciiTheme="minorHAnsi" w:hAnsiTheme="minorHAnsi" w:cstheme="minorHAnsi"/>
          <w:color w:val="FF0000"/>
        </w:rPr>
      </w:pPr>
      <w:r w:rsidRPr="009E61DD">
        <w:rPr>
          <w:rFonts w:asciiTheme="minorHAnsi" w:hAnsiTheme="minorHAnsi" w:cstheme="minorHAnsi"/>
          <w:color w:val="FF0000"/>
        </w:rPr>
        <w:t xml:space="preserve">David </w:t>
      </w:r>
      <w:r w:rsidRPr="009E61DD">
        <w:rPr>
          <w:rStyle w:val="Style13ptBold"/>
          <w:rFonts w:asciiTheme="minorHAnsi" w:hAnsiTheme="minorHAnsi" w:cstheme="minorHAnsi"/>
          <w:color w:val="FF0000"/>
        </w:rPr>
        <w:t>Victor 19</w:t>
      </w:r>
      <w:r w:rsidRPr="009E61DD">
        <w:rPr>
          <w:rFonts w:asciiTheme="minorHAnsi" w:hAnsiTheme="minorHAnsi" w:cstheme="minorHAnsi"/>
          <w:color w:val="FF0000"/>
        </w:rPr>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58FEB366"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HOW AI WILL IMPROVE CLIMATE POLICY</w:t>
      </w:r>
    </w:p>
    <w:p w14:paraId="3E3525D9"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 xml:space="preserve">Since the chief protagonist in the climate change story, </w:t>
      </w:r>
      <w:r w:rsidRPr="009E61DD">
        <w:rPr>
          <w:rStyle w:val="StyleUnderline"/>
          <w:rFonts w:asciiTheme="minorHAnsi" w:hAnsiTheme="minorHAnsi" w:cstheme="minorHAnsi"/>
          <w:color w:val="FF0000"/>
        </w:rPr>
        <w:t>CO2, has a long atmospheric lifetime, there is only a sluggish relationship between changes in emissions and the accumulated concentrations</w:t>
      </w:r>
      <w:r w:rsidRPr="009E61DD">
        <w:rPr>
          <w:rFonts w:asciiTheme="minorHAnsi" w:hAnsiTheme="minorHAnsi" w:cstheme="minorHAnsi"/>
          <w:color w:val="FF0000"/>
          <w:sz w:val="16"/>
        </w:rPr>
        <w:t xml:space="preserve">; in turn, those concentrations have a sluggish impact on the climate. Even if AI were part of some massive transformation in the energy system, the built-in </w:t>
      </w:r>
      <w:r w:rsidRPr="009E61DD">
        <w:rPr>
          <w:rStyle w:val="StyleUnderline"/>
          <w:rFonts w:asciiTheme="minorHAnsi" w:hAnsiTheme="minorHAnsi" w:cstheme="minorHAnsi"/>
          <w:color w:val="FF0000"/>
        </w:rPr>
        <w:t>inertia of</w:t>
      </w:r>
      <w:r w:rsidRPr="009E61DD">
        <w:rPr>
          <w:rFonts w:asciiTheme="minorHAnsi" w:hAnsiTheme="minorHAnsi" w:cstheme="minorHAnsi"/>
          <w:color w:val="FF0000"/>
          <w:sz w:val="16"/>
        </w:rPr>
        <w:t xml:space="preserve"> that energy system, along with the </w:t>
      </w:r>
      <w:r w:rsidRPr="009E61DD">
        <w:rPr>
          <w:rStyle w:val="StyleUnderline"/>
          <w:rFonts w:asciiTheme="minorHAnsi" w:hAnsiTheme="minorHAnsi" w:cstheme="minorHAnsi"/>
          <w:color w:val="FF0000"/>
          <w:highlight w:val="green"/>
        </w:rPr>
        <w:t>inertia</w:t>
      </w:r>
      <w:r w:rsidRPr="009E61DD">
        <w:rPr>
          <w:rStyle w:val="StyleUnderline"/>
          <w:rFonts w:asciiTheme="minorHAnsi" w:hAnsiTheme="minorHAnsi" w:cstheme="minorHAnsi"/>
          <w:color w:val="FF0000"/>
        </w:rPr>
        <w:t xml:space="preserve"> in the climate system</w:t>
      </w:r>
      <w:r w:rsidRPr="009E61DD">
        <w:rPr>
          <w:rFonts w:asciiTheme="minorHAnsi" w:hAnsiTheme="minorHAnsi" w:cstheme="minorHAnsi"/>
          <w:color w:val="FF0000"/>
          <w:sz w:val="16"/>
        </w:rPr>
        <w:t xml:space="preserve">, virtually </w:t>
      </w:r>
      <w:r w:rsidRPr="009E61DD">
        <w:rPr>
          <w:rStyle w:val="Emphasis"/>
          <w:rFonts w:asciiTheme="minorHAnsi" w:hAnsiTheme="minorHAnsi" w:cstheme="minorHAnsi"/>
          <w:color w:val="FF0000"/>
          <w:highlight w:val="green"/>
        </w:rPr>
        <w:t>guarantees</w:t>
      </w:r>
      <w:r w:rsidRPr="009E61DD">
        <w:rPr>
          <w:rStyle w:val="StyleUnderline"/>
          <w:rFonts w:asciiTheme="minorHAnsi" w:hAnsiTheme="minorHAnsi" w:cstheme="minorHAnsi"/>
          <w:color w:val="FF0000"/>
        </w:rPr>
        <w:t xml:space="preserve"> that the world is in for a lot of </w:t>
      </w:r>
      <w:r w:rsidRPr="009E61DD">
        <w:rPr>
          <w:rStyle w:val="StyleUnderline"/>
          <w:rFonts w:asciiTheme="minorHAnsi" w:hAnsiTheme="minorHAnsi" w:cstheme="minorHAnsi"/>
          <w:color w:val="FF0000"/>
          <w:highlight w:val="green"/>
        </w:rPr>
        <w:t>climate change.</w:t>
      </w:r>
      <w:r w:rsidRPr="009E61DD">
        <w:rPr>
          <w:rFonts w:asciiTheme="minorHAnsi" w:hAnsiTheme="minorHAnsi" w:cstheme="minorHAnsi"/>
          <w:color w:val="FF0000"/>
          <w:sz w:val="16"/>
        </w:rPr>
        <w:t xml:space="preserve"> All this is grim news and means that widely discussed goals, such as </w:t>
      </w:r>
      <w:r w:rsidRPr="009E61DD">
        <w:rPr>
          <w:rStyle w:val="StyleUnderline"/>
          <w:rFonts w:asciiTheme="minorHAnsi" w:hAnsiTheme="minorHAnsi" w:cstheme="minorHAnsi"/>
          <w:color w:val="FF0000"/>
          <w:highlight w:val="green"/>
        </w:rPr>
        <w:t>stopping warming</w:t>
      </w:r>
      <w:r w:rsidRPr="009E61DD">
        <w:rPr>
          <w:rStyle w:val="StyleUnderline"/>
          <w:rFonts w:asciiTheme="minorHAnsi" w:hAnsiTheme="minorHAnsi" w:cstheme="minorHAnsi"/>
          <w:color w:val="FF0000"/>
        </w:rPr>
        <w:t xml:space="preserve"> at 1.5 or 2 degrees Celsius</w:t>
      </w:r>
      <w:r w:rsidRPr="009E61DD">
        <w:rPr>
          <w:rFonts w:asciiTheme="minorHAnsi" w:hAnsiTheme="minorHAnsi" w:cstheme="minorHAnsi"/>
          <w:color w:val="FF0000"/>
          <w:sz w:val="16"/>
        </w:rPr>
        <w:t xml:space="preserve"> </w:t>
      </w:r>
      <w:r w:rsidRPr="009E61DD">
        <w:rPr>
          <w:rStyle w:val="Emphasis"/>
          <w:rFonts w:asciiTheme="minorHAnsi" w:hAnsiTheme="minorHAnsi" w:cstheme="minorHAnsi"/>
          <w:color w:val="FF0000"/>
          <w:highlight w:val="green"/>
        </w:rPr>
        <w:t>are unlikely</w:t>
      </w:r>
      <w:r w:rsidRPr="009E61DD">
        <w:rPr>
          <w:rFonts w:asciiTheme="minorHAnsi" w:hAnsiTheme="minorHAnsi" w:cstheme="minorHAnsi"/>
          <w:color w:val="FF0000"/>
          <w:sz w:val="16"/>
        </w:rPr>
        <w:t xml:space="preserve"> </w:t>
      </w:r>
      <w:r w:rsidRPr="009E61DD">
        <w:rPr>
          <w:rStyle w:val="StyleUnderline"/>
          <w:rFonts w:asciiTheme="minorHAnsi" w:hAnsiTheme="minorHAnsi" w:cstheme="minorHAnsi"/>
          <w:color w:val="FF0000"/>
        </w:rPr>
        <w:t>to be realized</w:t>
      </w:r>
      <w:r w:rsidRPr="009E61DD">
        <w:rPr>
          <w:rFonts w:asciiTheme="minorHAnsi" w:hAnsiTheme="minorHAnsi" w:cstheme="minorHAnsi"/>
          <w:color w:val="FF0000"/>
          <w:sz w:val="16"/>
        </w:rPr>
        <w:t>.</w:t>
      </w:r>
    </w:p>
    <w:p w14:paraId="17F9CEDA"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 xml:space="preserve">These geophysical and infrastructural realities give rise to a new policy reality: </w:t>
      </w:r>
      <w:r w:rsidRPr="009E61DD">
        <w:rPr>
          <w:rStyle w:val="Emphasis"/>
          <w:rFonts w:asciiTheme="minorHAnsi" w:hAnsiTheme="minorHAnsi" w:cstheme="minorHAnsi"/>
          <w:color w:val="FF0000"/>
          <w:highlight w:val="green"/>
        </w:rPr>
        <w:t>adaptation is urgent</w:t>
      </w:r>
      <w:r w:rsidRPr="009E61DD">
        <w:rPr>
          <w:rFonts w:asciiTheme="minorHAnsi" w:hAnsiTheme="minorHAnsi" w:cstheme="minorHAnsi"/>
          <w:color w:val="FF0000"/>
          <w:sz w:val="16"/>
        </w:rPr>
        <w:t>.[7] They also mean that emergency responses to extreme climate impacts—for example, solar geoengineering, might be needed as well.</w:t>
      </w:r>
    </w:p>
    <w:p w14:paraId="65812C94"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9E61DD">
        <w:rPr>
          <w:rStyle w:val="StyleUnderline"/>
          <w:rFonts w:asciiTheme="minorHAnsi" w:hAnsiTheme="minorHAnsi" w:cstheme="minorHAnsi"/>
          <w:color w:val="FF0000"/>
        </w:rPr>
        <w:t xml:space="preserve">active </w:t>
      </w:r>
      <w:r w:rsidRPr="009E61DD">
        <w:rPr>
          <w:rStyle w:val="StyleUnderline"/>
          <w:rFonts w:asciiTheme="minorHAnsi" w:hAnsiTheme="minorHAnsi" w:cstheme="minorHAnsi"/>
          <w:color w:val="FF0000"/>
          <w:highlight w:val="green"/>
        </w:rPr>
        <w:t>adaptation</w:t>
      </w:r>
      <w:r w:rsidRPr="009E61DD">
        <w:rPr>
          <w:rStyle w:val="StyleUnderline"/>
          <w:rFonts w:asciiTheme="minorHAnsi" w:hAnsiTheme="minorHAnsi" w:cstheme="minorHAnsi"/>
          <w:color w:val="FF0000"/>
        </w:rPr>
        <w:t xml:space="preserve"> measures can </w:t>
      </w:r>
      <w:r w:rsidRPr="009E61DD">
        <w:rPr>
          <w:rStyle w:val="Emphasis"/>
          <w:rFonts w:asciiTheme="minorHAnsi" w:hAnsiTheme="minorHAnsi" w:cstheme="minorHAnsi"/>
          <w:color w:val="FF0000"/>
        </w:rPr>
        <w:t xml:space="preserve">radically </w:t>
      </w:r>
      <w:r w:rsidRPr="009E61DD">
        <w:rPr>
          <w:rStyle w:val="Emphasis"/>
          <w:rFonts w:asciiTheme="minorHAnsi" w:hAnsiTheme="minorHAnsi" w:cstheme="minorHAnsi"/>
          <w:color w:val="FF0000"/>
          <w:highlight w:val="green"/>
        </w:rPr>
        <w:t>reduce</w:t>
      </w:r>
      <w:r w:rsidRPr="009E61DD">
        <w:rPr>
          <w:rStyle w:val="StyleUnderline"/>
          <w:rFonts w:asciiTheme="minorHAnsi" w:hAnsiTheme="minorHAnsi" w:cstheme="minorHAnsi"/>
          <w:color w:val="FF0000"/>
          <w:highlight w:val="green"/>
        </w:rPr>
        <w:t xml:space="preserve"> losses from</w:t>
      </w:r>
      <w:r w:rsidRPr="009E61DD">
        <w:rPr>
          <w:rStyle w:val="StyleUnderline"/>
          <w:rFonts w:asciiTheme="minorHAnsi" w:hAnsiTheme="minorHAnsi" w:cstheme="minorHAnsi"/>
          <w:color w:val="FF0000"/>
        </w:rPr>
        <w:t xml:space="preserve"> some </w:t>
      </w:r>
      <w:r w:rsidRPr="009E61DD">
        <w:rPr>
          <w:rStyle w:val="StyleUnderline"/>
          <w:rFonts w:asciiTheme="minorHAnsi" w:hAnsiTheme="minorHAnsi" w:cstheme="minorHAnsi"/>
          <w:color w:val="FF0000"/>
          <w:highlight w:val="green"/>
        </w:rPr>
        <w:t>climate impacts</w:t>
      </w:r>
      <w:r w:rsidRPr="009E61DD">
        <w:rPr>
          <w:rFonts w:asciiTheme="minorHAnsi" w:hAnsiTheme="minorHAnsi" w:cstheme="minorHAnsi"/>
          <w:color w:val="FF0000"/>
          <w:sz w:val="16"/>
        </w:rPr>
        <w:t>—often with benefits that far exceed the costs.[8] Extreme climate change is going to be ugly and will require hard choices—such as which coastlines to protect or abandon. Without smart adaptation strategies, it will be a lot worse.</w:t>
      </w:r>
    </w:p>
    <w:p w14:paraId="27980A20"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 xml:space="preserve">One of the central insights from the science of climate impacts is that </w:t>
      </w:r>
      <w:r w:rsidRPr="009E61DD">
        <w:rPr>
          <w:rStyle w:val="StyleUnderline"/>
          <w:rFonts w:asciiTheme="minorHAnsi" w:hAnsiTheme="minorHAnsi" w:cstheme="minorHAnsi"/>
          <w:color w:val="FF0000"/>
        </w:rPr>
        <w:t>extreme events will cause most of the damage</w:t>
      </w:r>
      <w:r w:rsidRPr="009E61DD">
        <w:rPr>
          <w:rFonts w:asciiTheme="minorHAnsi" w:hAnsiTheme="minorHAnsi" w:cstheme="minorHAnsi"/>
          <w:color w:val="FF0000"/>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0EC937BB"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Once those systems are purchased, much of the expense is borne and it makes sense to use them all the time. This has been the experience, for example, with the Thames river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586BCD0F" w14:textId="77777777" w:rsidR="00C606C6" w:rsidRPr="009E61DD" w:rsidRDefault="00C606C6" w:rsidP="00C606C6">
      <w:pPr>
        <w:rPr>
          <w:rStyle w:val="StyleUnderline"/>
          <w:rFonts w:asciiTheme="minorHAnsi" w:hAnsiTheme="minorHAnsi" w:cstheme="minorHAnsi"/>
          <w:color w:val="FF0000"/>
        </w:rPr>
      </w:pPr>
      <w:r w:rsidRPr="009E61DD">
        <w:rPr>
          <w:rStyle w:val="StyleUnderline"/>
          <w:rFonts w:asciiTheme="minorHAnsi" w:hAnsiTheme="minorHAnsi" w:cstheme="minorHAnsi"/>
          <w:color w:val="FF0000"/>
        </w:rPr>
        <w:t>This logic of extreme events as the main drivers of climate impacts and response strategies has some big implications for how societies will plan for adaptation and how AI can help—possibly in transformative ways.</w:t>
      </w:r>
    </w:p>
    <w:p w14:paraId="3AA6A745" w14:textId="77777777" w:rsidR="00C606C6" w:rsidRPr="009E61DD" w:rsidRDefault="00C606C6" w:rsidP="00C606C6">
      <w:pPr>
        <w:rPr>
          <w:rFonts w:asciiTheme="minorHAnsi" w:hAnsiTheme="minorHAnsi" w:cstheme="minorHAnsi"/>
          <w:color w:val="FF0000"/>
          <w:sz w:val="16"/>
        </w:rPr>
      </w:pPr>
      <w:r w:rsidRPr="009E61DD">
        <w:rPr>
          <w:rFonts w:asciiTheme="minorHAnsi" w:hAnsiTheme="minorHAnsi" w:cstheme="minorHAnsi"/>
          <w:color w:val="FF0000"/>
          <w:sz w:val="16"/>
        </w:rPr>
        <w:t xml:space="preserve">First, </w:t>
      </w:r>
      <w:r w:rsidRPr="009E61DD">
        <w:rPr>
          <w:rStyle w:val="Emphasis"/>
          <w:rFonts w:asciiTheme="minorHAnsi" w:hAnsiTheme="minorHAnsi" w:cstheme="minorHAnsi"/>
          <w:color w:val="FF0000"/>
          <w:highlight w:val="green"/>
        </w:rPr>
        <w:t>AI</w:t>
      </w:r>
      <w:r w:rsidRPr="009E61DD">
        <w:rPr>
          <w:rStyle w:val="StyleUnderline"/>
          <w:rFonts w:asciiTheme="minorHAnsi" w:hAnsiTheme="minorHAnsi" w:cstheme="minorHAnsi"/>
          <w:color w:val="FF0000"/>
          <w:highlight w:val="green"/>
        </w:rPr>
        <w:t xml:space="preserve"> can help</w:t>
      </w:r>
      <w:r w:rsidRPr="009E61DD">
        <w:rPr>
          <w:rStyle w:val="StyleUnderline"/>
          <w:rFonts w:asciiTheme="minorHAnsi" w:hAnsiTheme="minorHAnsi" w:cstheme="minorHAnsi"/>
          <w:color w:val="FF0000"/>
        </w:rPr>
        <w:t xml:space="preserve"> focus and adjust </w:t>
      </w:r>
      <w:r w:rsidRPr="009E61DD">
        <w:rPr>
          <w:rStyle w:val="StyleUnderline"/>
          <w:rFonts w:asciiTheme="minorHAnsi" w:hAnsiTheme="minorHAnsi" w:cstheme="minorHAnsi"/>
          <w:color w:val="FF0000"/>
          <w:highlight w:val="green"/>
        </w:rPr>
        <w:t>adapt</w:t>
      </w:r>
      <w:r w:rsidRPr="009E61DD">
        <w:rPr>
          <w:rStyle w:val="StyleUnderline"/>
          <w:rFonts w:asciiTheme="minorHAnsi" w:hAnsiTheme="minorHAnsi" w:cstheme="minorHAnsi"/>
          <w:color w:val="FF0000"/>
        </w:rPr>
        <w:t xml:space="preserve">ation strategies. Because </w:t>
      </w:r>
      <w:r w:rsidRPr="009E61DD">
        <w:rPr>
          <w:rStyle w:val="Emphasis"/>
          <w:rFonts w:asciiTheme="minorHAnsi" w:hAnsiTheme="minorHAnsi" w:cstheme="minorHAnsi"/>
          <w:color w:val="FF0000"/>
          <w:highlight w:val="green"/>
        </w:rPr>
        <w:t>uncertainty is high</w:t>
      </w:r>
      <w:r w:rsidRPr="009E61DD">
        <w:rPr>
          <w:rStyle w:val="StyleUnderline"/>
          <w:rFonts w:asciiTheme="minorHAnsi" w:hAnsiTheme="minorHAnsi" w:cstheme="minorHAnsi"/>
          <w:color w:val="FF0000"/>
        </w:rPr>
        <w:t xml:space="preserve"> and extreme events are paramount, </w:t>
      </w:r>
      <w:r w:rsidRPr="009E61DD">
        <w:rPr>
          <w:rStyle w:val="StyleUnderline"/>
          <w:rFonts w:asciiTheme="minorHAnsi" w:hAnsiTheme="minorHAnsi" w:cstheme="minorHAnsi"/>
          <w:color w:val="FF0000"/>
          <w:highlight w:val="green"/>
        </w:rPr>
        <w:t>policymakers</w:t>
      </w:r>
      <w:r w:rsidRPr="009E61DD">
        <w:rPr>
          <w:rStyle w:val="StyleUnderline"/>
          <w:rFonts w:asciiTheme="minorHAnsi" w:hAnsiTheme="minorHAnsi" w:cstheme="minorHAnsi"/>
          <w:color w:val="FF0000"/>
        </w:rPr>
        <w:t xml:space="preserve">, firms, and households </w:t>
      </w:r>
      <w:r w:rsidRPr="009E61DD">
        <w:rPr>
          <w:rStyle w:val="Emphasis"/>
          <w:rFonts w:asciiTheme="minorHAnsi" w:hAnsiTheme="minorHAnsi" w:cstheme="minorHAnsi"/>
          <w:color w:val="FF0000"/>
          <w:highlight w:val="green"/>
        </w:rPr>
        <w:t>will not know where to act</w:t>
      </w:r>
      <w:r w:rsidRPr="009E61DD">
        <w:rPr>
          <w:rStyle w:val="StyleUnderline"/>
          <w:rFonts w:asciiTheme="minorHAnsi" w:hAnsiTheme="minorHAnsi" w:cstheme="minorHAnsi"/>
          <w:color w:val="FF0000"/>
        </w:rPr>
        <w:t xml:space="preserve"> nor what expense is merited</w:t>
      </w:r>
      <w:r w:rsidRPr="009E61DD">
        <w:rPr>
          <w:rFonts w:asciiTheme="minorHAnsi" w:hAnsiTheme="minorHAnsi" w:cstheme="minorHAnsi"/>
          <w:color w:val="FF0000"/>
          <w:sz w:val="16"/>
        </w:rPr>
        <w:t xml:space="preserve">. They will have a large portfolio of responses, each with an option value. </w:t>
      </w:r>
      <w:r w:rsidRPr="009E61DD">
        <w:rPr>
          <w:rStyle w:val="StyleUnderline"/>
          <w:rFonts w:asciiTheme="minorHAnsi" w:hAnsiTheme="minorHAnsi" w:cstheme="minorHAnsi"/>
          <w:color w:val="FF0000"/>
          <w:highlight w:val="green"/>
        </w:rPr>
        <w:t>Machine learning</w:t>
      </w:r>
      <w:r w:rsidRPr="009E61DD">
        <w:rPr>
          <w:rStyle w:val="StyleUnderline"/>
          <w:rFonts w:asciiTheme="minorHAnsi" w:hAnsiTheme="minorHAnsi" w:cstheme="minorHAnsi"/>
          <w:color w:val="FF0000"/>
        </w:rPr>
        <w:t xml:space="preserve"> can help improve the capacity to </w:t>
      </w:r>
      <w:r w:rsidRPr="009E61DD">
        <w:rPr>
          <w:rStyle w:val="StyleUnderline"/>
          <w:rFonts w:asciiTheme="minorHAnsi" w:hAnsiTheme="minorHAnsi" w:cstheme="minorHAnsi"/>
          <w:color w:val="FF0000"/>
          <w:highlight w:val="green"/>
        </w:rPr>
        <w:t>assess</w:t>
      </w:r>
      <w:r w:rsidRPr="009E61DD">
        <w:rPr>
          <w:rStyle w:val="StyleUnderline"/>
          <w:rFonts w:asciiTheme="minorHAnsi" w:hAnsiTheme="minorHAnsi" w:cstheme="minorHAnsi"/>
          <w:color w:val="FF0000"/>
        </w:rPr>
        <w:t xml:space="preserve"> those </w:t>
      </w:r>
      <w:r w:rsidRPr="009E61DD">
        <w:rPr>
          <w:rStyle w:val="StyleUnderline"/>
          <w:rFonts w:asciiTheme="minorHAnsi" w:hAnsiTheme="minorHAnsi" w:cstheme="minorHAnsi"/>
          <w:color w:val="FF0000"/>
          <w:highlight w:val="green"/>
        </w:rPr>
        <w:t>option</w:t>
      </w:r>
      <w:r w:rsidRPr="009E61DD">
        <w:rPr>
          <w:rStyle w:val="StyleUnderline"/>
          <w:rFonts w:asciiTheme="minorHAnsi" w:hAnsiTheme="minorHAnsi" w:cstheme="minorHAnsi"/>
          <w:color w:val="FF0000"/>
        </w:rPr>
        <w:t xml:space="preserve"> values more </w:t>
      </w:r>
      <w:r w:rsidRPr="009E61DD">
        <w:rPr>
          <w:rStyle w:val="StyleUnderline"/>
          <w:rFonts w:asciiTheme="minorHAnsi" w:hAnsiTheme="minorHAnsi" w:cstheme="minorHAnsi"/>
          <w:color w:val="FF0000"/>
          <w:highlight w:val="green"/>
        </w:rPr>
        <w:t>rapidly</w:t>
      </w:r>
      <w:r w:rsidRPr="009E61DD">
        <w:rPr>
          <w:rFonts w:asciiTheme="minorHAnsi" w:hAnsiTheme="minorHAnsi" w:cstheme="minorHAnsi"/>
          <w:color w:val="FF0000"/>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9E61DD">
        <w:rPr>
          <w:rStyle w:val="StyleUnderline"/>
          <w:rFonts w:asciiTheme="minorHAnsi" w:hAnsiTheme="minorHAnsi" w:cstheme="minorHAnsi"/>
          <w:color w:val="FF0000"/>
        </w:rPr>
        <w:t xml:space="preserve">High levels of </w:t>
      </w:r>
      <w:r w:rsidRPr="009E61DD">
        <w:rPr>
          <w:rStyle w:val="StyleUnderline"/>
          <w:rFonts w:asciiTheme="minorHAnsi" w:hAnsiTheme="minorHAnsi" w:cstheme="minorHAnsi"/>
          <w:color w:val="FF0000"/>
          <w:highlight w:val="green"/>
        </w:rPr>
        <w:t>uncertainty</w:t>
      </w:r>
      <w:r w:rsidRPr="009E61DD">
        <w:rPr>
          <w:rStyle w:val="StyleUnderline"/>
          <w:rFonts w:asciiTheme="minorHAnsi" w:hAnsiTheme="minorHAnsi" w:cstheme="minorHAnsi"/>
          <w:color w:val="FF0000"/>
        </w:rPr>
        <w:t xml:space="preserve">, along with acute private incentives that can </w:t>
      </w:r>
      <w:r w:rsidRPr="009E61DD">
        <w:rPr>
          <w:rStyle w:val="StyleUnderline"/>
          <w:rFonts w:asciiTheme="minorHAnsi" w:hAnsiTheme="minorHAnsi" w:cstheme="minorHAnsi"/>
          <w:color w:val="FF0000"/>
          <w:highlight w:val="green"/>
        </w:rPr>
        <w:t>mis-allocate resources</w:t>
      </w:r>
      <w:r w:rsidRPr="009E61DD">
        <w:rPr>
          <w:rStyle w:val="StyleUnderline"/>
          <w:rFonts w:asciiTheme="minorHAnsi" w:hAnsiTheme="minorHAnsi" w:cstheme="minorHAnsi"/>
          <w:color w:val="FF0000"/>
        </w:rPr>
        <w:t>—for example</w:t>
      </w:r>
      <w:r w:rsidRPr="009E61DD">
        <w:rPr>
          <w:rFonts w:asciiTheme="minorHAnsi" w:hAnsiTheme="minorHAnsi" w:cstheme="minorHAnsi"/>
          <w:color w:val="FF0000"/>
          <w:sz w:val="16"/>
        </w:rPr>
        <w:t>,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mis-allocation.</w:t>
      </w:r>
    </w:p>
    <w:p w14:paraId="266BCE58" w14:textId="77777777" w:rsidR="00C606C6" w:rsidRPr="009E61DD" w:rsidRDefault="00C606C6" w:rsidP="00C606C6">
      <w:pPr>
        <w:rPr>
          <w:rFonts w:asciiTheme="minorHAnsi" w:hAnsiTheme="minorHAnsi" w:cstheme="minorHAnsi"/>
          <w:color w:val="FF0000"/>
          <w:u w:val="single"/>
        </w:rPr>
      </w:pPr>
      <w:r w:rsidRPr="009E61DD">
        <w:rPr>
          <w:rFonts w:asciiTheme="minorHAnsi" w:hAnsiTheme="minorHAnsi" w:cstheme="minorHAnsi"/>
          <w:color w:val="FF0000"/>
          <w:sz w:val="16"/>
        </w:rPr>
        <w:t xml:space="preserve">Second, most adaptation efforts are intrinsically local and regional affairs. </w:t>
      </w:r>
      <w:r w:rsidRPr="009E61DD">
        <w:rPr>
          <w:rStyle w:val="StyleUnderline"/>
          <w:rFonts w:asciiTheme="minorHAnsi" w:hAnsiTheme="minorHAnsi" w:cstheme="minorHAnsi"/>
          <w:color w:val="FF0000"/>
        </w:rPr>
        <w:t>As a matter of geophysics, climate change harms public welfare when general perturbations in the oceans and atmosphere get translated into specific climatological events that are manifest in specific places</w:t>
      </w:r>
      <w:r w:rsidRPr="009E61DD">
        <w:rPr>
          <w:rFonts w:asciiTheme="minorHAnsi" w:hAnsiTheme="minorHAnsi" w:cstheme="minorHAnsi"/>
          <w:color w:val="FF0000"/>
          <w:sz w:val="16"/>
        </w:rPr>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9E61DD">
        <w:rPr>
          <w:rStyle w:val="StyleUnderline"/>
          <w:rFonts w:asciiTheme="minorHAnsi" w:hAnsiTheme="minorHAnsi" w:cstheme="minorHAnsi"/>
          <w:color w:val="FF0000"/>
        </w:rPr>
        <w:t xml:space="preserve">A big challenge in all this local response, however, is that local </w:t>
      </w:r>
      <w:r w:rsidRPr="009E61DD">
        <w:rPr>
          <w:rStyle w:val="StyleUnderline"/>
          <w:rFonts w:asciiTheme="minorHAnsi" w:hAnsiTheme="minorHAnsi" w:cstheme="minorHAnsi"/>
          <w:color w:val="FF0000"/>
          <w:highlight w:val="green"/>
        </w:rPr>
        <w:t>authorities are</w:t>
      </w:r>
      <w:r w:rsidRPr="009E61DD">
        <w:rPr>
          <w:rStyle w:val="StyleUnderline"/>
          <w:rFonts w:asciiTheme="minorHAnsi" w:hAnsiTheme="minorHAnsi" w:cstheme="minorHAnsi"/>
          <w:color w:val="FF0000"/>
        </w:rPr>
        <w:t xml:space="preserve"> intrinsically </w:t>
      </w:r>
      <w:r w:rsidRPr="009E61DD">
        <w:rPr>
          <w:rStyle w:val="Emphasis"/>
          <w:rFonts w:asciiTheme="minorHAnsi" w:hAnsiTheme="minorHAnsi" w:cstheme="minorHAnsi"/>
          <w:color w:val="FF0000"/>
          <w:highlight w:val="green"/>
        </w:rPr>
        <w:t>decentralized</w:t>
      </w:r>
      <w:r w:rsidRPr="009E61DD">
        <w:rPr>
          <w:rStyle w:val="StyleUnderline"/>
          <w:rFonts w:asciiTheme="minorHAnsi" w:hAnsiTheme="minorHAnsi" w:cstheme="minorHAnsi"/>
          <w:color w:val="FF0000"/>
          <w:highlight w:val="green"/>
        </w:rPr>
        <w:t xml:space="preserve"> and</w:t>
      </w:r>
      <w:r w:rsidRPr="009E61DD">
        <w:rPr>
          <w:rStyle w:val="StyleUnderline"/>
          <w:rFonts w:asciiTheme="minorHAnsi" w:hAnsiTheme="minorHAnsi" w:cstheme="minorHAnsi"/>
          <w:color w:val="FF0000"/>
        </w:rPr>
        <w:t xml:space="preserve"> usually </w:t>
      </w:r>
      <w:r w:rsidRPr="009E61DD">
        <w:rPr>
          <w:rStyle w:val="StyleUnderline"/>
          <w:rFonts w:asciiTheme="minorHAnsi" w:hAnsiTheme="minorHAnsi" w:cstheme="minorHAnsi"/>
          <w:color w:val="FF0000"/>
          <w:highlight w:val="green"/>
        </w:rPr>
        <w:t>not steeped in</w:t>
      </w:r>
      <w:r w:rsidRPr="009E61DD">
        <w:rPr>
          <w:rStyle w:val="StyleUnderline"/>
          <w:rFonts w:asciiTheme="minorHAnsi" w:hAnsiTheme="minorHAnsi" w:cstheme="minorHAnsi"/>
          <w:color w:val="FF0000"/>
        </w:rPr>
        <w:t xml:space="preserve"> technical </w:t>
      </w:r>
      <w:r w:rsidRPr="009E61DD">
        <w:rPr>
          <w:rStyle w:val="StyleUnderline"/>
          <w:rFonts w:asciiTheme="minorHAnsi" w:hAnsiTheme="minorHAnsi" w:cstheme="minorHAnsi"/>
          <w:color w:val="FF0000"/>
          <w:highlight w:val="green"/>
        </w:rPr>
        <w:t>expertise. Getting</w:t>
      </w:r>
      <w:r w:rsidRPr="009E61DD">
        <w:rPr>
          <w:rStyle w:val="StyleUnderline"/>
          <w:rFonts w:asciiTheme="minorHAnsi" w:hAnsiTheme="minorHAnsi" w:cstheme="minorHAnsi"/>
          <w:color w:val="FF0000"/>
        </w:rPr>
        <w:t xml:space="preserve"> the best </w:t>
      </w:r>
      <w:r w:rsidRPr="009E61DD">
        <w:rPr>
          <w:rStyle w:val="StyleUnderline"/>
          <w:rFonts w:asciiTheme="minorHAnsi" w:hAnsiTheme="minorHAnsi" w:cstheme="minorHAnsi"/>
          <w:color w:val="FF0000"/>
          <w:highlight w:val="green"/>
        </w:rPr>
        <w:t>info</w:t>
      </w:r>
      <w:r w:rsidRPr="009E61DD">
        <w:rPr>
          <w:rStyle w:val="StyleUnderline"/>
          <w:rFonts w:asciiTheme="minorHAnsi" w:hAnsiTheme="minorHAnsi" w:cstheme="minorHAnsi"/>
          <w:color w:val="FF0000"/>
        </w:rPr>
        <w:t xml:space="preserve">rmation </w:t>
      </w:r>
      <w:r w:rsidRPr="009E61DD">
        <w:rPr>
          <w:rStyle w:val="StyleUnderline"/>
          <w:rFonts w:asciiTheme="minorHAnsi" w:hAnsiTheme="minorHAnsi" w:cstheme="minorHAnsi"/>
          <w:color w:val="FF0000"/>
          <w:highlight w:val="green"/>
        </w:rPr>
        <w:t>on</w:t>
      </w:r>
      <w:r w:rsidRPr="009E61DD">
        <w:rPr>
          <w:rStyle w:val="StyleUnderline"/>
          <w:rFonts w:asciiTheme="minorHAnsi" w:hAnsiTheme="minorHAnsi" w:cstheme="minorHAnsi"/>
          <w:color w:val="FF0000"/>
        </w:rPr>
        <w:t xml:space="preserve"> climate impacts and response </w:t>
      </w:r>
      <w:r w:rsidRPr="009E61DD">
        <w:rPr>
          <w:rStyle w:val="StyleUnderline"/>
          <w:rFonts w:asciiTheme="minorHAnsi" w:hAnsiTheme="minorHAnsi" w:cstheme="minorHAnsi"/>
          <w:color w:val="FF0000"/>
          <w:highlight w:val="green"/>
        </w:rPr>
        <w:t>strategies</w:t>
      </w:r>
      <w:r w:rsidRPr="009E61DD">
        <w:rPr>
          <w:rStyle w:val="StyleUnderline"/>
          <w:rFonts w:asciiTheme="minorHAnsi" w:hAnsiTheme="minorHAnsi" w:cstheme="minorHAnsi"/>
          <w:color w:val="FF0000"/>
        </w:rPr>
        <w:t>—let alone keeping that information aligned with local circumstances and shifting odds for climate impacts—</w:t>
      </w:r>
      <w:r w:rsidRPr="009E61DD">
        <w:rPr>
          <w:rStyle w:val="Emphasis"/>
          <w:rFonts w:asciiTheme="minorHAnsi" w:hAnsiTheme="minorHAnsi" w:cstheme="minorHAnsi"/>
          <w:color w:val="FF0000"/>
          <w:highlight w:val="green"/>
        </w:rPr>
        <w:t>is all but impossible.</w:t>
      </w:r>
      <w:r w:rsidRPr="009E61DD">
        <w:rPr>
          <w:rStyle w:val="StyleUnderline"/>
          <w:rFonts w:asciiTheme="minorHAnsi" w:hAnsiTheme="minorHAnsi" w:cstheme="minorHAnsi"/>
          <w:color w:val="FF0000"/>
          <w:highlight w:val="green"/>
        </w:rPr>
        <w:t xml:space="preserve"> AI could</w:t>
      </w:r>
      <w:r w:rsidRPr="009E61DD">
        <w:rPr>
          <w:rStyle w:val="StyleUnderline"/>
          <w:rFonts w:asciiTheme="minorHAnsi" w:hAnsiTheme="minorHAnsi" w:cstheme="minorHAnsi"/>
          <w:color w:val="FF0000"/>
        </w:rPr>
        <w:t xml:space="preserve"> help </w:t>
      </w:r>
      <w:r w:rsidRPr="009E61DD">
        <w:rPr>
          <w:rStyle w:val="Emphasis"/>
          <w:rFonts w:asciiTheme="minorHAnsi" w:hAnsiTheme="minorHAnsi" w:cstheme="minorHAnsi"/>
          <w:color w:val="FF0000"/>
          <w:highlight w:val="green"/>
        </w:rPr>
        <w:t>lower that cost</w:t>
      </w:r>
      <w:r w:rsidRPr="009E61DD">
        <w:rPr>
          <w:rStyle w:val="StyleUnderline"/>
          <w:rFonts w:asciiTheme="minorHAnsi" w:hAnsiTheme="minorHAnsi" w:cstheme="minorHAnsi"/>
          <w:color w:val="FF0000"/>
          <w:highlight w:val="green"/>
        </w:rPr>
        <w:t xml:space="preserve"> and</w:t>
      </w:r>
      <w:r w:rsidRPr="009E61DD">
        <w:rPr>
          <w:rStyle w:val="StyleUnderline"/>
          <w:rFonts w:asciiTheme="minorHAnsi" w:hAnsiTheme="minorHAnsi" w:cstheme="minorHAnsi"/>
          <w:color w:val="FF0000"/>
        </w:rPr>
        <w:t xml:space="preserve">, </w:t>
      </w:r>
      <w:r w:rsidRPr="009E61DD">
        <w:rPr>
          <w:rStyle w:val="Emphasis"/>
          <w:rFonts w:asciiTheme="minorHAnsi" w:hAnsiTheme="minorHAnsi" w:cstheme="minorHAnsi"/>
          <w:color w:val="FF0000"/>
        </w:rPr>
        <w:t>in effect</w:t>
      </w:r>
      <w:r w:rsidRPr="009E61DD">
        <w:rPr>
          <w:rStyle w:val="StyleUnderline"/>
          <w:rFonts w:asciiTheme="minorHAnsi" w:hAnsiTheme="minorHAnsi" w:cstheme="minorHAnsi"/>
          <w:color w:val="FF0000"/>
        </w:rPr>
        <w:t xml:space="preserve">, </w:t>
      </w:r>
      <w:r w:rsidRPr="009E61DD">
        <w:rPr>
          <w:rStyle w:val="StyleUnderline"/>
          <w:rFonts w:asciiTheme="minorHAnsi" w:hAnsiTheme="minorHAnsi" w:cstheme="minorHAnsi"/>
          <w:color w:val="FF0000"/>
          <w:highlight w:val="green"/>
        </w:rPr>
        <w:t>democratize</w:t>
      </w:r>
      <w:r w:rsidRPr="009E61DD">
        <w:rPr>
          <w:rStyle w:val="StyleUnderline"/>
          <w:rFonts w:asciiTheme="minorHAnsi" w:hAnsiTheme="minorHAnsi" w:cstheme="minorHAnsi"/>
          <w:color w:val="FF0000"/>
        </w:rPr>
        <w:t xml:space="preserve"> quality </w:t>
      </w:r>
      <w:r w:rsidRPr="009E61DD">
        <w:rPr>
          <w:rStyle w:val="StyleUnderline"/>
          <w:rFonts w:asciiTheme="minorHAnsi" w:hAnsiTheme="minorHAnsi" w:cstheme="minorHAnsi"/>
          <w:color w:val="FF0000"/>
          <w:highlight w:val="green"/>
        </w:rPr>
        <w:t>climate</w:t>
      </w:r>
      <w:r w:rsidRPr="009E61DD">
        <w:rPr>
          <w:rStyle w:val="StyleUnderline"/>
          <w:rFonts w:asciiTheme="minorHAnsi" w:hAnsiTheme="minorHAnsi" w:cstheme="minorHAnsi"/>
          <w:color w:val="FF0000"/>
        </w:rPr>
        <w:t xml:space="preserve"> impacts response.</w:t>
      </w:r>
    </w:p>
    <w:p w14:paraId="4B5910FE" w14:textId="77777777" w:rsidR="00C606C6" w:rsidRPr="009E61DD" w:rsidRDefault="00C606C6" w:rsidP="00C606C6">
      <w:pPr>
        <w:rPr>
          <w:rFonts w:asciiTheme="minorHAnsi" w:hAnsiTheme="minorHAnsi" w:cstheme="minorHAnsi"/>
          <w:color w:val="FF0000"/>
        </w:rPr>
      </w:pPr>
    </w:p>
    <w:sectPr w:rsidR="00C606C6" w:rsidRPr="009E61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0ABD" w14:textId="77777777" w:rsidR="00500F64" w:rsidRDefault="00500F64" w:rsidP="00CF323A">
      <w:pPr>
        <w:spacing w:after="0" w:line="240" w:lineRule="auto"/>
      </w:pPr>
      <w:r>
        <w:separator/>
      </w:r>
    </w:p>
  </w:endnote>
  <w:endnote w:type="continuationSeparator" w:id="0">
    <w:p w14:paraId="52B27BEF" w14:textId="77777777" w:rsidR="00500F64" w:rsidRDefault="00500F64" w:rsidP="00CF3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84CA5" w14:textId="77777777" w:rsidR="00500F64" w:rsidRDefault="00500F64" w:rsidP="00CF323A">
      <w:pPr>
        <w:spacing w:after="0" w:line="240" w:lineRule="auto"/>
      </w:pPr>
      <w:r>
        <w:separator/>
      </w:r>
    </w:p>
  </w:footnote>
  <w:footnote w:type="continuationSeparator" w:id="0">
    <w:p w14:paraId="60CFD1F2" w14:textId="77777777" w:rsidR="00500F64" w:rsidRDefault="00500F64" w:rsidP="00CF323A">
      <w:pPr>
        <w:spacing w:after="0" w:line="240" w:lineRule="auto"/>
      </w:pPr>
      <w:r>
        <w:continuationSeparator/>
      </w:r>
    </w:p>
  </w:footnote>
  <w:footnote w:id="1">
    <w:p w14:paraId="41A118FA" w14:textId="77777777" w:rsidR="00CF323A" w:rsidRPr="00752E9C" w:rsidRDefault="00CF323A" w:rsidP="00CF323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C481758" w14:textId="77777777" w:rsidR="00CF323A" w:rsidRPr="00855FDC" w:rsidRDefault="00CF323A" w:rsidP="00CF323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72487DD7"/>
    <w:multiLevelType w:val="hybridMultilevel"/>
    <w:tmpl w:val="C1406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524A"/>
    <w:rsid w:val="00011948"/>
    <w:rsid w:val="000139A3"/>
    <w:rsid w:val="0002403F"/>
    <w:rsid w:val="00077CEC"/>
    <w:rsid w:val="000B3B28"/>
    <w:rsid w:val="000C4E01"/>
    <w:rsid w:val="000C5AAD"/>
    <w:rsid w:val="000F206E"/>
    <w:rsid w:val="00100833"/>
    <w:rsid w:val="00100939"/>
    <w:rsid w:val="00104529"/>
    <w:rsid w:val="00105942"/>
    <w:rsid w:val="00107396"/>
    <w:rsid w:val="00144A4C"/>
    <w:rsid w:val="00163FDF"/>
    <w:rsid w:val="00176AB0"/>
    <w:rsid w:val="00177B7D"/>
    <w:rsid w:val="0018322D"/>
    <w:rsid w:val="001A4EAE"/>
    <w:rsid w:val="001B0165"/>
    <w:rsid w:val="001B5776"/>
    <w:rsid w:val="001D5708"/>
    <w:rsid w:val="001E527A"/>
    <w:rsid w:val="001F41C1"/>
    <w:rsid w:val="001F78CE"/>
    <w:rsid w:val="00202526"/>
    <w:rsid w:val="00202924"/>
    <w:rsid w:val="002168DF"/>
    <w:rsid w:val="00232BAF"/>
    <w:rsid w:val="00236318"/>
    <w:rsid w:val="00251FC7"/>
    <w:rsid w:val="00261C9F"/>
    <w:rsid w:val="00264504"/>
    <w:rsid w:val="002855A7"/>
    <w:rsid w:val="0029127E"/>
    <w:rsid w:val="002B146A"/>
    <w:rsid w:val="002B5E17"/>
    <w:rsid w:val="00314840"/>
    <w:rsid w:val="00315690"/>
    <w:rsid w:val="00316B75"/>
    <w:rsid w:val="003221E2"/>
    <w:rsid w:val="00325646"/>
    <w:rsid w:val="003277A3"/>
    <w:rsid w:val="003460F2"/>
    <w:rsid w:val="003471D8"/>
    <w:rsid w:val="003618C9"/>
    <w:rsid w:val="003639B2"/>
    <w:rsid w:val="003767C2"/>
    <w:rsid w:val="0038158C"/>
    <w:rsid w:val="0038171C"/>
    <w:rsid w:val="003902BA"/>
    <w:rsid w:val="003905D9"/>
    <w:rsid w:val="003A09E2"/>
    <w:rsid w:val="003C2A7D"/>
    <w:rsid w:val="003F5AE1"/>
    <w:rsid w:val="003F7BD8"/>
    <w:rsid w:val="004056DE"/>
    <w:rsid w:val="00407037"/>
    <w:rsid w:val="004251B3"/>
    <w:rsid w:val="004605D6"/>
    <w:rsid w:val="00494EFC"/>
    <w:rsid w:val="00495835"/>
    <w:rsid w:val="004C60E8"/>
    <w:rsid w:val="004E3579"/>
    <w:rsid w:val="004E728B"/>
    <w:rsid w:val="004F39E0"/>
    <w:rsid w:val="00500F64"/>
    <w:rsid w:val="00516B44"/>
    <w:rsid w:val="00533B25"/>
    <w:rsid w:val="00537BD5"/>
    <w:rsid w:val="0054144C"/>
    <w:rsid w:val="00550987"/>
    <w:rsid w:val="0056710F"/>
    <w:rsid w:val="0057268A"/>
    <w:rsid w:val="00575870"/>
    <w:rsid w:val="005C239C"/>
    <w:rsid w:val="005D2912"/>
    <w:rsid w:val="005D3343"/>
    <w:rsid w:val="005F7636"/>
    <w:rsid w:val="00603B4E"/>
    <w:rsid w:val="006065BD"/>
    <w:rsid w:val="00645FA9"/>
    <w:rsid w:val="00647866"/>
    <w:rsid w:val="00665003"/>
    <w:rsid w:val="00690550"/>
    <w:rsid w:val="006A2AD0"/>
    <w:rsid w:val="006C2375"/>
    <w:rsid w:val="006D4ECC"/>
    <w:rsid w:val="0071234E"/>
    <w:rsid w:val="00722258"/>
    <w:rsid w:val="007243E5"/>
    <w:rsid w:val="00732979"/>
    <w:rsid w:val="00762B4D"/>
    <w:rsid w:val="00766EA0"/>
    <w:rsid w:val="0077524A"/>
    <w:rsid w:val="00795718"/>
    <w:rsid w:val="007A2226"/>
    <w:rsid w:val="007A24C5"/>
    <w:rsid w:val="007D53A8"/>
    <w:rsid w:val="007F5B66"/>
    <w:rsid w:val="008064DB"/>
    <w:rsid w:val="00823A1C"/>
    <w:rsid w:val="00842EE6"/>
    <w:rsid w:val="00845B9D"/>
    <w:rsid w:val="00860984"/>
    <w:rsid w:val="00863FE6"/>
    <w:rsid w:val="00864D16"/>
    <w:rsid w:val="008B3ECB"/>
    <w:rsid w:val="008B4E85"/>
    <w:rsid w:val="008C1B2E"/>
    <w:rsid w:val="008C76BD"/>
    <w:rsid w:val="008E48DB"/>
    <w:rsid w:val="008E5C60"/>
    <w:rsid w:val="00906ED0"/>
    <w:rsid w:val="0091627E"/>
    <w:rsid w:val="00916ACB"/>
    <w:rsid w:val="00941373"/>
    <w:rsid w:val="0097032B"/>
    <w:rsid w:val="009D2EAD"/>
    <w:rsid w:val="009D54B2"/>
    <w:rsid w:val="009E1922"/>
    <w:rsid w:val="009E61DD"/>
    <w:rsid w:val="009F7ED2"/>
    <w:rsid w:val="00A43569"/>
    <w:rsid w:val="00A556DA"/>
    <w:rsid w:val="00A72FEF"/>
    <w:rsid w:val="00A93661"/>
    <w:rsid w:val="00A95652"/>
    <w:rsid w:val="00AA103C"/>
    <w:rsid w:val="00AA7C35"/>
    <w:rsid w:val="00AC0AB8"/>
    <w:rsid w:val="00AE39FB"/>
    <w:rsid w:val="00B17891"/>
    <w:rsid w:val="00B20D0F"/>
    <w:rsid w:val="00B33C6D"/>
    <w:rsid w:val="00B4508F"/>
    <w:rsid w:val="00B55AD5"/>
    <w:rsid w:val="00B574C2"/>
    <w:rsid w:val="00B65B86"/>
    <w:rsid w:val="00B8057C"/>
    <w:rsid w:val="00B81A5C"/>
    <w:rsid w:val="00BB21BD"/>
    <w:rsid w:val="00BB3DC8"/>
    <w:rsid w:val="00BB7D8C"/>
    <w:rsid w:val="00BD6238"/>
    <w:rsid w:val="00BF1FC9"/>
    <w:rsid w:val="00BF593B"/>
    <w:rsid w:val="00BF773A"/>
    <w:rsid w:val="00BF7E81"/>
    <w:rsid w:val="00C01ADA"/>
    <w:rsid w:val="00C13773"/>
    <w:rsid w:val="00C17CC8"/>
    <w:rsid w:val="00C57901"/>
    <w:rsid w:val="00C606C6"/>
    <w:rsid w:val="00C83417"/>
    <w:rsid w:val="00C92AED"/>
    <w:rsid w:val="00C9604F"/>
    <w:rsid w:val="00C9633E"/>
    <w:rsid w:val="00CA19AA"/>
    <w:rsid w:val="00CA64CE"/>
    <w:rsid w:val="00CB71FA"/>
    <w:rsid w:val="00CC5298"/>
    <w:rsid w:val="00CD736E"/>
    <w:rsid w:val="00CD798D"/>
    <w:rsid w:val="00CE161E"/>
    <w:rsid w:val="00CF323A"/>
    <w:rsid w:val="00CF412C"/>
    <w:rsid w:val="00CF59A8"/>
    <w:rsid w:val="00D1243A"/>
    <w:rsid w:val="00D325A9"/>
    <w:rsid w:val="00D36A8A"/>
    <w:rsid w:val="00D37EED"/>
    <w:rsid w:val="00D61409"/>
    <w:rsid w:val="00D6691E"/>
    <w:rsid w:val="00D71170"/>
    <w:rsid w:val="00DA1C92"/>
    <w:rsid w:val="00DA25D4"/>
    <w:rsid w:val="00DA6538"/>
    <w:rsid w:val="00DB5BD7"/>
    <w:rsid w:val="00E15E75"/>
    <w:rsid w:val="00E5262C"/>
    <w:rsid w:val="00EB16CE"/>
    <w:rsid w:val="00EC7DC4"/>
    <w:rsid w:val="00ED30CF"/>
    <w:rsid w:val="00EE619E"/>
    <w:rsid w:val="00EF3943"/>
    <w:rsid w:val="00F02BF1"/>
    <w:rsid w:val="00F176EF"/>
    <w:rsid w:val="00F45E10"/>
    <w:rsid w:val="00F619AE"/>
    <w:rsid w:val="00F62F3D"/>
    <w:rsid w:val="00F6364A"/>
    <w:rsid w:val="00F9113A"/>
    <w:rsid w:val="00FB3252"/>
    <w:rsid w:val="00FE2546"/>
    <w:rsid w:val="00FE48F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DFB48"/>
  <w15:chartTrackingRefBased/>
  <w15:docId w15:val="{DDF69814-B0AF-4329-9902-045088B34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6"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524A"/>
    <w:rPr>
      <w:rFonts w:ascii="Calibri" w:hAnsi="Calibri" w:cs="Calibri"/>
    </w:rPr>
  </w:style>
  <w:style w:type="paragraph" w:styleId="Heading1">
    <w:name w:val="heading 1"/>
    <w:aliases w:val="Pocket"/>
    <w:basedOn w:val="Normal"/>
    <w:next w:val="Normal"/>
    <w:link w:val="Heading1Char"/>
    <w:qFormat/>
    <w:rsid w:val="007752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52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752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a"/>
    <w:basedOn w:val="Normal"/>
    <w:next w:val="Normal"/>
    <w:link w:val="Heading4Char"/>
    <w:uiPriority w:val="6"/>
    <w:unhideWhenUsed/>
    <w:qFormat/>
    <w:rsid w:val="007752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752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24A"/>
  </w:style>
  <w:style w:type="character" w:customStyle="1" w:styleId="Heading1Char">
    <w:name w:val="Heading 1 Char"/>
    <w:aliases w:val="Pocket Char"/>
    <w:basedOn w:val="DefaultParagraphFont"/>
    <w:link w:val="Heading1"/>
    <w:rsid w:val="007752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52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7524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77524A"/>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s"/>
    <w:basedOn w:val="DefaultParagraphFont"/>
    <w:link w:val="textbold"/>
    <w:uiPriority w:val="7"/>
    <w:qFormat/>
    <w:rsid w:val="007752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7524A"/>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77524A"/>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77524A"/>
    <w:rPr>
      <w:color w:val="auto"/>
      <w:u w:val="none"/>
    </w:rPr>
  </w:style>
  <w:style w:type="character" w:styleId="FollowedHyperlink">
    <w:name w:val="FollowedHyperlink"/>
    <w:basedOn w:val="DefaultParagraphFont"/>
    <w:uiPriority w:val="99"/>
    <w:semiHidden/>
    <w:unhideWhenUsed/>
    <w:rsid w:val="0077524A"/>
    <w:rPr>
      <w:color w:val="auto"/>
      <w:u w:val="none"/>
    </w:rPr>
  </w:style>
  <w:style w:type="character" w:styleId="FootnoteReference">
    <w:name w:val="footnote reference"/>
    <w:aliases w:val="FN Ref,footnote reference,fr,o,FR,(NECG) Footnote Reference"/>
    <w:basedOn w:val="DefaultParagraphFont"/>
    <w:uiPriority w:val="99"/>
    <w:unhideWhenUsed/>
    <w:qFormat/>
    <w:rsid w:val="00CF323A"/>
    <w:rPr>
      <w:vertAlign w:val="superscript"/>
    </w:rPr>
  </w:style>
  <w:style w:type="paragraph" w:customStyle="1" w:styleId="textbold">
    <w:name w:val="text bold"/>
    <w:basedOn w:val="Normal"/>
    <w:link w:val="Emphasis"/>
    <w:uiPriority w:val="7"/>
    <w:qFormat/>
    <w:rsid w:val="00AE39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Analytics">
    <w:name w:val="Analytics"/>
    <w:link w:val="AnalyticsChar"/>
    <w:uiPriority w:val="4"/>
    <w:qFormat/>
    <w:rsid w:val="00F02BF1"/>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02BF1"/>
    <w:rPr>
      <w:rFonts w:ascii="Calibri" w:eastAsiaTheme="majorEastAsia" w:hAnsi="Calibri" w:cstheme="majorBidi"/>
      <w:b/>
      <w:iCs/>
      <w:sz w:val="26"/>
      <w:szCs w:val="28"/>
    </w:rPr>
  </w:style>
  <w:style w:type="character" w:customStyle="1" w:styleId="underline">
    <w:name w:val="underline"/>
    <w:basedOn w:val="DefaultParagraphFont"/>
    <w:qFormat/>
    <w:rsid w:val="00EF3943"/>
    <w:rPr>
      <w:b/>
      <w:u w:val="single"/>
    </w:rPr>
  </w:style>
  <w:style w:type="paragraph" w:styleId="ListParagraph">
    <w:name w:val="List Paragraph"/>
    <w:aliases w:val="6 font"/>
    <w:basedOn w:val="Normal"/>
    <w:uiPriority w:val="34"/>
    <w:qFormat/>
    <w:rsid w:val="00EF3943"/>
    <w:pPr>
      <w:ind w:left="720"/>
      <w:contextualSpacing/>
    </w:pPr>
  </w:style>
  <w:style w:type="paragraph" w:styleId="FootnoteText">
    <w:name w:val="footnote text"/>
    <w:basedOn w:val="Normal"/>
    <w:link w:val="FootnoteTextChar"/>
    <w:uiPriority w:val="99"/>
    <w:unhideWhenUsed/>
    <w:qFormat/>
    <w:rsid w:val="00842EE6"/>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842EE6"/>
    <w:rPr>
      <w:rFonts w:ascii="Calibri" w:eastAsiaTheme="minorEastAsia"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acksacademy.net/pages/px-015-pxqekj-paradox-induction.php" TargetMode="External"/><Relationship Id="rId13" Type="http://schemas.openxmlformats.org/officeDocument/2006/relationships/hyperlink" Target="https://open.library.ubc.ca/media/download/pdf/24/1.0135689/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hiblog.org/2021/12/15/reconciling-with-rupture-the-impact-of-exile-on-revolutionary-though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briefly.com/2015/02/20/the-priority-of-resolutional-semantics-by-jake-nebe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learning.shisu.edu.cn/pluginfile.php/35320/mod_resource/content/1/Falsifiability%20%28Introduction%29.pdf" TargetMode="External"/><Relationship Id="rId4" Type="http://schemas.openxmlformats.org/officeDocument/2006/relationships/settings" Target="settings.xml"/><Relationship Id="rId9" Type="http://schemas.openxmlformats.org/officeDocument/2006/relationships/hyperlink" Target="https://en.wikipedia.org/wiki/Bonini%27s_paradox" TargetMode="External"/><Relationship Id="rId14" Type="http://schemas.openxmlformats.org/officeDocument/2006/relationships/hyperlink" Target="http://www.guardian.co.uk/commentisfree/cif-green/2009/aug/17/environment-climate-chang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15105</Words>
  <Characters>86101</Characters>
  <Application>Microsoft Office Word</Application>
  <DocSecurity>0</DocSecurity>
  <Lines>717</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84</cp:revision>
  <dcterms:created xsi:type="dcterms:W3CDTF">2022-03-11T13:17:00Z</dcterms:created>
  <dcterms:modified xsi:type="dcterms:W3CDTF">2022-03-11T14:22:00Z</dcterms:modified>
</cp:coreProperties>
</file>