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53029" w14:textId="330E0106" w:rsidR="00A95652" w:rsidRDefault="00853872" w:rsidP="00853872">
      <w:pPr>
        <w:pStyle w:val="Heading1"/>
      </w:pPr>
      <w:r w:rsidRPr="00853872">
        <w:t>Speech 1NC Strake Rd 1 vs Carnegie Vanguard 12-17 2PM</w:t>
      </w:r>
    </w:p>
    <w:p w14:paraId="238ABB6E" w14:textId="4E24118E" w:rsidR="005C5691" w:rsidRDefault="005C5691" w:rsidP="005C5691">
      <w:pPr>
        <w:pStyle w:val="Heading4"/>
        <w:rPr>
          <w:rFonts w:asciiTheme="minorHAnsi" w:hAnsiTheme="minorHAnsi" w:cstheme="minorHAnsi"/>
        </w:rPr>
      </w:pPr>
      <w:r w:rsidRPr="001114BF">
        <w:rPr>
          <w:rFonts w:asciiTheme="minorHAnsi" w:hAnsiTheme="minorHAnsi" w:cstheme="minorHAnsi"/>
        </w:rPr>
        <w:t xml:space="preserve">Presumption and permissibility negates – a) more often false than true since I can prove something false in infinite ways b) real world policies require positive justification before being adopted – there’s </w:t>
      </w:r>
      <w:proofErr w:type="spellStart"/>
      <w:r w:rsidRPr="001114BF">
        <w:rPr>
          <w:rFonts w:asciiTheme="minorHAnsi" w:hAnsiTheme="minorHAnsi" w:cstheme="minorHAnsi"/>
        </w:rPr>
        <w:t>alwahys</w:t>
      </w:r>
      <w:proofErr w:type="spellEnd"/>
      <w:r w:rsidRPr="001114BF">
        <w:rPr>
          <w:rFonts w:asciiTheme="minorHAnsi" w:hAnsiTheme="minorHAnsi" w:cstheme="minorHAnsi"/>
        </w:rPr>
        <w:t xml:space="preserve"> an institutional DA to going through Congress c) ought</w:t>
      </w:r>
      <w:r w:rsidRPr="001114BF">
        <w:rPr>
          <w:rStyle w:val="FootnoteReference"/>
          <w:rFonts w:asciiTheme="minorHAnsi" w:hAnsiTheme="minorHAnsi" w:cstheme="minorHAnsi"/>
        </w:rPr>
        <w:footnoteReference w:id="1"/>
      </w:r>
      <w:r w:rsidRPr="001114BF">
        <w:rPr>
          <w:rFonts w:asciiTheme="minorHAnsi" w:hAnsiTheme="minorHAnsi" w:cstheme="minorHAnsi"/>
        </w:rPr>
        <w:t xml:space="preserve"> means “moral obligation” so the lack of that obligation means the </w:t>
      </w:r>
      <w:proofErr w:type="spellStart"/>
      <w:r w:rsidRPr="001114BF">
        <w:rPr>
          <w:rFonts w:asciiTheme="minorHAnsi" w:hAnsiTheme="minorHAnsi" w:cstheme="minorHAnsi"/>
        </w:rPr>
        <w:t>aff</w:t>
      </w:r>
      <w:proofErr w:type="spellEnd"/>
      <w:r w:rsidRPr="001114BF">
        <w:rPr>
          <w:rFonts w:asciiTheme="minorHAnsi" w:hAnsiTheme="minorHAnsi" w:cstheme="minorHAnsi"/>
        </w:rPr>
        <w:t xml:space="preserve"> hasn’t fulfilled their burden d) resolved</w:t>
      </w:r>
      <w:r w:rsidRPr="001114BF">
        <w:rPr>
          <w:rStyle w:val="FootnoteReference"/>
          <w:rFonts w:asciiTheme="minorHAnsi" w:hAnsiTheme="minorHAnsi" w:cstheme="minorHAnsi"/>
        </w:rPr>
        <w:footnoteReference w:id="2"/>
      </w:r>
      <w:r w:rsidRPr="001114BF">
        <w:rPr>
          <w:rFonts w:asciiTheme="minorHAnsi" w:hAnsiTheme="minorHAnsi" w:cstheme="minorHAnsi"/>
        </w:rPr>
        <w:t xml:space="preserve"> indicates “firmly determined” which means they proactively did something, to negate that means that they aren’t resolved e) permissibility can’t affirm since then anything would be ok which would justify racism – we should be safe and do nothing. f) to negate</w:t>
      </w:r>
      <w:r w:rsidRPr="001114BF">
        <w:rPr>
          <w:rStyle w:val="FootnoteReference"/>
          <w:rFonts w:asciiTheme="minorHAnsi" w:hAnsiTheme="minorHAnsi" w:cstheme="minorHAnsi"/>
        </w:rPr>
        <w:footnoteReference w:id="3"/>
      </w:r>
      <w:r w:rsidRPr="001114BF">
        <w:rPr>
          <w:rFonts w:asciiTheme="minorHAnsi" w:hAnsiTheme="minorHAnsi" w:cstheme="minorHAnsi"/>
        </w:rPr>
        <w:t xml:space="preserve"> means to deny the truth of which means if the </w:t>
      </w:r>
      <w:proofErr w:type="spellStart"/>
      <w:r w:rsidRPr="001114BF">
        <w:rPr>
          <w:rFonts w:asciiTheme="minorHAnsi" w:hAnsiTheme="minorHAnsi" w:cstheme="minorHAnsi"/>
        </w:rPr>
        <w:t>aff</w:t>
      </w:r>
      <w:proofErr w:type="spellEnd"/>
      <w:r w:rsidRPr="001114BF">
        <w:rPr>
          <w:rFonts w:asciiTheme="minorHAnsi" w:hAnsiTheme="minorHAnsi" w:cstheme="minorHAnsi"/>
        </w:rPr>
        <w:t xml:space="preserve"> is false you vote neg </w:t>
      </w:r>
    </w:p>
    <w:p w14:paraId="57EF8763" w14:textId="77777777" w:rsidR="0012080C" w:rsidRDefault="0012080C" w:rsidP="00540507">
      <w:pPr>
        <w:pStyle w:val="Heading4"/>
      </w:pPr>
    </w:p>
    <w:p w14:paraId="4A0046B6" w14:textId="6087E1D5" w:rsidR="00540507" w:rsidRDefault="00540507" w:rsidP="00540507">
      <w:pPr>
        <w:pStyle w:val="Heading4"/>
      </w:pPr>
      <w:r>
        <w:t>RVI on spikes/1AC Theory</w:t>
      </w:r>
    </w:p>
    <w:p w14:paraId="07A58139" w14:textId="77777777" w:rsidR="00540507" w:rsidRDefault="00540507" w:rsidP="00540507">
      <w:pPr>
        <w:pStyle w:val="Heading4"/>
        <w:spacing w:before="0" w:after="80" w:line="276" w:lineRule="auto"/>
      </w:pPr>
      <w:r>
        <w:t xml:space="preserve">[1] Not having an RVI incentivizes you to read a bunch of </w:t>
      </w:r>
      <w:proofErr w:type="spellStart"/>
      <w:r>
        <w:t>blippy</w:t>
      </w:r>
      <w:proofErr w:type="spellEnd"/>
      <w:r>
        <w:t xml:space="preserve"> underdeveloped spikes in the 1AC as well as a short 1ar shell solely as a time suck </w:t>
      </w:r>
      <w:proofErr w:type="spellStart"/>
      <w:r>
        <w:t>scewing</w:t>
      </w:r>
      <w:proofErr w:type="spellEnd"/>
      <w:r>
        <w:t xml:space="preserve"> my strategy. Strat skew key to equal access to the ballot.</w:t>
      </w:r>
    </w:p>
    <w:p w14:paraId="735B17A9" w14:textId="77777777" w:rsidR="00540507" w:rsidRDefault="00540507" w:rsidP="00540507">
      <w:pPr>
        <w:pStyle w:val="Heading4"/>
        <w:spacing w:before="0" w:after="80" w:line="276" w:lineRule="auto"/>
      </w:pPr>
      <w:r>
        <w:t xml:space="preserve">[2] Infinite abuse: absent an RVI, the </w:t>
      </w:r>
      <w:proofErr w:type="spellStart"/>
      <w:r>
        <w:t>aff</w:t>
      </w:r>
      <w:proofErr w:type="spellEnd"/>
      <w:r>
        <w:t xml:space="preserve"> can read game over arguments like evaluate the theory debate after the 1ar putting the NC in a </w:t>
      </w:r>
      <w:proofErr w:type="spellStart"/>
      <w:r>
        <w:t>doublebind</w:t>
      </w:r>
      <w:proofErr w:type="spellEnd"/>
      <w:r>
        <w:t xml:space="preserve">: either I answer them and waste time or concede them and auto lose. </w:t>
      </w:r>
    </w:p>
    <w:p w14:paraId="08A791D4" w14:textId="77777777" w:rsidR="00540507" w:rsidRPr="000913EB" w:rsidRDefault="00540507" w:rsidP="00540507">
      <w:pPr>
        <w:pStyle w:val="Heading4"/>
        <w:spacing w:before="0" w:after="80" w:line="276" w:lineRule="auto"/>
      </w:pPr>
      <w:r>
        <w:t>[3</w:t>
      </w:r>
      <w:r w:rsidRPr="00C5670F">
        <w:t xml:space="preserve">] Under competing </w:t>
      </w:r>
      <w:proofErr w:type="spellStart"/>
      <w:r w:rsidRPr="00C5670F">
        <w:t>interps</w:t>
      </w:r>
      <w:proofErr w:type="spellEnd"/>
      <w:r w:rsidRPr="00C5670F">
        <w:t xml:space="preserve"> we should create the best norms for debate. RVIS encourage debaters to </w:t>
      </w:r>
      <w:proofErr w:type="gramStart"/>
      <w:r w:rsidRPr="00C5670F">
        <w:t>actually test</w:t>
      </w:r>
      <w:proofErr w:type="gramEnd"/>
      <w:r w:rsidRPr="00C5670F">
        <w:t xml:space="preserve"> issues, including the spikes you are trying to defend as good norms.</w:t>
      </w:r>
    </w:p>
    <w:p w14:paraId="1F9226FE" w14:textId="77777777" w:rsidR="00540507" w:rsidRPr="00F52AB3" w:rsidRDefault="00540507" w:rsidP="00540507">
      <w:pPr>
        <w:pStyle w:val="Heading4"/>
        <w:spacing w:before="0" w:after="80" w:line="276" w:lineRule="auto"/>
      </w:pPr>
      <w:r>
        <w:t xml:space="preserve">[4] Forcing them to go for their </w:t>
      </w:r>
      <w:proofErr w:type="spellStart"/>
      <w:r>
        <w:t>interp</w:t>
      </w:r>
      <w:proofErr w:type="spellEnd"/>
      <w:r>
        <w:t xml:space="preserve"> ensures debaters </w:t>
      </w:r>
      <w:proofErr w:type="spellStart"/>
      <w:r>
        <w:t>wont</w:t>
      </w:r>
      <w:proofErr w:type="spellEnd"/>
      <w:r>
        <w:t xml:space="preserve"> just spam spikes, but instead only preempt genuine abuse, which means A) we spend more rounds on substance and B) people read shorter </w:t>
      </w:r>
      <w:proofErr w:type="spellStart"/>
      <w:r>
        <w:t>underviews</w:t>
      </w:r>
      <w:proofErr w:type="spellEnd"/>
      <w:r>
        <w:t xml:space="preserve"> and more substance.</w:t>
      </w:r>
    </w:p>
    <w:p w14:paraId="0DABD2AA" w14:textId="56160EF7" w:rsidR="00540507" w:rsidRDefault="00540507" w:rsidP="006A51F4">
      <w:pPr>
        <w:pStyle w:val="Heading4"/>
        <w:spacing w:before="0" w:after="80" w:line="276" w:lineRule="auto"/>
      </w:pPr>
      <w:r>
        <w:t>[5] I have already invested a large amount of the 1NC on theory instead of substance, and not having an RVI allows them to completely ignore this flow of the debate and dump on case, making negating impossible.</w:t>
      </w:r>
    </w:p>
    <w:sectPr w:rsidR="005405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4A07E" w14:textId="77777777" w:rsidR="008D1CD8" w:rsidRDefault="008D1CD8" w:rsidP="005C5691">
      <w:pPr>
        <w:spacing w:after="0" w:line="240" w:lineRule="auto"/>
      </w:pPr>
      <w:r>
        <w:separator/>
      </w:r>
    </w:p>
  </w:endnote>
  <w:endnote w:type="continuationSeparator" w:id="0">
    <w:p w14:paraId="5B3B61D9" w14:textId="77777777" w:rsidR="008D1CD8" w:rsidRDefault="008D1CD8" w:rsidP="005C5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E91AA" w14:textId="77777777" w:rsidR="008D1CD8" w:rsidRDefault="008D1CD8" w:rsidP="005C5691">
      <w:pPr>
        <w:spacing w:after="0" w:line="240" w:lineRule="auto"/>
      </w:pPr>
      <w:r>
        <w:separator/>
      </w:r>
    </w:p>
  </w:footnote>
  <w:footnote w:type="continuationSeparator" w:id="0">
    <w:p w14:paraId="13F56D5A" w14:textId="77777777" w:rsidR="008D1CD8" w:rsidRDefault="008D1CD8" w:rsidP="005C5691">
      <w:pPr>
        <w:spacing w:after="0" w:line="240" w:lineRule="auto"/>
      </w:pPr>
      <w:r>
        <w:continuationSeparator/>
      </w:r>
    </w:p>
  </w:footnote>
  <w:footnote w:id="1">
    <w:p w14:paraId="2008B95E" w14:textId="77777777" w:rsidR="005C5691" w:rsidRDefault="005C5691" w:rsidP="005C5691">
      <w:pPr>
        <w:pStyle w:val="FootnoteText"/>
      </w:pPr>
      <w:r>
        <w:rPr>
          <w:rStyle w:val="FootnoteReference"/>
        </w:rPr>
        <w:footnoteRef/>
      </w:r>
      <w:r>
        <w:t xml:space="preserve"> </w:t>
      </w:r>
      <w:r w:rsidRPr="00E24050">
        <w:t>https://www.merriam-webster.com/dictionary/ought</w:t>
      </w:r>
    </w:p>
  </w:footnote>
  <w:footnote w:id="2">
    <w:p w14:paraId="09BC13FB" w14:textId="77777777" w:rsidR="005C5691" w:rsidRDefault="005C5691" w:rsidP="005C5691">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0F574CF1" w14:textId="77777777" w:rsidR="005C5691" w:rsidRDefault="005C5691" w:rsidP="005C5691">
      <w:pPr>
        <w:pStyle w:val="FootnoteText"/>
      </w:pPr>
    </w:p>
  </w:footnote>
  <w:footnote w:id="3">
    <w:p w14:paraId="232F7B57" w14:textId="77777777" w:rsidR="005C5691" w:rsidRDefault="005C5691" w:rsidP="005C5691">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134B47"/>
    <w:multiLevelType w:val="hybridMultilevel"/>
    <w:tmpl w:val="1B3660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0738D4"/>
    <w:multiLevelType w:val="hybridMultilevel"/>
    <w:tmpl w:val="A42CC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8522E"/>
    <w:rsid w:val="000139A3"/>
    <w:rsid w:val="0002403F"/>
    <w:rsid w:val="00077CEC"/>
    <w:rsid w:val="000B3B28"/>
    <w:rsid w:val="00100833"/>
    <w:rsid w:val="00104529"/>
    <w:rsid w:val="00105942"/>
    <w:rsid w:val="00107396"/>
    <w:rsid w:val="00112EF2"/>
    <w:rsid w:val="0012080C"/>
    <w:rsid w:val="00144A4C"/>
    <w:rsid w:val="00176AB0"/>
    <w:rsid w:val="00177B7D"/>
    <w:rsid w:val="0018322D"/>
    <w:rsid w:val="0018522E"/>
    <w:rsid w:val="001B5776"/>
    <w:rsid w:val="001E527A"/>
    <w:rsid w:val="001F78CE"/>
    <w:rsid w:val="00232BAF"/>
    <w:rsid w:val="00236318"/>
    <w:rsid w:val="00251FC7"/>
    <w:rsid w:val="00260499"/>
    <w:rsid w:val="00261C9F"/>
    <w:rsid w:val="00274A86"/>
    <w:rsid w:val="002773BF"/>
    <w:rsid w:val="002855A7"/>
    <w:rsid w:val="00291220"/>
    <w:rsid w:val="002B146A"/>
    <w:rsid w:val="002B5E17"/>
    <w:rsid w:val="00315690"/>
    <w:rsid w:val="00316B75"/>
    <w:rsid w:val="00325646"/>
    <w:rsid w:val="003460F2"/>
    <w:rsid w:val="00375BA4"/>
    <w:rsid w:val="0038158C"/>
    <w:rsid w:val="003902BA"/>
    <w:rsid w:val="003905D9"/>
    <w:rsid w:val="003A09E2"/>
    <w:rsid w:val="003E42A8"/>
    <w:rsid w:val="003E6295"/>
    <w:rsid w:val="00407037"/>
    <w:rsid w:val="00446D06"/>
    <w:rsid w:val="004605D6"/>
    <w:rsid w:val="00494EFC"/>
    <w:rsid w:val="004C60E8"/>
    <w:rsid w:val="004E3579"/>
    <w:rsid w:val="004E728B"/>
    <w:rsid w:val="004F39E0"/>
    <w:rsid w:val="00516B44"/>
    <w:rsid w:val="00537BD5"/>
    <w:rsid w:val="00540507"/>
    <w:rsid w:val="00550987"/>
    <w:rsid w:val="0057268A"/>
    <w:rsid w:val="005C5691"/>
    <w:rsid w:val="005D2912"/>
    <w:rsid w:val="005D3343"/>
    <w:rsid w:val="005F7636"/>
    <w:rsid w:val="00602DEE"/>
    <w:rsid w:val="00603B4E"/>
    <w:rsid w:val="006065BD"/>
    <w:rsid w:val="00611A16"/>
    <w:rsid w:val="00645FA9"/>
    <w:rsid w:val="00647866"/>
    <w:rsid w:val="00665003"/>
    <w:rsid w:val="006A2AD0"/>
    <w:rsid w:val="006A51F4"/>
    <w:rsid w:val="006C2375"/>
    <w:rsid w:val="006D4ECC"/>
    <w:rsid w:val="006E4CC8"/>
    <w:rsid w:val="0071234E"/>
    <w:rsid w:val="00722258"/>
    <w:rsid w:val="007243E5"/>
    <w:rsid w:val="007249E6"/>
    <w:rsid w:val="0076282B"/>
    <w:rsid w:val="00766EA0"/>
    <w:rsid w:val="00795718"/>
    <w:rsid w:val="007A2226"/>
    <w:rsid w:val="007F5B66"/>
    <w:rsid w:val="00823A1C"/>
    <w:rsid w:val="00845B9D"/>
    <w:rsid w:val="00853872"/>
    <w:rsid w:val="00860984"/>
    <w:rsid w:val="00863FE6"/>
    <w:rsid w:val="00864D16"/>
    <w:rsid w:val="00871097"/>
    <w:rsid w:val="008B3ECB"/>
    <w:rsid w:val="008B4E85"/>
    <w:rsid w:val="008C1B2E"/>
    <w:rsid w:val="008D1CD8"/>
    <w:rsid w:val="008E48DB"/>
    <w:rsid w:val="0091627E"/>
    <w:rsid w:val="00916ACB"/>
    <w:rsid w:val="00963445"/>
    <w:rsid w:val="0097032B"/>
    <w:rsid w:val="0097235B"/>
    <w:rsid w:val="00995B7B"/>
    <w:rsid w:val="009D2EAD"/>
    <w:rsid w:val="009D54B2"/>
    <w:rsid w:val="009E1922"/>
    <w:rsid w:val="009F7ED2"/>
    <w:rsid w:val="00A47A2E"/>
    <w:rsid w:val="00A93661"/>
    <w:rsid w:val="00A95652"/>
    <w:rsid w:val="00AC0AB8"/>
    <w:rsid w:val="00AF67DC"/>
    <w:rsid w:val="00B01949"/>
    <w:rsid w:val="00B33C6D"/>
    <w:rsid w:val="00B4508F"/>
    <w:rsid w:val="00B55AD5"/>
    <w:rsid w:val="00B80012"/>
    <w:rsid w:val="00B8057C"/>
    <w:rsid w:val="00BB39E6"/>
    <w:rsid w:val="00BD6238"/>
    <w:rsid w:val="00BF593B"/>
    <w:rsid w:val="00BF773A"/>
    <w:rsid w:val="00BF7E81"/>
    <w:rsid w:val="00C13773"/>
    <w:rsid w:val="00C17CC8"/>
    <w:rsid w:val="00C83417"/>
    <w:rsid w:val="00C951F7"/>
    <w:rsid w:val="00C9604F"/>
    <w:rsid w:val="00CA0A56"/>
    <w:rsid w:val="00CA19AA"/>
    <w:rsid w:val="00CB2484"/>
    <w:rsid w:val="00CC5298"/>
    <w:rsid w:val="00CC7D76"/>
    <w:rsid w:val="00CD736E"/>
    <w:rsid w:val="00CD798D"/>
    <w:rsid w:val="00CE161E"/>
    <w:rsid w:val="00CE7B5F"/>
    <w:rsid w:val="00CF412C"/>
    <w:rsid w:val="00CF59A8"/>
    <w:rsid w:val="00D325A9"/>
    <w:rsid w:val="00D36A8A"/>
    <w:rsid w:val="00D37EED"/>
    <w:rsid w:val="00D61409"/>
    <w:rsid w:val="00D6691E"/>
    <w:rsid w:val="00D71170"/>
    <w:rsid w:val="00DA1C92"/>
    <w:rsid w:val="00DA25D4"/>
    <w:rsid w:val="00DA6538"/>
    <w:rsid w:val="00DD0C43"/>
    <w:rsid w:val="00E15E75"/>
    <w:rsid w:val="00E5262C"/>
    <w:rsid w:val="00EC7DC4"/>
    <w:rsid w:val="00ED30CF"/>
    <w:rsid w:val="00F0078B"/>
    <w:rsid w:val="00F176EF"/>
    <w:rsid w:val="00F45E10"/>
    <w:rsid w:val="00F619AE"/>
    <w:rsid w:val="00F6364A"/>
    <w:rsid w:val="00F9113A"/>
    <w:rsid w:val="00FC230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9F345"/>
  <w15:chartTrackingRefBased/>
  <w15:docId w15:val="{3743E47D-4059-4CD4-87AB-7DC6538D9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51F4"/>
    <w:rPr>
      <w:rFonts w:ascii="Calibri" w:hAnsi="Calibri" w:cs="Calibri"/>
    </w:rPr>
  </w:style>
  <w:style w:type="paragraph" w:styleId="Heading1">
    <w:name w:val="heading 1"/>
    <w:aliases w:val="Pocket"/>
    <w:basedOn w:val="Normal"/>
    <w:next w:val="Normal"/>
    <w:link w:val="Heading1Char"/>
    <w:qFormat/>
    <w:rsid w:val="006A51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51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51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
    <w:basedOn w:val="Normal"/>
    <w:next w:val="Normal"/>
    <w:link w:val="Heading4Char"/>
    <w:uiPriority w:val="3"/>
    <w:unhideWhenUsed/>
    <w:qFormat/>
    <w:rsid w:val="006A51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51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51F4"/>
  </w:style>
  <w:style w:type="character" w:customStyle="1" w:styleId="Heading1Char">
    <w:name w:val="Heading 1 Char"/>
    <w:aliases w:val="Pocket Char"/>
    <w:basedOn w:val="DefaultParagraphFont"/>
    <w:link w:val="Heading1"/>
    <w:rsid w:val="006A51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51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A51F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6A51F4"/>
    <w:rPr>
      <w:rFonts w:ascii="Calibri" w:eastAsiaTheme="majorEastAsia" w:hAnsi="Calibri" w:cstheme="majorBidi"/>
      <w:b/>
      <w:iCs/>
      <w:sz w:val="26"/>
    </w:rPr>
  </w:style>
  <w:style w:type="character" w:styleId="Emphasis">
    <w:name w:val="Emphasis"/>
    <w:basedOn w:val="DefaultParagraphFont"/>
    <w:uiPriority w:val="7"/>
    <w:qFormat/>
    <w:rsid w:val="006A51F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A51F4"/>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6A51F4"/>
    <w:rPr>
      <w:b/>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6A51F4"/>
    <w:rPr>
      <w:color w:val="auto"/>
      <w:u w:val="none"/>
    </w:rPr>
  </w:style>
  <w:style w:type="character" w:styleId="FollowedHyperlink">
    <w:name w:val="FollowedHyperlink"/>
    <w:basedOn w:val="DefaultParagraphFont"/>
    <w:uiPriority w:val="99"/>
    <w:semiHidden/>
    <w:unhideWhenUsed/>
    <w:rsid w:val="006A51F4"/>
    <w:rPr>
      <w:color w:val="auto"/>
      <w:u w:val="none"/>
    </w:rPr>
  </w:style>
  <w:style w:type="paragraph" w:styleId="FootnoteText">
    <w:name w:val="footnote text"/>
    <w:basedOn w:val="Normal"/>
    <w:link w:val="FootnoteTextChar"/>
    <w:uiPriority w:val="99"/>
    <w:unhideWhenUsed/>
    <w:qFormat/>
    <w:rsid w:val="005C5691"/>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5C5691"/>
    <w:rPr>
      <w:rFonts w:ascii="Calibri" w:eastAsiaTheme="minorEastAs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5C5691"/>
    <w:rPr>
      <w:vertAlign w:val="superscript"/>
    </w:rPr>
  </w:style>
  <w:style w:type="paragraph" w:styleId="ListParagraph">
    <w:name w:val="List Paragraph"/>
    <w:basedOn w:val="Normal"/>
    <w:uiPriority w:val="99"/>
    <w:unhideWhenUsed/>
    <w:qFormat/>
    <w:rsid w:val="00B019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34</cp:revision>
  <dcterms:created xsi:type="dcterms:W3CDTF">2021-12-17T20:16:00Z</dcterms:created>
  <dcterms:modified xsi:type="dcterms:W3CDTF">2021-12-17T22:17:00Z</dcterms:modified>
</cp:coreProperties>
</file>