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0AF67" w14:textId="62E3209D" w:rsidR="00A95652" w:rsidRDefault="001275CE" w:rsidP="001275CE">
      <w:pPr>
        <w:pStyle w:val="Heading1"/>
      </w:pPr>
      <w:r w:rsidRPr="001275CE">
        <w:t>Speech 1NC Strake Finals vs Southlake Carroll 12-19 11AM</w:t>
      </w:r>
    </w:p>
    <w:p w14:paraId="5F400C9D" w14:textId="4C50BB4D" w:rsidR="006419C2" w:rsidRDefault="006419C2" w:rsidP="006419C2">
      <w:pPr>
        <w:pStyle w:val="Heading2"/>
      </w:pPr>
      <w:r>
        <w:t>1</w:t>
      </w:r>
    </w:p>
    <w:p w14:paraId="1C0F0888" w14:textId="0701C11A" w:rsidR="008C3AF3" w:rsidRDefault="008C3AF3" w:rsidP="008C3AF3">
      <w:pPr>
        <w:pStyle w:val="Heading4"/>
        <w:rPr>
          <w:shd w:val="clear" w:color="auto" w:fill="FFFFFF"/>
        </w:rPr>
      </w:pPr>
      <w:proofErr w:type="spellStart"/>
      <w:r>
        <w:rPr>
          <w:shd w:val="clear" w:color="auto" w:fill="FFFFFF"/>
        </w:rPr>
        <w:t>Interp</w:t>
      </w:r>
      <w:proofErr w:type="spellEnd"/>
      <w:r>
        <w:rPr>
          <w:shd w:val="clear" w:color="auto" w:fill="FFFFFF"/>
        </w:rPr>
        <w:t xml:space="preserve"> and violation – 1ACs must use the three-tier process to justify the plan – they haven’t</w:t>
      </w:r>
      <w:r w:rsidR="00B73999">
        <w:rPr>
          <w:shd w:val="clear" w:color="auto" w:fill="FFFFFF"/>
        </w:rPr>
        <w:t xml:space="preserve"> – distancing and accessibility </w:t>
      </w:r>
    </w:p>
    <w:p w14:paraId="07C6FF49" w14:textId="77777777" w:rsidR="008C3AF3" w:rsidRDefault="008C3AF3" w:rsidP="008C3AF3">
      <w:r w:rsidRPr="00FD1513">
        <w:rPr>
          <w:rStyle w:val="Style13ptBold"/>
        </w:rPr>
        <w:t>Reid-Brinkley 8</w:t>
      </w:r>
      <w:r>
        <w:t>[</w:t>
      </w:r>
      <w:r w:rsidRPr="00FD1513">
        <w:t>SHANARA ROSE REID-BRINKLEY</w:t>
      </w:r>
      <w:r>
        <w:t xml:space="preserve">- “THE HARSH REALITIES OF “ACTING BLACK”: HOW AFRICAN-AMERICAN POLICY DEBATERS NEGOTIATE REPRESENTATION THROUGH RACIAL PERFORMANCE AND STYLE” Under the Direction of CHRISTINE HAROLD </w:t>
      </w:r>
      <w:hyperlink r:id="rId8" w:history="1">
        <w:r w:rsidRPr="00FD1513">
          <w:rPr>
            <w:color w:val="0000FF"/>
            <w:u w:val="single"/>
          </w:rPr>
          <w:t>https://getd.libs.uga.edu/pdfs/reid-brinkley_shanara_r_200805_phd.pdf</w:t>
        </w:r>
      </w:hyperlink>
      <w:r>
        <w:t xml:space="preserve"> 2008] VHS AI</w:t>
      </w:r>
    </w:p>
    <w:p w14:paraId="783C37A2" w14:textId="77777777" w:rsidR="008C3AF3" w:rsidRPr="00A031F2" w:rsidRDefault="008C3AF3" w:rsidP="008C3AF3">
      <w:pPr>
        <w:rPr>
          <w:rStyle w:val="Emphasis"/>
        </w:rPr>
      </w:pPr>
      <w:r w:rsidRPr="00A031F2">
        <w:rPr>
          <w:rStyle w:val="Emphasis"/>
        </w:rPr>
        <w:t xml:space="preserve">In other words, those with social </w:t>
      </w:r>
      <w:r w:rsidRPr="00A031F2">
        <w:rPr>
          <w:rStyle w:val="Emphasis"/>
          <w:highlight w:val="green"/>
        </w:rPr>
        <w:t>power within</w:t>
      </w:r>
      <w:r w:rsidRPr="00A031F2">
        <w:rPr>
          <w:rStyle w:val="Emphasis"/>
        </w:rPr>
        <w:t xml:space="preserve"> the </w:t>
      </w:r>
      <w:r w:rsidRPr="00A031F2">
        <w:rPr>
          <w:rStyle w:val="Emphasis"/>
          <w:highlight w:val="green"/>
        </w:rPr>
        <w:t>debate</w:t>
      </w:r>
      <w:r w:rsidRPr="00A031F2">
        <w:rPr>
          <w:rStyle w:val="Emphasis"/>
        </w:rPr>
        <w:t xml:space="preserve"> community are able to produce and </w:t>
      </w:r>
      <w:r w:rsidRPr="00A031F2">
        <w:rPr>
          <w:rStyle w:val="Emphasis"/>
          <w:highlight w:val="green"/>
        </w:rPr>
        <w:t>determine “legitimate” knowledge. These</w:t>
      </w:r>
      <w:r w:rsidRPr="00A031F2">
        <w:rPr>
          <w:rStyle w:val="Emphasis"/>
        </w:rPr>
        <w:t xml:space="preserve"> legitimating </w:t>
      </w:r>
      <w:r w:rsidRPr="00A031F2">
        <w:rPr>
          <w:rStyle w:val="Emphasis"/>
          <w:highlight w:val="green"/>
        </w:rPr>
        <w:t>practices</w:t>
      </w:r>
      <w:r w:rsidRPr="00A031F2">
        <w:rPr>
          <w:rStyle w:val="Emphasis"/>
        </w:rPr>
        <w:t xml:space="preserve"> usually function to </w:t>
      </w:r>
      <w:r w:rsidRPr="00A031F2">
        <w:rPr>
          <w:rStyle w:val="Emphasis"/>
          <w:highlight w:val="green"/>
        </w:rPr>
        <w:t>maintain</w:t>
      </w:r>
      <w:r w:rsidRPr="00A031F2">
        <w:rPr>
          <w:rStyle w:val="Emphasis"/>
        </w:rPr>
        <w:t xml:space="preserve"> the dominance of </w:t>
      </w:r>
      <w:r w:rsidRPr="00A031F2">
        <w:rPr>
          <w:rStyle w:val="Emphasis"/>
          <w:highlight w:val="green"/>
        </w:rPr>
        <w:t>normative</w:t>
      </w:r>
      <w:r w:rsidRPr="00A031F2">
        <w:rPr>
          <w:rStyle w:val="Emphasis"/>
        </w:rPr>
        <w:t xml:space="preserve"> </w:t>
      </w:r>
      <w:proofErr w:type="spellStart"/>
      <w:r w:rsidRPr="00A031F2">
        <w:rPr>
          <w:rStyle w:val="Emphasis"/>
        </w:rPr>
        <w:t>knowledgemaking</w:t>
      </w:r>
      <w:proofErr w:type="spellEnd"/>
      <w:r w:rsidRPr="00A031F2">
        <w:rPr>
          <w:rStyle w:val="Emphasis"/>
        </w:rPr>
        <w:t xml:space="preserve"> </w:t>
      </w:r>
      <w:r w:rsidRPr="00A031F2">
        <w:rPr>
          <w:rStyle w:val="Emphasis"/>
          <w:highlight w:val="green"/>
        </w:rPr>
        <w:t>practices,</w:t>
      </w:r>
      <w:r w:rsidRPr="00A031F2">
        <w:rPr>
          <w:rStyle w:val="Emphasis"/>
        </w:rPr>
        <w:t xml:space="preserve"> </w:t>
      </w:r>
      <w:r w:rsidRPr="00CE68D1">
        <w:rPr>
          <w:sz w:val="16"/>
        </w:rPr>
        <w:t xml:space="preserve">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w:t>
      </w:r>
      <w:proofErr w:type="spellStart"/>
      <w:r w:rsidRPr="00CE68D1">
        <w:rPr>
          <w:sz w:val="16"/>
        </w:rPr>
        <w:t>doubleocto</w:t>
      </w:r>
      <w:proofErr w:type="spellEnd"/>
      <w:r w:rsidRPr="00CE68D1">
        <w:rPr>
          <w:sz w:val="16"/>
        </w:rPr>
        <w:t>-finals at CEDA Nationals, “Knowledge surrounds me in the streets, through my peers, through personal experiences, and everyday wars that I fight with my mind.”</w:t>
      </w:r>
      <w:r w:rsidRPr="00A031F2">
        <w:rPr>
          <w:rStyle w:val="Emphasis"/>
        </w:rPr>
        <w:t xml:space="preserve">60 The </w:t>
      </w:r>
      <w:r w:rsidRPr="00A031F2">
        <w:rPr>
          <w:rStyle w:val="Emphasis"/>
          <w:highlight w:val="green"/>
        </w:rPr>
        <w:t xml:space="preserve">thee-tier process: personal </w:t>
      </w:r>
      <w:r w:rsidRPr="00A031F2">
        <w:rPr>
          <w:rStyle w:val="Emphasis"/>
        </w:rPr>
        <w:t xml:space="preserve">experience, </w:t>
      </w:r>
      <w:r w:rsidRPr="00A031F2">
        <w:rPr>
          <w:rStyle w:val="Emphasis"/>
          <w:highlight w:val="green"/>
        </w:rPr>
        <w:t xml:space="preserve">organic </w:t>
      </w:r>
      <w:r w:rsidRPr="00A031F2">
        <w:rPr>
          <w:rStyle w:val="Emphasis"/>
        </w:rPr>
        <w:t xml:space="preserve">intellectuals, </w:t>
      </w:r>
      <w:r w:rsidRPr="00A031F2">
        <w:rPr>
          <w:rStyle w:val="Emphasis"/>
          <w:highlight w:val="green"/>
        </w:rPr>
        <w:t>and traditional evidence</w:t>
      </w:r>
      <w:r w:rsidRPr="00A031F2">
        <w:rPr>
          <w:rStyle w:val="Emphasis"/>
        </w:rPr>
        <w:t xml:space="preserve">, </w:t>
      </w:r>
      <w:r w:rsidRPr="00CE68D1">
        <w:rPr>
          <w:sz w:val="16"/>
        </w:rPr>
        <w:t>provides a method of argumentation that taps into diverse forms of knowledge-making practices. With the Louisville method,</w:t>
      </w:r>
      <w:r w:rsidRPr="00A031F2">
        <w:rPr>
          <w:rStyle w:val="Emphasis"/>
        </w:rPr>
        <w:t xml:space="preserve"> personal </w:t>
      </w:r>
      <w:r w:rsidRPr="00A031F2">
        <w:rPr>
          <w:rStyle w:val="Emphasis"/>
          <w:highlight w:val="green"/>
        </w:rPr>
        <w:t>experience and</w:t>
      </w:r>
      <w:r w:rsidRPr="00A031F2">
        <w:rPr>
          <w:rStyle w:val="Emphasis"/>
        </w:rPr>
        <w:t xml:space="preserve"> </w:t>
      </w:r>
      <w:r w:rsidRPr="00A031F2">
        <w:rPr>
          <w:rStyle w:val="Emphasis"/>
          <w:highlight w:val="green"/>
        </w:rPr>
        <w:t>organic</w:t>
      </w:r>
      <w:r w:rsidRPr="00A031F2">
        <w:rPr>
          <w:rStyle w:val="Emphasis"/>
        </w:rPr>
        <w:t xml:space="preserve"> intellectuals are </w:t>
      </w:r>
      <w:r w:rsidRPr="00A031F2">
        <w:rPr>
          <w:rStyle w:val="Emphasis"/>
          <w:highlight w:val="green"/>
        </w:rPr>
        <w:t>placed on par with tradition</w:t>
      </w:r>
      <w:r w:rsidRPr="00A031F2">
        <w:rPr>
          <w:rStyle w:val="Emphasis"/>
        </w:rPr>
        <w:t xml:space="preserve">al forms of evidence. </w:t>
      </w:r>
      <w:r w:rsidRPr="00CE68D1">
        <w:rPr>
          <w:sz w:val="16"/>
        </w:rPr>
        <w:t>While the Louisville debaters see the benefit of academic research,</w:t>
      </w:r>
      <w:r w:rsidRPr="00A031F2">
        <w:rPr>
          <w:rStyle w:val="Emphasis"/>
        </w:rPr>
        <w:t xml:space="preserve"> they are also critically aware of the </w:t>
      </w:r>
      <w:r w:rsidRPr="00A031F2">
        <w:rPr>
          <w:rStyle w:val="Emphasis"/>
          <w:highlight w:val="green"/>
        </w:rPr>
        <w:t>normative practices that exclude</w:t>
      </w:r>
      <w:r w:rsidRPr="00A031F2">
        <w:rPr>
          <w:rStyle w:val="Emphasis"/>
        </w:rPr>
        <w:t xml:space="preserve"> racial and ethnic </w:t>
      </w:r>
      <w:r w:rsidRPr="00A031F2">
        <w:rPr>
          <w:rStyle w:val="Emphasis"/>
          <w:highlight w:val="green"/>
        </w:rPr>
        <w:t>minorities</w:t>
      </w:r>
      <w:r w:rsidRPr="00A031F2">
        <w:rPr>
          <w:rStyle w:val="Emphasis"/>
        </w:rPr>
        <w:t xml:space="preserve"> from policy-oriented discussions because of their lack of training and expertise</w:t>
      </w:r>
      <w:r w:rsidRPr="00CE68D1">
        <w:rPr>
          <w:sz w:val="16"/>
        </w:rPr>
        <w:t>. Such exclusions 84 prevent radical solutions to racism, classism, sexism, and homophobia from being more permanently addressed. According to Green: bell hooks talks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narratives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A031F2">
        <w:rPr>
          <w:rStyle w:val="Emphasis"/>
        </w:rPr>
        <w:t xml:space="preserve"> </w:t>
      </w:r>
      <w:r w:rsidRPr="00CE68D1">
        <w:rPr>
          <w:sz w:val="16"/>
        </w:rPr>
        <w:t>Green argues that without alternative perspectives,</w:t>
      </w:r>
      <w:r w:rsidRPr="00A031F2">
        <w:rPr>
          <w:rStyle w:val="Emphasis"/>
        </w:rPr>
        <w:t xml:space="preserve"> “radical </w:t>
      </w:r>
      <w:proofErr w:type="spellStart"/>
      <w:r w:rsidRPr="00A031F2">
        <w:rPr>
          <w:rStyle w:val="Emphasis"/>
        </w:rPr>
        <w:t>libratory</w:t>
      </w:r>
      <w:proofErr w:type="spellEnd"/>
      <w:r w:rsidRPr="00A031F2">
        <w:rPr>
          <w:rStyle w:val="Emphasis"/>
        </w:rPr>
        <w:t xml:space="preserve"> </w:t>
      </w:r>
      <w:r w:rsidRPr="00A031F2">
        <w:rPr>
          <w:rStyle w:val="Emphasis"/>
          <w:highlight w:val="green"/>
        </w:rPr>
        <w:t>theory becomes rootless</w:t>
      </w:r>
      <w:r w:rsidRPr="00A031F2">
        <w:rPr>
          <w:rStyle w:val="Emphasis"/>
        </w:rPr>
        <w:t xml:space="preserve">.” The term rootless seems to refer to a </w:t>
      </w:r>
      <w:r w:rsidRPr="00A031F2">
        <w:rPr>
          <w:rStyle w:val="Emphasis"/>
          <w:highlight w:val="green"/>
        </w:rPr>
        <w:t>lack of grounded-ness in</w:t>
      </w:r>
      <w:r w:rsidRPr="00A031F2">
        <w:rPr>
          <w:rStyle w:val="Emphasis"/>
        </w:rPr>
        <w:t xml:space="preserve"> the </w:t>
      </w:r>
      <w:r w:rsidRPr="00A031F2">
        <w:rPr>
          <w:rStyle w:val="Emphasis"/>
          <w:highlight w:val="green"/>
        </w:rPr>
        <w:t>material circumstances</w:t>
      </w:r>
      <w:r w:rsidRPr="00A031F2">
        <w:rPr>
          <w:rStyle w:val="Emphasis"/>
        </w:rPr>
        <w:t xml:space="preserve"> that academics or experts study. </w:t>
      </w:r>
      <w:r w:rsidRPr="00CE68D1">
        <w:rPr>
          <w:sz w:val="16"/>
        </w:rPr>
        <w:t xml:space="preserve">In other words, academics and experts by definition represent an intellectual population </w:t>
      </w:r>
      <w:r w:rsidRPr="00A031F2">
        <w:rPr>
          <w:rStyle w:val="Emphasis"/>
        </w:rPr>
        <w:t xml:space="preserve">with a level of objective </w:t>
      </w:r>
      <w:r w:rsidRPr="00A031F2">
        <w:rPr>
          <w:rStyle w:val="Emphasis"/>
          <w:highlight w:val="green"/>
        </w:rPr>
        <w:t>distance from tha</w:t>
      </w:r>
      <w:r w:rsidRPr="00A031F2">
        <w:rPr>
          <w:rStyle w:val="Emphasis"/>
        </w:rPr>
        <w:t xml:space="preserve">t which </w:t>
      </w:r>
      <w:r w:rsidRPr="00A031F2">
        <w:rPr>
          <w:rStyle w:val="Emphasis"/>
          <w:highlight w:val="green"/>
        </w:rPr>
        <w:t>they study</w:t>
      </w:r>
      <w:r w:rsidRPr="00A031F2">
        <w:rPr>
          <w:rStyle w:val="Emphasis"/>
        </w:rPr>
        <w:t xml:space="preserve">. For the Louisville debaters, this distance is problematic as it </w:t>
      </w:r>
      <w:r w:rsidRPr="00A031F2">
        <w:rPr>
          <w:rStyle w:val="Emphasis"/>
          <w:highlight w:val="green"/>
        </w:rPr>
        <w:t>prevents</w:t>
      </w:r>
      <w:r w:rsidRPr="00A031F2">
        <w:rPr>
          <w:rStyle w:val="Emphasis"/>
        </w:rPr>
        <w:t xml:space="preserve"> the </w:t>
      </w:r>
      <w:r w:rsidRPr="00A031F2">
        <w:rPr>
          <w:rStyle w:val="Emphasis"/>
          <w:highlight w:val="green"/>
        </w:rPr>
        <w:t>development of a social politic</w:t>
      </w:r>
      <w:r w:rsidRPr="00A031F2">
        <w:rPr>
          <w:rStyle w:val="Emphasis"/>
        </w:rPr>
        <w:t xml:space="preserve"> that is rooted in the community of </w:t>
      </w:r>
      <w:r w:rsidRPr="00A031F2">
        <w:rPr>
          <w:rStyle w:val="Emphasis"/>
          <w:highlight w:val="green"/>
        </w:rPr>
        <w:t>those</w:t>
      </w:r>
      <w:r w:rsidRPr="00A031F2">
        <w:rPr>
          <w:rStyle w:val="Emphasis"/>
        </w:rPr>
        <w:t xml:space="preserve"> most greatly </w:t>
      </w:r>
      <w:r w:rsidRPr="00A031F2">
        <w:rPr>
          <w:rStyle w:val="Emphasis"/>
          <w:highlight w:val="green"/>
        </w:rPr>
        <w:t>affected</w:t>
      </w:r>
      <w:r w:rsidRPr="00A031F2">
        <w:rPr>
          <w:rStyle w:val="Emphasis"/>
        </w:rPr>
        <w:t xml:space="preserve"> by the status of oppression.</w:t>
      </w:r>
    </w:p>
    <w:p w14:paraId="392F30D2" w14:textId="199A6F66" w:rsidR="008C3AF3" w:rsidRDefault="007E737C" w:rsidP="008C3AF3">
      <w:pPr>
        <w:pStyle w:val="Heading4"/>
      </w:pPr>
      <w:r>
        <w:t xml:space="preserve">1] </w:t>
      </w:r>
      <w:r w:rsidR="008C3AF3">
        <w:t>limits – t</w:t>
      </w:r>
      <w:r w:rsidR="008C3AF3" w:rsidRPr="008201A7">
        <w:t xml:space="preserve">here are an infinite amount of potential plans </w:t>
      </w:r>
      <w:r w:rsidR="008C3AF3">
        <w:t>so you</w:t>
      </w:r>
      <w:r w:rsidR="008C3AF3" w:rsidRPr="00A309AB">
        <w:t xml:space="preserve"> cherry-pick </w:t>
      </w:r>
      <w:proofErr w:type="spellStart"/>
      <w:r w:rsidR="008C3AF3" w:rsidRPr="00A309AB">
        <w:t>affs</w:t>
      </w:r>
      <w:proofErr w:type="spellEnd"/>
      <w:r w:rsidR="008C3AF3" w:rsidRPr="00A309AB">
        <w:t xml:space="preserve"> with </w:t>
      </w:r>
      <w:r w:rsidR="008C3AF3">
        <w:t>no</w:t>
      </w:r>
      <w:r w:rsidR="008C3AF3" w:rsidRPr="00A309AB">
        <w:t xml:space="preserve"> neg ground</w:t>
      </w:r>
      <w:r w:rsidR="008C3AF3">
        <w:t xml:space="preserve"> and</w:t>
      </w:r>
      <w:r w:rsidR="008C3AF3" w:rsidRPr="00A309AB">
        <w:t xml:space="preserve"> I </w:t>
      </w:r>
      <w:r w:rsidR="008C3AF3">
        <w:t>must</w:t>
      </w:r>
      <w:r w:rsidR="008C3AF3" w:rsidRPr="00A309AB">
        <w:t xml:space="preserve"> prep </w:t>
      </w:r>
      <w:r w:rsidR="008C3AF3">
        <w:t>all</w:t>
      </w:r>
      <w:r w:rsidR="008C3AF3" w:rsidRPr="00A309AB">
        <w:t xml:space="preserve"> </w:t>
      </w:r>
      <w:proofErr w:type="spellStart"/>
      <w:r w:rsidR="008C3AF3" w:rsidRPr="00A309AB">
        <w:t>aff</w:t>
      </w:r>
      <w:r w:rsidR="008C3AF3">
        <w:t>s</w:t>
      </w:r>
      <w:proofErr w:type="spellEnd"/>
      <w:r w:rsidR="008C3AF3" w:rsidRPr="00A309AB">
        <w:t xml:space="preserve"> while they prep on</w:t>
      </w:r>
      <w:r w:rsidR="008C3AF3">
        <w:t xml:space="preserve">e which pigeonholes me to generics </w:t>
      </w:r>
      <w:r w:rsidR="008C3AF3" w:rsidRPr="008201A7">
        <w:t>but there is a limited amount of ways</w:t>
      </w:r>
      <w:r w:rsidR="008C3AF3">
        <w:t xml:space="preserve"> bodies could affirm</w:t>
      </w:r>
      <w:r w:rsidR="008C3AF3" w:rsidRPr="008201A7">
        <w:t>.</w:t>
      </w:r>
    </w:p>
    <w:p w14:paraId="07BEEF7C" w14:textId="4F9A7A99" w:rsidR="00E56217" w:rsidRDefault="00844959" w:rsidP="00E56217">
      <w:pPr>
        <w:pStyle w:val="Heading4"/>
      </w:pPr>
      <w:r>
        <w:t xml:space="preserve">2] </w:t>
      </w:r>
      <w:r w:rsidR="00E56217">
        <w:t>Burnout</w:t>
      </w:r>
      <w:r w:rsidR="003F7706">
        <w:t xml:space="preserve"> – </w:t>
      </w:r>
    </w:p>
    <w:p w14:paraId="1780A924" w14:textId="56C9689B" w:rsidR="00844959" w:rsidRDefault="00844959" w:rsidP="00844959">
      <w:r w:rsidRPr="00CB4F69">
        <w:rPr>
          <w:rStyle w:val="Style13ptBold"/>
        </w:rPr>
        <w:t>Harney 14</w:t>
      </w:r>
      <w:r>
        <w:t xml:space="preserve"> [Note – I do not support the ableist language used in the evidence. Stefano Harney (</w:t>
      </w:r>
      <w:r w:rsidRPr="00297AC6">
        <w:t xml:space="preserve">Professor of Strategic Management at the Lee Kong </w:t>
      </w:r>
      <w:proofErr w:type="spellStart"/>
      <w:r w:rsidRPr="00297AC6">
        <w:t>Chian</w:t>
      </w:r>
      <w:proofErr w:type="spellEnd"/>
      <w:r w:rsidRPr="00297AC6">
        <w:t xml:space="preserve"> School of Business at Singapore Management University</w:t>
      </w:r>
      <w:r>
        <w:t xml:space="preserve">). “HAPTICALITY IN THE UNDERCOMMONS, OR FROM OPERATIONS MANAGEMENT TO BLACK OPS”. CUMMA PAPERS #9. 2014. Accessed 11/13/21. </w:t>
      </w:r>
      <w:hyperlink r:id="rId9" w:history="1">
        <w:r w:rsidRPr="00A846BC">
          <w:rPr>
            <w:rStyle w:val="Hyperlink"/>
          </w:rPr>
          <w:t>https://cummastudies.files.wordpress.com/2013/08/cumma-papers-9.pdf</w:t>
        </w:r>
      </w:hyperlink>
      <w:r>
        <w:t xml:space="preserve"> //Xu]</w:t>
      </w:r>
    </w:p>
    <w:p w14:paraId="54B062EC" w14:textId="38819F59" w:rsidR="00844959" w:rsidRPr="00844959" w:rsidRDefault="00844959" w:rsidP="00844959">
      <w:pPr>
        <w:rPr>
          <w:b/>
          <w:iCs/>
          <w:u w:val="single"/>
        </w:rPr>
      </w:pPr>
      <w:r w:rsidRPr="0021397B">
        <w:rPr>
          <w:rStyle w:val="Emphasis"/>
        </w:rPr>
        <w:t xml:space="preserve">This may sound surprising to say there are no subjects in the social factory or that indeed </w:t>
      </w:r>
      <w:r w:rsidRPr="00D645A6">
        <w:rPr>
          <w:rStyle w:val="Emphasis"/>
          <w:highlight w:val="green"/>
        </w:rPr>
        <w:t xml:space="preserve">the rhythm of work is omnipresent </w:t>
      </w:r>
      <w:r w:rsidRPr="004A7C25">
        <w:rPr>
          <w:rStyle w:val="Emphasis"/>
        </w:rPr>
        <w:t>today</w:t>
      </w:r>
      <w:r w:rsidRPr="0021397B">
        <w:rPr>
          <w:rStyle w:val="Emphasis"/>
        </w:rPr>
        <w:t>.</w:t>
      </w:r>
      <w:r w:rsidRPr="000F4A3F">
        <w:rPr>
          <w:sz w:val="16"/>
        </w:rPr>
        <w:t xml:space="preserve"> We face millions without work or not enough work in Europe and amongst the migrants seeking to reach Europe. </w:t>
      </w:r>
      <w:r w:rsidRPr="00D36461">
        <w:rPr>
          <w:rStyle w:val="Emphasis"/>
        </w:rPr>
        <w:t>We are told</w:t>
      </w:r>
      <w:r w:rsidRPr="0021397B">
        <w:rPr>
          <w:rStyle w:val="Emphasis"/>
        </w:rPr>
        <w:t xml:space="preserve"> that </w:t>
      </w:r>
      <w:r w:rsidRPr="00D645A6">
        <w:rPr>
          <w:rStyle w:val="Emphasis"/>
          <w:highlight w:val="green"/>
        </w:rPr>
        <w:t>the future</w:t>
      </w:r>
      <w:r w:rsidRPr="0021397B">
        <w:rPr>
          <w:rStyle w:val="Emphasis"/>
        </w:rPr>
        <w:t xml:space="preserve"> of work in Europe </w:t>
      </w:r>
      <w:r w:rsidRPr="00D645A6">
        <w:rPr>
          <w:rStyle w:val="Emphasis"/>
          <w:highlight w:val="green"/>
        </w:rPr>
        <w:t>is</w:t>
      </w:r>
      <w:r w:rsidRPr="0021397B">
        <w:rPr>
          <w:rStyle w:val="Emphasis"/>
        </w:rPr>
        <w:t xml:space="preserve"> subjective, creative, professional, and most of all </w:t>
      </w:r>
      <w:r w:rsidRPr="00D645A6">
        <w:rPr>
          <w:rStyle w:val="Emphasis"/>
          <w:highlight w:val="green"/>
        </w:rPr>
        <w:t>managerial</w:t>
      </w:r>
      <w:r w:rsidRPr="0021397B">
        <w:rPr>
          <w:rStyle w:val="Emphasis"/>
        </w:rPr>
        <w:t xml:space="preserve">, not rhythmic. </w:t>
      </w:r>
      <w:r w:rsidRPr="000F4A3F">
        <w:rPr>
          <w:sz w:val="16"/>
        </w:rPr>
        <w:t xml:space="preserve">And at any rate from more reliable sources like Michael Hardt and Antonio Negri we understand that we are living in an era when immaterial </w:t>
      </w:r>
      <w:proofErr w:type="spellStart"/>
      <w:r w:rsidRPr="000F4A3F">
        <w:rPr>
          <w:sz w:val="16"/>
        </w:rPr>
        <w:t>labour</w:t>
      </w:r>
      <w:proofErr w:type="spellEnd"/>
      <w:r w:rsidRPr="000F4A3F">
        <w:rPr>
          <w:sz w:val="16"/>
        </w:rPr>
        <w:t xml:space="preserve"> – cognitive and affective </w:t>
      </w:r>
      <w:proofErr w:type="spellStart"/>
      <w:r w:rsidRPr="000F4A3F">
        <w:rPr>
          <w:sz w:val="16"/>
        </w:rPr>
        <w:t>labour</w:t>
      </w:r>
      <w:proofErr w:type="spellEnd"/>
      <w:r w:rsidRPr="000F4A3F">
        <w:rPr>
          <w:sz w:val="16"/>
        </w:rPr>
        <w:t xml:space="preserve"> - dominates and commands other forms of </w:t>
      </w:r>
      <w:proofErr w:type="spellStart"/>
      <w:r w:rsidRPr="000F4A3F">
        <w:rPr>
          <w:sz w:val="16"/>
        </w:rPr>
        <w:t>labour</w:t>
      </w:r>
      <w:proofErr w:type="spellEnd"/>
      <w:r w:rsidRPr="000F4A3F">
        <w:rPr>
          <w:sz w:val="16"/>
        </w:rPr>
        <w:t xml:space="preserve">, even if factories are still widespread in Bangladesh or China. But this should not make us deaf to the rhythms we hear no matter where we go, the rhythms that break and kill humans. </w:t>
      </w:r>
      <w:r w:rsidRPr="00D645A6">
        <w:rPr>
          <w:rStyle w:val="Emphasis"/>
          <w:highlight w:val="green"/>
        </w:rPr>
        <w:t xml:space="preserve">We </w:t>
      </w:r>
      <w:r w:rsidRPr="00D36461">
        <w:rPr>
          <w:rStyle w:val="Emphasis"/>
        </w:rPr>
        <w:t xml:space="preserve">have </w:t>
      </w:r>
      <w:r w:rsidRPr="00D645A6">
        <w:rPr>
          <w:rStyle w:val="Emphasis"/>
          <w:highlight w:val="green"/>
        </w:rPr>
        <w:t>hear</w:t>
      </w:r>
      <w:r w:rsidRPr="00D36461">
        <w:rPr>
          <w:rStyle w:val="Emphasis"/>
        </w:rPr>
        <w:t>d</w:t>
      </w:r>
      <w:r w:rsidRPr="00F67263">
        <w:rPr>
          <w:rStyle w:val="Emphasis"/>
        </w:rPr>
        <w:t xml:space="preserve"> a lot from business </w:t>
      </w:r>
      <w:r w:rsidRPr="00D645A6">
        <w:rPr>
          <w:rStyle w:val="Emphasis"/>
          <w:highlight w:val="green"/>
        </w:rPr>
        <w:t>about how</w:t>
      </w:r>
      <w:r w:rsidRPr="00F67263">
        <w:rPr>
          <w:rStyle w:val="Emphasis"/>
        </w:rPr>
        <w:t xml:space="preserve"> we can become entrepreneurial, or how </w:t>
      </w:r>
      <w:r w:rsidRPr="00D645A6">
        <w:rPr>
          <w:rStyle w:val="Emphasis"/>
          <w:highlight w:val="green"/>
        </w:rPr>
        <w:t xml:space="preserve">we can transform </w:t>
      </w:r>
      <w:r w:rsidRPr="00D36461">
        <w:rPr>
          <w:rStyle w:val="Emphasis"/>
        </w:rPr>
        <w:t xml:space="preserve">ourselves into </w:t>
      </w:r>
      <w:r w:rsidRPr="00D645A6">
        <w:rPr>
          <w:rStyle w:val="Emphasis"/>
          <w:highlight w:val="green"/>
        </w:rPr>
        <w:t>leaders</w:t>
      </w:r>
      <w:r w:rsidRPr="00F67263">
        <w:rPr>
          <w:rStyle w:val="Emphasis"/>
        </w:rPr>
        <w:t>, of how we can become responsible for our own careers.</w:t>
      </w:r>
      <w:r w:rsidRPr="000F4A3F">
        <w:rPr>
          <w:sz w:val="16"/>
        </w:rPr>
        <w:t xml:space="preserve"> And again from our comrades we have received a more accurate picture: conceptions of the artist, of the bohemian, of the researcher, and of the performer have been twisted by business to make us work harder, to convince us we can fulfil ourselves through work. Andrew Ross’s work is excellent here. </w:t>
      </w:r>
      <w:r w:rsidRPr="00F67263">
        <w:rPr>
          <w:rStyle w:val="Emphasis"/>
        </w:rPr>
        <w:t xml:space="preserve">Christian </w:t>
      </w:r>
      <w:proofErr w:type="spellStart"/>
      <w:r w:rsidRPr="00F67263">
        <w:rPr>
          <w:rStyle w:val="Emphasis"/>
        </w:rPr>
        <w:t>Marazzi</w:t>
      </w:r>
      <w:proofErr w:type="spellEnd"/>
      <w:r w:rsidRPr="00F67263">
        <w:rPr>
          <w:rStyle w:val="Emphasis"/>
        </w:rPr>
        <w:t xml:space="preserve"> has written about the way our </w:t>
      </w:r>
      <w:r w:rsidRPr="00D645A6">
        <w:rPr>
          <w:rStyle w:val="Emphasis"/>
          <w:highlight w:val="green"/>
        </w:rPr>
        <w:t>bodies</w:t>
      </w:r>
      <w:r w:rsidRPr="00F67263">
        <w:rPr>
          <w:rStyle w:val="Emphasis"/>
        </w:rPr>
        <w:t xml:space="preserve"> </w:t>
      </w:r>
      <w:r w:rsidRPr="00D645A6">
        <w:rPr>
          <w:rStyle w:val="Emphasis"/>
          <w:highlight w:val="green"/>
        </w:rPr>
        <w:t>are</w:t>
      </w:r>
      <w:r w:rsidRPr="00F67263">
        <w:rPr>
          <w:rStyle w:val="Emphasis"/>
        </w:rPr>
        <w:t xml:space="preserve"> today </w:t>
      </w:r>
      <w:r w:rsidRPr="00D645A6">
        <w:rPr>
          <w:rStyle w:val="Emphasis"/>
          <w:highlight w:val="green"/>
        </w:rPr>
        <w:t>a</w:t>
      </w:r>
      <w:r w:rsidRPr="00F67263">
        <w:rPr>
          <w:rStyle w:val="Emphasis"/>
        </w:rPr>
        <w:t xml:space="preserve"> kind of </w:t>
      </w:r>
      <w:r w:rsidRPr="00D645A6">
        <w:rPr>
          <w:rStyle w:val="Emphasis"/>
          <w:highlight w:val="green"/>
        </w:rPr>
        <w:t>constant capital</w:t>
      </w:r>
      <w:r w:rsidRPr="00F67263">
        <w:rPr>
          <w:rStyle w:val="Emphasis"/>
        </w:rPr>
        <w:t xml:space="preserve">, </w:t>
      </w:r>
      <w:r w:rsidRPr="00D645A6">
        <w:rPr>
          <w:rStyle w:val="Emphasis"/>
          <w:highlight w:val="green"/>
        </w:rPr>
        <w:t>machines</w:t>
      </w:r>
      <w:r w:rsidRPr="00F67263">
        <w:rPr>
          <w:rStyle w:val="Emphasis"/>
        </w:rPr>
        <w:t xml:space="preserve"> for which we are responsible, which we must upkeep because they are the site </w:t>
      </w:r>
      <w:r w:rsidRPr="00D645A6">
        <w:rPr>
          <w:rStyle w:val="Emphasis"/>
          <w:highlight w:val="green"/>
        </w:rPr>
        <w:t>of production</w:t>
      </w:r>
      <w:r w:rsidRPr="00176680">
        <w:rPr>
          <w:rStyle w:val="Emphasis"/>
        </w:rPr>
        <w:t xml:space="preserve">. He is right. Franco Berardi speaks of the way </w:t>
      </w:r>
      <w:r w:rsidRPr="00D645A6">
        <w:rPr>
          <w:rStyle w:val="Emphasis"/>
          <w:highlight w:val="green"/>
        </w:rPr>
        <w:t>our psyche</w:t>
      </w:r>
      <w:r w:rsidRPr="00176680">
        <w:rPr>
          <w:rStyle w:val="Emphasis"/>
        </w:rPr>
        <w:t xml:space="preserve"> and our souls </w:t>
      </w:r>
      <w:r w:rsidRPr="00D645A6">
        <w:rPr>
          <w:rStyle w:val="Emphasis"/>
          <w:highlight w:val="green"/>
        </w:rPr>
        <w:t>descend into work</w:t>
      </w:r>
      <w:r w:rsidRPr="00176680">
        <w:rPr>
          <w:rStyle w:val="Emphasis"/>
        </w:rPr>
        <w:t xml:space="preserve"> as if </w:t>
      </w:r>
      <w:r w:rsidRPr="00D645A6">
        <w:rPr>
          <w:rStyle w:val="Emphasis"/>
          <w:highlight w:val="green"/>
        </w:rPr>
        <w:t xml:space="preserve">engulfing our </w:t>
      </w:r>
      <w:r w:rsidRPr="00176680">
        <w:rPr>
          <w:rStyle w:val="Emphasis"/>
        </w:rPr>
        <w:t xml:space="preserve">whole </w:t>
      </w:r>
      <w:r w:rsidRPr="00D645A6">
        <w:rPr>
          <w:rStyle w:val="Emphasis"/>
          <w:highlight w:val="green"/>
        </w:rPr>
        <w:t>being</w:t>
      </w:r>
      <w:r w:rsidRPr="00176680">
        <w:rPr>
          <w:rStyle w:val="Emphasis"/>
        </w:rPr>
        <w:t xml:space="preserve">, and Emma Dowling of the way even our affect is measured and managed, </w:t>
      </w:r>
      <w:r w:rsidRPr="00D645A6">
        <w:rPr>
          <w:rStyle w:val="Emphasis"/>
          <w:highlight w:val="green"/>
        </w:rPr>
        <w:t>brought into metrics</w:t>
      </w:r>
      <w:r w:rsidRPr="00176680">
        <w:rPr>
          <w:rStyle w:val="Emphasis"/>
        </w:rPr>
        <w:t>.</w:t>
      </w:r>
      <w:r w:rsidRPr="000F4A3F">
        <w:rPr>
          <w:sz w:val="16"/>
        </w:rPr>
        <w:t xml:space="preserve"> It is easy to feel that work for those who have it is about the risk of having your subjectivity and your talents swallowed whole, about having your virtuosity consumed as Paolo </w:t>
      </w:r>
      <w:proofErr w:type="spellStart"/>
      <w:r w:rsidRPr="000F4A3F">
        <w:rPr>
          <w:sz w:val="16"/>
        </w:rPr>
        <w:t>Virno</w:t>
      </w:r>
      <w:proofErr w:type="spellEnd"/>
      <w:r w:rsidRPr="000F4A3F">
        <w:rPr>
          <w:sz w:val="16"/>
        </w:rPr>
        <w:t xml:space="preserve"> might put it. But a factory is neither a collection of machines nor a collection of workers however skilled, however virtuoso. A factory is a line. OPERATIONS MANAGEMENT The area of management studies concerned with the factory is Operations Management. Operations management has always been pretty clear about what a factory is, and however much it has expanded its understanding of the factory, this definition has not wavered. This is business ‘knowledge,’ with all its ideological limits, but it can be helpful to our own considerations here. For Operations Management, the factory is the scene of a process. This is process in the sense of procession, of movement. Inputs go into the factory to move along a process, a line, and outputs come out of the factory. Most importantly what machines and especially workers do, according to operations management, is work on the process not the product. In contemporary operations management theory this has meant improving that process. This is often designated by the Japanese term ‘kaizen’ originally associated with workers and managers devoting themselves to the continuous improvement of the line’s efficiency in Toyota factories. Soon kaizen expanded throughout service, extraction, information, and other sectors. </w:t>
      </w:r>
      <w:r w:rsidRPr="00A61AF5">
        <w:rPr>
          <w:rStyle w:val="Emphasis"/>
        </w:rPr>
        <w:t xml:space="preserve">Rather than attention to the product, including the immaterial product, which remains as much as ever the purview of a small fraction of the workforce, most </w:t>
      </w:r>
      <w:r w:rsidRPr="00D645A6">
        <w:rPr>
          <w:rStyle w:val="Emphasis"/>
          <w:highlight w:val="green"/>
        </w:rPr>
        <w:t>workers are subjected</w:t>
      </w:r>
      <w:r w:rsidRPr="00A61AF5">
        <w:rPr>
          <w:rStyle w:val="Emphasis"/>
        </w:rPr>
        <w:t xml:space="preserve"> </w:t>
      </w:r>
      <w:r w:rsidRPr="00D645A6">
        <w:rPr>
          <w:rStyle w:val="Emphasis"/>
          <w:highlight w:val="green"/>
        </w:rPr>
        <w:t>to</w:t>
      </w:r>
      <w:r w:rsidRPr="00A61AF5">
        <w:rPr>
          <w:rStyle w:val="Emphasis"/>
        </w:rPr>
        <w:t xml:space="preserve"> increased attention to </w:t>
      </w:r>
      <w:r w:rsidRPr="00D645A6">
        <w:rPr>
          <w:rStyle w:val="Emphasis"/>
          <w:highlight w:val="green"/>
        </w:rPr>
        <w:t>the ‘assembly’ line.</w:t>
      </w:r>
      <w:r w:rsidRPr="000F4A3F">
        <w:rPr>
          <w:sz w:val="16"/>
        </w:rPr>
        <w:t xml:space="preserve"> For management science, this is what a factory is: a line, a process, a procession, a movement, a rhythm through from inputs to outputs. And this too is what the social factory is. Its name is accurate even if we have sometimes been distracted by everything from the propaganda of creative classes to the critical discourse of the precariat. But that is not all. Kaizen has been accompanied by another development in the line. This is the extension of the management of inputs and outputs, of the extension to supply chains understood as part of the line, not just as raw clusters of </w:t>
      </w:r>
      <w:proofErr w:type="spellStart"/>
      <w:r w:rsidRPr="000F4A3F">
        <w:rPr>
          <w:sz w:val="16"/>
        </w:rPr>
        <w:t>labour</w:t>
      </w:r>
      <w:proofErr w:type="spellEnd"/>
      <w:r w:rsidRPr="000F4A3F">
        <w:rPr>
          <w:sz w:val="16"/>
        </w:rPr>
        <w:t xml:space="preserve">, natural resources and machines waiting outside the door of the factory. And with logistics and reverse logistics this line is expanding exponentially, or rather, algorithmically. Logistics and supply chain management extend the metrics of line in both directions, toward inputs and outputs which now have their own work rhythms. SYNAPTIC LABOUR This algorithmically expanding line means the outside of the factory is measured like the inside, aligned with the processual inside. And when the factory is virtual, Post-Fordist, a social factory, the algorithms of the line extend the rhythm of production, of assembly across our lives. The two meanings of assembly, or perhaps two modes of assembly, begin to merge, to assemble is both to come together and to make, anywhere, anytime. But what is made when we assemble and re-assemble is the line itself first and foremost, not a product or a service. This is our work today. We take inventories of ourselves for components not the whole. We produce lean efforts to </w:t>
      </w:r>
      <w:proofErr w:type="spellStart"/>
      <w:r w:rsidRPr="000F4A3F">
        <w:rPr>
          <w:sz w:val="16"/>
        </w:rPr>
        <w:t>transconduct</w:t>
      </w:r>
      <w:proofErr w:type="spellEnd"/>
      <w:r w:rsidRPr="000F4A3F">
        <w:rPr>
          <w:sz w:val="16"/>
        </w:rPr>
        <w:t xml:space="preserve">. We look to overcome constraints. We define values through metrics. These are all terms from operations management but they describe work far better than recourse to the discourse of subject formation. </w:t>
      </w:r>
      <w:r w:rsidRPr="00D645A6">
        <w:rPr>
          <w:rStyle w:val="Emphasis"/>
          <w:highlight w:val="green"/>
        </w:rPr>
        <w:t>Creativity</w:t>
      </w:r>
      <w:r w:rsidRPr="00A61AF5">
        <w:rPr>
          <w:rStyle w:val="Emphasis"/>
        </w:rPr>
        <w:t xml:space="preserve"> itself, supposedly at the heart of the battle for the subject today, </w:t>
      </w:r>
      <w:r w:rsidRPr="00D645A6">
        <w:rPr>
          <w:rStyle w:val="Emphasis"/>
          <w:highlight w:val="green"/>
        </w:rPr>
        <w:t>is</w:t>
      </w:r>
      <w:r w:rsidRPr="00A61AF5">
        <w:rPr>
          <w:rStyle w:val="Emphasis"/>
        </w:rPr>
        <w:t xml:space="preserve"> </w:t>
      </w:r>
      <w:r w:rsidRPr="00D645A6">
        <w:rPr>
          <w:rStyle w:val="Emphasis"/>
          <w:highlight w:val="green"/>
        </w:rPr>
        <w:t>nothing but</w:t>
      </w:r>
      <w:r w:rsidRPr="00A61AF5">
        <w:rPr>
          <w:rStyle w:val="Emphasis"/>
        </w:rPr>
        <w:t xml:space="preserve"> what operations management calls </w:t>
      </w:r>
      <w:r w:rsidRPr="00D645A6">
        <w:rPr>
          <w:rStyle w:val="Emphasis"/>
          <w:highlight w:val="green"/>
        </w:rPr>
        <w:t>variance</w:t>
      </w:r>
      <w:r w:rsidRPr="00A61AF5">
        <w:rPr>
          <w:rStyle w:val="Emphasis"/>
        </w:rPr>
        <w:t xml:space="preserve"> in the line, a variance that may lead to what is in turn called a kaizen event, an improvement, and is </w:t>
      </w:r>
      <w:r w:rsidRPr="00D645A6">
        <w:rPr>
          <w:rStyle w:val="Emphasis"/>
          <w:highlight w:val="green"/>
        </w:rPr>
        <w:t>then assimilated</w:t>
      </w:r>
      <w:r w:rsidRPr="00A61AF5">
        <w:rPr>
          <w:rStyle w:val="Emphasis"/>
        </w:rPr>
        <w:t xml:space="preserve"> back </w:t>
      </w:r>
      <w:r w:rsidRPr="00D645A6">
        <w:rPr>
          <w:rStyle w:val="Emphasis"/>
          <w:highlight w:val="green"/>
        </w:rPr>
        <w:t>into</w:t>
      </w:r>
      <w:r w:rsidRPr="00A61AF5">
        <w:rPr>
          <w:rStyle w:val="Emphasis"/>
        </w:rPr>
        <w:t xml:space="preserve"> </w:t>
      </w:r>
      <w:r w:rsidRPr="00D645A6">
        <w:rPr>
          <w:rStyle w:val="Emphasis"/>
          <w:highlight w:val="green"/>
        </w:rPr>
        <w:t>a</w:t>
      </w:r>
      <w:r w:rsidRPr="00A61AF5">
        <w:rPr>
          <w:rStyle w:val="Emphasis"/>
        </w:rPr>
        <w:t xml:space="preserve">n even more </w:t>
      </w:r>
      <w:r w:rsidRPr="00D645A6">
        <w:rPr>
          <w:rStyle w:val="Emphasis"/>
          <w:highlight w:val="green"/>
        </w:rPr>
        <w:t>sophisticated line</w:t>
      </w:r>
      <w:r w:rsidRPr="00A61AF5">
        <w:rPr>
          <w:rStyle w:val="Emphasis"/>
        </w:rPr>
        <w:t xml:space="preserve">. </w:t>
      </w:r>
      <w:r w:rsidRPr="000F4A3F">
        <w:rPr>
          <w:sz w:val="16"/>
        </w:rPr>
        <w:t xml:space="preserve">Today ours is primarily the </w:t>
      </w:r>
      <w:proofErr w:type="spellStart"/>
      <w:r w:rsidRPr="000F4A3F">
        <w:rPr>
          <w:sz w:val="16"/>
        </w:rPr>
        <w:t>labour</w:t>
      </w:r>
      <w:proofErr w:type="spellEnd"/>
      <w:r w:rsidRPr="000F4A3F">
        <w:rPr>
          <w:sz w:val="16"/>
        </w:rPr>
        <w:t xml:space="preserve"> of adapting and translating, being commensurate and flexible, being a conduit and receptacle, a port for information but also a conductor of information, a wire, a travel plug. We channel affect toward new connections. We do not just keep the flow of meaning, information, attention, taste, desire, and fear moving, we improve this flow continuously. We must remain open and attuned to the rhythm of the line, to its merciless variances in rhythm. This is primarily a neurological </w:t>
      </w:r>
      <w:proofErr w:type="spellStart"/>
      <w:r w:rsidRPr="000F4A3F">
        <w:rPr>
          <w:sz w:val="16"/>
        </w:rPr>
        <w:t>labour</w:t>
      </w:r>
      <w:proofErr w:type="spellEnd"/>
      <w:r w:rsidRPr="000F4A3F">
        <w:rPr>
          <w:sz w:val="16"/>
        </w:rPr>
        <w:t xml:space="preserve">, a synaptic </w:t>
      </w:r>
      <w:proofErr w:type="spellStart"/>
      <w:r w:rsidRPr="000F4A3F">
        <w:rPr>
          <w:sz w:val="16"/>
        </w:rPr>
        <w:t>labour</w:t>
      </w:r>
      <w:proofErr w:type="spellEnd"/>
      <w:r w:rsidRPr="000F4A3F">
        <w:rPr>
          <w:sz w:val="16"/>
        </w:rPr>
        <w:t xml:space="preserve"> of making contact to keep the line flowing, and creating innovations that help it flow in new directions and at new speeds. The worker operates like a synapse, sparking new lines of assembly in life. And she does so anywhere and everywhere because the rhythm of the line is anywhere and everywhere. The worker extends synaptic rhythms in every direction, every circumstance. With synaptic work, it is access not subjects that the line wants, an access, as Denise Ferreira da Silva reminds us, that was long at the heart of the abuse of the affected ones, the ones who granted access out of love, out of necessity, out of the consent not to be one, even before that granting was abused. GROUNDATIONS The rule of the line persists beyond the factory in time and space, and its rhythm makes the time and space of our lives. There is no outside to the line, or rather we might say the line runs through the outside promised in Fordism and supposed to be so heterogeneous in Post-Fordism. </w:t>
      </w:r>
      <w:r w:rsidRPr="00960111">
        <w:rPr>
          <w:rStyle w:val="Emphasis"/>
        </w:rPr>
        <w:t xml:space="preserve">A rhythm that tears us apart, </w:t>
      </w:r>
      <w:r w:rsidRPr="00D645A6">
        <w:rPr>
          <w:rStyle w:val="Emphasis"/>
          <w:highlight w:val="green"/>
        </w:rPr>
        <w:t>a rhythm that obliterates</w:t>
      </w:r>
      <w:r w:rsidRPr="00960111">
        <w:rPr>
          <w:rStyle w:val="Emphasis"/>
        </w:rPr>
        <w:t xml:space="preserve"> and wrecks </w:t>
      </w:r>
      <w:r w:rsidRPr="00D645A6">
        <w:rPr>
          <w:rStyle w:val="Emphasis"/>
          <w:highlight w:val="green"/>
        </w:rPr>
        <w:t>our brain</w:t>
      </w:r>
      <w:r w:rsidRPr="001F14F6">
        <w:rPr>
          <w:rStyle w:val="Emphasis"/>
        </w:rPr>
        <w:t xml:space="preserve">. In some places the line is all that is left of the factory, and logistics in this expanded sense is </w:t>
      </w:r>
      <w:r w:rsidRPr="00D645A6">
        <w:rPr>
          <w:rStyle w:val="Emphasis"/>
          <w:highlight w:val="green"/>
        </w:rPr>
        <w:t>all that is left of production</w:t>
      </w:r>
      <w:r w:rsidRPr="0062583B">
        <w:rPr>
          <w:rStyle w:val="Emphasis"/>
        </w:rPr>
        <w:t xml:space="preserve">. The science of </w:t>
      </w:r>
      <w:r w:rsidRPr="00831D2D">
        <w:rPr>
          <w:rStyle w:val="Emphasis"/>
        </w:rPr>
        <w:t>operations management becomes the science of society, the common</w:t>
      </w:r>
      <w:r w:rsidRPr="0062583B">
        <w:rPr>
          <w:rStyle w:val="Emphasis"/>
        </w:rPr>
        <w:t xml:space="preserve"> sense of our lives.</w:t>
      </w:r>
    </w:p>
    <w:p w14:paraId="502E5210" w14:textId="33CB0A02" w:rsidR="008C3AF3" w:rsidRPr="008C3AF3" w:rsidRDefault="008C3AF3" w:rsidP="008C3AF3">
      <w:pPr>
        <w:pStyle w:val="Heading4"/>
      </w:pPr>
      <w:r>
        <w:t>TVA – defend your advocacy but focus on the way the politics you defend are influenced by your identity</w:t>
      </w:r>
    </w:p>
    <w:p w14:paraId="43DACC76" w14:textId="2D459041" w:rsidR="006419C2" w:rsidRDefault="006419C2" w:rsidP="006419C2">
      <w:pPr>
        <w:pStyle w:val="Heading2"/>
      </w:pPr>
      <w:r>
        <w:t>2</w:t>
      </w:r>
    </w:p>
    <w:p w14:paraId="3D112D4A" w14:textId="77777777" w:rsidR="00797756" w:rsidRDefault="00797756" w:rsidP="00797756">
      <w:pPr>
        <w:pStyle w:val="Heading4"/>
      </w:pPr>
      <w:proofErr w:type="spellStart"/>
      <w:r w:rsidRPr="00D578C2">
        <w:t>Interp</w:t>
      </w:r>
      <w:proofErr w:type="spellEnd"/>
      <w:r w:rsidRPr="00D578C2">
        <w:t xml:space="preserve"> – debaters must disclose all theory interpretations.</w:t>
      </w:r>
    </w:p>
    <w:p w14:paraId="57033604" w14:textId="77777777" w:rsidR="00797756" w:rsidRPr="00CE5AFE" w:rsidRDefault="00797756" w:rsidP="00797756">
      <w:pPr>
        <w:pStyle w:val="Heading4"/>
      </w:pPr>
      <w:r>
        <w:t>Violation – you don’t disclose 1ARs at all including theory – round reports other people’s wiki prove read it</w:t>
      </w:r>
    </w:p>
    <w:p w14:paraId="313C11E5" w14:textId="77777777" w:rsidR="00797756" w:rsidRPr="00051155" w:rsidRDefault="00797756" w:rsidP="00797756">
      <w:r w:rsidRPr="00CE5AFE">
        <w:rPr>
          <w:noProof/>
        </w:rPr>
        <w:drawing>
          <wp:inline distT="0" distB="0" distL="0" distR="0" wp14:anchorId="1DD722B1" wp14:editId="615AA9CE">
            <wp:extent cx="7935152" cy="4812788"/>
            <wp:effectExtent l="0" t="0" r="8890" b="6985"/>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10"/>
                    <a:stretch>
                      <a:fillRect/>
                    </a:stretch>
                  </pic:blipFill>
                  <pic:spPr>
                    <a:xfrm>
                      <a:off x="0" y="0"/>
                      <a:ext cx="7937741" cy="4814358"/>
                    </a:xfrm>
                    <a:prstGeom prst="rect">
                      <a:avLst/>
                    </a:prstGeom>
                  </pic:spPr>
                </pic:pic>
              </a:graphicData>
            </a:graphic>
          </wp:inline>
        </w:drawing>
      </w:r>
    </w:p>
    <w:p w14:paraId="68873AE2" w14:textId="77777777" w:rsidR="00797756" w:rsidRDefault="00797756" w:rsidP="00797756">
      <w:r w:rsidRPr="00051155">
        <w:rPr>
          <w:noProof/>
        </w:rPr>
        <w:drawing>
          <wp:inline distT="0" distB="0" distL="0" distR="0" wp14:anchorId="6E3124F1" wp14:editId="6E631AF9">
            <wp:extent cx="8494436" cy="2823569"/>
            <wp:effectExtent l="0" t="0" r="1905"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1"/>
                    <a:stretch>
                      <a:fillRect/>
                    </a:stretch>
                  </pic:blipFill>
                  <pic:spPr>
                    <a:xfrm>
                      <a:off x="0" y="0"/>
                      <a:ext cx="8497692" cy="2824651"/>
                    </a:xfrm>
                    <a:prstGeom prst="rect">
                      <a:avLst/>
                    </a:prstGeom>
                  </pic:spPr>
                </pic:pic>
              </a:graphicData>
            </a:graphic>
          </wp:inline>
        </w:drawing>
      </w:r>
    </w:p>
    <w:p w14:paraId="26EACEE3" w14:textId="77777777" w:rsidR="00797756" w:rsidRPr="00D578C2" w:rsidRDefault="00797756" w:rsidP="00797756">
      <w:pPr>
        <w:pStyle w:val="Heading4"/>
      </w:pPr>
      <w:r w:rsidRPr="00D578C2">
        <w:t>1] norming – a] scope b] qualitative</w:t>
      </w:r>
    </w:p>
    <w:p w14:paraId="190FABB1" w14:textId="77777777" w:rsidR="00797756" w:rsidRDefault="00797756" w:rsidP="00797756">
      <w:pPr>
        <w:pStyle w:val="Heading4"/>
      </w:pPr>
      <w:r w:rsidRPr="00D578C2">
        <w:t xml:space="preserve">2] predictability – a] shiftiness b] substance </w:t>
      </w:r>
      <w:proofErr w:type="spellStart"/>
      <w:r w:rsidRPr="00D578C2">
        <w:t>crowdout</w:t>
      </w:r>
      <w:proofErr w:type="spellEnd"/>
    </w:p>
    <w:p w14:paraId="4406344C" w14:textId="79BA28CA" w:rsidR="00797756" w:rsidRDefault="00797756" w:rsidP="00797756">
      <w:pPr>
        <w:pStyle w:val="Heading4"/>
      </w:pPr>
      <w:r>
        <w:t xml:space="preserve">RR – </w:t>
      </w:r>
    </w:p>
    <w:p w14:paraId="03FB83B7" w14:textId="77777777" w:rsidR="00473B65" w:rsidRDefault="00473B65" w:rsidP="00473B65">
      <w:pPr>
        <w:pStyle w:val="Heading4"/>
      </w:pPr>
      <w:r>
        <w:t xml:space="preserve">Fairness – you conceded the judge will fairly evaluate your argument </w:t>
      </w:r>
    </w:p>
    <w:p w14:paraId="62F8A340" w14:textId="092D6E99" w:rsidR="00473B65" w:rsidRDefault="00473B65" w:rsidP="00473B65">
      <w:pPr>
        <w:pStyle w:val="Heading4"/>
      </w:pPr>
      <w:r>
        <w:t>Education – it’s the only portable impact to debate</w:t>
      </w:r>
    </w:p>
    <w:p w14:paraId="2EF8A8F8" w14:textId="2D34BEED" w:rsidR="00FF233D" w:rsidRPr="00FF233D" w:rsidRDefault="00FF233D" w:rsidP="00FF233D">
      <w:pPr>
        <w:pStyle w:val="Heading4"/>
      </w:pPr>
      <w:r>
        <w:t xml:space="preserve">Accessibility </w:t>
      </w:r>
      <w:r w:rsidR="00F17784">
        <w:t>–</w:t>
      </w:r>
      <w:r>
        <w:t xml:space="preserve"> </w:t>
      </w:r>
      <w:proofErr w:type="spellStart"/>
      <w:r>
        <w:t>prereq</w:t>
      </w:r>
      <w:proofErr w:type="spellEnd"/>
    </w:p>
    <w:p w14:paraId="779BA8AF" w14:textId="77777777" w:rsidR="00473B65" w:rsidRDefault="00473B65" w:rsidP="00473B65">
      <w:pPr>
        <w:pStyle w:val="Heading4"/>
      </w:pPr>
      <w:r>
        <w:t xml:space="preserve">CI – a) </w:t>
      </w:r>
      <w:proofErr w:type="spellStart"/>
      <w:r>
        <w:t>brightlines</w:t>
      </w:r>
      <w:proofErr w:type="spellEnd"/>
      <w:r>
        <w:t xml:space="preserve"> are arbitrary and self-serving which doesn’t set good norms</w:t>
      </w:r>
    </w:p>
    <w:p w14:paraId="29A34AFF" w14:textId="77777777" w:rsidR="00473B65" w:rsidRDefault="00473B65" w:rsidP="00473B65">
      <w:pPr>
        <w:pStyle w:val="Heading4"/>
      </w:pPr>
      <w:r>
        <w:t xml:space="preserve"> b) it collapses since weighing between </w:t>
      </w:r>
      <w:proofErr w:type="spellStart"/>
      <w:r>
        <w:t>brightlines</w:t>
      </w:r>
      <w:proofErr w:type="spellEnd"/>
      <w:r>
        <w:t xml:space="preserve"> rely on offense defense</w:t>
      </w:r>
    </w:p>
    <w:p w14:paraId="7880D134" w14:textId="77777777" w:rsidR="00473B65" w:rsidRDefault="00473B65" w:rsidP="00473B65">
      <w:pPr>
        <w:pStyle w:val="Heading4"/>
      </w:pPr>
      <w:r>
        <w:t xml:space="preserve">Neg theory is drop the debater – a) Prep skew – infinite prep means they frontline every shell enough to be efficient at DA and skew substance enough </w:t>
      </w:r>
    </w:p>
    <w:p w14:paraId="00E6BD6B" w14:textId="77777777" w:rsidR="00473B65" w:rsidRDefault="00473B65" w:rsidP="00473B65">
      <w:pPr>
        <w:pStyle w:val="Heading4"/>
      </w:pPr>
      <w:r>
        <w:t xml:space="preserve">b) 1AR Flex –you moot 6 min of my offense and restart on unpredictable layers while kicking the </w:t>
      </w:r>
      <w:proofErr w:type="spellStart"/>
      <w:r>
        <w:t>args</w:t>
      </w:r>
      <w:proofErr w:type="spellEnd"/>
      <w:r>
        <w:t xml:space="preserve">. </w:t>
      </w:r>
    </w:p>
    <w:p w14:paraId="2EFD595C" w14:textId="77777777" w:rsidR="00473B65" w:rsidRDefault="00473B65" w:rsidP="00473B65">
      <w:pPr>
        <w:pStyle w:val="Heading4"/>
      </w:pPr>
      <w:r>
        <w:t xml:space="preserve">No RVI’s- a) logic – you shouldn’t win for being fair </w:t>
      </w:r>
    </w:p>
    <w:p w14:paraId="4859EDB2" w14:textId="77777777" w:rsidR="00473B65" w:rsidRDefault="00473B65" w:rsidP="00473B65">
      <w:pPr>
        <w:pStyle w:val="Heading4"/>
      </w:pPr>
      <w:r>
        <w:t xml:space="preserve">b) clash – people go all in on theory which decks substance engagement </w:t>
      </w:r>
    </w:p>
    <w:p w14:paraId="3D00B1C0" w14:textId="77777777" w:rsidR="00473B65" w:rsidRDefault="00473B65" w:rsidP="00473B65">
      <w:pPr>
        <w:pStyle w:val="Heading4"/>
      </w:pPr>
      <w:r>
        <w:t xml:space="preserve">c) chilling effect – people will be too scared to read theory because RVI’s encourage baiting theory </w:t>
      </w:r>
    </w:p>
    <w:p w14:paraId="5EAFDA15" w14:textId="77777777" w:rsidR="00473B65" w:rsidRDefault="00473B65" w:rsidP="00473B65">
      <w:pPr>
        <w:pStyle w:val="Heading4"/>
      </w:pPr>
      <w:r>
        <w:t xml:space="preserve">d] Norm-setting—I shouldn’t be forced to keep advocating for a bad norm if I realize it’s bad in the middle of the round. </w:t>
      </w:r>
    </w:p>
    <w:p w14:paraId="1B4E2E79" w14:textId="77777777" w:rsidR="00473B65" w:rsidRDefault="00473B65" w:rsidP="00473B65">
      <w:pPr>
        <w:pStyle w:val="Heading4"/>
      </w:pPr>
      <w:r>
        <w:t xml:space="preserve">e] Flex—RVIs make theory </w:t>
      </w:r>
      <w:proofErr w:type="spellStart"/>
      <w:r>
        <w:t>uncondo</w:t>
      </w:r>
      <w:proofErr w:type="spellEnd"/>
      <w:r>
        <w:t xml:space="preserve"> so I always have to go for that route to the ballot, but both debaters should get multiple relevant layers and collapse options.</w:t>
      </w:r>
    </w:p>
    <w:p w14:paraId="21599F71" w14:textId="77777777" w:rsidR="00473B65" w:rsidRDefault="00473B65" w:rsidP="00473B65">
      <w:pPr>
        <w:pStyle w:val="Heading4"/>
      </w:pPr>
      <w:r w:rsidRPr="000F76A7">
        <w:t xml:space="preserve">1NC theory first - 1] Abuse was self-inflicted- They started the chain of abuse and forced me down this strategy </w:t>
      </w:r>
    </w:p>
    <w:p w14:paraId="06467078" w14:textId="77777777" w:rsidR="00473B65" w:rsidRDefault="00473B65" w:rsidP="00473B65">
      <w:pPr>
        <w:pStyle w:val="Heading4"/>
      </w:pPr>
      <w:r w:rsidRPr="000F76A7">
        <w:t>2] Norming- We have more speeches to norm over whether it’s a good idea since the shell was read earlier</w:t>
      </w:r>
      <w:r>
        <w:t xml:space="preserve"> </w:t>
      </w:r>
    </w:p>
    <w:p w14:paraId="57556AD5" w14:textId="77777777" w:rsidR="00473B65" w:rsidRDefault="00473B65" w:rsidP="00473B65">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02F052E9" w14:textId="77777777" w:rsidR="00473B65" w:rsidRDefault="00473B65" w:rsidP="00473B65">
      <w:pPr>
        <w:pStyle w:val="Heading4"/>
      </w:pPr>
      <w:r w:rsidRPr="00657ACD">
        <w:t>No new 1ar theory paradigm issues-</w:t>
      </w:r>
      <w:r>
        <w:t xml:space="preserve"> A] the 1NC has already occurred with current paradigm issues in mind so new 1ar paradigms moot any theoretical offense </w:t>
      </w:r>
    </w:p>
    <w:p w14:paraId="75BBD6CC" w14:textId="1750E112" w:rsidR="003C177B" w:rsidRPr="003C177B" w:rsidRDefault="00473B65" w:rsidP="002F69FB">
      <w:pPr>
        <w:pStyle w:val="Heading4"/>
      </w:pPr>
      <w:r>
        <w:t xml:space="preserve">B] introducing them in the </w:t>
      </w:r>
      <w:proofErr w:type="spellStart"/>
      <w:r>
        <w:t>aff</w:t>
      </w:r>
      <w:proofErr w:type="spellEnd"/>
      <w:r>
        <w:t xml:space="preserve"> allows for them to be more rigorously tested which o/w’s on time frame since we can set higher quality norms.</w:t>
      </w:r>
    </w:p>
    <w:p w14:paraId="6CE5AB98" w14:textId="6557D683" w:rsidR="006419C2" w:rsidRDefault="0032321A" w:rsidP="006419C2">
      <w:pPr>
        <w:pStyle w:val="Heading2"/>
      </w:pPr>
      <w:r>
        <w:t>3</w:t>
      </w:r>
    </w:p>
    <w:p w14:paraId="7ED00DF3" w14:textId="77777777" w:rsidR="009D2D8A" w:rsidRPr="00C57DB0" w:rsidRDefault="009D2D8A" w:rsidP="009D2D8A">
      <w:pPr>
        <w:pStyle w:val="Heading4"/>
        <w:spacing w:before="0" w:line="276" w:lineRule="auto"/>
        <w:rPr>
          <w:rFonts w:asciiTheme="minorHAnsi" w:hAnsiTheme="minorHAnsi" w:cstheme="minorHAnsi"/>
        </w:rPr>
      </w:pPr>
      <w:r w:rsidRPr="00C57DB0">
        <w:rPr>
          <w:rFonts w:asciiTheme="minorHAnsi" w:hAnsiTheme="minorHAnsi" w:cstheme="minorHAnsi"/>
        </w:rPr>
        <w:t>Subjectivity is defined through self-reflection</w:t>
      </w:r>
      <w:r>
        <w:rPr>
          <w:rFonts w:asciiTheme="minorHAnsi" w:hAnsiTheme="minorHAnsi" w:cstheme="minorHAnsi"/>
        </w:rPr>
        <w:t xml:space="preserve"> –</w:t>
      </w:r>
      <w:r w:rsidRPr="00C57DB0">
        <w:rPr>
          <w:rFonts w:asciiTheme="minorHAnsi" w:hAnsiTheme="minorHAnsi" w:cstheme="minorHAnsi"/>
        </w:rPr>
        <w:t xml:space="preserve"> the confrontation with disability leads to ego death</w:t>
      </w:r>
      <w:r>
        <w:rPr>
          <w:rFonts w:asciiTheme="minorHAnsi" w:hAnsiTheme="minorHAnsi" w:cstheme="minorHAnsi"/>
        </w:rPr>
        <w:t xml:space="preserve">, </w:t>
      </w:r>
      <w:r w:rsidRPr="00C57DB0">
        <w:rPr>
          <w:rFonts w:asciiTheme="minorHAnsi" w:hAnsiTheme="minorHAnsi" w:cstheme="minorHAnsi"/>
        </w:rPr>
        <w:t>which</w:t>
      </w:r>
      <w:r>
        <w:rPr>
          <w:rFonts w:asciiTheme="minorHAnsi" w:hAnsiTheme="minorHAnsi" w:cstheme="minorHAnsi"/>
        </w:rPr>
        <w:t xml:space="preserve"> culminating in ontological lash-out</w:t>
      </w:r>
      <w:r w:rsidRPr="00C57DB0">
        <w:rPr>
          <w:rFonts w:asciiTheme="minorHAnsi" w:hAnsiTheme="minorHAnsi" w:cstheme="minorHAnsi"/>
        </w:rPr>
        <w:t xml:space="preserve">. </w:t>
      </w:r>
    </w:p>
    <w:p w14:paraId="0EB42CC6" w14:textId="77777777" w:rsidR="009D2D8A" w:rsidRPr="00C57DB0" w:rsidRDefault="009D2D8A" w:rsidP="009D2D8A">
      <w:pPr>
        <w:spacing w:line="276" w:lineRule="auto"/>
        <w:rPr>
          <w:rFonts w:asciiTheme="minorHAnsi" w:hAnsiTheme="minorHAnsi" w:cstheme="minorHAnsi"/>
          <w:sz w:val="16"/>
          <w:szCs w:val="16"/>
        </w:rPr>
      </w:pPr>
      <w:proofErr w:type="spellStart"/>
      <w:r w:rsidRPr="00C57DB0">
        <w:rPr>
          <w:rFonts w:asciiTheme="minorHAnsi" w:hAnsiTheme="minorHAnsi" w:cstheme="minorHAnsi"/>
          <w:b/>
          <w:bCs/>
        </w:rPr>
        <w:t>Mollow</w:t>
      </w:r>
      <w:proofErr w:type="spellEnd"/>
      <w:r w:rsidRPr="00C57DB0">
        <w:rPr>
          <w:rFonts w:asciiTheme="minorHAnsi" w:hAnsiTheme="minorHAnsi" w:cstheme="minorHAnsi"/>
          <w:b/>
          <w:bCs/>
        </w:rPr>
        <w:t xml:space="preserve"> 15</w:t>
      </w:r>
      <w:r w:rsidRPr="00C57DB0">
        <w:rPr>
          <w:rFonts w:asciiTheme="minorHAnsi" w:hAnsiTheme="minorHAnsi" w:cstheme="minorHAnsi"/>
          <w:sz w:val="16"/>
          <w:szCs w:val="16"/>
        </w:rPr>
        <w:t xml:space="preserve">[Anna </w:t>
      </w:r>
      <w:proofErr w:type="spellStart"/>
      <w:r w:rsidRPr="00C57DB0">
        <w:rPr>
          <w:rFonts w:asciiTheme="minorHAnsi" w:hAnsiTheme="minorHAnsi" w:cstheme="minorHAnsi"/>
          <w:sz w:val="16"/>
          <w:szCs w:val="16"/>
        </w:rPr>
        <w:t>Mollow</w:t>
      </w:r>
      <w:proofErr w:type="spellEnd"/>
      <w:r w:rsidRPr="00C57DB0">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12" w:history="1">
        <w:r w:rsidRPr="00C57DB0">
          <w:rPr>
            <w:rStyle w:val="Hyperlink"/>
            <w:rFonts w:asciiTheme="minorHAnsi" w:hAnsiTheme="minorHAnsi" w:cstheme="minorHAnsi"/>
            <w:sz w:val="16"/>
            <w:szCs w:val="16"/>
          </w:rPr>
          <w:t>https://digitalassets.lib.berkeley.edu/etd/ucb/text/Mollow_berkeley_0028E_15181.pdf</w:t>
        </w:r>
      </w:hyperlink>
      <w:r w:rsidRPr="00C57DB0">
        <w:rPr>
          <w:rFonts w:asciiTheme="minorHAnsi" w:hAnsiTheme="minorHAnsi" w:cstheme="minorHAnsi"/>
          <w:sz w:val="16"/>
          <w:szCs w:val="16"/>
        </w:rPr>
        <w:t xml:space="preserve"> //Recut Xu from BL]</w:t>
      </w:r>
    </w:p>
    <w:p w14:paraId="31266765" w14:textId="77777777" w:rsidR="009D2D8A" w:rsidRPr="0004638F" w:rsidRDefault="009D2D8A" w:rsidP="009D2D8A">
      <w:pPr>
        <w:spacing w:line="276" w:lineRule="auto"/>
        <w:rPr>
          <w:rFonts w:asciiTheme="minorHAnsi" w:hAnsiTheme="minorHAnsi" w:cstheme="minorHAnsi"/>
          <w:sz w:val="12"/>
        </w:rPr>
      </w:pPr>
      <w:r w:rsidRPr="0004638F">
        <w:rPr>
          <w:rFonts w:asciiTheme="minorHAnsi" w:hAnsiTheme="minorHAnsi" w:cstheme="minorHAnsi"/>
          <w:sz w:val="12"/>
        </w:rPr>
        <w:t xml:space="preserve">Much as the differentiation between the inseparable processes of primary and secondary narcissism rests on a distinction between </w:t>
      </w:r>
      <w:r w:rsidRPr="00982E08">
        <w:rPr>
          <w:rStyle w:val="Emphasis"/>
          <w:rFonts w:asciiTheme="minorHAnsi" w:hAnsiTheme="minorHAnsi" w:cstheme="minorHAnsi"/>
        </w:rPr>
        <w:t>building up and breaking down the ego</w:t>
      </w:r>
      <w:r w:rsidRPr="0004638F">
        <w:rPr>
          <w:rFonts w:asciiTheme="minorHAnsi" w:hAnsiTheme="minorHAnsi" w:cstheme="minorHAnsi"/>
          <w:sz w:val="12"/>
        </w:rPr>
        <w:t xml:space="preserve">, a similar heuristic distinction </w:t>
      </w:r>
      <w:r w:rsidRPr="00982E08">
        <w:rPr>
          <w:rStyle w:val="Emphasis"/>
          <w:rFonts w:asciiTheme="minorHAnsi" w:hAnsiTheme="minorHAnsi" w:cstheme="minorHAnsi"/>
        </w:rPr>
        <w:t>gives structure to my concepts of primary and secondary pity.</w:t>
      </w:r>
      <w:r w:rsidRPr="0004638F">
        <w:rPr>
          <w:rFonts w:asciiTheme="minorHAnsi" w:hAnsiTheme="minorHAnsi" w:cstheme="minorHAnsi"/>
          <w:sz w:val="12"/>
        </w:rPr>
        <w:t xml:space="preserve"> To be clear, pity and narcissism are not the same thing: if narcissism can be understood as love of the self, pity involves a complex affective reaction to the suffering of someone else. </w:t>
      </w:r>
      <w:r w:rsidRPr="00C57DB0">
        <w:rPr>
          <w:rStyle w:val="Emphasis"/>
          <w:rFonts w:asciiTheme="minorHAnsi" w:hAnsiTheme="minorHAnsi" w:cstheme="minorHAnsi"/>
        </w:rPr>
        <w:t xml:space="preserve">Primary pity entails a response to the image of another person succumbing to what I have termed the “tragedy of disability.”121 </w:t>
      </w:r>
      <w:r w:rsidRPr="00C57DB0">
        <w:rPr>
          <w:rStyle w:val="Emphasis"/>
          <w:rFonts w:asciiTheme="minorHAnsi" w:hAnsiTheme="minorHAnsi" w:cstheme="minorHAnsi"/>
          <w:highlight w:val="green"/>
        </w:rPr>
        <w:t>Primary pity arises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when one witnesses a fall of the self, </w:t>
      </w:r>
      <w:r w:rsidRPr="00C57DB0">
        <w:rPr>
          <w:rStyle w:val="Emphasis"/>
          <w:rFonts w:asciiTheme="minorHAnsi" w:hAnsiTheme="minorHAnsi" w:cstheme="minorHAnsi"/>
        </w:rPr>
        <w:t xml:space="preserve">a collapse </w:t>
      </w:r>
      <w:r w:rsidRPr="00C57DB0">
        <w:rPr>
          <w:rStyle w:val="Emphasis"/>
          <w:rFonts w:asciiTheme="minorHAnsi" w:hAnsiTheme="minorHAnsi" w:cstheme="minorHAnsi"/>
          <w:highlight w:val="green"/>
        </w:rPr>
        <w:t>of the ego</w:t>
      </w:r>
      <w:r w:rsidRPr="0004638F">
        <w:rPr>
          <w:rFonts w:asciiTheme="minorHAnsi" w:hAnsiTheme="minorHAnsi" w:cstheme="minorHAnsi"/>
          <w:sz w:val="12"/>
        </w:rPr>
        <w:t xml:space="preserve">; 74 such falling is at once painful and pleasurable to observe. In other words, primary pity could be described as a vicarious experience of the tragedy of disability. A great deal of the pain and pleasure of </w:t>
      </w:r>
      <w:r w:rsidRPr="0004638F">
        <w:rPr>
          <w:sz w:val="12"/>
        </w:rPr>
        <w:t xml:space="preserve">primary pity center on questions about what, or who, this fallen self is. When most people think about pity, we refer to an affect in which, to adopt </w:t>
      </w:r>
      <w:proofErr w:type="spellStart"/>
      <w:r w:rsidRPr="0004638F">
        <w:rPr>
          <w:sz w:val="12"/>
        </w:rPr>
        <w:t>Edelman‟s</w:t>
      </w:r>
      <w:proofErr w:type="spellEnd"/>
      <w:r w:rsidRPr="0004638F">
        <w:rPr>
          <w:sz w:val="12"/>
        </w:rPr>
        <w:t xml:space="preserve"> phrase, we purport to “feel for the other.” But as with primary narcissism, in which the self has not yet been constituted, and therefore cannot be said to enter into intersubjective relations with an “other,” primary pity entails a mixing up of self and other such that the ego,</w:t>
      </w:r>
      <w:r w:rsidRPr="00982E08">
        <w:rPr>
          <w:rStyle w:val="Emphasis"/>
          <w:rFonts w:asciiTheme="minorHAnsi" w:hAnsiTheme="minorHAnsi" w:cstheme="minorHAnsi"/>
        </w:rPr>
        <w:t xml:space="preserve"> in becoming</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permeable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to</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pain</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may properly </w:t>
      </w:r>
      <w:r w:rsidRPr="00C57DB0">
        <w:rPr>
          <w:rStyle w:val="Emphasis"/>
          <w:rFonts w:asciiTheme="minorHAnsi" w:hAnsiTheme="minorHAnsi" w:cstheme="minorHAnsi"/>
          <w:highlight w:val="green"/>
        </w:rPr>
        <w:t>belong to “someone else,”</w:t>
      </w:r>
      <w:r w:rsidRPr="00C57DB0">
        <w:rPr>
          <w:rStyle w:val="Emphasis"/>
          <w:rFonts w:asciiTheme="minorHAnsi" w:hAnsiTheme="minorHAnsi" w:cstheme="minorHAnsi"/>
        </w:rPr>
        <w:t xml:space="preserve"> is profoundly threatened in its integrity. </w:t>
      </w:r>
      <w:r w:rsidRPr="0004638F">
        <w:rPr>
          <w:sz w:val="12"/>
        </w:rPr>
        <w:t xml:space="preserve">Primary pity is that intense pain-pleasure complex that is provoked by the image of a suffering other who, it seems momentarily, both is and is not </w:t>
      </w:r>
      <w:proofErr w:type="spellStart"/>
      <w:r w:rsidRPr="0004638F">
        <w:rPr>
          <w:sz w:val="12"/>
        </w:rPr>
        <w:t>one‟s</w:t>
      </w:r>
      <w:proofErr w:type="spellEnd"/>
      <w:r w:rsidRPr="0004638F">
        <w:rPr>
          <w:sz w:val="12"/>
        </w:rPr>
        <w:t xml:space="preserve"> self. This affective response can feel unbearable, as seen in </w:t>
      </w:r>
      <w:proofErr w:type="spellStart"/>
      <w:r w:rsidRPr="0004638F">
        <w:rPr>
          <w:sz w:val="12"/>
        </w:rPr>
        <w:t>Siebers‟s</w:t>
      </w:r>
      <w:proofErr w:type="spellEnd"/>
      <w:r w:rsidRPr="0004638F">
        <w:rPr>
          <w:sz w:val="12"/>
        </w:rPr>
        <w:t xml:space="preserve"> formulation: one “cannot bear to look…but also cannot bear not to look.”</w:t>
      </w:r>
      <w:r w:rsidRPr="00982E08">
        <w:rPr>
          <w:rStyle w:val="Emphasis"/>
          <w:rFonts w:asciiTheme="minorHAnsi" w:hAnsiTheme="minorHAnsi" w:cstheme="minorHAnsi"/>
        </w:rPr>
        <w:t xml:space="preserve"> Primary</w:t>
      </w:r>
      <w:r w:rsidRPr="00C57DB0">
        <w:rPr>
          <w:rStyle w:val="Emphasis"/>
          <w:rFonts w:asciiTheme="minorHAnsi" w:hAnsiTheme="minorHAnsi" w:cstheme="minorHAnsi"/>
        </w:rPr>
        <w:t xml:space="preserve"> pity is difficult to bear because it </w:t>
      </w:r>
      <w:r w:rsidRPr="00C57DB0">
        <w:rPr>
          <w:rStyle w:val="Emphasis"/>
          <w:rFonts w:asciiTheme="minorHAnsi" w:hAnsiTheme="minorHAnsi" w:cstheme="minorHAnsi"/>
          <w:highlight w:val="green"/>
        </w:rPr>
        <w:t>involves</w:t>
      </w:r>
      <w:r w:rsidRPr="00C57DB0">
        <w:rPr>
          <w:rStyle w:val="Emphasis"/>
          <w:rFonts w:asciiTheme="minorHAnsi" w:hAnsiTheme="minorHAnsi" w:cstheme="minorHAnsi"/>
        </w:rPr>
        <w:t xml:space="preserve"> a </w:t>
      </w:r>
      <w:r w:rsidRPr="00C57DB0">
        <w:rPr>
          <w:rStyle w:val="Emphasis"/>
          <w:rFonts w:asciiTheme="minorHAnsi" w:hAnsiTheme="minorHAnsi" w:cstheme="minorHAnsi"/>
          <w:highlight w:val="green"/>
        </w:rPr>
        <w:t>drive toward disability</w:t>
      </w:r>
      <w:r w:rsidRPr="00C57DB0">
        <w:rPr>
          <w:rStyle w:val="Emphasis"/>
          <w:rFonts w:asciiTheme="minorHAnsi" w:hAnsiTheme="minorHAnsi" w:cstheme="minorHAnsi"/>
        </w:rPr>
        <w:t xml:space="preserve"> (one cannot bear not to look), which </w:t>
      </w:r>
      <w:r w:rsidRPr="00C57DB0">
        <w:rPr>
          <w:rStyle w:val="Emphasis"/>
          <w:rFonts w:asciiTheme="minorHAnsi" w:hAnsiTheme="minorHAnsi" w:cstheme="minorHAnsi"/>
          <w:highlight w:val="green"/>
        </w:rPr>
        <w:t>menaces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the </w:t>
      </w:r>
      <w:proofErr w:type="spellStart"/>
      <w:r w:rsidRPr="00C57DB0">
        <w:rPr>
          <w:rStyle w:val="Emphasis"/>
          <w:rFonts w:asciiTheme="minorHAnsi" w:hAnsiTheme="minorHAnsi" w:cstheme="minorHAnsi"/>
          <w:highlight w:val="green"/>
        </w:rPr>
        <w:t>ego‟s</w:t>
      </w:r>
      <w:proofErr w:type="spellEnd"/>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investments </w:t>
      </w:r>
      <w:r w:rsidRPr="00C57DB0">
        <w:rPr>
          <w:rStyle w:val="Emphasis"/>
          <w:rFonts w:asciiTheme="minorHAnsi" w:hAnsiTheme="minorHAnsi" w:cstheme="minorHAnsi"/>
        </w:rPr>
        <w:t xml:space="preserve">in health, pleasure, and control—because to </w:t>
      </w:r>
      <w:r w:rsidRPr="00C57DB0">
        <w:rPr>
          <w:rStyle w:val="Emphasis"/>
          <w:rFonts w:asciiTheme="minorHAnsi" w:hAnsiTheme="minorHAnsi" w:cstheme="minorHAnsi"/>
          <w:highlight w:val="green"/>
        </w:rPr>
        <w:t>contemplate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another</w:t>
      </w:r>
      <w:r w:rsidRPr="00C57DB0">
        <w:rPr>
          <w:rStyle w:val="Emphasis"/>
          <w:rFonts w:asciiTheme="minorHAnsi" w:hAnsiTheme="minorHAnsi" w:cstheme="minorHAnsi"/>
        </w:rPr>
        <w:t xml:space="preserve"> </w:t>
      </w:r>
      <w:proofErr w:type="spellStart"/>
      <w:r w:rsidRPr="00C57DB0">
        <w:rPr>
          <w:rStyle w:val="Emphasis"/>
          <w:rFonts w:asciiTheme="minorHAnsi" w:hAnsiTheme="minorHAnsi" w:cstheme="minorHAnsi"/>
        </w:rPr>
        <w:t>person‟s</w:t>
      </w:r>
      <w:proofErr w:type="spellEnd"/>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suffering</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is to confront</w:t>
      </w:r>
      <w:r w:rsidRPr="00C57DB0">
        <w:rPr>
          <w:rStyle w:val="Emphasis"/>
          <w:rFonts w:asciiTheme="minorHAnsi" w:hAnsiTheme="minorHAnsi" w:cstheme="minorHAnsi"/>
        </w:rPr>
        <w:t xml:space="preserve"> the question, “</w:t>
      </w:r>
      <w:r w:rsidRPr="00C57DB0">
        <w:rPr>
          <w:rStyle w:val="Emphasis"/>
          <w:rFonts w:asciiTheme="minorHAnsi" w:hAnsiTheme="minorHAnsi" w:cstheme="minorHAnsi"/>
          <w:highlight w:val="green"/>
        </w:rPr>
        <w:t>Could this happen to me</w:t>
      </w:r>
      <w:r w:rsidRPr="00C57DB0">
        <w:rPr>
          <w:rStyle w:val="Emphasis"/>
          <w:rFonts w:asciiTheme="minorHAnsi" w:hAnsiTheme="minorHAnsi" w:cstheme="minorHAnsi"/>
        </w:rPr>
        <w:t>?”</w:t>
      </w:r>
      <w:r w:rsidRPr="0004638F">
        <w:rPr>
          <w:rFonts w:asciiTheme="minorHAnsi" w:hAnsiTheme="minorHAnsi" w:cstheme="minorHAnsi"/>
          <w:sz w:val="12"/>
        </w:rPr>
        <w:t xml:space="preserve"> Such a prospect, although frightening, may also be compelling; in this way, primary pity replicates the self-rupturing aspects of sexuality. Indeed, the </w:t>
      </w:r>
      <w:proofErr w:type="spellStart"/>
      <w:r w:rsidRPr="0004638F">
        <w:rPr>
          <w:rFonts w:asciiTheme="minorHAnsi" w:hAnsiTheme="minorHAnsi" w:cstheme="minorHAnsi"/>
          <w:sz w:val="12"/>
        </w:rPr>
        <w:t>unbearability</w:t>
      </w:r>
      <w:proofErr w:type="spellEnd"/>
      <w:r w:rsidRPr="0004638F">
        <w:rPr>
          <w:rFonts w:asciiTheme="minorHAnsi" w:hAnsiTheme="minorHAnsi" w:cstheme="minorHAnsi"/>
          <w:sz w:val="12"/>
        </w:rPr>
        <w:t xml:space="preserve"> of primary pity reflects its </w:t>
      </w:r>
      <w:proofErr w:type="spellStart"/>
      <w:r w:rsidRPr="0004638F">
        <w:rPr>
          <w:rFonts w:asciiTheme="minorHAnsi" w:hAnsiTheme="minorHAnsi" w:cstheme="minorHAnsi"/>
          <w:sz w:val="12"/>
        </w:rPr>
        <w:t>coextensiveness</w:t>
      </w:r>
      <w:proofErr w:type="spellEnd"/>
      <w:r w:rsidRPr="0004638F">
        <w:rPr>
          <w:rFonts w:asciiTheme="minorHAnsi" w:hAnsiTheme="minorHAnsi" w:cstheme="minorHAnsi"/>
          <w:sz w:val="12"/>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04638F">
        <w:rPr>
          <w:rFonts w:asciiTheme="minorHAnsi" w:hAnsiTheme="minorHAnsi" w:cstheme="minorHAnsi"/>
          <w:sz w:val="12"/>
        </w:rPr>
        <w:t>Freud‟s</w:t>
      </w:r>
      <w:proofErr w:type="spellEnd"/>
      <w:r w:rsidRPr="0004638F">
        <w:rPr>
          <w:rFonts w:asciiTheme="minorHAnsi" w:hAnsiTheme="minorHAnsi" w:cstheme="minorHAnsi"/>
          <w:sz w:val="12"/>
        </w:rPr>
        <w:t xml:space="preserve"> account of sexuality as a “pleasurable” “unpleasure” that the ego can never fully master or control (Three 49,75). As Leo </w:t>
      </w:r>
      <w:proofErr w:type="spellStart"/>
      <w:r w:rsidRPr="0004638F">
        <w:rPr>
          <w:rFonts w:asciiTheme="minorHAnsi" w:hAnsiTheme="minorHAnsi" w:cstheme="minorHAnsi"/>
          <w:sz w:val="12"/>
        </w:rPr>
        <w:t>Bersani</w:t>
      </w:r>
      <w:proofErr w:type="spellEnd"/>
      <w:r w:rsidRPr="0004638F">
        <w:rPr>
          <w:rFonts w:asciiTheme="minorHAnsi" w:hAnsiTheme="minorHAnsi" w:cstheme="minorHAnsi"/>
          <w:sz w:val="12"/>
        </w:rPr>
        <w:t xml:space="preserve"> puts it in his reading of Freud, “the pleasurable unpleasurable tension of sexual enjoyment occurs when the </w:t>
      </w:r>
      <w:proofErr w:type="spellStart"/>
      <w:r w:rsidRPr="0004638F">
        <w:rPr>
          <w:rFonts w:asciiTheme="minorHAnsi" w:hAnsiTheme="minorHAnsi" w:cstheme="minorHAnsi"/>
          <w:sz w:val="12"/>
        </w:rPr>
        <w:t>body‟s</w:t>
      </w:r>
      <w:proofErr w:type="spellEnd"/>
      <w:r w:rsidRPr="0004638F">
        <w:rPr>
          <w:rFonts w:asciiTheme="minorHAnsi" w:hAnsiTheme="minorHAnsi" w:cstheme="minorHAnsi"/>
          <w:sz w:val="12"/>
        </w:rPr>
        <w:t xml:space="preserve"> „normal‟ range of sensation is exceeded, and when the organization of the self is momentarily disturbed”; thus, “sexuality would be that which is intolerable to the structured self” (Freudian 38</w:t>
      </w:r>
      <w:r w:rsidRPr="0004638F">
        <w:rPr>
          <w:sz w:val="12"/>
        </w:rPr>
        <w:t>). Primary pity is also intolerable to the structured self, because it entails a fascination with the fantasy of a self in a state of disintegration or disablement. Secondary</w:t>
      </w:r>
      <w:r w:rsidRPr="0004638F">
        <w:rPr>
          <w:rFonts w:asciiTheme="minorHAnsi" w:hAnsiTheme="minorHAnsi" w:cstheme="minorHAnsi"/>
          <w:sz w:val="12"/>
        </w:rPr>
        <w:t xml:space="preserve"> pity is something else, although it cannot wholly be differentiated from primary pity. </w:t>
      </w:r>
      <w:r w:rsidRPr="00C57DB0">
        <w:rPr>
          <w:rStyle w:val="Emphasis"/>
          <w:rFonts w:asciiTheme="minorHAnsi" w:hAnsiTheme="minorHAnsi" w:cstheme="minorHAnsi"/>
          <w:highlight w:val="green"/>
        </w:rPr>
        <w:t>Secondary pity attempts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to</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heal</w:t>
      </w:r>
      <w:r w:rsidRPr="00C57DB0">
        <w:rPr>
          <w:rStyle w:val="Emphasis"/>
          <w:rFonts w:asciiTheme="minorHAnsi" w:hAnsiTheme="minorHAnsi" w:cstheme="minorHAnsi"/>
        </w:rPr>
        <w:t xml:space="preserve"> primary </w:t>
      </w:r>
      <w:proofErr w:type="spellStart"/>
      <w:r w:rsidRPr="00C57DB0">
        <w:rPr>
          <w:rStyle w:val="Emphasis"/>
          <w:rFonts w:asciiTheme="minorHAnsi" w:hAnsiTheme="minorHAnsi" w:cstheme="minorHAnsi"/>
        </w:rPr>
        <w:t>pity‟s</w:t>
      </w:r>
      <w:proofErr w:type="spellEnd"/>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self-rupturing effects</w:t>
      </w:r>
      <w:r w:rsidRPr="00C57DB0">
        <w:rPr>
          <w:rStyle w:val="Emphasis"/>
          <w:rFonts w:asciiTheme="minorHAnsi" w:hAnsiTheme="minorHAnsi" w:cstheme="minorHAnsi"/>
        </w:rPr>
        <w:t xml:space="preserve"> by converting primary pity into a feeling that is bearable. As with secondary narcissism, secondary pity involves both an attempt to get back to that ego-shattering state of painfully pleasurable primary pity, </w:t>
      </w:r>
      <w:r w:rsidRPr="00C57DB0">
        <w:rPr>
          <w:rStyle w:val="Emphasis"/>
          <w:rFonts w:asciiTheme="minorHAnsi" w:hAnsiTheme="minorHAnsi" w:cstheme="minorHAnsi"/>
          <w:highlight w:val="green"/>
        </w:rPr>
        <w:t>and</w:t>
      </w:r>
      <w:r w:rsidRPr="00C57DB0">
        <w:rPr>
          <w:rStyle w:val="Emphasis"/>
          <w:rFonts w:asciiTheme="minorHAnsi" w:hAnsiTheme="minorHAnsi" w:cstheme="minorHAnsi"/>
        </w:rPr>
        <w:t xml:space="preserve"> at the same time to </w:t>
      </w:r>
      <w:r w:rsidRPr="00C57DB0">
        <w:rPr>
          <w:rStyle w:val="Emphasis"/>
          <w:rFonts w:asciiTheme="minorHAnsi" w:hAnsiTheme="minorHAnsi" w:cstheme="minorHAnsi"/>
          <w:highlight w:val="green"/>
        </w:rPr>
        <w:t>defend against</w:t>
      </w:r>
      <w:r w:rsidRPr="00C57DB0">
        <w:rPr>
          <w:rStyle w:val="Emphasis"/>
          <w:rFonts w:asciiTheme="minorHAnsi" w:hAnsiTheme="minorHAnsi" w:cstheme="minorHAnsi"/>
        </w:rPr>
        <w:t xml:space="preserve"> that </w:t>
      </w:r>
      <w:r w:rsidRPr="00C57DB0">
        <w:rPr>
          <w:rStyle w:val="Emphasis"/>
          <w:rFonts w:asciiTheme="minorHAnsi" w:hAnsiTheme="minorHAnsi" w:cstheme="minorHAnsi"/>
          <w:highlight w:val="green"/>
        </w:rPr>
        <w:t>threat to the ego</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by aggrandizing oneself at someone </w:t>
      </w:r>
      <w:proofErr w:type="spellStart"/>
      <w:r w:rsidRPr="00C57DB0">
        <w:rPr>
          <w:rStyle w:val="Emphasis"/>
          <w:rFonts w:asciiTheme="minorHAnsi" w:hAnsiTheme="minorHAnsi" w:cstheme="minorHAnsi"/>
          <w:highlight w:val="green"/>
        </w:rPr>
        <w:t>else‟s</w:t>
      </w:r>
      <w:proofErr w:type="spellEnd"/>
      <w:r w:rsidRPr="00C57DB0">
        <w:rPr>
          <w:rStyle w:val="Emphasis"/>
          <w:rFonts w:asciiTheme="minorHAnsi" w:hAnsiTheme="minorHAnsi" w:cstheme="minorHAnsi"/>
          <w:highlight w:val="green"/>
        </w:rPr>
        <w:t xml:space="preserve"> expense</w:t>
      </w:r>
      <w:r w:rsidRPr="00C57DB0">
        <w:rPr>
          <w:rStyle w:val="Emphasis"/>
          <w:rFonts w:asciiTheme="minorHAnsi" w:hAnsiTheme="minorHAnsi" w:cstheme="minorHAnsi"/>
        </w:rPr>
        <w:t>.</w:t>
      </w:r>
      <w:r w:rsidRPr="0004638F">
        <w:rPr>
          <w:rFonts w:asciiTheme="minorHAnsi" w:hAnsiTheme="minorHAnsi" w:cstheme="minorHAnsi"/>
          <w:sz w:val="12"/>
        </w:rPr>
        <w:t xml:space="preserve"> </w:t>
      </w:r>
      <w:r w:rsidRPr="00C57DB0">
        <w:rPr>
          <w:rStyle w:val="Emphasis"/>
          <w:rFonts w:asciiTheme="minorHAnsi" w:hAnsiTheme="minorHAnsi" w:cstheme="minorHAnsi"/>
          <w:highlight w:val="green"/>
        </w:rPr>
        <w:t>Secondary pity refers</w:t>
      </w:r>
      <w:r w:rsidRPr="00C57DB0">
        <w:rPr>
          <w:rStyle w:val="Emphasis"/>
          <w:rFonts w:asciiTheme="minorHAnsi" w:hAnsiTheme="minorHAnsi" w:cstheme="minorHAnsi"/>
        </w:rPr>
        <w:t xml:space="preserve"> to all those</w:t>
      </w:r>
      <w:r w:rsidRPr="0004638F">
        <w:rPr>
          <w:rFonts w:asciiTheme="minorHAnsi" w:hAnsiTheme="minorHAnsi" w:cstheme="minorHAnsi"/>
          <w:sz w:val="12"/>
        </w:rPr>
        <w:t xml:space="preserve"> </w:t>
      </w:r>
      <w:r w:rsidRPr="00C57DB0">
        <w:rPr>
          <w:rStyle w:val="Emphasis"/>
          <w:rFonts w:asciiTheme="minorHAnsi" w:hAnsiTheme="minorHAnsi" w:cstheme="minorHAnsi"/>
          <w:highlight w:val="green"/>
        </w:rPr>
        <w:t>ego-</w:t>
      </w:r>
      <w:r w:rsidRPr="00C57DB0">
        <w:rPr>
          <w:rStyle w:val="Emphasis"/>
          <w:rFonts w:asciiTheme="minorHAnsi" w:hAnsiTheme="minorHAnsi" w:cstheme="minorHAnsi"/>
        </w:rPr>
        <w:t xml:space="preserve">bolstering </w:t>
      </w:r>
      <w:r w:rsidRPr="00C57DB0">
        <w:rPr>
          <w:rStyle w:val="Emphasis"/>
          <w:rFonts w:asciiTheme="minorHAnsi" w:hAnsiTheme="minorHAnsi" w:cstheme="minorHAnsi"/>
          <w:highlight w:val="green"/>
        </w:rPr>
        <w:t>behaviors</w:t>
      </w:r>
      <w:r w:rsidRPr="0004638F">
        <w:rPr>
          <w:rFonts w:asciiTheme="minorHAnsi" w:hAnsiTheme="minorHAnsi" w:cstheme="minorHAnsi"/>
          <w:sz w:val="12"/>
        </w:rPr>
        <w:t xml:space="preserve"> </w:t>
      </w:r>
      <w:r w:rsidRPr="0004638F">
        <w:rPr>
          <w:rFonts w:asciiTheme="minorHAnsi" w:hAnsiTheme="minorHAnsi" w:cstheme="minorHAnsi"/>
          <w:sz w:val="12"/>
          <w:szCs w:val="8"/>
        </w:rPr>
        <w:t xml:space="preserve">that most people think of when they </w:t>
      </w:r>
      <w:r w:rsidRPr="0004638F">
        <w:rPr>
          <w:sz w:val="12"/>
          <w:szCs w:val="8"/>
        </w:rPr>
        <w:t xml:space="preserve">talk about pity. Disabled people are all too familiar with these behaviors: the saccharin sympathy, the telethon rituals of “conspicuous contribution,” the insistence that “they” (i.e., nondisabled people) could never endure such suffering. More commonly known in our culture simply as “pity,” secondary pity encompasses our </w:t>
      </w:r>
      <w:proofErr w:type="spellStart"/>
      <w:r w:rsidRPr="0004638F">
        <w:rPr>
          <w:sz w:val="12"/>
          <w:szCs w:val="8"/>
        </w:rPr>
        <w:t>culture‟s</w:t>
      </w:r>
      <w:proofErr w:type="spellEnd"/>
      <w:r w:rsidRPr="0004638F">
        <w:rPr>
          <w:sz w:val="12"/>
          <w:szCs w:val="8"/>
        </w:rPr>
        <w:t xml:space="preserve"> most clichéd reactions to disability: charity, tears, and calls for a cure. Correlatives of these commonplace manifestations of secondary pity are the obligatory claims that disabled </w:t>
      </w:r>
      <w:proofErr w:type="spellStart"/>
      <w:r w:rsidRPr="0004638F">
        <w:rPr>
          <w:sz w:val="12"/>
          <w:szCs w:val="8"/>
        </w:rPr>
        <w:t>people‟s</w:t>
      </w:r>
      <w:proofErr w:type="spellEnd"/>
      <w:r w:rsidRPr="0004638F">
        <w:rPr>
          <w:sz w:val="12"/>
          <w:szCs w:val="8"/>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04638F">
        <w:rPr>
          <w:sz w:val="12"/>
          <w:szCs w:val="8"/>
        </w:rPr>
        <w:t>pity‟s</w:t>
      </w:r>
      <w:proofErr w:type="spellEnd"/>
      <w:r w:rsidRPr="0004638F">
        <w:rPr>
          <w:sz w:val="12"/>
          <w:szCs w:val="8"/>
        </w:rPr>
        <w:t xml:space="preserve"> incursions, reinforces the </w:t>
      </w:r>
      <w:proofErr w:type="spellStart"/>
      <w:r w:rsidRPr="0004638F">
        <w:rPr>
          <w:sz w:val="12"/>
          <w:szCs w:val="8"/>
        </w:rPr>
        <w:t>ego‟s</w:t>
      </w:r>
      <w:proofErr w:type="spellEnd"/>
      <w:r w:rsidRPr="0004638F">
        <w:rPr>
          <w:sz w:val="12"/>
          <w:szCs w:val="8"/>
        </w:rPr>
        <w:t xml:space="preserve"> fantasy of sovereignty. Secondary pity, in other words, can be seen as a variation of secondary narcissism: these affects enlarge the ego of the pitier or the narcissist at the expense of someone else.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04638F">
        <w:rPr>
          <w:sz w:val="12"/>
          <w:szCs w:val="8"/>
        </w:rPr>
        <w:t>Freud‟s</w:t>
      </w:r>
      <w:proofErr w:type="spellEnd"/>
      <w:r w:rsidRPr="0004638F">
        <w:rPr>
          <w:sz w:val="12"/>
          <w:szCs w:val="8"/>
        </w:rPr>
        <w:t xml:space="preserve"> </w:t>
      </w:r>
      <w:proofErr w:type="spellStart"/>
      <w:r w:rsidRPr="0004638F">
        <w:rPr>
          <w:sz w:val="12"/>
          <w:szCs w:val="8"/>
        </w:rPr>
        <w:t>primarysecondary</w:t>
      </w:r>
      <w:proofErr w:type="spellEnd"/>
      <w:r w:rsidRPr="0004638F">
        <w:rPr>
          <w:sz w:val="12"/>
          <w:szCs w:val="8"/>
        </w:rPr>
        <w:t xml:space="preserve"> narcissism distinction at the level of genealogy. Like </w:t>
      </w:r>
      <w:proofErr w:type="spellStart"/>
      <w:r w:rsidRPr="0004638F">
        <w:rPr>
          <w:sz w:val="12"/>
          <w:szCs w:val="8"/>
        </w:rPr>
        <w:t>Freud‟s</w:t>
      </w:r>
      <w:proofErr w:type="spellEnd"/>
      <w:r w:rsidRPr="0004638F">
        <w:rPr>
          <w:sz w:val="12"/>
          <w:szCs w:val="8"/>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04638F">
        <w:rPr>
          <w:sz w:val="12"/>
          <w:szCs w:val="8"/>
        </w:rPr>
        <w:t>individual‟s</w:t>
      </w:r>
      <w:proofErr w:type="spellEnd"/>
      <w:r w:rsidRPr="0004638F">
        <w:rPr>
          <w:sz w:val="12"/>
          <w:szCs w:val="8"/>
        </w:rPr>
        <w:t xml:space="preserve">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w:t>
      </w:r>
      <w:proofErr w:type="spellStart"/>
      <w:r w:rsidRPr="0004638F">
        <w:rPr>
          <w:sz w:val="12"/>
          <w:szCs w:val="8"/>
        </w:rPr>
        <w:t>person‟s</w:t>
      </w:r>
      <w:proofErr w:type="spellEnd"/>
      <w:r w:rsidRPr="0004638F">
        <w:rPr>
          <w:sz w:val="12"/>
          <w:szCs w:val="8"/>
        </w:rPr>
        <w:t xml:space="preserve"> suffering—or, to make matters worse, that this pleasure derives in part from the specter of </w:t>
      </w:r>
      <w:proofErr w:type="spellStart"/>
      <w:r w:rsidRPr="0004638F">
        <w:rPr>
          <w:sz w:val="12"/>
          <w:szCs w:val="8"/>
        </w:rPr>
        <w:t>disability‟s</w:t>
      </w:r>
      <w:proofErr w:type="spellEnd"/>
      <w:r w:rsidRPr="0004638F">
        <w:rPr>
          <w:sz w:val="12"/>
          <w:szCs w:val="8"/>
        </w:rPr>
        <w:t xml:space="preserve"> transferability, the possibility that this suffering could be—and, </w:t>
      </w:r>
      <w:proofErr w:type="spellStart"/>
      <w:r w:rsidRPr="0004638F">
        <w:rPr>
          <w:sz w:val="12"/>
          <w:szCs w:val="8"/>
        </w:rPr>
        <w:t>fantasmatically</w:t>
      </w:r>
      <w:proofErr w:type="spellEnd"/>
      <w:r w:rsidRPr="0004638F">
        <w:rPr>
          <w:sz w:val="12"/>
          <w:szCs w:val="8"/>
        </w:rPr>
        <w:t xml:space="preserve">, perhaps already is—an image of </w:t>
      </w:r>
      <w:proofErr w:type="spellStart"/>
      <w:r w:rsidRPr="0004638F">
        <w:rPr>
          <w:sz w:val="12"/>
          <w:szCs w:val="8"/>
        </w:rPr>
        <w:t>one‟s</w:t>
      </w:r>
      <w:proofErr w:type="spellEnd"/>
      <w:r w:rsidRPr="0004638F">
        <w:rPr>
          <w:sz w:val="12"/>
          <w:szCs w:val="8"/>
        </w:rPr>
        <w:t xml:space="preserve"> own self undone? Indeed, the model of primary pity that I have been constructing may sound a bit too close to sadism for some </w:t>
      </w:r>
      <w:proofErr w:type="spellStart"/>
      <w:r w:rsidRPr="0004638F">
        <w:rPr>
          <w:sz w:val="12"/>
          <w:szCs w:val="8"/>
        </w:rPr>
        <w:t>people‟s</w:t>
      </w:r>
      <w:proofErr w:type="spellEnd"/>
      <w:r w:rsidRPr="0004638F">
        <w:rPr>
          <w:sz w:val="12"/>
          <w:szCs w:val="8"/>
        </w:rPr>
        <w:t xml:space="preserve"> liking. Pity does come close to sadism, and at the same time, to masochism, which Freud theorizes as </w:t>
      </w:r>
      <w:proofErr w:type="spellStart"/>
      <w:r w:rsidRPr="0004638F">
        <w:rPr>
          <w:sz w:val="12"/>
          <w:szCs w:val="8"/>
        </w:rPr>
        <w:t>sadism‟s</w:t>
      </w:r>
      <w:proofErr w:type="spellEnd"/>
      <w:r w:rsidRPr="0004638F">
        <w:rPr>
          <w:sz w:val="12"/>
          <w:szCs w:val="8"/>
        </w:rPr>
        <w:t xml:space="preserve">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04638F">
        <w:rPr>
          <w:sz w:val="12"/>
          <w:szCs w:val="8"/>
        </w:rPr>
        <w:t>subject‟s</w:t>
      </w:r>
      <w:proofErr w:type="spellEnd"/>
      <w:r w:rsidRPr="0004638F">
        <w:rPr>
          <w:sz w:val="12"/>
          <w:szCs w:val="8"/>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04638F">
        <w:rPr>
          <w:sz w:val="12"/>
          <w:szCs w:val="8"/>
        </w:rPr>
        <w:t>subject‟s</w:t>
      </w:r>
      <w:proofErr w:type="spellEnd"/>
      <w:r w:rsidRPr="0004638F">
        <w:rPr>
          <w:sz w:val="12"/>
          <w:szCs w:val="8"/>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638F">
        <w:rPr>
          <w:sz w:val="12"/>
          <w:szCs w:val="8"/>
        </w:rPr>
        <w:t>originary</w:t>
      </w:r>
      <w:proofErr w:type="spellEnd"/>
      <w:r w:rsidRPr="0004638F">
        <w:rPr>
          <w:sz w:val="12"/>
          <w:szCs w:val="8"/>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04638F">
        <w:rPr>
          <w:sz w:val="12"/>
          <w:szCs w:val="8"/>
        </w:rPr>
        <w:t>one‟s</w:t>
      </w:r>
      <w:proofErr w:type="spellEnd"/>
      <w:r w:rsidRPr="0004638F">
        <w:rPr>
          <w:sz w:val="12"/>
          <w:szCs w:val="8"/>
        </w:rPr>
        <w:t xml:space="preserve"> own self, Freud hypothesizes. If so, this self would not be a single thing: it would be “me” and at the same time, the lost object whose image “I” have internalized. </w:t>
      </w:r>
      <w:proofErr w:type="spellStart"/>
      <w:r w:rsidRPr="0004638F">
        <w:rPr>
          <w:sz w:val="12"/>
          <w:szCs w:val="8"/>
        </w:rPr>
        <w:t>Freud‟s</w:t>
      </w:r>
      <w:proofErr w:type="spellEnd"/>
      <w:r w:rsidRPr="0004638F">
        <w:rPr>
          <w:sz w:val="12"/>
          <w:szCs w:val="8"/>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04638F">
        <w:rPr>
          <w:sz w:val="12"/>
          <w:szCs w:val="8"/>
        </w:rPr>
        <w:t>Freud‟s</w:t>
      </w:r>
      <w:proofErr w:type="spellEnd"/>
      <w:r w:rsidRPr="0004638F">
        <w:rPr>
          <w:sz w:val="12"/>
          <w:szCs w:val="8"/>
        </w:rPr>
        <w:t xml:space="preserve">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w:t>
      </w:r>
      <w:r w:rsidRPr="0004638F">
        <w:rPr>
          <w:rFonts w:asciiTheme="minorHAnsi" w:hAnsiTheme="minorHAnsi" w:cstheme="minorHAnsi"/>
          <w:sz w:val="12"/>
          <w:szCs w:val="8"/>
        </w:rPr>
        <w:t xml:space="preserve">This is a deeply troubling possibility, but I suggest that </w:t>
      </w:r>
      <w:r w:rsidRPr="009B7811">
        <w:rPr>
          <w:rStyle w:val="Emphasis"/>
          <w:rFonts w:asciiTheme="minorHAnsi" w:hAnsiTheme="minorHAnsi" w:cstheme="minorHAnsi"/>
        </w:rPr>
        <w:t>trying to overcome pity will only make matters worse. There are many ways of trying to overcome primary pity, and each one ultimately aggravates the violence of primary pity.</w:t>
      </w:r>
      <w:r w:rsidRPr="009B7811">
        <w:rPr>
          <w:rFonts w:asciiTheme="minorHAnsi" w:hAnsiTheme="minorHAnsi" w:cstheme="minorHAnsi"/>
          <w:sz w:val="12"/>
        </w:rPr>
        <w:t xml:space="preserve"> One way is the “pitiless” refusal of compassion that Edelman advocates (70). Another is the disability activist “No pity” injunction. </w:t>
      </w:r>
      <w:r w:rsidRPr="009B7811">
        <w:rPr>
          <w:sz w:val="12"/>
        </w:rPr>
        <w:t>A third example</w:t>
      </w:r>
      <w:r w:rsidRPr="0004638F">
        <w:rPr>
          <w:sz w:val="12"/>
        </w:rPr>
        <w:t xml:space="preserve"> is secondary pity, as in the query, commonly addressed to disabled people, “Have you ever thought of killing yourself?”123 In this question, disabled people correctly hear the wish, “</w:t>
      </w:r>
      <w:proofErr w:type="spellStart"/>
      <w:r w:rsidRPr="0004638F">
        <w:rPr>
          <w:sz w:val="12"/>
        </w:rPr>
        <w:t>I‟d</w:t>
      </w:r>
      <w:proofErr w:type="spellEnd"/>
      <w:r w:rsidRPr="0004638F">
        <w:rPr>
          <w:sz w:val="12"/>
        </w:rPr>
        <w:t xml:space="preserve"> like to kill you.”</w:t>
      </w:r>
      <w:r w:rsidRPr="00C57DB0">
        <w:rPr>
          <w:rStyle w:val="Emphasis"/>
          <w:rFonts w:asciiTheme="minorHAnsi" w:hAnsiTheme="minorHAnsi" w:cstheme="minorHAnsi"/>
        </w:rPr>
        <w:t xml:space="preserve"> Indeed, </w:t>
      </w:r>
      <w:r w:rsidRPr="00C57DB0">
        <w:rPr>
          <w:rStyle w:val="Emphasis"/>
          <w:rFonts w:asciiTheme="minorHAnsi" w:hAnsiTheme="minorHAnsi" w:cstheme="minorHAnsi"/>
          <w:highlight w:val="green"/>
        </w:rPr>
        <w:t>primary pity is so unsettling</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our </w:t>
      </w:r>
      <w:r w:rsidRPr="00C57DB0">
        <w:rPr>
          <w:rStyle w:val="Emphasis"/>
          <w:rFonts w:asciiTheme="minorHAnsi" w:hAnsiTheme="minorHAnsi" w:cstheme="minorHAnsi"/>
          <w:highlight w:val="green"/>
        </w:rPr>
        <w:t>culture</w:t>
      </w:r>
      <w:r w:rsidRPr="00C57DB0">
        <w:rPr>
          <w:rStyle w:val="Emphasis"/>
          <w:rFonts w:asciiTheme="minorHAnsi" w:hAnsiTheme="minorHAnsi" w:cstheme="minorHAnsi"/>
        </w:rPr>
        <w:t xml:space="preserve"> has been driven to </w:t>
      </w:r>
      <w:r w:rsidRPr="00C57DB0">
        <w:rPr>
          <w:rStyle w:val="Emphasis"/>
          <w:rFonts w:asciiTheme="minorHAnsi" w:hAnsiTheme="minorHAnsi" w:cstheme="minorHAnsi"/>
          <w:highlight w:val="green"/>
        </w:rPr>
        <w:t>“mercifully” kill people</w:t>
      </w:r>
      <w:r w:rsidRPr="00C57DB0">
        <w:rPr>
          <w:rStyle w:val="Emphasis"/>
          <w:rFonts w:asciiTheme="minorHAnsi" w:hAnsiTheme="minorHAnsi" w:cstheme="minorHAnsi"/>
        </w:rPr>
        <w:t xml:space="preserve"> in the name of secondary pity. We have also been driven to </w:t>
      </w:r>
      <w:r w:rsidRPr="00C57DB0">
        <w:rPr>
          <w:rStyle w:val="Emphasis"/>
          <w:rFonts w:asciiTheme="minorHAnsi" w:hAnsiTheme="minorHAnsi" w:cstheme="minorHAnsi"/>
          <w:highlight w:val="green"/>
        </w:rPr>
        <w:t>lock</w:t>
      </w:r>
      <w:r w:rsidRPr="00C57DB0">
        <w:rPr>
          <w:rStyle w:val="Emphasis"/>
          <w:rFonts w:asciiTheme="minorHAnsi" w:hAnsiTheme="minorHAnsi" w:cstheme="minorHAnsi"/>
        </w:rPr>
        <w:t xml:space="preserve"> people </w:t>
      </w:r>
      <w:r w:rsidRPr="00C57DB0">
        <w:rPr>
          <w:rStyle w:val="Emphasis"/>
          <w:rFonts w:asciiTheme="minorHAnsi" w:hAnsiTheme="minorHAnsi" w:cstheme="minorHAnsi"/>
          <w:highlight w:val="green"/>
        </w:rPr>
        <w:t>in institutions</w:t>
      </w:r>
      <w:r w:rsidRPr="00C57DB0">
        <w:rPr>
          <w:rStyle w:val="Emphasis"/>
          <w:rFonts w:asciiTheme="minorHAnsi" w:hAnsiTheme="minorHAnsi" w:cstheme="minorHAnsi"/>
        </w:rPr>
        <w:t xml:space="preserve">, to let them </w:t>
      </w:r>
      <w:r w:rsidRPr="00C57DB0">
        <w:rPr>
          <w:rStyle w:val="Emphasis"/>
          <w:rFonts w:asciiTheme="minorHAnsi" w:hAnsiTheme="minorHAnsi" w:cstheme="minorHAnsi"/>
          <w:highlight w:val="green"/>
        </w:rPr>
        <w:t>languish on the streets</w:t>
      </w:r>
      <w:r w:rsidRPr="00C57DB0">
        <w:rPr>
          <w:rStyle w:val="Emphasis"/>
          <w:rFonts w:asciiTheme="minorHAnsi" w:hAnsiTheme="minorHAnsi" w:cstheme="minorHAnsi"/>
        </w:rPr>
        <w:t xml:space="preserve">, to stare, </w:t>
      </w:r>
      <w:r w:rsidRPr="009B7811">
        <w:rPr>
          <w:rStyle w:val="Emphasis"/>
          <w:rFonts w:asciiTheme="minorHAnsi" w:hAnsiTheme="minorHAnsi" w:cstheme="minorHAnsi"/>
        </w:rPr>
        <w:t>to punish, and to sentimentalize—all, I would suggest, in the interest of not owning, not naming, not acknowledging that self-shattering, ego-dissolving, instantaneous and intolerable moment of primary pity.</w:t>
      </w:r>
      <w:r w:rsidRPr="009B7811">
        <w:rPr>
          <w:rFonts w:asciiTheme="minorHAnsi" w:hAnsiTheme="minorHAnsi" w:cstheme="minorHAnsi"/>
          <w:sz w:val="12"/>
        </w:rPr>
        <w:t xml:space="preserve"> Because primary pity</w:t>
      </w:r>
      <w:r w:rsidRPr="0004638F">
        <w:rPr>
          <w:rFonts w:asciiTheme="minorHAnsi" w:hAnsiTheme="minorHAnsi" w:cstheme="minorHAnsi"/>
          <w:sz w:val="12"/>
        </w:rPr>
        <w:t xml:space="preserve"> is tied up with the disability drive, it must, like the drive itself, be regarded as unrepresentable. </w:t>
      </w:r>
    </w:p>
    <w:p w14:paraId="14003D56" w14:textId="1653F6AD" w:rsidR="009D2D8A" w:rsidRPr="00C57DB0" w:rsidRDefault="009D2D8A" w:rsidP="009D2D8A">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speech has come to constitute the boundary of Humanism, to which disability forms the </w:t>
      </w:r>
      <w:r w:rsidRPr="00C57DB0">
        <w:rPr>
          <w:u w:val="single"/>
          <w:lang w:val="en-CA"/>
        </w:rPr>
        <w:t>constitutive negative</w:t>
      </w:r>
      <w:r w:rsidRPr="00C57DB0">
        <w:rPr>
          <w:lang w:val="en-CA"/>
        </w:rPr>
        <w:t xml:space="preserve"> as a disruption of such networks. </w:t>
      </w:r>
    </w:p>
    <w:p w14:paraId="683DC449" w14:textId="77777777" w:rsidR="009D2D8A" w:rsidRPr="00C57DB0" w:rsidRDefault="009D2D8A" w:rsidP="009D2D8A">
      <w:pPr>
        <w:spacing w:line="276" w:lineRule="auto"/>
        <w:rPr>
          <w:sz w:val="16"/>
          <w:szCs w:val="16"/>
        </w:rPr>
      </w:pPr>
      <w:r w:rsidRPr="00C57DB0">
        <w:rPr>
          <w:b/>
          <w:bCs/>
        </w:rPr>
        <w:t>St. Pierre 15</w:t>
      </w:r>
      <w:r w:rsidRPr="00C57DB0">
        <w:t xml:space="preserve"> </w:t>
      </w:r>
      <w:r w:rsidRPr="00C57DB0">
        <w:rPr>
          <w:sz w:val="16"/>
          <w:szCs w:val="16"/>
        </w:rPr>
        <w:t>[Bracketed for crip to disabled. Joshua St. Pierre (BA in humanities from Briercrest College, Master of Arts in philosophy from the University of Alberta). “</w:t>
      </w:r>
      <w:proofErr w:type="spellStart"/>
      <w:r w:rsidRPr="00C57DB0">
        <w:rPr>
          <w:sz w:val="16"/>
          <w:szCs w:val="16"/>
        </w:rPr>
        <w:t>Cripping</w:t>
      </w:r>
      <w:proofErr w:type="spellEnd"/>
      <w:r w:rsidRPr="00C57DB0">
        <w:rPr>
          <w:sz w:val="16"/>
          <w:szCs w:val="16"/>
        </w:rPr>
        <w:t xml:space="preserve"> Communication: Speech, Disability, and Exclusion in Liberal Humanist and </w:t>
      </w:r>
      <w:proofErr w:type="spellStart"/>
      <w:r w:rsidRPr="00C57DB0">
        <w:rPr>
          <w:sz w:val="16"/>
          <w:szCs w:val="16"/>
        </w:rPr>
        <w:t>Posthumanist</w:t>
      </w:r>
      <w:proofErr w:type="spellEnd"/>
      <w:r w:rsidRPr="00C57DB0">
        <w:rPr>
          <w:sz w:val="16"/>
          <w:szCs w:val="16"/>
        </w:rPr>
        <w:t xml:space="preserve"> Discourse.” Communication Theory. Vol 25, Issue 3. Pages 330-348. 3/31/15. Accessed 8/29/20. </w:t>
      </w:r>
      <w:hyperlink r:id="rId13" w:history="1">
        <w:r w:rsidRPr="00C57DB0">
          <w:rPr>
            <w:sz w:val="16"/>
            <w:szCs w:val="16"/>
          </w:rPr>
          <w:t>https://onlinelibrary.wiley.com/doi/abs/10.1111/comt.12054</w:t>
        </w:r>
      </w:hyperlink>
      <w:r w:rsidRPr="00C57DB0">
        <w:rPr>
          <w:sz w:val="16"/>
          <w:szCs w:val="16"/>
        </w:rPr>
        <w:t xml:space="preserve"> // Xu]</w:t>
      </w:r>
    </w:p>
    <w:p w14:paraId="24A01FA1" w14:textId="3E41A3B3" w:rsidR="009D2D8A" w:rsidRDefault="009D2D8A" w:rsidP="009D2D8A">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In particular, performing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r w:rsidRPr="00C57DB0">
        <w:rPr>
          <w:rStyle w:val="StyleUnderline"/>
          <w:highlight w:val="green"/>
        </w:rPr>
        <w:t>yet</w:t>
      </w:r>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w:t>
      </w:r>
      <w:proofErr w:type="spellStart"/>
      <w:r w:rsidRPr="00C57DB0">
        <w:rPr>
          <w:sz w:val="14"/>
        </w:rPr>
        <w:t>posthumanist</w:t>
      </w:r>
      <w:proofErr w:type="spellEnd"/>
      <w:r w:rsidRPr="00C57DB0">
        <w:rPr>
          <w:sz w:val="14"/>
        </w:rPr>
        <w:t xml:space="preserve"> shift to text as the principle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w:t>
      </w:r>
      <w:proofErr w:type="spellStart"/>
      <w:r w:rsidRPr="00C57DB0">
        <w:rPr>
          <w:sz w:val="14"/>
        </w:rPr>
        <w:t>posthumanist</w:t>
      </w:r>
      <w:proofErr w:type="spellEnd"/>
      <w:r w:rsidRPr="00C57DB0">
        <w:rPr>
          <w:sz w:val="14"/>
        </w:rPr>
        <w:t xml:space="preserve">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proofErr w:type="spellStart"/>
      <w:r w:rsidRPr="00C57DB0">
        <w:rPr>
          <w:rStyle w:val="StyleUnderline"/>
        </w:rPr>
        <w:t>auto</w:t>
      </w:r>
      <w:r w:rsidRPr="00C57DB0">
        <w:rPr>
          <w:rStyle w:val="StyleUnderline"/>
          <w:highlight w:val="green"/>
        </w:rPr>
        <w:t>affectivity</w:t>
      </w:r>
      <w:proofErr w:type="spellEnd"/>
      <w:r w:rsidRPr="00C57DB0">
        <w:rPr>
          <w:rStyle w:val="StyleUnderline"/>
          <w:highlight w:val="green"/>
        </w:rPr>
        <w:t xml:space="preserve"> and preclude [disabled]</w:t>
      </w:r>
      <w:r w:rsidRPr="00C57DB0">
        <w:rPr>
          <w:rStyle w:val="StyleUnderline"/>
        </w:rPr>
        <w:t xml:space="preserve">crip </w:t>
      </w:r>
      <w:r w:rsidRPr="00C57DB0">
        <w:rPr>
          <w:rStyle w:val="StyleUnderline"/>
          <w:highlight w:val="green"/>
        </w:rPr>
        <w:t xml:space="preserve">voices </w:t>
      </w:r>
      <w:r w:rsidRPr="00C57DB0">
        <w:rPr>
          <w:rStyle w:val="StyleUnderline"/>
        </w:rPr>
        <w:t>from analysis</w:t>
      </w:r>
      <w:r w:rsidRPr="00C57DB0">
        <w:rPr>
          <w:sz w:val="14"/>
        </w:rPr>
        <w:t xml:space="preserve">. Like its humanist predecessor, and contrary to much of its rhetoric, posthumanism shows signs of structural exclusion dependent on having the right sort of informational body: malleable and flexible. Tony Davis insists that “All humanisms, until now, have been imperial. . . .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C57DB0">
        <w:rPr>
          <w:sz w:val="14"/>
        </w:rPr>
        <w:t>posthumanist</w:t>
      </w:r>
      <w:proofErr w:type="spellEnd"/>
      <w:r w:rsidRPr="00C57DB0">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 xml:space="preserve">The liberal subject, as Katherine </w:t>
      </w:r>
      <w:proofErr w:type="spellStart"/>
      <w:r w:rsidRPr="00C57DB0">
        <w:rPr>
          <w:sz w:val="14"/>
        </w:rPr>
        <w:t>Hayles</w:t>
      </w:r>
      <w:proofErr w:type="spellEnd"/>
      <w:r w:rsidRPr="00C57DB0">
        <w:rPr>
          <w:sz w:val="14"/>
        </w:rPr>
        <w:t xml:space="preserve"> has observed, identifies the self with the rational mind merely in possession of a body (1999, p. 4).This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in order to exist. Accordingly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particular body. The liberal subject emerges as autonomous and unitary, yet as interior, in need of externalizing his/her social and political nature. It is here that speech takes on a significant, yet surprisingly underrepresented, role within liberal humanist discourse. In 1923, H. </w:t>
      </w:r>
      <w:proofErr w:type="spellStart"/>
      <w:r w:rsidRPr="00C57DB0">
        <w:rPr>
          <w:sz w:val="14"/>
        </w:rPr>
        <w:t>Wildon</w:t>
      </w:r>
      <w:proofErr w:type="spellEnd"/>
      <w:r w:rsidRPr="00C57DB0">
        <w:rPr>
          <w:sz w:val="14"/>
        </w:rPr>
        <w:t xml:space="preserve"> </w:t>
      </w:r>
      <w:proofErr w:type="spellStart"/>
      <w:r w:rsidRPr="00C57DB0">
        <w:rPr>
          <w:sz w:val="14"/>
        </w:rPr>
        <w:t>Carr</w:t>
      </w:r>
      <w:proofErr w:type="spellEnd"/>
      <w:r w:rsidRPr="00C57DB0">
        <w:rPr>
          <w:sz w:val="14"/>
        </w:rPr>
        <w:t xml:space="preserve">, a former president of the Aristotelian Society, argued that the very idea of reason requires discourse because reason is an activity directed outwards. “The origin of speech,” said </w:t>
      </w:r>
      <w:proofErr w:type="spellStart"/>
      <w:r w:rsidRPr="00C57DB0">
        <w:rPr>
          <w:sz w:val="14"/>
        </w:rPr>
        <w:t>Carr</w:t>
      </w:r>
      <w:proofErr w:type="spellEnd"/>
      <w:r w:rsidRPr="00C57DB0">
        <w:rPr>
          <w:sz w:val="14"/>
        </w:rPr>
        <w:t>, “is in the nature of human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C57DB0">
        <w:rPr>
          <w:sz w:val="14"/>
        </w:rPr>
        <w:t>Carr</w:t>
      </w:r>
      <w:proofErr w:type="spellEnd"/>
      <w:r w:rsidRPr="00C57DB0">
        <w:rPr>
          <w:sz w:val="14"/>
        </w:rPr>
        <w:t xml:space="preserve">,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w:t>
      </w:r>
      <w:proofErr w:type="spellStart"/>
      <w:r w:rsidRPr="00C57DB0">
        <w:rPr>
          <w:sz w:val="14"/>
        </w:rPr>
        <w:t>Carr</w:t>
      </w:r>
      <w:proofErr w:type="spellEnd"/>
      <w:r w:rsidRPr="00C57DB0">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stop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C57DB0">
        <w:rPr>
          <w:sz w:val="14"/>
        </w:rPr>
        <w:t>chiastically</w:t>
      </w:r>
      <w:proofErr w:type="spellEnd"/>
      <w:r w:rsidRPr="00C57DB0">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C57DB0">
        <w:rPr>
          <w:sz w:val="14"/>
        </w:rPr>
        <w:t>phonocentrism</w:t>
      </w:r>
      <w:proofErr w:type="spellEnd"/>
      <w:r w:rsidRPr="00C57DB0">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w:t>
      </w:r>
      <w:proofErr w:type="spellStart"/>
      <w:r w:rsidRPr="00C57DB0">
        <w:rPr>
          <w:sz w:val="14"/>
        </w:rPr>
        <w:t>Mladen</w:t>
      </w:r>
      <w:proofErr w:type="spellEnd"/>
      <w:r w:rsidRPr="00C57DB0">
        <w:rPr>
          <w:sz w:val="14"/>
        </w:rPr>
        <w:t xml:space="preserve"> </w:t>
      </w:r>
      <w:proofErr w:type="spellStart"/>
      <w:r w:rsidRPr="00C57DB0">
        <w:rPr>
          <w:sz w:val="14"/>
        </w:rPr>
        <w:t>Dolar</w:t>
      </w:r>
      <w:proofErr w:type="spellEnd"/>
      <w:r w:rsidRPr="00C57DB0">
        <w:rPr>
          <w:sz w:val="14"/>
        </w:rPr>
        <w:t xml:space="preserve">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w:t>
      </w:r>
      <w:proofErr w:type="spellStart"/>
      <w:r w:rsidRPr="00C57DB0">
        <w:rPr>
          <w:sz w:val="14"/>
        </w:rPr>
        <w:t>Dolar</w:t>
      </w:r>
      <w:proofErr w:type="spellEnd"/>
      <w:r w:rsidRPr="00C57DB0">
        <w:rPr>
          <w:sz w:val="14"/>
        </w:rPr>
        <w:t xml:space="preserve">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w:t>
      </w:r>
      <w:proofErr w:type="spellStart"/>
      <w:r w:rsidRPr="00C57DB0">
        <w:rPr>
          <w:sz w:val="14"/>
        </w:rPr>
        <w:t>Dolar</w:t>
      </w:r>
      <w:proofErr w:type="spellEnd"/>
      <w:r w:rsidRPr="00C57DB0">
        <w:rPr>
          <w:sz w:val="14"/>
        </w:rPr>
        <w:t xml:space="preserve">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actually enhances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inasmuch as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taking into account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claims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r w:rsidRPr="00C57DB0">
        <w:rPr>
          <w:sz w:val="14"/>
        </w:rPr>
        <w:t>disabled.These</w:t>
      </w:r>
      <w:proofErr w:type="spellEnd"/>
      <w:r w:rsidRPr="00C57DB0">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C57DB0">
        <w:rPr>
          <w:sz w:val="14"/>
        </w:rPr>
        <w:t>dispassioned</w:t>
      </w:r>
      <w:proofErr w:type="spellEnd"/>
      <w:r w:rsidRPr="00C57DB0">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particular way, you do not belong to my tribe (2005, p. 50). For the stutterer, however, “all words are test words, passwords, or catchphrases whereby one gains or loses social acceptance or credibility. . . .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C57DB0">
        <w:rPr>
          <w:sz w:val="14"/>
        </w:rPr>
        <w:t>pathologization</w:t>
      </w:r>
      <w:proofErr w:type="spellEnd"/>
      <w:r w:rsidRPr="00C57DB0">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C57DB0">
        <w:rPr>
          <w:sz w:val="14"/>
        </w:rPr>
        <w:t>bodiedness</w:t>
      </w:r>
      <w:proofErr w:type="spellEnd"/>
      <w:r w:rsidRPr="00C57DB0">
        <w:rPr>
          <w:sz w:val="14"/>
        </w:rPr>
        <w:t xml:space="preserve">”: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w:t>
      </w:r>
      <w:proofErr w:type="spellStart"/>
      <w:r w:rsidRPr="00C57DB0">
        <w:rPr>
          <w:sz w:val="14"/>
        </w:rPr>
        <w:t>deterritorializing</w:t>
      </w:r>
      <w:proofErr w:type="spellEnd"/>
      <w:r w:rsidRPr="00C57DB0">
        <w:rPr>
          <w:sz w:val="14"/>
        </w:rPr>
        <w:t xml:space="preserve"> disabled speech. Consider again Gunn’s claim that “within speech is always a tacit threat of the loss of control” (2010, p. 189). Ubiquitous stutters and vocalic gaffes occur to everyone on a daily basis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w:t>
      </w:r>
      <w:proofErr w:type="spellStart"/>
      <w:r w:rsidRPr="00C57DB0">
        <w:rPr>
          <w:sz w:val="14"/>
        </w:rPr>
        <w:t>pathologization</w:t>
      </w:r>
      <w:proofErr w:type="spellEnd"/>
      <w:r w:rsidRPr="00C57DB0">
        <w:rPr>
          <w:sz w:val="14"/>
        </w:rPr>
        <w:t xml:space="preserve"> individuates “nonrational” speech production and thereby maintains and polices the public/private divide. Disabled speech is conceived as a private affair marked by particularity and </w:t>
      </w:r>
      <w:proofErr w:type="spellStart"/>
      <w:r w:rsidRPr="00C57DB0">
        <w:rPr>
          <w:sz w:val="14"/>
        </w:rPr>
        <w:t>embodiedness</w:t>
      </w:r>
      <w:proofErr w:type="spellEnd"/>
      <w:r w:rsidRPr="00C57DB0">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universal” identity and provoking 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w:t>
      </w:r>
      <w:proofErr w:type="spellStart"/>
      <w:r w:rsidRPr="00C57DB0">
        <w:rPr>
          <w:sz w:val="14"/>
        </w:rPr>
        <w:t>hyperembodied</w:t>
      </w:r>
      <w:proofErr w:type="spellEnd"/>
      <w:r w:rsidRPr="00C57DB0">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C57DB0">
        <w:rPr>
          <w:sz w:val="14"/>
        </w:rPr>
        <w:t>posthumanist</w:t>
      </w:r>
      <w:proofErr w:type="spellEnd"/>
      <w:r w:rsidRPr="00C57DB0">
        <w:rPr>
          <w:sz w:val="14"/>
        </w:rPr>
        <w:t xml:space="preserve"> shift to text as the principal mode of communication. </w:t>
      </w:r>
      <w:proofErr w:type="spellStart"/>
      <w:r w:rsidRPr="00C57DB0">
        <w:rPr>
          <w:sz w:val="14"/>
        </w:rPr>
        <w:t>Cripping</w:t>
      </w:r>
      <w:proofErr w:type="spellEnd"/>
      <w:r w:rsidRPr="00C57DB0">
        <w:rPr>
          <w:sz w:val="14"/>
        </w:rPr>
        <w:t xml:space="preserve"> posthumanism There is no single bridge spanning humanism to posthumanism. There are certainly stories to tell about the antihumanism of the 1960s and 1970s, of feminism, cybernetics, Hans Moravec, late capitalism, and of the cascading death of God, man, and the author. Yet, as Donna Haraway duly reminds us, the cyborg is a bastard. Any attempt to pin down its origins is always already a fabrication, a sanitation, an attempt to tell a crooked story straight. Neil </w:t>
      </w:r>
      <w:proofErr w:type="spellStart"/>
      <w:r w:rsidRPr="00C57DB0">
        <w:rPr>
          <w:sz w:val="14"/>
        </w:rPr>
        <w:t>Badmington</w:t>
      </w:r>
      <w:proofErr w:type="spellEnd"/>
      <w:r w:rsidRPr="00C57DB0">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C57DB0">
        <w:rPr>
          <w:sz w:val="14"/>
        </w:rPr>
        <w:t>Badmington</w:t>
      </w:r>
      <w:proofErr w:type="spellEnd"/>
      <w:r w:rsidRPr="00C57DB0">
        <w:rPr>
          <w:sz w:val="14"/>
        </w:rPr>
        <w:t xml:space="preserve"> argues—akin to Lyotard’s reading of modernism and postmodernism— that “the writing of the </w:t>
      </w:r>
      <w:proofErr w:type="spellStart"/>
      <w:r w:rsidRPr="00C57DB0">
        <w:rPr>
          <w:sz w:val="14"/>
        </w:rPr>
        <w:t>posthumanist</w:t>
      </w:r>
      <w:proofErr w:type="spellEnd"/>
      <w:r w:rsidRPr="00C57DB0">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C57DB0">
        <w:rPr>
          <w:sz w:val="14"/>
        </w:rPr>
        <w:t>posthumanisms</w:t>
      </w:r>
      <w:proofErr w:type="spellEnd"/>
      <w:r w:rsidRPr="00C57DB0">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C57DB0">
        <w:rPr>
          <w:sz w:val="14"/>
        </w:rPr>
        <w:t>newgenics</w:t>
      </w:r>
      <w:proofErr w:type="spellEnd"/>
      <w:r w:rsidRPr="00C57DB0">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w:t>
      </w:r>
      <w:proofErr w:type="spellStart"/>
      <w:r w:rsidRPr="00C57DB0">
        <w:rPr>
          <w:sz w:val="14"/>
        </w:rPr>
        <w:t>Nayar</w:t>
      </w:r>
      <w:proofErr w:type="spellEnd"/>
      <w:r w:rsidRPr="00C57DB0">
        <w:rPr>
          <w:sz w:val="14"/>
        </w:rPr>
        <w:t xml:space="preserve">,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C57DB0">
        <w:rPr>
          <w:sz w:val="14"/>
        </w:rPr>
        <w:t>coconstituted</w:t>
      </w:r>
      <w:proofErr w:type="spellEnd"/>
      <w:r w:rsidRPr="00C57DB0">
        <w:rPr>
          <w:sz w:val="14"/>
        </w:rPr>
        <w:t xml:space="preserve"> within ecological, technological, and informational networks—a congealing of “heterogeneous components, a material-informational entity whose boundaries undergo continuous construction and reconstruction” (</w:t>
      </w:r>
      <w:proofErr w:type="spellStart"/>
      <w:r w:rsidRPr="00C57DB0">
        <w:rPr>
          <w:sz w:val="14"/>
        </w:rPr>
        <w:t>Hayles</w:t>
      </w:r>
      <w:proofErr w:type="spellEnd"/>
      <w:r w:rsidRPr="00C57DB0">
        <w:rPr>
          <w:sz w:val="14"/>
        </w:rPr>
        <w:t xml:space="preserve">, 1999, p. 3). Subjectivity is an emergent feature of </w:t>
      </w:r>
      <w:proofErr w:type="spellStart"/>
      <w:r w:rsidRPr="00C57DB0">
        <w:rPr>
          <w:sz w:val="14"/>
        </w:rPr>
        <w:t>sympoietic</w:t>
      </w:r>
      <w:proofErr w:type="spellEnd"/>
      <w:r w:rsidRPr="00C57DB0">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C57DB0">
        <w:rPr>
          <w:sz w:val="14"/>
        </w:rPr>
        <w:t>sympoietic</w:t>
      </w:r>
      <w:proofErr w:type="spellEnd"/>
      <w:r w:rsidRPr="00C57DB0">
        <w:rPr>
          <w:sz w:val="14"/>
        </w:rPr>
        <w:t xml:space="preserve"> constitution produces a vantage from which the ableist construction and policing of human borders, bodies, and communicative practices can be politicized and critiqued. With the cyborg bastard fully in mind, I suggest that the disabled body is useful in parsing a necessarily crooked and partial transition to posthuman communication. Interrogating the familial tradition of rhetoric from the perspective of disability, Jay </w:t>
      </w:r>
      <w:proofErr w:type="spellStart"/>
      <w:r w:rsidRPr="00C57DB0">
        <w:rPr>
          <w:sz w:val="14"/>
        </w:rPr>
        <w:t>Dolmage</w:t>
      </w:r>
      <w:proofErr w:type="spellEnd"/>
      <w:r w:rsidRPr="00C57DB0">
        <w:rPr>
          <w:sz w:val="14"/>
        </w:rPr>
        <w:t xml:space="preserve"> is here instructive: The body of history has been shaped to look like an idealized human body: proportional, inviolable, autonomous, upright, forward facing (white and masculine). But if you find the rhetorical body, you find tension, trial, and trouble. . . . [W]</w:t>
      </w:r>
      <w:proofErr w:type="spellStart"/>
      <w:r w:rsidRPr="00C57DB0">
        <w:rPr>
          <w:sz w:val="14"/>
        </w:rPr>
        <w:t>riting</w:t>
      </w:r>
      <w:proofErr w:type="spellEnd"/>
      <w:r w:rsidRPr="00C57DB0">
        <w:rPr>
          <w:sz w:val="14"/>
        </w:rPr>
        <w:t xml:space="preserve"> from bodies we would do history differently, not just be recognizing ‘other’ bodies, but also because our histories and </w:t>
      </w:r>
      <w:proofErr w:type="spellStart"/>
      <w:r w:rsidRPr="00C57DB0">
        <w:rPr>
          <w:sz w:val="14"/>
        </w:rPr>
        <w:t>rhetorics</w:t>
      </w:r>
      <w:proofErr w:type="spellEnd"/>
      <w:r w:rsidRPr="00C57DB0">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C57DB0">
        <w:rPr>
          <w:sz w:val="14"/>
        </w:rPr>
        <w:t>cripping</w:t>
      </w:r>
      <w:proofErr w:type="spellEnd"/>
      <w:r w:rsidRPr="00C57DB0">
        <w:rPr>
          <w:sz w:val="14"/>
        </w:rPr>
        <w:t xml:space="preserve"> communication itself. Like the stuttering body, there is perhaps much to gain from resisting the straight and most direct communicative and discursive path. Consider in this regard that for disability theorist Alison </w:t>
      </w:r>
      <w:proofErr w:type="spellStart"/>
      <w:r w:rsidRPr="00C57DB0">
        <w:rPr>
          <w:sz w:val="14"/>
        </w:rPr>
        <w:t>Kafer</w:t>
      </w:r>
      <w:proofErr w:type="spellEnd"/>
      <w:r w:rsidRPr="00C57DB0">
        <w:rPr>
          <w:sz w:val="14"/>
        </w:rPr>
        <w:t xml:space="preserve">, the cyborg is appealing not in spite of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C57DB0">
        <w:rPr>
          <w:sz w:val="14"/>
        </w:rPr>
        <w:t>cripped</w:t>
      </w:r>
      <w:proofErr w:type="spellEnd"/>
      <w:r w:rsidRPr="00C57DB0">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similar to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on the basis of pattern/randomness. </w:t>
      </w:r>
      <w:proofErr w:type="spellStart"/>
      <w:r w:rsidRPr="00C57DB0">
        <w:rPr>
          <w:sz w:val="14"/>
        </w:rPr>
        <w:t>Hayles</w:t>
      </w:r>
      <w:proofErr w:type="spellEnd"/>
      <w:r w:rsidRPr="00C57DB0">
        <w:rPr>
          <w:sz w:val="14"/>
        </w:rPr>
        <w:t xml:space="preserve">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w:t>
      </w:r>
      <w:proofErr w:type="spellStart"/>
      <w:r w:rsidRPr="00C57DB0">
        <w:rPr>
          <w:sz w:val="14"/>
        </w:rPr>
        <w:t>Hayles</w:t>
      </w:r>
      <w:proofErr w:type="spellEnd"/>
      <w:r w:rsidRPr="00C57DB0">
        <w:rPr>
          <w:sz w:val="14"/>
        </w:rPr>
        <w:t xml:space="preserve">,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w:t>
      </w:r>
      <w:proofErr w:type="spellStart"/>
      <w:r w:rsidRPr="00C57DB0">
        <w:rPr>
          <w:sz w:val="14"/>
        </w:rPr>
        <w:t>Hayles</w:t>
      </w:r>
      <w:proofErr w:type="spellEnd"/>
      <w:r w:rsidRPr="00C57DB0">
        <w:rPr>
          <w:sz w:val="14"/>
        </w:rPr>
        <w:t xml:space="preserve">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inasmuch as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C57DB0">
        <w:rPr>
          <w:sz w:val="14"/>
        </w:rPr>
        <w:t>autoaffectivity</w:t>
      </w:r>
      <w:proofErr w:type="spellEnd"/>
      <w:r w:rsidRPr="00C57DB0">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C57DB0">
        <w:rPr>
          <w:sz w:val="14"/>
        </w:rPr>
        <w:t>phallogocentrism</w:t>
      </w:r>
      <w:proofErr w:type="spellEnd"/>
      <w:r w:rsidRPr="00C57DB0">
        <w:rPr>
          <w:sz w:val="14"/>
        </w:rPr>
        <w:t xml:space="preserve">. That is why cyborg politics insist on noise and advocate pollution.” (1990, p. 176).This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w:t>
      </w:r>
      <w:proofErr w:type="spellStart"/>
      <w:r w:rsidRPr="00C57DB0">
        <w:rPr>
          <w:sz w:val="14"/>
        </w:rPr>
        <w:t>Hayles</w:t>
      </w:r>
      <w:proofErr w:type="spellEnd"/>
      <w:r w:rsidRPr="00C57DB0">
        <w:rPr>
          <w:sz w:val="14"/>
        </w:rPr>
        <w:t xml:space="preserve">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C57DB0">
        <w:rPr>
          <w:sz w:val="14"/>
        </w:rPr>
        <w:t>posthumanist</w:t>
      </w:r>
      <w:proofErr w:type="spellEnd"/>
      <w:r w:rsidRPr="00C57DB0">
        <w:rPr>
          <w:sz w:val="14"/>
        </w:rPr>
        <w:t xml:space="preserve"> discourse around speech betrays an ableist presumption of self-presence and resonates with the exclusionary logic of the universal speaker. Yet, if one follows </w:t>
      </w:r>
      <w:proofErr w:type="spellStart"/>
      <w:r w:rsidRPr="00C57DB0">
        <w:rPr>
          <w:sz w:val="14"/>
        </w:rPr>
        <w:t>Dolmage</w:t>
      </w:r>
      <w:proofErr w:type="spellEnd"/>
      <w:r w:rsidRPr="00C57DB0">
        <w:rPr>
          <w:sz w:val="14"/>
        </w:rPr>
        <w:t xml:space="preserve"> in writing from bodies in their diversity, (post) humanism can be read against the grain. Thinking from the perspective of disability not only highlights the points of tension in the stuttered movement toward posthuman communication (as evidenced by both Haraway and </w:t>
      </w:r>
      <w:proofErr w:type="spellStart"/>
      <w:r w:rsidRPr="00C57DB0">
        <w:rPr>
          <w:sz w:val="14"/>
        </w:rPr>
        <w:t>Hayles</w:t>
      </w:r>
      <w:proofErr w:type="spellEnd"/>
      <w:r w:rsidRPr="00C57DB0">
        <w:rPr>
          <w:sz w:val="14"/>
        </w:rPr>
        <w:t xml:space="preserve">)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Able-</w:t>
      </w:r>
      <w:proofErr w:type="spellStart"/>
      <w:r w:rsidRPr="00C57DB0">
        <w:rPr>
          <w:rStyle w:val="StyleUnderline"/>
        </w:rPr>
        <w:t>bodiedness</w:t>
      </w:r>
      <w:proofErr w:type="spellEnd"/>
      <w:r w:rsidRPr="00C57DB0">
        <w:rPr>
          <w:rStyle w:val="StyleUnderline"/>
        </w:rPr>
        <w:t xml:space="preserve">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w:t>
      </w:r>
      <w:proofErr w:type="spellStart"/>
      <w:r w:rsidRPr="00C57DB0">
        <w:rPr>
          <w:sz w:val="14"/>
        </w:rPr>
        <w:t>bodiedness</w:t>
      </w:r>
      <w:proofErr w:type="spellEnd"/>
      <w:r w:rsidRPr="00C57DB0">
        <w:rPr>
          <w:sz w:val="14"/>
        </w:rPr>
        <w:t xml:space="preserve"> identifies the congruence of these networks with putatively “normal” bodies. As </w:t>
      </w:r>
      <w:proofErr w:type="spellStart"/>
      <w:r w:rsidRPr="00C57DB0">
        <w:rPr>
          <w:sz w:val="14"/>
        </w:rPr>
        <w:t>Nayar</w:t>
      </w:r>
      <w:proofErr w:type="spellEnd"/>
      <w:r w:rsidRPr="00C57DB0">
        <w:rPr>
          <w:sz w:val="14"/>
        </w:rPr>
        <w:t xml:space="preserve"> helpfully points out, networks are inherently political, put in place, and optimized “for certain kinds of bodies to tap into and connect with—and this is what </w:t>
      </w:r>
      <w:proofErr w:type="spellStart"/>
      <w:r w:rsidRPr="00C57DB0">
        <w:rPr>
          <w:sz w:val="14"/>
        </w:rPr>
        <w:t>en-ables</w:t>
      </w:r>
      <w:proofErr w:type="spellEnd"/>
      <w:r w:rsidRPr="00C57DB0">
        <w:rPr>
          <w:sz w:val="14"/>
        </w:rPr>
        <w:t xml:space="preserve">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w:t>
      </w:r>
      <w:proofErr w:type="spellStart"/>
      <w:r w:rsidRPr="00C57DB0">
        <w:rPr>
          <w:rStyle w:val="StyleUnderline"/>
        </w:rPr>
        <w:t>Nayar</w:t>
      </w:r>
      <w:proofErr w:type="spellEnd"/>
      <w:r w:rsidRPr="00C57DB0">
        <w:rPr>
          <w:rStyle w:val="StyleUnderline"/>
        </w:rPr>
        <w:t xml:space="preserve"> those </w:t>
      </w:r>
      <w:r w:rsidRPr="00C57DB0">
        <w:rPr>
          <w:rStyle w:val="StyleUnderline"/>
          <w:highlight w:val="green"/>
        </w:rPr>
        <w:t>for which networks do not exist</w:t>
      </w:r>
      <w:r w:rsidRPr="00C57DB0">
        <w:rPr>
          <w:sz w:val="14"/>
        </w:rPr>
        <w:t xml:space="preserve">. While </w:t>
      </w:r>
      <w:proofErr w:type="spellStart"/>
      <w:r w:rsidRPr="00C57DB0">
        <w:rPr>
          <w:sz w:val="14"/>
        </w:rPr>
        <w:t>Nayar’s</w:t>
      </w:r>
      <w:proofErr w:type="spellEnd"/>
      <w:r w:rsidRPr="00C57DB0">
        <w:rPr>
          <w:sz w:val="14"/>
        </w:rPr>
        <w:t xml:space="preserve"> analysis is helpful, it is perhaps better to say that disabled bodies occupy subaltern networks, because </w:t>
      </w:r>
      <w:proofErr w:type="spellStart"/>
      <w:r w:rsidRPr="00C57DB0">
        <w:rPr>
          <w:sz w:val="14"/>
        </w:rPr>
        <w:t>deworlding</w:t>
      </w:r>
      <w:proofErr w:type="spellEnd"/>
      <w:r w:rsidRPr="00C57DB0">
        <w:rPr>
          <w:sz w:val="14"/>
        </w:rPr>
        <w:t xml:space="preserve"> (to put the phenomenon in Heideggerian parlance) is rarely, if ever, absolute.3 Disability is not a simple aggregate of network conditions, but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C57DB0">
        <w:rPr>
          <w:sz w:val="14"/>
        </w:rPr>
        <w:t>Cripping</w:t>
      </w:r>
      <w:proofErr w:type="spellEnd"/>
      <w:r w:rsidRPr="00C57DB0">
        <w:rPr>
          <w:sz w:val="14"/>
        </w:rPr>
        <w:t xml:space="preserve"> communication might likewise be understood as a </w:t>
      </w:r>
      <w:proofErr w:type="spellStart"/>
      <w:r w:rsidRPr="00C57DB0">
        <w:rPr>
          <w:sz w:val="14"/>
        </w:rPr>
        <w:t>criticoethical</w:t>
      </w:r>
      <w:proofErr w:type="spellEnd"/>
      <w:r w:rsidRPr="00C57DB0">
        <w:rPr>
          <w:sz w:val="14"/>
        </w:rPr>
        <w:t xml:space="preserve"> practice of reimagining the relations between informational bodies and systems, remapping disabled speech in ways that privilege noise, indeterminacy, affectivity, and </w:t>
      </w:r>
      <w:proofErr w:type="spellStart"/>
      <w:r w:rsidRPr="00C57DB0">
        <w:rPr>
          <w:sz w:val="14"/>
        </w:rPr>
        <w:t>sympoiesis</w:t>
      </w:r>
      <w:proofErr w:type="spellEnd"/>
      <w:r w:rsidRPr="00C57DB0">
        <w:rPr>
          <w:sz w:val="14"/>
        </w:rPr>
        <w:t>.</w:t>
      </w:r>
    </w:p>
    <w:p w14:paraId="27A175C1" w14:textId="5D4EEDEB" w:rsidR="00057C3B" w:rsidRPr="00C57DB0" w:rsidRDefault="00057C3B" w:rsidP="00057C3B">
      <w:pPr>
        <w:pStyle w:val="Heading4"/>
        <w:spacing w:before="0" w:line="276" w:lineRule="auto"/>
      </w:pPr>
      <w:r w:rsidRPr="00C57DB0">
        <w:t xml:space="preserve">The 1AC is a form of loco parentis – their action of governing the actions of other nations </w:t>
      </w:r>
      <w:r>
        <w:t xml:space="preserve">through </w:t>
      </w:r>
      <w:proofErr w:type="spellStart"/>
      <w:r>
        <w:t>Ilaw-esque</w:t>
      </w:r>
      <w:proofErr w:type="spellEnd"/>
      <w:r>
        <w:t xml:space="preserve"> PTD </w:t>
      </w:r>
      <w:r w:rsidRPr="00C57DB0">
        <w:t xml:space="preserve">creates a distinction between ourselves as “full and smart subjects” versus the other “irrational and crazy nations” who will engage in bad actions. </w:t>
      </w:r>
    </w:p>
    <w:p w14:paraId="782F37F7" w14:textId="77777777" w:rsidR="00057C3B" w:rsidRPr="00C57DB0" w:rsidRDefault="00057C3B" w:rsidP="00057C3B">
      <w:pPr>
        <w:spacing w:line="276" w:lineRule="auto"/>
        <w:rPr>
          <w:rFonts w:asciiTheme="minorHAnsi" w:hAnsiTheme="minorHAnsi" w:cstheme="minorHAnsi"/>
        </w:rPr>
      </w:pPr>
      <w:r w:rsidRPr="00C57DB0">
        <w:rPr>
          <w:rFonts w:asciiTheme="minorHAnsi" w:hAnsiTheme="minorHAnsi" w:cstheme="minorHAnsi"/>
          <w:b/>
          <w:bCs/>
        </w:rPr>
        <w:t xml:space="preserve">Mills and </w:t>
      </w:r>
      <w:proofErr w:type="spellStart"/>
      <w:r w:rsidRPr="00C57DB0">
        <w:rPr>
          <w:rFonts w:asciiTheme="minorHAnsi" w:hAnsiTheme="minorHAnsi" w:cstheme="minorHAnsi"/>
          <w:b/>
          <w:bCs/>
        </w:rPr>
        <w:t>Lefrançois</w:t>
      </w:r>
      <w:proofErr w:type="spellEnd"/>
      <w:r w:rsidRPr="00C57DB0">
        <w:rPr>
          <w:rFonts w:asciiTheme="minorHAnsi" w:hAnsiTheme="minorHAnsi" w:cstheme="minorHAnsi"/>
          <w:b/>
          <w:bCs/>
        </w:rPr>
        <w:t xml:space="preserve"> 18</w:t>
      </w:r>
      <w:r w:rsidRPr="00C57DB0">
        <w:rPr>
          <w:rFonts w:asciiTheme="minorHAnsi" w:hAnsiTheme="minorHAnsi" w:cstheme="minorHAnsi"/>
        </w:rPr>
        <w:t xml:space="preserve"> </w:t>
      </w:r>
      <w:r w:rsidRPr="00C57DB0">
        <w:rPr>
          <w:rFonts w:asciiTheme="minorHAnsi" w:hAnsiTheme="minorHAnsi" w:cstheme="minorHAnsi"/>
          <w:sz w:val="16"/>
          <w:szCs w:val="16"/>
        </w:rPr>
        <w:t>[China Mills( </w:t>
      </w:r>
      <w:hyperlink r:id="rId14" w:history="1">
        <w:r w:rsidRPr="00C57DB0">
          <w:rPr>
            <w:rFonts w:asciiTheme="minorHAnsi" w:hAnsiTheme="minorHAnsi" w:cstheme="minorHAnsi"/>
            <w:sz w:val="16"/>
            <w:szCs w:val="16"/>
          </w:rPr>
          <w:t>The University of Sheffield</w:t>
        </w:r>
      </w:hyperlink>
      <w:r w:rsidRPr="00C57DB0">
        <w:rPr>
          <w:rFonts w:asciiTheme="minorHAnsi" w:hAnsiTheme="minorHAnsi" w:cstheme="minorHAnsi"/>
          <w:sz w:val="16"/>
          <w:szCs w:val="16"/>
        </w:rPr>
        <w:t>, </w:t>
      </w:r>
      <w:hyperlink r:id="rId15" w:history="1">
        <w:r w:rsidRPr="00C57DB0">
          <w:rPr>
            <w:rFonts w:asciiTheme="minorHAnsi" w:hAnsiTheme="minorHAnsi" w:cstheme="minorHAnsi"/>
            <w:sz w:val="16"/>
            <w:szCs w:val="16"/>
          </w:rPr>
          <w:t>School of Education</w:t>
        </w:r>
      </w:hyperlink>
      <w:r w:rsidRPr="00C57DB0">
        <w:rPr>
          <w:rFonts w:asciiTheme="minorHAnsi" w:hAnsiTheme="minorHAnsi" w:cstheme="minorHAnsi"/>
          <w:sz w:val="16"/>
          <w:szCs w:val="16"/>
        </w:rPr>
        <w:t xml:space="preserve">, Faculty Member) and Brenda A. </w:t>
      </w:r>
      <w:proofErr w:type="spellStart"/>
      <w:r w:rsidRPr="00C57DB0">
        <w:rPr>
          <w:rFonts w:asciiTheme="minorHAnsi" w:hAnsiTheme="minorHAnsi" w:cstheme="minorHAnsi"/>
          <w:sz w:val="16"/>
          <w:szCs w:val="16"/>
        </w:rPr>
        <w:t>Lefrançois</w:t>
      </w:r>
      <w:proofErr w:type="spellEnd"/>
      <w:r w:rsidRPr="00C57DB0">
        <w:rPr>
          <w:rFonts w:asciiTheme="minorHAnsi" w:hAnsiTheme="minorHAnsi" w:cstheme="minorHAnsi"/>
          <w:sz w:val="16"/>
          <w:szCs w:val="16"/>
        </w:rPr>
        <w:t xml:space="preserve">(Professor @ School of Social Work for </w:t>
      </w:r>
      <w:hyperlink r:id="rId16" w:history="1">
        <w:r w:rsidRPr="00C57DB0">
          <w:rPr>
            <w:rFonts w:asciiTheme="minorHAnsi" w:hAnsiTheme="minorHAnsi" w:cstheme="minorHAnsi"/>
            <w:sz w:val="16"/>
            <w:szCs w:val="16"/>
          </w:rPr>
          <w:t>Memorial University of Newfoundland</w:t>
        </w:r>
      </w:hyperlink>
      <w:r w:rsidRPr="00C57DB0">
        <w:rPr>
          <w:rFonts w:asciiTheme="minorHAnsi" w:hAnsiTheme="minorHAnsi" w:cstheme="minorHAnsi"/>
          <w:sz w:val="16"/>
          <w:szCs w:val="16"/>
        </w:rPr>
        <w:t xml:space="preserve">). “Child As Metaphor: Colonialism, </w:t>
      </w:r>
      <w:proofErr w:type="spellStart"/>
      <w:r w:rsidRPr="00C57DB0">
        <w:rPr>
          <w:rFonts w:asciiTheme="minorHAnsi" w:hAnsiTheme="minorHAnsi" w:cstheme="minorHAnsi"/>
          <w:sz w:val="16"/>
          <w:szCs w:val="16"/>
        </w:rPr>
        <w:t>Psy</w:t>
      </w:r>
      <w:proofErr w:type="spellEnd"/>
      <w:r w:rsidRPr="00C57DB0">
        <w:rPr>
          <w:rFonts w:asciiTheme="minorHAnsi" w:hAnsiTheme="minorHAnsi" w:cstheme="minorHAnsi"/>
          <w:sz w:val="16"/>
          <w:szCs w:val="16"/>
        </w:rPr>
        <w:t xml:space="preserve">-Governance, and </w:t>
      </w:r>
      <w:proofErr w:type="spellStart"/>
      <w:r w:rsidRPr="00C57DB0">
        <w:rPr>
          <w:rFonts w:asciiTheme="minorHAnsi" w:hAnsiTheme="minorHAnsi" w:cstheme="minorHAnsi"/>
          <w:sz w:val="16"/>
          <w:szCs w:val="16"/>
        </w:rPr>
        <w:t>Epistemicide</w:t>
      </w:r>
      <w:proofErr w:type="spellEnd"/>
      <w:r w:rsidRPr="00C57DB0">
        <w:rPr>
          <w:rFonts w:asciiTheme="minorHAnsi" w:hAnsiTheme="minorHAnsi" w:cstheme="minorHAnsi"/>
          <w:sz w:val="16"/>
          <w:szCs w:val="16"/>
        </w:rPr>
        <w:t>.” The Journal of New Paradigm Research. Volume 74, 2018 - </w:t>
      </w:r>
      <w:hyperlink r:id="rId17" w:history="1">
        <w:r w:rsidRPr="00C57DB0">
          <w:rPr>
            <w:rFonts w:asciiTheme="minorHAnsi" w:hAnsiTheme="minorHAnsi" w:cstheme="minorHAnsi"/>
            <w:sz w:val="16"/>
            <w:szCs w:val="16"/>
          </w:rPr>
          <w:t>Issue 7-8</w:t>
        </w:r>
      </w:hyperlink>
      <w:hyperlink r:id="rId18" w:history="1">
        <w:r w:rsidRPr="00C57DB0">
          <w:rPr>
            <w:rFonts w:asciiTheme="minorHAnsi" w:hAnsiTheme="minorHAnsi" w:cstheme="minorHAnsi"/>
            <w:sz w:val="16"/>
            <w:szCs w:val="16"/>
          </w:rPr>
          <w:t>: Transdisciplinary Child and Youth Studies</w:t>
        </w:r>
      </w:hyperlink>
      <w:r w:rsidRPr="00C57DB0">
        <w:rPr>
          <w:rFonts w:asciiTheme="minorHAnsi" w:hAnsiTheme="minorHAnsi" w:cstheme="minorHAnsi"/>
          <w:sz w:val="16"/>
          <w:szCs w:val="16"/>
        </w:rPr>
        <w:t xml:space="preserve">. Pages 503-524. 17 Dec 2018. Accessed 3/18/20. </w:t>
      </w:r>
      <w:hyperlink r:id="rId19" w:history="1">
        <w:r w:rsidRPr="00C57DB0">
          <w:rPr>
            <w:rFonts w:asciiTheme="minorHAnsi" w:hAnsiTheme="minorHAnsi" w:cstheme="minorHAnsi"/>
            <w:sz w:val="16"/>
            <w:szCs w:val="16"/>
          </w:rPr>
          <w:t>https://www.tandfonline.com/doi/abs/10.1080/02604027.2018.1485438 //</w:t>
        </w:r>
      </w:hyperlink>
      <w:r w:rsidRPr="00C57DB0">
        <w:rPr>
          <w:rFonts w:asciiTheme="minorHAnsi" w:hAnsiTheme="minorHAnsi" w:cstheme="minorHAnsi"/>
          <w:sz w:val="16"/>
          <w:szCs w:val="16"/>
        </w:rPr>
        <w:t xml:space="preserve"> Recut Xu from BL]</w:t>
      </w:r>
    </w:p>
    <w:p w14:paraId="4682EA2D" w14:textId="77777777" w:rsidR="00057C3B" w:rsidRPr="005B6331" w:rsidRDefault="00057C3B" w:rsidP="00057C3B">
      <w:pPr>
        <w:spacing w:line="276" w:lineRule="auto"/>
        <w:rPr>
          <w:rFonts w:asciiTheme="minorHAnsi" w:hAnsiTheme="minorHAnsi" w:cstheme="minorHAnsi"/>
          <w:color w:val="FF0000"/>
          <w:sz w:val="12"/>
        </w:rPr>
      </w:pPr>
      <w:r w:rsidRPr="00C57DB0">
        <w:rPr>
          <w:rFonts w:asciiTheme="minorHAnsi" w:hAnsiTheme="minorHAnsi" w:cstheme="minorHAnsi"/>
          <w:sz w:val="12"/>
        </w:rPr>
        <w:t xml:space="preserve">For </w:t>
      </w:r>
      <w:proofErr w:type="spellStart"/>
      <w:r w:rsidRPr="00C57DB0">
        <w:rPr>
          <w:rFonts w:asciiTheme="minorHAnsi" w:hAnsiTheme="minorHAnsi" w:cstheme="minorHAnsi"/>
          <w:sz w:val="12"/>
        </w:rPr>
        <w:t>Ashis</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Nandy</w:t>
      </w:r>
      <w:proofErr w:type="spellEnd"/>
      <w:r w:rsidRPr="00C57DB0">
        <w:rPr>
          <w:rFonts w:asciiTheme="minorHAnsi" w:hAnsiTheme="minorHAnsi" w:cstheme="minorHAnsi"/>
          <w:sz w:val="12"/>
        </w:rPr>
        <w:t xml:space="preserve"> (2007), </w:t>
      </w:r>
      <w:r w:rsidRPr="0059114B">
        <w:rPr>
          <w:rStyle w:val="Emphasis"/>
          <w:rFonts w:asciiTheme="minorHAnsi" w:hAnsiTheme="minorHAnsi" w:cstheme="minorHAnsi"/>
          <w:highlight w:val="green"/>
        </w:rPr>
        <w:t>the West</w:t>
      </w:r>
      <w:r w:rsidRPr="00C57DB0">
        <w:rPr>
          <w:rStyle w:val="Emphasis"/>
          <w:rFonts w:asciiTheme="minorHAnsi" w:hAnsiTheme="minorHAnsi" w:cstheme="minorHAnsi"/>
        </w:rPr>
        <w:t>ern world</w:t>
      </w:r>
      <w:r w:rsidRPr="0059114B">
        <w:rPr>
          <w:rStyle w:val="Emphasis"/>
          <w:rFonts w:asciiTheme="minorHAnsi" w:hAnsiTheme="minorHAnsi" w:cstheme="minorHAnsi"/>
          <w:highlight w:val="green"/>
        </w:rPr>
        <w:t>view of childhood as a</w:t>
      </w:r>
      <w:r w:rsidRPr="00C57DB0">
        <w:rPr>
          <w:rStyle w:val="Emphasis"/>
          <w:rFonts w:asciiTheme="minorHAnsi" w:hAnsiTheme="minorHAnsi" w:cstheme="minorHAnsi"/>
        </w:rPr>
        <w:t xml:space="preserve">n imperfect </w:t>
      </w:r>
      <w:r w:rsidRPr="0059114B">
        <w:rPr>
          <w:rStyle w:val="Emphasis"/>
          <w:rFonts w:asciiTheme="minorHAnsi" w:hAnsiTheme="minorHAnsi" w:cstheme="minorHAnsi"/>
          <w:highlight w:val="green"/>
        </w:rPr>
        <w:t>transition</w:t>
      </w:r>
      <w:r w:rsidRPr="00C57DB0">
        <w:rPr>
          <w:rStyle w:val="Emphasis"/>
          <w:rFonts w:asciiTheme="minorHAnsi" w:hAnsiTheme="minorHAnsi" w:cstheme="minorHAnsi"/>
        </w:rPr>
        <w:t>al</w:t>
      </w:r>
      <w:r w:rsidRPr="0059114B">
        <w:rPr>
          <w:rStyle w:val="Emphasis"/>
          <w:rFonts w:asciiTheme="minorHAnsi" w:hAnsiTheme="minorHAnsi" w:cstheme="minorHAnsi"/>
          <w:highlight w:val="green"/>
        </w:rPr>
        <w:t xml:space="preserve"> </w:t>
      </w:r>
      <w:r w:rsidRPr="00C57DB0">
        <w:rPr>
          <w:rStyle w:val="Emphasis"/>
          <w:rFonts w:asciiTheme="minorHAnsi" w:hAnsiTheme="minorHAnsi" w:cstheme="minorHAnsi"/>
        </w:rPr>
        <w:t xml:space="preserve">state on the way </w:t>
      </w:r>
      <w:r w:rsidRPr="0059114B">
        <w:rPr>
          <w:rStyle w:val="Emphasis"/>
          <w:rFonts w:asciiTheme="minorHAnsi" w:hAnsiTheme="minorHAnsi" w:cstheme="minorHAnsi"/>
          <w:highlight w:val="green"/>
        </w:rPr>
        <w:t xml:space="preserve">to adulthood is embedded in </w:t>
      </w:r>
      <w:r w:rsidRPr="00C57DB0">
        <w:rPr>
          <w:rStyle w:val="Emphasis"/>
          <w:rFonts w:asciiTheme="minorHAnsi" w:hAnsiTheme="minorHAnsi" w:cstheme="minorHAnsi"/>
        </w:rPr>
        <w:t xml:space="preserve">ideologies of </w:t>
      </w:r>
      <w:r w:rsidRPr="0059114B">
        <w:rPr>
          <w:rStyle w:val="Emphasis"/>
          <w:rFonts w:asciiTheme="minorHAnsi" w:hAnsiTheme="minorHAnsi" w:cstheme="minorHAnsi"/>
          <w:highlight w:val="green"/>
        </w:rPr>
        <w:t>colonialism and modernity</w:t>
      </w:r>
      <w:r w:rsidRPr="00C57DB0">
        <w:rPr>
          <w:rFonts w:asciiTheme="minorHAnsi" w:hAnsiTheme="minorHAnsi" w:cstheme="minorHAnsi"/>
          <w:sz w:val="12"/>
        </w:rPr>
        <w:t xml:space="preserve">, meaning “the use of the metaphor of childhood [is] a major justification of all exploitation” (p. 59). Accordingly, parentification – or even in </w:t>
      </w:r>
      <w:r w:rsidRPr="0059114B">
        <w:rPr>
          <w:rStyle w:val="Emphasis"/>
          <w:rFonts w:asciiTheme="minorHAnsi" w:hAnsiTheme="minorHAnsi" w:cstheme="minorHAnsi"/>
          <w:highlight w:val="green"/>
        </w:rPr>
        <w:t>loco parentis</w:t>
      </w:r>
      <w:r w:rsidRPr="00C57DB0">
        <w:rPr>
          <w:rStyle w:val="Emphasis"/>
          <w:rFonts w:asciiTheme="minorHAnsi" w:hAnsiTheme="minorHAnsi" w:cstheme="minorHAnsi"/>
        </w:rPr>
        <w:t xml:space="preserve"> – has been used to </w:t>
      </w:r>
      <w:r w:rsidRPr="0059114B">
        <w:rPr>
          <w:rStyle w:val="Emphasis"/>
          <w:rFonts w:asciiTheme="minorHAnsi" w:hAnsiTheme="minorHAnsi" w:cstheme="minorHAnsi"/>
          <w:highlight w:val="green"/>
        </w:rPr>
        <w:t>justify</w:t>
      </w:r>
      <w:r w:rsidRPr="00C57DB0">
        <w:rPr>
          <w:rStyle w:val="Emphasis"/>
          <w:rFonts w:asciiTheme="minorHAnsi" w:hAnsiTheme="minorHAnsi" w:cstheme="minorHAnsi"/>
        </w:rPr>
        <w:t xml:space="preserve">, and to deem benevolent, </w:t>
      </w:r>
      <w:r w:rsidRPr="0059114B">
        <w:rPr>
          <w:rStyle w:val="Emphasis"/>
          <w:rFonts w:asciiTheme="minorHAnsi" w:hAnsiTheme="minorHAnsi" w:cstheme="minorHAnsi"/>
          <w:highlight w:val="green"/>
        </w:rPr>
        <w:t xml:space="preserve">interventions </w:t>
      </w:r>
      <w:r w:rsidRPr="00C57DB0">
        <w:rPr>
          <w:rStyle w:val="Emphasis"/>
          <w:rFonts w:asciiTheme="minorHAnsi" w:hAnsiTheme="minorHAnsi" w:cstheme="minorHAnsi"/>
        </w:rPr>
        <w:t xml:space="preserve">used by the powerful </w:t>
      </w:r>
      <w:r w:rsidRPr="0059114B">
        <w:rPr>
          <w:rStyle w:val="Emphasis"/>
          <w:rFonts w:asciiTheme="minorHAnsi" w:hAnsiTheme="minorHAnsi" w:cstheme="minorHAnsi"/>
          <w:highlight w:val="green"/>
        </w:rPr>
        <w:t>to “protect” those who are “childlike”</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Not so hidden</w:t>
      </w:r>
      <w:r w:rsidRPr="00C57DB0">
        <w:rPr>
          <w:rStyle w:val="Emphasis"/>
          <w:rFonts w:asciiTheme="minorHAnsi" w:hAnsiTheme="minorHAnsi" w:cstheme="minorHAnsi"/>
        </w:rPr>
        <w:t xml:space="preserve"> from the surface </w:t>
      </w:r>
      <w:r w:rsidRPr="0059114B">
        <w:rPr>
          <w:rStyle w:val="Emphasis"/>
          <w:rFonts w:asciiTheme="minorHAnsi" w:hAnsiTheme="minorHAnsi" w:cstheme="minorHAnsi"/>
          <w:highlight w:val="green"/>
        </w:rPr>
        <w:t xml:space="preserve">are </w:t>
      </w:r>
      <w:r w:rsidRPr="00C57DB0">
        <w:rPr>
          <w:rStyle w:val="Emphasis"/>
          <w:rFonts w:asciiTheme="minorHAnsi" w:hAnsiTheme="minorHAnsi" w:cstheme="minorHAnsi"/>
        </w:rPr>
        <w:t xml:space="preserve">the vested capitalist interests as well as the </w:t>
      </w:r>
      <w:r w:rsidRPr="0059114B">
        <w:rPr>
          <w:rStyle w:val="Emphasis"/>
          <w:rFonts w:asciiTheme="minorHAnsi" w:hAnsiTheme="minorHAnsi" w:cstheme="minorHAnsi"/>
          <w:highlight w:val="green"/>
        </w:rPr>
        <w:t xml:space="preserve">social, </w:t>
      </w:r>
      <w:r w:rsidRPr="000E1576">
        <w:rPr>
          <w:rStyle w:val="Emphasis"/>
          <w:rFonts w:asciiTheme="minorHAnsi" w:hAnsiTheme="minorHAnsi" w:cstheme="minorHAnsi"/>
        </w:rPr>
        <w:t xml:space="preserve">political, and </w:t>
      </w:r>
      <w:r w:rsidRPr="0059114B">
        <w:rPr>
          <w:rStyle w:val="Emphasis"/>
          <w:rFonts w:asciiTheme="minorHAnsi" w:hAnsiTheme="minorHAnsi" w:cstheme="minorHAnsi"/>
          <w:highlight w:val="green"/>
        </w:rPr>
        <w:t xml:space="preserve">psychological agendas of </w:t>
      </w:r>
      <w:r w:rsidRPr="00C57DB0">
        <w:rPr>
          <w:rStyle w:val="Emphasis"/>
          <w:rFonts w:asciiTheme="minorHAnsi" w:hAnsiTheme="minorHAnsi" w:cstheme="minorHAnsi"/>
        </w:rPr>
        <w:t xml:space="preserve">power and </w:t>
      </w:r>
      <w:r w:rsidRPr="0059114B">
        <w:rPr>
          <w:rStyle w:val="Emphasis"/>
          <w:rFonts w:asciiTheme="minorHAnsi" w:hAnsiTheme="minorHAnsi" w:cstheme="minorHAnsi"/>
          <w:highlight w:val="green"/>
        </w:rPr>
        <w:t xml:space="preserve">control taken </w:t>
      </w:r>
      <w:r w:rsidRPr="00C57DB0">
        <w:rPr>
          <w:rStyle w:val="Emphasis"/>
          <w:rFonts w:asciiTheme="minorHAnsi" w:hAnsiTheme="minorHAnsi" w:cstheme="minorHAnsi"/>
        </w:rPr>
        <w:t xml:space="preserve">on </w:t>
      </w:r>
      <w:r w:rsidRPr="0059114B">
        <w:rPr>
          <w:rStyle w:val="Emphasis"/>
          <w:rFonts w:asciiTheme="minorHAnsi" w:hAnsiTheme="minorHAnsi" w:cstheme="minorHAnsi"/>
          <w:highlight w:val="green"/>
        </w:rPr>
        <w:t xml:space="preserve">by those in </w:t>
      </w:r>
      <w:r w:rsidRPr="00C57DB0">
        <w:rPr>
          <w:rStyle w:val="Emphasis"/>
          <w:rFonts w:asciiTheme="minorHAnsi" w:hAnsiTheme="minorHAnsi" w:cstheme="minorHAnsi"/>
        </w:rPr>
        <w:t xml:space="preserve">the </w:t>
      </w:r>
      <w:r w:rsidRPr="0059114B">
        <w:rPr>
          <w:rStyle w:val="Emphasis"/>
          <w:rFonts w:asciiTheme="minorHAnsi" w:hAnsiTheme="minorHAnsi" w:cstheme="minorHAnsi"/>
          <w:highlight w:val="green"/>
        </w:rPr>
        <w:t xml:space="preserve">parental role </w:t>
      </w:r>
      <w:r w:rsidRPr="000E1576">
        <w:rPr>
          <w:rStyle w:val="Emphasis"/>
          <w:rFonts w:asciiTheme="minorHAnsi" w:hAnsiTheme="minorHAnsi" w:cstheme="minorHAnsi"/>
        </w:rPr>
        <w:t xml:space="preserve">within these socially constructed and contrived “parent-child” relations. The developmental logic that underlies these power relations </w:t>
      </w:r>
      <w:r w:rsidRPr="0059114B">
        <w:rPr>
          <w:rStyle w:val="Emphasis"/>
          <w:rFonts w:asciiTheme="minorHAnsi" w:hAnsiTheme="minorHAnsi" w:cstheme="minorHAnsi"/>
          <w:highlight w:val="green"/>
        </w:rPr>
        <w:t xml:space="preserve">legitimizes </w:t>
      </w:r>
      <w:r w:rsidRPr="00C57DB0">
        <w:rPr>
          <w:rStyle w:val="Emphasis"/>
          <w:rFonts w:asciiTheme="minorHAnsi" w:hAnsiTheme="minorHAnsi" w:cstheme="minorHAnsi"/>
        </w:rPr>
        <w:t xml:space="preserve">various </w:t>
      </w:r>
      <w:r w:rsidRPr="0059114B">
        <w:rPr>
          <w:rStyle w:val="Emphasis"/>
          <w:rFonts w:asciiTheme="minorHAnsi" w:hAnsiTheme="minorHAnsi" w:cstheme="minorHAnsi"/>
          <w:highlight w:val="green"/>
        </w:rPr>
        <w:t xml:space="preserve">regimes </w:t>
      </w:r>
      <w:r w:rsidRPr="00C57DB0">
        <w:rPr>
          <w:rStyle w:val="Emphasis"/>
          <w:rFonts w:asciiTheme="minorHAnsi" w:hAnsiTheme="minorHAnsi" w:cstheme="minorHAnsi"/>
        </w:rPr>
        <w:t xml:space="preserve">of ruling </w:t>
      </w:r>
      <w:r w:rsidRPr="0059114B">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59114B">
        <w:rPr>
          <w:rStyle w:val="Emphasis"/>
          <w:rFonts w:asciiTheme="minorHAnsi" w:hAnsiTheme="minorHAnsi" w:cstheme="minorHAnsi"/>
          <w:highlight w:val="green"/>
        </w:rPr>
        <w:t xml:space="preserve">promote </w:t>
      </w:r>
      <w:r w:rsidRPr="00C57DB0">
        <w:rPr>
          <w:rStyle w:val="Emphasis"/>
          <w:rFonts w:asciiTheme="minorHAnsi" w:hAnsiTheme="minorHAnsi" w:cstheme="minorHAnsi"/>
        </w:rPr>
        <w:t xml:space="preserve">the </w:t>
      </w:r>
      <w:r w:rsidRPr="0059114B">
        <w:rPr>
          <w:rStyle w:val="Emphasis"/>
          <w:rFonts w:asciiTheme="minorHAnsi" w:hAnsiTheme="minorHAnsi" w:cstheme="minorHAnsi"/>
          <w:highlight w:val="green"/>
        </w:rPr>
        <w:t xml:space="preserve">subordination </w:t>
      </w:r>
      <w:r w:rsidRPr="00C57DB0">
        <w:rPr>
          <w:rStyle w:val="Emphasis"/>
          <w:rFonts w:asciiTheme="minorHAnsi" w:hAnsiTheme="minorHAnsi" w:cstheme="minorHAnsi"/>
        </w:rPr>
        <w:t xml:space="preserve">of certain groups </w:t>
      </w:r>
      <w:r w:rsidRPr="0059114B">
        <w:rPr>
          <w:rStyle w:val="Emphasis"/>
          <w:rFonts w:asciiTheme="minorHAnsi" w:hAnsiTheme="minorHAnsi" w:cstheme="minorHAnsi"/>
          <w:highlight w:val="green"/>
        </w:rPr>
        <w:t xml:space="preserve">in the </w:t>
      </w:r>
      <w:r w:rsidRPr="000E1576">
        <w:rPr>
          <w:rStyle w:val="Emphasis"/>
          <w:rFonts w:asciiTheme="minorHAnsi" w:hAnsiTheme="minorHAnsi" w:cstheme="minorHAnsi"/>
        </w:rPr>
        <w:t xml:space="preserve">name of </w:t>
      </w:r>
      <w:r w:rsidRPr="0059114B">
        <w:rPr>
          <w:rStyle w:val="Emphasis"/>
          <w:rFonts w:asciiTheme="minorHAnsi" w:hAnsiTheme="minorHAnsi" w:cstheme="minorHAnsi"/>
          <w:highlight w:val="green"/>
        </w:rPr>
        <w:t>benevolence</w:t>
      </w:r>
      <w:r w:rsidRPr="00C57DB0">
        <w:rPr>
          <w:rFonts w:asciiTheme="minorHAnsi" w:hAnsiTheme="minorHAnsi" w:cstheme="minorHAnsi"/>
          <w:sz w:val="12"/>
        </w:rPr>
        <w:t xml:space="preserve">. In this article, we demonstrate the ways in which </w:t>
      </w:r>
      <w:r w:rsidRPr="000E1576">
        <w:rPr>
          <w:rStyle w:val="Emphasis"/>
          <w:rFonts w:asciiTheme="minorHAnsi" w:hAnsiTheme="minorHAnsi" w:cstheme="minorHAnsi"/>
        </w:rPr>
        <w:t xml:space="preserve">these </w:t>
      </w:r>
      <w:r w:rsidRPr="0059114B">
        <w:rPr>
          <w:rStyle w:val="Emphasis"/>
          <w:rFonts w:asciiTheme="minorHAnsi" w:hAnsiTheme="minorHAnsi" w:cstheme="minorHAnsi"/>
          <w:highlight w:val="green"/>
        </w:rPr>
        <w:t>forced paternalistic encounters</w:t>
      </w:r>
      <w:r w:rsidRPr="00C57DB0">
        <w:rPr>
          <w:rStyle w:val="Emphasis"/>
          <w:rFonts w:asciiTheme="minorHAnsi" w:hAnsiTheme="minorHAnsi" w:cstheme="minorHAnsi"/>
        </w:rPr>
        <w:t xml:space="preserve">, and the infantilization that characterize them, </w:t>
      </w:r>
      <w:r w:rsidRPr="0059114B">
        <w:rPr>
          <w:rStyle w:val="Emphasis"/>
          <w:rFonts w:asciiTheme="minorHAnsi" w:hAnsiTheme="minorHAnsi" w:cstheme="minorHAnsi"/>
          <w:highlight w:val="green"/>
        </w:rPr>
        <w:t>serve</w:t>
      </w:r>
      <w:r w:rsidRPr="00C57DB0">
        <w:rPr>
          <w:rStyle w:val="Emphasis"/>
          <w:rFonts w:asciiTheme="minorHAnsi" w:hAnsiTheme="minorHAnsi" w:cstheme="minorHAnsi"/>
        </w:rPr>
        <w:t xml:space="preserve"> not only </w:t>
      </w:r>
      <w:r w:rsidRPr="000E1576">
        <w:rPr>
          <w:rStyle w:val="Emphasis"/>
          <w:rFonts w:asciiTheme="minorHAnsi" w:hAnsiTheme="minorHAnsi" w:cstheme="minorHAnsi"/>
        </w:rPr>
        <w:t xml:space="preserve">to debase and </w:t>
      </w:r>
      <w:r w:rsidRPr="0059114B">
        <w:rPr>
          <w:rStyle w:val="Emphasis"/>
          <w:rFonts w:asciiTheme="minorHAnsi" w:hAnsiTheme="minorHAnsi" w:cstheme="minorHAnsi"/>
          <w:highlight w:val="green"/>
        </w:rPr>
        <w:t xml:space="preserve">erase </w:t>
      </w:r>
      <w:r w:rsidRPr="000E1576">
        <w:rPr>
          <w:rStyle w:val="Emphasis"/>
          <w:rFonts w:asciiTheme="minorHAnsi" w:hAnsiTheme="minorHAnsi" w:cstheme="minorHAnsi"/>
        </w:rPr>
        <w:t>racialized</w:t>
      </w:r>
      <w:r w:rsidRPr="00C57DB0">
        <w:rPr>
          <w:rStyle w:val="Emphasis"/>
          <w:rFonts w:asciiTheme="minorHAnsi" w:hAnsiTheme="minorHAnsi" w:cstheme="minorHAnsi"/>
        </w:rPr>
        <w:t xml:space="preserve">/colonized, </w:t>
      </w:r>
      <w:proofErr w:type="spellStart"/>
      <w:r w:rsidRPr="0059114B">
        <w:rPr>
          <w:rStyle w:val="Emphasis"/>
          <w:rFonts w:asciiTheme="minorHAnsi" w:hAnsiTheme="minorHAnsi" w:cstheme="minorHAnsi"/>
          <w:highlight w:val="green"/>
        </w:rPr>
        <w:t>psychiatrized</w:t>
      </w:r>
      <w:proofErr w:type="spellEnd"/>
      <w:r w:rsidRPr="0059114B">
        <w:rPr>
          <w:rStyle w:val="Emphasis"/>
          <w:rFonts w:asciiTheme="minorHAnsi" w:hAnsiTheme="minorHAnsi" w:cstheme="minorHAnsi"/>
          <w:highlight w:val="green"/>
        </w:rPr>
        <w:t xml:space="preserve"> and</w:t>
      </w:r>
      <w:r w:rsidRPr="00C57DB0">
        <w:rPr>
          <w:rStyle w:val="Emphasis"/>
          <w:rFonts w:asciiTheme="minorHAnsi" w:hAnsiTheme="minorHAnsi" w:cstheme="minorHAnsi"/>
        </w:rPr>
        <w:t xml:space="preserve">/or </w:t>
      </w:r>
      <w:r w:rsidRPr="0059114B">
        <w:rPr>
          <w:rStyle w:val="Emphasis"/>
          <w:rFonts w:asciiTheme="minorHAnsi" w:hAnsiTheme="minorHAnsi" w:cstheme="minorHAnsi"/>
          <w:highlight w:val="green"/>
        </w:rPr>
        <w:t>disabled adults and children as knowers</w:t>
      </w:r>
      <w:r w:rsidRPr="00C57DB0">
        <w:rPr>
          <w:rStyle w:val="Emphasis"/>
          <w:rFonts w:asciiTheme="minorHAnsi" w:hAnsiTheme="minorHAnsi" w:cstheme="minorHAnsi"/>
        </w:rPr>
        <w:t xml:space="preserve">, but </w:t>
      </w:r>
      <w:r w:rsidRPr="000E1576">
        <w:rPr>
          <w:rStyle w:val="Emphasis"/>
          <w:rFonts w:asciiTheme="minorHAnsi" w:hAnsiTheme="minorHAnsi" w:cstheme="minorHAnsi"/>
        </w:rPr>
        <w:t xml:space="preserve">also serve to reinscribe </w:t>
      </w:r>
      <w:r w:rsidRPr="0059114B">
        <w:rPr>
          <w:rStyle w:val="Emphasis"/>
          <w:rFonts w:asciiTheme="minorHAnsi" w:hAnsiTheme="minorHAnsi" w:cstheme="minorHAnsi"/>
          <w:highlight w:val="green"/>
        </w:rPr>
        <w:t>children</w:t>
      </w:r>
      <w:r w:rsidRPr="000E1576">
        <w:rPr>
          <w:rStyle w:val="Emphasis"/>
          <w:rFonts w:asciiTheme="minorHAnsi" w:hAnsiTheme="minorHAnsi" w:cstheme="minorHAnsi"/>
        </w:rPr>
        <w:t xml:space="preserve"> themselves </w:t>
      </w:r>
      <w:r w:rsidRPr="0059114B">
        <w:rPr>
          <w:rStyle w:val="Emphasis"/>
          <w:rFonts w:asciiTheme="minorHAnsi" w:hAnsiTheme="minorHAnsi" w:cstheme="minorHAnsi"/>
          <w:highlight w:val="green"/>
        </w:rPr>
        <w:t>as incompetent and inferior</w:t>
      </w:r>
      <w:r w:rsidRPr="00C57DB0">
        <w:rPr>
          <w:rFonts w:asciiTheme="minorHAnsi" w:hAnsiTheme="minorHAnsi" w:cstheme="minorHAnsi"/>
          <w:sz w:val="12"/>
        </w:rPr>
        <w:t xml:space="preserve">. </w:t>
      </w:r>
      <w:r w:rsidRPr="005B6331">
        <w:rPr>
          <w:rFonts w:asciiTheme="minorHAnsi" w:hAnsiTheme="minorHAnsi" w:cstheme="minorHAnsi"/>
          <w:color w:val="FF0000"/>
          <w:sz w:val="12"/>
        </w:rPr>
        <w:t xml:space="preserve">Colonial logics intersect with medical and psychiatric logics that enable not just the marking of certain individual bodies as sub-human but also the global categorizing of whole groups of people as being undeveloped, underdeveloped and/or wrongly developed. Correspondingly, we understand </w:t>
      </w:r>
      <w:r w:rsidRPr="005B6331">
        <w:rPr>
          <w:rStyle w:val="Emphasis"/>
          <w:rFonts w:asciiTheme="minorHAnsi" w:hAnsiTheme="minorHAnsi" w:cstheme="minorHAnsi"/>
          <w:color w:val="FF0000"/>
          <w:highlight w:val="green"/>
        </w:rPr>
        <w:t>the importance placed within mainstream corporate academia upon the subfields of developmental studies within</w:t>
      </w:r>
      <w:r w:rsidRPr="005B6331">
        <w:rPr>
          <w:rStyle w:val="Emphasis"/>
          <w:rFonts w:asciiTheme="minorHAnsi" w:hAnsiTheme="minorHAnsi" w:cstheme="minorHAnsi"/>
          <w:color w:val="FF0000"/>
        </w:rPr>
        <w:t xml:space="preserve"> political science, international development, </w:t>
      </w:r>
      <w:r w:rsidRPr="005B6331">
        <w:rPr>
          <w:rStyle w:val="Emphasis"/>
          <w:rFonts w:asciiTheme="minorHAnsi" w:hAnsiTheme="minorHAnsi" w:cstheme="minorHAnsi"/>
          <w:color w:val="FF0000"/>
          <w:highlight w:val="green"/>
        </w:rPr>
        <w:t>i</w:t>
      </w:r>
      <w:r w:rsidRPr="005B6331">
        <w:rPr>
          <w:rStyle w:val="Emphasis"/>
          <w:rFonts w:asciiTheme="minorHAnsi" w:hAnsiTheme="minorHAnsi" w:cstheme="minorHAnsi"/>
          <w:color w:val="FF0000"/>
        </w:rPr>
        <w:t xml:space="preserve">nternational </w:t>
      </w:r>
      <w:r w:rsidRPr="005B6331">
        <w:rPr>
          <w:rStyle w:val="Emphasis"/>
          <w:rFonts w:asciiTheme="minorHAnsi" w:hAnsiTheme="minorHAnsi" w:cstheme="minorHAnsi"/>
          <w:color w:val="FF0000"/>
          <w:highlight w:val="green"/>
        </w:rPr>
        <w:t>r</w:t>
      </w:r>
      <w:r w:rsidRPr="005B6331">
        <w:rPr>
          <w:rStyle w:val="Emphasis"/>
          <w:rFonts w:asciiTheme="minorHAnsi" w:hAnsiTheme="minorHAnsi" w:cstheme="minorHAnsi"/>
          <w:color w:val="FF0000"/>
        </w:rPr>
        <w:t xml:space="preserve">elations, economics, geography, child psychology, and medicine, all </w:t>
      </w:r>
      <w:r w:rsidRPr="005B6331">
        <w:rPr>
          <w:rStyle w:val="Emphasis"/>
          <w:rFonts w:asciiTheme="minorHAnsi" w:hAnsiTheme="minorHAnsi" w:cstheme="minorHAnsi"/>
          <w:color w:val="FF0000"/>
          <w:highlight w:val="green"/>
        </w:rPr>
        <w:t>which serve the same function of maintaining</w:t>
      </w:r>
      <w:r w:rsidRPr="005B6331">
        <w:rPr>
          <w:rStyle w:val="Emphasis"/>
          <w:rFonts w:asciiTheme="minorHAnsi" w:hAnsiTheme="minorHAnsi" w:cstheme="minorHAnsi"/>
          <w:color w:val="FF0000"/>
        </w:rPr>
        <w:t xml:space="preserve"> the status quo of (white) supremacy whilst (re)producing majority world people, children, </w:t>
      </w:r>
      <w:proofErr w:type="spellStart"/>
      <w:r w:rsidRPr="005B6331">
        <w:rPr>
          <w:rStyle w:val="Emphasis"/>
          <w:rFonts w:asciiTheme="minorHAnsi" w:hAnsiTheme="minorHAnsi" w:cstheme="minorHAnsi"/>
          <w:color w:val="FF0000"/>
        </w:rPr>
        <w:t>psychiatrized</w:t>
      </w:r>
      <w:proofErr w:type="spellEnd"/>
      <w:r w:rsidRPr="005B6331">
        <w:rPr>
          <w:rStyle w:val="Emphasis"/>
          <w:rFonts w:asciiTheme="minorHAnsi" w:hAnsiTheme="minorHAnsi" w:cstheme="minorHAnsi"/>
          <w:color w:val="FF0000"/>
        </w:rPr>
        <w:t xml:space="preserve"> and/or </w:t>
      </w:r>
      <w:r w:rsidRPr="005B6331">
        <w:rPr>
          <w:rStyle w:val="Emphasis"/>
          <w:rFonts w:asciiTheme="minorHAnsi" w:hAnsiTheme="minorHAnsi" w:cstheme="minorHAnsi"/>
          <w:color w:val="FF0000"/>
          <w:highlight w:val="green"/>
        </w:rPr>
        <w:t>disabled people as childlike</w:t>
      </w:r>
      <w:r w:rsidRPr="005B6331">
        <w:rPr>
          <w:rFonts w:asciiTheme="minorHAnsi" w:hAnsiTheme="minorHAnsi" w:cstheme="minorHAnsi"/>
          <w:color w:val="FF0000"/>
          <w:sz w:val="12"/>
        </w:rPr>
        <w:t xml:space="preserve"> (</w:t>
      </w:r>
      <w:proofErr w:type="spellStart"/>
      <w:r w:rsidRPr="005B6331">
        <w:rPr>
          <w:rFonts w:asciiTheme="minorHAnsi" w:hAnsiTheme="minorHAnsi" w:cstheme="minorHAnsi"/>
          <w:color w:val="FF0000"/>
          <w:sz w:val="12"/>
        </w:rPr>
        <w:t>Blaut</w:t>
      </w:r>
      <w:proofErr w:type="spellEnd"/>
      <w:r w:rsidRPr="005B6331">
        <w:rPr>
          <w:rFonts w:asciiTheme="minorHAnsi" w:hAnsiTheme="minorHAnsi" w:cstheme="minorHAnsi"/>
          <w:color w:val="FF0000"/>
          <w:sz w:val="12"/>
        </w:rPr>
        <w:t xml:space="preserve">, 1993). We expose and contest such debasement whilst also disputing the essentialized and </w:t>
      </w:r>
      <w:proofErr w:type="spellStart"/>
      <w:r w:rsidRPr="005B6331">
        <w:rPr>
          <w:rFonts w:asciiTheme="minorHAnsi" w:hAnsiTheme="minorHAnsi" w:cstheme="minorHAnsi"/>
          <w:color w:val="FF0000"/>
          <w:sz w:val="12"/>
        </w:rPr>
        <w:t>adultist</w:t>
      </w:r>
      <w:proofErr w:type="spellEnd"/>
      <w:r w:rsidRPr="005B6331">
        <w:rPr>
          <w:rFonts w:asciiTheme="minorHAnsi" w:hAnsiTheme="minorHAnsi" w:cstheme="minorHAnsi"/>
          <w:color w:val="FF0000"/>
          <w:sz w:val="12"/>
        </w:rPr>
        <w:t xml:space="preserve"> meanings contained within </w:t>
      </w:r>
      <w:r w:rsidRPr="005B6331">
        <w:rPr>
          <w:rStyle w:val="Emphasis"/>
          <w:rFonts w:asciiTheme="minorHAnsi" w:hAnsiTheme="minorHAnsi" w:cstheme="minorHAnsi"/>
          <w:color w:val="FF0000"/>
        </w:rPr>
        <w:t xml:space="preserve">the very concept of childlike, a concept which emanates from dominant </w:t>
      </w:r>
      <w:proofErr w:type="spellStart"/>
      <w:r w:rsidRPr="005B6331">
        <w:rPr>
          <w:rStyle w:val="Emphasis"/>
          <w:rFonts w:asciiTheme="minorHAnsi" w:hAnsiTheme="minorHAnsi" w:cstheme="minorHAnsi"/>
          <w:color w:val="FF0000"/>
        </w:rPr>
        <w:t>Eurowestern</w:t>
      </w:r>
      <w:proofErr w:type="spellEnd"/>
      <w:r w:rsidRPr="005B6331">
        <w:rPr>
          <w:rStyle w:val="Emphasis"/>
          <w:rFonts w:asciiTheme="minorHAnsi" w:hAnsiTheme="minorHAnsi" w:cstheme="minorHAnsi"/>
          <w:color w:val="FF0000"/>
        </w:rPr>
        <w:t xml:space="preserve"> and adult-centric constructions of childhood.</w:t>
      </w:r>
      <w:r w:rsidRPr="005B6331">
        <w:rPr>
          <w:rFonts w:asciiTheme="minorHAnsi" w:hAnsiTheme="minorHAnsi" w:cstheme="minorHAnsi"/>
          <w:color w:val="FF0000"/>
          <w:sz w:val="12"/>
        </w:rPr>
        <w:t xml:space="preserve"> Metaphor is “pervasive in everyday life”, and is classically understood as structuring the way we think and act, and enabling us to understand and experience “one kind of thing in terms of another” (Lakoff &amp; Johnson, 1980, pp. 3–5). Yet many concepts may not be separate as such, and may be historically entangled with one another. Metaphors are contextually bound and have a performative aspect in that they structure what action we can take (</w:t>
      </w:r>
      <w:proofErr w:type="spellStart"/>
      <w:r w:rsidRPr="005B6331">
        <w:rPr>
          <w:rFonts w:asciiTheme="minorHAnsi" w:hAnsiTheme="minorHAnsi" w:cstheme="minorHAnsi"/>
          <w:color w:val="FF0000"/>
          <w:sz w:val="12"/>
        </w:rPr>
        <w:t>Kövecses</w:t>
      </w:r>
      <w:proofErr w:type="spellEnd"/>
      <w:r w:rsidRPr="005B6331">
        <w:rPr>
          <w:rFonts w:asciiTheme="minorHAnsi" w:hAnsiTheme="minorHAnsi" w:cstheme="minorHAnsi"/>
          <w:color w:val="FF0000"/>
          <w:sz w:val="12"/>
        </w:rPr>
        <w:t xml:space="preserve">, 2015). Understanding something through metaphor may hide aspects of a concept that are not consistent with that metaphor (Lakoff &amp; Johnson, 1980), and thus metaphors can be used to do political and ideological work. We are interested in how certain groups of peoples (colonized, racialized, mad and crip)2 come to be understood, talked about and acted upon through the metaphor of childhood. Specifically, the pervasive, entangled and co-constitutive nature of metaphors of the child, colony/“savage”, mad and crip are explored. The intersections of these metaphors call for an approach attuned to overlaps and not constricted by disciplinary boundaries. We engage in this analysis through a creative transdisciplinary inquiry that is not discipline-specific but instead brings together knowledges that are rarely understood to coexist and that may at times be in tension with each other (Augsburg, 2014; Leavy, 2006; Mitchell &amp; Moore, 2015; </w:t>
      </w:r>
      <w:proofErr w:type="spellStart"/>
      <w:r w:rsidRPr="005B6331">
        <w:rPr>
          <w:rFonts w:asciiTheme="minorHAnsi" w:hAnsiTheme="minorHAnsi" w:cstheme="minorHAnsi"/>
          <w:color w:val="FF0000"/>
          <w:sz w:val="12"/>
        </w:rPr>
        <w:t>Montuori</w:t>
      </w:r>
      <w:proofErr w:type="spellEnd"/>
      <w:r w:rsidRPr="005B6331">
        <w:rPr>
          <w:rFonts w:asciiTheme="minorHAnsi" w:hAnsiTheme="minorHAnsi" w:cstheme="minorHAnsi"/>
          <w:color w:val="FF0000"/>
          <w:sz w:val="12"/>
        </w:rPr>
        <w:t xml:space="preserve">, 2013). </w:t>
      </w:r>
      <w:proofErr w:type="spellStart"/>
      <w:r w:rsidRPr="005B6331">
        <w:rPr>
          <w:rFonts w:asciiTheme="minorHAnsi" w:hAnsiTheme="minorHAnsi" w:cstheme="minorHAnsi"/>
          <w:color w:val="FF0000"/>
          <w:sz w:val="12"/>
        </w:rPr>
        <w:t>Transdisciplinarity</w:t>
      </w:r>
      <w:proofErr w:type="spellEnd"/>
      <w:r w:rsidRPr="005B6331">
        <w:rPr>
          <w:rFonts w:asciiTheme="minorHAnsi" w:hAnsiTheme="minorHAnsi" w:cstheme="minorHAnsi"/>
          <w:color w:val="FF0000"/>
          <w:sz w:val="12"/>
        </w:rPr>
        <w:t xml:space="preserve"> – as contingent and non-essentialized – alerts us to and rejects the politics of differentiation and exclusion, key to the bordering and disciplining practices of social scientific knowledge and their beginnings in the codification of Enlightenment rationality used to justify slavery, colonialism and apartheid (</w:t>
      </w:r>
      <w:proofErr w:type="spellStart"/>
      <w:r w:rsidRPr="005B6331">
        <w:rPr>
          <w:rFonts w:asciiTheme="minorHAnsi" w:hAnsiTheme="minorHAnsi" w:cstheme="minorHAnsi"/>
          <w:color w:val="FF0000"/>
          <w:sz w:val="12"/>
        </w:rPr>
        <w:t>Sehume</w:t>
      </w:r>
      <w:proofErr w:type="spellEnd"/>
      <w:r w:rsidRPr="005B6331">
        <w:rPr>
          <w:rFonts w:asciiTheme="minorHAnsi" w:hAnsiTheme="minorHAnsi" w:cstheme="minorHAnsi"/>
          <w:color w:val="FF0000"/>
          <w:sz w:val="12"/>
        </w:rPr>
        <w:t xml:space="preserve">, 2013). Following </w:t>
      </w:r>
      <w:proofErr w:type="spellStart"/>
      <w:r w:rsidRPr="005B6331">
        <w:rPr>
          <w:rFonts w:asciiTheme="minorHAnsi" w:hAnsiTheme="minorHAnsi" w:cstheme="minorHAnsi"/>
          <w:color w:val="FF0000"/>
          <w:sz w:val="12"/>
        </w:rPr>
        <w:t>Nicolescu</w:t>
      </w:r>
      <w:proofErr w:type="spellEnd"/>
      <w:r w:rsidRPr="005B6331">
        <w:rPr>
          <w:rFonts w:asciiTheme="minorHAnsi" w:hAnsiTheme="minorHAnsi" w:cstheme="minorHAnsi"/>
          <w:color w:val="FF0000"/>
          <w:sz w:val="12"/>
        </w:rPr>
        <w:t xml:space="preserve"> (2008), we understand transdisciplinary inquiry to be a form of meaning-making that breaks down the academic hierarchy of epistemological relationships, that is open to different forms of logic including that which is unknown (Augsburg, 2014), and that strives to eliminate epistemic injustice (Leblanc &amp; Kinsella, 2016) or </w:t>
      </w:r>
      <w:proofErr w:type="spellStart"/>
      <w:r w:rsidRPr="005B6331">
        <w:rPr>
          <w:rFonts w:asciiTheme="minorHAnsi" w:hAnsiTheme="minorHAnsi" w:cstheme="minorHAnsi"/>
          <w:color w:val="FF0000"/>
          <w:sz w:val="12"/>
        </w:rPr>
        <w:t>epistemicide</w:t>
      </w:r>
      <w:proofErr w:type="spellEnd"/>
      <w:r w:rsidRPr="005B6331">
        <w:rPr>
          <w:rFonts w:asciiTheme="minorHAnsi" w:hAnsiTheme="minorHAnsi" w:cstheme="minorHAnsi"/>
          <w:color w:val="FF0000"/>
          <w:sz w:val="12"/>
        </w:rPr>
        <w:t xml:space="preserve"> (Santos, 2014). Further, our inquiry is informed by mad studies, critical disability studies, critical childhood studies, as well as critical race, transnational and post-colonial theories. Mad studies transgresses the academy and its disciplines, with its beginnings being located outside the academy and within mad social movements (Gorman &amp; </w:t>
      </w:r>
      <w:proofErr w:type="spellStart"/>
      <w:r w:rsidRPr="005B6331">
        <w:rPr>
          <w:rFonts w:asciiTheme="minorHAnsi" w:hAnsiTheme="minorHAnsi" w:cstheme="minorHAnsi"/>
          <w:color w:val="FF0000"/>
          <w:sz w:val="12"/>
        </w:rPr>
        <w:t>LeFrançois</w:t>
      </w:r>
      <w:proofErr w:type="spellEnd"/>
      <w:r w:rsidRPr="005B6331">
        <w:rPr>
          <w:rFonts w:asciiTheme="minorHAnsi" w:hAnsiTheme="minorHAnsi" w:cstheme="minorHAnsi"/>
          <w:color w:val="FF0000"/>
          <w:sz w:val="12"/>
        </w:rPr>
        <w:t xml:space="preserve">, 2017; </w:t>
      </w:r>
      <w:proofErr w:type="spellStart"/>
      <w:r w:rsidRPr="005B6331">
        <w:rPr>
          <w:rFonts w:asciiTheme="minorHAnsi" w:hAnsiTheme="minorHAnsi" w:cstheme="minorHAnsi"/>
          <w:color w:val="FF0000"/>
          <w:sz w:val="12"/>
        </w:rPr>
        <w:t>LeFrançois</w:t>
      </w:r>
      <w:proofErr w:type="spellEnd"/>
      <w:r w:rsidRPr="005B6331">
        <w:rPr>
          <w:rFonts w:asciiTheme="minorHAnsi" w:hAnsiTheme="minorHAnsi" w:cstheme="minorHAnsi"/>
          <w:color w:val="FF0000"/>
          <w:sz w:val="12"/>
        </w:rPr>
        <w:t xml:space="preserve"> et al., 2013; Russo &amp; Sweeney, 2016). A </w:t>
      </w:r>
      <w:proofErr w:type="spellStart"/>
      <w:r w:rsidRPr="005B6331">
        <w:rPr>
          <w:rFonts w:asciiTheme="minorHAnsi" w:hAnsiTheme="minorHAnsi" w:cstheme="minorHAnsi"/>
          <w:color w:val="FF0000"/>
          <w:sz w:val="12"/>
        </w:rPr>
        <w:t>transdisciplinarity</w:t>
      </w:r>
      <w:proofErr w:type="spellEnd"/>
      <w:r w:rsidRPr="005B6331">
        <w:rPr>
          <w:rFonts w:asciiTheme="minorHAnsi" w:hAnsiTheme="minorHAnsi" w:cstheme="minorHAnsi"/>
          <w:color w:val="FF0000"/>
          <w:sz w:val="12"/>
        </w:rPr>
        <w:t xml:space="preserve"> lens is consistent with Mad studies, in that it is not only inquiry based but also questions the logics and the very form in which that inquiry may take (Augsburg, 2014), whilst Mad studies may further rebelliously challenging enlightenment and </w:t>
      </w:r>
      <w:proofErr w:type="spellStart"/>
      <w:r w:rsidRPr="005B6331">
        <w:rPr>
          <w:rFonts w:asciiTheme="minorHAnsi" w:hAnsiTheme="minorHAnsi" w:cstheme="minorHAnsi"/>
          <w:color w:val="FF0000"/>
          <w:sz w:val="12"/>
        </w:rPr>
        <w:t>eurocentric</w:t>
      </w:r>
      <w:proofErr w:type="spellEnd"/>
      <w:r w:rsidRPr="005B6331">
        <w:rPr>
          <w:rFonts w:asciiTheme="minorHAnsi" w:hAnsiTheme="minorHAnsi" w:cstheme="minorHAnsi"/>
          <w:color w:val="FF0000"/>
          <w:sz w:val="12"/>
        </w:rPr>
        <w:t xml:space="preserve"> notions of rationality (</w:t>
      </w:r>
      <w:proofErr w:type="spellStart"/>
      <w:r w:rsidRPr="005B6331">
        <w:rPr>
          <w:rFonts w:asciiTheme="minorHAnsi" w:hAnsiTheme="minorHAnsi" w:cstheme="minorHAnsi"/>
          <w:color w:val="FF0000"/>
          <w:sz w:val="12"/>
        </w:rPr>
        <w:t>Blaut</w:t>
      </w:r>
      <w:proofErr w:type="spellEnd"/>
      <w:r w:rsidRPr="005B6331">
        <w:rPr>
          <w:rFonts w:asciiTheme="minorHAnsi" w:hAnsiTheme="minorHAnsi" w:cstheme="minorHAnsi"/>
          <w:color w:val="FF0000"/>
          <w:sz w:val="12"/>
        </w:rPr>
        <w:t xml:space="preserve"> 1993) which underpins and structures knowledge emanating from academic disciplines (</w:t>
      </w:r>
      <w:proofErr w:type="spellStart"/>
      <w:r w:rsidRPr="005B6331">
        <w:rPr>
          <w:rFonts w:asciiTheme="minorHAnsi" w:hAnsiTheme="minorHAnsi" w:cstheme="minorHAnsi"/>
          <w:color w:val="FF0000"/>
          <w:sz w:val="12"/>
        </w:rPr>
        <w:t>Sehume</w:t>
      </w:r>
      <w:proofErr w:type="spellEnd"/>
      <w:r w:rsidRPr="005B6331">
        <w:rPr>
          <w:rFonts w:asciiTheme="minorHAnsi" w:hAnsiTheme="minorHAnsi" w:cstheme="minorHAnsi"/>
          <w:color w:val="FF0000"/>
          <w:sz w:val="12"/>
        </w:rPr>
        <w:t xml:space="preserve"> 2013). That is, at times, Mad studies may be at odds with rationalism as the basis of knowledge production and as the basis of the formation of the academy. As Bruce (2017) notes, “(r)</w:t>
      </w:r>
      <w:proofErr w:type="spellStart"/>
      <w:r w:rsidRPr="005B6331">
        <w:rPr>
          <w:rFonts w:asciiTheme="minorHAnsi" w:hAnsiTheme="minorHAnsi" w:cstheme="minorHAnsi"/>
          <w:color w:val="FF0000"/>
          <w:sz w:val="12"/>
        </w:rPr>
        <w:t>ationalist</w:t>
      </w:r>
      <w:proofErr w:type="spellEnd"/>
      <w:r w:rsidRPr="005B6331">
        <w:rPr>
          <w:rFonts w:asciiTheme="minorHAnsi" w:hAnsiTheme="minorHAnsi" w:cstheme="minorHAnsi"/>
          <w:color w:val="FF0000"/>
          <w:sz w:val="12"/>
        </w:rPr>
        <w:t xml:space="preserve"> readers may fear that such a mad study…detrimentally reinforces myths of black savagery and </w:t>
      </w:r>
      <w:proofErr w:type="spellStart"/>
      <w:r w:rsidRPr="005B6331">
        <w:rPr>
          <w:rFonts w:asciiTheme="minorHAnsi" w:hAnsiTheme="minorHAnsi" w:cstheme="minorHAnsi"/>
          <w:color w:val="FF0000"/>
          <w:sz w:val="12"/>
        </w:rPr>
        <w:t>subrationality</w:t>
      </w:r>
      <w:proofErr w:type="spellEnd"/>
      <w:r w:rsidRPr="005B6331">
        <w:rPr>
          <w:rFonts w:asciiTheme="minorHAnsi" w:hAnsiTheme="minorHAnsi" w:cstheme="minorHAnsi"/>
          <w:color w:val="FF0000"/>
          <w:sz w:val="12"/>
        </w:rPr>
        <w:t xml:space="preserve">. Such investment in rationalism presumes that Reason is paramount for fully realized modern personhood” (p. 307). Like Bruce (2017), we reject such investments and presumptions, and our work instead interrogates the </w:t>
      </w:r>
      <w:proofErr w:type="spellStart"/>
      <w:r w:rsidRPr="005B6331">
        <w:rPr>
          <w:rFonts w:asciiTheme="minorHAnsi" w:hAnsiTheme="minorHAnsi" w:cstheme="minorHAnsi"/>
          <w:color w:val="FF0000"/>
          <w:sz w:val="12"/>
        </w:rPr>
        <w:t>adultist</w:t>
      </w:r>
      <w:proofErr w:type="spellEnd"/>
      <w:r w:rsidRPr="005B6331">
        <w:rPr>
          <w:rFonts w:asciiTheme="minorHAnsi" w:hAnsiTheme="minorHAnsi" w:cstheme="minorHAnsi"/>
          <w:color w:val="FF0000"/>
          <w:sz w:val="12"/>
        </w:rPr>
        <w:t xml:space="preserve">, </w:t>
      </w:r>
      <w:proofErr w:type="spellStart"/>
      <w:r w:rsidRPr="005B6331">
        <w:rPr>
          <w:rFonts w:asciiTheme="minorHAnsi" w:hAnsiTheme="minorHAnsi" w:cstheme="minorHAnsi"/>
          <w:color w:val="FF0000"/>
          <w:sz w:val="12"/>
        </w:rPr>
        <w:t>disableist</w:t>
      </w:r>
      <w:proofErr w:type="spellEnd"/>
      <w:r w:rsidRPr="005B6331">
        <w:rPr>
          <w:rFonts w:asciiTheme="minorHAnsi" w:hAnsiTheme="minorHAnsi" w:cstheme="minorHAnsi"/>
          <w:color w:val="FF0000"/>
          <w:sz w:val="12"/>
        </w:rPr>
        <w:t xml:space="preserve">, </w:t>
      </w:r>
      <w:proofErr w:type="spellStart"/>
      <w:r w:rsidRPr="005B6331">
        <w:rPr>
          <w:rFonts w:asciiTheme="minorHAnsi" w:hAnsiTheme="minorHAnsi" w:cstheme="minorHAnsi"/>
          <w:color w:val="FF0000"/>
          <w:sz w:val="12"/>
        </w:rPr>
        <w:t>saneist</w:t>
      </w:r>
      <w:proofErr w:type="spellEnd"/>
      <w:r w:rsidRPr="005B6331">
        <w:rPr>
          <w:rFonts w:asciiTheme="minorHAnsi" w:hAnsiTheme="minorHAnsi" w:cstheme="minorHAnsi"/>
          <w:color w:val="FF0000"/>
          <w:sz w:val="12"/>
        </w:rPr>
        <w:t xml:space="preserve">, colonial and racist logics that often underpin the conventional academic imaginary. However, debasement of mad people’s knowledges does not just occur within the academy but also within the general public (Leblanc &amp; Kinsella, 2016). Mad studies produces knowledge where the meaning-making of mad people is </w:t>
      </w:r>
      <w:proofErr w:type="spellStart"/>
      <w:r w:rsidRPr="005B6331">
        <w:rPr>
          <w:rFonts w:asciiTheme="minorHAnsi" w:hAnsiTheme="minorHAnsi" w:cstheme="minorHAnsi"/>
          <w:color w:val="FF0000"/>
          <w:sz w:val="12"/>
        </w:rPr>
        <w:t>centred</w:t>
      </w:r>
      <w:proofErr w:type="spellEnd"/>
      <w:r w:rsidRPr="005B6331">
        <w:rPr>
          <w:rFonts w:asciiTheme="minorHAnsi" w:hAnsiTheme="minorHAnsi" w:cstheme="minorHAnsi"/>
          <w:color w:val="FF0000"/>
          <w:sz w:val="12"/>
        </w:rPr>
        <w:t xml:space="preserve">, but where other meanings emanating from other sources – academic or otherwise – also can be considered and deconstructed, incorporated or rejected. So too do we argue that critical childhood studies should also be seen as not only transdisciplinary (Mitchell &amp; Moore, 2015) and as a direct challenge on ‘Reason’ as key for children’s entrance into a fully realized personhood, given the ways </w:t>
      </w:r>
      <w:proofErr w:type="spellStart"/>
      <w:r w:rsidRPr="005B6331">
        <w:rPr>
          <w:rFonts w:asciiTheme="minorHAnsi" w:hAnsiTheme="minorHAnsi" w:cstheme="minorHAnsi"/>
          <w:color w:val="FF0000"/>
          <w:sz w:val="12"/>
        </w:rPr>
        <w:t>adultist</w:t>
      </w:r>
      <w:proofErr w:type="spellEnd"/>
      <w:r w:rsidRPr="005B6331">
        <w:rPr>
          <w:rFonts w:asciiTheme="minorHAnsi" w:hAnsiTheme="minorHAnsi" w:cstheme="minorHAnsi"/>
          <w:color w:val="FF0000"/>
          <w:sz w:val="12"/>
        </w:rPr>
        <w:t xml:space="preserve"> notions of children’s inherent irrationality, lack of reason, rule by passion, animism (Scott and </w:t>
      </w:r>
      <w:proofErr w:type="spellStart"/>
      <w:r w:rsidRPr="005B6331">
        <w:rPr>
          <w:rFonts w:asciiTheme="minorHAnsi" w:hAnsiTheme="minorHAnsi" w:cstheme="minorHAnsi"/>
          <w:color w:val="FF0000"/>
          <w:sz w:val="12"/>
        </w:rPr>
        <w:t>Chrisjohn</w:t>
      </w:r>
      <w:proofErr w:type="spellEnd"/>
      <w:r w:rsidRPr="005B6331">
        <w:rPr>
          <w:rFonts w:asciiTheme="minorHAnsi" w:hAnsiTheme="minorHAnsi" w:cstheme="minorHAnsi"/>
          <w:color w:val="FF0000"/>
          <w:sz w:val="12"/>
        </w:rPr>
        <w:t xml:space="preserve">, forthcoming), and their supposed lack of contribution as productive members of (capitalist) society is conventionally inscribed on their bodies and minds in the West. According to Rollo (2018, 61) this denigration and subordination of children – </w:t>
      </w:r>
      <w:proofErr w:type="spellStart"/>
      <w:r w:rsidRPr="005B6331">
        <w:rPr>
          <w:rFonts w:asciiTheme="minorHAnsi" w:hAnsiTheme="minorHAnsi" w:cstheme="minorHAnsi"/>
          <w:color w:val="FF0000"/>
          <w:sz w:val="12"/>
        </w:rPr>
        <w:t>misopedy</w:t>
      </w:r>
      <w:proofErr w:type="spellEnd"/>
      <w:r w:rsidRPr="005B6331">
        <w:rPr>
          <w:rFonts w:asciiTheme="minorHAnsi" w:hAnsiTheme="minorHAnsi" w:cstheme="minorHAnsi"/>
          <w:color w:val="FF0000"/>
          <w:sz w:val="12"/>
        </w:rPr>
        <w:t xml:space="preserve"> –was in ancient Greece a “form of social and political hierarchy”. Here </w:t>
      </w:r>
      <w:r w:rsidRPr="005B6331">
        <w:rPr>
          <w:rStyle w:val="Emphasis"/>
          <w:rFonts w:asciiTheme="minorHAnsi" w:hAnsiTheme="minorHAnsi" w:cstheme="minorHAnsi"/>
          <w:color w:val="FF0000"/>
          <w:highlight w:val="green"/>
        </w:rPr>
        <w:t>the child functions as the ontological other to</w:t>
      </w:r>
      <w:r w:rsidRPr="005B6331">
        <w:rPr>
          <w:rStyle w:val="Emphasis"/>
          <w:rFonts w:asciiTheme="minorHAnsi" w:hAnsiTheme="minorHAnsi" w:cstheme="minorHAnsi"/>
          <w:color w:val="FF0000"/>
        </w:rPr>
        <w:t xml:space="preserve"> reason and </w:t>
      </w:r>
      <w:r w:rsidRPr="005B6331">
        <w:rPr>
          <w:rStyle w:val="Emphasis"/>
          <w:rFonts w:asciiTheme="minorHAnsi" w:hAnsiTheme="minorHAnsi" w:cstheme="minorHAnsi"/>
          <w:color w:val="FF0000"/>
          <w:highlight w:val="green"/>
        </w:rPr>
        <w:t>politics</w:t>
      </w:r>
      <w:r w:rsidRPr="005B6331">
        <w:rPr>
          <w:rStyle w:val="Emphasis"/>
          <w:rFonts w:asciiTheme="minorHAnsi" w:hAnsiTheme="minorHAnsi" w:cstheme="minorHAnsi"/>
          <w:color w:val="FF0000"/>
        </w:rPr>
        <w:t xml:space="preserve">; children as a group for whom there was seen to be a moral obligation to assist but for whom political claims were seen as impossible. </w:t>
      </w:r>
      <w:r w:rsidRPr="005B6331">
        <w:rPr>
          <w:rStyle w:val="Emphasis"/>
          <w:rFonts w:asciiTheme="minorHAnsi" w:hAnsiTheme="minorHAnsi" w:cstheme="minorHAnsi"/>
          <w:color w:val="FF0000"/>
          <w:highlight w:val="green"/>
        </w:rPr>
        <w:t>It was this that made possible the framing of violence as necessary and legitimated as being in children’s ‘best interests’</w:t>
      </w:r>
      <w:r w:rsidRPr="005B6331">
        <w:rPr>
          <w:rFonts w:asciiTheme="minorHAnsi" w:hAnsiTheme="minorHAnsi" w:cstheme="minorHAnsi"/>
          <w:color w:val="FF0000"/>
          <w:sz w:val="12"/>
        </w:rPr>
        <w:t xml:space="preserve">. As these dominant notions of children and childhood not only exist but also shut down discussions of the social construction of childhood within most academic disciplines (child psychology, sociology, social work, medicine, psychiatry, </w:t>
      </w:r>
      <w:proofErr w:type="spellStart"/>
      <w:r w:rsidRPr="005B6331">
        <w:rPr>
          <w:rFonts w:asciiTheme="minorHAnsi" w:hAnsiTheme="minorHAnsi" w:cstheme="minorHAnsi"/>
          <w:color w:val="FF0000"/>
          <w:sz w:val="12"/>
        </w:rPr>
        <w:t>etc</w:t>
      </w:r>
      <w:proofErr w:type="spellEnd"/>
      <w:r w:rsidRPr="005B6331">
        <w:rPr>
          <w:rFonts w:asciiTheme="minorHAnsi" w:hAnsiTheme="minorHAnsi" w:cstheme="minorHAnsi"/>
          <w:color w:val="FF0000"/>
          <w:sz w:val="12"/>
        </w:rPr>
        <w:t>), understanding (critical) childhood studies as a direct challenge to this denotes the desire to disrupt and break away from “the governing strictures found within academic modes of dominant knowledge production that both center and reproduce privileged and constraining notions of reason and productivity” (</w:t>
      </w:r>
      <w:proofErr w:type="spellStart"/>
      <w:r w:rsidRPr="005B6331">
        <w:rPr>
          <w:rFonts w:asciiTheme="minorHAnsi" w:hAnsiTheme="minorHAnsi" w:cstheme="minorHAnsi"/>
          <w:color w:val="FF0000"/>
          <w:sz w:val="12"/>
        </w:rPr>
        <w:t>LeFranc¸ois</w:t>
      </w:r>
      <w:proofErr w:type="spellEnd"/>
      <w:r w:rsidRPr="005B6331">
        <w:rPr>
          <w:rFonts w:asciiTheme="minorHAnsi" w:hAnsiTheme="minorHAnsi" w:cstheme="minorHAnsi"/>
          <w:color w:val="FF0000"/>
          <w:sz w:val="12"/>
        </w:rPr>
        <w:t xml:space="preserve"> and </w:t>
      </w:r>
      <w:proofErr w:type="spellStart"/>
      <w:r w:rsidRPr="005B6331">
        <w:rPr>
          <w:rFonts w:asciiTheme="minorHAnsi" w:hAnsiTheme="minorHAnsi" w:cstheme="minorHAnsi"/>
          <w:color w:val="FF0000"/>
          <w:sz w:val="12"/>
        </w:rPr>
        <w:t>Voronka</w:t>
      </w:r>
      <w:proofErr w:type="spellEnd"/>
      <w:r w:rsidRPr="005B6331">
        <w:rPr>
          <w:rFonts w:asciiTheme="minorHAnsi" w:hAnsiTheme="minorHAnsi" w:cstheme="minorHAnsi"/>
          <w:color w:val="FF0000"/>
          <w:sz w:val="12"/>
        </w:rPr>
        <w:t xml:space="preserve"> forthcoming). For the most part, the academy neither acknowledges the existence of nor includes knowledge production emanating from children themselves, whether such contributions mirror dominant (adult) discourses or not, as the concept of “children’s contributions” is read through an </w:t>
      </w:r>
      <w:proofErr w:type="spellStart"/>
      <w:r w:rsidRPr="005B6331">
        <w:rPr>
          <w:rFonts w:asciiTheme="minorHAnsi" w:hAnsiTheme="minorHAnsi" w:cstheme="minorHAnsi"/>
          <w:color w:val="FF0000"/>
          <w:sz w:val="12"/>
        </w:rPr>
        <w:t>adultist</w:t>
      </w:r>
      <w:proofErr w:type="spellEnd"/>
      <w:r w:rsidRPr="005B6331">
        <w:rPr>
          <w:rFonts w:asciiTheme="minorHAnsi" w:hAnsiTheme="minorHAnsi" w:cstheme="minorHAnsi"/>
          <w:color w:val="FF0000"/>
          <w:sz w:val="12"/>
        </w:rPr>
        <w:t xml:space="preserve"> lens. This is not to imply that the heterogeneous accounts of children and/or mad people are innocent; it is instead about radically calling into question what the academy counts as knowledge. For those contributions deemed childlike, whether they emanate from children, colonized and racialized peoples, </w:t>
      </w:r>
      <w:proofErr w:type="spellStart"/>
      <w:r w:rsidRPr="005B6331">
        <w:rPr>
          <w:rFonts w:asciiTheme="minorHAnsi" w:hAnsiTheme="minorHAnsi" w:cstheme="minorHAnsi"/>
          <w:color w:val="FF0000"/>
          <w:sz w:val="12"/>
        </w:rPr>
        <w:t>psychiatrized</w:t>
      </w:r>
      <w:proofErr w:type="spellEnd"/>
      <w:r w:rsidRPr="005B6331">
        <w:rPr>
          <w:rFonts w:asciiTheme="minorHAnsi" w:hAnsiTheme="minorHAnsi" w:cstheme="minorHAnsi"/>
          <w:color w:val="FF0000"/>
          <w:sz w:val="12"/>
        </w:rPr>
        <w:t xml:space="preserve"> or disabled people, </w:t>
      </w:r>
      <w:proofErr w:type="spellStart"/>
      <w:r w:rsidRPr="005B6331">
        <w:rPr>
          <w:rFonts w:asciiTheme="minorHAnsi" w:hAnsiTheme="minorHAnsi" w:cstheme="minorHAnsi"/>
          <w:color w:val="FF0000"/>
          <w:sz w:val="12"/>
        </w:rPr>
        <w:t>transdisciplinarity</w:t>
      </w:r>
      <w:proofErr w:type="spellEnd"/>
      <w:r w:rsidRPr="005B6331">
        <w:rPr>
          <w:rFonts w:asciiTheme="minorHAnsi" w:hAnsiTheme="minorHAnsi" w:cstheme="minorHAnsi"/>
          <w:color w:val="FF0000"/>
          <w:sz w:val="12"/>
        </w:rPr>
        <w:t xml:space="preserve"> coupled with Mad studies may provide a platform for ensuring epistemic justice through both the deconstruction of dominant, racist, sanist and ableist strictures but also by opening up a wider space for meaning-making beyond such </w:t>
      </w:r>
      <w:proofErr w:type="spellStart"/>
      <w:r w:rsidRPr="005B6331">
        <w:rPr>
          <w:rFonts w:asciiTheme="minorHAnsi" w:hAnsiTheme="minorHAnsi" w:cstheme="minorHAnsi"/>
          <w:color w:val="FF0000"/>
          <w:sz w:val="12"/>
        </w:rPr>
        <w:t>adultist</w:t>
      </w:r>
      <w:proofErr w:type="spellEnd"/>
      <w:r w:rsidRPr="005B6331">
        <w:rPr>
          <w:rFonts w:asciiTheme="minorHAnsi" w:hAnsiTheme="minorHAnsi" w:cstheme="minorHAnsi"/>
          <w:color w:val="FF0000"/>
          <w:sz w:val="12"/>
        </w:rPr>
        <w:t xml:space="preserve"> and Euro-western positivism. We argue that the use of child as metaphor operates as a form of </w:t>
      </w:r>
      <w:proofErr w:type="spellStart"/>
      <w:r w:rsidRPr="005B6331">
        <w:rPr>
          <w:rFonts w:asciiTheme="minorHAnsi" w:hAnsiTheme="minorHAnsi" w:cstheme="minorHAnsi"/>
          <w:color w:val="FF0000"/>
          <w:sz w:val="12"/>
        </w:rPr>
        <w:t>epistemicide</w:t>
      </w:r>
      <w:proofErr w:type="spellEnd"/>
      <w:r w:rsidRPr="005B6331">
        <w:rPr>
          <w:rFonts w:asciiTheme="minorHAnsi" w:hAnsiTheme="minorHAnsi" w:cstheme="minorHAnsi"/>
          <w:color w:val="FF0000"/>
          <w:sz w:val="12"/>
        </w:rPr>
        <w:t xml:space="preserve"> – what Santos (2014) terms, a “failure to </w:t>
      </w:r>
      <w:proofErr w:type="spellStart"/>
      <w:r w:rsidRPr="005B6331">
        <w:rPr>
          <w:rFonts w:asciiTheme="minorHAnsi" w:hAnsiTheme="minorHAnsi" w:cstheme="minorHAnsi"/>
          <w:color w:val="FF0000"/>
          <w:sz w:val="12"/>
        </w:rPr>
        <w:t>recognise</w:t>
      </w:r>
      <w:proofErr w:type="spellEnd"/>
      <w:r w:rsidRPr="005B6331">
        <w:rPr>
          <w:rFonts w:asciiTheme="minorHAnsi" w:hAnsiTheme="minorHAnsi" w:cstheme="minorHAnsi"/>
          <w:color w:val="FF0000"/>
          <w:sz w:val="12"/>
        </w:rPr>
        <w:t xml:space="preserve"> the different ways of knowing by which people across the globe provide meaning to their existence” (p. 111), including different ways of knowing children. This operates as a form “cognitive injustice” often followed by attempts to destroy epistemological diversity with a single story that claims to be universal (Santos, 2014), including a single developmental story about children and those deemed childlike. These concepts are mostly used by Santos in reference to the violent eradication of Indigenous knowledge systems enabled through a colonial framing of irrationality. Yet cognitive injustice is also at work in the dismissal of alternative experiences of reality and alternative cognitions that are classified as ‘mad’ and intellectually disabled respectively, and hence, marked as incompetency and irrationality. We are interested in how the child functions as a metaphor for colonized, racialized, </w:t>
      </w:r>
      <w:proofErr w:type="spellStart"/>
      <w:r w:rsidRPr="005B6331">
        <w:rPr>
          <w:rFonts w:asciiTheme="minorHAnsi" w:hAnsiTheme="minorHAnsi" w:cstheme="minorHAnsi"/>
          <w:color w:val="FF0000"/>
          <w:sz w:val="12"/>
        </w:rPr>
        <w:t>psychiatrized</w:t>
      </w:r>
      <w:proofErr w:type="spellEnd"/>
      <w:r w:rsidRPr="005B6331">
        <w:rPr>
          <w:rFonts w:asciiTheme="minorHAnsi" w:hAnsiTheme="minorHAnsi" w:cstheme="minorHAnsi"/>
          <w:color w:val="FF0000"/>
          <w:sz w:val="12"/>
        </w:rPr>
        <w:t xml:space="preserve"> and disabled peoples. Literature on the iconography of childhood usually makes a distinction between metaphorical or symbolic and actual “flesh and blood” children (Burman, 2016; Morrigan, 2017). We also make this distinction here by exploring the performative nature of “child as metaphor” for those deemed childlike, and for actual children. However, in making this distinction we do not seek to reify a naturalized and essentialized developmental child. Sánchez-Eppler (2005) notes the entanglement of “childhood as a discourse and childhood as persons”, particularly in Euro-western affective deployments of childhood (p. xxiii). Furthermore, we recognize that given the “</w:t>
      </w:r>
      <w:r w:rsidRPr="005B6331">
        <w:rPr>
          <w:rStyle w:val="Emphasis"/>
          <w:rFonts w:asciiTheme="minorHAnsi" w:hAnsiTheme="minorHAnsi" w:cstheme="minorHAnsi"/>
          <w:color w:val="FF0000"/>
          <w:highlight w:val="green"/>
        </w:rPr>
        <w:t xml:space="preserve">societally as well as </w:t>
      </w:r>
      <w:proofErr w:type="spellStart"/>
      <w:r w:rsidRPr="005B6331">
        <w:rPr>
          <w:rStyle w:val="Emphasis"/>
          <w:rFonts w:asciiTheme="minorHAnsi" w:hAnsiTheme="minorHAnsi" w:cstheme="minorHAnsi"/>
          <w:color w:val="FF0000"/>
          <w:highlight w:val="green"/>
        </w:rPr>
        <w:t>intrapsychically</w:t>
      </w:r>
      <w:proofErr w:type="spellEnd"/>
      <w:r w:rsidRPr="005B6331">
        <w:rPr>
          <w:rStyle w:val="Emphasis"/>
          <w:rFonts w:asciiTheme="minorHAnsi" w:hAnsiTheme="minorHAnsi" w:cstheme="minorHAnsi"/>
          <w:color w:val="FF0000"/>
          <w:highlight w:val="green"/>
        </w:rPr>
        <w:t xml:space="preserve"> invested character of childhood</w:t>
      </w:r>
      <w:r w:rsidRPr="005B6331">
        <w:rPr>
          <w:rStyle w:val="Emphasis"/>
          <w:rFonts w:asciiTheme="minorHAnsi" w:hAnsiTheme="minorHAnsi" w:cstheme="minorHAnsi"/>
          <w:color w:val="FF0000"/>
        </w:rPr>
        <w:t xml:space="preserve">, arguably </w:t>
      </w:r>
      <w:r w:rsidRPr="005B6331">
        <w:rPr>
          <w:rStyle w:val="Emphasis"/>
          <w:rFonts w:asciiTheme="minorHAnsi" w:hAnsiTheme="minorHAnsi" w:cstheme="minorHAnsi"/>
          <w:color w:val="FF0000"/>
          <w:highlight w:val="green"/>
        </w:rPr>
        <w:t>all appeals to ‘the child’ are metaphorical</w:t>
      </w:r>
      <w:r w:rsidRPr="005B6331">
        <w:rPr>
          <w:rStyle w:val="Emphasis"/>
          <w:rFonts w:asciiTheme="minorHAnsi" w:hAnsiTheme="minorHAnsi" w:cstheme="minorHAnsi"/>
          <w:color w:val="FF0000"/>
        </w:rPr>
        <w:t>”</w:t>
      </w:r>
      <w:r w:rsidRPr="005B6331">
        <w:rPr>
          <w:rFonts w:asciiTheme="minorHAnsi" w:hAnsiTheme="minorHAnsi" w:cstheme="minorHAnsi"/>
          <w:color w:val="FF0000"/>
          <w:sz w:val="12"/>
        </w:rPr>
        <w:t xml:space="preserve"> (Burman, 2016, p. 2; Stainton Rogers &amp; Stainton Rogers, 1992). Our point of departure, then, is the analytic task outlined by Burman (2016) to render “explicit the work done by the rhetorical appeal to childhood” (p. 2), and the task in this article is to trace the work done by the metaphorical appeal to childhood, specifically in relation to colonialism, madness and disability. While we are concerned with the effects of metaphor, we are cognizant that the conceptual basis on which “child as metaphor” functions is largely a Euro-western construction of childhood as an early rung on a linear developmental ladder and a stage marked by a lack of intellectual capacity, dependency, irrationality, animism, emotionality, – or “rule by passion”, and economic unproductivity (</w:t>
      </w:r>
      <w:proofErr w:type="spellStart"/>
      <w:r w:rsidRPr="005B6331">
        <w:rPr>
          <w:rFonts w:asciiTheme="minorHAnsi" w:hAnsiTheme="minorHAnsi" w:cstheme="minorHAnsi"/>
          <w:color w:val="FF0000"/>
          <w:sz w:val="12"/>
        </w:rPr>
        <w:t>Blaut</w:t>
      </w:r>
      <w:proofErr w:type="spellEnd"/>
      <w:r w:rsidRPr="005B6331">
        <w:rPr>
          <w:rFonts w:asciiTheme="minorHAnsi" w:hAnsiTheme="minorHAnsi" w:cstheme="minorHAnsi"/>
          <w:color w:val="FF0000"/>
          <w:sz w:val="12"/>
        </w:rPr>
        <w:t>, 1993). This is an evolutionary and developmentalist narrative globalized by the West as a universal standard (</w:t>
      </w:r>
      <w:proofErr w:type="spellStart"/>
      <w:r w:rsidRPr="005B6331">
        <w:rPr>
          <w:rFonts w:asciiTheme="minorHAnsi" w:hAnsiTheme="minorHAnsi" w:cstheme="minorHAnsi"/>
          <w:color w:val="FF0000"/>
          <w:sz w:val="12"/>
        </w:rPr>
        <w:t>Nieuwenhuys</w:t>
      </w:r>
      <w:proofErr w:type="spellEnd"/>
      <w:r w:rsidRPr="005B6331">
        <w:rPr>
          <w:rFonts w:asciiTheme="minorHAnsi" w:hAnsiTheme="minorHAnsi" w:cstheme="minorHAnsi"/>
          <w:color w:val="FF0000"/>
          <w:sz w:val="12"/>
        </w:rPr>
        <w:t>, 2009) and, as we shall see, a narrative that is deeply entangled with colonialism (</w:t>
      </w:r>
      <w:proofErr w:type="spellStart"/>
      <w:r w:rsidRPr="005B6331">
        <w:rPr>
          <w:rFonts w:asciiTheme="minorHAnsi" w:hAnsiTheme="minorHAnsi" w:cstheme="minorHAnsi"/>
          <w:color w:val="FF0000"/>
          <w:sz w:val="12"/>
        </w:rPr>
        <w:t>Blaut</w:t>
      </w:r>
      <w:proofErr w:type="spellEnd"/>
      <w:r w:rsidRPr="005B6331">
        <w:rPr>
          <w:rFonts w:asciiTheme="minorHAnsi" w:hAnsiTheme="minorHAnsi" w:cstheme="minorHAnsi"/>
          <w:color w:val="FF0000"/>
          <w:sz w:val="12"/>
        </w:rPr>
        <w:t xml:space="preserve">, 1993) and </w:t>
      </w:r>
      <w:proofErr w:type="spellStart"/>
      <w:r w:rsidRPr="005B6331">
        <w:rPr>
          <w:rFonts w:asciiTheme="minorHAnsi" w:hAnsiTheme="minorHAnsi" w:cstheme="minorHAnsi"/>
          <w:color w:val="FF0000"/>
          <w:sz w:val="12"/>
        </w:rPr>
        <w:t>epistemicide</w:t>
      </w:r>
      <w:proofErr w:type="spellEnd"/>
      <w:r w:rsidRPr="005B6331">
        <w:rPr>
          <w:rFonts w:asciiTheme="minorHAnsi" w:hAnsiTheme="minorHAnsi" w:cstheme="minorHAnsi"/>
          <w:color w:val="FF0000"/>
          <w:sz w:val="12"/>
        </w:rPr>
        <w:t xml:space="preserve"> (Santos, 2014).</w:t>
      </w:r>
    </w:p>
    <w:p w14:paraId="0536654E" w14:textId="18B3B3FA" w:rsidR="009E4C79" w:rsidRPr="00C57DB0" w:rsidRDefault="009E4C79" w:rsidP="009E4C79">
      <w:pPr>
        <w:pStyle w:val="Heading4"/>
        <w:spacing w:before="0" w:line="276" w:lineRule="auto"/>
      </w:pPr>
      <w:r w:rsidRPr="00C57DB0">
        <w:t>The alternative is to embrace crip failure as a method of rupturing abled temporalities and mapping crip horizons</w:t>
      </w:r>
      <w:r w:rsidR="00EC23CF">
        <w:t xml:space="preserve">. </w:t>
      </w:r>
    </w:p>
    <w:p w14:paraId="12D91DF5" w14:textId="77777777" w:rsidR="009E4C79" w:rsidRPr="00C57DB0" w:rsidRDefault="009E4C79" w:rsidP="009E4C79">
      <w:pPr>
        <w:tabs>
          <w:tab w:val="num" w:pos="720"/>
        </w:tabs>
        <w:spacing w:line="276" w:lineRule="auto"/>
      </w:pPr>
      <w:proofErr w:type="spellStart"/>
      <w:r w:rsidRPr="00C57DB0">
        <w:rPr>
          <w:b/>
          <w:bCs/>
        </w:rPr>
        <w:t>Kolářová</w:t>
      </w:r>
      <w:proofErr w:type="spellEnd"/>
      <w:r w:rsidRPr="00C57DB0">
        <w:rPr>
          <w:b/>
          <w:bCs/>
        </w:rPr>
        <w:t xml:space="preserve"> 14</w:t>
      </w:r>
      <w:r w:rsidRPr="00C57DB0">
        <w:t xml:space="preserve"> </w:t>
      </w:r>
      <w:r w:rsidRPr="00C57DB0">
        <w:rPr>
          <w:sz w:val="16"/>
          <w:szCs w:val="16"/>
        </w:rPr>
        <w:t xml:space="preserve">[Brackets Original. </w:t>
      </w:r>
      <w:proofErr w:type="spellStart"/>
      <w:r w:rsidRPr="00C57DB0">
        <w:rPr>
          <w:sz w:val="16"/>
          <w:szCs w:val="16"/>
        </w:rPr>
        <w:t>Kateřina</w:t>
      </w:r>
      <w:proofErr w:type="spellEnd"/>
      <w:r w:rsidRPr="00C57DB0">
        <w:rPr>
          <w:sz w:val="16"/>
          <w:szCs w:val="16"/>
        </w:rPr>
        <w:t xml:space="preserve"> </w:t>
      </w:r>
      <w:proofErr w:type="spellStart"/>
      <w:r w:rsidRPr="00C57DB0">
        <w:rPr>
          <w:sz w:val="16"/>
          <w:szCs w:val="16"/>
        </w:rPr>
        <w:t>Kolářová</w:t>
      </w:r>
      <w:proofErr w:type="spellEnd"/>
      <w:r w:rsidRPr="00C57DB0">
        <w:rPr>
          <w:sz w:val="16"/>
          <w:szCs w:val="16"/>
        </w:rPr>
        <w:t xml:space="preserve"> (Assistant Professor of Cultural Studies in the Department of Gender Studies at Charles University in Prague, PhD in Anglo-American Literary Studies and an MA in History and English and American Studies and History from Faculty of Arts, Charles University in Prague). “The Inarticulate Post-Socialist Crip: On the Cruel Optimism of Neoliberal Transformations in the Czech Republic.” </w:t>
      </w:r>
      <w:hyperlink r:id="rId20" w:history="1">
        <w:r w:rsidRPr="00C57DB0">
          <w:rPr>
            <w:sz w:val="16"/>
            <w:szCs w:val="16"/>
          </w:rPr>
          <w:t>Journal of Literary &amp; Cultural Disability Studies</w:t>
        </w:r>
      </w:hyperlink>
      <w:r w:rsidRPr="00C57DB0">
        <w:rPr>
          <w:sz w:val="16"/>
          <w:szCs w:val="16"/>
        </w:rPr>
        <w:t xml:space="preserve">. </w:t>
      </w:r>
      <w:hyperlink r:id="rId21" w:history="1">
        <w:r w:rsidRPr="00C57DB0">
          <w:rPr>
            <w:sz w:val="16"/>
            <w:szCs w:val="16"/>
          </w:rPr>
          <w:t>Liverpool University Press</w:t>
        </w:r>
      </w:hyperlink>
      <w:r w:rsidRPr="00C57DB0">
        <w:rPr>
          <w:sz w:val="16"/>
          <w:szCs w:val="16"/>
        </w:rPr>
        <w:t xml:space="preserve">. Volume 8, Issue 3, pp 257-274. 2014. Accessed 8/13/20. </w:t>
      </w:r>
      <w:hyperlink r:id="rId22" w:history="1">
        <w:r w:rsidRPr="00C57DB0">
          <w:rPr>
            <w:rStyle w:val="Hyperlink"/>
            <w:sz w:val="16"/>
            <w:szCs w:val="16"/>
          </w:rPr>
          <w:t>https://muse.jhu.edu/article/558367/pdf</w:t>
        </w:r>
      </w:hyperlink>
      <w:r w:rsidRPr="00C57DB0">
        <w:rPr>
          <w:sz w:val="16"/>
          <w:szCs w:val="16"/>
        </w:rPr>
        <w:t xml:space="preserve"> //Xu]</w:t>
      </w:r>
    </w:p>
    <w:p w14:paraId="06B5BD93" w14:textId="52362190" w:rsidR="009E4C79" w:rsidRPr="009E4C79" w:rsidRDefault="009E4C79" w:rsidP="009E4C79">
      <w:pPr>
        <w:spacing w:line="276" w:lineRule="auto"/>
        <w:rPr>
          <w:sz w:val="14"/>
        </w:rPr>
      </w:pPr>
      <w:r w:rsidRPr="00C57DB0">
        <w:rPr>
          <w:sz w:val="14"/>
        </w:rPr>
        <w:t>The impossibility of seeing and envisioning crip(</w:t>
      </w:r>
      <w:proofErr w:type="spellStart"/>
      <w:r w:rsidRPr="00C57DB0">
        <w:rPr>
          <w:sz w:val="14"/>
        </w:rPr>
        <w:t>topias</w:t>
      </w:r>
      <w:proofErr w:type="spellEnd"/>
      <w:r w:rsidRPr="00C57DB0">
        <w:rPr>
          <w:sz w:val="14"/>
        </w:rPr>
        <w:t xml:space="preserve">) in the situation of (post-)shameful identity illustrates not only the harmful and utterly disabling work of certain affective attachments, it also and as vividly illustrates the equally harmful impacts/effects of attachments to affects, in particular attachments to </w:t>
      </w:r>
      <w:proofErr w:type="spellStart"/>
      <w:r w:rsidRPr="00C57DB0">
        <w:rPr>
          <w:sz w:val="14"/>
        </w:rPr>
        <w:t>affects</w:t>
      </w:r>
      <w:proofErr w:type="spellEnd"/>
      <w:r w:rsidRPr="00C57DB0">
        <w:rPr>
          <w:sz w:val="14"/>
        </w:rPr>
        <w:t xml:space="preserve"> of positivity, affects that seemingly are necessary to foster self-embracing identity and subjectivity. </w:t>
      </w:r>
      <w:r w:rsidRPr="00C57DB0">
        <w:rPr>
          <w:rStyle w:val="StyleUnderline"/>
        </w:rPr>
        <w:t xml:space="preserve">In other words, </w:t>
      </w:r>
      <w:r w:rsidRPr="00C57DB0">
        <w:rPr>
          <w:rStyle w:val="StyleUnderline"/>
          <w:highlight w:val="green"/>
        </w:rPr>
        <w:t>the</w:t>
      </w:r>
      <w:r w:rsidRPr="00C57DB0">
        <w:rPr>
          <w:rStyle w:val="StyleUnderline"/>
        </w:rPr>
        <w:t xml:space="preserve"> post-socialist </w:t>
      </w:r>
      <w:r w:rsidRPr="00C57DB0">
        <w:rPr>
          <w:rStyle w:val="StyleUnderline"/>
          <w:highlight w:val="green"/>
        </w:rPr>
        <w:t>crip challenges</w:t>
      </w:r>
      <w:r w:rsidRPr="00C57DB0">
        <w:rPr>
          <w:rStyle w:val="StyleUnderline"/>
        </w:rPr>
        <w:t xml:space="preserve"> Western-developed </w:t>
      </w:r>
      <w:r w:rsidRPr="00C57DB0">
        <w:rPr>
          <w:rStyle w:val="StyleUnderline"/>
          <w:highlight w:val="green"/>
        </w:rPr>
        <w:t>theories of</w:t>
      </w:r>
      <w:r w:rsidRPr="00C57DB0">
        <w:rPr>
          <w:rStyle w:val="StyleUnderline"/>
        </w:rPr>
        <w:t xml:space="preserve"> (disabled) </w:t>
      </w:r>
      <w:r w:rsidRPr="00C57DB0">
        <w:rPr>
          <w:rStyle w:val="StyleUnderline"/>
          <w:highlight w:val="green"/>
        </w:rPr>
        <w:t>identity</w:t>
      </w:r>
      <w:r w:rsidRPr="00C57DB0">
        <w:rPr>
          <w:rStyle w:val="StyleUnderline"/>
        </w:rPr>
        <w:t xml:space="preserve"> </w:t>
      </w:r>
      <w:r w:rsidRPr="00C57DB0">
        <w:rPr>
          <w:rStyle w:val="StyleUnderline"/>
          <w:highlight w:val="green"/>
        </w:rPr>
        <w:t>that argue</w:t>
      </w:r>
      <w:r w:rsidRPr="00C57DB0">
        <w:rPr>
          <w:rStyle w:val="StyleUnderline"/>
        </w:rPr>
        <w:t xml:space="preserve"> that </w:t>
      </w:r>
      <w:r w:rsidRPr="00C57DB0">
        <w:rPr>
          <w:rStyle w:val="StyleUnderline"/>
          <w:highlight w:val="green"/>
        </w:rPr>
        <w:t xml:space="preserve">positive </w:t>
      </w:r>
      <w:proofErr w:type="spellStart"/>
      <w:r w:rsidRPr="00C57DB0">
        <w:rPr>
          <w:rStyle w:val="StyleUnderline"/>
          <w:highlight w:val="green"/>
        </w:rPr>
        <w:t>affects</w:t>
      </w:r>
      <w:proofErr w:type="spellEnd"/>
      <w:r w:rsidRPr="00C57DB0">
        <w:rPr>
          <w:rStyle w:val="StyleUnderline"/>
          <w:highlight w:val="green"/>
        </w:rPr>
        <w:t xml:space="preserve"> are</w:t>
      </w:r>
      <w:r w:rsidRPr="00C57DB0">
        <w:rPr>
          <w:rStyle w:val="StyleUnderline"/>
        </w:rPr>
        <w:t xml:space="preserve"> necessary </w:t>
      </w:r>
      <w:r w:rsidRPr="00C57DB0">
        <w:rPr>
          <w:rStyle w:val="StyleUnderline"/>
          <w:highlight w:val="green"/>
        </w:rPr>
        <w:t>to</w:t>
      </w:r>
      <w:r w:rsidRPr="00C57DB0">
        <w:rPr>
          <w:rStyle w:val="StyleUnderline"/>
        </w:rPr>
        <w:t xml:space="preserve"> foster self-embracing and affirmative </w:t>
      </w:r>
      <w:r w:rsidRPr="00C57DB0">
        <w:rPr>
          <w:rStyle w:val="StyleUnderline"/>
          <w:highlight w:val="green"/>
        </w:rPr>
        <w:t>understandings</w:t>
      </w:r>
      <w:r w:rsidRPr="00C57DB0">
        <w:rPr>
          <w:rStyle w:val="StyleUnderline"/>
        </w:rPr>
        <w:t xml:space="preserve"> </w:t>
      </w:r>
      <w:r w:rsidRPr="00C57DB0">
        <w:rPr>
          <w:rStyle w:val="StyleUnderline"/>
          <w:highlight w:val="green"/>
        </w:rPr>
        <w:t>of</w:t>
      </w:r>
      <w:r w:rsidRPr="00C57DB0">
        <w:rPr>
          <w:rStyle w:val="StyleUnderline"/>
        </w:rPr>
        <w:t xml:space="preserve"> disability and disabled </w:t>
      </w:r>
      <w:r w:rsidRPr="00C57DB0">
        <w:rPr>
          <w:rStyle w:val="StyleUnderline"/>
          <w:highlight w:val="green"/>
        </w:rPr>
        <w:t>subjectivity</w:t>
      </w:r>
      <w:r w:rsidRPr="00C57DB0">
        <w:rPr>
          <w:rStyle w:val="StyleUnderline"/>
        </w:rPr>
        <w:t xml:space="preserve">. The symbolic violence embedded in recuperative positivity offers us the opportunity to think about crip failure and crip negativity. </w:t>
      </w:r>
      <w:r w:rsidRPr="00C57DB0">
        <w:rPr>
          <w:rStyle w:val="StyleUnderline"/>
          <w:highlight w:val="green"/>
        </w:rPr>
        <w:t>The violence</w:t>
      </w:r>
      <w:r w:rsidRPr="00C57DB0">
        <w:rPr>
          <w:rStyle w:val="StyleUnderline"/>
        </w:rPr>
        <w:t xml:space="preserve"> also points toward conditions that </w:t>
      </w:r>
      <w:r w:rsidRPr="00C57DB0">
        <w:rPr>
          <w:rStyle w:val="StyleUnderline"/>
          <w:highlight w:val="green"/>
        </w:rPr>
        <w:t>(could) make</w:t>
      </w:r>
      <w:r w:rsidRPr="00C57DB0">
        <w:rPr>
          <w:rStyle w:val="StyleUnderline"/>
        </w:rPr>
        <w:t xml:space="preserve"> (some forms of) </w:t>
      </w:r>
      <w:r w:rsidRPr="00C57DB0">
        <w:rPr>
          <w:rStyle w:val="StyleUnderline"/>
          <w:highlight w:val="green"/>
        </w:rPr>
        <w:t>failure</w:t>
      </w:r>
      <w:r w:rsidRPr="00C57DB0">
        <w:rPr>
          <w:rStyle w:val="StyleUnderline"/>
        </w:rPr>
        <w:t xml:space="preserve"> useful </w:t>
      </w:r>
      <w:r w:rsidRPr="00C57DB0">
        <w:rPr>
          <w:rStyle w:val="StyleUnderline"/>
          <w:highlight w:val="green"/>
        </w:rPr>
        <w:t>for</w:t>
      </w:r>
      <w:r w:rsidRPr="00C57DB0">
        <w:rPr>
          <w:rStyle w:val="StyleUnderline"/>
        </w:rPr>
        <w:t xml:space="preserve"> </w:t>
      </w:r>
      <w:proofErr w:type="spellStart"/>
      <w:r w:rsidRPr="00C57DB0">
        <w:rPr>
          <w:rStyle w:val="StyleUnderline"/>
          <w:highlight w:val="green"/>
        </w:rPr>
        <w:t>cripistemologies</w:t>
      </w:r>
      <w:proofErr w:type="spellEnd"/>
      <w:r w:rsidRPr="00C57DB0">
        <w:rPr>
          <w:rStyle w:val="StyleUnderline"/>
        </w:rPr>
        <w:t xml:space="preserve"> </w:t>
      </w:r>
      <w:r w:rsidRPr="00C57DB0">
        <w:rPr>
          <w:rStyle w:val="StyleUnderline"/>
          <w:highlight w:val="green"/>
        </w:rPr>
        <w:t>and</w:t>
      </w:r>
      <w:r w:rsidRPr="00C57DB0">
        <w:rPr>
          <w:rStyle w:val="StyleUnderline"/>
        </w:rPr>
        <w:t xml:space="preserve"> that (could) </w:t>
      </w:r>
      <w:r w:rsidRPr="00C57DB0">
        <w:rPr>
          <w:rStyle w:val="StyleUnderline"/>
          <w:highlight w:val="green"/>
        </w:rPr>
        <w:t>map crip horizons</w:t>
      </w:r>
      <w:r w:rsidRPr="00C57DB0">
        <w:rPr>
          <w:rStyle w:val="StyleUnderline"/>
        </w:rPr>
        <w:t xml:space="preserve">. </w:t>
      </w:r>
      <w:proofErr w:type="spellStart"/>
      <w:r w:rsidRPr="00C57DB0">
        <w:rPr>
          <w:sz w:val="14"/>
        </w:rPr>
        <w:t>Cripness</w:t>
      </w:r>
      <w:proofErr w:type="spellEnd"/>
      <w:r w:rsidRPr="00C57DB0">
        <w:rPr>
          <w:sz w:val="14"/>
        </w:rPr>
        <w:t xml:space="preserve"> is already rich with failure; </w:t>
      </w:r>
      <w:proofErr w:type="spellStart"/>
      <w:r w:rsidRPr="00C57DB0">
        <w:rPr>
          <w:rStyle w:val="StyleUnderline"/>
          <w:highlight w:val="green"/>
        </w:rPr>
        <w:t>cripness</w:t>
      </w:r>
      <w:proofErr w:type="spellEnd"/>
      <w:r w:rsidRPr="00C57DB0">
        <w:rPr>
          <w:rStyle w:val="StyleUnderline"/>
          <w:highlight w:val="green"/>
        </w:rPr>
        <w:t xml:space="preserve"> is infused with negativity</w:t>
      </w:r>
      <w:r w:rsidRPr="00C57DB0">
        <w:rPr>
          <w:sz w:val="14"/>
        </w:rPr>
        <w:t xml:space="preserve"> that sustains. </w:t>
      </w:r>
      <w:r w:rsidRPr="00C57DB0">
        <w:rPr>
          <w:rStyle w:val="StyleUnderline"/>
        </w:rPr>
        <w:t xml:space="preserve">The crip negativity I plead for is </w:t>
      </w:r>
      <w:r w:rsidRPr="00C57DB0">
        <w:rPr>
          <w:rStyle w:val="StyleUnderline"/>
          <w:highlight w:val="green"/>
        </w:rPr>
        <w:t>a critical strategy rupturing ideologies of cure, rehabilitation</w:t>
      </w:r>
      <w:r w:rsidRPr="00C57DB0">
        <w:rPr>
          <w:rStyle w:val="StyleUnderline"/>
        </w:rPr>
        <w:t xml:space="preserve"> and overcoming, ideologies that inflict hurt and violence (not only) on crips.</w:t>
      </w:r>
      <w:r w:rsidRPr="00C57DB0">
        <w:rPr>
          <w:sz w:val="14"/>
        </w:rPr>
        <w:t xml:space="preserve"> I wish to initiate a discussion about crip negativity as a political practice </w:t>
      </w:r>
      <w:r w:rsidRPr="00C57DB0">
        <w:rPr>
          <w:rStyle w:val="StyleUnderline"/>
          <w:highlight w:val="green"/>
        </w:rPr>
        <w:t>working towards</w:t>
      </w:r>
      <w:r w:rsidRPr="00C57DB0">
        <w:rPr>
          <w:rStyle w:val="StyleUnderline"/>
        </w:rPr>
        <w:t xml:space="preserve"> (if never reaching) </w:t>
      </w:r>
      <w:r w:rsidRPr="00C57DB0">
        <w:rPr>
          <w:rStyle w:val="StyleUnderline"/>
          <w:highlight w:val="green"/>
        </w:rPr>
        <w:t>crip</w:t>
      </w:r>
      <w:r w:rsidRPr="00C57DB0">
        <w:rPr>
          <w:rStyle w:val="StyleUnderline"/>
        </w:rPr>
        <w:t xml:space="preserve"> utopian </w:t>
      </w:r>
      <w:r w:rsidRPr="00C57DB0">
        <w:rPr>
          <w:rStyle w:val="StyleUnderline"/>
          <w:highlight w:val="green"/>
        </w:rPr>
        <w:t>horizons</w:t>
      </w:r>
      <w:r w:rsidRPr="00C57DB0">
        <w:rPr>
          <w:rStyle w:val="StyleUnderline"/>
        </w:rPr>
        <w:t xml:space="preserve">. </w:t>
      </w:r>
      <w:r w:rsidRPr="00C57DB0">
        <w:rPr>
          <w:sz w:val="14"/>
        </w:rPr>
        <w:t xml:space="preserve">Still, the post-socialist crip opens other and new questions about what crip failure would mean if it were to foster and sustain life, what forms of crip negative energies would allow for crip utopias and make possible the desire for crip survival. J. Jack Halberstam’s theory of failure elucidates how the compulsory positive nature of optimism, hope, pride, and success precludes the </w:t>
      </w:r>
      <w:proofErr w:type="spellStart"/>
      <w:r w:rsidRPr="00C57DB0">
        <w:rPr>
          <w:sz w:val="14"/>
        </w:rPr>
        <w:t>realisation</w:t>
      </w:r>
      <w:proofErr w:type="spellEnd"/>
      <w:r w:rsidRPr="00C57DB0">
        <w:rPr>
          <w:sz w:val="14"/>
        </w:rPr>
        <w:t xml:space="preserve"> that failure can be a form of sustenance and strategy of critique/survival. In failing the normative prescriptions of compulsory heterosexuality (and </w:t>
      </w:r>
      <w:proofErr w:type="spellStart"/>
      <w:r w:rsidRPr="00C57DB0">
        <w:rPr>
          <w:sz w:val="14"/>
        </w:rPr>
        <w:t>ablebodiedness</w:t>
      </w:r>
      <w:proofErr w:type="spellEnd"/>
      <w:r w:rsidRPr="00C57DB0">
        <w:rPr>
          <w:sz w:val="14"/>
        </w:rPr>
        <w:t xml:space="preserve">), failure “imagines other goals for life, for love, for art, and for being” (Halberstam 88). And coming back to the image of the women failing/ surviving with AIDS at the post-socialist Odessa hospice, failure also imagines signs of crip solidarity and sustenance where the visions of an optimistic future create spaces of abandonment for subjects who will never be offered a fantasy of the ‘good life.’ Despite its lack of substantial attention to </w:t>
      </w:r>
      <w:proofErr w:type="spellStart"/>
      <w:r w:rsidRPr="00C57DB0">
        <w:rPr>
          <w:sz w:val="14"/>
        </w:rPr>
        <w:t>cripness</w:t>
      </w:r>
      <w:proofErr w:type="spellEnd"/>
      <w:r w:rsidRPr="00C57DB0">
        <w:rPr>
          <w:sz w:val="14"/>
        </w:rPr>
        <w:t xml:space="preserve"> that would surpass the level of </w:t>
      </w:r>
      <w:proofErr w:type="spellStart"/>
      <w:r w:rsidRPr="00C57DB0">
        <w:rPr>
          <w:sz w:val="14"/>
        </w:rPr>
        <w:t>metaphorics</w:t>
      </w:r>
      <w:proofErr w:type="spellEnd"/>
      <w:r w:rsidRPr="00C57DB0">
        <w:rPr>
          <w:sz w:val="14"/>
        </w:rPr>
        <w:t xml:space="preserve">, Halberstam’s The Queer Art of Failure does offer some lines along which to also think crip failures. The most helpful to my current analysis of post-socialist affects would seem to be Halberstam’s discussion of the failure to remember. </w:t>
      </w:r>
      <w:r w:rsidRPr="00C57DB0">
        <w:rPr>
          <w:rStyle w:val="StyleUnderline"/>
        </w:rPr>
        <w:t xml:space="preserve">Forgetting, losing, </w:t>
      </w:r>
      <w:r w:rsidRPr="00C57DB0">
        <w:rPr>
          <w:rStyle w:val="StyleUnderline"/>
          <w:highlight w:val="green"/>
        </w:rPr>
        <w:t>looping</w:t>
      </w:r>
      <w:r w:rsidRPr="00C57DB0">
        <w:rPr>
          <w:rStyle w:val="StyleUnderline"/>
        </w:rPr>
        <w:t xml:space="preserve"> </w:t>
      </w:r>
      <w:r w:rsidRPr="00C57DB0">
        <w:rPr>
          <w:rStyle w:val="StyleUnderline"/>
          <w:highlight w:val="green"/>
        </w:rPr>
        <w:t>between past and future are</w:t>
      </w:r>
      <w:r w:rsidRPr="00C57DB0">
        <w:rPr>
          <w:rStyle w:val="StyleUnderline"/>
        </w:rPr>
        <w:t xml:space="preserve"> the techniques of </w:t>
      </w:r>
      <w:r w:rsidRPr="00C57DB0">
        <w:rPr>
          <w:rStyle w:val="StyleUnderline"/>
          <w:highlight w:val="green"/>
        </w:rPr>
        <w:t>resistance to normative temporalities</w:t>
      </w:r>
      <w:r w:rsidRPr="00C57DB0">
        <w:rPr>
          <w:rStyle w:val="StyleUnderline"/>
        </w:rPr>
        <w:t xml:space="preserve">. Such </w:t>
      </w:r>
      <w:r w:rsidRPr="00C57DB0">
        <w:rPr>
          <w:rStyle w:val="StyleUnderline"/>
          <w:highlight w:val="green"/>
        </w:rPr>
        <w:t>failures at temporalities of progressive</w:t>
      </w:r>
      <w:r w:rsidRPr="00C57DB0">
        <w:rPr>
          <w:rStyle w:val="StyleUnderline"/>
        </w:rPr>
        <w:t xml:space="preserve"> and curative </w:t>
      </w:r>
      <w:r w:rsidRPr="00C57DB0">
        <w:rPr>
          <w:rStyle w:val="StyleUnderline"/>
          <w:highlight w:val="green"/>
        </w:rPr>
        <w:t>futurity</w:t>
      </w:r>
      <w:r w:rsidRPr="00C57DB0">
        <w:rPr>
          <w:rStyle w:val="StyleUnderline"/>
        </w:rPr>
        <w:t xml:space="preserve">, I argue, could </w:t>
      </w:r>
      <w:r w:rsidRPr="00C57DB0">
        <w:rPr>
          <w:rStyle w:val="StyleUnderline"/>
          <w:highlight w:val="green"/>
        </w:rPr>
        <w:t>offer</w:t>
      </w:r>
      <w:r w:rsidRPr="00C57DB0">
        <w:rPr>
          <w:rStyle w:val="StyleUnderline"/>
        </w:rPr>
        <w:t xml:space="preserve"> forms of sustenance (for the post-socialist crip). The failure to remember would produce a rupture into the dominant narratives of shame (of a failed socialism) and the futurity of ‘getting better.’ It would forget visions of pride based on overcoming the failed socialist crip, and it would loosen/lose the compulsory vision of optimism of (neoliberal) humanism. It would forget the ideologies that we have seen to hurt and violate crips and our futures. </w:t>
      </w:r>
      <w:proofErr w:type="spellStart"/>
      <w:r w:rsidRPr="00C57DB0">
        <w:rPr>
          <w:rStyle w:val="StyleUnderline"/>
        </w:rPr>
        <w:t>Cripping</w:t>
      </w:r>
      <w:proofErr w:type="spellEnd"/>
      <w:r w:rsidRPr="00C57DB0">
        <w:rPr>
          <w:rStyle w:val="StyleUnderline"/>
        </w:rPr>
        <w:t xml:space="preserve">, disjointing the normative forms of (linear) knowing about the past-present-future, could offer </w:t>
      </w:r>
      <w:r w:rsidRPr="00C57DB0">
        <w:rPr>
          <w:rStyle w:val="StyleUnderline"/>
          <w:highlight w:val="green"/>
        </w:rPr>
        <w:t>resistance to the cruel hope</w:t>
      </w:r>
      <w:r w:rsidRPr="00C57DB0">
        <w:rPr>
          <w:rStyle w:val="StyleUnderline"/>
        </w:rPr>
        <w:t xml:space="preserve"> that directs our desires into (an evacuated) future, while foreclosing the negotiation of difficult yet important relationships past and the present. </w:t>
      </w:r>
      <w:r w:rsidRPr="00C57DB0">
        <w:rPr>
          <w:sz w:val="14"/>
        </w:rPr>
        <w:t xml:space="preserve">The rejection of the curative and always already deferred future opens up a space for developing a more complicated relationship with failed pasts. Queer theorist Heather Love devises the politics of ‘feeling backwards/backwards feelings’ as an </w:t>
      </w:r>
      <w:proofErr w:type="spellStart"/>
      <w:r w:rsidRPr="00C57DB0">
        <w:rPr>
          <w:sz w:val="14"/>
        </w:rPr>
        <w:t>affective</w:t>
      </w:r>
      <w:proofErr w:type="spellEnd"/>
      <w:r w:rsidRPr="00C57DB0">
        <w:rPr>
          <w:sz w:val="14"/>
        </w:rPr>
        <w:t xml:space="preserve"> strategy of resistance to liberal understandings of the repressive hypothesis and emancipation (see Love). Her concept is both a corrective to the deeply problematic progressivism of ‘gay pragmatism’ with its compulsorily positive futurity of ‘getting better’, as well as an affective reaching backwards to legacies of difficult pasts. As she puts it, “[b]</w:t>
      </w:r>
      <w:proofErr w:type="spellStart"/>
      <w:r w:rsidRPr="00C57DB0">
        <w:rPr>
          <w:sz w:val="14"/>
        </w:rPr>
        <w:t>ackward</w:t>
      </w:r>
      <w:proofErr w:type="spellEnd"/>
      <w:r w:rsidRPr="00C57DB0">
        <w:rPr>
          <w:sz w:val="14"/>
        </w:rPr>
        <w:t xml:space="preserve"> feelings serve as an index to the ruined state of the social world; they indicate continuities between the bad gay past and the present; and they show up the inadequacy of queer narratives of progress” (Love 27); I wish to add, they show up continuities between crip pasts and presents obscured by the undisputedly “good intentions” of rehabilitation (</w:t>
      </w:r>
      <w:proofErr w:type="spellStart"/>
      <w:r w:rsidRPr="00C57DB0">
        <w:rPr>
          <w:sz w:val="14"/>
        </w:rPr>
        <w:t>McRuer</w:t>
      </w:r>
      <w:proofErr w:type="spellEnd"/>
      <w:r w:rsidRPr="00C57DB0">
        <w:rPr>
          <w:sz w:val="14"/>
        </w:rPr>
        <w:t>, Crip 110). Halberstam for his part appreciates the strategies of backward feeling as a way of recovering the past of queer and racially marked subjects erased in the tidy versions of the past, “[w]</w:t>
      </w:r>
      <w:proofErr w:type="spellStart"/>
      <w:r w:rsidRPr="00C57DB0">
        <w:rPr>
          <w:sz w:val="14"/>
        </w:rPr>
        <w:t>hile</w:t>
      </w:r>
      <w:proofErr w:type="spellEnd"/>
      <w:r w:rsidRPr="00C57DB0">
        <w:rPr>
          <w:sz w:val="14"/>
        </w:rPr>
        <w:t xml:space="preserve"> liberal histories build triumphant political narratives with progressive stories of improvement and success, radical histories must content with a less tidy past, one that passes on legacies of failure and loneliness as the consequence of [ableist] homophobia and racism and xenophobia” (Halberstam 98). To retrieve lives undone by ideologies of ableism, homophobia, racism and xenophobia, and practices of </w:t>
      </w:r>
      <w:proofErr w:type="spellStart"/>
      <w:r w:rsidRPr="00C57DB0">
        <w:rPr>
          <w:sz w:val="14"/>
        </w:rPr>
        <w:t>institutionalisation</w:t>
      </w:r>
      <w:proofErr w:type="spellEnd"/>
      <w:r w:rsidRPr="00C57DB0">
        <w:rPr>
          <w:sz w:val="14"/>
        </w:rPr>
        <w:t xml:space="preserve">, forced </w:t>
      </w:r>
      <w:proofErr w:type="spellStart"/>
      <w:r w:rsidRPr="00C57DB0">
        <w:rPr>
          <w:sz w:val="14"/>
        </w:rPr>
        <w:t>sterilisation</w:t>
      </w:r>
      <w:proofErr w:type="spellEnd"/>
      <w:r w:rsidRPr="00C57DB0">
        <w:rPr>
          <w:sz w:val="14"/>
        </w:rPr>
        <w:t xml:space="preserve">, ethnic segregation, and on and on, we need backward-feelings. </w:t>
      </w:r>
      <w:r w:rsidRPr="00C57DB0">
        <w:rPr>
          <w:rStyle w:val="StyleUnderline"/>
          <w:highlight w:val="green"/>
        </w:rPr>
        <w:t>The project of “reformulated histories”</w:t>
      </w:r>
      <w:r w:rsidRPr="00C57DB0">
        <w:rPr>
          <w:rStyle w:val="StyleUnderline"/>
        </w:rPr>
        <w:t xml:space="preserve"> (see </w:t>
      </w:r>
      <w:proofErr w:type="spellStart"/>
      <w:r w:rsidRPr="00C57DB0">
        <w:rPr>
          <w:rStyle w:val="StyleUnderline"/>
        </w:rPr>
        <w:t>Kafer’s</w:t>
      </w:r>
      <w:proofErr w:type="spellEnd"/>
      <w:r w:rsidRPr="00C57DB0">
        <w:rPr>
          <w:rStyle w:val="StyleUnderline"/>
        </w:rPr>
        <w:t xml:space="preserve"> discussion of Halberstam 42-44) </w:t>
      </w:r>
      <w:r w:rsidRPr="00C57DB0">
        <w:rPr>
          <w:rStyle w:val="StyleUnderline"/>
          <w:highlight w:val="green"/>
        </w:rPr>
        <w:t>feels</w:t>
      </w:r>
      <w:r w:rsidRPr="00C57DB0">
        <w:rPr>
          <w:rStyle w:val="StyleUnderline"/>
        </w:rPr>
        <w:t xml:space="preserve"> </w:t>
      </w:r>
      <w:r w:rsidRPr="00C57DB0">
        <w:rPr>
          <w:rStyle w:val="StyleUnderline"/>
          <w:highlight w:val="green"/>
        </w:rPr>
        <w:t>backwards to</w:t>
      </w:r>
      <w:r w:rsidRPr="00C57DB0">
        <w:rPr>
          <w:rStyle w:val="StyleUnderline"/>
        </w:rPr>
        <w:t xml:space="preserve"> past forms of </w:t>
      </w:r>
      <w:r w:rsidRPr="00C57DB0">
        <w:rPr>
          <w:rStyle w:val="StyleUnderline"/>
          <w:highlight w:val="green"/>
        </w:rPr>
        <w:t>crip survivals</w:t>
      </w:r>
      <w:r w:rsidRPr="00C57DB0">
        <w:rPr>
          <w:rStyle w:val="StyleUnderline"/>
        </w:rPr>
        <w:t xml:space="preserve"> and past experiences that have been erased. </w:t>
      </w:r>
      <w:r w:rsidRPr="00C57DB0">
        <w:rPr>
          <w:sz w:val="14"/>
        </w:rPr>
        <w:t xml:space="preserve">Alongside this move, I also want to ‘feel backwards’ to the hurt caused by the shame of the bad past itself. This is not a naïve reclamation of the </w:t>
      </w:r>
      <w:proofErr w:type="spellStart"/>
      <w:r w:rsidRPr="00C57DB0">
        <w:rPr>
          <w:sz w:val="14"/>
        </w:rPr>
        <w:t>idealised</w:t>
      </w:r>
      <w:proofErr w:type="spellEnd"/>
      <w:r w:rsidRPr="00C57DB0">
        <w:rPr>
          <w:sz w:val="14"/>
        </w:rPr>
        <w:t xml:space="preserve"> communist past ignorant of the violence committed by the communist regime (violence and hurt inflicted on disabled people still remains mostly undocumented, unspoken, and </w:t>
      </w:r>
      <w:proofErr w:type="spellStart"/>
      <w:r w:rsidRPr="00C57DB0">
        <w:rPr>
          <w:sz w:val="14"/>
        </w:rPr>
        <w:t>unanalysed</w:t>
      </w:r>
      <w:proofErr w:type="spellEnd"/>
      <w:r w:rsidRPr="00C57DB0">
        <w:rPr>
          <w:sz w:val="14"/>
        </w:rPr>
        <w:t xml:space="preserve">). </w:t>
      </w:r>
      <w:r w:rsidRPr="00C57DB0">
        <w:rPr>
          <w:rStyle w:val="StyleUnderline"/>
        </w:rPr>
        <w:t xml:space="preserve">What I argue is that the notion of the bad and failed past is too comfortable and too tidy and serves only the ideology of capitalist recovery that prescribes only </w:t>
      </w:r>
      <w:r w:rsidRPr="00C57DB0">
        <w:rPr>
          <w:rStyle w:val="StyleUnderline"/>
          <w:highlight w:val="green"/>
        </w:rPr>
        <w:t>one version of futurity</w:t>
      </w:r>
      <w:r w:rsidRPr="00C57DB0">
        <w:rPr>
          <w:rStyle w:val="StyleUnderline"/>
        </w:rPr>
        <w:t xml:space="preserve">, a futurity – I argue – that </w:t>
      </w:r>
      <w:r w:rsidRPr="00C57DB0">
        <w:rPr>
          <w:rStyle w:val="StyleUnderline"/>
          <w:highlight w:val="green"/>
        </w:rPr>
        <w:t xml:space="preserve">is constructed upon abjection of </w:t>
      </w:r>
      <w:proofErr w:type="spellStart"/>
      <w:r w:rsidRPr="00C57DB0">
        <w:rPr>
          <w:rStyle w:val="StyleUnderline"/>
          <w:highlight w:val="green"/>
        </w:rPr>
        <w:t>cripness</w:t>
      </w:r>
      <w:proofErr w:type="spellEnd"/>
      <w:r w:rsidRPr="00C57DB0">
        <w:rPr>
          <w:rStyle w:val="StyleUnderline"/>
        </w:rPr>
        <w:t xml:space="preserve">. To open critical discussion I propose that </w:t>
      </w:r>
      <w:r w:rsidRPr="00C57DB0">
        <w:rPr>
          <w:rStyle w:val="StyleUnderline"/>
          <w:highlight w:val="green"/>
        </w:rPr>
        <w:t>we</w:t>
      </w:r>
      <w:r w:rsidRPr="00C57DB0">
        <w:rPr>
          <w:rStyle w:val="StyleUnderline"/>
        </w:rPr>
        <w:t xml:space="preserve"> need to </w:t>
      </w:r>
      <w:r w:rsidRPr="00C57DB0">
        <w:rPr>
          <w:rStyle w:val="StyleUnderline"/>
          <w:highlight w:val="green"/>
        </w:rPr>
        <w:t>continue</w:t>
      </w:r>
      <w:r w:rsidRPr="00C57DB0">
        <w:rPr>
          <w:rStyle w:val="StyleUnderline"/>
        </w:rPr>
        <w:t xml:space="preserve"> to produce untidy, crooked, queer, twisted, bent, </w:t>
      </w:r>
      <w:r w:rsidRPr="00C57DB0">
        <w:rPr>
          <w:rStyle w:val="StyleUnderline"/>
          <w:highlight w:val="green"/>
        </w:rPr>
        <w:t>crip versions</w:t>
      </w:r>
      <w:r w:rsidRPr="00C57DB0">
        <w:rPr>
          <w:rStyle w:val="StyleUnderline"/>
        </w:rPr>
        <w:t xml:space="preserve"> of pasts. Only they will provide </w:t>
      </w:r>
      <w:r w:rsidRPr="00C57DB0">
        <w:rPr>
          <w:rStyle w:val="StyleUnderline"/>
          <w:highlight w:val="green"/>
        </w:rPr>
        <w:t>for</w:t>
      </w:r>
      <w:r w:rsidRPr="00C57DB0">
        <w:rPr>
          <w:rStyle w:val="StyleUnderline"/>
        </w:rPr>
        <w:t xml:space="preserve"> more generous </w:t>
      </w:r>
      <w:r w:rsidRPr="00C57DB0">
        <w:rPr>
          <w:rStyle w:val="StyleUnderline"/>
          <w:highlight w:val="green"/>
        </w:rPr>
        <w:t>horizons</w:t>
      </w:r>
      <w:r w:rsidRPr="00C57DB0">
        <w:rPr>
          <w:rStyle w:val="StyleUnderline"/>
        </w:rPr>
        <w:t xml:space="preserve"> of the present and future.</w:t>
      </w:r>
    </w:p>
    <w:p w14:paraId="12B1390D" w14:textId="6D587FE0" w:rsidR="009D2D8A" w:rsidRPr="00C57DB0" w:rsidRDefault="009D2D8A" w:rsidP="009D2D8A">
      <w:pPr>
        <w:pStyle w:val="Heading4"/>
        <w:spacing w:before="0" w:line="276" w:lineRule="auto"/>
        <w:rPr>
          <w:rFonts w:asciiTheme="minorHAnsi" w:hAnsiTheme="minorHAnsi" w:cstheme="minorHAnsi"/>
        </w:rPr>
      </w:pPr>
      <w:r w:rsidRPr="00C57DB0">
        <w:rPr>
          <w:rFonts w:asciiTheme="minorHAnsi" w:hAnsiTheme="minorHAnsi" w:cstheme="minorHAnsi"/>
        </w:rPr>
        <w:t xml:space="preserve">The 1AC’s belief of a better future becomes complicit in the logic of rehabilitative futurism that consistently renders the disabled body as ontologically negative. Imagining a better future is threatened by the notion of disabled child – </w:t>
      </w:r>
      <w:r>
        <w:rPr>
          <w:rFonts w:asciiTheme="minorHAnsi" w:hAnsiTheme="minorHAnsi" w:cstheme="minorHAnsi"/>
        </w:rPr>
        <w:t xml:space="preserve">thus the ROB is to disrupt notions of progress. </w:t>
      </w:r>
    </w:p>
    <w:p w14:paraId="33E66730" w14:textId="77777777" w:rsidR="009D2D8A" w:rsidRPr="00C57DB0" w:rsidRDefault="009D2D8A" w:rsidP="009D2D8A">
      <w:pPr>
        <w:spacing w:line="276" w:lineRule="auto"/>
        <w:rPr>
          <w:rFonts w:asciiTheme="minorHAnsi" w:hAnsiTheme="minorHAnsi" w:cstheme="minorHAnsi"/>
          <w:sz w:val="16"/>
          <w:szCs w:val="16"/>
        </w:rPr>
      </w:pPr>
      <w:proofErr w:type="spellStart"/>
      <w:r w:rsidRPr="00C57DB0">
        <w:rPr>
          <w:rFonts w:asciiTheme="minorHAnsi" w:hAnsiTheme="minorHAnsi" w:cstheme="minorHAnsi"/>
          <w:b/>
          <w:bCs/>
        </w:rPr>
        <w:t>Mollow</w:t>
      </w:r>
      <w:proofErr w:type="spellEnd"/>
      <w:r w:rsidRPr="00C57DB0">
        <w:rPr>
          <w:rFonts w:asciiTheme="minorHAnsi" w:hAnsiTheme="minorHAnsi" w:cstheme="minorHAnsi"/>
          <w:b/>
          <w:bCs/>
        </w:rPr>
        <w:t xml:space="preserve"> 15</w:t>
      </w:r>
      <w:r w:rsidRPr="00C57DB0">
        <w:rPr>
          <w:rFonts w:asciiTheme="minorHAnsi" w:hAnsiTheme="minorHAnsi" w:cstheme="minorHAnsi"/>
          <w:sz w:val="16"/>
          <w:szCs w:val="16"/>
        </w:rPr>
        <w:t xml:space="preserve">[Anna </w:t>
      </w:r>
      <w:proofErr w:type="spellStart"/>
      <w:r w:rsidRPr="00C57DB0">
        <w:rPr>
          <w:rFonts w:asciiTheme="minorHAnsi" w:hAnsiTheme="minorHAnsi" w:cstheme="minorHAnsi"/>
          <w:sz w:val="16"/>
          <w:szCs w:val="16"/>
        </w:rPr>
        <w:t>Mollow</w:t>
      </w:r>
      <w:proofErr w:type="spellEnd"/>
      <w:r w:rsidRPr="00C57DB0">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23" w:history="1">
        <w:r w:rsidRPr="00C57DB0">
          <w:rPr>
            <w:rStyle w:val="Hyperlink"/>
            <w:rFonts w:asciiTheme="minorHAnsi" w:hAnsiTheme="minorHAnsi" w:cstheme="minorHAnsi"/>
            <w:sz w:val="16"/>
            <w:szCs w:val="16"/>
          </w:rPr>
          <w:t>https://digitalassets.lib.berkeley.edu/etd/ucb/text/Mollow_berkeley_0028E_15181.pdf</w:t>
        </w:r>
      </w:hyperlink>
      <w:r w:rsidRPr="00C57DB0">
        <w:rPr>
          <w:rFonts w:asciiTheme="minorHAnsi" w:hAnsiTheme="minorHAnsi" w:cstheme="minorHAnsi"/>
          <w:sz w:val="16"/>
          <w:szCs w:val="16"/>
        </w:rPr>
        <w:t xml:space="preserve"> //Recut Xu from UTDD]</w:t>
      </w:r>
    </w:p>
    <w:p w14:paraId="75CD46C3" w14:textId="7AEB34ED" w:rsidR="00FC1915" w:rsidRPr="009B181B" w:rsidRDefault="009D2D8A" w:rsidP="009B181B">
      <w:pPr>
        <w:spacing w:line="276" w:lineRule="auto"/>
        <w:rPr>
          <w:rFonts w:asciiTheme="minorHAnsi" w:hAnsiTheme="minorHAnsi" w:cstheme="minorHAnsi"/>
          <w:sz w:val="12"/>
        </w:rPr>
      </w:pPr>
      <w:r w:rsidRPr="00C57DB0">
        <w:rPr>
          <w:rFonts w:asciiTheme="minorHAnsi" w:hAnsiTheme="minorHAnsi" w:cstheme="minorHAnsi"/>
          <w:sz w:val="12"/>
        </w:rPr>
        <w:t xml:space="preserve">Elsewhere, I have argued that No </w:t>
      </w:r>
      <w:proofErr w:type="spellStart"/>
      <w:r w:rsidRPr="00C57DB0">
        <w:rPr>
          <w:rFonts w:asciiTheme="minorHAnsi" w:hAnsiTheme="minorHAnsi" w:cstheme="minorHAnsi"/>
          <w:sz w:val="12"/>
        </w:rPr>
        <w:t>Future‟s</w:t>
      </w:r>
      <w:proofErr w:type="spellEnd"/>
      <w:r w:rsidRPr="00C57DB0">
        <w:rPr>
          <w:rFonts w:asciiTheme="minorHAnsi" w:hAnsiTheme="minorHAnsi" w:cstheme="minorHAnsi"/>
          <w:sz w:val="12"/>
        </w:rPr>
        <w:t xml:space="preserve"> impassioned polemic is one that disability studies might take to heart. Indeed, the figure that Edelman calls “</w:t>
      </w:r>
      <w:r w:rsidRPr="00C57DB0">
        <w:rPr>
          <w:rStyle w:val="Emphasis"/>
          <w:rFonts w:asciiTheme="minorHAnsi" w:hAnsiTheme="minorHAnsi" w:cstheme="minorHAnsi"/>
        </w:rPr>
        <w:t xml:space="preserve">the disciplinary </w:t>
      </w:r>
      <w:r w:rsidRPr="00C57DB0">
        <w:rPr>
          <w:rStyle w:val="Emphasis"/>
          <w:rFonts w:asciiTheme="minorHAnsi" w:hAnsiTheme="minorHAnsi" w:cstheme="minorHAnsi"/>
          <w:highlight w:val="green"/>
        </w:rPr>
        <w:t>image of the</w:t>
      </w:r>
      <w:r w:rsidRPr="00C57DB0">
        <w:rPr>
          <w:rStyle w:val="Emphasis"/>
          <w:rFonts w:asciiTheme="minorHAnsi" w:hAnsiTheme="minorHAnsi" w:cstheme="minorHAnsi"/>
        </w:rPr>
        <w:t xml:space="preserve"> </w:t>
      </w:r>
      <w:proofErr w:type="spellStart"/>
      <w:r w:rsidRPr="00C57DB0">
        <w:rPr>
          <w:rStyle w:val="Emphasis"/>
          <w:rFonts w:asciiTheme="minorHAnsi" w:hAnsiTheme="minorHAnsi" w:cstheme="minorHAnsi"/>
        </w:rPr>
        <w:t>innocent‟</w:t>
      </w:r>
      <w:r w:rsidRPr="00C57DB0">
        <w:rPr>
          <w:rStyle w:val="Emphasis"/>
          <w:rFonts w:asciiTheme="minorHAnsi" w:hAnsiTheme="minorHAnsi" w:cstheme="minorHAnsi"/>
          <w:highlight w:val="green"/>
        </w:rPr>
        <w:t>Child</w:t>
      </w:r>
      <w:proofErr w:type="spellEnd"/>
      <w:r w:rsidRPr="00C57DB0">
        <w:rPr>
          <w:rStyle w:val="Emphasis"/>
          <w:rFonts w:asciiTheme="minorHAnsi" w:hAnsiTheme="minorHAnsi" w:cstheme="minorHAnsi"/>
        </w:rPr>
        <w:t xml:space="preserve">” is </w:t>
      </w:r>
      <w:r w:rsidRPr="00C57DB0">
        <w:rPr>
          <w:rStyle w:val="Emphasis"/>
          <w:rFonts w:asciiTheme="minorHAnsi" w:hAnsiTheme="minorHAnsi" w:cstheme="minorHAnsi"/>
          <w:highlight w:val="green"/>
        </w:rPr>
        <w:t>inextricable</w:t>
      </w:r>
      <w:r w:rsidRPr="00C57DB0">
        <w:rPr>
          <w:rStyle w:val="Emphasis"/>
          <w:rFonts w:asciiTheme="minorHAnsi" w:hAnsiTheme="minorHAnsi" w:cstheme="minorHAnsi"/>
        </w:rPr>
        <w:t xml:space="preserve"> not only from queerness but also </w:t>
      </w:r>
      <w:r w:rsidRPr="00C57DB0">
        <w:rPr>
          <w:rStyle w:val="Emphasis"/>
          <w:rFonts w:asciiTheme="minorHAnsi" w:hAnsiTheme="minorHAnsi" w:cstheme="minorHAnsi"/>
          <w:highlight w:val="green"/>
        </w:rPr>
        <w:t>from disability</w:t>
      </w:r>
      <w:r w:rsidRPr="00C57DB0">
        <w:rPr>
          <w:rStyle w:val="Emphasis"/>
          <w:rFonts w:asciiTheme="minorHAnsi" w:hAnsiTheme="minorHAnsi" w:cstheme="minorHAnsi"/>
        </w:rPr>
        <w:t xml:space="preserve"> (19).</w:t>
      </w:r>
      <w:r w:rsidRPr="00C57DB0">
        <w:rPr>
          <w:rFonts w:asciiTheme="minorHAnsi" w:hAnsiTheme="minorHAnsi" w:cstheme="minorHAnsi"/>
          <w:sz w:val="12"/>
        </w:rPr>
        <w:t xml:space="preserve"> For example, </w:t>
      </w:r>
      <w:r w:rsidRPr="00C57DB0">
        <w:rPr>
          <w:rStyle w:val="Emphasis"/>
          <w:rFonts w:asciiTheme="minorHAnsi" w:hAnsiTheme="minorHAnsi" w:cstheme="minorHAnsi"/>
        </w:rPr>
        <w:t xml:space="preserve">the Child is the </w:t>
      </w:r>
      <w:r w:rsidRPr="00C57DB0">
        <w:rPr>
          <w:rStyle w:val="Emphasis"/>
          <w:rFonts w:asciiTheme="minorHAnsi" w:hAnsiTheme="minorHAnsi" w:cstheme="minorHAnsi"/>
          <w:highlight w:val="green"/>
        </w:rPr>
        <w:t>centerpiece</w:t>
      </w:r>
      <w:r w:rsidRPr="00C57DB0">
        <w:rPr>
          <w:rStyle w:val="Emphasis"/>
          <w:rFonts w:asciiTheme="minorHAnsi" w:hAnsiTheme="minorHAnsi" w:cstheme="minorHAnsi"/>
        </w:rPr>
        <w:t xml:space="preserve"> of the telethon, a ritual display of pity </w:t>
      </w:r>
      <w:r w:rsidRPr="00C57DB0">
        <w:rPr>
          <w:rStyle w:val="Emphasis"/>
          <w:rFonts w:asciiTheme="minorHAnsi" w:hAnsiTheme="minorHAnsi" w:cstheme="minorHAnsi"/>
          <w:highlight w:val="green"/>
        </w:rPr>
        <w:t>that demeans disabled people</w:t>
      </w:r>
      <w:r w:rsidRPr="00C57DB0">
        <w:rPr>
          <w:rStyle w:val="Emphasis"/>
          <w:rFonts w:asciiTheme="minorHAnsi" w:hAnsiTheme="minorHAnsi" w:cstheme="minorHAnsi"/>
        </w:rPr>
        <w:t xml:space="preserve">. </w:t>
      </w:r>
      <w:r w:rsidRPr="00C57DB0">
        <w:rPr>
          <w:rFonts w:asciiTheme="minorHAnsi" w:hAnsiTheme="minorHAnsi" w:cstheme="minorHAnsi"/>
          <w:sz w:val="12"/>
        </w:rPr>
        <w:t xml:space="preserve">When Jerry Lewis counters disability activists‟ objections to his assertion that a disabled person is “half a person,” he insists that he is only fighting for the Children: “Please, I’m begging for survival. I want my kids alive,” he implores (in Johnson, Too Late 53, 58). </w:t>
      </w:r>
      <w:r w:rsidRPr="00C57DB0">
        <w:rPr>
          <w:rStyle w:val="Emphasis"/>
          <w:rFonts w:asciiTheme="minorHAnsi" w:hAnsiTheme="minorHAnsi" w:cstheme="minorHAnsi"/>
        </w:rPr>
        <w:t xml:space="preserve">If the Child </w:t>
      </w:r>
      <w:r w:rsidRPr="00C57DB0">
        <w:rPr>
          <w:rStyle w:val="Emphasis"/>
          <w:rFonts w:asciiTheme="minorHAnsi" w:hAnsiTheme="minorHAnsi" w:cstheme="minorHAnsi"/>
          <w:highlight w:val="green"/>
        </w:rPr>
        <w:t>makes</w:t>
      </w:r>
      <w:r w:rsidRPr="00C57DB0">
        <w:rPr>
          <w:rStyle w:val="Emphasis"/>
          <w:rFonts w:asciiTheme="minorHAnsi" w:hAnsiTheme="minorHAnsi" w:cstheme="minorHAnsi"/>
        </w:rPr>
        <w:t xml:space="preserve"> an excellent </w:t>
      </w:r>
      <w:r w:rsidRPr="00C57DB0">
        <w:rPr>
          <w:rStyle w:val="Emphasis"/>
          <w:rFonts w:asciiTheme="minorHAnsi" w:hAnsiTheme="minorHAnsi" w:cstheme="minorHAnsi"/>
          <w:highlight w:val="green"/>
        </w:rPr>
        <w:t>alibi for ableism</w:t>
      </w:r>
      <w:r w:rsidRPr="00C57DB0">
        <w:rPr>
          <w:rStyle w:val="Emphasis"/>
          <w:rFonts w:asciiTheme="minorHAnsi" w:hAnsiTheme="minorHAnsi" w:cstheme="minorHAnsi"/>
        </w:rPr>
        <w:t xml:space="preserve">, perhaps this is </w:t>
      </w:r>
      <w:r w:rsidRPr="00C57DB0">
        <w:rPr>
          <w:rStyle w:val="Emphasis"/>
          <w:rFonts w:asciiTheme="minorHAnsi" w:hAnsiTheme="minorHAnsi" w:cstheme="minorHAnsi"/>
          <w:highlight w:val="green"/>
        </w:rPr>
        <w:t>because</w:t>
      </w:r>
      <w:r w:rsidRPr="00C57DB0">
        <w:rPr>
          <w:rStyle w:val="Emphasis"/>
          <w:rFonts w:asciiTheme="minorHAnsi" w:hAnsiTheme="minorHAnsi" w:cstheme="minorHAnsi"/>
        </w:rPr>
        <w:t xml:space="preserve">, as Edelman points out, the </w:t>
      </w:r>
      <w:r w:rsidRPr="00C57DB0">
        <w:rPr>
          <w:rStyle w:val="Emphasis"/>
          <w:rFonts w:asciiTheme="minorHAnsi" w:hAnsiTheme="minorHAnsi" w:cstheme="minorHAnsi"/>
          <w:highlight w:val="green"/>
        </w:rPr>
        <w:t xml:space="preserve">idea of not fighting for this </w:t>
      </w:r>
      <w:r w:rsidRPr="00C57DB0">
        <w:rPr>
          <w:rStyle w:val="Emphasis"/>
          <w:rFonts w:asciiTheme="minorHAnsi" w:hAnsiTheme="minorHAnsi" w:cstheme="minorHAnsi"/>
        </w:rPr>
        <w:t xml:space="preserve">figure </w:t>
      </w:r>
      <w:r w:rsidRPr="00C57DB0">
        <w:rPr>
          <w:rStyle w:val="Emphasis"/>
          <w:rFonts w:asciiTheme="minorHAnsi" w:hAnsiTheme="minorHAnsi" w:cstheme="minorHAnsi"/>
          <w:highlight w:val="green"/>
        </w:rPr>
        <w:t>is unthinkable</w:t>
      </w:r>
      <w:r w:rsidRPr="00C57DB0">
        <w:rPr>
          <w:rStyle w:val="Emphasis"/>
          <w:rFonts w:asciiTheme="minorHAnsi" w:hAnsiTheme="minorHAnsi" w:cstheme="minorHAnsi"/>
        </w:rPr>
        <w:t>.</w:t>
      </w:r>
      <w:r w:rsidRPr="00C57DB0">
        <w:rPr>
          <w:rFonts w:asciiTheme="minorHAnsi" w:hAnsiTheme="minorHAnsi" w:cstheme="minorHAnsi"/>
          <w:sz w:val="12"/>
        </w:rPr>
        <w:t xml:space="preserve"> Thus, when Harriet McBryde Johnson hands out leaflets protesting the Muscular Dystrophy Association, a confused passerby cannot make sense of what her protest is about. “</w:t>
      </w:r>
      <w:proofErr w:type="spellStart"/>
      <w:r w:rsidRPr="00C57DB0">
        <w:rPr>
          <w:rFonts w:asciiTheme="minorHAnsi" w:hAnsiTheme="minorHAnsi" w:cstheme="minorHAnsi"/>
          <w:sz w:val="12"/>
        </w:rPr>
        <w:t>You‟re</w:t>
      </w:r>
      <w:proofErr w:type="spellEnd"/>
      <w:r w:rsidRPr="00C57DB0">
        <w:rPr>
          <w:rFonts w:asciiTheme="minorHAnsi" w:hAnsiTheme="minorHAnsi" w:cstheme="minorHAnsi"/>
          <w:sz w:val="12"/>
        </w:rPr>
        <w:t xml:space="preserve"> against Jerry Lewis!” he exclaims (61). The passerby’s surprise is likely informed by a logic similar to that which, in </w:t>
      </w:r>
      <w:proofErr w:type="spellStart"/>
      <w:r w:rsidRPr="00C57DB0">
        <w:rPr>
          <w:rFonts w:asciiTheme="minorHAnsi" w:hAnsiTheme="minorHAnsi" w:cstheme="minorHAnsi"/>
          <w:sz w:val="12"/>
        </w:rPr>
        <w:t>Edelman‟s</w:t>
      </w:r>
      <w:proofErr w:type="spellEnd"/>
      <w:r w:rsidRPr="00C57DB0">
        <w:rPr>
          <w:rFonts w:asciiTheme="minorHAnsi" w:hAnsiTheme="minorHAnsi" w:cstheme="minorHAnsi"/>
          <w:sz w:val="12"/>
        </w:rPr>
        <w:t xml:space="preserve"> analysis, undergirds the use of the word “choice” by advocates of legal abortion: “Who would, after all, come out for abortion or stand against reproduction, against futurity, and so against life?” (16). Similarly, </w:t>
      </w:r>
      <w:r w:rsidRPr="00C57DB0">
        <w:rPr>
          <w:rStyle w:val="Emphasis"/>
          <w:rFonts w:asciiTheme="minorHAnsi" w:hAnsiTheme="minorHAnsi" w:cstheme="minorHAnsi"/>
          <w:highlight w:val="green"/>
        </w:rPr>
        <w:t>why would anyone come</w:t>
      </w:r>
      <w:r w:rsidRPr="00C57DB0">
        <w:rPr>
          <w:rStyle w:val="Emphasis"/>
          <w:rFonts w:asciiTheme="minorHAnsi" w:hAnsiTheme="minorHAnsi" w:cstheme="minorHAnsi"/>
        </w:rPr>
        <w:t xml:space="preserve"> out </w:t>
      </w:r>
      <w:r w:rsidRPr="00C57DB0">
        <w:rPr>
          <w:rStyle w:val="Emphasis"/>
          <w:rFonts w:asciiTheme="minorHAnsi" w:hAnsiTheme="minorHAnsi" w:cstheme="minorHAnsi"/>
          <w:highlight w:val="green"/>
        </w:rPr>
        <w:t>for</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disability</w:t>
      </w:r>
      <w:r w:rsidRPr="00C57DB0">
        <w:rPr>
          <w:rStyle w:val="Emphasis"/>
          <w:rFonts w:asciiTheme="minorHAnsi" w:hAnsiTheme="minorHAnsi" w:cstheme="minorHAnsi"/>
        </w:rPr>
        <w:t xml:space="preserve">, and so </w:t>
      </w:r>
      <w:r w:rsidRPr="00C57DB0">
        <w:rPr>
          <w:rStyle w:val="Emphasis"/>
          <w:rFonts w:asciiTheme="minorHAnsi" w:hAnsiTheme="minorHAnsi" w:cstheme="minorHAnsi"/>
          <w:highlight w:val="green"/>
        </w:rPr>
        <w:t>against the Child</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who</w:t>
      </w:r>
      <w:r w:rsidRPr="00C57DB0">
        <w:rPr>
          <w:rStyle w:val="Emphasis"/>
          <w:rFonts w:asciiTheme="minorHAnsi" w:hAnsiTheme="minorHAnsi" w:cstheme="minorHAnsi"/>
        </w:rPr>
        <w:t xml:space="preserve">, without a cure, </w:t>
      </w:r>
      <w:r w:rsidRPr="00C57DB0">
        <w:rPr>
          <w:rStyle w:val="Emphasis"/>
          <w:rFonts w:asciiTheme="minorHAnsi" w:hAnsiTheme="minorHAnsi" w:cstheme="minorHAnsi"/>
          <w:highlight w:val="green"/>
        </w:rPr>
        <w:t>might</w:t>
      </w:r>
      <w:r w:rsidRPr="00C57DB0">
        <w:rPr>
          <w:rStyle w:val="Emphasis"/>
          <w:rFonts w:asciiTheme="minorHAnsi" w:hAnsiTheme="minorHAnsi" w:cstheme="minorHAnsi"/>
        </w:rPr>
        <w:t xml:space="preserve"> never walk, might </w:t>
      </w:r>
      <w:r w:rsidRPr="00C57DB0">
        <w:rPr>
          <w:rStyle w:val="Emphasis"/>
          <w:rFonts w:asciiTheme="minorHAnsi" w:hAnsiTheme="minorHAnsi" w:cstheme="minorHAnsi"/>
          <w:highlight w:val="green"/>
        </w:rPr>
        <w:t>never</w:t>
      </w:r>
      <w:r w:rsidRPr="00C57DB0">
        <w:rPr>
          <w:rStyle w:val="Emphasis"/>
          <w:rFonts w:asciiTheme="minorHAnsi" w:hAnsiTheme="minorHAnsi" w:cstheme="minorHAnsi"/>
        </w:rPr>
        <w:t xml:space="preserve"> lead a normal life, might not even </w:t>
      </w:r>
      <w:r w:rsidRPr="00C57DB0">
        <w:rPr>
          <w:rStyle w:val="Emphasis"/>
          <w:rFonts w:asciiTheme="minorHAnsi" w:hAnsiTheme="minorHAnsi" w:cstheme="minorHAnsi"/>
          <w:highlight w:val="green"/>
        </w:rPr>
        <w:t>have a future</w:t>
      </w:r>
      <w:r w:rsidRPr="00C57DB0">
        <w:rPr>
          <w:rStyle w:val="Emphasis"/>
          <w:rFonts w:asciiTheme="minorHAnsi" w:hAnsiTheme="minorHAnsi" w:cstheme="minorHAnsi"/>
        </w:rPr>
        <w:t xml:space="preserve"> at all?</w:t>
      </w:r>
      <w:r w:rsidRPr="00C57DB0">
        <w:rPr>
          <w:rFonts w:asciiTheme="minorHAnsi" w:hAnsiTheme="minorHAnsi" w:cstheme="minorHAnsi"/>
          <w:sz w:val="12"/>
        </w:rPr>
        <w:t xml:space="preserve"> The logic of the telethon, in other words, relies on </w:t>
      </w:r>
      <w:r w:rsidRPr="00C57DB0">
        <w:rPr>
          <w:rStyle w:val="Emphasis"/>
          <w:rFonts w:asciiTheme="minorHAnsi" w:hAnsiTheme="minorHAnsi" w:cstheme="minorHAnsi"/>
        </w:rPr>
        <w:t xml:space="preserve">an </w:t>
      </w:r>
      <w:r w:rsidRPr="00C57DB0">
        <w:rPr>
          <w:rStyle w:val="Emphasis"/>
          <w:rFonts w:asciiTheme="minorHAnsi" w:hAnsiTheme="minorHAnsi" w:cstheme="minorHAnsi"/>
          <w:highlight w:val="green"/>
        </w:rPr>
        <w:t>ideology</w:t>
      </w:r>
      <w:r w:rsidRPr="00C57DB0">
        <w:rPr>
          <w:rStyle w:val="Emphasis"/>
          <w:rFonts w:asciiTheme="minorHAnsi" w:hAnsiTheme="minorHAnsi" w:cstheme="minorHAnsi"/>
        </w:rPr>
        <w:t xml:space="preserve"> that might be </w:t>
      </w:r>
      <w:r w:rsidRPr="00C57DB0">
        <w:rPr>
          <w:rStyle w:val="Emphasis"/>
          <w:rFonts w:asciiTheme="minorHAnsi" w:hAnsiTheme="minorHAnsi" w:cstheme="minorHAnsi"/>
          <w:highlight w:val="green"/>
        </w:rPr>
        <w:t>defined as “rehabilitative futurism</w:t>
      </w:r>
      <w:r w:rsidRPr="00C57DB0">
        <w:rPr>
          <w:rStyle w:val="Emphasis"/>
          <w:rFonts w:asciiTheme="minorHAnsi" w:hAnsiTheme="minorHAnsi" w:cstheme="minorHAnsi"/>
        </w:rPr>
        <w:t xml:space="preserve">,” a term that I coin to overlap and intersect with </w:t>
      </w:r>
      <w:proofErr w:type="spellStart"/>
      <w:r w:rsidRPr="00C57DB0">
        <w:rPr>
          <w:rStyle w:val="Emphasis"/>
          <w:rFonts w:asciiTheme="minorHAnsi" w:hAnsiTheme="minorHAnsi" w:cstheme="minorHAnsi"/>
        </w:rPr>
        <w:t>Edelman‟s</w:t>
      </w:r>
      <w:proofErr w:type="spellEnd"/>
      <w:r w:rsidRPr="00C57DB0">
        <w:rPr>
          <w:rStyle w:val="Emphasis"/>
          <w:rFonts w:asciiTheme="minorHAnsi" w:hAnsiTheme="minorHAnsi" w:cstheme="minorHAnsi"/>
        </w:rPr>
        <w:t xml:space="preserve"> notion of “reproductive futurism</w:t>
      </w:r>
      <w:r w:rsidRPr="00C57DB0">
        <w:rPr>
          <w:rFonts w:asciiTheme="minorHAnsi" w:hAnsiTheme="minorHAnsi" w:cstheme="minorHAnsi"/>
          <w:sz w:val="12"/>
        </w:rPr>
        <w:t xml:space="preserve">.” If, as Edelman maintains, the future is envisaged in terms of a </w:t>
      </w:r>
      <w:proofErr w:type="spellStart"/>
      <w:r w:rsidRPr="00C57DB0">
        <w:rPr>
          <w:rFonts w:asciiTheme="minorHAnsi" w:hAnsiTheme="minorHAnsi" w:cstheme="minorHAnsi"/>
          <w:sz w:val="12"/>
        </w:rPr>
        <w:t>fantasmatic</w:t>
      </w:r>
      <w:proofErr w:type="spellEnd"/>
      <w:r w:rsidRPr="00C57DB0">
        <w:rPr>
          <w:rFonts w:asciiTheme="minorHAnsi" w:hAnsiTheme="minorHAnsi" w:cstheme="minorHAnsi"/>
          <w:sz w:val="12"/>
        </w:rPr>
        <w:t xml:space="preserve"> “Child,” </w:t>
      </w:r>
      <w:r w:rsidRPr="00C57DB0">
        <w:rPr>
          <w:rStyle w:val="Emphasis"/>
          <w:rFonts w:asciiTheme="minorHAnsi" w:hAnsiTheme="minorHAnsi" w:cstheme="minorHAnsi"/>
        </w:rPr>
        <w:t xml:space="preserve">then </w:t>
      </w:r>
      <w:r w:rsidRPr="00C57DB0">
        <w:rPr>
          <w:rStyle w:val="Emphasis"/>
          <w:rFonts w:asciiTheme="minorHAnsi" w:hAnsiTheme="minorHAnsi" w:cstheme="minorHAnsi"/>
          <w:highlight w:val="green"/>
        </w:rPr>
        <w:t xml:space="preserve">the survival of this future-figured-as-Child is threatened by </w:t>
      </w:r>
      <w:r w:rsidRPr="00C57DB0">
        <w:rPr>
          <w:rFonts w:asciiTheme="minorHAnsi" w:hAnsiTheme="minorHAnsi" w:cstheme="minorHAnsi"/>
          <w:sz w:val="12"/>
        </w:rPr>
        <w:t>both queerness and</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disability.</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Futurity</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is</w:t>
      </w:r>
      <w:r w:rsidRPr="00C57DB0">
        <w:rPr>
          <w:rStyle w:val="Emphasis"/>
          <w:rFonts w:asciiTheme="minorHAnsi" w:hAnsiTheme="minorHAnsi" w:cstheme="minorHAnsi"/>
        </w:rPr>
        <w:t xml:space="preserve"> habitually </w:t>
      </w:r>
      <w:r w:rsidRPr="00C57DB0">
        <w:rPr>
          <w:rStyle w:val="Emphasis"/>
          <w:rFonts w:asciiTheme="minorHAnsi" w:hAnsiTheme="minorHAnsi" w:cstheme="minorHAnsi"/>
          <w:highlight w:val="green"/>
        </w:rPr>
        <w:t>imagined</w:t>
      </w:r>
      <w:r w:rsidRPr="00C57DB0">
        <w:rPr>
          <w:rStyle w:val="Emphasis"/>
          <w:rFonts w:asciiTheme="minorHAnsi" w:hAnsiTheme="minorHAnsi" w:cstheme="minorHAnsi"/>
        </w:rPr>
        <w:t xml:space="preserve"> in terms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fantasize the eradication of disability</w:t>
      </w:r>
      <w:r w:rsidRPr="00C57DB0">
        <w:rPr>
          <w:rStyle w:val="Emphasis"/>
          <w:rFonts w:asciiTheme="minorHAnsi" w:hAnsiTheme="minorHAnsi" w:cstheme="minorHAnsi"/>
        </w:rPr>
        <w:t xml:space="preserve">: a recovery of a “crippled” or “hobbled” economy, a </w:t>
      </w:r>
      <w:r w:rsidRPr="00C57DB0">
        <w:rPr>
          <w:rStyle w:val="Emphasis"/>
          <w:rFonts w:asciiTheme="minorHAnsi" w:hAnsiTheme="minorHAnsi" w:cstheme="minorHAnsi"/>
          <w:highlight w:val="green"/>
        </w:rPr>
        <w:t xml:space="preserve">cure for </w:t>
      </w:r>
      <w:r w:rsidRPr="00C57DB0">
        <w:rPr>
          <w:rStyle w:val="Emphasis"/>
          <w:rFonts w:asciiTheme="minorHAnsi" w:hAnsiTheme="minorHAnsi" w:cstheme="minorHAnsi"/>
        </w:rPr>
        <w:t xml:space="preserve">society’s </w:t>
      </w:r>
      <w:r w:rsidRPr="00C57DB0">
        <w:rPr>
          <w:rStyle w:val="Emphasis"/>
          <w:rFonts w:asciiTheme="minorHAnsi" w:hAnsiTheme="minorHAnsi" w:cstheme="minorHAnsi"/>
          <w:highlight w:val="green"/>
        </w:rPr>
        <w:t>ills</w:t>
      </w:r>
      <w:r w:rsidRPr="00C57DB0">
        <w:rPr>
          <w:rStyle w:val="Emphasis"/>
          <w:rFonts w:asciiTheme="minorHAnsi" w:hAnsiTheme="minorHAnsi" w:cstheme="minorHAnsi"/>
        </w:rPr>
        <w:t xml:space="preserve">, an </w:t>
      </w:r>
      <w:r w:rsidRPr="00C57DB0">
        <w:rPr>
          <w:rStyle w:val="Emphasis"/>
          <w:rFonts w:asciiTheme="minorHAnsi" w:hAnsiTheme="minorHAnsi" w:cstheme="minorHAnsi"/>
          <w:highlight w:val="green"/>
        </w:rPr>
        <w:t>end</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to suffering</w:t>
      </w:r>
      <w:r w:rsidRPr="00C57DB0">
        <w:rPr>
          <w:rStyle w:val="Emphasis"/>
          <w:rFonts w:asciiTheme="minorHAnsi" w:hAnsiTheme="minorHAnsi" w:cstheme="minorHAnsi"/>
        </w:rPr>
        <w:t xml:space="preserve"> and disease.</w:t>
      </w:r>
      <w:r w:rsidRPr="00C57DB0">
        <w:rPr>
          <w:rFonts w:asciiTheme="minorHAnsi" w:hAnsiTheme="minorHAnsi" w:cstheme="minorHAnsi"/>
          <w:sz w:val="12"/>
        </w:rPr>
        <w:t xml:space="preserve"> </w:t>
      </w:r>
      <w:r w:rsidRPr="00C57DB0">
        <w:rPr>
          <w:rStyle w:val="Emphasis"/>
          <w:rFonts w:asciiTheme="minorHAnsi" w:hAnsiTheme="minorHAnsi" w:cstheme="minorHAnsi"/>
          <w:highlight w:val="green"/>
        </w:rPr>
        <w:t>Eugenic</w:t>
      </w:r>
      <w:r w:rsidRPr="00C57DB0">
        <w:rPr>
          <w:rStyle w:val="Emphasis"/>
          <w:rFonts w:asciiTheme="minorHAnsi" w:hAnsiTheme="minorHAnsi" w:cstheme="minorHAnsi"/>
        </w:rPr>
        <w:t xml:space="preserve"> ideologies are also </w:t>
      </w:r>
      <w:r w:rsidRPr="00C57DB0">
        <w:rPr>
          <w:rStyle w:val="Emphasis"/>
          <w:rFonts w:asciiTheme="minorHAnsi" w:hAnsiTheme="minorHAnsi" w:cstheme="minorHAnsi"/>
          <w:highlight w:val="green"/>
        </w:rPr>
        <w:t>grounded</w:t>
      </w:r>
      <w:r w:rsidRPr="00C57DB0">
        <w:rPr>
          <w:rStyle w:val="Emphasis"/>
          <w:rFonts w:asciiTheme="minorHAnsi" w:hAnsiTheme="minorHAnsi" w:cstheme="minorHAnsi"/>
        </w:rPr>
        <w:t xml:space="preserve"> in </w:t>
      </w:r>
      <w:r w:rsidRPr="00C57DB0">
        <w:rPr>
          <w:rStyle w:val="Emphasis"/>
          <w:rFonts w:asciiTheme="minorHAnsi" w:hAnsiTheme="minorHAnsi" w:cstheme="minorHAnsi"/>
          <w:highlight w:val="green"/>
        </w:rPr>
        <w:t>both</w:t>
      </w:r>
      <w:r w:rsidRPr="00C57DB0">
        <w:rPr>
          <w:rStyle w:val="Emphasis"/>
          <w:rFonts w:asciiTheme="minorHAnsi" w:hAnsiTheme="minorHAnsi" w:cstheme="minorHAnsi"/>
        </w:rPr>
        <w:t xml:space="preserve"> reproductive and rehabilitative </w:t>
      </w:r>
      <w:r w:rsidRPr="00C57DB0">
        <w:rPr>
          <w:rStyle w:val="Emphasis"/>
          <w:rFonts w:asciiTheme="minorHAnsi" w:hAnsiTheme="minorHAnsi" w:cstheme="minorHAnsi"/>
          <w:highlight w:val="green"/>
        </w:rPr>
        <w:t>futurism</w:t>
      </w:r>
      <w:r w:rsidRPr="00C57DB0">
        <w:rPr>
          <w:rStyle w:val="Emphasis"/>
          <w:rFonts w:asciiTheme="minorHAnsi" w:hAnsiTheme="minorHAnsi" w:cstheme="minorHAnsi"/>
        </w:rPr>
        <w:t xml:space="preserve">: procreation by the fit and </w:t>
      </w:r>
      <w:r w:rsidRPr="00C57DB0">
        <w:rPr>
          <w:rStyle w:val="Emphasis"/>
          <w:rFonts w:asciiTheme="minorHAnsi" w:hAnsiTheme="minorHAnsi" w:cstheme="minorHAnsi"/>
          <w:highlight w:val="green"/>
        </w:rPr>
        <w:t>elimination of the disabled</w:t>
      </w:r>
      <w:r w:rsidRPr="00C57DB0">
        <w:rPr>
          <w:rStyle w:val="Emphasis"/>
          <w:rFonts w:asciiTheme="minorHAnsi" w:hAnsiTheme="minorHAnsi" w:cstheme="minorHAnsi"/>
        </w:rPr>
        <w:t xml:space="preserve">, eugenicists promised, would </w:t>
      </w:r>
      <w:r w:rsidRPr="00C57DB0">
        <w:rPr>
          <w:rStyle w:val="Emphasis"/>
          <w:rFonts w:asciiTheme="minorHAnsi" w:hAnsiTheme="minorHAnsi" w:cstheme="minorHAnsi"/>
          <w:highlight w:val="green"/>
        </w:rPr>
        <w:t>bring forth</w:t>
      </w:r>
      <w:r w:rsidRPr="00C57DB0">
        <w:rPr>
          <w:rStyle w:val="Emphasis"/>
          <w:rFonts w:asciiTheme="minorHAnsi" w:hAnsiTheme="minorHAnsi" w:cstheme="minorHAnsi"/>
        </w:rPr>
        <w:t xml:space="preserve"> a </w:t>
      </w:r>
      <w:r w:rsidRPr="00C57DB0">
        <w:rPr>
          <w:rStyle w:val="Emphasis"/>
          <w:rFonts w:asciiTheme="minorHAnsi" w:hAnsiTheme="minorHAnsi" w:cstheme="minorHAnsi"/>
          <w:highlight w:val="green"/>
        </w:rPr>
        <w:t>better future</w:t>
      </w:r>
      <w:r w:rsidRPr="00C57DB0">
        <w:rPr>
          <w:rStyle w:val="Emphasis"/>
          <w:rFonts w:asciiTheme="minorHAnsi" w:hAnsiTheme="minorHAnsi" w:cstheme="minorHAnsi"/>
        </w:rPr>
        <w:t>.”</w:t>
      </w:r>
      <w:r w:rsidRPr="00C57DB0">
        <w:rPr>
          <w:rFonts w:asciiTheme="minorHAnsi" w:hAnsiTheme="minorHAnsi" w:cstheme="minorHAnsi"/>
          <w:sz w:val="12"/>
        </w:rPr>
        <w:t xml:space="preserve"> (68-69) </w:t>
      </w:r>
    </w:p>
    <w:p w14:paraId="7C668CA6" w14:textId="00260969" w:rsidR="006419C2" w:rsidRDefault="006419C2" w:rsidP="006419C2">
      <w:pPr>
        <w:pStyle w:val="Heading1"/>
      </w:pPr>
      <w:r>
        <w:t>AC</w:t>
      </w:r>
    </w:p>
    <w:p w14:paraId="25438E77" w14:textId="6FEF561D" w:rsidR="006419C2" w:rsidRDefault="006419C2" w:rsidP="006419C2">
      <w:pPr>
        <w:pStyle w:val="Heading2"/>
      </w:pPr>
      <w:r>
        <w:t>FW</w:t>
      </w:r>
    </w:p>
    <w:p w14:paraId="40D3B804" w14:textId="1A5320A7" w:rsidR="00057A6F" w:rsidRDefault="00057A6F" w:rsidP="00057A6F">
      <w:pPr>
        <w:pStyle w:val="Heading3"/>
      </w:pPr>
      <w:r>
        <w:t>Hijack</w:t>
      </w:r>
    </w:p>
    <w:p w14:paraId="7E240E22" w14:textId="5B645F1B" w:rsidR="00CB1E09" w:rsidRPr="0034184F" w:rsidRDefault="00CB1E09" w:rsidP="00CB1E09">
      <w:pPr>
        <w:pStyle w:val="Heading4"/>
        <w:rPr>
          <w:rFonts w:asciiTheme="minorHAnsi" w:hAnsiTheme="minorHAnsi" w:cstheme="minorHAnsi"/>
        </w:rPr>
      </w:pPr>
      <w:r w:rsidRPr="00C32EFD">
        <w:rPr>
          <w:rFonts w:asciiTheme="minorHAnsi" w:hAnsiTheme="minorHAnsi" w:cstheme="minorHAnsi"/>
        </w:rPr>
        <w:t xml:space="preserve">Presumption and permissibility negates – a) more often false than true since I can prove something false in infinite ways b) real world policies require positive justification before being adopted – there’s </w:t>
      </w:r>
      <w:proofErr w:type="spellStart"/>
      <w:r w:rsidRPr="00C32EFD">
        <w:rPr>
          <w:rFonts w:asciiTheme="minorHAnsi" w:hAnsiTheme="minorHAnsi" w:cstheme="minorHAnsi"/>
        </w:rPr>
        <w:t>alwahys</w:t>
      </w:r>
      <w:proofErr w:type="spellEnd"/>
      <w:r w:rsidRPr="00C32EFD">
        <w:rPr>
          <w:rFonts w:asciiTheme="minorHAnsi" w:hAnsiTheme="minorHAnsi" w:cstheme="minorHAnsi"/>
        </w:rPr>
        <w:t xml:space="preserve"> an institutional DA to going through Congress c) ought</w:t>
      </w:r>
      <w:r w:rsidRPr="00C32EFD">
        <w:rPr>
          <w:rStyle w:val="FootnoteReference"/>
          <w:rFonts w:asciiTheme="minorHAnsi" w:hAnsiTheme="minorHAnsi" w:cstheme="minorHAnsi"/>
        </w:rPr>
        <w:footnoteReference w:id="1"/>
      </w:r>
      <w:r w:rsidRPr="00C32EFD">
        <w:rPr>
          <w:rFonts w:asciiTheme="minorHAnsi" w:hAnsiTheme="minorHAnsi" w:cstheme="minorHAnsi"/>
        </w:rPr>
        <w:t xml:space="preserve"> means “moral obligation” so the lack of that obligation means the </w:t>
      </w:r>
      <w:proofErr w:type="spellStart"/>
      <w:r w:rsidRPr="00C32EFD">
        <w:rPr>
          <w:rFonts w:asciiTheme="minorHAnsi" w:hAnsiTheme="minorHAnsi" w:cstheme="minorHAnsi"/>
        </w:rPr>
        <w:t>aff</w:t>
      </w:r>
      <w:proofErr w:type="spellEnd"/>
      <w:r w:rsidRPr="00C32EFD">
        <w:rPr>
          <w:rFonts w:asciiTheme="minorHAnsi" w:hAnsiTheme="minorHAnsi" w:cstheme="minorHAnsi"/>
        </w:rPr>
        <w:t xml:space="preserve"> hasn’t fulfilled their burden </w:t>
      </w:r>
    </w:p>
    <w:p w14:paraId="02186D41" w14:textId="77777777" w:rsidR="00CB1E09" w:rsidRPr="00CB1E09" w:rsidRDefault="00CB1E09" w:rsidP="00CB1E09"/>
    <w:p w14:paraId="379EF564" w14:textId="2B1F6EB9" w:rsidR="003F05ED" w:rsidRDefault="003F05ED" w:rsidP="0053152E">
      <w:pPr>
        <w:pStyle w:val="Heading4"/>
      </w:pPr>
      <w:r>
        <w:t xml:space="preserve">The standard is </w:t>
      </w:r>
      <w:r w:rsidRPr="003B2416">
        <w:rPr>
          <w:i/>
          <w:iCs w:val="0"/>
          <w:u w:val="single"/>
        </w:rPr>
        <w:t>intending to maximize expected well-being</w:t>
      </w:r>
      <w:r>
        <w:t xml:space="preserve">. </w:t>
      </w:r>
    </w:p>
    <w:p w14:paraId="11570BCB" w14:textId="7BC3B604" w:rsidR="003F05ED" w:rsidRDefault="003F05ED" w:rsidP="003F05ED">
      <w:pPr>
        <w:pStyle w:val="Heading4"/>
      </w:pPr>
      <w:r>
        <w:t xml:space="preserve">Consequentialist frameworks are contingent on events that are </w:t>
      </w:r>
      <w:r>
        <w:rPr>
          <w:u w:val="single"/>
        </w:rPr>
        <w:t>ever-changing,</w:t>
      </w:r>
      <w:r>
        <w:t xml:space="preserve"> so they </w:t>
      </w:r>
      <w:r>
        <w:rPr>
          <w:u w:val="single"/>
        </w:rPr>
        <w:t>can’t</w:t>
      </w:r>
      <w:r>
        <w:t xml:space="preserve"> be the basis of consistent duty. Outweighs – (a) butterfly effect means unforeseen consequences are </w:t>
      </w:r>
      <w:r>
        <w:rPr>
          <w:u w:val="single"/>
        </w:rPr>
        <w:t>inevitable</w:t>
      </w:r>
      <w:r>
        <w:t xml:space="preserve"> (b) utility monster – you wouldn’t be culpable for making the world a better place if a satanic creature derived infinite pleasure from human suffering (c) Endpoints – Consequences cause infinite other consequences – the decision to stop calculating at some point </w:t>
      </w:r>
      <w:r>
        <w:rPr>
          <w:u w:val="single"/>
        </w:rPr>
        <w:t>is</w:t>
      </w:r>
      <w:r>
        <w:t xml:space="preserve"> an intention. </w:t>
      </w:r>
    </w:p>
    <w:p w14:paraId="70829543" w14:textId="45B3972A" w:rsidR="00057A6F" w:rsidRDefault="003F05ED" w:rsidP="00057A6F">
      <w:pPr>
        <w:pStyle w:val="Heading4"/>
      </w:pPr>
      <w:r>
        <w:t>Negate – they say states don’t have intentions which triggers permissibility as it makes util incoherent.</w:t>
      </w:r>
    </w:p>
    <w:p w14:paraId="3CDDF703" w14:textId="5CB22864" w:rsidR="00057A6F" w:rsidRDefault="00057A6F" w:rsidP="00057A6F">
      <w:pPr>
        <w:pStyle w:val="Heading3"/>
      </w:pPr>
      <w:r>
        <w:t>LBL</w:t>
      </w:r>
    </w:p>
    <w:p w14:paraId="3EC79900" w14:textId="77777777" w:rsidR="004054AC" w:rsidRDefault="004054AC" w:rsidP="004054AC">
      <w:pPr>
        <w:pStyle w:val="Heading4"/>
      </w:pPr>
      <w:r>
        <w:t xml:space="preserve">The litmus test for ethics is </w:t>
      </w:r>
      <w:r w:rsidRPr="002314CE">
        <w:rPr>
          <w:u w:val="single"/>
        </w:rPr>
        <w:t>certainty</w:t>
      </w:r>
      <w:r>
        <w:t xml:space="preserve"> and </w:t>
      </w:r>
      <w:r w:rsidRPr="002314CE">
        <w:rPr>
          <w:u w:val="single"/>
        </w:rPr>
        <w:t>non-arbitrariness</w:t>
      </w:r>
      <w:r>
        <w:t xml:space="preserve"> – </w:t>
      </w:r>
    </w:p>
    <w:p w14:paraId="219523FE" w14:textId="1297814B" w:rsidR="004054AC" w:rsidRPr="00C32EFD" w:rsidRDefault="004054AC" w:rsidP="004054AC">
      <w:pPr>
        <w:pStyle w:val="Heading4"/>
        <w:rPr>
          <w:rFonts w:asciiTheme="minorHAnsi" w:hAnsiTheme="minorHAnsi" w:cstheme="minorHAnsi"/>
        </w:rPr>
      </w:pPr>
      <w:r w:rsidRPr="00C32EFD">
        <w:rPr>
          <w:rFonts w:asciiTheme="minorHAnsi" w:hAnsiTheme="minorHAnsi" w:cstheme="minorHAnsi"/>
        </w:rPr>
        <w:t>1] Predictability – defending theories with illogical assumptions guts predictability since any possible wrong thing can emerge that we aren’t prepared to contest.</w:t>
      </w:r>
    </w:p>
    <w:p w14:paraId="39C4679C" w14:textId="614A6229" w:rsidR="004054AC" w:rsidRPr="00C72F43" w:rsidRDefault="002A76BB" w:rsidP="00C72F43">
      <w:pPr>
        <w:pStyle w:val="Heading4"/>
        <w:rPr>
          <w:rFonts w:asciiTheme="minorHAnsi" w:hAnsiTheme="minorHAnsi" w:cstheme="minorHAnsi"/>
        </w:rPr>
      </w:pPr>
      <w:r>
        <w:rPr>
          <w:rFonts w:asciiTheme="minorHAnsi" w:hAnsiTheme="minorHAnsi" w:cstheme="minorHAnsi"/>
        </w:rPr>
        <w:t>2</w:t>
      </w:r>
      <w:r w:rsidR="004054AC" w:rsidRPr="00C32EFD">
        <w:rPr>
          <w:rFonts w:asciiTheme="minorHAnsi" w:hAnsiTheme="minorHAnsi" w:cstheme="minorHAnsi"/>
        </w:rPr>
        <w:t xml:space="preserve">] Bindingness – blurry guidelines for ethics allows agents to arbitrarily opt out of ethics which renders any action permissible. </w:t>
      </w:r>
    </w:p>
    <w:p w14:paraId="36EF78C4" w14:textId="77777777" w:rsidR="00923DFC" w:rsidRDefault="00923DFC" w:rsidP="00923DFC"/>
    <w:p w14:paraId="1BF8C26F" w14:textId="77777777" w:rsidR="00923DFC" w:rsidRDefault="00923DFC" w:rsidP="00923DFC">
      <w:pPr>
        <w:pStyle w:val="Heading4"/>
      </w:pPr>
      <w:r w:rsidRPr="0096498F">
        <w:rPr>
          <w:u w:val="single"/>
        </w:rPr>
        <w:t>External Worlds Skepticism</w:t>
      </w:r>
      <w:r>
        <w:t xml:space="preserve"> – </w:t>
      </w:r>
    </w:p>
    <w:p w14:paraId="3147DDE3" w14:textId="77777777" w:rsidR="00923DFC" w:rsidRDefault="00923DFC" w:rsidP="00923DFC">
      <w:r w:rsidRPr="005D21F6">
        <w:rPr>
          <w:rStyle w:val="Style13ptBold"/>
        </w:rPr>
        <w:t xml:space="preserve">Chapman </w:t>
      </w:r>
      <w:r>
        <w:rPr>
          <w:rStyle w:val="Style13ptBold"/>
        </w:rPr>
        <w:t xml:space="preserve">summarizes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24" w:history="1">
        <w:r w:rsidRPr="007E3799">
          <w:rPr>
            <w:rStyle w:val="Hyperlink"/>
          </w:rPr>
          <w:t>https://1000wordphilosophy.com/2014/02/06/external-world-skepticism/</w:t>
        </w:r>
      </w:hyperlink>
      <w:r>
        <w:t xml:space="preserve"> //Xu]</w:t>
      </w:r>
    </w:p>
    <w:p w14:paraId="2D1824D5" w14:textId="77777777" w:rsidR="00923DFC" w:rsidRPr="00684743" w:rsidRDefault="00923DFC" w:rsidP="00923DFC">
      <w:pPr>
        <w:rPr>
          <w:sz w:val="16"/>
        </w:rPr>
      </w:pPr>
      <w:r w:rsidRPr="00776448">
        <w:rPr>
          <w:rStyle w:val="Emphasis"/>
          <w:highlight w:val="green"/>
        </w:rPr>
        <w:t>You’re</w:t>
      </w:r>
      <w:r w:rsidRPr="00776448">
        <w:rPr>
          <w:rStyle w:val="Emphasis"/>
        </w:rPr>
        <w:t xml:space="preserve"> being </w:t>
      </w:r>
      <w:r w:rsidRPr="00776448">
        <w:rPr>
          <w:rStyle w:val="Emphasis"/>
          <w:highlight w:val="green"/>
        </w:rPr>
        <w:t>deceived by a</w:t>
      </w:r>
      <w:r w:rsidRPr="00776448">
        <w:rPr>
          <w:rStyle w:val="Emphasis"/>
        </w:rPr>
        <w:t xml:space="preserve"> very powerful </w:t>
      </w:r>
      <w:r w:rsidRPr="00776448">
        <w:rPr>
          <w:rStyle w:val="Emphasis"/>
          <w:highlight w:val="green"/>
        </w:rPr>
        <w:t>evil demon</w:t>
      </w:r>
      <w:r w:rsidRPr="00776448">
        <w:rPr>
          <w:rStyle w:val="Emphasis"/>
        </w:rPr>
        <w:t xml:space="preserve"> right now. This demon has the ability to manipulate </w:t>
      </w:r>
      <w:r w:rsidRPr="00776448">
        <w:rPr>
          <w:rStyle w:val="Emphasis"/>
          <w:highlight w:val="green"/>
        </w:rPr>
        <w:t>your sensory impressions s</w:t>
      </w:r>
      <w:r w:rsidRPr="00776448">
        <w:rPr>
          <w:rStyle w:val="Emphasis"/>
        </w:rPr>
        <w:t>uch that it will seem to you that things are some way when they are not that way at all. Accordingly</w:t>
      </w:r>
      <w:r w:rsidRPr="00684743">
        <w:rPr>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and you are not reading from a computer screen, etc. </w:t>
      </w:r>
      <w:r w:rsidRPr="005C2348">
        <w:rPr>
          <w:rStyle w:val="Emphasis"/>
        </w:rPr>
        <w:t xml:space="preserve">If (2) is true, </w:t>
      </w:r>
      <w:r w:rsidRPr="005C2348">
        <w:rPr>
          <w:rStyle w:val="Emphasis"/>
          <w:highlight w:val="green"/>
        </w:rPr>
        <w:t>things are very different from how</w:t>
      </w:r>
      <w:r w:rsidRPr="005C2348">
        <w:rPr>
          <w:rStyle w:val="Emphasis"/>
        </w:rPr>
        <w:t xml:space="preserve"> they </w:t>
      </w:r>
      <w:r w:rsidRPr="005C2348">
        <w:rPr>
          <w:rStyle w:val="Emphasis"/>
          <w:highlight w:val="green"/>
        </w:rPr>
        <w:t>seem to you</w:t>
      </w:r>
      <w:r w:rsidRPr="005C2348">
        <w:rPr>
          <w:rStyle w:val="Emphasis"/>
        </w:rPr>
        <w:t xml:space="preserve"> to be.1</w:t>
      </w:r>
    </w:p>
    <w:p w14:paraId="1249D147" w14:textId="77777777" w:rsidR="00923DFC" w:rsidRPr="009021AD" w:rsidRDefault="00923DFC" w:rsidP="00923DFC">
      <w:pPr>
        <w:rPr>
          <w:sz w:val="16"/>
          <w:szCs w:val="16"/>
        </w:rPr>
      </w:pPr>
      <w:r w:rsidRPr="009021AD">
        <w:rPr>
          <w:sz w:val="16"/>
          <w:szCs w:val="16"/>
        </w:rPr>
        <w:t>*Footnote 1*</w:t>
      </w:r>
    </w:p>
    <w:p w14:paraId="34EE58BA" w14:textId="77777777" w:rsidR="00923DFC" w:rsidRPr="00776448" w:rsidRDefault="00923DFC" w:rsidP="00923DFC">
      <w:pPr>
        <w:rPr>
          <w:rStyle w:val="Emphasis"/>
        </w:rPr>
      </w:pPr>
      <w:r w:rsidRPr="00776448">
        <w:rPr>
          <w:rStyle w:val="Emphasis"/>
        </w:rPr>
        <w:t xml:space="preserve">1 If the evil demon scenario is too far-fetched for you, </w:t>
      </w:r>
      <w:r w:rsidRPr="00776448">
        <w:rPr>
          <w:rStyle w:val="Emphasis"/>
          <w:highlight w:val="green"/>
        </w:rPr>
        <w:t>imagine</w:t>
      </w:r>
      <w:r w:rsidRPr="00776448">
        <w:rPr>
          <w:rStyle w:val="Emphasis"/>
        </w:rPr>
        <w:t xml:space="preserve"> that </w:t>
      </w:r>
      <w:r w:rsidRPr="00776448">
        <w:rPr>
          <w:rStyle w:val="Emphasis"/>
          <w:highlight w:val="green"/>
        </w:rPr>
        <w:t xml:space="preserve">you are dreaming </w:t>
      </w:r>
      <w:r w:rsidRPr="00776448">
        <w:rPr>
          <w:rStyle w:val="Emphasis"/>
        </w:rPr>
        <w:t xml:space="preserve">or that you are </w:t>
      </w:r>
      <w:r w:rsidRPr="00776448">
        <w:rPr>
          <w:rStyle w:val="Emphasis"/>
          <w:highlight w:val="green"/>
        </w:rPr>
        <w:t>hallucinating</w:t>
      </w:r>
      <w:r w:rsidRPr="00776448">
        <w:rPr>
          <w:rStyle w:val="Emphasis"/>
        </w:rPr>
        <w:t xml:space="preserve"> </w:t>
      </w:r>
      <w:r w:rsidRPr="00776448">
        <w:rPr>
          <w:rStyle w:val="Emphasis"/>
          <w:highlight w:val="green"/>
        </w:rPr>
        <w:t>or</w:t>
      </w:r>
      <w:r w:rsidRPr="00776448">
        <w:rPr>
          <w:rStyle w:val="Emphasis"/>
        </w:rPr>
        <w:t xml:space="preserve"> even that you are </w:t>
      </w:r>
      <w:r w:rsidRPr="00776448">
        <w:rPr>
          <w:rStyle w:val="Emphasis"/>
          <w:highlight w:val="green"/>
        </w:rPr>
        <w:t>in a laboratory</w:t>
      </w:r>
      <w:r w:rsidRPr="00776448">
        <w:rPr>
          <w:rStyle w:val="Emphasis"/>
        </w:rPr>
        <w:t xml:space="preserve"> and your visual cortex is being </w:t>
      </w:r>
      <w:r w:rsidRPr="00776448">
        <w:rPr>
          <w:rStyle w:val="Emphasis"/>
          <w:highlight w:val="green"/>
        </w:rPr>
        <w:t>stimulated by electrodes</w:t>
      </w:r>
      <w:r w:rsidRPr="00776448">
        <w:rPr>
          <w:rStyle w:val="Emphasis"/>
        </w:rPr>
        <w:t>.</w:t>
      </w:r>
    </w:p>
    <w:p w14:paraId="36CE996F" w14:textId="77777777" w:rsidR="00923DFC" w:rsidRPr="009021AD" w:rsidRDefault="00923DFC" w:rsidP="00923DFC">
      <w:pPr>
        <w:rPr>
          <w:sz w:val="16"/>
          <w:szCs w:val="16"/>
        </w:rPr>
      </w:pPr>
      <w:r w:rsidRPr="009021AD">
        <w:rPr>
          <w:sz w:val="16"/>
          <w:szCs w:val="16"/>
        </w:rPr>
        <w:t>*Paragraph Following the First*</w:t>
      </w:r>
    </w:p>
    <w:p w14:paraId="2EE10434" w14:textId="77777777" w:rsidR="00923DFC" w:rsidRPr="001B4866" w:rsidRDefault="00923DFC" w:rsidP="00923DFC">
      <w:pPr>
        <w:rPr>
          <w:sz w:val="16"/>
        </w:rPr>
      </w:pPr>
      <w:r w:rsidRPr="001B4866">
        <w:rPr>
          <w:sz w:val="16"/>
        </w:rPr>
        <w:t xml:space="preserve">Philosophers call (2) a skeptical scenario. In skeptical scenarios, you are radically misled, deceived, or bamboozled by your evidence in such a way that how things seem to you is different from how things actually are. Perhaps the most famous </w:t>
      </w:r>
      <w:proofErr w:type="spellStart"/>
      <w:r w:rsidRPr="001B4866">
        <w:rPr>
          <w:sz w:val="16"/>
        </w:rPr>
        <w:t>propounder</w:t>
      </w:r>
      <w:proofErr w:type="spellEnd"/>
      <w:r w:rsidRPr="001B4866">
        <w:rPr>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776448">
        <w:rPr>
          <w:rStyle w:val="Emphasis"/>
          <w:highlight w:val="green"/>
        </w:rPr>
        <w:t>how can you</w:t>
      </w:r>
      <w:r w:rsidRPr="00776448">
        <w:rPr>
          <w:rStyle w:val="Emphasis"/>
        </w:rPr>
        <w:t xml:space="preserve"> ever possibly </w:t>
      </w:r>
      <w:r w:rsidRPr="00776448">
        <w:rPr>
          <w:rStyle w:val="Emphasis"/>
          <w:highlight w:val="green"/>
        </w:rPr>
        <w:t>know</w:t>
      </w:r>
      <w:r w:rsidRPr="00776448">
        <w:rPr>
          <w:rStyle w:val="Emphasis"/>
        </w:rPr>
        <w:t xml:space="preserve"> anything about </w:t>
      </w:r>
      <w:r w:rsidRPr="00776448">
        <w:rPr>
          <w:rStyle w:val="Emphasis"/>
          <w:highlight w:val="green"/>
        </w:rPr>
        <w:t>the world</w:t>
      </w:r>
      <w:r w:rsidRPr="00776448">
        <w:rPr>
          <w:rStyle w:val="Emphasis"/>
        </w:rPr>
        <w:t xml:space="preserve"> </w:t>
      </w:r>
      <w:r w:rsidRPr="00776448">
        <w:rPr>
          <w:rStyle w:val="Emphasis"/>
          <w:highlight w:val="green"/>
        </w:rPr>
        <w:t>outside</w:t>
      </w:r>
      <w:r w:rsidRPr="00776448">
        <w:rPr>
          <w:rStyle w:val="Emphasis"/>
        </w:rPr>
        <w:t xml:space="preserve"> </w:t>
      </w:r>
      <w:r w:rsidRPr="00776448">
        <w:rPr>
          <w:rStyle w:val="Emphasis"/>
          <w:highlight w:val="green"/>
        </w:rPr>
        <w:t>your</w:t>
      </w:r>
      <w:r w:rsidRPr="00776448">
        <w:rPr>
          <w:rStyle w:val="Emphasis"/>
        </w:rPr>
        <w:t xml:space="preserve"> own </w:t>
      </w:r>
      <w:r w:rsidRPr="00776448">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096B004F" w14:textId="77777777" w:rsidR="00923DFC" w:rsidRDefault="00923DFC" w:rsidP="00923DFC">
      <w:pPr>
        <w:pStyle w:val="Heading4"/>
      </w:pPr>
      <w:proofErr w:type="spellStart"/>
      <w:r>
        <w:t>Bonini</w:t>
      </w:r>
      <w:proofErr w:type="spellEnd"/>
      <w:r>
        <w:t xml:space="preserve"> paradox means modeling the brain is physically and empirically impossible</w:t>
      </w:r>
    </w:p>
    <w:p w14:paraId="68F779C3" w14:textId="77777777" w:rsidR="00923DFC" w:rsidRPr="00553FAD" w:rsidRDefault="00923DFC" w:rsidP="00923DFC">
      <w:pPr>
        <w:spacing w:line="276" w:lineRule="auto"/>
      </w:pPr>
      <w:r w:rsidRPr="00B87D5C">
        <w:rPr>
          <w:rStyle w:val="Style13ptBold"/>
        </w:rPr>
        <w:t>Wikipedia</w:t>
      </w:r>
      <w:r>
        <w:rPr>
          <w:rStyle w:val="Style13ptBold"/>
        </w:rPr>
        <w:t xml:space="preserve"> summarizes Dutton and Starbuck</w:t>
      </w:r>
      <w:r w:rsidRPr="005A2539">
        <w:rPr>
          <w:rFonts w:asciiTheme="minorHAnsi" w:hAnsiTheme="minorHAnsi" w:cstheme="minorHAnsi"/>
          <w:sz w:val="16"/>
          <w:szCs w:val="16"/>
        </w:rPr>
        <w:t xml:space="preserve"> </w:t>
      </w:r>
      <w:r w:rsidRPr="00553FAD">
        <w:t xml:space="preserve">[Brackets Original. </w:t>
      </w:r>
      <w:r w:rsidRPr="00C65933">
        <w:t>John M. Dutton</w:t>
      </w:r>
      <w:r>
        <w:t xml:space="preserve"> (</w:t>
      </w:r>
      <w:r w:rsidRPr="00FA3EAF">
        <w:t>He enrolled in Harvard Business School in 1955, graduated with an M.B.A. in 1957, and embarked on an academic career that culminated as professor of business administration. He stayed on at Harvard as a research associate and taught at Northeastern University. He taught at Purdue University Krannert School of Industrial Engineering in Lafayette, IN from 1960 to 1968. His research included organizational behavior, computer simulation of human behavior, history of business technology, progress-principal studies, and strategic changes in the energy industry. He was elected to membership in the American Academy of Arts &amp; Sciences. He was the Lucas Visiting Professor at the University of Birmingham in England from 1963 to 1964. He went on to teach at Southern Methodist University Business School in Dallas, TX from 1968 to 1971. In 1971 he moved to Manhattan where he taught and was Associate Dean at New York University, Stern Graduate School of Business Administration retiring in 1998. While at NYU he helped develop and teach the executive M.B.A. programs in France and Japan</w:t>
      </w:r>
      <w:r>
        <w:t xml:space="preserve">). </w:t>
      </w:r>
      <w:r w:rsidRPr="00553FAD">
        <w:t>William Haynes Starbuck (graduated from Harvard University and the Carnegie Institute of Technology. He is an organizational scientist who has held professorships in social relations, sociology, business administration, and management). “</w:t>
      </w:r>
      <w:proofErr w:type="spellStart"/>
      <w:r w:rsidRPr="00553FAD">
        <w:t>Bonini's</w:t>
      </w:r>
      <w:proofErr w:type="spellEnd"/>
      <w:r w:rsidRPr="00553FAD">
        <w:t xml:space="preserve"> paradox”. Wikipedia. No Date. </w:t>
      </w:r>
      <w:hyperlink r:id="rId25" w:history="1">
        <w:r w:rsidRPr="00553FAD">
          <w:rPr>
            <w:rStyle w:val="Hyperlink"/>
          </w:rPr>
          <w:t>https://en.wikipedia.org/wiki/Bonini%27s_paradox</w:t>
        </w:r>
      </w:hyperlink>
      <w:r w:rsidRPr="00553FAD">
        <w:t xml:space="preserve"> //Houston Memorial DX]</w:t>
      </w:r>
    </w:p>
    <w:p w14:paraId="79072E57" w14:textId="77777777" w:rsidR="00923DFC" w:rsidRPr="00CD4C2D" w:rsidRDefault="00923DFC" w:rsidP="00923DFC">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w:t>
      </w:r>
      <w:r w:rsidRPr="009B1C5A">
        <w:rPr>
          <w:rStyle w:val="Emphasis"/>
        </w:rPr>
        <w:t xml:space="preserve">This paradox may be used by researchers to explain why complete </w:t>
      </w:r>
      <w:r w:rsidRPr="009B1C5A">
        <w:rPr>
          <w:rStyle w:val="Emphasis"/>
          <w:highlight w:val="green"/>
        </w:rPr>
        <w:t xml:space="preserve">models of </w:t>
      </w:r>
      <w:r w:rsidRPr="009D43FF">
        <w:rPr>
          <w:rStyle w:val="Emphasis"/>
          <w:highlight w:val="green"/>
        </w:rPr>
        <w:t xml:space="preserve">the human brain and </w:t>
      </w:r>
      <w:r w:rsidRPr="009B1C5A">
        <w:rPr>
          <w:rStyle w:val="Emphasis"/>
          <w:highlight w:val="green"/>
        </w:rPr>
        <w:t>thinking processes have</w:t>
      </w:r>
      <w:r w:rsidRPr="009B1C5A">
        <w:rPr>
          <w:rStyle w:val="Emphasis"/>
        </w:rPr>
        <w:t xml:space="preserve"> </w:t>
      </w:r>
      <w:r w:rsidRPr="009B1C5A">
        <w:rPr>
          <w:rStyle w:val="Emphasis"/>
          <w:highlight w:val="green"/>
        </w:rPr>
        <w:t>not been created</w:t>
      </w:r>
      <w:r w:rsidRPr="009B1C5A">
        <w:rPr>
          <w:rStyle w:val="Emphasis"/>
        </w:rPr>
        <w:t xml:space="preserve"> and will undoubtedly remain </w:t>
      </w:r>
      <w:r w:rsidRPr="009B1C5A">
        <w:rPr>
          <w:rStyle w:val="Emphasis"/>
          <w:highlight w:val="green"/>
        </w:rPr>
        <w:t>difficult for years to come</w:t>
      </w:r>
      <w:r w:rsidRPr="009B1C5A">
        <w:rPr>
          <w:rStyle w:val="Emphasis"/>
        </w:rPr>
        <w:t xml:space="preserve">. This same paradox was observed earlier from a quote by philosopher-poet Paul Valéry, "Ce qui </w:t>
      </w:r>
      <w:proofErr w:type="spellStart"/>
      <w:r w:rsidRPr="009B1C5A">
        <w:rPr>
          <w:rStyle w:val="Emphasis"/>
        </w:rPr>
        <w:t>est</w:t>
      </w:r>
      <w:proofErr w:type="spellEnd"/>
      <w:r w:rsidRPr="009B1C5A">
        <w:rPr>
          <w:rStyle w:val="Emphasis"/>
        </w:rPr>
        <w:t xml:space="preserve"> simple </w:t>
      </w:r>
      <w:proofErr w:type="spellStart"/>
      <w:r w:rsidRPr="009B1C5A">
        <w:rPr>
          <w:rStyle w:val="Emphasis"/>
        </w:rPr>
        <w:t>est</w:t>
      </w:r>
      <w:proofErr w:type="spellEnd"/>
      <w:r w:rsidRPr="009B1C5A">
        <w:rPr>
          <w:rStyle w:val="Emphasis"/>
        </w:rPr>
        <w:t xml:space="preserve"> </w:t>
      </w:r>
      <w:proofErr w:type="spellStart"/>
      <w:r w:rsidRPr="009B1C5A">
        <w:rPr>
          <w:rStyle w:val="Emphasis"/>
        </w:rPr>
        <w:t>toujours</w:t>
      </w:r>
      <w:proofErr w:type="spellEnd"/>
      <w:r w:rsidRPr="009B1C5A">
        <w:rPr>
          <w:rStyle w:val="Emphasis"/>
        </w:rPr>
        <w:t xml:space="preserve"> faux. Ce qui ne </w:t>
      </w:r>
      <w:proofErr w:type="spellStart"/>
      <w:r w:rsidRPr="009B1C5A">
        <w:rPr>
          <w:rStyle w:val="Emphasis"/>
        </w:rPr>
        <w:t>l’est</w:t>
      </w:r>
      <w:proofErr w:type="spellEnd"/>
      <w:r w:rsidRPr="009B1C5A">
        <w:rPr>
          <w:rStyle w:val="Emphasis"/>
        </w:rPr>
        <w:t xml:space="preserve"> pas </w:t>
      </w:r>
      <w:proofErr w:type="spellStart"/>
      <w:r w:rsidRPr="009B1C5A">
        <w:rPr>
          <w:rStyle w:val="Emphasis"/>
        </w:rPr>
        <w:t>est</w:t>
      </w:r>
      <w:proofErr w:type="spellEnd"/>
      <w:r w:rsidRPr="009B1C5A">
        <w:rPr>
          <w:rStyle w:val="Emphasis"/>
        </w:rPr>
        <w:t xml:space="preserve"> </w:t>
      </w:r>
      <w:proofErr w:type="spellStart"/>
      <w:r w:rsidRPr="009B1C5A">
        <w:rPr>
          <w:rStyle w:val="Emphasis"/>
        </w:rPr>
        <w:t>inutilisable</w:t>
      </w:r>
      <w:proofErr w:type="spellEnd"/>
      <w:r w:rsidRPr="009B1C5A">
        <w:rPr>
          <w:rStyle w:val="Emphasis"/>
        </w:rPr>
        <w:t>".[4] ("A simple statement is bound to be untrue. One that is not simple cannot be utilized."[5])</w:t>
      </w:r>
      <w:r w:rsidRPr="005A2539">
        <w:rPr>
          <w:rFonts w:asciiTheme="minorHAnsi" w:hAnsiTheme="minorHAnsi" w:cstheme="minorHAnsi"/>
          <w:sz w:val="14"/>
        </w:rPr>
        <w:t xml:space="preserve">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6E50F9">
        <w:rPr>
          <w:rStyle w:val="StyleUnderline"/>
          <w:rFonts w:asciiTheme="minorHAnsi" w:hAnsiTheme="minorHAnsi" w:cstheme="minorHAnsi"/>
        </w:rPr>
        <w:t xml:space="preserve">complex models have 'too many parameters to measure, leading to analytically insoluble equations that would </w:t>
      </w:r>
      <w:r w:rsidRPr="006E50F9">
        <w:rPr>
          <w:rStyle w:val="Emphasis"/>
        </w:rPr>
        <w:t xml:space="preserve">exceed </w:t>
      </w:r>
      <w:r w:rsidRPr="006E50F9">
        <w:rPr>
          <w:rStyle w:val="StyleUnderline"/>
          <w:rFonts w:asciiTheme="minorHAnsi" w:hAnsiTheme="minorHAnsi" w:cstheme="minorHAnsi"/>
        </w:rPr>
        <w:t xml:space="preserve">the </w:t>
      </w:r>
      <w:r w:rsidRPr="006E50F9">
        <w:rPr>
          <w:rStyle w:val="Emphasis"/>
        </w:rPr>
        <w:t>capacity of our computers</w:t>
      </w:r>
      <w:r w:rsidRPr="006E50F9">
        <w:rPr>
          <w:rStyle w:val="StyleUnderline"/>
          <w:rFonts w:asciiTheme="minorHAnsi" w:hAnsiTheme="minorHAnsi" w:cstheme="minorHAnsi"/>
        </w:rPr>
        <w:t xml:space="preserve">, but the results would have no meaning for us even if they </w:t>
      </w:r>
      <w:r w:rsidRPr="006E50F9">
        <w:rPr>
          <w:rStyle w:val="Emphasis"/>
        </w:rPr>
        <w:t>could be solved</w:t>
      </w:r>
      <w:r w:rsidRPr="005A2539">
        <w:rPr>
          <w:rStyle w:val="StyleUnderline"/>
          <w:rFonts w:asciiTheme="minorHAnsi" w:hAnsiTheme="minorHAnsi" w:cstheme="minorHAnsi"/>
        </w:rPr>
        <w:t>.[</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084AC18A" w14:textId="77777777" w:rsidR="00923DFC" w:rsidRDefault="00923DFC" w:rsidP="004054AC"/>
    <w:p w14:paraId="34799D3C" w14:textId="77777777" w:rsidR="00EC45A3" w:rsidRPr="00110277" w:rsidRDefault="00EC45A3" w:rsidP="00EC45A3">
      <w:pPr>
        <w:pStyle w:val="Heading4"/>
        <w:rPr>
          <w:rStyle w:val="Emphasis"/>
          <w:rFonts w:cstheme="majorBidi"/>
          <w:b/>
          <w:iCs/>
          <w:sz w:val="26"/>
          <w:u w:val="none"/>
        </w:rPr>
      </w:pPr>
      <w:r w:rsidRPr="00110277">
        <w:t>Evolution link - biological ability to access morality excludes disabled people</w:t>
      </w:r>
      <w:r>
        <w:t xml:space="preserve"> – and Richard Dawkins supports eugenics</w:t>
      </w:r>
    </w:p>
    <w:p w14:paraId="4B13D08C" w14:textId="3AA8436F" w:rsidR="00EC45A3" w:rsidRDefault="00EC45A3" w:rsidP="00EC45A3">
      <w:pPr>
        <w:rPr>
          <w:rStyle w:val="Emphasis"/>
          <w:highlight w:val="green"/>
        </w:rPr>
      </w:pPr>
      <w:r w:rsidRPr="00F76FA9">
        <w:t xml:space="preserve">It is well established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w:t>
      </w:r>
      <w:r w:rsidRPr="00110277">
        <w:rPr>
          <w:highlight w:val="cyan"/>
        </w:rPr>
        <w:t xml:space="preserve">Richard </w:t>
      </w:r>
      <w:r w:rsidRPr="00110277">
        <w:rPr>
          <w:highlight w:val="cyan"/>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competitors.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Pr>
          <w:highlight w:val="green"/>
          <w:u w:val="single"/>
        </w:rPr>
        <w:br/>
      </w:r>
    </w:p>
    <w:p w14:paraId="52346DD7" w14:textId="77777777" w:rsidR="00EC45A3" w:rsidRPr="00110277" w:rsidRDefault="00EC45A3" w:rsidP="00EC45A3">
      <w:pPr>
        <w:pStyle w:val="Heading4"/>
        <w:rPr>
          <w:rStyle w:val="Emphasis"/>
          <w:rFonts w:cstheme="majorBidi"/>
          <w:b/>
          <w:iCs/>
          <w:sz w:val="26"/>
          <w:u w:val="none"/>
        </w:rPr>
      </w:pPr>
      <w:r>
        <w:t xml:space="preserve">PATHOLOGIZATIOIN LINK - </w:t>
      </w:r>
      <w:proofErr w:type="spellStart"/>
      <w:r>
        <w:t>blum</w:t>
      </w:r>
      <w:proofErr w:type="spellEnd"/>
      <w:r>
        <w:t xml:space="preserve"> says that people who don't experience pleasure properly are mentally ill and need to be cured which re-</w:t>
      </w:r>
      <w:proofErr w:type="spellStart"/>
      <w:r>
        <w:t>rentrenches</w:t>
      </w:r>
      <w:proofErr w:type="spellEnd"/>
      <w:r>
        <w:t xml:space="preserve"> normative violence</w:t>
      </w:r>
    </w:p>
    <w:p w14:paraId="4066A8EC" w14:textId="77777777" w:rsidR="00EC45A3" w:rsidRPr="00616FB4" w:rsidRDefault="00EC45A3" w:rsidP="00EC45A3">
      <w:pPr>
        <w:rPr>
          <w:b/>
          <w:iCs/>
          <w:u w:val="single"/>
        </w:rPr>
      </w:pPr>
      <w:r w:rsidRPr="00A84297">
        <w:rPr>
          <w:rStyle w:val="Emphasis"/>
          <w:highlight w:val="green"/>
        </w:rPr>
        <w:t xml:space="preserve">Psychiatric illness </w:t>
      </w:r>
      <w:r w:rsidRPr="00994BB4">
        <w:rPr>
          <w:rStyle w:val="Emphasis"/>
        </w:rPr>
        <w:t xml:space="preserve">often </w:t>
      </w:r>
      <w:r w:rsidRPr="00A84297">
        <w:rPr>
          <w:rStyle w:val="Emphasis"/>
          <w:highlight w:val="green"/>
        </w:rPr>
        <w:t xml:space="preserve">includes </w:t>
      </w:r>
      <w:r w:rsidRPr="00994BB4">
        <w:rPr>
          <w:rStyle w:val="Emphasis"/>
        </w:rPr>
        <w:t xml:space="preserve">symptoms of an abnormal </w:t>
      </w:r>
      <w:r w:rsidRPr="00A84297">
        <w:rPr>
          <w:rStyle w:val="Emphasis"/>
          <w:highlight w:val="green"/>
        </w:rPr>
        <w:t xml:space="preserve">inability to experience pleasure, </w:t>
      </w:r>
      <w:r w:rsidRPr="00994BB4">
        <w:rPr>
          <w:rStyle w:val="Emphasis"/>
        </w:rPr>
        <w:t>referred to as anhedonia. A negative feeling state is calle</w:t>
      </w:r>
      <w:r w:rsidRPr="00A84297">
        <w:rPr>
          <w:rStyle w:val="Emphasis"/>
          <w:highlight w:val="green"/>
        </w:rPr>
        <w:t xml:space="preserve">d dysphoria, </w:t>
      </w:r>
      <w:r w:rsidRPr="00994BB4">
        <w:rPr>
          <w:rStyle w:val="Emphasis"/>
        </w:rPr>
        <w:t xml:space="preserve">which can consist of many </w:t>
      </w:r>
      <w:r w:rsidRPr="00A84297">
        <w:rPr>
          <w:rStyle w:val="Emphasis"/>
          <w:highlight w:val="green"/>
        </w:rPr>
        <w:t>emotions such as pain, depression, anxiety, fear, and disgust.</w:t>
      </w:r>
    </w:p>
    <w:p w14:paraId="6EBF7E9A" w14:textId="6C9B3373" w:rsidR="00057A6F" w:rsidRDefault="00057A6F" w:rsidP="00057A6F"/>
    <w:p w14:paraId="54F9DC67" w14:textId="77777777" w:rsidR="002A086B" w:rsidRPr="0064475C" w:rsidRDefault="002A086B" w:rsidP="002A086B">
      <w:pPr>
        <w:pStyle w:val="Heading4"/>
        <w:rPr>
          <w:color w:val="FF0000"/>
          <w:shd w:val="clear" w:color="auto" w:fill="FFFFFF"/>
        </w:rPr>
      </w:pPr>
      <w:r>
        <w:rPr>
          <w:shd w:val="clear" w:color="auto" w:fill="FFFFFF"/>
        </w:rPr>
        <w:t xml:space="preserve">The human brain undergoes evolution </w:t>
      </w:r>
      <w:r w:rsidRPr="0064475C">
        <w:rPr>
          <w:color w:val="FF0000"/>
          <w:shd w:val="clear" w:color="auto" w:fill="FFFFFF"/>
        </w:rPr>
        <w:t xml:space="preserve">at changes in structure which proves that the brain is malleable. </w:t>
      </w:r>
    </w:p>
    <w:p w14:paraId="10893257" w14:textId="77777777" w:rsidR="002A086B" w:rsidRPr="00400F1B" w:rsidRDefault="002A086B" w:rsidP="002A086B">
      <w:pPr>
        <w:spacing w:line="276" w:lineRule="auto"/>
        <w:rPr>
          <w:b/>
          <w:bCs/>
          <w:sz w:val="26"/>
        </w:rPr>
      </w:pPr>
      <w:r w:rsidRPr="00F76FA9">
        <w:rPr>
          <w:rStyle w:val="Style13ptBold"/>
        </w:rPr>
        <w:t xml:space="preserve">Blum </w:t>
      </w:r>
      <w:r>
        <w:rPr>
          <w:rStyle w:val="Style13ptBold"/>
        </w:rPr>
        <w:t xml:space="preserve">Recut </w:t>
      </w:r>
      <w:r w:rsidRPr="00F76FA9">
        <w:rPr>
          <w:szCs w:val="16"/>
        </w:rPr>
        <w:t xml:space="preserve">Kenneth Blum, 1Department of Psychiatry, </w:t>
      </w:r>
      <w:proofErr w:type="spellStart"/>
      <w:r w:rsidRPr="00F76FA9">
        <w:rPr>
          <w:szCs w:val="16"/>
        </w:rPr>
        <w:t>Boonshoft</w:t>
      </w:r>
      <w:proofErr w:type="spellEnd"/>
      <w:r w:rsidRPr="00F76FA9">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76FA9">
        <w:rPr>
          <w:szCs w:val="16"/>
        </w:rPr>
        <w:t>Geneus</w:t>
      </w:r>
      <w:proofErr w:type="spellEnd"/>
      <w:r w:rsidRPr="00F76FA9">
        <w:rPr>
          <w:szCs w:val="16"/>
        </w:rPr>
        <w:t xml:space="preserve"> Health LLC, San Antonio, TX, USA 6Department of Addiction Research &amp; Therapy, </w:t>
      </w:r>
      <w:proofErr w:type="spellStart"/>
      <w:r w:rsidRPr="00F76FA9">
        <w:rPr>
          <w:szCs w:val="16"/>
        </w:rPr>
        <w:t>Nupathways</w:t>
      </w:r>
      <w:proofErr w:type="spellEnd"/>
      <w:r w:rsidRPr="00F76FA9">
        <w:rPr>
          <w:szCs w:val="16"/>
        </w:rPr>
        <w:t xml:space="preserve"> Inc., </w:t>
      </w:r>
      <w:proofErr w:type="spellStart"/>
      <w:r w:rsidRPr="00F76FA9">
        <w:rPr>
          <w:szCs w:val="16"/>
        </w:rPr>
        <w:t>Innsbrook</w:t>
      </w:r>
      <w:proofErr w:type="spellEnd"/>
      <w:r w:rsidRPr="00F76FA9">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76FA9">
        <w:rPr>
          <w:szCs w:val="16"/>
        </w:rPr>
        <w:t>Eötvös</w:t>
      </w:r>
      <w:proofErr w:type="spellEnd"/>
      <w:r w:rsidRPr="00F76FA9">
        <w:rPr>
          <w:szCs w:val="16"/>
        </w:rPr>
        <w:t xml:space="preserve"> </w:t>
      </w:r>
      <w:proofErr w:type="spellStart"/>
      <w:r w:rsidRPr="00F76FA9">
        <w:rPr>
          <w:szCs w:val="16"/>
        </w:rPr>
        <w:t>Loránd</w:t>
      </w:r>
      <w:proofErr w:type="spellEnd"/>
      <w:r w:rsidRPr="00F76FA9">
        <w:rPr>
          <w:szCs w:val="16"/>
        </w:rPr>
        <w:t xml:space="preserve"> University, Budapest, Hungary 10Division of Addiction Research, Dominion Diagnostics, LLC. North Kingston, RI, USA 11Victory Nutrition International, </w:t>
      </w:r>
      <w:proofErr w:type="spellStart"/>
      <w:r w:rsidRPr="00F76FA9">
        <w:rPr>
          <w:szCs w:val="16"/>
        </w:rPr>
        <w:t>Lederach</w:t>
      </w:r>
      <w:proofErr w:type="spellEnd"/>
      <w:r w:rsidRPr="00F76FA9">
        <w:rPr>
          <w:szCs w:val="16"/>
        </w:rPr>
        <w:t xml:space="preserve">, PA., USA 12National Human Genome Center at Howard University, Washington, DC., USA, Marjorie </w:t>
      </w:r>
      <w:proofErr w:type="spellStart"/>
      <w:r w:rsidRPr="00F76FA9">
        <w:rPr>
          <w:szCs w:val="16"/>
        </w:rPr>
        <w:t>Gondré</w:t>
      </w:r>
      <w:proofErr w:type="spellEnd"/>
      <w:r w:rsidRPr="00F76FA9">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76FA9">
        <w:rPr>
          <w:szCs w:val="16"/>
        </w:rPr>
        <w:t>Modestino</w:t>
      </w:r>
      <w:proofErr w:type="spellEnd"/>
      <w:r w:rsidRPr="00F76FA9">
        <w:rPr>
          <w:szCs w:val="16"/>
        </w:rPr>
        <w:t xml:space="preserve">, 14Department of Psychology, Curry College, Milton, MA, USA, Rajendra D </w:t>
      </w:r>
      <w:proofErr w:type="spellStart"/>
      <w:r w:rsidRPr="00F76FA9">
        <w:rPr>
          <w:szCs w:val="16"/>
        </w:rPr>
        <w:t>Badgaiyan</w:t>
      </w:r>
      <w:proofErr w:type="spellEnd"/>
      <w:r w:rsidRPr="00F76FA9">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F76FA9">
          <w:rPr>
            <w:rStyle w:val="Hyperlink"/>
            <w:color w:val="000000"/>
            <w:szCs w:val="16"/>
          </w:rPr>
          <w:t>https://www.ncbi.nlm.nih.gov/pmc/articles/PMC6446569/</w:t>
        </w:r>
      </w:hyperlink>
      <w:r w:rsidRPr="00F76FA9">
        <w:rPr>
          <w:szCs w:val="16"/>
        </w:rPr>
        <w:t>, R.S.</w:t>
      </w:r>
      <w:r>
        <w:rPr>
          <w:szCs w:val="16"/>
        </w:rPr>
        <w:t xml:space="preserve"> CHO Recut</w:t>
      </w:r>
    </w:p>
    <w:p w14:paraId="7A5CDBB0" w14:textId="77777777" w:rsidR="002A086B" w:rsidRDefault="002A086B" w:rsidP="002A086B">
      <w:pPr>
        <w:rPr>
          <w:color w:val="000000"/>
          <w:shd w:val="clear" w:color="auto" w:fill="FFFFFF"/>
        </w:rPr>
      </w:pPr>
      <w:r>
        <w:rPr>
          <w:color w:val="000000"/>
          <w:shd w:val="clear" w:color="auto" w:fill="FFFFFF"/>
        </w:rPr>
        <w:t>Sousa </w:t>
      </w:r>
      <w:r>
        <w:rPr>
          <w:rStyle w:val="Emphasis"/>
          <w:b w:val="0"/>
          <w:bCs/>
          <w:color w:val="000000"/>
          <w:shd w:val="clear" w:color="auto" w:fill="FFFFFF"/>
        </w:rPr>
        <w:t>et al.</w:t>
      </w:r>
      <w:r>
        <w:rPr>
          <w:color w:val="000000"/>
          <w:shd w:val="clear" w:color="auto" w:fill="FFFFFF"/>
        </w:rPr>
        <w:t> [</w:t>
      </w:r>
      <w:hyperlink r:id="rId27" w:anchor="R50" w:history="1">
        <w:r>
          <w:rPr>
            <w:rStyle w:val="Hyperlink"/>
            <w:color w:val="2F4A8B"/>
            <w:shd w:val="clear" w:color="auto" w:fill="FFFFFF"/>
          </w:rPr>
          <w:t>50</w:t>
        </w:r>
      </w:hyperlink>
      <w:r>
        <w:rPr>
          <w:color w:val="000000"/>
          <w:shd w:val="clear" w:color="auto" w:fill="FFFFFF"/>
        </w:rPr>
        <w:t xml:space="preserve">] also found differences in much older areas, including an ancient structure called the cerebellum. </w:t>
      </w:r>
      <w:r w:rsidRPr="002A086B">
        <w:rPr>
          <w:rStyle w:val="Emphasis"/>
        </w:rPr>
        <w:t>Accordingly</w:t>
      </w:r>
      <w:r w:rsidRPr="00400F1B">
        <w:rPr>
          <w:rStyle w:val="Emphasis"/>
          <w:highlight w:val="green"/>
        </w:rPr>
        <w:t xml:space="preserve">, an ancient part of the </w:t>
      </w:r>
      <w:r w:rsidRPr="002A086B">
        <w:rPr>
          <w:rStyle w:val="Emphasis"/>
        </w:rPr>
        <w:t xml:space="preserve">human </w:t>
      </w:r>
      <w:r w:rsidRPr="00400F1B">
        <w:rPr>
          <w:rStyle w:val="Emphasis"/>
          <w:highlight w:val="green"/>
        </w:rPr>
        <w:t xml:space="preserve">brain seems </w:t>
      </w:r>
      <w:r w:rsidRPr="002A086B">
        <w:rPr>
          <w:rStyle w:val="Emphasis"/>
        </w:rPr>
        <w:t xml:space="preserve">to </w:t>
      </w:r>
      <w:r w:rsidRPr="00400F1B">
        <w:rPr>
          <w:rStyle w:val="Emphasis"/>
          <w:highlight w:val="green"/>
        </w:rPr>
        <w:t xml:space="preserve">have </w:t>
      </w:r>
      <w:r w:rsidRPr="002A086B">
        <w:rPr>
          <w:rStyle w:val="Emphasis"/>
        </w:rPr>
        <w:t xml:space="preserve">very </w:t>
      </w:r>
      <w:r w:rsidRPr="00400F1B">
        <w:rPr>
          <w:rStyle w:val="Emphasis"/>
          <w:highlight w:val="green"/>
        </w:rPr>
        <w:t>recent change. It will take years to understand more fully what all the changes mean, but this finding could eventually help divulge what makes the human brain unique, and even what goes wrong in a range of brain disease states.</w:t>
      </w:r>
      <w:r>
        <w:rPr>
          <w:color w:val="000000"/>
          <w:shd w:val="clear" w:color="auto" w:fill="FFFFFF"/>
        </w:rPr>
        <w:t xml:space="preserve"> The role of dopamine in brain function has been well established throughout many decades of research and merited the Nobel Prize in 2000. Continued work by one of us (KB) and the late Ernest P. Noble, showed the role of dopamine genetics in severe alcoholism. Also work by Mark Gold and Charles </w:t>
      </w:r>
      <w:proofErr w:type="spellStart"/>
      <w:r>
        <w:rPr>
          <w:color w:val="000000"/>
          <w:shd w:val="clear" w:color="auto" w:fill="FFFFFF"/>
        </w:rPr>
        <w:t>Dackis</w:t>
      </w:r>
      <w:proofErr w:type="spellEnd"/>
      <w:r>
        <w:rPr>
          <w:color w:val="000000"/>
          <w:shd w:val="clear" w:color="auto" w:fill="FFFFFF"/>
        </w:rPr>
        <w:t xml:space="preserve"> with regard to the “dopamine depletion hypothesis” and cocaine, as well the work of Elman </w:t>
      </w:r>
      <w:r>
        <w:rPr>
          <w:rStyle w:val="Emphasis"/>
          <w:color w:val="000000"/>
          <w:shd w:val="clear" w:color="auto" w:fill="FFFFFF"/>
        </w:rPr>
        <w:t>et al.</w:t>
      </w:r>
      <w:r>
        <w:rPr>
          <w:color w:val="000000"/>
          <w:shd w:val="clear" w:color="auto" w:fill="FFFFFF"/>
        </w:rPr>
        <w:t> on both RDS and anti-reward, suggest the real need for balancing brain dopamine to induce homeostasis [</w:t>
      </w:r>
      <w:hyperlink r:id="rId28" w:anchor="R53" w:history="1">
        <w:r>
          <w:rPr>
            <w:rStyle w:val="Hyperlink"/>
            <w:color w:val="2F4A8B"/>
            <w:shd w:val="clear" w:color="auto" w:fill="FFFFFF"/>
          </w:rPr>
          <w:t>53</w:t>
        </w:r>
      </w:hyperlink>
      <w:r>
        <w:rPr>
          <w:color w:val="000000"/>
          <w:shd w:val="clear" w:color="auto" w:fill="FFFFFF"/>
        </w:rPr>
        <w:t>–</w:t>
      </w:r>
      <w:hyperlink r:id="rId29" w:anchor="R56" w:history="1">
        <w:r>
          <w:rPr>
            <w:rStyle w:val="Hyperlink"/>
            <w:color w:val="2F4A8B"/>
            <w:shd w:val="clear" w:color="auto" w:fill="FFFFFF"/>
          </w:rPr>
          <w:t>56</w:t>
        </w:r>
      </w:hyperlink>
      <w:r>
        <w:rPr>
          <w:color w:val="000000"/>
          <w:shd w:val="clear" w:color="auto" w:fill="FFFFFF"/>
        </w:rPr>
        <w:t>]. The new findings by Sousa </w:t>
      </w:r>
      <w:r>
        <w:rPr>
          <w:rStyle w:val="Emphasis"/>
          <w:color w:val="000000"/>
          <w:shd w:val="clear" w:color="auto" w:fill="FFFFFF"/>
        </w:rPr>
        <w:t>et al.</w:t>
      </w:r>
      <w:r>
        <w:rPr>
          <w:color w:val="000000"/>
          <w:shd w:val="clear" w:color="auto" w:fill="FFFFFF"/>
        </w:rPr>
        <w:t>, [</w:t>
      </w:r>
      <w:hyperlink r:id="rId30" w:anchor="R50" w:history="1">
        <w:r>
          <w:rPr>
            <w:rStyle w:val="Hyperlink"/>
            <w:color w:val="2F4A8B"/>
            <w:shd w:val="clear" w:color="auto" w:fill="FFFFFF"/>
          </w:rPr>
          <w:t>50</w:t>
        </w:r>
      </w:hyperlink>
      <w:r>
        <w:rPr>
          <w:color w:val="000000"/>
          <w:shd w:val="clear" w:color="auto" w:fill="FFFFFF"/>
        </w:rPr>
        <w:t>] also call for the importance of dopamine homeostasis through genetic addiction risk (GARS) testing and Pro-dopamine regulation (KB220PAM), as pointed out by Gold and associates many years ago [</w:t>
      </w:r>
      <w:hyperlink r:id="rId31" w:anchor="R57" w:history="1">
        <w:r>
          <w:rPr>
            <w:rStyle w:val="Hyperlink"/>
            <w:color w:val="2F4A8B"/>
            <w:shd w:val="clear" w:color="auto" w:fill="FFFFFF"/>
          </w:rPr>
          <w:t>57</w:t>
        </w:r>
      </w:hyperlink>
      <w:r>
        <w:rPr>
          <w:color w:val="000000"/>
          <w:shd w:val="clear" w:color="auto" w:fill="FFFFFF"/>
        </w:rPr>
        <w:t>–</w:t>
      </w:r>
      <w:hyperlink r:id="rId32" w:anchor="R59" w:history="1">
        <w:r>
          <w:rPr>
            <w:rStyle w:val="Hyperlink"/>
            <w:color w:val="2F4A8B"/>
            <w:shd w:val="clear" w:color="auto" w:fill="FFFFFF"/>
          </w:rPr>
          <w:t>59</w:t>
        </w:r>
      </w:hyperlink>
      <w:r>
        <w:rPr>
          <w:color w:val="000000"/>
          <w:shd w:val="clear" w:color="auto" w:fill="FFFFFF"/>
        </w:rPr>
        <w:t xml:space="preserve">]. While we applaud the elegant work of </w:t>
      </w:r>
      <w:proofErr w:type="spellStart"/>
      <w:r>
        <w:rPr>
          <w:color w:val="000000"/>
          <w:shd w:val="clear" w:color="auto" w:fill="FFFFFF"/>
        </w:rPr>
        <w:t>Berridge</w:t>
      </w:r>
      <w:proofErr w:type="spellEnd"/>
      <w:r>
        <w:rPr>
          <w:color w:val="000000"/>
          <w:shd w:val="clear" w:color="auto" w:fill="FFFFFF"/>
        </w:rPr>
        <w:t xml:space="preserve"> and associates in disentangling pleasure from incentive salience and learning signals in brain reward circuitry in animal models, new consideration especially as it relates to humans is required.</w:t>
      </w:r>
    </w:p>
    <w:p w14:paraId="1911A529" w14:textId="77777777" w:rsidR="002A086B" w:rsidRPr="00057A6F" w:rsidRDefault="002A086B" w:rsidP="00057A6F"/>
    <w:sectPr w:rsidR="002A086B" w:rsidRPr="00057A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AB1B5" w14:textId="77777777" w:rsidR="002F0976" w:rsidRDefault="002F0976" w:rsidP="007F10C0">
      <w:pPr>
        <w:spacing w:after="0" w:line="240" w:lineRule="auto"/>
      </w:pPr>
      <w:r>
        <w:separator/>
      </w:r>
    </w:p>
  </w:endnote>
  <w:endnote w:type="continuationSeparator" w:id="0">
    <w:p w14:paraId="322C5076" w14:textId="77777777" w:rsidR="002F0976" w:rsidRDefault="002F0976" w:rsidP="007F1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ACD7C" w14:textId="77777777" w:rsidR="002F0976" w:rsidRDefault="002F0976" w:rsidP="007F10C0">
      <w:pPr>
        <w:spacing w:after="0" w:line="240" w:lineRule="auto"/>
      </w:pPr>
      <w:r>
        <w:separator/>
      </w:r>
    </w:p>
  </w:footnote>
  <w:footnote w:type="continuationSeparator" w:id="0">
    <w:p w14:paraId="63FD8715" w14:textId="77777777" w:rsidR="002F0976" w:rsidRDefault="002F0976" w:rsidP="007F10C0">
      <w:pPr>
        <w:spacing w:after="0" w:line="240" w:lineRule="auto"/>
      </w:pPr>
      <w:r>
        <w:continuationSeparator/>
      </w:r>
    </w:p>
  </w:footnote>
  <w:footnote w:id="1">
    <w:p w14:paraId="483F1F0C" w14:textId="77777777" w:rsidR="00CB1E09" w:rsidRDefault="00CB1E09" w:rsidP="00CB1E09">
      <w:pPr>
        <w:pStyle w:val="FootnoteText"/>
      </w:pPr>
      <w:r>
        <w:rPr>
          <w:rStyle w:val="FootnoteReference"/>
        </w:rPr>
        <w:footnoteRef/>
      </w:r>
      <w:r>
        <w:t xml:space="preserve"> </w:t>
      </w:r>
      <w:r w:rsidRPr="00E24050">
        <w:t>https://www.merriam-webster.com/dictionary/ought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134B47"/>
    <w:multiLevelType w:val="hybridMultilevel"/>
    <w:tmpl w:val="1B366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738D4"/>
    <w:multiLevelType w:val="hybridMultilevel"/>
    <w:tmpl w:val="A42CC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6C56"/>
    <w:rsid w:val="000139A3"/>
    <w:rsid w:val="0002403F"/>
    <w:rsid w:val="00057A6F"/>
    <w:rsid w:val="00057C3B"/>
    <w:rsid w:val="00077CEC"/>
    <w:rsid w:val="000B3B28"/>
    <w:rsid w:val="000F7B1A"/>
    <w:rsid w:val="00100833"/>
    <w:rsid w:val="00104529"/>
    <w:rsid w:val="00105942"/>
    <w:rsid w:val="00107396"/>
    <w:rsid w:val="00116270"/>
    <w:rsid w:val="001179F9"/>
    <w:rsid w:val="001275CE"/>
    <w:rsid w:val="00134640"/>
    <w:rsid w:val="00144A4C"/>
    <w:rsid w:val="00170956"/>
    <w:rsid w:val="00176AB0"/>
    <w:rsid w:val="00177B7D"/>
    <w:rsid w:val="0018322D"/>
    <w:rsid w:val="00194F82"/>
    <w:rsid w:val="001A08DE"/>
    <w:rsid w:val="001B5776"/>
    <w:rsid w:val="001D322F"/>
    <w:rsid w:val="001E32A9"/>
    <w:rsid w:val="001E527A"/>
    <w:rsid w:val="001F78CE"/>
    <w:rsid w:val="00216C56"/>
    <w:rsid w:val="00220EA0"/>
    <w:rsid w:val="00232BAF"/>
    <w:rsid w:val="00236318"/>
    <w:rsid w:val="00251FC7"/>
    <w:rsid w:val="00261C9F"/>
    <w:rsid w:val="00262C87"/>
    <w:rsid w:val="00275A67"/>
    <w:rsid w:val="002855A7"/>
    <w:rsid w:val="002A086B"/>
    <w:rsid w:val="002A76BB"/>
    <w:rsid w:val="002B146A"/>
    <w:rsid w:val="002B5E17"/>
    <w:rsid w:val="002F0976"/>
    <w:rsid w:val="002F2CD4"/>
    <w:rsid w:val="002F69FB"/>
    <w:rsid w:val="00315690"/>
    <w:rsid w:val="00316B75"/>
    <w:rsid w:val="00322ABF"/>
    <w:rsid w:val="0032321A"/>
    <w:rsid w:val="00325646"/>
    <w:rsid w:val="0034184F"/>
    <w:rsid w:val="003460F2"/>
    <w:rsid w:val="0038158C"/>
    <w:rsid w:val="00387222"/>
    <w:rsid w:val="003902BA"/>
    <w:rsid w:val="003905D9"/>
    <w:rsid w:val="003A09E2"/>
    <w:rsid w:val="003C177B"/>
    <w:rsid w:val="003F05ED"/>
    <w:rsid w:val="003F7706"/>
    <w:rsid w:val="004054AC"/>
    <w:rsid w:val="00407037"/>
    <w:rsid w:val="00457AA3"/>
    <w:rsid w:val="004605D6"/>
    <w:rsid w:val="00473B65"/>
    <w:rsid w:val="00494EFC"/>
    <w:rsid w:val="004C60E8"/>
    <w:rsid w:val="004E3579"/>
    <w:rsid w:val="004E728B"/>
    <w:rsid w:val="004F39E0"/>
    <w:rsid w:val="004F64D0"/>
    <w:rsid w:val="00511F02"/>
    <w:rsid w:val="00516B44"/>
    <w:rsid w:val="0053152E"/>
    <w:rsid w:val="00537BD5"/>
    <w:rsid w:val="00540CAF"/>
    <w:rsid w:val="00550987"/>
    <w:rsid w:val="00553FAD"/>
    <w:rsid w:val="0056673D"/>
    <w:rsid w:val="0057268A"/>
    <w:rsid w:val="005B6331"/>
    <w:rsid w:val="005D2912"/>
    <w:rsid w:val="005D3343"/>
    <w:rsid w:val="005D3F72"/>
    <w:rsid w:val="005D5E43"/>
    <w:rsid w:val="005F7636"/>
    <w:rsid w:val="00603B4E"/>
    <w:rsid w:val="006065BD"/>
    <w:rsid w:val="00616FB4"/>
    <w:rsid w:val="00626B6B"/>
    <w:rsid w:val="006419C2"/>
    <w:rsid w:val="0064475C"/>
    <w:rsid w:val="00645FA9"/>
    <w:rsid w:val="00647866"/>
    <w:rsid w:val="00665003"/>
    <w:rsid w:val="00680629"/>
    <w:rsid w:val="006A2AD0"/>
    <w:rsid w:val="006C2375"/>
    <w:rsid w:val="006D4ECC"/>
    <w:rsid w:val="006D5526"/>
    <w:rsid w:val="006E50F9"/>
    <w:rsid w:val="0071234E"/>
    <w:rsid w:val="00722258"/>
    <w:rsid w:val="007243E5"/>
    <w:rsid w:val="00766EA0"/>
    <w:rsid w:val="0077393F"/>
    <w:rsid w:val="00795718"/>
    <w:rsid w:val="00797756"/>
    <w:rsid w:val="007A2226"/>
    <w:rsid w:val="007E737C"/>
    <w:rsid w:val="007F10C0"/>
    <w:rsid w:val="007F5B66"/>
    <w:rsid w:val="00816BB0"/>
    <w:rsid w:val="00823A1C"/>
    <w:rsid w:val="00844959"/>
    <w:rsid w:val="00845B9D"/>
    <w:rsid w:val="008462F4"/>
    <w:rsid w:val="00852198"/>
    <w:rsid w:val="00860984"/>
    <w:rsid w:val="00863FE6"/>
    <w:rsid w:val="00864D16"/>
    <w:rsid w:val="008B3ECB"/>
    <w:rsid w:val="008B4E85"/>
    <w:rsid w:val="008C1B2E"/>
    <w:rsid w:val="008C3AF3"/>
    <w:rsid w:val="008E48DB"/>
    <w:rsid w:val="0091627E"/>
    <w:rsid w:val="00916ACB"/>
    <w:rsid w:val="00917F6A"/>
    <w:rsid w:val="00923DFC"/>
    <w:rsid w:val="00966EAC"/>
    <w:rsid w:val="0097032B"/>
    <w:rsid w:val="00994BB4"/>
    <w:rsid w:val="009B181B"/>
    <w:rsid w:val="009D2D8A"/>
    <w:rsid w:val="009D2EAD"/>
    <w:rsid w:val="009D54B2"/>
    <w:rsid w:val="009E1922"/>
    <w:rsid w:val="009E4C79"/>
    <w:rsid w:val="009F7ED2"/>
    <w:rsid w:val="00A347F4"/>
    <w:rsid w:val="00A36780"/>
    <w:rsid w:val="00A6150C"/>
    <w:rsid w:val="00A93661"/>
    <w:rsid w:val="00A95652"/>
    <w:rsid w:val="00AC0AB8"/>
    <w:rsid w:val="00B06601"/>
    <w:rsid w:val="00B33C6D"/>
    <w:rsid w:val="00B37148"/>
    <w:rsid w:val="00B4508F"/>
    <w:rsid w:val="00B508F1"/>
    <w:rsid w:val="00B55AD5"/>
    <w:rsid w:val="00B73999"/>
    <w:rsid w:val="00B8057C"/>
    <w:rsid w:val="00B87D5C"/>
    <w:rsid w:val="00BD6238"/>
    <w:rsid w:val="00BF593B"/>
    <w:rsid w:val="00BF773A"/>
    <w:rsid w:val="00BF7E81"/>
    <w:rsid w:val="00C1205D"/>
    <w:rsid w:val="00C13773"/>
    <w:rsid w:val="00C17CC8"/>
    <w:rsid w:val="00C23B30"/>
    <w:rsid w:val="00C65933"/>
    <w:rsid w:val="00C72F43"/>
    <w:rsid w:val="00C83417"/>
    <w:rsid w:val="00C9604F"/>
    <w:rsid w:val="00CA19AA"/>
    <w:rsid w:val="00CB1E09"/>
    <w:rsid w:val="00CC5298"/>
    <w:rsid w:val="00CD030B"/>
    <w:rsid w:val="00CD4C2D"/>
    <w:rsid w:val="00CD736E"/>
    <w:rsid w:val="00CD798D"/>
    <w:rsid w:val="00CE161E"/>
    <w:rsid w:val="00CF0E2E"/>
    <w:rsid w:val="00CF412C"/>
    <w:rsid w:val="00CF59A8"/>
    <w:rsid w:val="00D325A9"/>
    <w:rsid w:val="00D36A8A"/>
    <w:rsid w:val="00D379C4"/>
    <w:rsid w:val="00D37EED"/>
    <w:rsid w:val="00D61409"/>
    <w:rsid w:val="00D6691E"/>
    <w:rsid w:val="00D71170"/>
    <w:rsid w:val="00DA1C92"/>
    <w:rsid w:val="00DA25D4"/>
    <w:rsid w:val="00DA6538"/>
    <w:rsid w:val="00DB266F"/>
    <w:rsid w:val="00E03FFC"/>
    <w:rsid w:val="00E13AAE"/>
    <w:rsid w:val="00E15E75"/>
    <w:rsid w:val="00E5262C"/>
    <w:rsid w:val="00E56217"/>
    <w:rsid w:val="00E82CCA"/>
    <w:rsid w:val="00EC23CF"/>
    <w:rsid w:val="00EC45A3"/>
    <w:rsid w:val="00EC7DC4"/>
    <w:rsid w:val="00ED30CF"/>
    <w:rsid w:val="00EF4641"/>
    <w:rsid w:val="00F12101"/>
    <w:rsid w:val="00F176EF"/>
    <w:rsid w:val="00F17784"/>
    <w:rsid w:val="00F45E10"/>
    <w:rsid w:val="00F619AE"/>
    <w:rsid w:val="00F6364A"/>
    <w:rsid w:val="00F8539F"/>
    <w:rsid w:val="00F9113A"/>
    <w:rsid w:val="00FA3EAF"/>
    <w:rsid w:val="00FC1915"/>
    <w:rsid w:val="00FE2546"/>
    <w:rsid w:val="00FF233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20CD1"/>
  <w15:chartTrackingRefBased/>
  <w15:docId w15:val="{8675DAE1-FFC1-49A9-A6A8-4718F786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205D"/>
    <w:rPr>
      <w:rFonts w:ascii="Calibri" w:hAnsi="Calibri" w:cs="Calibri"/>
    </w:rPr>
  </w:style>
  <w:style w:type="paragraph" w:styleId="Heading1">
    <w:name w:val="heading 1"/>
    <w:aliases w:val="Pocket"/>
    <w:basedOn w:val="Normal"/>
    <w:next w:val="Normal"/>
    <w:link w:val="Heading1Char"/>
    <w:qFormat/>
    <w:rsid w:val="00C12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20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20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C120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2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205D"/>
  </w:style>
  <w:style w:type="character" w:customStyle="1" w:styleId="Heading1Char">
    <w:name w:val="Heading 1 Char"/>
    <w:aliases w:val="Pocket Char"/>
    <w:basedOn w:val="DefaultParagraphFont"/>
    <w:link w:val="Heading1"/>
    <w:rsid w:val="00C120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20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205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C1205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C120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205D"/>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C1205D"/>
    <w:rPr>
      <w:b/>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uiPriority w:val="99"/>
    <w:unhideWhenUsed/>
    <w:rsid w:val="00C1205D"/>
    <w:rPr>
      <w:color w:val="auto"/>
      <w:u w:val="none"/>
    </w:rPr>
  </w:style>
  <w:style w:type="character" w:styleId="FollowedHyperlink">
    <w:name w:val="FollowedHyperlink"/>
    <w:basedOn w:val="DefaultParagraphFont"/>
    <w:uiPriority w:val="99"/>
    <w:semiHidden/>
    <w:unhideWhenUsed/>
    <w:rsid w:val="00C1205D"/>
    <w:rPr>
      <w:color w:val="auto"/>
      <w:u w:val="none"/>
    </w:rPr>
  </w:style>
  <w:style w:type="paragraph" w:styleId="FootnoteText">
    <w:name w:val="footnote text"/>
    <w:basedOn w:val="Normal"/>
    <w:link w:val="FootnoteTextChar"/>
    <w:uiPriority w:val="99"/>
    <w:unhideWhenUsed/>
    <w:qFormat/>
    <w:rsid w:val="007F10C0"/>
    <w:pPr>
      <w:spacing w:after="0" w:line="240" w:lineRule="auto"/>
    </w:pPr>
    <w:rPr>
      <w:sz w:val="20"/>
      <w:szCs w:val="20"/>
    </w:rPr>
  </w:style>
  <w:style w:type="character" w:customStyle="1" w:styleId="FootnoteTextChar">
    <w:name w:val="Footnote Text Char"/>
    <w:basedOn w:val="DefaultParagraphFont"/>
    <w:link w:val="FootnoteText"/>
    <w:uiPriority w:val="99"/>
    <w:rsid w:val="007F10C0"/>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F10C0"/>
    <w:rPr>
      <w:vertAlign w:val="superscript"/>
    </w:rPr>
  </w:style>
  <w:style w:type="paragraph" w:styleId="ListParagraph">
    <w:name w:val="List Paragraph"/>
    <w:basedOn w:val="Normal"/>
    <w:uiPriority w:val="99"/>
    <w:unhideWhenUsed/>
    <w:qFormat/>
    <w:rsid w:val="007F10C0"/>
    <w:pPr>
      <w:ind w:left="720"/>
      <w:contextualSpacing/>
    </w:pPr>
  </w:style>
  <w:style w:type="paragraph" w:customStyle="1" w:styleId="textbold">
    <w:name w:val="text bold"/>
    <w:basedOn w:val="Normal"/>
    <w:link w:val="Emphasis"/>
    <w:uiPriority w:val="7"/>
    <w:qFormat/>
    <w:rsid w:val="00D379C4"/>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840099">
      <w:bodyDiv w:val="1"/>
      <w:marLeft w:val="0"/>
      <w:marRight w:val="0"/>
      <w:marTop w:val="0"/>
      <w:marBottom w:val="0"/>
      <w:divBdr>
        <w:top w:val="none" w:sz="0" w:space="0" w:color="auto"/>
        <w:left w:val="none" w:sz="0" w:space="0" w:color="auto"/>
        <w:bottom w:val="none" w:sz="0" w:space="0" w:color="auto"/>
        <w:right w:val="none" w:sz="0" w:space="0" w:color="auto"/>
      </w:divBdr>
      <w:divsChild>
        <w:div w:id="1040596715">
          <w:marLeft w:val="0"/>
          <w:marRight w:val="0"/>
          <w:marTop w:val="0"/>
          <w:marBottom w:val="0"/>
          <w:divBdr>
            <w:top w:val="none" w:sz="0" w:space="0" w:color="auto"/>
            <w:left w:val="none" w:sz="0" w:space="0" w:color="auto"/>
            <w:bottom w:val="none" w:sz="0" w:space="0" w:color="auto"/>
            <w:right w:val="none" w:sz="0" w:space="0" w:color="auto"/>
          </w:divBdr>
          <w:divsChild>
            <w:div w:id="361905418">
              <w:marLeft w:val="0"/>
              <w:marRight w:val="0"/>
              <w:marTop w:val="0"/>
              <w:marBottom w:val="0"/>
              <w:divBdr>
                <w:top w:val="none" w:sz="0" w:space="0" w:color="auto"/>
                <w:left w:val="none" w:sz="0" w:space="0" w:color="auto"/>
                <w:bottom w:val="none" w:sz="0" w:space="0" w:color="auto"/>
                <w:right w:val="none" w:sz="0" w:space="0" w:color="auto"/>
              </w:divBdr>
              <w:divsChild>
                <w:div w:id="85349524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881014457">
          <w:marLeft w:val="0"/>
          <w:marRight w:val="0"/>
          <w:marTop w:val="0"/>
          <w:marBottom w:val="0"/>
          <w:divBdr>
            <w:top w:val="none" w:sz="0" w:space="0" w:color="auto"/>
            <w:left w:val="none" w:sz="0" w:space="0" w:color="auto"/>
            <w:bottom w:val="none" w:sz="0" w:space="0" w:color="auto"/>
            <w:right w:val="none" w:sz="0" w:space="0" w:color="auto"/>
          </w:divBdr>
          <w:divsChild>
            <w:div w:id="339896729">
              <w:marLeft w:val="0"/>
              <w:marRight w:val="0"/>
              <w:marTop w:val="0"/>
              <w:marBottom w:val="0"/>
              <w:divBdr>
                <w:top w:val="none" w:sz="0" w:space="0" w:color="auto"/>
                <w:left w:val="none" w:sz="0" w:space="0" w:color="auto"/>
                <w:bottom w:val="none" w:sz="0" w:space="0" w:color="auto"/>
                <w:right w:val="none" w:sz="0" w:space="0" w:color="auto"/>
              </w:divBdr>
              <w:divsChild>
                <w:div w:id="161186362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doi/abs/10.1111/comt.12054" TargetMode="External"/><Relationship Id="rId18" Type="http://schemas.openxmlformats.org/officeDocument/2006/relationships/hyperlink" Target="https://www.tandfonline.com/toc/gwof20/74/7-8" TargetMode="External"/><Relationship Id="rId26"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hyperlink" Target="https://muse.jhu.edu/search?action=browse&amp;limit=publisher_id:10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igitalassets.lib.berkeley.edu/etd/ucb/text/Mollow_berkeley_0028E_15181.pdf" TargetMode="External"/><Relationship Id="rId17" Type="http://schemas.openxmlformats.org/officeDocument/2006/relationships/hyperlink" Target="https://www.tandfonline.com/toc/gwof20/74/7-8" TargetMode="External"/><Relationship Id="rId25" Type="http://schemas.openxmlformats.org/officeDocument/2006/relationships/hyperlink" Target="https://en.wikipedia.org/wiki/Bonini%27s_parado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cholar.google.com/citations?view_op=view_org&amp;hl=en&amp;org=17452456186544668394" TargetMode="External"/><Relationship Id="rId20" Type="http://schemas.openxmlformats.org/officeDocument/2006/relationships/hyperlink" Target="https://muse.jhu.edu/journal/456"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1000wordphilosophy.com/2014/02/06/external-world-skepticism/"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sheffield.academia.edu/Departments/School_of_Education/Documents" TargetMode="External"/><Relationship Id="rId23" Type="http://schemas.openxmlformats.org/officeDocument/2006/relationships/hyperlink" Target="https://digitalassets.lib.berkeley.edu/etd/ucb/text/Mollow_berkeley_0028E_15181.pdf" TargetMode="External"/><Relationship Id="rId28" Type="http://schemas.openxmlformats.org/officeDocument/2006/relationships/hyperlink" Target="https://www.ncbi.nlm.nih.gov/pmc/articles/PMC6446569/" TargetMode="External"/><Relationship Id="rId10" Type="http://schemas.openxmlformats.org/officeDocument/2006/relationships/image" Target="media/image1.png"/><Relationship Id="rId19" Type="http://schemas.openxmlformats.org/officeDocument/2006/relationships/hyperlink" Target="https://www.tandfonline.com/doi/abs/10.1080/02604027.2018.1485438%20//"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cummastudies.files.wordpress.com/2013/08/cumma-papers-9.pdf" TargetMode="External"/><Relationship Id="rId14" Type="http://schemas.openxmlformats.org/officeDocument/2006/relationships/hyperlink" Target="https://sheffield.academia.edu/" TargetMode="External"/><Relationship Id="rId22" Type="http://schemas.openxmlformats.org/officeDocument/2006/relationships/hyperlink" Target="https://muse.jhu.edu/article/558367/pdf" TargetMode="External"/><Relationship Id="rId27" Type="http://schemas.openxmlformats.org/officeDocument/2006/relationships/hyperlink" Target="https://www.ncbi.nlm.nih.gov/pmc/articles/PMC6446569/" TargetMode="External"/><Relationship Id="rId30" Type="http://schemas.openxmlformats.org/officeDocument/2006/relationships/hyperlink" Target="https://www.ncbi.nlm.nih.gov/pmc/articles/PMC6446569/" TargetMode="External"/><Relationship Id="rId8" Type="http://schemas.openxmlformats.org/officeDocument/2006/relationships/hyperlink" Target="https://getd.libs.uga.edu/pdfs/reid-brinkley_shanara_r_200805_ph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14468</Words>
  <Characters>82472</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94</cp:revision>
  <dcterms:created xsi:type="dcterms:W3CDTF">2021-12-19T17:30:00Z</dcterms:created>
  <dcterms:modified xsi:type="dcterms:W3CDTF">2021-12-19T18:55:00Z</dcterms:modified>
</cp:coreProperties>
</file>