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8C39" w14:textId="2BB6A42C" w:rsidR="00A95652" w:rsidRDefault="00E07869" w:rsidP="00E07869">
      <w:pPr>
        <w:pStyle w:val="Heading1"/>
      </w:pPr>
      <w:r w:rsidRPr="00E07869">
        <w:t>Speech 1NC Harvard Rd 6 vs San Mateo 2-20 8AM</w:t>
      </w:r>
    </w:p>
    <w:p w14:paraId="18C4E828" w14:textId="040F9011" w:rsidR="00597DD8" w:rsidRDefault="00597DD8" w:rsidP="00597DD8">
      <w:pPr>
        <w:pStyle w:val="Heading2"/>
      </w:pPr>
      <w:r>
        <w:t>1</w:t>
      </w:r>
      <w:r w:rsidR="00F27CFB">
        <w:t xml:space="preserve"> [00:40]</w:t>
      </w:r>
    </w:p>
    <w:p w14:paraId="4619AACD" w14:textId="77777777" w:rsidR="00781D04" w:rsidRDefault="00781D04" w:rsidP="00781D04">
      <w:pPr>
        <w:pStyle w:val="Heading4"/>
      </w:pPr>
      <w:proofErr w:type="spellStart"/>
      <w:r>
        <w:t>Interp</w:t>
      </w:r>
      <w:proofErr w:type="spellEnd"/>
      <w:r>
        <w:t xml:space="preserve"> – the affirmative must specify their epistemology of approaching outer space within a delineated text in the 1AC. </w:t>
      </w:r>
    </w:p>
    <w:p w14:paraId="61BA6757" w14:textId="77777777" w:rsidR="00781D04" w:rsidRPr="000B1628" w:rsidRDefault="00781D04" w:rsidP="00781D04">
      <w:pPr>
        <w:pStyle w:val="Heading4"/>
        <w:rPr>
          <w:rFonts w:cs="Calibri"/>
        </w:rPr>
      </w:pPr>
      <w:r>
        <w:rPr>
          <w:rFonts w:cs="Calibri"/>
        </w:rPr>
        <w:t xml:space="preserve">Epistemology </w:t>
      </w:r>
      <w:r w:rsidRPr="00831D2B">
        <w:rPr>
          <w:rFonts w:cs="Calibri"/>
        </w:rPr>
        <w:t>is flexible</w:t>
      </w:r>
      <w:r>
        <w:rPr>
          <w:rFonts w:cs="Calibri"/>
        </w:rPr>
        <w:t xml:space="preserve"> </w:t>
      </w:r>
      <w:r w:rsidRPr="00831D2B">
        <w:rPr>
          <w:rFonts w:cs="Calibri"/>
        </w:rPr>
        <w:t xml:space="preserve">– </w:t>
      </w:r>
      <w:proofErr w:type="spellStart"/>
      <w:r>
        <w:rPr>
          <w:rFonts w:cs="Calibri"/>
        </w:rPr>
        <w:t>squo</w:t>
      </w:r>
      <w:proofErr w:type="spellEnd"/>
      <w:r>
        <w:rPr>
          <w:rFonts w:cs="Calibri"/>
        </w:rPr>
        <w:t xml:space="preserve"> debates further dogma by </w:t>
      </w:r>
      <w:proofErr w:type="spellStart"/>
      <w:r>
        <w:rPr>
          <w:rFonts w:cs="Calibri"/>
        </w:rPr>
        <w:t>smokescreening</w:t>
      </w:r>
      <w:proofErr w:type="spellEnd"/>
      <w:r>
        <w:rPr>
          <w:rFonts w:cs="Calibri"/>
        </w:rPr>
        <w:t xml:space="preserve"> ideological differences.</w:t>
      </w:r>
    </w:p>
    <w:p w14:paraId="471B71E3" w14:textId="77777777" w:rsidR="00781D04" w:rsidRPr="00165D47" w:rsidRDefault="00781D04" w:rsidP="00781D04">
      <w:r w:rsidRPr="002C1154">
        <w:rPr>
          <w:rStyle w:val="Style13ptBold"/>
        </w:rPr>
        <w:t xml:space="preserve">Schwartz and Milligan </w:t>
      </w:r>
      <w:r>
        <w:rPr>
          <w:rStyle w:val="Style13ptBold"/>
        </w:rPr>
        <w:t xml:space="preserve">summarize in </w:t>
      </w:r>
      <w:r w:rsidRPr="002C1154">
        <w:rPr>
          <w:rStyle w:val="Style13ptBold"/>
        </w:rPr>
        <w:t>21</w:t>
      </w:r>
      <w:r>
        <w:t xml:space="preserve"> [</w:t>
      </w:r>
      <w:r w:rsidRPr="00EA2EB7">
        <w:t xml:space="preserve">Dr. James S.J. Schwartz </w:t>
      </w:r>
      <w:r>
        <w:t>(</w:t>
      </w:r>
      <w:r w:rsidRPr="00EA2EB7">
        <w:t>Assistant Professor of Philosophy at Wichita State University and author of The Value of Science in Space Exploration</w:t>
      </w:r>
      <w:r>
        <w:t xml:space="preserve">) and </w:t>
      </w:r>
      <w:r w:rsidRPr="00EA2EB7">
        <w:t xml:space="preserve">Dr. Tony Milligan </w:t>
      </w:r>
      <w:r>
        <w:t>(</w:t>
      </w:r>
      <w:r w:rsidRPr="00EA2EB7">
        <w:t>Senior Researcher in the Cosmic Visionaries Project, a member of the Department of Theology and Religious Studies at King’s College London</w:t>
      </w:r>
      <w:r>
        <w:t>). ‘</w:t>
      </w:r>
      <w:r w:rsidRPr="006A38FE">
        <w:t xml:space="preserve">“Space ethics” according to space </w:t>
      </w:r>
      <w:proofErr w:type="gramStart"/>
      <w:r w:rsidRPr="006A38FE">
        <w:t>ethicists</w:t>
      </w:r>
      <w:r>
        <w:t>’</w:t>
      </w:r>
      <w:proofErr w:type="gramEnd"/>
      <w:r>
        <w:t xml:space="preserve">. The Space Review. </w:t>
      </w:r>
      <w:r w:rsidRPr="006A38FE">
        <w:t>February 1, 2021</w:t>
      </w:r>
      <w:r>
        <w:t xml:space="preserve">. Accessed 1/23/2022. </w:t>
      </w:r>
      <w:hyperlink r:id="rId6" w:history="1">
        <w:r w:rsidRPr="00C65137">
          <w:rPr>
            <w:rStyle w:val="Hyperlink"/>
          </w:rPr>
          <w:t>https://www.thespacereview.com/article/4117/1</w:t>
        </w:r>
      </w:hyperlink>
      <w:r>
        <w:t xml:space="preserve"> //Xu]</w:t>
      </w:r>
    </w:p>
    <w:p w14:paraId="02ECDFEB" w14:textId="77777777" w:rsidR="00781D04" w:rsidRPr="0066114B" w:rsidRDefault="00781D04" w:rsidP="00781D04">
      <w:pPr>
        <w:rPr>
          <w:b/>
          <w:iCs/>
          <w:u w:val="single"/>
        </w:rPr>
      </w:pPr>
      <w:r w:rsidRPr="00254D62">
        <w:rPr>
          <w:sz w:val="16"/>
        </w:rPr>
        <w:t xml:space="preserve">3. </w:t>
      </w:r>
      <w:r w:rsidRPr="00254D62">
        <w:rPr>
          <w:rStyle w:val="Emphasis"/>
        </w:rPr>
        <w:t xml:space="preserve">Not only </w:t>
      </w:r>
      <w:r w:rsidRPr="00031C8C">
        <w:rPr>
          <w:rStyle w:val="Emphasis"/>
        </w:rPr>
        <w:t>does space ethics help us figure out what is worth doing in space, it also helps us figure out the best way to do</w:t>
      </w:r>
      <w:r w:rsidRPr="00254D62">
        <w:rPr>
          <w:rStyle w:val="Emphasis"/>
        </w:rPr>
        <w:t xml:space="preserve"> those things. </w:t>
      </w:r>
      <w:r w:rsidRPr="00254D62">
        <w:rPr>
          <w:sz w:val="16"/>
        </w:rPr>
        <w:t xml:space="preserve">Suppose, for example, we have agreed that there is an ethical obligation to exploit the water ice deposits in the permanently shadowed regions on the Moon. At that point we would face an entirely new set of ethical questions: How should this exploitation be conducted? What is a tolerable extraction efficiency level? Who should be permitted to conduct the exploitation? And so on. </w:t>
      </w:r>
      <w:r w:rsidRPr="00254D62">
        <w:rPr>
          <w:rStyle w:val="Emphasis"/>
        </w:rPr>
        <w:t xml:space="preserve">However, </w:t>
      </w:r>
      <w:r w:rsidRPr="00254D62">
        <w:rPr>
          <w:rStyle w:val="Emphasis"/>
          <w:highlight w:val="green"/>
        </w:rPr>
        <w:t>just because we agree on an outcome doesn’t mean</w:t>
      </w:r>
      <w:r w:rsidRPr="00254D62">
        <w:rPr>
          <w:rStyle w:val="Emphasis"/>
        </w:rPr>
        <w:t xml:space="preserve"> </w:t>
      </w:r>
      <w:r w:rsidRPr="00254D62">
        <w:rPr>
          <w:rStyle w:val="Emphasis"/>
          <w:highlight w:val="green"/>
        </w:rPr>
        <w:t>we</w:t>
      </w:r>
      <w:r w:rsidRPr="00254D62">
        <w:rPr>
          <w:rStyle w:val="Emphasis"/>
        </w:rPr>
        <w:t xml:space="preserve"> have </w:t>
      </w:r>
      <w:r w:rsidRPr="00254D62">
        <w:rPr>
          <w:rStyle w:val="Emphasis"/>
          <w:highlight w:val="green"/>
        </w:rPr>
        <w:t>figured out how to</w:t>
      </w:r>
      <w:r w:rsidRPr="00254D62">
        <w:rPr>
          <w:rStyle w:val="Emphasis"/>
        </w:rPr>
        <w:t xml:space="preserve"> </w:t>
      </w:r>
      <w:proofErr w:type="gramStart"/>
      <w:r w:rsidRPr="00254D62">
        <w:rPr>
          <w:rStyle w:val="Emphasis"/>
        </w:rPr>
        <w:t xml:space="preserve">actually </w:t>
      </w:r>
      <w:r w:rsidRPr="00254D62">
        <w:rPr>
          <w:rStyle w:val="Emphasis"/>
          <w:highlight w:val="green"/>
        </w:rPr>
        <w:t>secure</w:t>
      </w:r>
      <w:proofErr w:type="gramEnd"/>
      <w:r w:rsidRPr="00254D62">
        <w:rPr>
          <w:rStyle w:val="Emphasis"/>
        </w:rPr>
        <w:t xml:space="preserve"> or bring about </w:t>
      </w:r>
      <w:r w:rsidRPr="00254D62">
        <w:rPr>
          <w:rStyle w:val="Emphasis"/>
          <w:highlight w:val="green"/>
        </w:rPr>
        <w:t>that outcome</w:t>
      </w:r>
      <w:r w:rsidRPr="00254D62">
        <w:rPr>
          <w:rStyle w:val="Emphasis"/>
        </w:rPr>
        <w:t xml:space="preserve">. </w:t>
      </w:r>
      <w:r w:rsidRPr="00254D62">
        <w:rPr>
          <w:rStyle w:val="Emphasis"/>
          <w:highlight w:val="green"/>
        </w:rPr>
        <w:t>If the</w:t>
      </w:r>
      <w:r w:rsidRPr="00254D62">
        <w:rPr>
          <w:rStyle w:val="Emphasis"/>
        </w:rPr>
        <w:t xml:space="preserve"> legitimate </w:t>
      </w:r>
      <w:r w:rsidRPr="00254D62">
        <w:rPr>
          <w:rStyle w:val="Emphasis"/>
          <w:highlight w:val="green"/>
        </w:rPr>
        <w:t>goal</w:t>
      </w:r>
      <w:r w:rsidRPr="00254D62">
        <w:rPr>
          <w:rStyle w:val="Emphasis"/>
        </w:rPr>
        <w:t xml:space="preserve"> of space resource exploitation </w:t>
      </w:r>
      <w:r w:rsidRPr="00254D62">
        <w:rPr>
          <w:rStyle w:val="Emphasis"/>
          <w:highlight w:val="green"/>
        </w:rPr>
        <w:t>is to improve</w:t>
      </w:r>
      <w:r w:rsidRPr="00254D62">
        <w:rPr>
          <w:rStyle w:val="Emphasis"/>
        </w:rPr>
        <w:t xml:space="preserve"> human </w:t>
      </w:r>
      <w:r w:rsidRPr="00254D62">
        <w:rPr>
          <w:rStyle w:val="Emphasis"/>
          <w:highlight w:val="green"/>
        </w:rPr>
        <w:t>well-being</w:t>
      </w:r>
      <w:r w:rsidRPr="00254D62">
        <w:rPr>
          <w:rStyle w:val="Emphasis"/>
        </w:rPr>
        <w:t xml:space="preserve">, then </w:t>
      </w:r>
      <w:r w:rsidRPr="00254D62">
        <w:rPr>
          <w:rStyle w:val="Emphasis"/>
          <w:highlight w:val="green"/>
        </w:rPr>
        <w:t>not every</w:t>
      </w:r>
      <w:r w:rsidRPr="00254D62">
        <w:rPr>
          <w:rStyle w:val="Emphasis"/>
        </w:rPr>
        <w:t xml:space="preserve"> mechanism or mining </w:t>
      </w:r>
      <w:r w:rsidRPr="00254D62">
        <w:rPr>
          <w:rStyle w:val="Emphasis"/>
          <w:highlight w:val="green"/>
        </w:rPr>
        <w:t>regime will be</w:t>
      </w:r>
      <w:r w:rsidRPr="00254D62">
        <w:rPr>
          <w:rStyle w:val="Emphasis"/>
        </w:rPr>
        <w:t xml:space="preserve"> equally </w:t>
      </w:r>
      <w:r w:rsidRPr="00254D62">
        <w:rPr>
          <w:rStyle w:val="Emphasis"/>
          <w:highlight w:val="green"/>
        </w:rPr>
        <w:t>likely to accomplish this</w:t>
      </w:r>
      <w:r w:rsidRPr="00254D62">
        <w:rPr>
          <w:rStyle w:val="Emphasis"/>
        </w:rPr>
        <w:t xml:space="preserve">. If there are multiple legitimate goals, then </w:t>
      </w:r>
      <w:r w:rsidRPr="00254D62">
        <w:rPr>
          <w:rStyle w:val="Emphasis"/>
          <w:highlight w:val="green"/>
        </w:rPr>
        <w:t>how do</w:t>
      </w:r>
      <w:r w:rsidRPr="00254D62">
        <w:rPr>
          <w:rStyle w:val="Emphasis"/>
        </w:rPr>
        <w:t xml:space="preserve"> we </w:t>
      </w:r>
      <w:r w:rsidRPr="00254D62">
        <w:rPr>
          <w:rStyle w:val="Emphasis"/>
          <w:highlight w:val="green"/>
        </w:rPr>
        <w:t xml:space="preserve">reach </w:t>
      </w:r>
      <w:r w:rsidRPr="00254D62">
        <w:rPr>
          <w:rStyle w:val="Emphasis"/>
        </w:rPr>
        <w:t xml:space="preserve">a </w:t>
      </w:r>
      <w:r w:rsidRPr="00254D62">
        <w:rPr>
          <w:rStyle w:val="Emphasis"/>
          <w:highlight w:val="green"/>
        </w:rPr>
        <w:t>consensus</w:t>
      </w:r>
      <w:r w:rsidRPr="00254D62">
        <w:rPr>
          <w:rStyle w:val="Emphasis"/>
        </w:rPr>
        <w:t xml:space="preserve"> when they clash? </w:t>
      </w:r>
      <w:r w:rsidRPr="00254D62">
        <w:rPr>
          <w:rStyle w:val="Emphasis"/>
          <w:highlight w:val="green"/>
        </w:rPr>
        <w:t>Can</w:t>
      </w:r>
      <w:r w:rsidRPr="00254D62">
        <w:rPr>
          <w:rStyle w:val="Emphasis"/>
        </w:rPr>
        <w:t xml:space="preserve"> either the state or an </w:t>
      </w:r>
      <w:r w:rsidRPr="00254D62">
        <w:rPr>
          <w:rStyle w:val="Emphasis"/>
          <w:highlight w:val="green"/>
        </w:rPr>
        <w:t>unfettered</w:t>
      </w:r>
      <w:r w:rsidRPr="00254D62">
        <w:rPr>
          <w:rStyle w:val="Emphasis"/>
        </w:rPr>
        <w:t xml:space="preserve"> free </w:t>
      </w:r>
      <w:r w:rsidRPr="00254D62">
        <w:rPr>
          <w:rStyle w:val="Emphasis"/>
          <w:highlight w:val="green"/>
        </w:rPr>
        <w:t>market be trusted</w:t>
      </w:r>
      <w:r w:rsidRPr="00254D62">
        <w:rPr>
          <w:rStyle w:val="Emphasis"/>
        </w:rPr>
        <w:t xml:space="preserve"> to produce reasonably just outcomes? Is the whole “</w:t>
      </w:r>
      <w:r w:rsidRPr="00C53204">
        <w:rPr>
          <w:rStyle w:val="Emphasis"/>
        </w:rPr>
        <w:t>market-versus-state”</w:t>
      </w:r>
      <w:r w:rsidRPr="00254D62">
        <w:rPr>
          <w:rStyle w:val="Emphasis"/>
        </w:rPr>
        <w:t xml:space="preserve"> </w:t>
      </w:r>
      <w:r w:rsidRPr="00254D62">
        <w:rPr>
          <w:rStyle w:val="Emphasis"/>
          <w:highlight w:val="green"/>
        </w:rPr>
        <w:t>discourse</w:t>
      </w:r>
      <w:r w:rsidRPr="00254D62">
        <w:rPr>
          <w:rStyle w:val="Emphasis"/>
        </w:rPr>
        <w:t xml:space="preserve"> the kind of thing that we want to be taking into space in the first place?</w:t>
      </w:r>
      <w:r>
        <w:rPr>
          <w:rStyle w:val="Emphasis"/>
        </w:rPr>
        <w:t xml:space="preserve"> </w:t>
      </w:r>
      <w:r w:rsidRPr="00254D62">
        <w:rPr>
          <w:rStyle w:val="Emphasis"/>
        </w:rPr>
        <w:t xml:space="preserve">Space ethics </w:t>
      </w:r>
      <w:r w:rsidRPr="00254D62">
        <w:rPr>
          <w:rStyle w:val="Emphasis"/>
          <w:highlight w:val="green"/>
        </w:rPr>
        <w:t>reminds us</w:t>
      </w:r>
      <w:r w:rsidRPr="00254D62">
        <w:rPr>
          <w:rStyle w:val="Emphasis"/>
        </w:rPr>
        <w:t xml:space="preserve"> that </w:t>
      </w:r>
      <w:r w:rsidRPr="00254D62">
        <w:rPr>
          <w:rStyle w:val="Emphasis"/>
          <w:highlight w:val="green"/>
        </w:rPr>
        <w:t>dogmatic adherence</w:t>
      </w:r>
      <w:r w:rsidRPr="00254D62">
        <w:rPr>
          <w:rStyle w:val="Emphasis"/>
        </w:rPr>
        <w:t xml:space="preserve"> </w:t>
      </w:r>
      <w:r w:rsidRPr="00254D62">
        <w:rPr>
          <w:rStyle w:val="Emphasis"/>
          <w:highlight w:val="green"/>
        </w:rPr>
        <w:t>to preferred</w:t>
      </w:r>
      <w:r w:rsidRPr="00254D62">
        <w:rPr>
          <w:rStyle w:val="Emphasis"/>
        </w:rPr>
        <w:t xml:space="preserve"> economic and political </w:t>
      </w:r>
      <w:r w:rsidRPr="00254D62">
        <w:rPr>
          <w:rStyle w:val="Emphasis"/>
          <w:highlight w:val="green"/>
        </w:rPr>
        <w:t>systems will not</w:t>
      </w:r>
      <w:r w:rsidRPr="00254D62">
        <w:rPr>
          <w:rStyle w:val="Emphasis"/>
        </w:rPr>
        <w:t xml:space="preserve"> help us </w:t>
      </w:r>
      <w:r w:rsidRPr="00254D62">
        <w:rPr>
          <w:rStyle w:val="Emphasis"/>
          <w:highlight w:val="green"/>
        </w:rPr>
        <w:t>resolve</w:t>
      </w:r>
      <w:r w:rsidRPr="00254D62">
        <w:rPr>
          <w:rStyle w:val="Emphasis"/>
        </w:rPr>
        <w:t xml:space="preserve"> these kinds of </w:t>
      </w:r>
      <w:r w:rsidRPr="00254D62">
        <w:rPr>
          <w:rStyle w:val="Emphasis"/>
          <w:highlight w:val="green"/>
        </w:rPr>
        <w:t>disputes</w:t>
      </w:r>
      <w:r w:rsidRPr="00254D62">
        <w:rPr>
          <w:rStyle w:val="Emphasis"/>
        </w:rPr>
        <w:t xml:space="preserve">, one way or the other. </w:t>
      </w:r>
      <w:r w:rsidRPr="00254D62">
        <w:rPr>
          <w:sz w:val="16"/>
        </w:rPr>
        <w:t>Enthusiasm is no substitute for analysis, especially when lives and billions of dollars of public money are at stake.</w:t>
      </w:r>
    </w:p>
    <w:p w14:paraId="5456F4AA" w14:textId="77777777" w:rsidR="00781D04" w:rsidRDefault="00781D04" w:rsidP="00781D04">
      <w:pPr>
        <w:pStyle w:val="Heading4"/>
      </w:pPr>
      <w:r>
        <w:t>Violation – they didn’t</w:t>
      </w:r>
    </w:p>
    <w:p w14:paraId="26F503BD" w14:textId="77777777" w:rsidR="00781D04" w:rsidRPr="00831D2B" w:rsidRDefault="00781D04" w:rsidP="00781D04">
      <w:pPr>
        <w:pStyle w:val="Heading4"/>
        <w:spacing w:line="240" w:lineRule="auto"/>
        <w:rPr>
          <w:rFonts w:cs="Calibri"/>
        </w:rPr>
      </w:pPr>
      <w:r>
        <w:rPr>
          <w:rFonts w:cs="Calibri"/>
        </w:rPr>
        <w:t xml:space="preserve">Prefer – </w:t>
      </w:r>
    </w:p>
    <w:p w14:paraId="209D3C4F" w14:textId="77777777" w:rsidR="00781D04" w:rsidRPr="002B6529" w:rsidRDefault="00781D04" w:rsidP="00781D04">
      <w:pPr>
        <w:pStyle w:val="Heading4"/>
      </w:pPr>
      <w:r>
        <w:rPr>
          <w:rFonts w:cs="Calibri"/>
        </w:rPr>
        <w:t xml:space="preserve">1] </w:t>
      </w:r>
      <w:r w:rsidRPr="00551866">
        <w:rPr>
          <w:rFonts w:cs="Calibri"/>
          <w:u w:val="single"/>
        </w:rPr>
        <w:t>Stable Advocacy</w:t>
      </w:r>
      <w:r>
        <w:rPr>
          <w:rFonts w:cs="Calibri"/>
        </w:rPr>
        <w:t xml:space="preserve"> – they can shift out in the 1AR to reclarify their orientation on things like state-based policies, IR relations, or space control good which kills </w:t>
      </w:r>
      <w:r w:rsidRPr="001C626E">
        <w:rPr>
          <w:rFonts w:eastAsia="SimSun" w:cs="Times New Roman"/>
        </w:rPr>
        <w:t>high-quality engagement,</w:t>
      </w:r>
      <w:r>
        <w:rPr>
          <w:rFonts w:eastAsia="SimSun" w:cs="Times New Roman"/>
        </w:rPr>
        <w:t xml:space="preserve"> but we force them to defend the entirety of the 1AC instead of just a six second plan text –</w:t>
      </w:r>
      <w:r w:rsidRPr="001C626E">
        <w:rPr>
          <w:rFonts w:eastAsia="SimSun" w:cs="Times New Roman"/>
        </w:rPr>
        <w:t xml:space="preserve"> </w:t>
      </w:r>
      <w:r>
        <w:rPr>
          <w:rFonts w:eastAsia="SimSun" w:cs="Times New Roman"/>
        </w:rPr>
        <w:t>triggers presumption since their epistemology influences effective policy and is a prior question to the passing of the plan.</w:t>
      </w:r>
    </w:p>
    <w:p w14:paraId="4B1F6396" w14:textId="77777777" w:rsidR="00781D04" w:rsidRDefault="00781D04" w:rsidP="00781D04">
      <w:pPr>
        <w:pStyle w:val="Heading4"/>
        <w:spacing w:line="240" w:lineRule="auto"/>
      </w:pPr>
      <w:r>
        <w:rPr>
          <w:rFonts w:eastAsia="SimSun" w:cs="Times New Roman"/>
        </w:rPr>
        <w:t xml:space="preserve">2] </w:t>
      </w:r>
      <w:r w:rsidRPr="00551866">
        <w:rPr>
          <w:u w:val="single"/>
        </w:rPr>
        <w:t>Real World</w:t>
      </w:r>
      <w:r>
        <w:t xml:space="preserve"> – policy makers aren’t born from the judge’s referendum on a hypothetical plan, but real-world movements are influenced by the subjectivity and scholarship introduced in debate. </w:t>
      </w:r>
    </w:p>
    <w:p w14:paraId="0A56FC4C" w14:textId="2DE82C90" w:rsidR="00781D04" w:rsidRPr="00781D04" w:rsidRDefault="00781D04" w:rsidP="00CE6E5D">
      <w:pPr>
        <w:pStyle w:val="Heading4"/>
      </w:pPr>
      <w:proofErr w:type="spellStart"/>
      <w:r>
        <w:t>ESpec</w:t>
      </w:r>
      <w:proofErr w:type="spellEnd"/>
      <w:r>
        <w:t xml:space="preserve"> isn’t regressive – its core topic lit for implementation, and you had infinite prep to choose your epistemology. </w:t>
      </w:r>
    </w:p>
    <w:p w14:paraId="5570206D" w14:textId="11E7A7B7" w:rsidR="00597DD8" w:rsidRDefault="00597DD8" w:rsidP="00597DD8">
      <w:pPr>
        <w:pStyle w:val="Heading2"/>
      </w:pPr>
      <w:r>
        <w:t>2</w:t>
      </w:r>
      <w:r w:rsidR="006E77C5">
        <w:t xml:space="preserve"> [00:40]</w:t>
      </w:r>
    </w:p>
    <w:p w14:paraId="2B1ECF19" w14:textId="5B6FCA95" w:rsidR="00CE6E5D" w:rsidRPr="004E242C" w:rsidRDefault="00CE6E5D" w:rsidP="004E242C">
      <w:pPr>
        <w:pStyle w:val="Heading4"/>
      </w:pPr>
      <w:proofErr w:type="spellStart"/>
      <w:r w:rsidRPr="00EC3F37">
        <w:rPr>
          <w:rStyle w:val="Style13ptBold"/>
          <w:b/>
          <w:bCs w:val="0"/>
        </w:rPr>
        <w:t>Interp</w:t>
      </w:r>
      <w:proofErr w:type="spellEnd"/>
      <w:r w:rsidRPr="00EC3F37">
        <w:rPr>
          <w:rStyle w:val="Style13ptBold"/>
          <w:b/>
          <w:bCs w:val="0"/>
        </w:rPr>
        <w:t xml:space="preserve">: Debaters must not defend the hypothetical implementation of an explicit actor or action </w:t>
      </w:r>
    </w:p>
    <w:p w14:paraId="57FBAC26" w14:textId="08DE0D66" w:rsidR="00CE6E5D" w:rsidRPr="00EC3F37" w:rsidRDefault="00CE6E5D" w:rsidP="00CE6E5D">
      <w:pPr>
        <w:pStyle w:val="Heading4"/>
      </w:pPr>
      <w:r w:rsidRPr="00EC3F37">
        <w:t xml:space="preserve">Violation: They defend </w:t>
      </w:r>
      <w:r w:rsidR="006D3290">
        <w:t xml:space="preserve">private </w:t>
      </w:r>
      <w:proofErr w:type="spellStart"/>
      <w:r w:rsidR="006D3290">
        <w:t>entiteis</w:t>
      </w:r>
      <w:proofErr w:type="spellEnd"/>
      <w:r w:rsidRPr="00EC3F37">
        <w:t xml:space="preserve"> as the actor and </w:t>
      </w:r>
      <w:r w:rsidR="005D0DF1">
        <w:t xml:space="preserve">fiat them stop appropriating </w:t>
      </w:r>
      <w:r w:rsidRPr="00EC3F37">
        <w:t xml:space="preserve">which isn’t </w:t>
      </w:r>
      <w:proofErr w:type="spellStart"/>
      <w:r w:rsidRPr="00EC3F37">
        <w:t>resolutional</w:t>
      </w:r>
      <w:proofErr w:type="spellEnd"/>
      <w:r w:rsidRPr="00EC3F37">
        <w:t xml:space="preserve"> </w:t>
      </w:r>
      <w:r w:rsidR="004D643D">
        <w:t xml:space="preserve">since the rez uses “is” which describes a facet of what is happening in the status quo and doesn’t have an explicit actor or action </w:t>
      </w:r>
    </w:p>
    <w:p w14:paraId="6D08253D" w14:textId="77777777" w:rsidR="00CE6E5D" w:rsidRPr="00EC3F37" w:rsidRDefault="00CE6E5D" w:rsidP="00CE6E5D">
      <w:pPr>
        <w:pStyle w:val="Heading4"/>
      </w:pPr>
      <w:r w:rsidRPr="00EC3F37">
        <w:t xml:space="preserve">1] Limits and Ground - justifies infinite unpredictable </w:t>
      </w:r>
      <w:proofErr w:type="spellStart"/>
      <w:r w:rsidRPr="00EC3F37">
        <w:t>aff</w:t>
      </w:r>
      <w:proofErr w:type="spellEnd"/>
      <w:r w:rsidRPr="00EC3F37">
        <w:t xml:space="preserve"> advantage ground and extra topical enforcement mechanisms which wreck research burdens while spiking core generics. </w:t>
      </w:r>
    </w:p>
    <w:p w14:paraId="6C898387" w14:textId="6F44176A" w:rsidR="00CE6E5D" w:rsidRPr="00EC3F37" w:rsidRDefault="00CE6E5D" w:rsidP="00CE6E5D">
      <w:pPr>
        <w:pStyle w:val="Heading4"/>
        <w:rPr>
          <w:rFonts w:asciiTheme="minorHAnsi" w:hAnsiTheme="minorHAnsi" w:cstheme="minorHAnsi"/>
        </w:rPr>
      </w:pPr>
      <w:r w:rsidRPr="00EC3F37">
        <w:t xml:space="preserve">2] </w:t>
      </w:r>
      <w:r w:rsidR="00E0717A">
        <w:rPr>
          <w:rFonts w:asciiTheme="minorHAnsi" w:hAnsiTheme="minorHAnsi" w:cstheme="minorHAnsi"/>
        </w:rPr>
        <w:t>precision</w:t>
      </w:r>
      <w:r w:rsidRPr="00EC3F37">
        <w:rPr>
          <w:rFonts w:asciiTheme="minorHAnsi" w:hAnsiTheme="minorHAnsi" w:cstheme="minorHAnsi"/>
        </w:rPr>
        <w:t xml:space="preserve"> o/w – </w:t>
      </w:r>
    </w:p>
    <w:p w14:paraId="7287C14F" w14:textId="25D288A0" w:rsidR="00CE6E5D" w:rsidRPr="00EC3F37" w:rsidRDefault="00CE6E5D" w:rsidP="00CE6E5D">
      <w:pPr>
        <w:pStyle w:val="Heading4"/>
        <w:rPr>
          <w:rFonts w:asciiTheme="minorHAnsi" w:hAnsiTheme="minorHAnsi" w:cstheme="minorHAnsi"/>
        </w:rPr>
      </w:pPr>
      <w:r w:rsidRPr="00EC3F37">
        <w:rPr>
          <w:rFonts w:asciiTheme="minorHAnsi" w:hAnsiTheme="minorHAnsi" w:cstheme="minorHAnsi"/>
        </w:rPr>
        <w:t xml:space="preserve">a] </w:t>
      </w:r>
      <w:r w:rsidR="00AE3567">
        <w:rPr>
          <w:rFonts w:asciiTheme="minorHAnsi" w:hAnsiTheme="minorHAnsi" w:cstheme="minorHAnsi"/>
        </w:rPr>
        <w:t>predictability</w:t>
      </w:r>
      <w:r w:rsidRPr="00EC3F37">
        <w:rPr>
          <w:rFonts w:asciiTheme="minorHAnsi" w:hAnsiTheme="minorHAnsi" w:cstheme="minorHAnsi"/>
        </w:rPr>
        <w:t xml:space="preserve"> – they can arbitrarily jettison words which decks ground and preparation because there is no stasis point</w:t>
      </w:r>
    </w:p>
    <w:p w14:paraId="5D0FE9DC" w14:textId="77777777" w:rsidR="00CE6E5D" w:rsidRPr="00EC3F37" w:rsidRDefault="00CE6E5D" w:rsidP="00CE6E5D">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w:t>
      </w:r>
      <w:proofErr w:type="spellStart"/>
      <w:r w:rsidRPr="00EC3F37">
        <w:rPr>
          <w:rFonts w:asciiTheme="minorHAnsi" w:hAnsiTheme="minorHAnsi" w:cstheme="minorHAnsi"/>
        </w:rPr>
        <w:t>aff</w:t>
      </w:r>
      <w:proofErr w:type="spellEnd"/>
      <w:r w:rsidRPr="00EC3F37">
        <w:rPr>
          <w:rFonts w:asciiTheme="minorHAnsi" w:hAnsiTheme="minorHAnsi" w:cstheme="minorHAnsi"/>
        </w:rPr>
        <w:t xml:space="preserve"> if it wasn’t legitimate </w:t>
      </w:r>
    </w:p>
    <w:p w14:paraId="4B5D17A3" w14:textId="77777777" w:rsidR="00CE6E5D" w:rsidRPr="00EC3F37" w:rsidRDefault="00CE6E5D" w:rsidP="00CE6E5D">
      <w:pPr>
        <w:pStyle w:val="Heading4"/>
      </w:pPr>
      <w:r w:rsidRPr="00EC3F37">
        <w:t>3] Phil Ed – creates better ethical subjectivity and critical thinking that o/</w:t>
      </w:r>
      <w:proofErr w:type="spellStart"/>
      <w:r w:rsidRPr="00EC3F37">
        <w:t>ws</w:t>
      </w:r>
      <w:proofErr w:type="spellEnd"/>
      <w:r w:rsidRPr="00EC3F37">
        <w:t xml:space="preserve"> on uniqueness to LD, switch to policy and LARP on the water topic – solves all your offense</w:t>
      </w:r>
    </w:p>
    <w:p w14:paraId="4D60A1E7" w14:textId="77777777" w:rsidR="00CE6E5D" w:rsidRPr="00EC3F37" w:rsidRDefault="00CE6E5D" w:rsidP="00CE6E5D">
      <w:pPr>
        <w:pStyle w:val="Heading4"/>
      </w:pPr>
      <w:r w:rsidRPr="00EC3F37">
        <w:t xml:space="preserve">TVA: Read a </w:t>
      </w:r>
      <w:proofErr w:type="spellStart"/>
      <w:r w:rsidRPr="00EC3F37">
        <w:t>phil</w:t>
      </w:r>
      <w:proofErr w:type="spellEnd"/>
      <w:r w:rsidRPr="00EC3F37">
        <w:t xml:space="preserve"> </w:t>
      </w:r>
      <w:proofErr w:type="spellStart"/>
      <w:r w:rsidRPr="00EC3F37">
        <w:t>aff</w:t>
      </w:r>
      <w:proofErr w:type="spellEnd"/>
      <w:r w:rsidRPr="00EC3F37">
        <w:t xml:space="preserve"> that affirms that private appropriation is unjust with a util FW and don’t defend implementation</w:t>
      </w:r>
    </w:p>
    <w:p w14:paraId="0F300505" w14:textId="77777777" w:rsidR="00CE6E5D" w:rsidRPr="00EC3F37" w:rsidRDefault="00CE6E5D" w:rsidP="00CE6E5D">
      <w:pPr>
        <w:pStyle w:val="Heading4"/>
      </w:pPr>
      <w:r w:rsidRPr="00EC3F37">
        <w:t xml:space="preserve">Fairness – it’s a </w:t>
      </w:r>
      <w:proofErr w:type="spellStart"/>
      <w:r w:rsidRPr="00EC3F37">
        <w:t>prereq</w:t>
      </w:r>
      <w:proofErr w:type="spellEnd"/>
      <w:r w:rsidRPr="00EC3F37">
        <w:t xml:space="preserve"> to judge evaluation and substantive engagement</w:t>
      </w:r>
    </w:p>
    <w:p w14:paraId="403D4C16" w14:textId="77777777" w:rsidR="00CE6E5D" w:rsidRPr="00EC3F37" w:rsidRDefault="00CE6E5D" w:rsidP="00CE6E5D">
      <w:pPr>
        <w:pStyle w:val="Heading4"/>
      </w:pPr>
      <w:r w:rsidRPr="00EC3F37">
        <w:t>Education – it’s the only portable impact and why schools fund debate</w:t>
      </w:r>
    </w:p>
    <w:p w14:paraId="0A9CB579" w14:textId="77777777" w:rsidR="00CE6E5D" w:rsidRPr="00EC3F37" w:rsidRDefault="00CE6E5D" w:rsidP="00CE6E5D">
      <w:pPr>
        <w:pStyle w:val="Heading4"/>
      </w:pPr>
      <w:r w:rsidRPr="00EC3F37">
        <w:t xml:space="preserve">CI – a) </w:t>
      </w:r>
      <w:proofErr w:type="spellStart"/>
      <w:r w:rsidRPr="00EC3F37">
        <w:t>brightlines</w:t>
      </w:r>
      <w:proofErr w:type="spellEnd"/>
      <w:r w:rsidRPr="00EC3F37">
        <w:t xml:space="preserve"> are arbitrary and self-serving which doesn’t set good norms b) it collapses since weighing between </w:t>
      </w:r>
      <w:proofErr w:type="spellStart"/>
      <w:r w:rsidRPr="00EC3F37">
        <w:t>brightlines</w:t>
      </w:r>
      <w:proofErr w:type="spellEnd"/>
      <w:r w:rsidRPr="00EC3F37">
        <w:t xml:space="preserve"> rely on offense defense</w:t>
      </w:r>
    </w:p>
    <w:p w14:paraId="38EA8F64" w14:textId="77777777" w:rsidR="00CE6E5D" w:rsidRPr="00EC3F37" w:rsidRDefault="00CE6E5D" w:rsidP="00CE6E5D">
      <w:pPr>
        <w:pStyle w:val="Heading4"/>
      </w:pPr>
      <w:r w:rsidRPr="00EC3F37">
        <w:t>DTD – its key to deter future abuse and the abuse has already occurred</w:t>
      </w:r>
    </w:p>
    <w:p w14:paraId="7F2F2A28" w14:textId="78B0B3A1" w:rsidR="00CE6E5D" w:rsidRPr="00CE6E5D" w:rsidRDefault="00CE6E5D" w:rsidP="00CE6E5D">
      <w:pPr>
        <w:pStyle w:val="Heading4"/>
      </w:pPr>
      <w:r w:rsidRPr="00EC3F37">
        <w:t>No RVI’s- a) chilling effect – people will be too scared to read theory because RVI’s encourage baiting theory b) clash – people go all in on theory which decks substance engagement c] Norm-setting—I shouldn’t be forced to keep advocating for a bad norm d] Illogical—doesn’t make sense to win just for being fair</w:t>
      </w:r>
    </w:p>
    <w:p w14:paraId="7251CCAF" w14:textId="488B545E" w:rsidR="00597DD8" w:rsidRDefault="00597DD8" w:rsidP="00597DD8">
      <w:pPr>
        <w:pStyle w:val="Heading2"/>
      </w:pPr>
      <w:r>
        <w:t>3</w:t>
      </w:r>
    </w:p>
    <w:p w14:paraId="75035E5E" w14:textId="77777777" w:rsidR="00FA184B" w:rsidRPr="00EC3F37" w:rsidRDefault="00FA184B" w:rsidP="00FA184B">
      <w:pPr>
        <w:pStyle w:val="Heading4"/>
        <w:rPr>
          <w:rFonts w:asciiTheme="minorHAnsi" w:hAnsiTheme="minorHAnsi" w:cstheme="minorHAnsi"/>
        </w:rPr>
      </w:pPr>
      <w:r w:rsidRPr="00EC3F37">
        <w:rPr>
          <w:rFonts w:asciiTheme="minorHAnsi" w:hAnsiTheme="minorHAnsi" w:cstheme="minorHAnsi"/>
        </w:rPr>
        <w:t xml:space="preserve">Outer space policy has always been of </w:t>
      </w:r>
      <w:r w:rsidRPr="00EC3F37">
        <w:rPr>
          <w:rFonts w:asciiTheme="minorHAnsi" w:hAnsiTheme="minorHAnsi" w:cstheme="minorHAnsi"/>
          <w:u w:val="single"/>
        </w:rPr>
        <w:t>militarization</w:t>
      </w:r>
      <w:r w:rsidRPr="00EC3F37">
        <w:rPr>
          <w:rFonts w:asciiTheme="minorHAnsi" w:hAnsiTheme="minorHAnsi" w:cstheme="minorHAnsi"/>
        </w:rPr>
        <w:t xml:space="preserve"> – debates between civilian and military use are </w:t>
      </w:r>
      <w:r w:rsidRPr="00EC3F37">
        <w:rPr>
          <w:rFonts w:asciiTheme="minorHAnsi" w:hAnsiTheme="minorHAnsi" w:cstheme="minorHAnsi"/>
          <w:u w:val="single"/>
        </w:rPr>
        <w:t>two sides of the same coin</w:t>
      </w:r>
      <w:r w:rsidRPr="00EC3F37">
        <w:rPr>
          <w:rFonts w:asciiTheme="minorHAnsi" w:hAnsiTheme="minorHAnsi" w:cstheme="minorHAnsi"/>
        </w:rPr>
        <w:t xml:space="preserve"> that affectively polices society, culminating in </w:t>
      </w:r>
      <w:r w:rsidRPr="00EC3F37">
        <w:rPr>
          <w:rFonts w:asciiTheme="minorHAnsi" w:hAnsiTheme="minorHAnsi" w:cstheme="minorHAnsi"/>
          <w:u w:val="single"/>
        </w:rPr>
        <w:t>total war</w:t>
      </w:r>
      <w:r w:rsidRPr="00EC3F37">
        <w:rPr>
          <w:rFonts w:asciiTheme="minorHAnsi" w:hAnsiTheme="minorHAnsi" w:cstheme="minorHAnsi"/>
        </w:rPr>
        <w:t xml:space="preserve">. </w:t>
      </w:r>
    </w:p>
    <w:p w14:paraId="1D4838E8" w14:textId="77777777" w:rsidR="00FA184B" w:rsidRPr="00EC3F37" w:rsidRDefault="00FA184B" w:rsidP="00FA184B">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7"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76BBE063" w14:textId="334F3F98" w:rsidR="00FA184B" w:rsidRDefault="00FA184B" w:rsidP="00FA184B">
      <w:pPr>
        <w:rPr>
          <w:rFonts w:asciiTheme="minorHAnsi" w:hAnsiTheme="minorHAnsi" w:cstheme="minorHAnsi"/>
          <w:sz w:val="16"/>
        </w:rPr>
      </w:pPr>
      <w:r w:rsidRPr="00EC3F37">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EC3F37">
        <w:rPr>
          <w:rFonts w:asciiTheme="minorHAnsi" w:hAnsiTheme="minorHAnsi" w:cstheme="minorHAnsi"/>
          <w:sz w:val="16"/>
        </w:rPr>
        <w:t>geophysical</w:t>
      </w:r>
      <w:proofErr w:type="gramEnd"/>
      <w:r w:rsidRPr="00EC3F37">
        <w:rPr>
          <w:rFonts w:asciiTheme="minorHAnsi" w:hAnsiTheme="minorHAnsi" w:cstheme="min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EC3F37">
        <w:rPr>
          <w:rStyle w:val="Emphasis"/>
          <w:rFonts w:asciiTheme="minorHAnsi" w:hAnsiTheme="minorHAnsi" w:cstheme="minorHAnsi"/>
        </w:rPr>
        <w:t xml:space="preserve">Within the USA, in particular, there was a widespread belief that command over outer space was an imperative that could not be missed: </w:t>
      </w:r>
      <w:r w:rsidRPr="00EC3F37">
        <w:rPr>
          <w:rStyle w:val="Emphasis"/>
          <w:rFonts w:asciiTheme="minorHAnsi" w:hAnsiTheme="minorHAnsi" w:cstheme="minorHAnsi"/>
          <w:highlight w:val="green"/>
        </w:rPr>
        <w:t>‘[W]</w:t>
      </w:r>
      <w:proofErr w:type="spellStart"/>
      <w:r w:rsidRPr="00EC3F37">
        <w:rPr>
          <w:rStyle w:val="Emphasis"/>
          <w:rFonts w:asciiTheme="minorHAnsi" w:hAnsiTheme="minorHAnsi" w:cstheme="minorHAnsi"/>
          <w:highlight w:val="green"/>
        </w:rPr>
        <w:t>hoever</w:t>
      </w:r>
      <w:proofErr w:type="spellEnd"/>
      <w:r w:rsidRPr="00EC3F37">
        <w:rPr>
          <w:rStyle w:val="Emphasis"/>
          <w:rFonts w:asciiTheme="minorHAnsi" w:hAnsiTheme="minorHAnsi" w:cstheme="minorHAnsi"/>
          <w:highlight w:val="green"/>
        </w:rPr>
        <w:t xml:space="preserve"> controls</w:t>
      </w:r>
      <w:r w:rsidRPr="00EC3F37">
        <w:rPr>
          <w:rStyle w:val="Emphasis"/>
          <w:rFonts w:asciiTheme="minorHAnsi" w:hAnsiTheme="minorHAnsi" w:cstheme="minorHAnsi"/>
        </w:rPr>
        <w:t xml:space="preserve"> outer </w:t>
      </w:r>
      <w:r w:rsidRPr="00EC3F37">
        <w:rPr>
          <w:rStyle w:val="Emphasis"/>
          <w:rFonts w:asciiTheme="minorHAnsi" w:hAnsiTheme="minorHAnsi" w:cstheme="minorHAnsi"/>
          <w:highlight w:val="green"/>
        </w:rPr>
        <w:t>space’</w:t>
      </w:r>
      <w:r w:rsidRPr="00EC3F37">
        <w:rPr>
          <w:rStyle w:val="Emphasis"/>
          <w:rFonts w:asciiTheme="minorHAnsi" w:hAnsiTheme="minorHAnsi" w:cstheme="minorHAnsi"/>
        </w:rPr>
        <w:t>, it was often said, ‘</w:t>
      </w:r>
      <w:r w:rsidRPr="00EC3F37">
        <w:rPr>
          <w:rStyle w:val="Emphasis"/>
          <w:rFonts w:asciiTheme="minorHAnsi" w:hAnsiTheme="minorHAnsi" w:cstheme="minorHAnsi"/>
          <w:highlight w:val="green"/>
        </w:rPr>
        <w:t>controls the world’</w:t>
      </w:r>
      <w:r w:rsidRPr="00EC3F37">
        <w:rPr>
          <w:rStyle w:val="Emphasis"/>
          <w:rFonts w:asciiTheme="minorHAnsi" w:hAnsiTheme="minorHAnsi" w:cstheme="minorHAnsi"/>
        </w:rPr>
        <w:t>.</w:t>
      </w:r>
      <w:r w:rsidRPr="00EC3F37">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EC3F37">
        <w:rPr>
          <w:rStyle w:val="Emphasis"/>
          <w:rFonts w:asciiTheme="minorHAnsi" w:hAnsiTheme="minorHAnsi" w:cstheme="minorHAnsi"/>
        </w:rPr>
        <w:t xml:space="preserve">‘Control’ of outer space, thus, was </w:t>
      </w:r>
      <w:r w:rsidRPr="00EC3F37">
        <w:rPr>
          <w:rStyle w:val="Emphasis"/>
          <w:rFonts w:asciiTheme="minorHAnsi" w:hAnsiTheme="minorHAnsi" w:cstheme="minorHAnsi"/>
          <w:highlight w:val="green"/>
        </w:rPr>
        <w:t>immediately conceived as</w:t>
      </w:r>
      <w:r w:rsidRPr="00EC3F37">
        <w:rPr>
          <w:rStyle w:val="Emphasis"/>
          <w:rFonts w:asciiTheme="minorHAnsi" w:hAnsiTheme="minorHAnsi" w:cstheme="minorHAnsi"/>
        </w:rPr>
        <w:t xml:space="preserve"> being vital as </w:t>
      </w:r>
      <w:r w:rsidRPr="00EC3F37">
        <w:rPr>
          <w:rStyle w:val="Emphasis"/>
          <w:rFonts w:asciiTheme="minorHAnsi" w:hAnsiTheme="minorHAnsi" w:cstheme="minorHAnsi"/>
          <w:highlight w:val="green"/>
        </w:rPr>
        <w:t>a matter of security.</w:t>
      </w:r>
      <w:r w:rsidRPr="00EC3F37">
        <w:rPr>
          <w:rFonts w:asciiTheme="minorHAnsi" w:hAnsiTheme="minorHAnsi" w:cstheme="minorHAnsi"/>
          <w:sz w:val="16"/>
        </w:rPr>
        <w:t xml:space="preserve"> </w:t>
      </w:r>
      <w:r w:rsidRPr="00EC3F37">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EC3F37">
        <w:rPr>
          <w:rFonts w:asciiTheme="minorHAnsi" w:hAnsiTheme="minorHAnsi" w:cstheme="minorHAnsi"/>
          <w:sz w:val="8"/>
          <w:szCs w:val="8"/>
        </w:rPr>
        <w:t>terminous</w:t>
      </w:r>
      <w:proofErr w:type="spellEnd"/>
      <w:r w:rsidRPr="00EC3F37">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EC3F37">
        <w:rPr>
          <w:rFonts w:asciiTheme="minorHAnsi" w:hAnsiTheme="minorHAnsi" w:cstheme="minorHAnsi"/>
          <w:sz w:val="8"/>
          <w:szCs w:val="8"/>
        </w:rPr>
        <w:t>extracelestial</w:t>
      </w:r>
      <w:proofErr w:type="spellEnd"/>
      <w:r w:rsidRPr="00EC3F37">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EC3F37">
        <w:rPr>
          <w:rFonts w:asciiTheme="minorHAnsi" w:hAnsiTheme="minorHAnsi" w:cstheme="minorHAnsi"/>
          <w:sz w:val="8"/>
          <w:szCs w:val="8"/>
        </w:rPr>
        <w:t>i</w:t>
      </w:r>
      <w:proofErr w:type="spellEnd"/>
      <w:r w:rsidRPr="00EC3F37">
        <w:rPr>
          <w:rFonts w:asciiTheme="minorHAnsi" w:hAnsiTheme="minorHAnsi" w:cstheme="minorHAnsi"/>
          <w:sz w:val="8"/>
          <w:szCs w:val="8"/>
        </w:rPr>
        <w:t xml:space="preserve">]t is the view of the United States that outer space should be used only for peaceful – that is, non-aggressive and beneficial – purposes. </w:t>
      </w:r>
      <w:r w:rsidRPr="00EC3F37">
        <w:rPr>
          <w:rStyle w:val="Emphasis"/>
          <w:rFonts w:asciiTheme="minorHAnsi" w:hAnsiTheme="minorHAnsi" w:cstheme="minorHAnsi"/>
          <w:highlight w:val="green"/>
        </w:rPr>
        <w:t>The question of</w:t>
      </w:r>
      <w:r w:rsidRPr="00EC3F37">
        <w:rPr>
          <w:rStyle w:val="Emphasis"/>
          <w:rFonts w:asciiTheme="minorHAnsi" w:hAnsiTheme="minorHAnsi" w:cstheme="minorHAnsi"/>
        </w:rPr>
        <w:t xml:space="preserve"> military activities in </w:t>
      </w:r>
      <w:r w:rsidRPr="00EC3F37">
        <w:rPr>
          <w:rStyle w:val="Emphasis"/>
          <w:rFonts w:asciiTheme="minorHAnsi" w:hAnsiTheme="minorHAnsi" w:cstheme="minorHAnsi"/>
          <w:highlight w:val="green"/>
        </w:rPr>
        <w:t>space cannot be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divorced from</w:t>
      </w:r>
      <w:r w:rsidRPr="00EC3F37">
        <w:rPr>
          <w:rStyle w:val="Emphasis"/>
          <w:rFonts w:asciiTheme="minorHAnsi" w:hAnsiTheme="minorHAnsi" w:cstheme="minorHAnsi"/>
        </w:rPr>
        <w:t xml:space="preserve"> the question of </w:t>
      </w:r>
      <w:r w:rsidRPr="00EC3F37">
        <w:rPr>
          <w:rStyle w:val="Emphasis"/>
          <w:rFonts w:asciiTheme="minorHAnsi" w:hAnsiTheme="minorHAnsi" w:cstheme="minorHAnsi"/>
          <w:highlight w:val="green"/>
        </w:rPr>
        <w:t>military activities on earth</w:t>
      </w:r>
      <w:r w:rsidRPr="00EC3F37">
        <w:rPr>
          <w:rStyle w:val="Emphasis"/>
          <w:rFonts w:asciiTheme="minorHAnsi" w:hAnsiTheme="minorHAnsi" w:cstheme="minorHAnsi"/>
        </w:rPr>
        <w:t>.</w:t>
      </w:r>
      <w:r w:rsidRPr="00EC3F37">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EC3F37">
        <w:rPr>
          <w:rFonts w:asciiTheme="minorHAnsi" w:hAnsiTheme="minorHAnsi" w:cstheme="minorHAnsi"/>
          <w:sz w:val="16"/>
        </w:rPr>
        <w:t>whether or not</w:t>
      </w:r>
      <w:proofErr w:type="gramEnd"/>
      <w:r w:rsidRPr="00EC3F37">
        <w:rPr>
          <w:rFonts w:asciiTheme="minorHAnsi" w:hAnsiTheme="minorHAnsi" w:cstheme="min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whilst holding on, at the same time, to the general idea that outer space was a space of peaceful </w:t>
      </w:r>
      <w:proofErr w:type="spellStart"/>
      <w:r w:rsidRPr="00EC3F37">
        <w:rPr>
          <w:rFonts w:asciiTheme="minorHAnsi" w:hAnsiTheme="minorHAnsi" w:cstheme="minorHAnsi"/>
          <w:sz w:val="16"/>
        </w:rPr>
        <w:t>endeavour</w:t>
      </w:r>
      <w:proofErr w:type="spellEnd"/>
      <w:r w:rsidRPr="00EC3F37">
        <w:rPr>
          <w:rFonts w:asciiTheme="minorHAnsi" w:hAnsiTheme="minorHAnsi" w:cstheme="minorHAnsi"/>
          <w:sz w:val="16"/>
        </w:rPr>
        <w:t>. Defensive militarization, here, was to be conceptualized as the functional equivalent of total demilitarization. Yet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EC3F37">
        <w:rPr>
          <w:rStyle w:val="Emphasis"/>
          <w:rFonts w:asciiTheme="minorHAnsi" w:hAnsiTheme="minorHAnsi" w:cstheme="minorHAnsi"/>
        </w:rPr>
        <w:t xml:space="preserve"> There was, however, also a much deeper problematic at work here, which related to the persistence of a governmental rationality that was held over from the earlier decades of the 20th century, that understood the necessity of bringing all social resources – economic, technical, scientific and human – to bear in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of the state against an existential threat. </w:t>
      </w:r>
      <w:r w:rsidRPr="00EC3F37">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EC3F37">
        <w:rPr>
          <w:rFonts w:asciiTheme="minorHAnsi" w:hAnsiTheme="minorHAnsi" w:cstheme="minorHAnsi"/>
          <w:sz w:val="16"/>
        </w:rPr>
        <w:t>Schwarzenberger</w:t>
      </w:r>
      <w:proofErr w:type="spellEnd"/>
      <w:r w:rsidRPr="00EC3F37">
        <w:rPr>
          <w:rFonts w:asciiTheme="minorHAnsi" w:hAnsiTheme="minorHAnsi" w:cstheme="minorHAnsi"/>
          <w:sz w:val="16"/>
        </w:rPr>
        <w:t xml:space="preserve"> and Josef Kunz were to observe, it was a method of waging war that was only, in small part, to be associated with the problem of totalitarianism. </w:t>
      </w:r>
      <w:r w:rsidRPr="00EC3F37">
        <w:rPr>
          <w:rStyle w:val="Emphasis"/>
          <w:rFonts w:asciiTheme="minorHAnsi" w:hAnsiTheme="minorHAnsi" w:cstheme="minorHAnsi"/>
        </w:rPr>
        <w:t xml:space="preserve">For both, the phenomenon of </w:t>
      </w:r>
      <w:r w:rsidRPr="00EC3F37">
        <w:rPr>
          <w:rStyle w:val="Emphasis"/>
          <w:rFonts w:asciiTheme="minorHAnsi" w:hAnsiTheme="minorHAnsi" w:cstheme="minorHAnsi"/>
          <w:highlight w:val="green"/>
        </w:rPr>
        <w:t>total</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war</w:t>
      </w:r>
      <w:r w:rsidRPr="00EC3F37">
        <w:rPr>
          <w:rStyle w:val="Emphasis"/>
          <w:rFonts w:asciiTheme="minorHAnsi" w:hAnsiTheme="minorHAnsi" w:cstheme="minorHAnsi"/>
        </w:rPr>
        <w:t xml:space="preserve">fare was a much more general one </w:t>
      </w:r>
      <w:r w:rsidRPr="00EC3F37">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EC3F37">
        <w:rPr>
          <w:rStyle w:val="Emphasis"/>
          <w:rFonts w:asciiTheme="minorHAnsi" w:hAnsiTheme="minorHAnsi" w:cstheme="minorHAnsi"/>
        </w:rPr>
        <w:t xml:space="preserve"> If the prospect of nuclear annihilation </w:t>
      </w:r>
      <w:r w:rsidRPr="00EC3F37">
        <w:rPr>
          <w:rStyle w:val="Emphasis"/>
          <w:rFonts w:asciiTheme="minorHAnsi" w:hAnsiTheme="minorHAnsi" w:cstheme="minorHAnsi"/>
          <w:highlight w:val="green"/>
        </w:rPr>
        <w:t>meant</w:t>
      </w:r>
      <w:r w:rsidRPr="00EC3F37">
        <w:rPr>
          <w:rStyle w:val="Emphasis"/>
          <w:rFonts w:asciiTheme="minorHAnsi" w:hAnsiTheme="minorHAnsi" w:cstheme="minorHAnsi"/>
        </w:rPr>
        <w:t xml:space="preserve"> that </w:t>
      </w:r>
      <w:r w:rsidRPr="00EC3F37">
        <w:rPr>
          <w:rStyle w:val="Emphasis"/>
          <w:rFonts w:asciiTheme="minorHAnsi" w:hAnsiTheme="minorHAnsi" w:cstheme="minorHAnsi"/>
          <w:highlight w:val="green"/>
        </w:rPr>
        <w:t>no element</w:t>
      </w:r>
      <w:r w:rsidRPr="00EC3F37">
        <w:rPr>
          <w:rStyle w:val="Emphasis"/>
          <w:rFonts w:asciiTheme="minorHAnsi" w:hAnsiTheme="minorHAnsi" w:cstheme="minorHAnsi"/>
        </w:rPr>
        <w:t xml:space="preserve"> of society would be spared, so also, it seemed to follow, no element of society should be </w:t>
      </w:r>
      <w:r w:rsidRPr="00EC3F37">
        <w:rPr>
          <w:rStyle w:val="Emphasis"/>
          <w:rFonts w:asciiTheme="minorHAnsi" w:hAnsiTheme="minorHAnsi" w:cstheme="minorHAnsi"/>
          <w:highlight w:val="green"/>
        </w:rPr>
        <w:t>excluded from preparations to ward off</w:t>
      </w:r>
      <w:r w:rsidRPr="00EC3F37">
        <w:rPr>
          <w:rStyle w:val="Emphasis"/>
          <w:rFonts w:asciiTheme="minorHAnsi" w:hAnsiTheme="minorHAnsi" w:cstheme="minorHAnsi"/>
        </w:rPr>
        <w:t xml:space="preserve"> that </w:t>
      </w:r>
      <w:r w:rsidRPr="00EC3F37">
        <w:rPr>
          <w:rStyle w:val="Emphasis"/>
          <w:rFonts w:asciiTheme="minorHAnsi" w:hAnsiTheme="minorHAnsi" w:cstheme="minorHAnsi"/>
          <w:highlight w:val="green"/>
        </w:rPr>
        <w:t>eventuality</w:t>
      </w:r>
      <w:r w:rsidRPr="00EC3F37">
        <w:rPr>
          <w:rStyle w:val="Emphasis"/>
          <w:rFonts w:asciiTheme="minorHAnsi" w:hAnsiTheme="minorHAnsi" w:cstheme="minorHAnsi"/>
        </w:rPr>
        <w:t>.</w:t>
      </w:r>
      <w:r w:rsidRPr="00EC3F37">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EC3F37">
        <w:rPr>
          <w:rStyle w:val="Emphasis"/>
          <w:rFonts w:asciiTheme="minorHAnsi" w:hAnsiTheme="minorHAnsi" w:cstheme="minorHAnsi"/>
        </w:rPr>
        <w:t xml:space="preserve"> the ongoing development of new technologies of offence and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in conditions of competition, would require ‘the participation of every element of the civilian population’ and, </w:t>
      </w:r>
      <w:r w:rsidRPr="00EC3F37">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EC3F37">
        <w:rPr>
          <w:rFonts w:asciiTheme="minorHAnsi" w:hAnsiTheme="minorHAnsi" w:cstheme="minorHAnsi"/>
          <w:sz w:val="16"/>
        </w:rPr>
        <w:t>defence</w:t>
      </w:r>
      <w:proofErr w:type="spellEnd"/>
      <w:r w:rsidRPr="00EC3F37">
        <w:rPr>
          <w:rFonts w:asciiTheme="minorHAnsi" w:hAnsiTheme="minorHAnsi" w:cstheme="minorHAnsi"/>
          <w:sz w:val="16"/>
        </w:rPr>
        <w:t xml:space="preserve"> of free thought, the enlistment of corporations,</w:t>
      </w:r>
      <w:r w:rsidRPr="00EC3F37">
        <w:rPr>
          <w:rStyle w:val="Emphasis"/>
          <w:rFonts w:asciiTheme="minorHAnsi" w:hAnsiTheme="minorHAnsi" w:cstheme="minorHAnsi"/>
        </w:rPr>
        <w:t xml:space="preserve"> unions and research establishments in </w:t>
      </w:r>
      <w:proofErr w:type="spellStart"/>
      <w:r w:rsidRPr="00EC3F37">
        <w:rPr>
          <w:rStyle w:val="Emphasis"/>
          <w:rFonts w:asciiTheme="minorHAnsi" w:hAnsiTheme="minorHAnsi" w:cstheme="minorHAnsi"/>
        </w:rPr>
        <w:t>defence</w:t>
      </w:r>
      <w:proofErr w:type="spellEnd"/>
      <w:r w:rsidRPr="00EC3F37">
        <w:rPr>
          <w:rStyle w:val="Emphasis"/>
          <w:rFonts w:asciiTheme="minorHAnsi" w:hAnsiTheme="minorHAnsi" w:cstheme="minorHAnsi"/>
        </w:rPr>
        <w:t xml:space="preserve"> of national security and the co-option of cultural institutions (from Hollywood to the universities81) </w:t>
      </w:r>
      <w:r w:rsidRPr="00EC3F37">
        <w:rPr>
          <w:rStyle w:val="Emphasis"/>
          <w:rFonts w:asciiTheme="minorHAnsi" w:hAnsiTheme="minorHAnsi" w:cstheme="minorHAnsi"/>
          <w:highlight w:val="green"/>
        </w:rPr>
        <w:t>in</w:t>
      </w:r>
      <w:r w:rsidRPr="00EC3F37">
        <w:rPr>
          <w:rStyle w:val="Emphasis"/>
          <w:rFonts w:asciiTheme="minorHAnsi" w:hAnsiTheme="minorHAnsi" w:cstheme="minorHAnsi"/>
        </w:rPr>
        <w:t xml:space="preserve"> the </w:t>
      </w:r>
      <w:r w:rsidRPr="00EC3F37">
        <w:rPr>
          <w:rStyle w:val="Emphasis"/>
          <w:rFonts w:asciiTheme="minorHAnsi" w:hAnsiTheme="minorHAnsi" w:cstheme="minorHAnsi"/>
          <w:highlight w:val="green"/>
        </w:rPr>
        <w:t>affective</w:t>
      </w:r>
      <w:r w:rsidRPr="00EC3F37">
        <w:rPr>
          <w:rStyle w:val="Emphasis"/>
          <w:rFonts w:asciiTheme="minorHAnsi" w:hAnsiTheme="minorHAnsi" w:cstheme="minorHAnsi"/>
        </w:rPr>
        <w:t xml:space="preserve"> management and </w:t>
      </w:r>
      <w:r w:rsidRPr="00EC3F37">
        <w:rPr>
          <w:rStyle w:val="Emphasis"/>
          <w:rFonts w:asciiTheme="minorHAnsi" w:hAnsiTheme="minorHAnsi" w:cstheme="minorHAnsi"/>
          <w:highlight w:val="green"/>
        </w:rPr>
        <w:t>policing of</w:t>
      </w:r>
      <w:r w:rsidRPr="00EC3F37">
        <w:rPr>
          <w:rStyle w:val="Emphasis"/>
          <w:rFonts w:asciiTheme="minorHAnsi" w:hAnsiTheme="minorHAnsi" w:cstheme="minorHAnsi"/>
        </w:rPr>
        <w:t xml:space="preserve"> public </w:t>
      </w:r>
      <w:r w:rsidRPr="00EC3F37">
        <w:rPr>
          <w:rStyle w:val="Emphasis"/>
          <w:rFonts w:asciiTheme="minorHAnsi" w:hAnsiTheme="minorHAnsi" w:cstheme="minorHAnsi"/>
          <w:highlight w:val="green"/>
        </w:rPr>
        <w:t>life</w:t>
      </w:r>
      <w:r w:rsidRPr="00EC3F37">
        <w:rPr>
          <w:rStyle w:val="Emphasis"/>
          <w:rFonts w:asciiTheme="minorHAnsi" w:hAnsiTheme="minorHAnsi" w:cstheme="minorHAnsi"/>
        </w:rPr>
        <w:t xml:space="preserve">.82 The significance of this in the context of outer space was the almost total </w:t>
      </w:r>
      <w:r w:rsidRPr="00EC3F37">
        <w:rPr>
          <w:rStyle w:val="Emphasis"/>
          <w:rFonts w:asciiTheme="minorHAnsi" w:hAnsiTheme="minorHAnsi" w:cstheme="minorHAnsi"/>
          <w:highlight w:val="green"/>
        </w:rPr>
        <w:t>loss of any way to</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distinguish</w:t>
      </w:r>
      <w:r w:rsidRPr="00EC3F37">
        <w:rPr>
          <w:rStyle w:val="Emphasis"/>
          <w:rFonts w:asciiTheme="minorHAnsi" w:hAnsiTheme="minorHAnsi" w:cstheme="minorHAnsi"/>
        </w:rPr>
        <w:t xml:space="preserve"> effectively </w:t>
      </w:r>
      <w:r w:rsidRPr="00EC3F37">
        <w:rPr>
          <w:rStyle w:val="Emphasis"/>
          <w:rFonts w:asciiTheme="minorHAnsi" w:hAnsiTheme="minorHAnsi" w:cstheme="minorHAnsi"/>
          <w:highlight w:val="green"/>
        </w:rPr>
        <w:t>between military and civilian activities</w:t>
      </w:r>
      <w:r w:rsidRPr="00EC3F37">
        <w:rPr>
          <w:rStyle w:val="Emphasis"/>
          <w:rFonts w:asciiTheme="minorHAnsi" w:hAnsiTheme="minorHAnsi" w:cstheme="minorHAnsi"/>
        </w:rPr>
        <w:t xml:space="preserve">. Just as the requirements of resourcing a technologically dependent military armature increasingly depended upon a </w:t>
      </w:r>
      <w:r w:rsidRPr="00EC3F37">
        <w:rPr>
          <w:rStyle w:val="Emphasis"/>
          <w:rFonts w:asciiTheme="minorHAnsi" w:hAnsiTheme="minorHAnsi" w:cstheme="minorHAnsi"/>
          <w:highlight w:val="green"/>
        </w:rPr>
        <w:t>civilian</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infrastructure</w:t>
      </w:r>
      <w:r w:rsidRPr="00EC3F37">
        <w:rPr>
          <w:rStyle w:val="Emphasis"/>
          <w:rFonts w:asciiTheme="minorHAnsi" w:hAnsiTheme="minorHAnsi" w:cstheme="minorHAnsi"/>
        </w:rPr>
        <w:t xml:space="preserve"> of research, industry and economic management,</w:t>
      </w:r>
      <w:r w:rsidRPr="00EC3F37">
        <w:rPr>
          <w:rFonts w:asciiTheme="minorHAnsi" w:hAnsiTheme="minorHAnsi" w:cstheme="minorHAnsi"/>
          <w:sz w:val="16"/>
        </w:rPr>
        <w:t>83 so also was it clear that prospective civilian and scientific activities in space (such as meteorology, remote sensing, navigation systems and telecommunications)</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all had military dimensions</w:t>
      </w:r>
      <w:r w:rsidRPr="00EC3F37">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EC3F37">
        <w:rPr>
          <w:rFonts w:asciiTheme="minorHAnsi" w:hAnsiTheme="minorHAnsi" w:cstheme="minorHAnsi"/>
          <w:sz w:val="16"/>
        </w:rPr>
        <w:t>behaviour</w:t>
      </w:r>
      <w:proofErr w:type="spellEnd"/>
      <w:r w:rsidRPr="00EC3F37">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EC3F37">
        <w:rPr>
          <w:rStyle w:val="Emphasis"/>
          <w:rFonts w:asciiTheme="minorHAnsi" w:hAnsiTheme="minorHAnsi" w:cstheme="minorHAnsi"/>
        </w:rPr>
        <w:t xml:space="preserve">Thus, for example, the camera-equipped satellite </w:t>
      </w:r>
      <w:proofErr w:type="spellStart"/>
      <w:r w:rsidRPr="00EC3F37">
        <w:rPr>
          <w:rStyle w:val="Emphasis"/>
          <w:rFonts w:asciiTheme="minorHAnsi" w:hAnsiTheme="minorHAnsi" w:cstheme="minorHAnsi"/>
        </w:rPr>
        <w:t>programmes</w:t>
      </w:r>
      <w:proofErr w:type="spellEnd"/>
      <w:r w:rsidRPr="00EC3F37">
        <w:rPr>
          <w:rStyle w:val="Emphasis"/>
          <w:rFonts w:asciiTheme="minorHAnsi" w:hAnsiTheme="minorHAnsi" w:cstheme="minorHAnsi"/>
        </w:rPr>
        <w:t xml:space="preserve"> </w:t>
      </w:r>
      <w:r w:rsidRPr="00EC3F37">
        <w:rPr>
          <w:rFonts w:asciiTheme="minorHAnsi" w:hAnsiTheme="minorHAnsi" w:cstheme="minorHAnsi"/>
          <w:sz w:val="16"/>
        </w:rPr>
        <w:t>(</w:t>
      </w:r>
      <w:proofErr w:type="spellStart"/>
      <w:r w:rsidRPr="00EC3F37">
        <w:rPr>
          <w:rFonts w:asciiTheme="minorHAnsi" w:hAnsiTheme="minorHAnsi" w:cstheme="minorHAnsi"/>
          <w:sz w:val="16"/>
        </w:rPr>
        <w:t>Tiros</w:t>
      </w:r>
      <w:proofErr w:type="spellEnd"/>
      <w:r w:rsidRPr="00EC3F37">
        <w:rPr>
          <w:rFonts w:asciiTheme="minorHAnsi" w:hAnsiTheme="minorHAnsi" w:cstheme="minorHAnsi"/>
          <w:sz w:val="16"/>
        </w:rPr>
        <w:t xml:space="preserve">, CORONA), with the auxiliary systems of information recovery and reproduction, were virtually identical (give or take a few degrees of resolution) </w:t>
      </w:r>
      <w:r w:rsidRPr="00EC3F37">
        <w:rPr>
          <w:rStyle w:val="Emphasis"/>
          <w:rFonts w:asciiTheme="minorHAnsi" w:hAnsiTheme="minorHAnsi" w:cstheme="minorHAnsi"/>
        </w:rPr>
        <w:t>whether they were used for the purposes of geodetic measurement and weather prediction or military reconnaissance.</w:t>
      </w:r>
      <w:r w:rsidRPr="00EC3F37">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77BD6856" w14:textId="4012E515" w:rsidR="00FA184B" w:rsidRPr="00836052" w:rsidRDefault="00540136" w:rsidP="00FA184B">
      <w:pPr>
        <w:pStyle w:val="Heading4"/>
      </w:pPr>
      <w:r>
        <w:t>C</w:t>
      </w:r>
      <w:r w:rsidR="00FA184B" w:rsidRPr="00836052">
        <w:t>limate change is a product of white culture and means the extinction of minorities</w:t>
      </w:r>
      <w:r w:rsidR="00FA184B">
        <w:t xml:space="preserve"> – </w:t>
      </w:r>
      <w:r w:rsidR="00FA184B" w:rsidRPr="00836052">
        <w:t>neutral representations make warming inevitable</w:t>
      </w:r>
      <w:r w:rsidR="00FA184B">
        <w:t>.</w:t>
      </w:r>
    </w:p>
    <w:p w14:paraId="38589C76" w14:textId="77777777" w:rsidR="00FA184B" w:rsidRPr="00836052" w:rsidRDefault="00FA184B" w:rsidP="00FA184B">
      <w:pPr>
        <w:rPr>
          <w:sz w:val="16"/>
          <w:szCs w:val="16"/>
        </w:rPr>
      </w:pPr>
      <w:r w:rsidRPr="00836052">
        <w:rPr>
          <w:rStyle w:val="Style13ptBold"/>
        </w:rPr>
        <w:t>Wynter, ‘07</w:t>
      </w:r>
      <w:r w:rsidRPr="00836052">
        <w:t xml:space="preserve"> [2007, Sylvia, Professor Emeritus in Spanish and Romance Languages at Stanford </w:t>
      </w:r>
      <w:proofErr w:type="spellStart"/>
      <w:r w:rsidRPr="00836052">
        <w:t>Univeristy</w:t>
      </w:r>
      <w:proofErr w:type="spellEnd"/>
      <w:r w:rsidRPr="00836052">
        <w:t xml:space="preserve">, “The Human being as noun? Or being human as praxis? Towards the Autopoietic turn/overturn: A Manifesto,” otl2.wikispaces.com/file/view/The+Autopoetic+Turn.pdf] </w:t>
      </w:r>
    </w:p>
    <w:p w14:paraId="3A772007" w14:textId="77777777" w:rsidR="00FA184B" w:rsidRDefault="00FA184B" w:rsidP="00FA184B">
      <w:pPr>
        <w:pStyle w:val="NoSpacing"/>
        <w:rPr>
          <w:rStyle w:val="StyleUnderlin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 xml:space="preserve">this </w:t>
      </w:r>
      <w:proofErr w:type="gramStart"/>
      <w:r w:rsidRPr="00444B72">
        <w:rPr>
          <w:rStyle w:val="StyleUnderline"/>
          <w:highlight w:val="green"/>
        </w:rPr>
        <w:t>mis-attribution</w:t>
      </w:r>
      <w:proofErr w:type="gramEnd"/>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836052">
        <w:rPr>
          <w:sz w:val="16"/>
        </w:rPr>
        <w:t>oeconomicus</w:t>
      </w:r>
      <w:proofErr w:type="spellEnd"/>
      <w:r w:rsidRPr="00836052">
        <w:rPr>
          <w:sz w:val="16"/>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w:t>
      </w:r>
      <w:proofErr w:type="spellStart"/>
      <w:r w:rsidRPr="00836052">
        <w:rPr>
          <w:sz w:val="16"/>
        </w:rPr>
        <w:t>oeconomicus</w:t>
      </w:r>
      <w:proofErr w:type="spellEnd"/>
      <w:r w:rsidRPr="00836052">
        <w:rPr>
          <w:sz w:val="16"/>
        </w:rPr>
        <w:t xml:space="preserve">,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CB0137">
        <w:rPr>
          <w:rStyle w:val="Emphasis"/>
        </w:rPr>
        <w:t xml:space="preserve">This then leading them to attribute the reality of behavioral activities that are genre-specific to the West's Man in its second reinvented concept/self-conception as homo </w:t>
      </w:r>
      <w:proofErr w:type="spellStart"/>
      <w:r w:rsidRPr="00CB0137">
        <w:rPr>
          <w:rStyle w:val="Emphasis"/>
        </w:rPr>
        <w:t>oeconomicus</w:t>
      </w:r>
      <w:proofErr w:type="spellEnd"/>
      <w:r w:rsidRPr="00CB0137">
        <w:rPr>
          <w:rStyle w:val="Emphasis"/>
        </w:rPr>
        <w:t xml:space="preserve">, ones that are therefore as such, as a historically originated ensemble of behavioral </w:t>
      </w:r>
      <w:proofErr w:type="spellStart"/>
      <w:r w:rsidRPr="00CB0137">
        <w:rPr>
          <w:rStyle w:val="Emphasis"/>
        </w:rPr>
        <w:t>activitiesas</w:t>
      </w:r>
      <w:proofErr w:type="spellEnd"/>
      <w:r w:rsidRPr="00CB0137">
        <w:rPr>
          <w:rStyle w:val="Emphasis"/>
        </w:rPr>
        <w:t xml:space="preserve"> being ostensibly human activities-in-</w:t>
      </w:r>
      <w:r w:rsidRPr="00836052">
        <w:rPr>
          <w:sz w:val="16"/>
        </w:rPr>
        <w:t xml:space="preserve">general. </w:t>
      </w:r>
      <w:r w:rsidRPr="00836052">
        <w:rPr>
          <w:rStyle w:val="StyleUnderline"/>
        </w:rPr>
        <w:t xml:space="preserve">This, </w:t>
      </w:r>
      <w:proofErr w:type="gramStart"/>
      <w:r w:rsidRPr="00836052">
        <w:rPr>
          <w:rStyle w:val="StyleUnderline"/>
        </w:rPr>
        <w:t>in spite of the fact that</w:t>
      </w:r>
      <w:proofErr w:type="gramEnd"/>
      <w:r w:rsidRPr="00836052">
        <w:rPr>
          <w:rStyle w:val="StyleUnderline"/>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836052">
        <w:rPr>
          <w:sz w:val="16"/>
        </w:rPr>
        <w:t>autopoetic</w:t>
      </w:r>
      <w:proofErr w:type="spellEnd"/>
      <w:r w:rsidRPr="00836052">
        <w:rPr>
          <w:sz w:val="16"/>
        </w:rPr>
        <w:t xml:space="preserve"> reinvention of the earlier homo </w:t>
      </w:r>
      <w:proofErr w:type="spellStart"/>
      <w:r w:rsidRPr="00836052">
        <w:rPr>
          <w:sz w:val="16"/>
        </w:rPr>
        <w:t>politicus</w:t>
      </w:r>
      <w:proofErr w:type="spellEnd"/>
      <w:r w:rsidRPr="00836052">
        <w:rPr>
          <w:sz w:val="16"/>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836052">
        <w:rPr>
          <w:sz w:val="16"/>
        </w:rPr>
        <w:t>tat</w:t>
      </w:r>
      <w:proofErr w:type="spellEnd"/>
      <w:r w:rsidRPr="00836052">
        <w:rPr>
          <w:sz w:val="16"/>
        </w:rPr>
        <w:t xml:space="preserve"> was to be </w:t>
      </w:r>
      <w:proofErr w:type="gramStart"/>
      <w:r w:rsidRPr="00836052">
        <w:rPr>
          <w:sz w:val="16"/>
        </w:rPr>
        <w:t>effected</w:t>
      </w:r>
      <w:proofErr w:type="gramEnd"/>
      <w:r w:rsidRPr="00836052">
        <w:rPr>
          <w:sz w:val="16"/>
        </w:rPr>
        <w:t xml:space="preserve"> in now specifically bourgeois terms as homo </w:t>
      </w:r>
      <w:proofErr w:type="spellStart"/>
      <w:r w:rsidRPr="00836052">
        <w:rPr>
          <w:sz w:val="16"/>
        </w:rPr>
        <w:t>oeconomicus</w:t>
      </w:r>
      <w:proofErr w:type="spellEnd"/>
      <w:r w:rsidRPr="00836052">
        <w:rPr>
          <w:sz w:val="16"/>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836052">
        <w:rPr>
          <w:sz w:val="16"/>
        </w:rPr>
        <w:t>oeconomicus</w:t>
      </w:r>
      <w:proofErr w:type="spellEnd"/>
      <w:r w:rsidRPr="00836052">
        <w:rPr>
          <w:sz w:val="16"/>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836052">
        <w:rPr>
          <w:sz w:val="16"/>
        </w:rPr>
        <w:t>oeconomicus</w:t>
      </w:r>
      <w:proofErr w:type="spellEnd"/>
      <w:r w:rsidRPr="00836052">
        <w:rPr>
          <w:sz w:val="16"/>
        </w:rPr>
        <w:t xml:space="preserve">, they too would see political independence as calling for industrialized development on the "collective </w:t>
      </w:r>
      <w:proofErr w:type="spellStart"/>
      <w:r w:rsidRPr="00836052">
        <w:rPr>
          <w:sz w:val="16"/>
        </w:rPr>
        <w:t>bovarysme</w:t>
      </w:r>
      <w:proofErr w:type="spellEnd"/>
      <w:r w:rsidRPr="00836052">
        <w:rPr>
          <w:sz w:val="16"/>
        </w:rPr>
        <w:t xml:space="preserv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w:t>
      </w:r>
      <w:proofErr w:type="spellStart"/>
      <w:r w:rsidRPr="00836052">
        <w:rPr>
          <w:sz w:val="16"/>
        </w:rPr>
        <w:t>oeconomicus</w:t>
      </w:r>
      <w:proofErr w:type="spellEnd"/>
      <w:r w:rsidRPr="00836052">
        <w:rPr>
          <w:sz w:val="16"/>
        </w:rPr>
        <w:t xml:space="preserve">,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836052">
        <w:rPr>
          <w:sz w:val="16"/>
        </w:rPr>
        <w:t>oeconomicus</w:t>
      </w:r>
      <w:proofErr w:type="spellEnd"/>
      <w:r w:rsidRPr="00836052">
        <w:rPr>
          <w:sz w:val="16"/>
        </w:rPr>
        <w:t xml:space="preserve">.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w:t>
      </w:r>
      <w:proofErr w:type="spellStart"/>
      <w:r w:rsidRPr="00836052">
        <w:rPr>
          <w:sz w:val="16"/>
        </w:rPr>
        <w:t>Girardot</w:t>
      </w:r>
      <w:proofErr w:type="spellEnd"/>
      <w:r w:rsidRPr="00836052">
        <w:rPr>
          <w:sz w:val="16"/>
        </w:rPr>
        <w:t xml:space="preserve">-type "cure" for the projected Malthusian-Ricardo </w:t>
      </w:r>
      <w:proofErr w:type="spellStart"/>
      <w:r w:rsidRPr="00836052">
        <w:rPr>
          <w:sz w:val="16"/>
        </w:rPr>
        <w:t>transumed</w:t>
      </w:r>
      <w:proofErr w:type="spellEnd"/>
      <w:r w:rsidRPr="00836052">
        <w:rPr>
          <w:sz w:val="16"/>
        </w:rPr>
        <w:t xml:space="preserve"> postulate of a "significant ill" as that, now, ostensibly, of mankind's threatened subordination to [the trope] of Natural Scarcity, this in the reoccupied place of Christianity of its postulate of that "ill" as that of enslavement to Original Sin."' </w:t>
      </w:r>
      <w:r w:rsidRPr="00516078">
        <w:rPr>
          <w:rStyle w:val="StyleUnderline"/>
        </w:rPr>
        <w:t xml:space="preserve">With </w:t>
      </w:r>
      <w:r w:rsidRPr="00CC0E72">
        <w:rPr>
          <w:rStyle w:val="StyleUnderline"/>
        </w:rPr>
        <w:t xml:space="preserve">the result that the very ensemble of behavioral activities indispensable, on the one hand, to the continued hegemony of the bourgeoisie as a Western and westernized transnational ruling class, is the same ensemble of behaviors that is directly causal of global </w:t>
      </w:r>
      <w:proofErr w:type="spellStart"/>
      <w:r w:rsidRPr="00CC0E72">
        <w:rPr>
          <w:rStyle w:val="StyleUnderline"/>
        </w:rPr>
        <w:t>worming</w:t>
      </w:r>
      <w:proofErr w:type="spellEnd"/>
      <w:r w:rsidRPr="00CC0E72">
        <w:rPr>
          <w:rStyle w:val="StyleUnderline"/>
        </w:rPr>
        <w:t xml:space="preserve"> and climate change, as they are, on the other, to the continued dynamic enactment and stable replication of the West's second reinvented concept of Man</w:t>
      </w:r>
      <w:r w:rsidRPr="00CC0E72">
        <w:rPr>
          <w:sz w:val="16"/>
        </w:rPr>
        <w:t>; this latter in response to the latter's existential imperative</w:t>
      </w:r>
      <w:r w:rsidRPr="00836052">
        <w:rPr>
          <w:sz w:val="16"/>
        </w:rPr>
        <w:t xml:space="preserve"> of guarding against the entropic disintegration of its genre of being human and fictive nation-state mode of kind. Thereby against the possible bringing to an end, therefore, of the societal order, and </w:t>
      </w:r>
      <w:proofErr w:type="spellStart"/>
      <w:r w:rsidRPr="00836052">
        <w:rPr>
          <w:sz w:val="16"/>
        </w:rPr>
        <w:t>autopoetic</w:t>
      </w:r>
      <w:proofErr w:type="spellEnd"/>
      <w:r w:rsidRPr="00836052">
        <w:rPr>
          <w:sz w:val="16"/>
        </w:rPr>
        <w:t xml:space="preserve"> living Western and westernized macro world system in </w:t>
      </w:r>
      <w:proofErr w:type="gramStart"/>
      <w:r w:rsidRPr="00836052">
        <w:rPr>
          <w:sz w:val="16"/>
        </w:rPr>
        <w:t>it</w:t>
      </w:r>
      <w:proofErr w:type="gramEnd"/>
      <w:r w:rsidRPr="00836052">
        <w:rPr>
          <w:sz w:val="16"/>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836052">
        <w:rPr>
          <w:sz w:val="16"/>
        </w:rPr>
        <w:t>Lutticken</w:t>
      </w:r>
      <w:proofErr w:type="spellEnd"/>
      <w:r w:rsidRPr="00836052">
        <w:rPr>
          <w:sz w:val="16"/>
        </w:rPr>
        <w:t xml:space="preserve">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w:t>
      </w:r>
      <w:proofErr w:type="spellStart"/>
      <w:r w:rsidRPr="00836052">
        <w:rPr>
          <w:sz w:val="16"/>
        </w:rPr>
        <w:t>biohumanist</w:t>
      </w:r>
      <w:proofErr w:type="spellEnd"/>
      <w:r w:rsidRPr="00836052">
        <w:rPr>
          <w:sz w:val="16"/>
        </w:rPr>
        <w:t xml:space="preserve"> homo </w:t>
      </w:r>
      <w:proofErr w:type="spellStart"/>
      <w:r w:rsidRPr="00836052">
        <w:rPr>
          <w:sz w:val="16"/>
        </w:rPr>
        <w:t>oeconomicus</w:t>
      </w:r>
      <w:proofErr w:type="spellEnd"/>
      <w:r w:rsidRPr="00836052">
        <w:rPr>
          <w:sz w:val="16"/>
        </w:rPr>
        <w:t xml:space="preserve"> </w:t>
      </w:r>
      <w:r w:rsidRPr="00836052">
        <w:rPr>
          <w:rStyle w:val="StyleUnderline"/>
        </w:rPr>
        <w:t>symbolic life/death</w:t>
      </w:r>
      <w:r w:rsidRPr="00836052">
        <w:rPr>
          <w:sz w:val="16"/>
        </w:rPr>
        <w:t xml:space="preserve"> (i.e., naturally selected/</w:t>
      </w:r>
      <w:proofErr w:type="spellStart"/>
      <w:r w:rsidRPr="00836052">
        <w:rPr>
          <w:sz w:val="16"/>
        </w:rPr>
        <w:t>dysselected</w:t>
      </w:r>
      <w:proofErr w:type="spellEnd"/>
      <w:r w:rsidRPr="00836052">
        <w:rPr>
          <w:sz w:val="16"/>
        </w:rPr>
        <w:t xml:space="preserve">) code's intentionality of dynamic enactment and stable replication, </w:t>
      </w:r>
      <w:r w:rsidRPr="00836052">
        <w:rPr>
          <w:rStyle w:val="StyleUnderline"/>
        </w:rPr>
        <w:t>our present "economic and social order" is itself the empirical actualization.</w:t>
      </w:r>
    </w:p>
    <w:p w14:paraId="4C52C68E" w14:textId="7AC78FCA" w:rsidR="00FA184B" w:rsidRPr="00CA193F" w:rsidRDefault="00FA184B" w:rsidP="00FA184B">
      <w:pPr>
        <w:pStyle w:val="Heading4"/>
        <w:rPr>
          <w:rFonts w:asciiTheme="minorHAnsi" w:hAnsiTheme="minorHAnsi" w:cstheme="minorHAnsi"/>
        </w:rPr>
      </w:pPr>
      <w:r w:rsidRPr="00CA193F">
        <w:rPr>
          <w:rFonts w:asciiTheme="minorHAnsi" w:hAnsiTheme="minorHAnsi" w:cstheme="minorHAnsi"/>
        </w:rPr>
        <w:t xml:space="preserve">Scientific innovation is conscripted as a tool to further militaristic ends. </w:t>
      </w:r>
    </w:p>
    <w:p w14:paraId="1E981EDD" w14:textId="77777777" w:rsidR="00FA184B" w:rsidRPr="00CA193F" w:rsidRDefault="00FA184B" w:rsidP="00FA184B">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8"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4CE4BFA1" w14:textId="6DECAF85" w:rsidR="00FA184B" w:rsidRDefault="00FA184B" w:rsidP="00FA184B">
      <w:pPr>
        <w:rPr>
          <w:rFonts w:asciiTheme="minorHAnsi" w:hAnsiTheme="minorHAnsi" w:cstheme="minorHAnsi"/>
          <w:sz w:val="16"/>
        </w:rPr>
      </w:pPr>
      <w:r w:rsidRPr="00CA193F">
        <w:rPr>
          <w:rStyle w:val="Emphasis"/>
          <w:rFonts w:asciiTheme="minorHAnsi" w:hAnsiTheme="minorHAnsi" w:cstheme="minorHAnsi"/>
        </w:rPr>
        <w:t xml:space="preserve">For the most part, the integrated </w:t>
      </w:r>
      <w:r w:rsidRPr="005E78FA">
        <w:rPr>
          <w:rStyle w:val="Emphasis"/>
          <w:rFonts w:asciiTheme="minorHAnsi" w:hAnsiTheme="minorHAnsi" w:cstheme="minorHAnsi"/>
          <w:highlight w:val="green"/>
        </w:rPr>
        <w:t>utility of</w:t>
      </w:r>
      <w:r w:rsidRPr="00CA193F">
        <w:rPr>
          <w:rStyle w:val="Emphasis"/>
          <w:rFonts w:asciiTheme="minorHAnsi" w:hAnsiTheme="minorHAnsi" w:cstheme="minorHAnsi"/>
        </w:rPr>
        <w:t xml:space="preserve"> scientific and military </w:t>
      </w:r>
      <w:r w:rsidRPr="005E78FA">
        <w:rPr>
          <w:rStyle w:val="Emphasis"/>
          <w:rFonts w:asciiTheme="minorHAnsi" w:hAnsiTheme="minorHAnsi" w:cstheme="minorHAnsi"/>
          <w:highlight w:val="green"/>
        </w:rPr>
        <w:t>tech</w:t>
      </w:r>
      <w:r w:rsidRPr="00CA193F">
        <w:rPr>
          <w:rStyle w:val="Emphasis"/>
          <w:rFonts w:asciiTheme="minorHAnsi" w:hAnsiTheme="minorHAnsi" w:cstheme="minorHAnsi"/>
        </w:rPr>
        <w:t xml:space="preserve">nology came to be </w:t>
      </w:r>
      <w:r w:rsidRPr="005E78FA">
        <w:rPr>
          <w:rStyle w:val="Emphasis"/>
          <w:rFonts w:asciiTheme="minorHAnsi" w:hAnsiTheme="minorHAnsi" w:cstheme="minorHAnsi"/>
          <w:highlight w:val="green"/>
        </w:rPr>
        <w:t>expressed</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through</w:t>
      </w:r>
      <w:r w:rsidRPr="00CA193F">
        <w:rPr>
          <w:rStyle w:val="Emphasis"/>
          <w:rFonts w:asciiTheme="minorHAnsi" w:hAnsiTheme="minorHAnsi" w:cstheme="minorHAnsi"/>
        </w:rPr>
        <w:t xml:space="preserve"> the language of ‘</w:t>
      </w:r>
      <w:r w:rsidRPr="005E78FA">
        <w:rPr>
          <w:rStyle w:val="Emphasis"/>
          <w:rFonts w:asciiTheme="minorHAnsi" w:hAnsiTheme="minorHAnsi" w:cstheme="minorHAnsi"/>
          <w:highlight w:val="green"/>
        </w:rPr>
        <w:t>dual use’</w:t>
      </w:r>
      <w:r w:rsidRPr="00CA193F">
        <w:rPr>
          <w:rStyle w:val="Emphasis"/>
          <w:rFonts w:asciiTheme="minorHAnsi" w:hAnsiTheme="minorHAnsi" w:cstheme="minorHAnsi"/>
        </w:rPr>
        <w:t xml:space="preserve">; just as nuclear science was capable of use for both pacific and military purposes, so also were </w:t>
      </w:r>
      <w:r w:rsidRPr="005E78FA">
        <w:rPr>
          <w:rStyle w:val="Emphasis"/>
          <w:rFonts w:asciiTheme="minorHAnsi" w:hAnsiTheme="minorHAnsi" w:cstheme="minorHAnsi"/>
          <w:highlight w:val="green"/>
        </w:rPr>
        <w:t>satellites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 xml:space="preserve">rockets and space stations </w:t>
      </w:r>
      <w:r w:rsidRPr="00CA193F">
        <w:rPr>
          <w:rStyle w:val="Emphasis"/>
          <w:rFonts w:asciiTheme="minorHAnsi" w:hAnsiTheme="minorHAnsi" w:cstheme="minorHAnsi"/>
        </w:rPr>
        <w:t xml:space="preserve">equally </w:t>
      </w:r>
      <w:r w:rsidRPr="005E78FA">
        <w:rPr>
          <w:rStyle w:val="Emphasis"/>
          <w:rFonts w:asciiTheme="minorHAnsi" w:hAnsiTheme="minorHAnsi" w:cstheme="minorHAnsi"/>
          <w:highlight w:val="green"/>
        </w:rPr>
        <w:t>capable of</w:t>
      </w:r>
      <w:r w:rsidRPr="00CA193F">
        <w:rPr>
          <w:rStyle w:val="Emphasis"/>
          <w:rFonts w:asciiTheme="minorHAnsi" w:hAnsiTheme="minorHAnsi" w:cstheme="minorHAnsi"/>
        </w:rPr>
        <w:t xml:space="preserve"> deployment in pursuit of scientific, as well as </w:t>
      </w:r>
      <w:r w:rsidRPr="005E78FA">
        <w:rPr>
          <w:rStyle w:val="Emphasis"/>
          <w:rFonts w:asciiTheme="minorHAnsi" w:hAnsiTheme="minorHAnsi" w:cstheme="minorHAnsi"/>
          <w:highlight w:val="green"/>
        </w:rPr>
        <w:t>military</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ends</w:t>
      </w:r>
      <w:r w:rsidRPr="00CA193F">
        <w:rPr>
          <w:rStyle w:val="Emphasis"/>
          <w:rFonts w:asciiTheme="minorHAnsi" w:hAnsiTheme="minorHAnsi" w:cstheme="minorHAnsi"/>
        </w:rPr>
        <w:t>.</w:t>
      </w:r>
      <w:r w:rsidRPr="00CA193F">
        <w:rPr>
          <w:rFonts w:asciiTheme="minorHAnsi" w:hAnsiTheme="minorHAnsi" w:cstheme="minorHAnsi"/>
          <w:sz w:val="16"/>
        </w:rPr>
        <w:t xml:space="preserve">87 Overtly, of course, the notion of dual use took as its starting point an idea of ‘pure science’ being concerned with the discovery or production of politically innocent knowledge, which might then be put to ‘use’ or be ‘applied’ for either civilian or military purposes. </w:t>
      </w:r>
      <w:r w:rsidRPr="00CA193F">
        <w:rPr>
          <w:rStyle w:val="Emphasis"/>
          <w:rFonts w:asciiTheme="minorHAnsi" w:hAnsiTheme="minorHAnsi" w:cstheme="minorHAnsi"/>
        </w:rPr>
        <w:t xml:space="preserve">Aside from the fact that the degree of </w:t>
      </w:r>
      <w:r w:rsidRPr="005E78FA">
        <w:rPr>
          <w:rStyle w:val="Emphasis"/>
          <w:rFonts w:asciiTheme="minorHAnsi" w:hAnsiTheme="minorHAnsi" w:cstheme="minorHAnsi"/>
          <w:highlight w:val="green"/>
        </w:rPr>
        <w:t>control</w:t>
      </w:r>
      <w:r w:rsidRPr="00CA193F">
        <w:rPr>
          <w:rStyle w:val="Emphasis"/>
          <w:rFonts w:asciiTheme="minorHAnsi" w:hAnsiTheme="minorHAnsi" w:cstheme="minorHAnsi"/>
        </w:rPr>
        <w:t xml:space="preserve"> and influence exercised </w:t>
      </w:r>
      <w:r w:rsidRPr="005E78FA">
        <w:rPr>
          <w:rStyle w:val="Emphasis"/>
          <w:rFonts w:asciiTheme="minorHAnsi" w:hAnsiTheme="minorHAnsi" w:cstheme="minorHAnsi"/>
          <w:highlight w:val="green"/>
        </w:rPr>
        <w:t xml:space="preserve">by </w:t>
      </w:r>
      <w:proofErr w:type="spellStart"/>
      <w:r w:rsidRPr="005E78FA">
        <w:rPr>
          <w:rStyle w:val="Emphasis"/>
          <w:rFonts w:asciiTheme="minorHAnsi" w:hAnsiTheme="minorHAnsi" w:cstheme="minorHAnsi"/>
          <w:highlight w:val="green"/>
        </w:rPr>
        <w:t>defence</w:t>
      </w:r>
      <w:proofErr w:type="spellEnd"/>
      <w:r w:rsidRPr="00CA193F">
        <w:rPr>
          <w:rStyle w:val="Emphasis"/>
          <w:rFonts w:asciiTheme="minorHAnsi" w:hAnsiTheme="minorHAnsi" w:cstheme="minorHAnsi"/>
        </w:rPr>
        <w:t xml:space="preserve"> establishments </w:t>
      </w:r>
      <w:r w:rsidRPr="005E78FA">
        <w:rPr>
          <w:rStyle w:val="Emphasis"/>
          <w:rFonts w:asciiTheme="minorHAnsi" w:hAnsiTheme="minorHAnsi" w:cstheme="minorHAnsi"/>
          <w:highlight w:val="green"/>
        </w:rPr>
        <w:t>over</w:t>
      </w:r>
      <w:r w:rsidRPr="00CA193F">
        <w:rPr>
          <w:rStyle w:val="Emphasis"/>
          <w:rFonts w:asciiTheme="minorHAnsi" w:hAnsiTheme="minorHAnsi" w:cstheme="minorHAnsi"/>
        </w:rPr>
        <w:t xml:space="preserve"> the direction of science within </w:t>
      </w:r>
      <w:r w:rsidRPr="005E78FA">
        <w:rPr>
          <w:rStyle w:val="Emphasis"/>
          <w:rFonts w:asciiTheme="minorHAnsi" w:hAnsiTheme="minorHAnsi" w:cstheme="minorHAnsi"/>
          <w:highlight w:val="green"/>
        </w:rPr>
        <w:t>research institutions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put in question</w:t>
      </w:r>
      <w:r w:rsidRPr="00CA193F">
        <w:rPr>
          <w:rStyle w:val="Emphasis"/>
          <w:rFonts w:asciiTheme="minorHAnsi" w:hAnsiTheme="minorHAnsi" w:cstheme="minorHAnsi"/>
        </w:rPr>
        <w:t xml:space="preserve"> any idea </w:t>
      </w:r>
      <w:r w:rsidRPr="005E78FA">
        <w:rPr>
          <w:rStyle w:val="Emphasis"/>
          <w:rFonts w:asciiTheme="minorHAnsi" w:hAnsiTheme="minorHAnsi" w:cstheme="minorHAnsi"/>
          <w:highlight w:val="green"/>
        </w:rPr>
        <w:t>of</w:t>
      </w:r>
      <w:r w:rsidRPr="00CA193F">
        <w:rPr>
          <w:rStyle w:val="Emphasis"/>
          <w:rFonts w:asciiTheme="minorHAnsi" w:hAnsiTheme="minorHAnsi" w:cstheme="minorHAnsi"/>
        </w:rPr>
        <w:t xml:space="preserve"> there being such a thing as ‘</w:t>
      </w:r>
      <w:r w:rsidRPr="005E78FA">
        <w:rPr>
          <w:rStyle w:val="Emphasis"/>
          <w:rFonts w:asciiTheme="minorHAnsi" w:hAnsiTheme="minorHAnsi" w:cstheme="minorHAnsi"/>
          <w:highlight w:val="green"/>
        </w:rPr>
        <w:t>innocent’</w:t>
      </w:r>
      <w:r w:rsidRPr="00CA193F">
        <w:rPr>
          <w:rStyle w:val="Emphasis"/>
          <w:rFonts w:asciiTheme="minorHAnsi" w:hAnsiTheme="minorHAnsi" w:cstheme="minorHAnsi"/>
        </w:rPr>
        <w:t xml:space="preserve"> scientific knowledge,88 it was, as Marcuse has observed, a conception of </w:t>
      </w:r>
      <w:r w:rsidRPr="005E78FA">
        <w:rPr>
          <w:rStyle w:val="Emphasis"/>
          <w:rFonts w:asciiTheme="minorHAnsi" w:hAnsiTheme="minorHAnsi" w:cstheme="minorHAnsi"/>
          <w:highlight w:val="green"/>
        </w:rPr>
        <w:t>science</w:t>
      </w:r>
      <w:r w:rsidRPr="00CA193F">
        <w:rPr>
          <w:rStyle w:val="Emphasis"/>
          <w:rFonts w:asciiTheme="minorHAnsi" w:hAnsiTheme="minorHAnsi" w:cstheme="minorHAnsi"/>
        </w:rPr>
        <w:t xml:space="preserve"> that was already fully instrumentalized. </w:t>
      </w:r>
      <w:r w:rsidRPr="00CA193F">
        <w:rPr>
          <w:rFonts w:asciiTheme="minorHAnsi" w:hAnsiTheme="minorHAnsi" w:cstheme="minorHAnsi"/>
          <w:sz w:val="16"/>
        </w:rPr>
        <w:t>Its very claim to objectivity was a sign of its subordination to technology and to an instrumental logic of ends. As he put it: True, the rationality of pure science is value-free and does not stipulate any practical ends, it is ‘neutral’ to any extraneous values that may be imposed upon it. But this neutrality is a positive character. Scientific rationality makes for a specific societal organization precisely because it projects mere form … which can be bent to practically all ends.89 Whilst the scientific method allowed nature to be brought under human domination through the medium of an enabling technology, it was, in the same measure,</w:t>
      </w:r>
      <w:r w:rsidRPr="00CA193F">
        <w:rPr>
          <w:rStyle w:val="Emphasis"/>
          <w:rFonts w:asciiTheme="minorHAnsi" w:hAnsiTheme="minorHAnsi" w:cstheme="minorHAnsi"/>
        </w:rPr>
        <w:t xml:space="preserve"> a means for the domination ‘of man by man’ insofar as </w:t>
      </w:r>
      <w:r w:rsidRPr="005E78FA">
        <w:rPr>
          <w:rStyle w:val="Emphasis"/>
          <w:rFonts w:asciiTheme="minorHAnsi" w:hAnsiTheme="minorHAnsi" w:cstheme="minorHAnsi"/>
          <w:highlight w:val="green"/>
        </w:rPr>
        <w:t>the human subject</w:t>
      </w:r>
      <w:r w:rsidRPr="00CA193F">
        <w:rPr>
          <w:rStyle w:val="Emphasis"/>
          <w:rFonts w:asciiTheme="minorHAnsi" w:hAnsiTheme="minorHAnsi" w:cstheme="minorHAnsi"/>
        </w:rPr>
        <w:t xml:space="preserve"> would </w:t>
      </w:r>
      <w:r w:rsidRPr="005E78FA">
        <w:rPr>
          <w:rStyle w:val="Emphasis"/>
          <w:rFonts w:asciiTheme="minorHAnsi" w:hAnsiTheme="minorHAnsi" w:cstheme="minorHAnsi"/>
          <w:highlight w:val="green"/>
        </w:rPr>
        <w:t>always appear</w:t>
      </w:r>
      <w:r w:rsidRPr="00CA193F">
        <w:rPr>
          <w:rStyle w:val="Emphasis"/>
          <w:rFonts w:asciiTheme="minorHAnsi" w:hAnsiTheme="minorHAnsi" w:cstheme="minorHAnsi"/>
        </w:rPr>
        <w:t xml:space="preserve"> before it </w:t>
      </w:r>
      <w:r w:rsidRPr="005E78FA">
        <w:rPr>
          <w:rStyle w:val="Emphasis"/>
          <w:rFonts w:asciiTheme="minorHAnsi" w:hAnsiTheme="minorHAnsi" w:cstheme="minorHAnsi"/>
          <w:highlight w:val="green"/>
        </w:rPr>
        <w:t>as</w:t>
      </w:r>
      <w:r w:rsidRPr="00CA193F">
        <w:rPr>
          <w:rStyle w:val="Emphasis"/>
          <w:rFonts w:asciiTheme="minorHAnsi" w:hAnsiTheme="minorHAnsi" w:cstheme="minorHAnsi"/>
        </w:rPr>
        <w:t xml:space="preserve"> a </w:t>
      </w:r>
      <w:r w:rsidRPr="005E78FA">
        <w:rPr>
          <w:rStyle w:val="Emphasis"/>
          <w:rFonts w:asciiTheme="minorHAnsi" w:hAnsiTheme="minorHAnsi" w:cstheme="minorHAnsi"/>
          <w:highlight w:val="green"/>
        </w:rPr>
        <w:t>mere ‘object of organization’.</w:t>
      </w:r>
      <w:r w:rsidRPr="00CA193F">
        <w:rPr>
          <w:rStyle w:val="Emphasis"/>
          <w:rFonts w:asciiTheme="minorHAnsi" w:hAnsiTheme="minorHAnsi" w:cstheme="minorHAnsi"/>
        </w:rPr>
        <w:t xml:space="preserve"> </w:t>
      </w:r>
      <w:r w:rsidRPr="00CA193F">
        <w:rPr>
          <w:rFonts w:asciiTheme="minorHAnsi" w:hAnsiTheme="minorHAnsi" w:cstheme="minorHAnsi"/>
          <w:sz w:val="16"/>
        </w:rPr>
        <w:t>Both the human and the natural worlds would thus become the calculable objects of a technological rationality that knew no limits –</w:t>
      </w:r>
      <w:r w:rsidRPr="00CA193F">
        <w:rPr>
          <w:rStyle w:val="Emphasis"/>
          <w:rFonts w:asciiTheme="minorHAnsi" w:hAnsiTheme="minorHAnsi" w:cstheme="minorHAnsi"/>
        </w:rPr>
        <w:t xml:space="preserve"> ‘in which </w:t>
      </w:r>
      <w:r w:rsidRPr="005E78FA">
        <w:rPr>
          <w:rStyle w:val="Emphasis"/>
          <w:rFonts w:asciiTheme="minorHAnsi" w:hAnsiTheme="minorHAnsi" w:cstheme="minorHAnsi"/>
          <w:highlight w:val="green"/>
        </w:rPr>
        <w:t>society</w:t>
      </w:r>
      <w:r w:rsidRPr="00CA193F">
        <w:rPr>
          <w:rStyle w:val="Emphasis"/>
          <w:rFonts w:asciiTheme="minorHAnsi" w:hAnsiTheme="minorHAnsi" w:cstheme="minorHAnsi"/>
        </w:rPr>
        <w:t xml:space="preserve"> and nation, mind and body are </w:t>
      </w:r>
      <w:r w:rsidRPr="005E78FA">
        <w:rPr>
          <w:rStyle w:val="Emphasis"/>
          <w:rFonts w:asciiTheme="minorHAnsi" w:hAnsiTheme="minorHAnsi" w:cstheme="minorHAnsi"/>
          <w:highlight w:val="green"/>
        </w:rPr>
        <w:t>kept in</w:t>
      </w:r>
      <w:r w:rsidRPr="00CA193F">
        <w:rPr>
          <w:rStyle w:val="Emphasis"/>
          <w:rFonts w:asciiTheme="minorHAnsi" w:hAnsiTheme="minorHAnsi" w:cstheme="minorHAnsi"/>
        </w:rPr>
        <w:t xml:space="preserve"> a state of </w:t>
      </w:r>
      <w:r w:rsidRPr="005E78FA">
        <w:rPr>
          <w:rStyle w:val="Emphasis"/>
          <w:rFonts w:asciiTheme="minorHAnsi" w:hAnsiTheme="minorHAnsi" w:cstheme="minorHAnsi"/>
          <w:highlight w:val="green"/>
        </w:rPr>
        <w:t>permanent mobilization for</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defense</w:t>
      </w:r>
      <w:r w:rsidRPr="00CA193F">
        <w:rPr>
          <w:rStyle w:val="Emphasis"/>
          <w:rFonts w:asciiTheme="minorHAnsi" w:hAnsiTheme="minorHAnsi" w:cstheme="minorHAnsi"/>
        </w:rPr>
        <w:t xml:space="preserve"> of this universe’.90 </w:t>
      </w:r>
      <w:r w:rsidRPr="00CA193F">
        <w:rPr>
          <w:rFonts w:asciiTheme="minorHAnsi" w:hAnsiTheme="minorHAnsi" w:cstheme="minorHAnsi"/>
          <w:sz w:val="16"/>
        </w:rPr>
        <w:t xml:space="preserve">Marcuse’s critique of the totalitarian rationalities of what he saw to be the Cold War regimes of ‘total administration’ found particular expression in the fact that scientific knowledge itself was understood to be a facet of ideological competition in its own right.91 </w:t>
      </w:r>
      <w:r w:rsidRPr="005E78FA">
        <w:rPr>
          <w:rStyle w:val="Emphasis"/>
          <w:rFonts w:asciiTheme="minorHAnsi" w:hAnsiTheme="minorHAnsi" w:cstheme="minorHAnsi"/>
          <w:highlight w:val="green"/>
        </w:rPr>
        <w:t>What was at stake was</w:t>
      </w:r>
      <w:r w:rsidRPr="00CA193F">
        <w:rPr>
          <w:rStyle w:val="Emphasis"/>
          <w:rFonts w:asciiTheme="minorHAnsi" w:hAnsiTheme="minorHAnsi" w:cstheme="minorHAnsi"/>
        </w:rPr>
        <w:t xml:space="preserve"> not just ballistic missiles and warheads but also a capacity for scientific or technological </w:t>
      </w:r>
      <w:r w:rsidRPr="005E78FA">
        <w:rPr>
          <w:rStyle w:val="Emphasis"/>
          <w:rFonts w:asciiTheme="minorHAnsi" w:hAnsiTheme="minorHAnsi" w:cstheme="minorHAnsi"/>
          <w:highlight w:val="green"/>
        </w:rPr>
        <w:t>innovation that would</w:t>
      </w:r>
      <w:r w:rsidRPr="00CA193F">
        <w:rPr>
          <w:rStyle w:val="Emphasis"/>
          <w:rFonts w:asciiTheme="minorHAnsi" w:hAnsiTheme="minorHAnsi" w:cstheme="minorHAnsi"/>
        </w:rPr>
        <w:t xml:space="preserve">, itself, </w:t>
      </w:r>
      <w:r w:rsidRPr="005E78FA">
        <w:rPr>
          <w:rStyle w:val="Emphasis"/>
          <w:rFonts w:asciiTheme="minorHAnsi" w:hAnsiTheme="minorHAnsi" w:cstheme="minorHAnsi"/>
          <w:highlight w:val="green"/>
        </w:rPr>
        <w:t>demonstrate</w:t>
      </w:r>
      <w:r w:rsidRPr="00CA193F">
        <w:rPr>
          <w:rStyle w:val="Emphasis"/>
          <w:rFonts w:asciiTheme="minorHAnsi" w:hAnsiTheme="minorHAnsi" w:cstheme="minorHAnsi"/>
        </w:rPr>
        <w:t xml:space="preserve"> to the world at large the </w:t>
      </w:r>
      <w:r w:rsidRPr="005E78FA">
        <w:rPr>
          <w:rStyle w:val="Emphasis"/>
          <w:rFonts w:asciiTheme="minorHAnsi" w:hAnsiTheme="minorHAnsi" w:cstheme="minorHAnsi"/>
          <w:highlight w:val="green"/>
        </w:rPr>
        <w:t>superior social merits</w:t>
      </w:r>
      <w:r w:rsidRPr="00CA193F">
        <w:rPr>
          <w:rStyle w:val="Emphasis"/>
          <w:rFonts w:asciiTheme="minorHAnsi" w:hAnsiTheme="minorHAnsi" w:cstheme="minorHAnsi"/>
        </w:rPr>
        <w:t xml:space="preserve"> of capitalism or communism, respectively.</w:t>
      </w:r>
      <w:r w:rsidRPr="00CA193F">
        <w:rPr>
          <w:rFonts w:asciiTheme="minorHAnsi" w:hAnsiTheme="minorHAnsi" w:cstheme="minorHAnsi"/>
          <w:sz w:val="16"/>
        </w:rPr>
        <w:t xml:space="preserve"> The shock experienced at the launch of Sputnik I, after all, was not that the Soviet Union had suddenly acquired command over outer space or imminently threatened the USA with annihilation but, rather, that it demonstrated the superiority of its scientific and technical expertise. </w:t>
      </w:r>
      <w:r w:rsidRPr="00CA193F">
        <w:rPr>
          <w:rStyle w:val="Emphasis"/>
          <w:rFonts w:asciiTheme="minorHAnsi" w:hAnsiTheme="minorHAnsi" w:cstheme="minorHAnsi"/>
        </w:rPr>
        <w:t xml:space="preserve">It was apparent to both powers at that moment that such </w:t>
      </w:r>
      <w:r w:rsidRPr="005E78FA">
        <w:rPr>
          <w:rStyle w:val="Emphasis"/>
          <w:rFonts w:asciiTheme="minorHAnsi" w:hAnsiTheme="minorHAnsi" w:cstheme="minorHAnsi"/>
          <w:highlight w:val="green"/>
        </w:rPr>
        <w:t>spectacular</w:t>
      </w:r>
      <w:r w:rsidRPr="00CA193F">
        <w:rPr>
          <w:rStyle w:val="Emphasis"/>
          <w:rFonts w:asciiTheme="minorHAnsi" w:hAnsiTheme="minorHAnsi" w:cstheme="minorHAnsi"/>
        </w:rPr>
        <w:t xml:space="preserve"> demonstrations of scientific </w:t>
      </w:r>
      <w:r w:rsidRPr="005E78FA">
        <w:rPr>
          <w:rStyle w:val="Emphasis"/>
          <w:rFonts w:asciiTheme="minorHAnsi" w:hAnsiTheme="minorHAnsi" w:cstheme="minorHAnsi"/>
          <w:highlight w:val="green"/>
        </w:rPr>
        <w:t>achievement92</w:t>
      </w:r>
      <w:r w:rsidRPr="00CA193F">
        <w:rPr>
          <w:rStyle w:val="Emphasis"/>
          <w:rFonts w:asciiTheme="minorHAnsi" w:hAnsiTheme="minorHAnsi" w:cstheme="minorHAnsi"/>
        </w:rPr>
        <w:t xml:space="preserve"> were an essential part of a competitive ideology of rule that </w:t>
      </w:r>
      <w:r w:rsidRPr="005E78FA">
        <w:rPr>
          <w:rStyle w:val="Emphasis"/>
          <w:rFonts w:asciiTheme="minorHAnsi" w:hAnsiTheme="minorHAnsi" w:cstheme="minorHAnsi"/>
          <w:highlight w:val="green"/>
        </w:rPr>
        <w:t>required</w:t>
      </w:r>
      <w:r w:rsidRPr="00CA193F">
        <w:rPr>
          <w:rStyle w:val="Emphasis"/>
          <w:rFonts w:asciiTheme="minorHAnsi" w:hAnsiTheme="minorHAnsi" w:cstheme="minorHAnsi"/>
        </w:rPr>
        <w:t xml:space="preserve"> the broad </w:t>
      </w:r>
      <w:r w:rsidRPr="005E78FA">
        <w:rPr>
          <w:rStyle w:val="Emphasis"/>
          <w:rFonts w:asciiTheme="minorHAnsi" w:hAnsiTheme="minorHAnsi" w:cstheme="minorHAnsi"/>
          <w:highlight w:val="green"/>
        </w:rPr>
        <w:t>enlistment of</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population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to enable it</w:t>
      </w:r>
      <w:r w:rsidRPr="00CA193F">
        <w:rPr>
          <w:rStyle w:val="Emphasis"/>
          <w:rFonts w:asciiTheme="minorHAnsi" w:hAnsiTheme="minorHAnsi" w:cstheme="minorHAnsi"/>
        </w:rPr>
        <w:t xml:space="preserve"> to function</w:t>
      </w:r>
      <w:r w:rsidRPr="00CA193F">
        <w:rPr>
          <w:rFonts w:asciiTheme="minorHAnsi" w:hAnsiTheme="minorHAnsi" w:cstheme="minorHAnsi"/>
          <w:sz w:val="16"/>
        </w:rPr>
        <w:t>.93 Science had its part to play, in that sense, in the affective production of fear, awe and loyalty, all of which were necessary for the operations of the Cold War to remain in place.94</w:t>
      </w:r>
    </w:p>
    <w:p w14:paraId="7568492A" w14:textId="010DB404" w:rsidR="00310686" w:rsidRDefault="00861B7C" w:rsidP="00310686">
      <w:pPr>
        <w:pStyle w:val="Heading4"/>
      </w:pPr>
      <w:r>
        <w:t>Militarism</w:t>
      </w:r>
      <w:r w:rsidR="00310686">
        <w:t xml:space="preserve"> necessitates a sovereign subject of mastery and individualization that creates international necro-zones of racialized </w:t>
      </w:r>
      <w:proofErr w:type="spellStart"/>
      <w:r w:rsidR="00310686">
        <w:t>sacrific</w:t>
      </w:r>
      <w:proofErr w:type="spellEnd"/>
      <w:r w:rsidR="00310686">
        <w:rPr>
          <w:rStyle w:val="normaltextrun"/>
          <w:rFonts w:cs="Calibri"/>
        </w:rPr>
        <w:t>.</w:t>
      </w:r>
    </w:p>
    <w:p w14:paraId="3CCBB736" w14:textId="77777777" w:rsidR="00310686" w:rsidRDefault="00310686" w:rsidP="00310686">
      <w:proofErr w:type="spellStart"/>
      <w:r w:rsidRPr="00B72C8F">
        <w:rPr>
          <w:rStyle w:val="Style13ptBold"/>
        </w:rPr>
        <w:t>Agathangelou</w:t>
      </w:r>
      <w:proofErr w:type="spellEnd"/>
      <w:r w:rsidRPr="00B72C8F">
        <w:rPr>
          <w:rStyle w:val="Style13ptBold"/>
        </w:rPr>
        <w:t xml:space="preserve"> 11</w:t>
      </w:r>
      <w:r>
        <w:t xml:space="preserve"> [</w:t>
      </w:r>
      <w:r w:rsidRPr="00CA1095">
        <w:t xml:space="preserve">Anna M. </w:t>
      </w:r>
      <w:proofErr w:type="spellStart"/>
      <w:r w:rsidRPr="00CA1095">
        <w:t>Agathangelou</w:t>
      </w:r>
      <w:proofErr w:type="spellEnd"/>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proofErr w:type="spellStart"/>
      <w:r w:rsidRPr="00CA1095">
        <w:t>Somatechnics</w:t>
      </w:r>
      <w:proofErr w:type="spellEnd"/>
      <w:r w:rsidRPr="00CA1095">
        <w:t xml:space="preserve">, March 2011, vo. 1, No. </w:t>
      </w:r>
      <w:proofErr w:type="gramStart"/>
      <w:r w:rsidRPr="00CA1095">
        <w:t>1 :</w:t>
      </w:r>
      <w:proofErr w:type="gramEnd"/>
      <w:r w:rsidRPr="00CA1095">
        <w:t xml:space="preserve"> pp. 209-248</w:t>
      </w:r>
      <w:r>
        <w:t xml:space="preserve">. Accessed 1/22/22. </w:t>
      </w:r>
      <w:hyperlink r:id="rId9" w:history="1">
        <w:r w:rsidRPr="00C65137">
          <w:rPr>
            <w:rStyle w:val="Hyperlink"/>
          </w:rPr>
          <w:t>https://www.euppublishing.com/doi/full/10.3366/soma.2011.0014</w:t>
        </w:r>
      </w:hyperlink>
      <w:r>
        <w:rPr>
          <w:rStyle w:val="Hyperlink"/>
        </w:rPr>
        <w:t xml:space="preserve"> //recut Xu</w:t>
      </w:r>
      <w:r>
        <w:t>]</w:t>
      </w:r>
    </w:p>
    <w:p w14:paraId="2C167A8D" w14:textId="3620B21C" w:rsidR="00310686" w:rsidRPr="00310686" w:rsidRDefault="00310686" w:rsidP="00FA184B">
      <w:pPr>
        <w:rPr>
          <w:sz w:val="16"/>
        </w:rPr>
      </w:pPr>
      <w:r w:rsidRPr="00343F1D">
        <w:rPr>
          <w:sz w:val="16"/>
        </w:rPr>
        <w:t xml:space="preserve">Fanon scales </w:t>
      </w:r>
      <w:proofErr w:type="spellStart"/>
      <w:r w:rsidRPr="00343F1D">
        <w:rPr>
          <w:sz w:val="16"/>
        </w:rPr>
        <w:t>colonisation</w:t>
      </w:r>
      <w:proofErr w:type="spellEnd"/>
      <w:r w:rsidRPr="00343F1D">
        <w:rPr>
          <w:sz w:val="16"/>
        </w:rPr>
        <w:t xml:space="preserve"> to the level of the slave and </w:t>
      </w:r>
      <w:proofErr w:type="spellStart"/>
      <w:r w:rsidRPr="00343F1D">
        <w:rPr>
          <w:sz w:val="16"/>
        </w:rPr>
        <w:t>colonised</w:t>
      </w:r>
      <w:proofErr w:type="spellEnd"/>
      <w:r w:rsidRPr="00343F1D">
        <w:rPr>
          <w:sz w:val="16"/>
        </w:rPr>
        <w:t xml:space="preserve"> body. He illustrates the incommensurability of the intimate encounter of black flesh with the body of the </w:t>
      </w:r>
      <w:proofErr w:type="spellStart"/>
      <w:r w:rsidRPr="00343F1D">
        <w:rPr>
          <w:sz w:val="16"/>
        </w:rPr>
        <w:t>coloniser</w:t>
      </w:r>
      <w:proofErr w:type="spellEnd"/>
      <w:r w:rsidRPr="00343F1D">
        <w:rPr>
          <w:sz w:val="16"/>
        </w:rPr>
        <w:t xml:space="preserve">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 xml:space="preserve">imperial order of slavery and </w:t>
      </w:r>
      <w:proofErr w:type="spellStart"/>
      <w:r w:rsidRPr="00444B72">
        <w:rPr>
          <w:rStyle w:val="Emphasis"/>
          <w:highlight w:val="green"/>
        </w:rPr>
        <w:t>colonisation</w:t>
      </w:r>
      <w:proofErr w:type="spellEnd"/>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w:t>
      </w:r>
      <w:proofErr w:type="gramStart"/>
      <w:r w:rsidRPr="008718BC">
        <w:rPr>
          <w:rStyle w:val="Emphasis"/>
        </w:rPr>
        <w:t>segregated-</w:t>
      </w:r>
      <w:r w:rsidRPr="00444B72">
        <w:rPr>
          <w:rStyle w:val="Emphasis"/>
          <w:highlight w:val="green"/>
        </w:rPr>
        <w:t>order</w:t>
      </w:r>
      <w:proofErr w:type="gramEnd"/>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sidRPr="00343F1D">
        <w:rPr>
          <w:sz w:val="16"/>
        </w:rPr>
        <w:t>colonised</w:t>
      </w:r>
      <w:proofErr w:type="spellEnd"/>
      <w:r w:rsidRPr="00343F1D">
        <w:rPr>
          <w:sz w:val="16"/>
        </w:rPr>
        <w:t xml:space="preserve">.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t>
      </w:r>
      <w:proofErr w:type="spellStart"/>
      <w:r w:rsidRPr="00343F1D">
        <w:rPr>
          <w:sz w:val="16"/>
        </w:rPr>
        <w:t>Wilderson</w:t>
      </w:r>
      <w:proofErr w:type="spellEnd"/>
      <w:r w:rsidRPr="00343F1D">
        <w:rPr>
          <w:sz w:val="16"/>
        </w:rPr>
        <w:t xml:space="preserve"> argues, ‘Fanon makes clear how some are zoned, a priori, beyond the borders of generalized trust’ (</w:t>
      </w:r>
      <w:proofErr w:type="spellStart"/>
      <w:r w:rsidRPr="00343F1D">
        <w:rPr>
          <w:sz w:val="16"/>
        </w:rPr>
        <w:t>Wilderson</w:t>
      </w:r>
      <w:proofErr w:type="spellEnd"/>
      <w:r w:rsidRPr="00343F1D">
        <w:rPr>
          <w:sz w:val="16"/>
        </w:rPr>
        <w:t xml:space="preserve"> 2010: 33). The establishment of gratuitous violence zones, positions and constitutes simultaneously the species and the </w:t>
      </w:r>
      <w:proofErr w:type="spellStart"/>
      <w:r w:rsidRPr="00343F1D">
        <w:rPr>
          <w:sz w:val="16"/>
        </w:rPr>
        <w:t>colonised</w:t>
      </w:r>
      <w:proofErr w:type="spellEnd"/>
      <w:r w:rsidRPr="00343F1D">
        <w:rPr>
          <w:sz w:val="16"/>
        </w:rPr>
        <w:t xml:space="preserve">. Further, ‘the condition of possibility upon which subjectivity’ (Fanon 1967d: 39–40) is based must be </w:t>
      </w:r>
      <w:proofErr w:type="spellStart"/>
      <w:r w:rsidRPr="00343F1D">
        <w:rPr>
          <w:sz w:val="16"/>
        </w:rPr>
        <w:t>recognised</w:t>
      </w:r>
      <w:proofErr w:type="spellEnd"/>
      <w:r w:rsidRPr="00343F1D">
        <w:rPr>
          <w:sz w:val="16"/>
        </w:rPr>
        <w:t xml:space="preserve"> and </w:t>
      </w:r>
      <w:proofErr w:type="spellStart"/>
      <w:r w:rsidRPr="00343F1D">
        <w:rPr>
          <w:sz w:val="16"/>
        </w:rPr>
        <w:t>theorised</w:t>
      </w:r>
      <w:proofErr w:type="spellEnd"/>
      <w:r w:rsidRPr="00343F1D">
        <w:rPr>
          <w:sz w:val="16"/>
        </w:rPr>
        <w:t xml:space="preserve">. The creation of </w:t>
      </w:r>
      <w:proofErr w:type="spellStart"/>
      <w:r w:rsidRPr="00343F1D">
        <w:rPr>
          <w:sz w:val="16"/>
        </w:rPr>
        <w:t>colonised</w:t>
      </w:r>
      <w:proofErr w:type="spellEnd"/>
      <w:r w:rsidRPr="00343F1D">
        <w:rPr>
          <w:sz w:val="16"/>
        </w:rPr>
        <w:t xml:space="preserve"> zones, the interstate state system, </w:t>
      </w:r>
      <w:proofErr w:type="spellStart"/>
      <w:r w:rsidRPr="00343F1D">
        <w:rPr>
          <w:sz w:val="16"/>
        </w:rPr>
        <w:t>racialised</w:t>
      </w:r>
      <w:proofErr w:type="spellEnd"/>
      <w:r w:rsidRPr="00343F1D">
        <w:rPr>
          <w:sz w:val="16"/>
        </w:rPr>
        <w:t xml:space="preserve"> whiteness, and property relations require </w:t>
      </w:r>
      <w:proofErr w:type="spellStart"/>
      <w:r w:rsidRPr="00343F1D">
        <w:rPr>
          <w:sz w:val="16"/>
        </w:rPr>
        <w:t>theorising</w:t>
      </w:r>
      <w:proofErr w:type="spellEnd"/>
      <w:r w:rsidRPr="00343F1D">
        <w:rPr>
          <w:sz w:val="16"/>
        </w:rPr>
        <w:t xml:space="preserve"> if we are to disrupt those relations which unify and </w:t>
      </w:r>
      <w:proofErr w:type="spellStart"/>
      <w:r w:rsidRPr="00343F1D">
        <w:rPr>
          <w:sz w:val="16"/>
        </w:rPr>
        <w:t>entify</w:t>
      </w:r>
      <w:proofErr w:type="spellEnd"/>
      <w:r w:rsidRPr="00343F1D">
        <w:rPr>
          <w:sz w:val="16"/>
        </w:rPr>
        <w:t xml:space="preserve"> a normative ‘ethical order’. Fanon, of course, is clear: without the vertical existence of breath, that is, giving one’s breath as nourishment for blackness, slavery, and </w:t>
      </w:r>
      <w:proofErr w:type="spellStart"/>
      <w:r w:rsidRPr="00343F1D">
        <w:rPr>
          <w:sz w:val="16"/>
        </w:rPr>
        <w:t>colonisation</w:t>
      </w:r>
      <w:proofErr w:type="spellEnd"/>
      <w:r w:rsidRPr="00343F1D">
        <w:rPr>
          <w:sz w:val="16"/>
        </w:rPr>
        <w:t xml:space="preserve">,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w:t>
      </w:r>
      <w:proofErr w:type="gramStart"/>
      <w:r w:rsidRPr="00650FD9">
        <w:rPr>
          <w:rStyle w:val="Emphasis"/>
        </w:rPr>
        <w:t>species’</w:t>
      </w:r>
      <w:proofErr w:type="gramEnd"/>
      <w:r w:rsidRPr="00650FD9">
        <w:rPr>
          <w:rStyle w:val="Emphasis"/>
        </w:rPr>
        <w:t xml:space="preserve">.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w:t>
      </w:r>
      <w:proofErr w:type="spellStart"/>
      <w:r w:rsidRPr="00343F1D">
        <w:rPr>
          <w:sz w:val="16"/>
        </w:rPr>
        <w:t>organisation</w:t>
      </w:r>
      <w:proofErr w:type="spellEnd"/>
      <w:r w:rsidRPr="00343F1D">
        <w:rPr>
          <w:sz w:val="16"/>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sidRPr="00343F1D">
        <w:rPr>
          <w:sz w:val="16"/>
        </w:rPr>
        <w:t>colonised</w:t>
      </w:r>
      <w:proofErr w:type="spellEnd"/>
      <w:r w:rsidRPr="00343F1D">
        <w:rPr>
          <w:sz w:val="16"/>
        </w:rPr>
        <w:t xml:space="preserve"> – in other words, the living being whose existence is already assumed as structurally impossible and, hence, as breath which can never be synonymous with life. The basis of the (inter) state structure, Fanon </w:t>
      </w:r>
      <w:proofErr w:type="spellStart"/>
      <w:r w:rsidRPr="00343F1D">
        <w:rPr>
          <w:sz w:val="16"/>
        </w:rPr>
        <w:t>recognises</w:t>
      </w:r>
      <w:proofErr w:type="spellEnd"/>
      <w:r w:rsidRPr="00343F1D">
        <w:rPr>
          <w:sz w:val="16"/>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 xml:space="preserve">zoned as black and </w:t>
      </w:r>
      <w:proofErr w:type="spellStart"/>
      <w:r w:rsidRPr="00444B72">
        <w:rPr>
          <w:rStyle w:val="Emphasis"/>
          <w:highlight w:val="green"/>
        </w:rPr>
        <w:t>colonised</w:t>
      </w:r>
      <w:proofErr w:type="spellEnd"/>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w:t>
      </w:r>
      <w:proofErr w:type="gramStart"/>
      <w:r w:rsidRPr="00343F1D">
        <w:rPr>
          <w:sz w:val="16"/>
        </w:rPr>
        <w:t>, that is to say, his</w:t>
      </w:r>
      <w:proofErr w:type="gramEnd"/>
      <w:r w:rsidRPr="00343F1D">
        <w:rPr>
          <w:sz w:val="16"/>
        </w:rPr>
        <w:t xml:space="preserve"> property, to the colonial system. (Fanon 1967d: 36) But why such insistence? What tension does Fanon want to foreground? Fanon </w:t>
      </w:r>
      <w:proofErr w:type="gramStart"/>
      <w:r w:rsidRPr="00343F1D">
        <w:rPr>
          <w:sz w:val="16"/>
        </w:rPr>
        <w:t>actually has</w:t>
      </w:r>
      <w:proofErr w:type="gramEnd"/>
      <w:r w:rsidRPr="00343F1D">
        <w:rPr>
          <w:sz w:val="16"/>
        </w:rPr>
        <w:t xml:space="preserve">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proofErr w:type="spellStart"/>
      <w:r w:rsidRPr="00444B72">
        <w:rPr>
          <w:rStyle w:val="Emphasis"/>
          <w:highlight w:val="green"/>
        </w:rPr>
        <w:t>colonising</w:t>
      </w:r>
      <w:proofErr w:type="spellEnd"/>
      <w:r w:rsidRPr="00444B72">
        <w:rPr>
          <w:rStyle w:val="Emphasis"/>
          <w:highlight w:val="green"/>
        </w:rPr>
        <w:t>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sidRPr="00343F1D">
        <w:rPr>
          <w:sz w:val="16"/>
        </w:rPr>
        <w:t>prioritise</w:t>
      </w:r>
      <w:proofErr w:type="spellEnd"/>
      <w:r w:rsidRPr="00343F1D">
        <w:rPr>
          <w:sz w:val="16"/>
        </w:rPr>
        <w:t xml:space="preserv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4CA302A3" w14:textId="1E2245AE" w:rsidR="0080678F" w:rsidRDefault="00766113" w:rsidP="0080678F">
      <w:pPr>
        <w:pStyle w:val="Heading4"/>
      </w:pPr>
      <w:r>
        <w:t>A</w:t>
      </w:r>
      <w:r w:rsidR="0080678F">
        <w:t xml:space="preserve">gainst the continuous threat of war from </w:t>
      </w:r>
      <w:proofErr w:type="spellStart"/>
      <w:r w:rsidR="0080678F">
        <w:t>prolif</w:t>
      </w:r>
      <w:proofErr w:type="spellEnd"/>
      <w:r w:rsidR="0080678F">
        <w:t xml:space="preserve">, the 1AC ignores ongoing militarism via IR. </w:t>
      </w:r>
    </w:p>
    <w:p w14:paraId="24A905B4" w14:textId="77777777" w:rsidR="0080678F" w:rsidRPr="000776E9" w:rsidRDefault="0080678F" w:rsidP="0080678F">
      <w:pPr>
        <w:rPr>
          <w:rStyle w:val="StyleUnderline"/>
          <w:sz w:val="24"/>
          <w:szCs w:val="24"/>
          <w:u w:val="none"/>
        </w:rPr>
      </w:pPr>
      <w:r w:rsidRPr="0085032B">
        <w:rPr>
          <w:rStyle w:val="Style13ptBold"/>
          <w:sz w:val="24"/>
          <w:szCs w:val="24"/>
        </w:rPr>
        <w:t>Grove</w:t>
      </w:r>
      <w:r>
        <w:rPr>
          <w:rStyle w:val="Style13ptBold"/>
          <w:sz w:val="24"/>
          <w:szCs w:val="24"/>
          <w:vertAlign w:val="superscript"/>
        </w:rPr>
        <w:t xml:space="preserve"> </w:t>
      </w:r>
      <w:r>
        <w:rPr>
          <w:rStyle w:val="Style13ptBold"/>
          <w:sz w:val="24"/>
          <w:szCs w:val="24"/>
        </w:rPr>
        <w:t>20</w:t>
      </w:r>
      <w:r w:rsidRPr="0085032B">
        <w:rPr>
          <w:rStyle w:val="Style13ptBold"/>
          <w:sz w:val="24"/>
          <w:szCs w:val="24"/>
        </w:rPr>
        <w:t>19</w:t>
      </w:r>
      <w:r w:rsidRPr="0085032B">
        <w:rPr>
          <w:sz w:val="24"/>
          <w:szCs w:val="24"/>
        </w:rPr>
        <w:t xml:space="preserve"> </w:t>
      </w:r>
      <w:r>
        <w:rPr>
          <w:sz w:val="24"/>
          <w:szCs w:val="24"/>
        </w:rPr>
        <w:t>[</w:t>
      </w:r>
      <w:r w:rsidRPr="0085032B">
        <w:rPr>
          <w:sz w:val="24"/>
          <w:szCs w:val="24"/>
        </w:rPr>
        <w:t xml:space="preserve">Jairus Victor Grove – Associate Professor at the University of </w:t>
      </w:r>
      <w:proofErr w:type="spellStart"/>
      <w:r w:rsidRPr="0085032B">
        <w:rPr>
          <w:sz w:val="24"/>
          <w:szCs w:val="24"/>
        </w:rPr>
        <w:t>Hawai’I</w:t>
      </w:r>
      <w:proofErr w:type="spellEnd"/>
      <w:r w:rsidRPr="0085032B">
        <w:rPr>
          <w:sz w:val="24"/>
          <w:szCs w:val="24"/>
        </w:rPr>
        <w:t xml:space="preserve"> Manoa in the Department of Political Science. "Savage Ecology: War and Geopolitics at the End of the World” </w:t>
      </w:r>
      <w:r w:rsidRPr="0085032B">
        <w:rPr>
          <w:i/>
          <w:iCs/>
          <w:sz w:val="24"/>
          <w:szCs w:val="24"/>
        </w:rPr>
        <w:t>Duke University Press</w:t>
      </w:r>
      <w:r w:rsidRPr="0085032B">
        <w:rPr>
          <w:sz w:val="24"/>
          <w:szCs w:val="24"/>
        </w:rPr>
        <w:t xml:space="preserve">. </w:t>
      </w:r>
      <w:r>
        <w:rPr>
          <w:sz w:val="24"/>
          <w:szCs w:val="24"/>
        </w:rPr>
        <w:t>Accessed 12/24 BMC]</w:t>
      </w:r>
    </w:p>
    <w:p w14:paraId="034C7FBE" w14:textId="77777777" w:rsidR="0080678F" w:rsidRPr="00865EF4" w:rsidRDefault="0080678F" w:rsidP="0080678F">
      <w:pPr>
        <w:rPr>
          <w:sz w:val="16"/>
        </w:rPr>
      </w:pPr>
      <w:r w:rsidRPr="00C65A0D">
        <w:rPr>
          <w:rStyle w:val="StyleUnderline"/>
          <w:highlight w:val="green"/>
        </w:rPr>
        <w:t>In our</w:t>
      </w:r>
      <w:r w:rsidRPr="00415203">
        <w:rPr>
          <w:rStyle w:val="StyleUnderline"/>
        </w:rPr>
        <w:t xml:space="preserve"> contemporary </w:t>
      </w:r>
      <w:r w:rsidRPr="00C65A0D">
        <w:rPr>
          <w:rStyle w:val="StyleUnderline"/>
          <w:highlight w:val="green"/>
        </w:rPr>
        <w:t>era of networks</w:t>
      </w:r>
      <w:r w:rsidRPr="00415203">
        <w:rPr>
          <w:rStyle w:val="StyleUnderline"/>
        </w:rPr>
        <w:t xml:space="preserve">, </w:t>
      </w:r>
      <w:r w:rsidRPr="00C65A0D">
        <w:rPr>
          <w:rStyle w:val="StyleUnderline"/>
          <w:highlight w:val="green"/>
        </w:rPr>
        <w:t>counterinsurgencies,</w:t>
      </w:r>
      <w:r w:rsidRPr="00415203">
        <w:rPr>
          <w:rStyle w:val="StyleUnderline"/>
        </w:rPr>
        <w:t xml:space="preserve"> and indiscernible zones of peace and conflict, </w:t>
      </w:r>
      <w:r w:rsidRPr="00C65A0D">
        <w:rPr>
          <w:rStyle w:val="StyleUnderline"/>
          <w:highlight w:val="green"/>
        </w:rPr>
        <w:t>war enters the battlefield</w:t>
      </w:r>
      <w:r w:rsidRPr="00415203">
        <w:rPr>
          <w:rStyle w:val="StyleUnderline"/>
        </w:rPr>
        <w:t xml:space="preserve"> more obviously </w:t>
      </w:r>
      <w:r w:rsidRPr="00766113">
        <w:rPr>
          <w:rStyle w:val="StyleUnderline"/>
        </w:rPr>
        <w:t>at odds with sovereign warfare.</w:t>
      </w:r>
      <w:r w:rsidRPr="00766113">
        <w:rPr>
          <w:sz w:val="16"/>
        </w:rPr>
        <w:t xml:space="preserve"> It may help to work in reverse, as the </w:t>
      </w:r>
      <w:r w:rsidRPr="00766113">
        <w:rPr>
          <w:rStyle w:val="StyleUnderline"/>
        </w:rPr>
        <w:t>contemporary conflicts demonstrate quite starkly how “rigorous” definitions of war fall apart</w:t>
      </w:r>
      <w:r w:rsidRPr="00766113">
        <w:rPr>
          <w:sz w:val="16"/>
        </w:rPr>
        <w:t>, before working</w:t>
      </w:r>
      <w:r w:rsidRPr="00F4463A">
        <w:rPr>
          <w:sz w:val="16"/>
        </w:rPr>
        <w:t xml:space="preserve"> our way through some of the slower, more subtle </w:t>
      </w:r>
      <w:r w:rsidRPr="003B0C96">
        <w:rPr>
          <w:sz w:val="16"/>
        </w:rPr>
        <w:t>historical attractors of war such as annihilation. The examples in the contemporary memory are not hard to find. Consider the soldiers of My Lai who did their jobs horrifically too well, and the absent without official leave (</w:t>
      </w:r>
      <w:proofErr w:type="spellStart"/>
      <w:r w:rsidRPr="003B0C96">
        <w:rPr>
          <w:sz w:val="16"/>
        </w:rPr>
        <w:t>awol</w:t>
      </w:r>
      <w:proofErr w:type="spellEnd"/>
      <w:r w:rsidRPr="003B0C96">
        <w:rPr>
          <w:sz w:val="16"/>
        </w:rPr>
        <w:t xml:space="preserve">) soldiers who refuse to fight in Israel or elsewhere. </w:t>
      </w:r>
      <w:r w:rsidRPr="003B0C96">
        <w:rPr>
          <w:rStyle w:val="StyleUnderline"/>
        </w:rPr>
        <w:t xml:space="preserve">The tragic irony of the global war on terrorism cannot be understood until we grasp the relationship of war to the </w:t>
      </w:r>
      <w:proofErr w:type="gramStart"/>
      <w:r w:rsidRPr="003B0C96">
        <w:rPr>
          <w:rStyle w:val="StyleUnderline"/>
        </w:rPr>
        <w:t>state of affairs</w:t>
      </w:r>
      <w:proofErr w:type="gramEnd"/>
      <w:r w:rsidRPr="003B0C96">
        <w:rPr>
          <w:rStyle w:val="StyleUnderline"/>
        </w:rPr>
        <w:t xml:space="preserve"> rather than the relationship between warfare and the state of which much ink has been spilled.</w:t>
      </w:r>
      <w:r w:rsidRPr="003B0C96">
        <w:rPr>
          <w:sz w:val="16"/>
        </w:rPr>
        <w:t xml:space="preserve"> For instance, </w:t>
      </w:r>
      <w:r w:rsidRPr="003B0C96">
        <w:rPr>
          <w:rStyle w:val="StyleUnderline"/>
        </w:rPr>
        <w:t>war is not initially apparent in the seeming</w:t>
      </w:r>
      <w:r w:rsidRPr="00415203">
        <w:rPr>
          <w:rStyle w:val="StyleUnderline"/>
        </w:rPr>
        <w:t xml:space="preserve"> strategic deployment of the </w:t>
      </w:r>
      <w:r w:rsidRPr="00C65A0D">
        <w:rPr>
          <w:rStyle w:val="StyleUnderline"/>
          <w:highlight w:val="green"/>
        </w:rPr>
        <w:t>Mujahedin</w:t>
      </w:r>
      <w:r w:rsidRPr="00C65A0D">
        <w:rPr>
          <w:sz w:val="16"/>
          <w:highlight w:val="green"/>
        </w:rPr>
        <w:t>—</w:t>
      </w:r>
      <w:r w:rsidRPr="00F4463A">
        <w:rPr>
          <w:sz w:val="16"/>
        </w:rPr>
        <w:t>mercenaries armed and trained by the Central Intelligence Agency (</w:t>
      </w:r>
      <w:proofErr w:type="spellStart"/>
      <w:r w:rsidRPr="00F4463A">
        <w:rPr>
          <w:sz w:val="16"/>
        </w:rPr>
        <w:t>cia</w:t>
      </w:r>
      <w:proofErr w:type="spellEnd"/>
      <w:r w:rsidRPr="00F4463A">
        <w:rPr>
          <w:sz w:val="16"/>
        </w:rPr>
        <w:t>) against the Soviet army—</w:t>
      </w:r>
      <w:r w:rsidRPr="00C65A0D">
        <w:rPr>
          <w:rStyle w:val="StyleUnderline"/>
          <w:highlight w:val="green"/>
        </w:rPr>
        <w:t>until the</w:t>
      </w:r>
      <w:r w:rsidRPr="00415203">
        <w:rPr>
          <w:rStyle w:val="StyleUnderline"/>
        </w:rPr>
        <w:t xml:space="preserve"> Mujahedin’s character of </w:t>
      </w:r>
      <w:r w:rsidRPr="00C65A0D">
        <w:rPr>
          <w:rStyle w:val="StyleUnderline"/>
          <w:highlight w:val="green"/>
        </w:rPr>
        <w:t>war exceeds</w:t>
      </w:r>
      <w:r w:rsidRPr="00415203">
        <w:rPr>
          <w:rStyle w:val="StyleUnderline"/>
        </w:rPr>
        <w:t xml:space="preserve"> and escapes </w:t>
      </w:r>
      <w:r w:rsidRPr="00C65A0D">
        <w:rPr>
          <w:rStyle w:val="StyleUnderline"/>
          <w:highlight w:val="green"/>
        </w:rPr>
        <w:t>the state</w:t>
      </w:r>
      <w:r w:rsidRPr="00415203">
        <w:rPr>
          <w:rStyle w:val="StyleUnderline"/>
        </w:rPr>
        <w:t xml:space="preserve"> apparatus’s strategic </w:t>
      </w:r>
      <w:r w:rsidRPr="00C65A0D">
        <w:rPr>
          <w:rStyle w:val="StyleUnderline"/>
          <w:highlight w:val="green"/>
        </w:rPr>
        <w:t>proxy warfare</w:t>
      </w:r>
      <w:r w:rsidRPr="00415203">
        <w:rPr>
          <w:rStyle w:val="StyleUnderline"/>
        </w:rPr>
        <w:t xml:space="preserve"> to return </w:t>
      </w:r>
      <w:r w:rsidRPr="00C65A0D">
        <w:rPr>
          <w:rStyle w:val="StyleUnderline"/>
          <w:highlight w:val="green"/>
        </w:rPr>
        <w:t>as civil wars in the Congo or</w:t>
      </w:r>
      <w:r w:rsidRPr="00415203">
        <w:rPr>
          <w:rStyle w:val="StyleUnderline"/>
        </w:rPr>
        <w:t xml:space="preserve"> the networked logistics of </w:t>
      </w:r>
      <w:r w:rsidRPr="00C65A0D">
        <w:rPr>
          <w:rStyle w:val="StyleUnderline"/>
          <w:highlight w:val="green"/>
        </w:rPr>
        <w:t>Al Qaeda</w:t>
      </w:r>
      <w:r w:rsidRPr="00415203">
        <w:rPr>
          <w:rStyle w:val="StyleUnderline"/>
        </w:rPr>
        <w:t xml:space="preserve">. </w:t>
      </w:r>
      <w:r w:rsidRPr="00C65A0D">
        <w:rPr>
          <w:rStyle w:val="StyleUnderline"/>
          <w:highlight w:val="green"/>
        </w:rPr>
        <w:t>The U.S. attempt to break</w:t>
      </w:r>
      <w:r w:rsidRPr="00415203">
        <w:rPr>
          <w:rStyle w:val="StyleUnderline"/>
        </w:rPr>
        <w:t xml:space="preserve"> the deadlock of </w:t>
      </w:r>
      <w:r w:rsidRPr="00C65A0D">
        <w:rPr>
          <w:rStyle w:val="StyleUnderline"/>
          <w:highlight w:val="green"/>
        </w:rPr>
        <w:t>bipolar deterrence</w:t>
      </w:r>
      <w:r w:rsidRPr="00415203">
        <w:rPr>
          <w:rStyle w:val="StyleUnderline"/>
        </w:rPr>
        <w:t xml:space="preserve"> via nonstate actors </w:t>
      </w:r>
      <w:r w:rsidRPr="00C65A0D">
        <w:rPr>
          <w:rStyle w:val="StyleUnderline"/>
          <w:highlight w:val="green"/>
        </w:rPr>
        <w:t>did not</w:t>
      </w:r>
      <w:r w:rsidRPr="00415203">
        <w:rPr>
          <w:rStyle w:val="StyleUnderline"/>
        </w:rPr>
        <w:t xml:space="preserve"> fail to </w:t>
      </w:r>
      <w:r w:rsidRPr="00C65A0D">
        <w:rPr>
          <w:rStyle w:val="StyleUnderline"/>
          <w:highlight w:val="green"/>
        </w:rPr>
        <w:t>disrupt the bipolar balance of power</w:t>
      </w:r>
      <w:r w:rsidRPr="00F4463A">
        <w:rPr>
          <w:sz w:val="16"/>
        </w:rPr>
        <w:t xml:space="preserve">. Instead, </w:t>
      </w:r>
      <w:r w:rsidRPr="00415203">
        <w:rPr>
          <w:rStyle w:val="StyleUnderline"/>
        </w:rPr>
        <w:t>it worked too well, unleashing a new mode of organization for violence and warfare</w:t>
      </w:r>
      <w:r w:rsidRPr="00F4463A">
        <w:rPr>
          <w:sz w:val="16"/>
        </w:rPr>
        <w:t xml:space="preserve">. Instead of the nitpicking debates over personalities and financial connections that try to prove or disprove that the </w:t>
      </w:r>
      <w:proofErr w:type="spellStart"/>
      <w:r w:rsidRPr="00F4463A">
        <w:rPr>
          <w:sz w:val="16"/>
        </w:rPr>
        <w:t>cia</w:t>
      </w:r>
      <w:proofErr w:type="spellEnd"/>
      <w:r w:rsidRPr="00F4463A">
        <w:rPr>
          <w:sz w:val="16"/>
        </w:rPr>
        <w:t xml:space="preserve"> “created” Osama bin Laden, </w:t>
      </w:r>
      <w:r w:rsidRPr="00415203">
        <w:rPr>
          <w:rStyle w:val="StyleUnderline"/>
        </w:rPr>
        <w:t>we should map the ways new organizations of violence were let loose, imitated, reinvented, and then echoed across the planet</w:t>
      </w:r>
      <w:r w:rsidRPr="00F4463A">
        <w:rPr>
          <w:sz w:val="16"/>
        </w:rPr>
        <w:t xml:space="preserve">.43 Whether by conspiracy or imitation, </w:t>
      </w:r>
      <w:r w:rsidRPr="00C65A0D">
        <w:rPr>
          <w:rStyle w:val="StyleUnderline"/>
          <w:highlight w:val="green"/>
        </w:rPr>
        <w:t>the Mujahedin reterritorialized</w:t>
      </w:r>
      <w:r w:rsidRPr="00415203">
        <w:rPr>
          <w:rStyle w:val="StyleUnderline"/>
        </w:rPr>
        <w:t xml:space="preserve"> in the post–Cold War, </w:t>
      </w:r>
      <w:r w:rsidRPr="00C65A0D">
        <w:rPr>
          <w:rStyle w:val="StyleUnderline"/>
          <w:highlight w:val="green"/>
        </w:rPr>
        <w:t>creatin</w:t>
      </w:r>
      <w:r w:rsidRPr="000C1820">
        <w:rPr>
          <w:rStyle w:val="StyleUnderline"/>
        </w:rPr>
        <w:t>g</w:t>
      </w:r>
      <w:r w:rsidRPr="00415203">
        <w:rPr>
          <w:rStyle w:val="StyleUnderline"/>
        </w:rPr>
        <w:t xml:space="preserve"> a veritable franchise of </w:t>
      </w:r>
      <w:r w:rsidRPr="00C65A0D">
        <w:rPr>
          <w:rStyle w:val="StyleUnderline"/>
          <w:highlight w:val="green"/>
        </w:rPr>
        <w:t>warlords</w:t>
      </w:r>
      <w:r w:rsidRPr="00415203">
        <w:rPr>
          <w:rStyle w:val="StyleUnderline"/>
        </w:rPr>
        <w:t xml:space="preserve"> throughout Africa and Central Asia, and not just </w:t>
      </w:r>
      <w:r w:rsidRPr="000C1820">
        <w:rPr>
          <w:rStyle w:val="StyleUnderline"/>
        </w:rPr>
        <w:t>with</w:t>
      </w:r>
      <w:r w:rsidRPr="00415203">
        <w:rPr>
          <w:rStyle w:val="StyleUnderline"/>
        </w:rPr>
        <w:t xml:space="preserve"> the name brands of </w:t>
      </w:r>
      <w:r w:rsidRPr="00C65A0D">
        <w:rPr>
          <w:rStyle w:val="StyleUnderline"/>
          <w:highlight w:val="green"/>
        </w:rPr>
        <w:t>Al Qaeda, Boko Haram, and</w:t>
      </w:r>
      <w:r w:rsidRPr="00415203">
        <w:rPr>
          <w:rStyle w:val="StyleUnderline"/>
        </w:rPr>
        <w:t xml:space="preserve"> the Islamic State in Iraq and Syria </w:t>
      </w:r>
      <w:r w:rsidRPr="00C65A0D">
        <w:rPr>
          <w:rStyle w:val="StyleUnderline"/>
          <w:highlight w:val="green"/>
        </w:rPr>
        <w:t>(</w:t>
      </w:r>
      <w:proofErr w:type="spellStart"/>
      <w:r w:rsidRPr="00C65A0D">
        <w:rPr>
          <w:rStyle w:val="StyleUnderline"/>
          <w:highlight w:val="green"/>
        </w:rPr>
        <w:t>isis</w:t>
      </w:r>
      <w:proofErr w:type="spellEnd"/>
      <w:r w:rsidRPr="00C65A0D">
        <w:rPr>
          <w:rStyle w:val="StyleUnderline"/>
          <w:highlight w:val="green"/>
        </w:rPr>
        <w:t>)</w:t>
      </w:r>
      <w:r w:rsidRPr="00415203">
        <w:rPr>
          <w:rStyle w:val="StyleUnderline"/>
        </w:rPr>
        <w:t xml:space="preserve"> but the </w:t>
      </w:r>
      <w:r w:rsidRPr="00C65A0D">
        <w:rPr>
          <w:rStyle w:val="StyleUnderline"/>
          <w:highlight w:val="green"/>
        </w:rPr>
        <w:t>numbers of</w:t>
      </w:r>
      <w:r w:rsidRPr="00415203">
        <w:rPr>
          <w:rStyle w:val="StyleUnderline"/>
        </w:rPr>
        <w:t xml:space="preserve"> other </w:t>
      </w:r>
      <w:r w:rsidRPr="00C65A0D">
        <w:rPr>
          <w:rStyle w:val="StyleUnderline"/>
          <w:highlight w:val="green"/>
        </w:rPr>
        <w:t>novel forms of warfare</w:t>
      </w:r>
      <w:r w:rsidRPr="00415203">
        <w:rPr>
          <w:rStyle w:val="StyleUnderline"/>
        </w:rPr>
        <w:t xml:space="preserve"> taking place in conflict far outside the civilizational drama of the war on </w:t>
      </w:r>
      <w:r w:rsidRPr="00766113">
        <w:rPr>
          <w:rStyle w:val="StyleUnderline"/>
        </w:rPr>
        <w:t>terrorism. Drug cartels in Mexico, neo-Nazis, Christian militias, and even neo-Nazi sympathizers within the German military are using the decentralized structures of information sharing, improvised precision weapons, social media recruiting, weapons development, and on and on—a new order congealed out of a previous order already containing the vesti</w:t>
      </w:r>
      <w:r w:rsidRPr="00415203">
        <w:rPr>
          <w:rStyle w:val="StyleUnderline"/>
        </w:rPr>
        <w:t>gial structures necessary for what would come next</w:t>
      </w:r>
      <w:r w:rsidRPr="00F4463A">
        <w:rPr>
          <w:sz w:val="16"/>
        </w:rPr>
        <w:t xml:space="preserve">. </w:t>
      </w:r>
      <w:proofErr w:type="gramStart"/>
      <w:r w:rsidRPr="00F4463A">
        <w:rPr>
          <w:sz w:val="16"/>
        </w:rPr>
        <w:t>Similar to</w:t>
      </w:r>
      <w:proofErr w:type="gramEnd"/>
      <w:r w:rsidRPr="00F4463A">
        <w:rPr>
          <w:sz w:val="16"/>
        </w:rPr>
        <w:t xml:space="preserve"> the globalization of Mujahedin-like organizational types and techniques, </w:t>
      </w:r>
      <w:r w:rsidRPr="00C65A0D">
        <w:rPr>
          <w:rStyle w:val="StyleUnderline"/>
          <w:highlight w:val="green"/>
        </w:rPr>
        <w:t>the</w:t>
      </w:r>
      <w:r w:rsidRPr="00F4463A">
        <w:rPr>
          <w:rStyle w:val="StyleUnderline"/>
        </w:rPr>
        <w:t xml:space="preserve"> U.S. </w:t>
      </w:r>
      <w:r w:rsidRPr="00C65A0D">
        <w:rPr>
          <w:rStyle w:val="StyleUnderline"/>
          <w:highlight w:val="green"/>
        </w:rPr>
        <w:t>invasion of Iraq</w:t>
      </w:r>
      <w:r w:rsidRPr="00F4463A">
        <w:rPr>
          <w:rStyle w:val="StyleUnderline"/>
        </w:rPr>
        <w:t xml:space="preserve"> in 2003 </w:t>
      </w:r>
      <w:r w:rsidRPr="00C65A0D">
        <w:rPr>
          <w:rStyle w:val="StyleUnderline"/>
          <w:highlight w:val="green"/>
        </w:rPr>
        <w:t>could not be contained</w:t>
      </w:r>
      <w:r w:rsidRPr="00F4463A">
        <w:rPr>
          <w:rStyle w:val="StyleUnderline"/>
        </w:rPr>
        <w:t xml:space="preserve"> or instrumentally directed </w:t>
      </w:r>
      <w:r w:rsidRPr="00C65A0D">
        <w:rPr>
          <w:rStyle w:val="StyleUnderline"/>
          <w:highlight w:val="green"/>
        </w:rPr>
        <w:t>despite the great power status</w:t>
      </w:r>
      <w:r w:rsidRPr="00F4463A">
        <w:rPr>
          <w:rStyle w:val="StyleUnderline"/>
        </w:rPr>
        <w:t xml:space="preserve"> and traditional state form </w:t>
      </w:r>
      <w:r w:rsidRPr="00C65A0D">
        <w:rPr>
          <w:rStyle w:val="StyleUnderline"/>
          <w:highlight w:val="green"/>
        </w:rPr>
        <w:t>of the U</w:t>
      </w:r>
      <w:r w:rsidRPr="00F4463A">
        <w:rPr>
          <w:rStyle w:val="StyleUnderline"/>
        </w:rPr>
        <w:t xml:space="preserve">nited </w:t>
      </w:r>
      <w:r w:rsidRPr="00C65A0D">
        <w:rPr>
          <w:rStyle w:val="StyleUnderline"/>
          <w:highlight w:val="green"/>
        </w:rPr>
        <w:t>S</w:t>
      </w:r>
      <w:r w:rsidRPr="00F4463A">
        <w:rPr>
          <w:rStyle w:val="StyleUnderline"/>
        </w:rPr>
        <w:t>tates. The funding of opposition militias, both Sunni and Shia</w:t>
      </w:r>
      <w:r w:rsidRPr="00F4463A">
        <w:rPr>
          <w:sz w:val="16"/>
        </w:rPr>
        <w:t xml:space="preserve">, against the Revolutionary Guard, combined with the dramatic assault of shock and awe, </w:t>
      </w:r>
      <w:r w:rsidRPr="00F4463A">
        <w:rPr>
          <w:rStyle w:val="StyleUnderline"/>
        </w:rPr>
        <w:t xml:space="preserve">succeeded in the successful overthrow of the Baathist regime of Saddam Hussein. Yet the fighting did not stop there. It continued and it multiplied. </w:t>
      </w:r>
      <w:r w:rsidRPr="00C65A0D">
        <w:rPr>
          <w:rStyle w:val="StyleUnderline"/>
          <w:highlight w:val="green"/>
        </w:rPr>
        <w:t>The new assemblage</w:t>
      </w:r>
      <w:r w:rsidRPr="00F4463A">
        <w:rPr>
          <w:rStyle w:val="StyleUnderline"/>
        </w:rPr>
        <w:t xml:space="preserve"> </w:t>
      </w:r>
      <w:r w:rsidRPr="00C65A0D">
        <w:rPr>
          <w:rStyle w:val="StyleUnderline"/>
          <w:highlight w:val="green"/>
        </w:rPr>
        <w:t>of opposition</w:t>
      </w:r>
      <w:r w:rsidRPr="00F4463A">
        <w:rPr>
          <w:rStyle w:val="StyleUnderline"/>
        </w:rPr>
        <w:t xml:space="preserve"> created by the U.S. invasion</w:t>
      </w:r>
      <w:r w:rsidRPr="00F4463A">
        <w:rPr>
          <w:sz w:val="16"/>
        </w:rPr>
        <w:t xml:space="preserve">, while not unified or even organized, </w:t>
      </w:r>
      <w:r w:rsidRPr="00F4463A">
        <w:rPr>
          <w:rStyle w:val="StyleUnderline"/>
        </w:rPr>
        <w:t xml:space="preserve">successfully </w:t>
      </w:r>
      <w:r w:rsidRPr="00C65A0D">
        <w:rPr>
          <w:rStyle w:val="StyleUnderline"/>
          <w:highlight w:val="green"/>
        </w:rPr>
        <w:t>forced the U.S. to give up on</w:t>
      </w:r>
      <w:r w:rsidRPr="00F4463A">
        <w:rPr>
          <w:rStyle w:val="StyleUnderline"/>
        </w:rPr>
        <w:t xml:space="preserve"> permanent military </w:t>
      </w:r>
      <w:r w:rsidRPr="00C65A0D">
        <w:rPr>
          <w:rStyle w:val="StyleUnderline"/>
          <w:highlight w:val="green"/>
        </w:rPr>
        <w:t>bases</w:t>
      </w:r>
      <w:r w:rsidRPr="00F4463A">
        <w:rPr>
          <w:rStyle w:val="StyleUnderline"/>
        </w:rPr>
        <w:t xml:space="preserve"> </w:t>
      </w:r>
      <w:r w:rsidRPr="00C65A0D">
        <w:rPr>
          <w:rStyle w:val="StyleUnderline"/>
          <w:highlight w:val="green"/>
        </w:rPr>
        <w:t>and</w:t>
      </w:r>
      <w:r w:rsidRPr="00F4463A">
        <w:rPr>
          <w:sz w:val="16"/>
        </w:rPr>
        <w:t xml:space="preserve">, for a time, </w:t>
      </w:r>
      <w:r w:rsidRPr="00F4463A">
        <w:rPr>
          <w:rStyle w:val="StyleUnderline"/>
        </w:rPr>
        <w:t xml:space="preserve">enter a state of </w:t>
      </w:r>
      <w:r w:rsidRPr="00C65A0D">
        <w:rPr>
          <w:rStyle w:val="StyleUnderline"/>
          <w:highlight w:val="green"/>
        </w:rPr>
        <w:t>withdrawa</w:t>
      </w:r>
      <w:r w:rsidRPr="00F4463A">
        <w:rPr>
          <w:rStyle w:val="StyleUnderline"/>
        </w:rPr>
        <w:t>l asymptotically approaching zero.</w:t>
      </w:r>
      <w:r w:rsidRPr="00F4463A">
        <w:rPr>
          <w:sz w:val="16"/>
        </w:rPr>
        <w:t xml:space="preserve"> However, U.S.-led warfare returned and at the time this book is going to press is gaining momentum. In writing this manuscript over a period of six years, I have wondered whether I would need the past tense to describe the on-again, off-again conflict in Iraq and Afghanistan. So </w:t>
      </w:r>
      <w:proofErr w:type="gramStart"/>
      <w:r w:rsidRPr="00F4463A">
        <w:rPr>
          <w:sz w:val="16"/>
        </w:rPr>
        <w:t>far</w:t>
      </w:r>
      <w:proofErr w:type="gramEnd"/>
      <w:r w:rsidRPr="00F4463A">
        <w:rPr>
          <w:sz w:val="16"/>
        </w:rPr>
        <w:t xml:space="preserve"> the past tense seems indef</w:t>
      </w:r>
      <w:r w:rsidRPr="00F4463A">
        <w:rPr>
          <w:sz w:val="16"/>
        </w:rPr>
        <w:softHyphen/>
        <w:t xml:space="preserve">initely postponed. While it is impossible to identify strict causal relations between events, </w:t>
      </w:r>
      <w:r w:rsidRPr="00C65A0D">
        <w:rPr>
          <w:rStyle w:val="StyleUnderline"/>
          <w:highlight w:val="green"/>
        </w:rPr>
        <w:t>the actions of the U</w:t>
      </w:r>
      <w:r w:rsidRPr="00F4463A">
        <w:rPr>
          <w:rStyle w:val="StyleUnderline"/>
        </w:rPr>
        <w:t xml:space="preserve">nited </w:t>
      </w:r>
      <w:r w:rsidRPr="00C65A0D">
        <w:rPr>
          <w:rStyle w:val="StyleUnderline"/>
          <w:highlight w:val="green"/>
        </w:rPr>
        <w:t>S</w:t>
      </w:r>
      <w:r w:rsidRPr="00F4463A">
        <w:rPr>
          <w:rStyle w:val="StyleUnderline"/>
        </w:rPr>
        <w:t xml:space="preserve">tates in Iraq </w:t>
      </w:r>
      <w:r w:rsidRPr="00C65A0D">
        <w:rPr>
          <w:rStyle w:val="StyleUnderline"/>
          <w:highlight w:val="green"/>
        </w:rPr>
        <w:t>severely undermined its ability to gain support for its</w:t>
      </w:r>
      <w:r w:rsidRPr="00F4463A">
        <w:rPr>
          <w:rStyle w:val="StyleUnderline"/>
        </w:rPr>
        <w:t xml:space="preserve"> military </w:t>
      </w:r>
      <w:r w:rsidRPr="00C65A0D">
        <w:rPr>
          <w:rStyle w:val="StyleUnderline"/>
          <w:highlight w:val="green"/>
        </w:rPr>
        <w:t>intervention in Libya, Afghanistan, Yemen, and beyond</w:t>
      </w:r>
      <w:r w:rsidRPr="00F4463A">
        <w:rPr>
          <w:rStyle w:val="StyleUnderline"/>
        </w:rPr>
        <w:t xml:space="preserve">, and the organizational types set loose during the Cold War have </w:t>
      </w:r>
      <w:proofErr w:type="gramStart"/>
      <w:r w:rsidRPr="00F4463A">
        <w:rPr>
          <w:rStyle w:val="StyleUnderline"/>
        </w:rPr>
        <w:t>entered into</w:t>
      </w:r>
      <w:proofErr w:type="gramEnd"/>
      <w:r w:rsidRPr="00F4463A">
        <w:rPr>
          <w:rStyle w:val="StyleUnderline"/>
        </w:rPr>
        <w:t xml:space="preserve"> fecund </w:t>
      </w:r>
      <w:r w:rsidRPr="002F4EAB">
        <w:rPr>
          <w:rStyle w:val="StyleUnderline"/>
        </w:rPr>
        <w:t>relations for the multiplication of species of war making</w:t>
      </w:r>
      <w:r w:rsidRPr="002F4EAB">
        <w:rPr>
          <w:sz w:val="16"/>
        </w:rPr>
        <w:t xml:space="preserve">. </w:t>
      </w:r>
      <w:r w:rsidRPr="002F4EAB">
        <w:rPr>
          <w:rStyle w:val="StyleUnderline"/>
        </w:rPr>
        <w:t>The frequent riots in Mosul against continued U.S. drone violence and special ops assassinations reverberates throughout the on-again, off-again uprisings and state captures of Arab uprisings are now almost forgotten outside the region. The wars in Iraq and Afghanistan continue to return home to the U.S. territory in the form of debt, unemployment, and hundreds of thousands</w:t>
      </w:r>
      <w:r w:rsidRPr="003B0C96">
        <w:rPr>
          <w:rStyle w:val="StyleUnderline"/>
        </w:rPr>
        <w:t xml:space="preserve"> of soldiers with traumatic brain injuries, each further amplifying the reach of war long after any </w:t>
      </w:r>
      <w:proofErr w:type="gramStart"/>
      <w:r w:rsidRPr="003B0C96">
        <w:rPr>
          <w:rStyle w:val="StyleUnderline"/>
        </w:rPr>
        <w:t>particular temporal</w:t>
      </w:r>
      <w:proofErr w:type="gramEnd"/>
      <w:r w:rsidRPr="003B0C96">
        <w:rPr>
          <w:rStyle w:val="StyleUnderline"/>
        </w:rPr>
        <w:t xml:space="preserve"> segment of warfare has ended</w:t>
      </w:r>
      <w:r w:rsidRPr="003B0C96">
        <w:rPr>
          <w:sz w:val="16"/>
        </w:rPr>
        <w:t>.</w:t>
      </w:r>
    </w:p>
    <w:p w14:paraId="7E9857EE" w14:textId="77777777" w:rsidR="00FA184B" w:rsidRPr="00EC3F37" w:rsidRDefault="00FA184B" w:rsidP="00FA184B">
      <w:pPr>
        <w:pStyle w:val="Heading4"/>
        <w:rPr>
          <w:rFonts w:asciiTheme="minorHAnsi" w:hAnsiTheme="minorHAnsi" w:cstheme="minorHAnsi"/>
        </w:rPr>
      </w:pPr>
      <w:r w:rsidRPr="00EC3F37">
        <w:rPr>
          <w:rFonts w:asciiTheme="minorHAnsi" w:hAnsiTheme="minorHAnsi" w:cstheme="minorHAnsi"/>
        </w:rPr>
        <w:t xml:space="preserve">The impact is </w:t>
      </w:r>
      <w:r w:rsidRPr="00EC3F37">
        <w:rPr>
          <w:rFonts w:asciiTheme="minorHAnsi" w:hAnsiTheme="minorHAnsi" w:cstheme="minorHAnsi"/>
          <w:i/>
          <w:iCs w:val="0"/>
          <w:u w:val="single"/>
        </w:rPr>
        <w:t>unending war</w:t>
      </w:r>
      <w:r w:rsidRPr="00EC3F37">
        <w:rPr>
          <w:rFonts w:asciiTheme="minorHAnsi" w:hAnsiTheme="minorHAnsi" w:cstheme="minorHAnsi"/>
        </w:rPr>
        <w:t xml:space="preserve"> and </w:t>
      </w:r>
      <w:r w:rsidRPr="00EC3F37">
        <w:rPr>
          <w:rFonts w:asciiTheme="minorHAnsi" w:hAnsiTheme="minorHAnsi" w:cstheme="minorHAnsi"/>
          <w:i/>
          <w:iCs w:val="0"/>
          <w:u w:val="single"/>
        </w:rPr>
        <w:t>environmental catastrophe</w:t>
      </w:r>
      <w:r w:rsidRPr="00EC3F37">
        <w:rPr>
          <w:rFonts w:asciiTheme="minorHAnsi" w:hAnsiTheme="minorHAnsi" w:cstheme="minorHAnsi"/>
        </w:rPr>
        <w:t xml:space="preserve">. </w:t>
      </w:r>
    </w:p>
    <w:p w14:paraId="35723A80" w14:textId="77777777" w:rsidR="00FA184B" w:rsidRPr="00EC3F37" w:rsidRDefault="00FA184B" w:rsidP="00FA184B">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0"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7A3B0FD9" w14:textId="77777777" w:rsidR="00FA184B" w:rsidRPr="00EC3F37" w:rsidRDefault="00FA184B" w:rsidP="00FA184B">
      <w:pPr>
        <w:rPr>
          <w:rFonts w:asciiTheme="minorHAnsi" w:hAnsiTheme="minorHAnsi" w:cstheme="minorHAnsi"/>
          <w:sz w:val="16"/>
        </w:rPr>
      </w:pPr>
      <w:r w:rsidRPr="00EC3F37">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EC3F37">
        <w:rPr>
          <w:rStyle w:val="Emphasis"/>
          <w:rFonts w:asciiTheme="minorHAnsi" w:hAnsiTheme="minorHAnsi" w:cstheme="minorHAnsi"/>
        </w:rPr>
        <w:t xml:space="preserve">On the one hand, </w:t>
      </w:r>
      <w:r w:rsidRPr="00EC3F37">
        <w:rPr>
          <w:rStyle w:val="Emphasis"/>
          <w:rFonts w:asciiTheme="minorHAnsi" w:hAnsiTheme="minorHAnsi" w:cstheme="minorHAnsi"/>
          <w:highlight w:val="green"/>
        </w:rPr>
        <w:t>outer space</w:t>
      </w:r>
      <w:r w:rsidRPr="00EC3F37">
        <w:rPr>
          <w:rStyle w:val="Emphasis"/>
          <w:rFonts w:asciiTheme="minorHAnsi" w:hAnsiTheme="minorHAnsi" w:cstheme="minorHAnsi"/>
        </w:rPr>
        <w:t xml:space="preserve"> has been progressively </w:t>
      </w:r>
      <w:r w:rsidRPr="00EC3F37">
        <w:rPr>
          <w:rStyle w:val="Emphasis"/>
          <w:rFonts w:asciiTheme="minorHAnsi" w:hAnsiTheme="minorHAnsi" w:cstheme="minorHAnsi"/>
          <w:highlight w:val="green"/>
        </w:rPr>
        <w:t>enveloped within</w:t>
      </w:r>
      <w:r w:rsidRPr="00EC3F37">
        <w:rPr>
          <w:rStyle w:val="Emphasis"/>
          <w:rFonts w:asciiTheme="minorHAnsi" w:hAnsiTheme="minorHAnsi" w:cstheme="minorHAnsi"/>
        </w:rPr>
        <w:t xml:space="preserve"> the technological infrastructure of </w:t>
      </w:r>
      <w:r w:rsidRPr="00EC3F37">
        <w:rPr>
          <w:rStyle w:val="Emphasis"/>
          <w:rFonts w:asciiTheme="minorHAnsi" w:hAnsiTheme="minorHAnsi" w:cstheme="minorHAnsi"/>
          <w:highlight w:val="green"/>
        </w:rPr>
        <w:t>warfare and policing</w:t>
      </w:r>
      <w:r w:rsidRPr="00EC3F37">
        <w:rPr>
          <w:rStyle w:val="Emphasis"/>
          <w:rFonts w:asciiTheme="minorHAnsi" w:hAnsiTheme="minorHAnsi" w:cstheme="minorHAnsi"/>
        </w:rPr>
        <w:t xml:space="preserve"> actions – the first </w:t>
      </w:r>
      <w:r w:rsidRPr="00EC3F37">
        <w:rPr>
          <w:rStyle w:val="Emphasis"/>
          <w:rFonts w:asciiTheme="minorHAnsi" w:hAnsiTheme="minorHAnsi" w:cstheme="minorHAnsi"/>
          <w:highlight w:val="green"/>
        </w:rPr>
        <w:t>Gulf War</w:t>
      </w:r>
      <w:r w:rsidRPr="00EC3F37">
        <w:rPr>
          <w:rStyle w:val="Emphasis"/>
          <w:rFonts w:asciiTheme="minorHAnsi" w:hAnsiTheme="minorHAnsi" w:cstheme="minorHAnsi"/>
        </w:rPr>
        <w:t xml:space="preserve"> of 1990 </w:t>
      </w:r>
      <w:r w:rsidRPr="00EC3F37">
        <w:rPr>
          <w:rStyle w:val="Emphasis"/>
          <w:rFonts w:asciiTheme="minorHAnsi" w:hAnsiTheme="minorHAnsi" w:cstheme="minorHAnsi"/>
          <w:highlight w:val="green"/>
        </w:rPr>
        <w:t>ushering</w:t>
      </w:r>
      <w:r w:rsidRPr="00EC3F37">
        <w:rPr>
          <w:rStyle w:val="Emphasis"/>
          <w:rFonts w:asciiTheme="minorHAnsi" w:hAnsiTheme="minorHAnsi" w:cstheme="minorHAnsi"/>
        </w:rPr>
        <w:t xml:space="preserve"> in a new era of </w:t>
      </w:r>
      <w:r w:rsidRPr="00EC3F37">
        <w:rPr>
          <w:rStyle w:val="Emphasis"/>
          <w:rFonts w:asciiTheme="minorHAnsi" w:hAnsiTheme="minorHAnsi" w:cstheme="minorHAnsi"/>
          <w:highlight w:val="green"/>
        </w:rPr>
        <w:t>‘smart’ weaponry</w:t>
      </w:r>
      <w:r w:rsidRPr="00EC3F37">
        <w:rPr>
          <w:rStyle w:val="Emphasis"/>
          <w:rFonts w:asciiTheme="minorHAnsi" w:hAnsiTheme="minorHAnsi" w:cstheme="minorHAnsi"/>
        </w:rPr>
        <w:t xml:space="preserve"> and GPS-configured surgical violence139 </w:t>
      </w:r>
      <w:r w:rsidRPr="00EC3F37">
        <w:rPr>
          <w:rFonts w:asciiTheme="minorHAnsi" w:hAnsiTheme="minorHAnsi" w:cstheme="minorHAnsi"/>
          <w:sz w:val="16"/>
        </w:rPr>
        <w:t xml:space="preserve">– anticipating, in the process, the ‘remote’ operations of the drone and cyber warfare of the contemporary era.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blurring of</w:t>
      </w:r>
      <w:r w:rsidRPr="00EC3F37">
        <w:rPr>
          <w:rStyle w:val="Emphasis"/>
          <w:rFonts w:asciiTheme="minorHAnsi" w:hAnsiTheme="minorHAnsi" w:cstheme="minorHAnsi"/>
        </w:rPr>
        <w:t xml:space="preserve"> the </w:t>
      </w:r>
      <w:r w:rsidRPr="00EC3F37">
        <w:rPr>
          <w:rStyle w:val="Emphasis"/>
          <w:rFonts w:asciiTheme="minorHAnsi" w:hAnsiTheme="minorHAnsi" w:cstheme="minorHAnsi"/>
          <w:highlight w:val="green"/>
        </w:rPr>
        <w:t>demarcation between</w:t>
      </w:r>
      <w:r w:rsidRPr="00EC3F37">
        <w:rPr>
          <w:rStyle w:val="Emphasis"/>
          <w:rFonts w:asciiTheme="minorHAnsi" w:hAnsiTheme="minorHAnsi" w:cstheme="minorHAnsi"/>
        </w:rPr>
        <w:t xml:space="preserve"> the (outer space) technologies of </w:t>
      </w:r>
      <w:r w:rsidRPr="00EC3F37">
        <w:rPr>
          <w:rStyle w:val="Emphasis"/>
          <w:rFonts w:asciiTheme="minorHAnsi" w:hAnsiTheme="minorHAnsi" w:cstheme="minorHAnsi"/>
          <w:highlight w:val="green"/>
        </w:rPr>
        <w:t>war and peace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finds</w:t>
      </w:r>
      <w:r w:rsidRPr="00EC3F37">
        <w:rPr>
          <w:rStyle w:val="Emphasis"/>
          <w:rFonts w:asciiTheme="minorHAnsi" w:hAnsiTheme="minorHAnsi" w:cstheme="minorHAnsi"/>
        </w:rPr>
        <w:t xml:space="preserve"> its contemporary parallels in the </w:t>
      </w:r>
      <w:r w:rsidRPr="00EC3F37">
        <w:rPr>
          <w:rStyle w:val="Emphasis"/>
          <w:rFonts w:asciiTheme="minorHAnsi" w:hAnsiTheme="minorHAnsi" w:cstheme="minorHAnsi"/>
          <w:highlight w:val="green"/>
        </w:rPr>
        <w:t>collapse</w:t>
      </w:r>
      <w:r w:rsidRPr="00EC3F37">
        <w:rPr>
          <w:rStyle w:val="Emphasis"/>
          <w:rFonts w:asciiTheme="minorHAnsi" w:hAnsiTheme="minorHAnsi" w:cstheme="minorHAnsi"/>
        </w:rPr>
        <w:t xml:space="preserve"> of a range of other operative distinctions – </w:t>
      </w:r>
      <w:r w:rsidRPr="00EC3F37">
        <w:rPr>
          <w:rStyle w:val="Emphasis"/>
          <w:rFonts w:asciiTheme="minorHAnsi" w:hAnsiTheme="minorHAnsi" w:cstheme="minorHAnsi"/>
          <w:highlight w:val="green"/>
        </w:rPr>
        <w:t>between</w:t>
      </w:r>
      <w:r w:rsidRPr="00EC3F37">
        <w:rPr>
          <w:rStyle w:val="Emphasis"/>
          <w:rFonts w:asciiTheme="minorHAnsi" w:hAnsiTheme="minorHAnsi" w:cstheme="minorHAnsi"/>
        </w:rPr>
        <w:t xml:space="preserve"> the virtual and the real, the </w:t>
      </w:r>
      <w:r w:rsidRPr="00EC3F37">
        <w:rPr>
          <w:rStyle w:val="Emphasis"/>
          <w:rFonts w:asciiTheme="minorHAnsi" w:hAnsiTheme="minorHAnsi" w:cstheme="minorHAnsi"/>
          <w:highlight w:val="green"/>
        </w:rPr>
        <w:t xml:space="preserve">combatant and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civilian</w:t>
      </w:r>
      <w:r w:rsidRPr="00EC3F37">
        <w:rPr>
          <w:rStyle w:val="Emphasis"/>
          <w:rFonts w:asciiTheme="minorHAnsi" w:hAnsiTheme="minorHAnsi" w:cstheme="minorHAnsi"/>
        </w:rPr>
        <w:t xml:space="preserve">, the battlefield and the battle space, the </w:t>
      </w:r>
      <w:proofErr w:type="gramStart"/>
      <w:r w:rsidRPr="00EC3F37">
        <w:rPr>
          <w:rStyle w:val="Emphasis"/>
          <w:rFonts w:asciiTheme="minorHAnsi" w:hAnsiTheme="minorHAnsi" w:cstheme="minorHAnsi"/>
        </w:rPr>
        <w:t>interstate</w:t>
      </w:r>
      <w:proofErr w:type="gramEnd"/>
      <w:r w:rsidRPr="00EC3F37">
        <w:rPr>
          <w:rStyle w:val="Emphasis"/>
          <w:rFonts w:asciiTheme="minorHAnsi" w:hAnsiTheme="minorHAnsi" w:cstheme="minorHAnsi"/>
        </w:rPr>
        <w:t xml:space="preserve"> and the intra-state. </w:t>
      </w:r>
      <w:r w:rsidRPr="00EC3F37">
        <w:rPr>
          <w:rFonts w:asciiTheme="minorHAnsi" w:hAnsiTheme="minorHAnsi" w:cstheme="minorHAnsi"/>
          <w:sz w:val="16"/>
        </w:rPr>
        <w:t>The juridical formations on which these depend, furthermore, have themselves become enveloped within the same strategic operations – ‘</w:t>
      </w:r>
      <w:r w:rsidRPr="00EC3F37">
        <w:rPr>
          <w:rStyle w:val="Emphasis"/>
          <w:rFonts w:asciiTheme="minorHAnsi" w:hAnsiTheme="minorHAnsi" w:cstheme="minorHAnsi"/>
          <w:highlight w:val="green"/>
        </w:rPr>
        <w:t>lawfare’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becom</w:t>
      </w:r>
      <w:r w:rsidRPr="00EC3F37">
        <w:rPr>
          <w:rStyle w:val="Emphasis"/>
          <w:rFonts w:asciiTheme="minorHAnsi" w:hAnsiTheme="minorHAnsi" w:cstheme="minorHAnsi"/>
        </w:rPr>
        <w:t xml:space="preserve">ing </w:t>
      </w:r>
      <w:r w:rsidRPr="00EC3F37">
        <w:rPr>
          <w:rStyle w:val="Emphasis"/>
          <w:rFonts w:asciiTheme="minorHAnsi" w:hAnsiTheme="minorHAnsi" w:cstheme="minorHAnsi"/>
          <w:highlight w:val="green"/>
        </w:rPr>
        <w:t>the</w:t>
      </w:r>
      <w:r w:rsidRPr="00EC3F37">
        <w:rPr>
          <w:rStyle w:val="Emphasis"/>
          <w:rFonts w:asciiTheme="minorHAnsi" w:hAnsiTheme="minorHAnsi" w:cstheme="minorHAnsi"/>
        </w:rPr>
        <w:t xml:space="preserve"> adjunct to a new form of </w:t>
      </w:r>
      <w:r w:rsidRPr="00EC3F37">
        <w:rPr>
          <w:rStyle w:val="Emphasis"/>
          <w:rFonts w:asciiTheme="minorHAnsi" w:hAnsiTheme="minorHAnsi" w:cstheme="minorHAnsi"/>
          <w:highlight w:val="green"/>
        </w:rPr>
        <w:t>totalized warfare stripped</w:t>
      </w:r>
      <w:r w:rsidRPr="00EC3F37">
        <w:rPr>
          <w:rStyle w:val="Emphasis"/>
          <w:rFonts w:asciiTheme="minorHAnsi" w:hAnsiTheme="minorHAnsi" w:cstheme="minorHAnsi"/>
        </w:rPr>
        <w:t xml:space="preserve"> of any spatial </w:t>
      </w:r>
      <w:r w:rsidRPr="00EC3F37">
        <w:rPr>
          <w:rStyle w:val="Emphasis"/>
          <w:rFonts w:asciiTheme="minorHAnsi" w:hAnsiTheme="minorHAnsi" w:cstheme="minorHAnsi"/>
          <w:highlight w:val="green"/>
        </w:rPr>
        <w:t>determinacy</w:t>
      </w:r>
      <w:r w:rsidRPr="00EC3F37">
        <w:rPr>
          <w:rStyle w:val="Emphasis"/>
          <w:rFonts w:asciiTheme="minorHAnsi" w:hAnsiTheme="minorHAnsi" w:cstheme="minorHAnsi"/>
        </w:rPr>
        <w:t>.</w:t>
      </w:r>
      <w:r w:rsidRPr="00EC3F37">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imaginative resources</w:t>
      </w:r>
      <w:r w:rsidRPr="00EC3F37">
        <w:rPr>
          <w:rStyle w:val="Emphasis"/>
          <w:rFonts w:asciiTheme="minorHAnsi" w:hAnsiTheme="minorHAnsi" w:cstheme="minorHAnsi"/>
        </w:rPr>
        <w:t xml:space="preserve"> for such projects have come from various directions, but a common theme is that impending resource depletion on earth </w:t>
      </w:r>
      <w:r w:rsidRPr="00EC3F37">
        <w:rPr>
          <w:rStyle w:val="Emphasis"/>
          <w:rFonts w:asciiTheme="minorHAnsi" w:hAnsiTheme="minorHAnsi" w:cstheme="minorHAnsi"/>
          <w:highlight w:val="green"/>
        </w:rPr>
        <w:t>will</w:t>
      </w:r>
      <w:r w:rsidRPr="00EC3F37">
        <w:rPr>
          <w:rStyle w:val="Emphasis"/>
          <w:rFonts w:asciiTheme="minorHAnsi" w:hAnsiTheme="minorHAnsi" w:cstheme="minorHAnsi"/>
        </w:rPr>
        <w:t xml:space="preserve"> soon </w:t>
      </w:r>
      <w:r w:rsidRPr="00EC3F37">
        <w:rPr>
          <w:rStyle w:val="Emphasis"/>
          <w:rFonts w:asciiTheme="minorHAnsi" w:hAnsiTheme="minorHAnsi" w:cstheme="minorHAnsi"/>
          <w:highlight w:val="green"/>
        </w:rPr>
        <w:t>bring</w:t>
      </w:r>
      <w:r w:rsidRPr="00EC3F37">
        <w:rPr>
          <w:rStyle w:val="Emphasis"/>
          <w:rFonts w:asciiTheme="minorHAnsi" w:hAnsiTheme="minorHAnsi" w:cstheme="minorHAnsi"/>
        </w:rPr>
        <w:t xml:space="preserve"> such resources within commercial and technological reach, and that outer space will therefore provide </w:t>
      </w:r>
      <w:r w:rsidRPr="00EC3F37">
        <w:rPr>
          <w:rStyle w:val="Emphasis"/>
          <w:rFonts w:asciiTheme="minorHAnsi" w:hAnsiTheme="minorHAnsi" w:cstheme="minorHAnsi"/>
          <w:highlight w:val="green"/>
        </w:rPr>
        <w:t>a ‘spatial fix’</w:t>
      </w:r>
      <w:r w:rsidRPr="00EC3F37">
        <w:rPr>
          <w:rStyle w:val="Emphasis"/>
          <w:rFonts w:asciiTheme="minorHAnsi" w:hAnsiTheme="minorHAnsi" w:cstheme="minorHAnsi"/>
        </w:rPr>
        <w:t xml:space="preserve"> for a system of global capitalism that might otherwise run into the ground.141 </w:t>
      </w:r>
      <w:r w:rsidRPr="00EC3F37">
        <w:rPr>
          <w:rFonts w:asciiTheme="minorHAnsi" w:hAnsiTheme="minorHAnsi" w:cstheme="minorHAnsi"/>
          <w:sz w:val="16"/>
        </w:rPr>
        <w:t xml:space="preserve">There is, as Katarina </w:t>
      </w:r>
      <w:proofErr w:type="spellStart"/>
      <w:r w:rsidRPr="00EC3F37">
        <w:rPr>
          <w:rFonts w:asciiTheme="minorHAnsi" w:hAnsiTheme="minorHAnsi" w:cstheme="minorHAnsi"/>
          <w:sz w:val="16"/>
        </w:rPr>
        <w:t>Damjanov</w:t>
      </w:r>
      <w:proofErr w:type="spellEnd"/>
      <w:r w:rsidRPr="00EC3F37">
        <w:rPr>
          <w:rFonts w:asciiTheme="minorHAnsi" w:hAnsiTheme="minorHAnsi" w:cstheme="minorHAnsi"/>
          <w:sz w:val="16"/>
        </w:rPr>
        <w:t xml:space="preserve"> has noted,142 a deep parallelism here between the juridical opening of the seas (mare liberum), which served to stabilize the system of sovereignty within Europe in the 17th century by extroverting the site of conflict and competition,143</w:t>
      </w:r>
      <w:r w:rsidRPr="00EC3F37">
        <w:rPr>
          <w:rStyle w:val="Emphasis"/>
          <w:rFonts w:asciiTheme="minorHAnsi" w:hAnsiTheme="minorHAnsi" w:cstheme="minorHAnsi"/>
        </w:rPr>
        <w:t xml:space="preserve"> and the </w:t>
      </w:r>
      <w:r w:rsidRPr="00EC3F37">
        <w:rPr>
          <w:rStyle w:val="Emphasis"/>
          <w:rFonts w:asciiTheme="minorHAnsi" w:hAnsiTheme="minorHAnsi" w:cstheme="minorHAnsi"/>
          <w:highlight w:val="green"/>
        </w:rPr>
        <w:t>opening of outer space</w:t>
      </w:r>
      <w:r w:rsidRPr="00EC3F37">
        <w:rPr>
          <w:rStyle w:val="Emphasis"/>
          <w:rFonts w:asciiTheme="minorHAnsi" w:hAnsiTheme="minorHAnsi" w:cstheme="minorHAnsi"/>
        </w:rPr>
        <w:t xml:space="preserve"> three centuries later as another prophylactic measure, even if, in this case, that which was to be guarded against </w:t>
      </w:r>
      <w:r w:rsidRPr="00EC3F37">
        <w:rPr>
          <w:rStyle w:val="Emphasis"/>
          <w:rFonts w:asciiTheme="minorHAnsi" w:hAnsiTheme="minorHAnsi" w:cstheme="minorHAnsi"/>
          <w:highlight w:val="green"/>
        </w:rPr>
        <w:t>was a planetary-wide, environmental catastrophe.</w:t>
      </w:r>
      <w:r w:rsidRPr="00EC3F37">
        <w:rPr>
          <w:rStyle w:val="Emphasis"/>
          <w:rFonts w:asciiTheme="minorHAnsi" w:hAnsiTheme="minorHAnsi" w:cstheme="minorHAnsi"/>
        </w:rPr>
        <w:t xml:space="preserve"> Perhaps the deepest irony, here, is that </w:t>
      </w:r>
      <w:r w:rsidRPr="00EC3F37">
        <w:rPr>
          <w:rStyle w:val="Emphasis"/>
          <w:rFonts w:asciiTheme="minorHAnsi" w:hAnsiTheme="minorHAnsi" w:cstheme="minorHAnsi"/>
          <w:highlight w:val="green"/>
        </w:rPr>
        <w:t>the mode of salvation</w:t>
      </w:r>
      <w:r w:rsidRPr="00EC3F37">
        <w:rPr>
          <w:rStyle w:val="Emphasis"/>
          <w:rFonts w:asciiTheme="minorHAnsi" w:hAnsiTheme="minorHAnsi" w:cstheme="minorHAnsi"/>
        </w:rPr>
        <w:t xml:space="preserve"> on offer </w:t>
      </w:r>
      <w:r w:rsidRPr="00EC3F37">
        <w:rPr>
          <w:rStyle w:val="Emphasis"/>
          <w:rFonts w:asciiTheme="minorHAnsi" w:hAnsiTheme="minorHAnsi" w:cstheme="minorHAnsi"/>
          <w:highlight w:val="green"/>
        </w:rPr>
        <w:t>is</w:t>
      </w:r>
      <w:r w:rsidRPr="00EC3F37">
        <w:rPr>
          <w:rStyle w:val="Emphasis"/>
          <w:rFonts w:asciiTheme="minorHAnsi" w:hAnsiTheme="minorHAnsi" w:cstheme="minorHAnsi"/>
        </w:rPr>
        <w:t xml:space="preserve"> precisely the same as </w:t>
      </w:r>
      <w:r w:rsidRPr="00EC3F37">
        <w:rPr>
          <w:rStyle w:val="Emphasis"/>
          <w:rFonts w:asciiTheme="minorHAnsi" w:hAnsiTheme="minorHAnsi" w:cstheme="minorHAnsi"/>
          <w:highlight w:val="green"/>
        </w:rPr>
        <w:t>that which</w:t>
      </w:r>
      <w:r w:rsidRPr="00EC3F37">
        <w:rPr>
          <w:rStyle w:val="Emphasis"/>
          <w:rFonts w:asciiTheme="minorHAnsi" w:hAnsiTheme="minorHAnsi" w:cstheme="minorHAnsi"/>
        </w:rPr>
        <w:t xml:space="preserve"> is the extant </w:t>
      </w:r>
      <w:r w:rsidRPr="00EC3F37">
        <w:rPr>
          <w:rStyle w:val="Emphasis"/>
          <w:rFonts w:asciiTheme="minorHAnsi" w:hAnsiTheme="minorHAnsi" w:cstheme="minorHAnsi"/>
          <w:highlight w:val="green"/>
        </w:rPr>
        <w:t xml:space="preserve">cause </w:t>
      </w:r>
      <w:r w:rsidRPr="00EC3F37">
        <w:rPr>
          <w:rStyle w:val="Emphasis"/>
          <w:rFonts w:asciiTheme="minorHAnsi" w:hAnsiTheme="minorHAnsi" w:cstheme="minorHAnsi"/>
        </w:rPr>
        <w:t xml:space="preserve">of </w:t>
      </w:r>
      <w:r w:rsidRPr="00EC3F37">
        <w:rPr>
          <w:rStyle w:val="Emphasis"/>
          <w:rFonts w:asciiTheme="minorHAnsi" w:hAnsiTheme="minorHAnsi" w:cstheme="minorHAnsi"/>
          <w:highlight w:val="green"/>
        </w:rPr>
        <w:t>crisis</w:t>
      </w:r>
      <w:r w:rsidRPr="00EC3F37">
        <w:rPr>
          <w:rStyle w:val="Emphasis"/>
          <w:rFonts w:asciiTheme="minorHAnsi" w:hAnsiTheme="minorHAnsi" w:cstheme="minorHAnsi"/>
        </w:rPr>
        <w:t xml:space="preserve">, </w:t>
      </w:r>
      <w:r w:rsidRPr="00EC3F37">
        <w:rPr>
          <w:rFonts w:asciiTheme="minorHAnsi" w:hAnsiTheme="minorHAnsi" w:cstheme="minorHAnsi"/>
          <w:sz w:val="16"/>
        </w:rPr>
        <w:t>which one may take to be a remorseless instrumentalization of nature.</w:t>
      </w:r>
    </w:p>
    <w:p w14:paraId="46DBDF62" w14:textId="77777777" w:rsidR="00FA184B" w:rsidRPr="00EC3F37" w:rsidRDefault="00FA184B" w:rsidP="00FA184B">
      <w:pPr>
        <w:pStyle w:val="Heading4"/>
      </w:pPr>
      <w:r w:rsidRPr="00EC3F37">
        <w:t xml:space="preserve">The alternative is </w:t>
      </w:r>
      <w:proofErr w:type="spellStart"/>
      <w:r w:rsidRPr="00EC3F37">
        <w:rPr>
          <w:i/>
          <w:iCs w:val="0"/>
          <w:u w:val="single"/>
        </w:rPr>
        <w:t>Worldism</w:t>
      </w:r>
      <w:proofErr w:type="spellEnd"/>
      <w:r w:rsidRPr="00EC3F37">
        <w:t xml:space="preserve"> – the refusal of international relations dictated by militarism in favor of interventions into space as ungoverned. </w:t>
      </w:r>
    </w:p>
    <w:p w14:paraId="7C158DA3" w14:textId="77777777" w:rsidR="00FA184B" w:rsidRPr="00EC3F37" w:rsidRDefault="00FA184B" w:rsidP="00FA184B">
      <w:proofErr w:type="spellStart"/>
      <w:r w:rsidRPr="00EC3F37">
        <w:rPr>
          <w:rStyle w:val="Style13ptBold"/>
        </w:rPr>
        <w:t>Agathangelou</w:t>
      </w:r>
      <w:proofErr w:type="spellEnd"/>
      <w:r w:rsidRPr="00EC3F37">
        <w:rPr>
          <w:rStyle w:val="Style13ptBold"/>
        </w:rPr>
        <w:t xml:space="preserve"> and Ling 09</w:t>
      </w:r>
      <w:r w:rsidRPr="00EC3F37">
        <w:t xml:space="preserve"> Anna M. </w:t>
      </w:r>
      <w:proofErr w:type="spellStart"/>
      <w:r w:rsidRPr="00EC3F37">
        <w:t>Agathangelou</w:t>
      </w:r>
      <w:proofErr w:type="spellEnd"/>
      <w:r w:rsidRPr="00EC3F37">
        <w:t xml:space="preserve">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243088F8" w14:textId="0D24DD00" w:rsidR="00FA184B" w:rsidRPr="00FA184B" w:rsidRDefault="00FA184B" w:rsidP="00FA184B">
      <w:pPr>
        <w:rPr>
          <w:sz w:val="16"/>
        </w:rPr>
      </w:pPr>
      <w:r w:rsidRPr="00EC3F37">
        <w:rPr>
          <w:sz w:val="16"/>
        </w:rPr>
        <w:t xml:space="preserve">MAIN ASPECTS </w:t>
      </w:r>
      <w:proofErr w:type="spellStart"/>
      <w:r w:rsidRPr="00EC3F37">
        <w:rPr>
          <w:rStyle w:val="Emphasis"/>
          <w:highlight w:val="green"/>
        </w:rPr>
        <w:t>Worldism</w:t>
      </w:r>
      <w:proofErr w:type="spellEnd"/>
      <w:r w:rsidRPr="00EC3F37">
        <w:rPr>
          <w:rStyle w:val="Emphasis"/>
        </w:rPr>
        <w:t xml:space="preserve"> </w:t>
      </w:r>
      <w:r w:rsidRPr="00EC3F37">
        <w:rPr>
          <w:rStyle w:val="Emphasis"/>
          <w:highlight w:val="green"/>
        </w:rPr>
        <w:t>presents</w:t>
      </w:r>
      <w:r w:rsidRPr="00EC3F37">
        <w:rPr>
          <w:rStyle w:val="Emphasis"/>
        </w:rPr>
        <w:t xml:space="preserve"> world politics as a site of multiple worlds. These refer to the various and </w:t>
      </w:r>
      <w:r w:rsidRPr="00EC3F37">
        <w:rPr>
          <w:rStyle w:val="Emphasis"/>
          <w:highlight w:val="green"/>
        </w:rPr>
        <w:t>contending ways of being, knowing, and relating</w:t>
      </w:r>
      <w:r w:rsidRPr="00EC3F37">
        <w:rPr>
          <w:rStyle w:val="Emphasis"/>
        </w:rPr>
        <w:t xml:space="preserve"> that have been passed onto us from previous generations. </w:t>
      </w:r>
      <w:r w:rsidRPr="00EC3F37">
        <w:rPr>
          <w:sz w:val="16"/>
        </w:rPr>
        <w:t xml:space="preserve">Histories, languages, myths, and memories institutionalize and embody multiple worlds through simple daily acts like cooking and eating, </w:t>
      </w:r>
      <w:proofErr w:type="gramStart"/>
      <w:r w:rsidRPr="00EC3F37">
        <w:rPr>
          <w:sz w:val="16"/>
        </w:rPr>
        <w:t>singing</w:t>
      </w:r>
      <w:proofErr w:type="gramEnd"/>
      <w:r w:rsidRPr="00EC3F37">
        <w:rPr>
          <w:sz w:val="16"/>
        </w:rPr>
        <w:t xml:space="preserve"> and dancing, joking and playing but also through larger events like trade, development, conflict, and war. </w:t>
      </w:r>
      <w:proofErr w:type="spellStart"/>
      <w:r w:rsidRPr="00EC3F37">
        <w:rPr>
          <w:sz w:val="16"/>
        </w:rPr>
        <w:t>Worldism</w:t>
      </w:r>
      <w:proofErr w:type="spellEnd"/>
      <w:r w:rsidRPr="00EC3F37">
        <w:rPr>
          <w:sz w:val="16"/>
        </w:rPr>
        <w:t xml:space="preserve"> registers not only the “difference” that comes from multiple worlds (see </w:t>
      </w:r>
      <w:proofErr w:type="spellStart"/>
      <w:r w:rsidRPr="00EC3F37">
        <w:rPr>
          <w:sz w:val="16"/>
        </w:rPr>
        <w:t>Inayatullah</w:t>
      </w:r>
      <w:proofErr w:type="spellEnd"/>
      <w:r w:rsidRPr="00EC3F37">
        <w:rPr>
          <w:sz w:val="16"/>
        </w:rPr>
        <w:t xml:space="preserve"> and Blaney 2004) but also their entwinements. Selves and others reverberate,2 producing multi- and trans-subjectivities that leave us legacies of reinforcement and conflict, reconstruction and critique, </w:t>
      </w:r>
      <w:proofErr w:type="gramStart"/>
      <w:r w:rsidRPr="00EC3F37">
        <w:rPr>
          <w:sz w:val="16"/>
        </w:rPr>
        <w:t>reconciliation</w:t>
      </w:r>
      <w:proofErr w:type="gramEnd"/>
      <w:r w:rsidRPr="00EC3F37">
        <w:rPr>
          <w:sz w:val="16"/>
        </w:rPr>
        <w:t xml:space="preserve">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sidRPr="00EC3F37">
        <w:rPr>
          <w:rStyle w:val="Emphasis"/>
        </w:rPr>
        <w:t xml:space="preserve"> </w:t>
      </w:r>
      <w:proofErr w:type="spellStart"/>
      <w:r w:rsidRPr="00EC3F37">
        <w:rPr>
          <w:sz w:val="16"/>
        </w:rPr>
        <w:t>Worldism</w:t>
      </w:r>
      <w:proofErr w:type="spellEnd"/>
      <w:r w:rsidRPr="00EC3F37">
        <w:rPr>
          <w:sz w:val="16"/>
        </w:rPr>
        <w:t xml:space="preserve"> as everyday life enacts self–other reverberations and syncretic engagements, especially by communities at the margins. </w:t>
      </w:r>
      <w:proofErr w:type="spellStart"/>
      <w:r w:rsidRPr="00EC3F37">
        <w:rPr>
          <w:sz w:val="16"/>
        </w:rPr>
        <w:t>Worldism</w:t>
      </w:r>
      <w:proofErr w:type="spellEnd"/>
      <w:r w:rsidRPr="00EC3F37">
        <w:rPr>
          <w:sz w:val="16"/>
        </w:rPr>
        <w:t xml:space="preserve"> as an analytical framework theorizes about them. Both types of </w:t>
      </w:r>
      <w:proofErr w:type="spellStart"/>
      <w:r w:rsidRPr="00EC3F37">
        <w:rPr>
          <w:sz w:val="16"/>
        </w:rPr>
        <w:t>worldist</w:t>
      </w:r>
      <w:proofErr w:type="spellEnd"/>
      <w:r w:rsidRPr="00EC3F37">
        <w:rPr>
          <w:sz w:val="16"/>
        </w:rPr>
        <w:t xml:space="preserve"> activity expose the problematic of empire in practice and logics. Building on the postcolonial notion that all parties make history, albeit with unequal access to power, </w:t>
      </w:r>
      <w:proofErr w:type="spellStart"/>
      <w:r w:rsidRPr="00EC3F37">
        <w:rPr>
          <w:sz w:val="16"/>
        </w:rPr>
        <w:t>worldism</w:t>
      </w:r>
      <w:proofErr w:type="spellEnd"/>
      <w:r w:rsidRPr="00EC3F37">
        <w:rPr>
          <w:sz w:val="16"/>
        </w:rPr>
        <w:t xml:space="preserve"> leads to an undeniable conclusion:</w:t>
      </w:r>
      <w:r w:rsidRPr="00EC3F37">
        <w:rPr>
          <w:rStyle w:val="Emphasis"/>
        </w:rPr>
        <w:t xml:space="preserve"> our </w:t>
      </w:r>
      <w:r w:rsidRPr="00EC3F37">
        <w:rPr>
          <w:rStyle w:val="Emphasis"/>
          <w:highlight w:val="green"/>
        </w:rPr>
        <w:t>mutual embeddedness makes us mutually accountable</w:t>
      </w:r>
      <w:r w:rsidRPr="00EC3F37">
        <w:rPr>
          <w:rStyle w:val="Emphasis"/>
        </w:rPr>
        <w:t xml:space="preserve">. </w:t>
      </w:r>
      <w:r w:rsidRPr="00EC3F37">
        <w:rPr>
          <w:sz w:val="16"/>
        </w:rPr>
        <w:t>One cannot escape from the other. Mutual accountability brings with it duties and responsibilities, to be sure, but also possibilities:</w:t>
      </w:r>
      <w:r w:rsidRPr="00EC3F37">
        <w:rPr>
          <w:rStyle w:val="Emphasis"/>
        </w:rPr>
        <w:t xml:space="preserve"> that is, (a) an </w:t>
      </w:r>
      <w:r w:rsidRPr="00EC3F37">
        <w:rPr>
          <w:rStyle w:val="Emphasis"/>
          <w:highlight w:val="green"/>
        </w:rPr>
        <w:t>internal dialectic</w:t>
      </w:r>
      <w:r w:rsidRPr="00EC3F37">
        <w:rPr>
          <w:rStyle w:val="Emphasis"/>
        </w:rPr>
        <w:t xml:space="preserve"> of constant questioning </w:t>
      </w:r>
      <w:r w:rsidRPr="00EC3F37">
        <w:rPr>
          <w:rStyle w:val="Emphasis"/>
          <w:highlight w:val="green"/>
        </w:rPr>
        <w:t>to</w:t>
      </w:r>
      <w:r w:rsidRPr="00EC3F37">
        <w:rPr>
          <w:rStyle w:val="Emphasis"/>
        </w:rPr>
        <w:t xml:space="preserve"> check and </w:t>
      </w:r>
      <w:r w:rsidRPr="00EC3F37">
        <w:rPr>
          <w:rStyle w:val="Emphasis"/>
          <w:highlight w:val="green"/>
        </w:rPr>
        <w:t>problematize heg</w:t>
      </w:r>
      <w:r w:rsidRPr="00EC3F37">
        <w:rPr>
          <w:rStyle w:val="Emphasis"/>
        </w:rPr>
        <w:t xml:space="preserve">emony, so that (b) we can </w:t>
      </w:r>
      <w:r w:rsidRPr="00EC3F37">
        <w:rPr>
          <w:rStyle w:val="Emphasis"/>
          <w:highlight w:val="green"/>
        </w:rPr>
        <w:t>expand</w:t>
      </w:r>
      <w:r w:rsidRPr="00EC3F37">
        <w:rPr>
          <w:rStyle w:val="Emphasis"/>
        </w:rPr>
        <w:t xml:space="preserve"> our visions, strategies, and </w:t>
      </w:r>
      <w:r w:rsidRPr="00EC3F37">
        <w:rPr>
          <w:rStyle w:val="Emphasis"/>
          <w:highlight w:val="green"/>
        </w:rPr>
        <w:t>approaches</w:t>
      </w:r>
      <w:r w:rsidRPr="00EC3F37">
        <w:rPr>
          <w:rStyle w:val="Emphasis"/>
        </w:rPr>
        <w:t xml:space="preserve"> </w:t>
      </w:r>
      <w:r w:rsidRPr="00EC3F37">
        <w:rPr>
          <w:rStyle w:val="Emphasis"/>
          <w:highlight w:val="green"/>
        </w:rPr>
        <w:t>beyond</w:t>
      </w:r>
      <w:r w:rsidRPr="00EC3F37">
        <w:rPr>
          <w:rStyle w:val="Emphasis"/>
        </w:rPr>
        <w:t xml:space="preserve"> the narrow, hegemonic </w:t>
      </w:r>
      <w:r w:rsidRPr="00EC3F37">
        <w:rPr>
          <w:rStyle w:val="Emphasis"/>
          <w:highlight w:val="green"/>
        </w:rPr>
        <w:t>confines of realism</w:t>
      </w:r>
      <w:r w:rsidRPr="00EC3F37">
        <w:rPr>
          <w:rStyle w:val="Emphasis"/>
        </w:rPr>
        <w:t xml:space="preserve">/liberal internationalism, </w:t>
      </w:r>
      <w:proofErr w:type="gramStart"/>
      <w:r w:rsidRPr="00EC3F37">
        <w:rPr>
          <w:rStyle w:val="Emphasis"/>
        </w:rPr>
        <w:t>in order to</w:t>
      </w:r>
      <w:proofErr w:type="gramEnd"/>
      <w:r w:rsidRPr="00EC3F37">
        <w:rPr>
          <w:rStyle w:val="Emphasis"/>
        </w:rPr>
        <w:t xml:space="preserve"> (c) arrive at a more inclusive, conciliatory, and democratic world politics. </w:t>
      </w:r>
      <w:r w:rsidRPr="00EC3F37">
        <w:rPr>
          <w:sz w:val="16"/>
        </w:rPr>
        <w:t xml:space="preserve">In brief, </w:t>
      </w:r>
      <w:proofErr w:type="spellStart"/>
      <w:r w:rsidRPr="00EC3F37">
        <w:rPr>
          <w:sz w:val="16"/>
        </w:rPr>
        <w:t>worldism</w:t>
      </w:r>
      <w:proofErr w:type="spellEnd"/>
      <w:r w:rsidRPr="00EC3F37">
        <w:rPr>
          <w:sz w:val="16"/>
        </w:rPr>
        <w:t xml:space="preserve"> consists of two simultaneous processes: descriptive and analytical.</w:t>
      </w:r>
      <w:r w:rsidRPr="00EC3F37">
        <w:rPr>
          <w:rStyle w:val="Emphasis"/>
        </w:rPr>
        <w:t xml:space="preserve"> </w:t>
      </w:r>
      <w:proofErr w:type="spellStart"/>
      <w:r w:rsidRPr="00EC3F37">
        <w:rPr>
          <w:rStyle w:val="Emphasis"/>
        </w:rPr>
        <w:t>Worldism</w:t>
      </w:r>
      <w:proofErr w:type="spellEnd"/>
      <w:r w:rsidRPr="00EC3F37">
        <w:rPr>
          <w:rStyle w:val="Emphasis"/>
        </w:rPr>
        <w:t>-as-</w:t>
      </w:r>
      <w:r w:rsidRPr="00EC3F37">
        <w:rPr>
          <w:rStyle w:val="Emphasis"/>
          <w:highlight w:val="green"/>
        </w:rPr>
        <w:t>description</w:t>
      </w:r>
      <w:r w:rsidRPr="00EC3F37">
        <w:rPr>
          <w:rStyle w:val="Emphasis"/>
        </w:rPr>
        <w:t xml:space="preserve"> </w:t>
      </w:r>
      <w:r w:rsidRPr="00EC3F37">
        <w:rPr>
          <w:rStyle w:val="Emphasis"/>
          <w:highlight w:val="green"/>
        </w:rPr>
        <w:t>features</w:t>
      </w:r>
      <w:r w:rsidRPr="00EC3F37">
        <w:rPr>
          <w:rStyle w:val="Emphasis"/>
        </w:rPr>
        <w:t xml:space="preserve"> the following: </w:t>
      </w:r>
      <w:r w:rsidRPr="00EC3F37">
        <w:rPr>
          <w:sz w:val="16"/>
        </w:rPr>
        <w:t>(a) multi- and trans-subjectivities that institutionalize the social and structural reverberations between selves and others; (b) the agency of all parties, despite inequities and injustices, to create, build, and articulate multiple worlds;</w:t>
      </w:r>
      <w:r w:rsidRPr="00EC3F37">
        <w:rPr>
          <w:rStyle w:val="Emphasis"/>
        </w:rPr>
        <w:t xml:space="preserve"> (c) </w:t>
      </w:r>
      <w:r w:rsidRPr="00EC3F37">
        <w:rPr>
          <w:rStyle w:val="Emphasis"/>
          <w:highlight w:val="green"/>
        </w:rPr>
        <w:t>syncretic engagements that consolidate</w:t>
      </w:r>
      <w:r w:rsidRPr="00EC3F37">
        <w:rPr>
          <w:rStyle w:val="Emphasis"/>
        </w:rPr>
        <w:t xml:space="preserve"> the entwinements of </w:t>
      </w:r>
      <w:r w:rsidRPr="00EC3F37">
        <w:rPr>
          <w:rStyle w:val="Emphasis"/>
          <w:highlight w:val="green"/>
        </w:rPr>
        <w:t>multiple worlds into concrete strategies</w:t>
      </w:r>
      <w:r w:rsidRPr="00EC3F37">
        <w:rPr>
          <w:rStyle w:val="Emphasis"/>
        </w:rPr>
        <w:t xml:space="preserve"> for change, adjustment, adaptation, </w:t>
      </w:r>
      <w:proofErr w:type="spellStart"/>
      <w:r w:rsidRPr="00EC3F37">
        <w:rPr>
          <w:rStyle w:val="Emphasis"/>
        </w:rPr>
        <w:t>refor</w:t>
      </w:r>
      <w:proofErr w:type="spellEnd"/>
      <w:r w:rsidRPr="00EC3F37">
        <w:rPr>
          <w:rStyle w:val="Emphasis"/>
        </w:rPr>
        <w:t xml:space="preserve">- </w:t>
      </w:r>
      <w:proofErr w:type="spellStart"/>
      <w:r w:rsidRPr="00EC3F37">
        <w:rPr>
          <w:rStyle w:val="Emphasis"/>
        </w:rPr>
        <w:t>mulation</w:t>
      </w:r>
      <w:proofErr w:type="spellEnd"/>
      <w:r w:rsidRPr="00EC3F37">
        <w:rPr>
          <w:rStyle w:val="Emphasis"/>
        </w:rPr>
        <w:t xml:space="preserve">, and transformation; and </w:t>
      </w:r>
      <w:r w:rsidRPr="00EC3F37">
        <w:rPr>
          <w:sz w:val="16"/>
        </w:rPr>
        <w:t>(d) community-building that integrates and accretes these syncretic engagements despite denials of such efforts from hegemonic elites and their ideologies.</w:t>
      </w:r>
      <w:r w:rsidRPr="00EC3F37">
        <w:rPr>
          <w:rStyle w:val="Emphasis"/>
        </w:rPr>
        <w:t xml:space="preserve"> </w:t>
      </w:r>
      <w:proofErr w:type="spellStart"/>
      <w:r w:rsidRPr="00EC3F37">
        <w:rPr>
          <w:rStyle w:val="Emphasis"/>
        </w:rPr>
        <w:t>Worldism</w:t>
      </w:r>
      <w:proofErr w:type="spellEnd"/>
      <w:r w:rsidRPr="00EC3F37">
        <w:rPr>
          <w:rStyle w:val="Emphasis"/>
        </w:rPr>
        <w:t>-as-</w:t>
      </w:r>
      <w:r w:rsidRPr="00EC3F37">
        <w:rPr>
          <w:rStyle w:val="Emphasis"/>
          <w:highlight w:val="green"/>
        </w:rPr>
        <w:t>analysis</w:t>
      </w:r>
      <w:r w:rsidRPr="00EC3F37">
        <w:rPr>
          <w:rStyle w:val="Emphasis"/>
        </w:rPr>
        <w:t xml:space="preserve"> </w:t>
      </w:r>
      <w:r w:rsidRPr="00EC3F37">
        <w:rPr>
          <w:rStyle w:val="Emphasis"/>
          <w:highlight w:val="green"/>
        </w:rPr>
        <w:t>draws on</w:t>
      </w:r>
      <w:r w:rsidRPr="00EC3F37">
        <w:rPr>
          <w:rStyle w:val="Emphasis"/>
        </w:rPr>
        <w:t xml:space="preserve"> the </w:t>
      </w:r>
      <w:r w:rsidRPr="00EC3F37">
        <w:rPr>
          <w:rStyle w:val="Emphasis"/>
          <w:highlight w:val="green"/>
        </w:rPr>
        <w:t>struggles</w:t>
      </w:r>
      <w:r w:rsidRPr="00EC3F37">
        <w:rPr>
          <w:rStyle w:val="Emphasis"/>
        </w:rPr>
        <w:t xml:space="preserve"> and learning </w:t>
      </w:r>
      <w:r w:rsidRPr="00EC3F37">
        <w:rPr>
          <w:rStyle w:val="Emphasis"/>
          <w:highlight w:val="green"/>
        </w:rPr>
        <w:t xml:space="preserve">undertaken </w:t>
      </w:r>
      <w:r w:rsidRPr="00EC3F37">
        <w:rPr>
          <w:rStyle w:val="Emphasis"/>
        </w:rPr>
        <w:t xml:space="preserve">in </w:t>
      </w:r>
      <w:proofErr w:type="spellStart"/>
      <w:r w:rsidRPr="00EC3F37">
        <w:rPr>
          <w:rStyle w:val="Emphasis"/>
        </w:rPr>
        <w:t>worldist</w:t>
      </w:r>
      <w:proofErr w:type="spellEnd"/>
      <w:r w:rsidRPr="00EC3F37">
        <w:rPr>
          <w:rStyle w:val="Emphasis"/>
        </w:rPr>
        <w:t xml:space="preserve"> daily life </w:t>
      </w:r>
      <w:r w:rsidRPr="00EC3F37">
        <w:rPr>
          <w:rStyle w:val="Emphasis"/>
          <w:highlight w:val="green"/>
        </w:rPr>
        <w:t>to</w:t>
      </w:r>
      <w:r w:rsidRPr="00EC3F37">
        <w:rPr>
          <w:rStyle w:val="Emphasis"/>
        </w:rPr>
        <w:t xml:space="preserve"> emphasize: (a) accountability as a hallmark of </w:t>
      </w:r>
      <w:proofErr w:type="spellStart"/>
      <w:r w:rsidRPr="00EC3F37">
        <w:rPr>
          <w:rStyle w:val="Emphasis"/>
        </w:rPr>
        <w:t>worldist</w:t>
      </w:r>
      <w:proofErr w:type="spellEnd"/>
      <w:r w:rsidRPr="00EC3F37">
        <w:rPr>
          <w:rStyle w:val="Emphasis"/>
        </w:rPr>
        <w:t xml:space="preserve"> inquiry that ensures (b) an internal criticality to question, contest, and </w:t>
      </w:r>
      <w:r w:rsidRPr="00EC3F37">
        <w:rPr>
          <w:rStyle w:val="Emphasis"/>
          <w:highlight w:val="green"/>
        </w:rPr>
        <w:t>challenge hegemony</w:t>
      </w:r>
      <w:r w:rsidRPr="00EC3F37">
        <w:rPr>
          <w:rStyle w:val="Emphasis"/>
        </w:rPr>
        <w:t xml:space="preserve">, so that we may </w:t>
      </w:r>
      <w:r w:rsidRPr="00EC3F37">
        <w:rPr>
          <w:sz w:val="16"/>
        </w:rPr>
        <w:t>(c) arrive at emancipatory construction even as we critique and resist. The critical reader may interject: Couldn’t “agency” and “</w:t>
      </w:r>
      <w:proofErr w:type="spellStart"/>
      <w:r w:rsidRPr="00EC3F37">
        <w:rPr>
          <w:sz w:val="16"/>
        </w:rPr>
        <w:t>accountabil</w:t>
      </w:r>
      <w:proofErr w:type="spellEnd"/>
      <w:r w:rsidRPr="00EC3F37">
        <w:rPr>
          <w:sz w:val="16"/>
        </w:rPr>
        <w:t xml:space="preserve">- </w:t>
      </w:r>
      <w:proofErr w:type="spellStart"/>
      <w:r w:rsidRPr="00EC3F37">
        <w:rPr>
          <w:sz w:val="16"/>
        </w:rPr>
        <w:t>ity</w:t>
      </w:r>
      <w:proofErr w:type="spellEnd"/>
      <w:r w:rsidRPr="00EC3F37">
        <w:rPr>
          <w:sz w:val="16"/>
        </w:rPr>
        <w:t xml:space="preserve">” in </w:t>
      </w:r>
      <w:proofErr w:type="spellStart"/>
      <w:r w:rsidRPr="00EC3F37">
        <w:rPr>
          <w:sz w:val="16"/>
        </w:rPr>
        <w:t>worldism</w:t>
      </w:r>
      <w:proofErr w:type="spellEnd"/>
      <w:r w:rsidRPr="00EC3F37">
        <w:rPr>
          <w:sz w:val="16"/>
        </w:rPr>
        <w:t xml:space="preserve"> be taken as a fancy way of blaming the victim? Are Jews, for example, responsible for the Holocaust; slaves for their enslavement; or any oppressed people for their oppression? </w:t>
      </w:r>
      <w:proofErr w:type="spellStart"/>
      <w:r w:rsidRPr="00EC3F37">
        <w:rPr>
          <w:sz w:val="16"/>
        </w:rPr>
        <w:t>Worldism</w:t>
      </w:r>
      <w:proofErr w:type="spellEnd"/>
      <w:r w:rsidRPr="00EC3F37">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EC3F37">
        <w:rPr>
          <w:sz w:val="16"/>
        </w:rPr>
        <w:t>worldism</w:t>
      </w:r>
      <w:proofErr w:type="spellEnd"/>
      <w:r w:rsidRPr="00EC3F37">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w:t>
      </w:r>
      <w:proofErr w:type="gramStart"/>
      <w:r w:rsidRPr="00EC3F37">
        <w:rPr>
          <w:sz w:val="16"/>
        </w:rPr>
        <w:t>self )</w:t>
      </w:r>
      <w:proofErr w:type="gramEnd"/>
      <w:r w:rsidRPr="00EC3F37">
        <w:rPr>
          <w:sz w:val="16"/>
        </w:rPr>
        <w:t xml:space="preserve"> alienation, we may reproduce time and again the same conditions of violence or hegemony that afflicted us in the past and which seems the only option for the present. Suspended political ideals, in this case, could also block us from action and change.</w:t>
      </w:r>
      <w:r w:rsidRPr="00EC3F37">
        <w:rPr>
          <w:rStyle w:val="Emphasis"/>
        </w:rPr>
        <w:t xml:space="preserve"> </w:t>
      </w:r>
      <w:proofErr w:type="spellStart"/>
      <w:r w:rsidRPr="00EC3F37">
        <w:rPr>
          <w:rStyle w:val="Emphasis"/>
        </w:rPr>
        <w:t>Worldist</w:t>
      </w:r>
      <w:proofErr w:type="spellEnd"/>
      <w:r w:rsidRPr="00EC3F37">
        <w:rPr>
          <w:rStyle w:val="Emphasis"/>
        </w:rPr>
        <w:t xml:space="preserve"> agency and accountability </w:t>
      </w:r>
      <w:r w:rsidRPr="00EC3F37">
        <w:rPr>
          <w:rStyle w:val="Emphasis"/>
          <w:highlight w:val="green"/>
        </w:rPr>
        <w:t>compel us to face</w:t>
      </w:r>
      <w:r w:rsidRPr="00EC3F37">
        <w:rPr>
          <w:rStyle w:val="Emphasis"/>
        </w:rPr>
        <w:t xml:space="preserve"> the </w:t>
      </w:r>
      <w:r w:rsidRPr="00EC3F37">
        <w:rPr>
          <w:rStyle w:val="Emphasis"/>
          <w:highlight w:val="green"/>
        </w:rPr>
        <w:t>complicities</w:t>
      </w:r>
      <w:r w:rsidRPr="00EC3F37">
        <w:rPr>
          <w:rStyle w:val="Emphasis"/>
        </w:rPr>
        <w:t xml:space="preserve"> (including our own) </w:t>
      </w:r>
      <w:r w:rsidRPr="00EC3F37">
        <w:rPr>
          <w:rStyle w:val="Emphasis"/>
          <w:highlight w:val="green"/>
        </w:rPr>
        <w:t>that sustain violence</w:t>
      </w:r>
      <w:r w:rsidRPr="00EC3F37">
        <w:rPr>
          <w:rStyle w:val="Emphasis"/>
        </w:rPr>
        <w:t xml:space="preserve"> in the making of history, so that we may, </w:t>
      </w:r>
      <w:r w:rsidRPr="00EC3F37">
        <w:rPr>
          <w:sz w:val="8"/>
          <w:szCs w:val="8"/>
        </w:rPr>
        <w:t xml:space="preserve">as Marx exhorted, change it. Where do these ideas come </w:t>
      </w:r>
      <w:proofErr w:type="gramStart"/>
      <w:r w:rsidRPr="00EC3F37">
        <w:rPr>
          <w:sz w:val="8"/>
          <w:szCs w:val="8"/>
        </w:rPr>
        <w:t>from?,</w:t>
      </w:r>
      <w:proofErr w:type="gramEnd"/>
      <w:r w:rsidRPr="00EC3F37">
        <w:rPr>
          <w:sz w:val="8"/>
          <w:szCs w:val="8"/>
        </w:rPr>
        <w:t xml:space="preserve"> our reader may ask. Let us delineate the intellectual precedents to </w:t>
      </w:r>
      <w:proofErr w:type="spellStart"/>
      <w:r w:rsidRPr="00EC3F37">
        <w:rPr>
          <w:sz w:val="8"/>
          <w:szCs w:val="8"/>
        </w:rPr>
        <w:t>worldism</w:t>
      </w:r>
      <w:proofErr w:type="spellEnd"/>
      <w:r w:rsidRPr="00EC3F37">
        <w:rPr>
          <w:sz w:val="8"/>
          <w:szCs w:val="8"/>
        </w:rPr>
        <w:t xml:space="preserve">. INTELLECTUAL PRECEDENTS </w:t>
      </w:r>
      <w:proofErr w:type="spellStart"/>
      <w:r w:rsidRPr="00EC3F37">
        <w:rPr>
          <w:sz w:val="8"/>
          <w:szCs w:val="8"/>
        </w:rPr>
        <w:t>Worldism</w:t>
      </w:r>
      <w:proofErr w:type="spellEnd"/>
      <w:r w:rsidRPr="00EC3F37">
        <w:rPr>
          <w:sz w:val="8"/>
          <w:szCs w:val="8"/>
        </w:rPr>
        <w:t xml:space="preserve"> draws on constructivism and postmodernism but also differs from them. </w:t>
      </w:r>
      <w:proofErr w:type="spellStart"/>
      <w:r w:rsidRPr="00EC3F37">
        <w:rPr>
          <w:sz w:val="8"/>
          <w:szCs w:val="8"/>
        </w:rPr>
        <w:t>Worldism</w:t>
      </w:r>
      <w:proofErr w:type="spellEnd"/>
      <w:r w:rsidRPr="00EC3F37">
        <w:rPr>
          <w:sz w:val="8"/>
          <w:szCs w:val="8"/>
        </w:rPr>
        <w:t xml:space="preserve"> shares with constructivism its emphasis on </w:t>
      </w:r>
      <w:proofErr w:type="spellStart"/>
      <w:r w:rsidRPr="00EC3F37">
        <w:rPr>
          <w:sz w:val="8"/>
          <w:szCs w:val="8"/>
        </w:rPr>
        <w:t>intersubject</w:t>
      </w:r>
      <w:proofErr w:type="spellEnd"/>
      <w:r w:rsidRPr="00EC3F37">
        <w:rPr>
          <w:sz w:val="8"/>
          <w:szCs w:val="8"/>
        </w:rPr>
        <w:t xml:space="preserve">- </w:t>
      </w:r>
      <w:proofErr w:type="spellStart"/>
      <w:r w:rsidRPr="00EC3F37">
        <w:rPr>
          <w:sz w:val="8"/>
          <w:szCs w:val="8"/>
        </w:rPr>
        <w:t>ivity</w:t>
      </w:r>
      <w:proofErr w:type="spellEnd"/>
      <w:r w:rsidRPr="00EC3F37">
        <w:rPr>
          <w:sz w:val="8"/>
          <w:szCs w:val="8"/>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EC3F37">
        <w:rPr>
          <w:sz w:val="8"/>
          <w:szCs w:val="8"/>
        </w:rPr>
        <w:t>worldism</w:t>
      </w:r>
      <w:proofErr w:type="spellEnd"/>
      <w:r w:rsidRPr="00EC3F37">
        <w:rPr>
          <w:sz w:val="8"/>
          <w:szCs w:val="8"/>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EC3F37">
        <w:rPr>
          <w:sz w:val="8"/>
          <w:szCs w:val="8"/>
        </w:rPr>
        <w:t>worldism</w:t>
      </w:r>
      <w:proofErr w:type="spellEnd"/>
      <w:r w:rsidRPr="00EC3F37">
        <w:rPr>
          <w:sz w:val="8"/>
          <w:szCs w:val="8"/>
        </w:rPr>
        <w:t xml:space="preserve">, effectively erases the power politics of meaning, including the political economy behind such constructions. And unlike postmodernism, </w:t>
      </w:r>
      <w:proofErr w:type="spellStart"/>
      <w:r w:rsidRPr="00EC3F37">
        <w:rPr>
          <w:sz w:val="8"/>
          <w:szCs w:val="8"/>
        </w:rPr>
        <w:t>worldism</w:t>
      </w:r>
      <w:proofErr w:type="spellEnd"/>
      <w:r w:rsidRPr="00EC3F37">
        <w:rPr>
          <w:sz w:val="8"/>
          <w:szCs w:val="8"/>
        </w:rPr>
        <w:t xml:space="preserve"> distinguishes power from the resistance it induces. Contra Foucault (1994), we differentiate between the colonizer and colonized in their experiences of colonial power (see </w:t>
      </w:r>
      <w:proofErr w:type="spellStart"/>
      <w:r w:rsidRPr="00EC3F37">
        <w:rPr>
          <w:sz w:val="8"/>
          <w:szCs w:val="8"/>
        </w:rPr>
        <w:t>Stoler</w:t>
      </w:r>
      <w:proofErr w:type="spellEnd"/>
      <w:r w:rsidRPr="00EC3F37">
        <w:rPr>
          <w:sz w:val="8"/>
          <w:szCs w:val="8"/>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EC3F37">
        <w:rPr>
          <w:sz w:val="8"/>
          <w:szCs w:val="8"/>
        </w:rPr>
        <w:t>Palan</w:t>
      </w:r>
      <w:proofErr w:type="spellEnd"/>
      <w:r w:rsidRPr="00EC3F37">
        <w:rPr>
          <w:sz w:val="8"/>
          <w:szCs w:val="8"/>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EC3F37">
        <w:rPr>
          <w:sz w:val="8"/>
          <w:szCs w:val="8"/>
        </w:rPr>
        <w:t>structivism</w:t>
      </w:r>
      <w:proofErr w:type="spellEnd"/>
      <w:r w:rsidRPr="00EC3F37">
        <w:rPr>
          <w:sz w:val="8"/>
          <w:szCs w:val="8"/>
        </w:rPr>
        <w:t xml:space="preserve"> </w:t>
      </w:r>
      <w:proofErr w:type="gramStart"/>
      <w:r w:rsidRPr="00EC3F37">
        <w:rPr>
          <w:sz w:val="8"/>
          <w:szCs w:val="8"/>
        </w:rPr>
        <w:t>open up</w:t>
      </w:r>
      <w:proofErr w:type="gramEnd"/>
      <w:r w:rsidRPr="00EC3F37">
        <w:rPr>
          <w:sz w:val="8"/>
          <w:szCs w:val="8"/>
        </w:rPr>
        <w:t xml:space="preserve">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EC3F37">
        <w:rPr>
          <w:sz w:val="8"/>
          <w:szCs w:val="8"/>
        </w:rPr>
        <w:t>Worldism</w:t>
      </w:r>
      <w:proofErr w:type="spellEnd"/>
      <w:r w:rsidRPr="00EC3F37">
        <w:rPr>
          <w:sz w:val="8"/>
          <w:szCs w:val="8"/>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EC3F37">
        <w:rPr>
          <w:sz w:val="8"/>
          <w:szCs w:val="8"/>
        </w:rPr>
        <w:t>mélange</w:t>
      </w:r>
      <w:proofErr w:type="spellEnd"/>
      <w:r w:rsidRPr="00EC3F37">
        <w:rPr>
          <w:sz w:val="8"/>
          <w:szCs w:val="8"/>
        </w:rPr>
        <w:t xml:space="preserve"> cultures that, </w:t>
      </w:r>
      <w:proofErr w:type="spellStart"/>
      <w:r w:rsidRPr="00EC3F37">
        <w:rPr>
          <w:sz w:val="8"/>
          <w:szCs w:val="8"/>
        </w:rPr>
        <w:t>nonethe</w:t>
      </w:r>
      <w:proofErr w:type="spellEnd"/>
      <w:r w:rsidRPr="00EC3F37">
        <w:rPr>
          <w:sz w:val="8"/>
          <w:szCs w:val="8"/>
        </w:rPr>
        <w:t xml:space="preserve">- less, contested these categories constantly (Ashcroft, Griffiths, and Tiffin 1995; Lewis and Mills 2003). In recognizing that colonizer and colonized mutually construct their sub- </w:t>
      </w:r>
      <w:proofErr w:type="spellStart"/>
      <w:r w:rsidRPr="00EC3F37">
        <w:rPr>
          <w:sz w:val="8"/>
          <w:szCs w:val="8"/>
        </w:rPr>
        <w:t>jectivities</w:t>
      </w:r>
      <w:proofErr w:type="spellEnd"/>
      <w:r w:rsidRPr="00EC3F37">
        <w:rPr>
          <w:sz w:val="8"/>
          <w:szCs w:val="8"/>
        </w:rPr>
        <w:t xml:space="preserve">, postcolonial studies attribute to both the legacies of power that we face today. Note, for example, Britain’s principal instrument of colonial and imperial power: the East India Company. </w:t>
      </w:r>
      <w:proofErr w:type="spellStart"/>
      <w:r w:rsidRPr="00EC3F37">
        <w:rPr>
          <w:sz w:val="8"/>
          <w:szCs w:val="8"/>
        </w:rPr>
        <w:t>Sudipta</w:t>
      </w:r>
      <w:proofErr w:type="spellEnd"/>
      <w:r w:rsidRPr="00EC3F37">
        <w:rPr>
          <w:sz w:val="8"/>
          <w:szCs w:val="8"/>
        </w:rPr>
        <w:t xml:space="preserve"> Sen (1998) shows that, contrary to claims that the British brought capitalism to India, the East India Company had to adjust to pre-existing market structures and political relations to gain access to the thriving trade already in place in northern India.4 Only through this kind of entry could the East India Company later redirect the trade to its favor. L.H.M. Ling (2002b) traces how institutional elites in East Asia learned </w:t>
      </w:r>
      <w:proofErr w:type="spellStart"/>
      <w:r w:rsidRPr="00EC3F37">
        <w:rPr>
          <w:sz w:val="8"/>
          <w:szCs w:val="8"/>
        </w:rPr>
        <w:t>syncretically</w:t>
      </w:r>
      <w:proofErr w:type="spellEnd"/>
      <w:r w:rsidRPr="00EC3F37">
        <w:rPr>
          <w:sz w:val="8"/>
          <w:szCs w:val="8"/>
        </w:rPr>
        <w:t xml:space="preserve"> and “interstitially” between two world orders – the agrarian-based, </w:t>
      </w:r>
      <w:proofErr w:type="spellStart"/>
      <w:r w:rsidRPr="00EC3F37">
        <w:rPr>
          <w:sz w:val="8"/>
          <w:szCs w:val="8"/>
        </w:rPr>
        <w:t>cosmo</w:t>
      </w:r>
      <w:proofErr w:type="spellEnd"/>
      <w:r w:rsidRPr="00EC3F37">
        <w:rPr>
          <w:sz w:val="8"/>
          <w:szCs w:val="8"/>
        </w:rPr>
        <w:t xml:space="preserve">-moral universe of Confucian governance and the Westphalian inter-state system of commerce and trade – to cumulate into what we know as Asian capitalism today. Walter </w:t>
      </w:r>
      <w:proofErr w:type="spellStart"/>
      <w:r w:rsidRPr="00EC3F37">
        <w:rPr>
          <w:sz w:val="8"/>
          <w:szCs w:val="8"/>
        </w:rPr>
        <w:t>Mignolo</w:t>
      </w:r>
      <w:proofErr w:type="spellEnd"/>
      <w:r w:rsidRPr="00EC3F37">
        <w:rPr>
          <w:sz w:val="8"/>
          <w:szCs w:val="8"/>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 </w:t>
      </w:r>
      <w:r w:rsidRPr="00EC3F37">
        <w:rPr>
          <w:rStyle w:val="Emphasis"/>
        </w:rPr>
        <w:t xml:space="preserve">Yet hegemony’s very asymmetry highlights the resilience and creativity of the marginalized. </w:t>
      </w:r>
      <w:r w:rsidRPr="00EC3F37">
        <w:rPr>
          <w:rStyle w:val="Emphasis"/>
          <w:highlight w:val="green"/>
        </w:rPr>
        <w:t>Ordinary people</w:t>
      </w:r>
      <w:r w:rsidRPr="00EC3F37">
        <w:rPr>
          <w:rStyle w:val="Emphasis"/>
        </w:rPr>
        <w:t xml:space="preserve"> can </w:t>
      </w:r>
      <w:r w:rsidRPr="00EC3F37">
        <w:rPr>
          <w:rStyle w:val="Emphasis"/>
          <w:highlight w:val="green"/>
        </w:rPr>
        <w:t xml:space="preserve">journey across subjectivities to engage </w:t>
      </w:r>
      <w:proofErr w:type="spellStart"/>
      <w:r w:rsidRPr="00EC3F37">
        <w:rPr>
          <w:rStyle w:val="Emphasis"/>
          <w:highlight w:val="green"/>
        </w:rPr>
        <w:t>syncretically</w:t>
      </w:r>
      <w:proofErr w:type="spellEnd"/>
      <w:r w:rsidRPr="00EC3F37">
        <w:rPr>
          <w:rStyle w:val="Emphasis"/>
        </w:rPr>
        <w:t xml:space="preserve"> with others, even under conditions of poverty and inequality, </w:t>
      </w:r>
      <w:r w:rsidRPr="00EC3F37">
        <w:rPr>
          <w:rStyle w:val="Emphasis"/>
          <w:highlight w:val="green"/>
        </w:rPr>
        <w:t>to</w:t>
      </w:r>
      <w:r w:rsidRPr="00EC3F37">
        <w:rPr>
          <w:rStyle w:val="Emphasis"/>
        </w:rPr>
        <w:t xml:space="preserve"> rebuild, </w:t>
      </w:r>
      <w:r w:rsidRPr="00EC3F37">
        <w:rPr>
          <w:rStyle w:val="Emphasis"/>
          <w:highlight w:val="green"/>
        </w:rPr>
        <w:t>reconstruct</w:t>
      </w:r>
      <w:r w:rsidRPr="00EC3F37">
        <w:rPr>
          <w:rStyle w:val="Emphasis"/>
        </w:rPr>
        <w:t xml:space="preserve">, and reorganize </w:t>
      </w:r>
      <w:r w:rsidRPr="00EC3F37">
        <w:rPr>
          <w:rStyle w:val="Emphasis"/>
          <w:highlight w:val="green"/>
        </w:rPr>
        <w:t>communities</w:t>
      </w:r>
      <w:r w:rsidRPr="00EC3F37">
        <w:rPr>
          <w:rStyle w:val="Emphasis"/>
        </w:rPr>
        <w:t xml:space="preserve">. Cherrie Moraga and Gloria Anzaldua (1983) characterize their straddling of multiple worlds as life on the “borderlands.” </w:t>
      </w:r>
      <w:r w:rsidRPr="00EC3F37">
        <w:rPr>
          <w:sz w:val="16"/>
        </w:rPr>
        <w:t xml:space="preserve">Typically, they point out, women of color from the South must bear the biggest burden of negotiating the multiple worlds of language, culture, class, and gender to survive white- majority society in the North despite systemic discrimination and obstacles. Still, they </w:t>
      </w:r>
      <w:proofErr w:type="gramStart"/>
      <w:r w:rsidRPr="00EC3F37">
        <w:rPr>
          <w:sz w:val="16"/>
        </w:rPr>
        <w:t>are able to</w:t>
      </w:r>
      <w:proofErr w:type="gramEnd"/>
      <w:r w:rsidRPr="00EC3F37">
        <w:rPr>
          <w:sz w:val="16"/>
        </w:rPr>
        <w:t xml:space="preserve"> exercise internal reserves of freedom, thought, and action to sort through hegemony, not simply surrender to it. Similarly, the indigenous populations of the Americas, Australia, and New Zealand have </w:t>
      </w:r>
      <w:proofErr w:type="gramStart"/>
      <w:r w:rsidRPr="00EC3F37">
        <w:rPr>
          <w:sz w:val="16"/>
        </w:rPr>
        <w:t>entered into</w:t>
      </w:r>
      <w:proofErr w:type="gramEnd"/>
      <w:r w:rsidRPr="00EC3F37">
        <w:rPr>
          <w:sz w:val="16"/>
        </w:rPr>
        <w:t xml:space="preserve"> treaties with their white majorities to retain aspects of indigenous ontologies by formalizing them in Western institutions (</w:t>
      </w:r>
      <w:proofErr w:type="spellStart"/>
      <w:r w:rsidRPr="00EC3F37">
        <w:rPr>
          <w:sz w:val="16"/>
        </w:rPr>
        <w:t>Shilliam</w:t>
      </w:r>
      <w:proofErr w:type="spellEnd"/>
      <w:r w:rsidRPr="00EC3F37">
        <w:rPr>
          <w:sz w:val="16"/>
        </w:rPr>
        <w:t xml:space="preserve"> 2008).</w:t>
      </w:r>
    </w:p>
    <w:p w14:paraId="63182870" w14:textId="56799657" w:rsidR="00597DD8" w:rsidRDefault="00597DD8" w:rsidP="00597DD8">
      <w:pPr>
        <w:pStyle w:val="Heading1"/>
      </w:pPr>
      <w:r>
        <w:t>AC</w:t>
      </w:r>
    </w:p>
    <w:p w14:paraId="118962CC" w14:textId="0CD1D419" w:rsidR="00165C18" w:rsidRDefault="00165C18" w:rsidP="00165C18">
      <w:pPr>
        <w:pStyle w:val="Heading2"/>
      </w:pPr>
      <w:r>
        <w:t>FW</w:t>
      </w:r>
    </w:p>
    <w:p w14:paraId="68C2791A" w14:textId="690D48A9" w:rsidR="008D181C" w:rsidRDefault="008D181C" w:rsidP="008D181C">
      <w:pPr>
        <w:pStyle w:val="Heading4"/>
      </w:pPr>
      <w:proofErr w:type="spellStart"/>
      <w:r>
        <w:t>Vlt</w:t>
      </w:r>
      <w:proofErr w:type="spellEnd"/>
      <w:r>
        <w:t xml:space="preserve"> ow</w:t>
      </w:r>
    </w:p>
    <w:p w14:paraId="3DA97AB3" w14:textId="45BD5001" w:rsidR="008D181C" w:rsidRDefault="008D181C" w:rsidP="008D181C">
      <w:pPr>
        <w:pStyle w:val="Heading4"/>
      </w:pPr>
      <w:r>
        <w:t>1] durability</w:t>
      </w:r>
    </w:p>
    <w:p w14:paraId="0AB320EA" w14:textId="77F37513" w:rsidR="008D181C" w:rsidRPr="008D181C" w:rsidRDefault="008D181C" w:rsidP="008D181C">
      <w:pPr>
        <w:pStyle w:val="Heading4"/>
      </w:pPr>
      <w:r>
        <w:t>2] probability</w:t>
      </w:r>
    </w:p>
    <w:p w14:paraId="273EC45A" w14:textId="45FC96A1" w:rsidR="0033170E" w:rsidRDefault="0033170E" w:rsidP="0033170E">
      <w:pPr>
        <w:pStyle w:val="Heading2"/>
      </w:pPr>
      <w:r>
        <w:t>Adv</w:t>
      </w:r>
    </w:p>
    <w:p w14:paraId="062B8080" w14:textId="76B4F067" w:rsidR="003A5EA2" w:rsidRPr="003A5EA2" w:rsidRDefault="003A5EA2" w:rsidP="003A5EA2">
      <w:pPr>
        <w:pStyle w:val="Heading4"/>
      </w:pPr>
      <w:r w:rsidRPr="00C32EFD">
        <w:t xml:space="preserve">Presumption </w:t>
      </w:r>
      <w:r>
        <w:t>negates</w:t>
      </w:r>
      <w:r w:rsidRPr="00C32EFD">
        <w:t xml:space="preserve"> – a) more often false than true since I can prove something false in infinite ways b) real world policies require positive justification before being adopted – there’s </w:t>
      </w:r>
      <w:proofErr w:type="spellStart"/>
      <w:r w:rsidRPr="00C32EFD">
        <w:t>alwahys</w:t>
      </w:r>
      <w:proofErr w:type="spellEnd"/>
      <w:r w:rsidRPr="00C32EFD">
        <w:t xml:space="preserve"> an institutional DA to going through Congress</w:t>
      </w:r>
    </w:p>
    <w:p w14:paraId="4640DF69" w14:textId="5CB8C2B6" w:rsidR="00165C18" w:rsidRDefault="00165C18" w:rsidP="00165C18">
      <w:pPr>
        <w:pStyle w:val="Heading2"/>
      </w:pPr>
      <w:r>
        <w:t>Warming</w:t>
      </w:r>
    </w:p>
    <w:p w14:paraId="3712AC8A" w14:textId="21D4965E" w:rsidR="00F14409" w:rsidRDefault="008138B8" w:rsidP="00F14409">
      <w:pPr>
        <w:pStyle w:val="Heading3"/>
      </w:pPr>
      <w:r>
        <w:t>Lunar</w:t>
      </w:r>
    </w:p>
    <w:p w14:paraId="3EA273A7" w14:textId="77777777" w:rsidR="00543E6B" w:rsidRDefault="00543E6B" w:rsidP="00543E6B">
      <w:pPr>
        <w:pStyle w:val="Heading4"/>
      </w:pPr>
      <w:r>
        <w:t xml:space="preserve">Lunar observation </w:t>
      </w:r>
      <w:r>
        <w:rPr>
          <w:u w:val="single"/>
        </w:rPr>
        <w:t>fails</w:t>
      </w:r>
      <w:r>
        <w:t xml:space="preserve"> and interplanetary space observation solves</w:t>
      </w:r>
    </w:p>
    <w:p w14:paraId="793B9359" w14:textId="77777777" w:rsidR="00543E6B" w:rsidRPr="002B20FD" w:rsidRDefault="00543E6B" w:rsidP="00543E6B">
      <w:r w:rsidRPr="002B20FD">
        <w:rPr>
          <w:rStyle w:val="Style13ptBold"/>
        </w:rPr>
        <w:t>Siegel 18.</w:t>
      </w:r>
      <w:r>
        <w:t xml:space="preserve"> </w:t>
      </w:r>
      <w:r w:rsidRPr="002B20FD">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2B20FD">
        <w:t xml:space="preserve">, 10-25-2018, "Why Don't We Put A Space Telescope On The </w:t>
      </w:r>
      <w:proofErr w:type="gramStart"/>
      <w:r w:rsidRPr="002B20FD">
        <w:t>Moon?,</w:t>
      </w:r>
      <w:proofErr w:type="gramEnd"/>
      <w:r w:rsidRPr="002B20FD">
        <w:t xml:space="preserve">" Forbes, https://www.forbes.com/sites/startswithabang/2018/10/25/why-dont-we-put-a-space-telescope-on-the-moon/?sh=78be159a777f </w:t>
      </w:r>
      <w:proofErr w:type="spellStart"/>
      <w:r w:rsidRPr="002B20FD">
        <w:t>sean</w:t>
      </w:r>
      <w:proofErr w:type="spellEnd"/>
      <w:r w:rsidRPr="002B20FD">
        <w:t>!</w:t>
      </w:r>
    </w:p>
    <w:p w14:paraId="7D90BAAF" w14:textId="77777777" w:rsidR="00543E6B" w:rsidRDefault="00543E6B" w:rsidP="00543E6B">
      <w:pPr>
        <w:rPr>
          <w:u w:val="single"/>
        </w:rPr>
      </w:pPr>
      <w:r w:rsidRPr="00E9471E">
        <w:rPr>
          <w:sz w:val="16"/>
        </w:rPr>
        <w:t xml:space="preserve">Yet observatories like Hubble, Chandra, Fermi, Spitzer and more have showcased how remarkably effective a space telescope can be. The views and data they've returned to Earth have taught us more than any similar observatory could have revealed from the ground. So </w:t>
      </w:r>
      <w:r w:rsidRPr="00E9471E">
        <w:rPr>
          <w:u w:val="single"/>
        </w:rPr>
        <w:t xml:space="preserve">why not put </w:t>
      </w:r>
      <w:r w:rsidRPr="00E9471E">
        <w:rPr>
          <w:highlight w:val="cyan"/>
          <w:u w:val="single"/>
        </w:rPr>
        <w:t>a telescope on the Moon</w:t>
      </w:r>
      <w:r w:rsidRPr="00E9471E">
        <w:rPr>
          <w:u w:val="single"/>
        </w:rPr>
        <w:t xml:space="preserve">, then? Believe it or not, it's </w:t>
      </w:r>
      <w:r w:rsidRPr="00E9471E">
        <w:rPr>
          <w:highlight w:val="cyan"/>
          <w:u w:val="single"/>
        </w:rPr>
        <w:t>a terrible idea</w:t>
      </w:r>
      <w:r w:rsidRPr="00E9471E">
        <w:rPr>
          <w:sz w:val="16"/>
        </w:rPr>
        <w:t xml:space="preserve"> in all ways except one. Here's why. The transmittance or opacity of the electromagnetic spectrum through the atmosphere. Note all the... [+] absorption features in gamma rays, X-rays, and the infrared, which is why they are best viewed from space. Over many wavelengths, such as in the radio, the ground is just as good, while others are simply impossible. The transmittance or opacity of the electromagnetic spectrum through the atmosphere. Note all the... [+] NASA The Moon, at first glance, seems like the ideal location for a telescope. There's practically no atmosphere at all, which removes all the light pollution concerns. It's far away from the Earth, which should greatly reduce the interference from any signals that humans produce. The ultra-long nights mean that you can observe the same target, continuously, for as long as 14 days at a time with no interruptions. And because you have solid ground to brace yourself against, you don't need to rely on gyroscopes or reaction wheels for pointing. It sounds like a </w:t>
      </w:r>
      <w:proofErr w:type="gramStart"/>
      <w:r w:rsidRPr="00E9471E">
        <w:rPr>
          <w:sz w:val="16"/>
        </w:rPr>
        <w:t>really good</w:t>
      </w:r>
      <w:proofErr w:type="gramEnd"/>
      <w:r w:rsidRPr="00E9471E">
        <w:rPr>
          <w:sz w:val="16"/>
        </w:rPr>
        <w:t xml:space="preserve"> deal. But if you start thinking about the way the Moon orbits the Earth, with the entire Moon-Earth system orbiting the Sun, you might start to realize some of the problems that a setup like this would inevitably encounter. First, </w:t>
      </w:r>
      <w:r w:rsidRPr="00E9471E">
        <w:rPr>
          <w:u w:val="single"/>
        </w:rPr>
        <w:t xml:space="preserve">if you put your telescope on the Moon, which side do you pick: the near side or the far side? Either one has drawbacks. If you place your telescope on </w:t>
      </w:r>
      <w:r w:rsidRPr="00E9471E">
        <w:rPr>
          <w:highlight w:val="cyan"/>
          <w:u w:val="single"/>
        </w:rPr>
        <w:t>the near</w:t>
      </w:r>
      <w:r w:rsidRPr="00E9471E">
        <w:rPr>
          <w:u w:val="single"/>
        </w:rPr>
        <w:t xml:space="preserve"> (Earth-facing) </w:t>
      </w:r>
      <w:r w:rsidRPr="00E9471E">
        <w:rPr>
          <w:highlight w:val="cyan"/>
          <w:u w:val="single"/>
        </w:rPr>
        <w:t>side</w:t>
      </w:r>
      <w:r w:rsidRPr="00E9471E">
        <w:rPr>
          <w:u w:val="single"/>
        </w:rPr>
        <w:t xml:space="preserve"> of the Moon, you will always have a view of the Earth. This means you can send-and-receive signals, control your telescope, and download-upload data in nearly real-time, with only the light-travel-time of signals across space limiting you. But it also </w:t>
      </w:r>
      <w:r w:rsidRPr="00E9471E">
        <w:rPr>
          <w:highlight w:val="cyan"/>
          <w:u w:val="single"/>
        </w:rPr>
        <w:t>means that Earth-produced interference</w:t>
      </w:r>
      <w:r w:rsidRPr="00E9471E">
        <w:rPr>
          <w:u w:val="single"/>
        </w:rPr>
        <w:t xml:space="preserve">, like radio broadcast signals, </w:t>
      </w:r>
      <w:r w:rsidRPr="00E9471E">
        <w:rPr>
          <w:highlight w:val="cyan"/>
          <w:u w:val="single"/>
        </w:rPr>
        <w:t>will always be a problem</w:t>
      </w:r>
      <w:r w:rsidRPr="00E9471E">
        <w:rPr>
          <w:sz w:val="16"/>
        </w:rPr>
        <w:t xml:space="preserve"> you need to shield yourself from. On the other hand, </w:t>
      </w:r>
      <w:r w:rsidRPr="00E9471E">
        <w:rPr>
          <w:u w:val="single"/>
        </w:rPr>
        <w:t xml:space="preserve">if you're on </w:t>
      </w:r>
      <w:r w:rsidRPr="00E9471E">
        <w:rPr>
          <w:highlight w:val="cyan"/>
          <w:u w:val="single"/>
        </w:rPr>
        <w:t>the far side</w:t>
      </w:r>
      <w:r w:rsidRPr="00E9471E">
        <w:rPr>
          <w:u w:val="single"/>
        </w:rPr>
        <w:t xml:space="preserve"> of the Moon, you shield yourself from everything coming from Earth quite effectively, but you also </w:t>
      </w:r>
      <w:r w:rsidRPr="00E9471E">
        <w:rPr>
          <w:highlight w:val="cyan"/>
          <w:u w:val="single"/>
        </w:rPr>
        <w:t>have no direct path for data transfer</w:t>
      </w:r>
      <w:r w:rsidRPr="00E9471E">
        <w:rPr>
          <w:u w:val="single"/>
        </w:rPr>
        <w:t xml:space="preserve"> or signal transmittance</w:t>
      </w:r>
      <w:r w:rsidRPr="00E9471E">
        <w:rPr>
          <w:sz w:val="16"/>
        </w:rPr>
        <w:t xml:space="preserve">. There would have to be an additional mechanism set up, like a lunar orbiter or a link to a transmitter/receiver on the near side, just to operate it. The near and far sides of the Moon, as reconstructed with imagery from NASA's Clementine mission. The near and far sides of the Moon, as reconstructed with imagery from NASA's Clementine mission. NASA / CLEMENTINE MISSION / LUNAR &amp; PLANETARY INSTITUTE / USRA </w:t>
      </w:r>
      <w:r w:rsidRPr="00E9471E">
        <w:rPr>
          <w:highlight w:val="cyan"/>
          <w:u w:val="single"/>
        </w:rPr>
        <w:t>Either way</w:t>
      </w:r>
      <w:r w:rsidRPr="00E9471E">
        <w:rPr>
          <w:u w:val="single"/>
        </w:rPr>
        <w:t xml:space="preserve">, you're </w:t>
      </w:r>
      <w:r w:rsidRPr="00E9471E">
        <w:rPr>
          <w:highlight w:val="cyan"/>
          <w:u w:val="single"/>
        </w:rPr>
        <w:t>going to have a slew of problems</w:t>
      </w:r>
      <w:r w:rsidRPr="00E9471E">
        <w:rPr>
          <w:u w:val="single"/>
        </w:rPr>
        <w:t xml:space="preserve"> to contend with that you wouldn't encounter simply from going into the lonely abyss of interplanetary space. </w:t>
      </w:r>
      <w:r w:rsidRPr="00E9471E">
        <w:rPr>
          <w:sz w:val="16"/>
        </w:rPr>
        <w:t xml:space="preserve">The two biggest are: </w:t>
      </w:r>
      <w:r w:rsidRPr="00E9471E">
        <w:rPr>
          <w:highlight w:val="cyan"/>
          <w:u w:val="single"/>
        </w:rPr>
        <w:t>Moonquakes</w:t>
      </w:r>
      <w:r w:rsidRPr="00E9471E">
        <w:rPr>
          <w:u w:val="single"/>
        </w:rPr>
        <w:t xml:space="preserve">. You think the Moon's a big deal because it's responsible for Earth's tides? </w:t>
      </w:r>
      <w:r w:rsidRPr="00E9471E">
        <w:rPr>
          <w:highlight w:val="cyan"/>
          <w:u w:val="single"/>
        </w:rPr>
        <w:t>The tidal forces</w:t>
      </w:r>
      <w:r w:rsidRPr="00E9471E">
        <w:rPr>
          <w:u w:val="single"/>
        </w:rPr>
        <w:t xml:space="preserve"> that the Earth exerts </w:t>
      </w:r>
      <w:r w:rsidRPr="00E9471E">
        <w:rPr>
          <w:highlight w:val="cyan"/>
          <w:u w:val="single"/>
        </w:rPr>
        <w:t>on the Moon are</w:t>
      </w:r>
      <w:r w:rsidRPr="00E9471E">
        <w:rPr>
          <w:u w:val="single"/>
        </w:rPr>
        <w:t xml:space="preserve"> more than </w:t>
      </w:r>
      <w:r w:rsidRPr="00E9471E">
        <w:rPr>
          <w:highlight w:val="cyan"/>
          <w:u w:val="single"/>
        </w:rPr>
        <w:t>20 times greater</w:t>
      </w:r>
      <w:r w:rsidRPr="00E9471E">
        <w:rPr>
          <w:u w:val="single"/>
        </w:rPr>
        <w:t xml:space="preserve"> than the Moon's tidal forces on Earth, enough to cause the Moon to experience considerable moonquakes. Temperature extremes. Because of </w:t>
      </w:r>
      <w:r w:rsidRPr="00E9471E">
        <w:rPr>
          <w:highlight w:val="cyan"/>
          <w:u w:val="single"/>
        </w:rPr>
        <w:t>the Moon's</w:t>
      </w:r>
      <w:r w:rsidRPr="00E9471E">
        <w:rPr>
          <w:u w:val="single"/>
        </w:rPr>
        <w:t xml:space="preserve"> tidal locking to Earth and its extremely slow rotation, it's </w:t>
      </w:r>
      <w:r w:rsidRPr="00E9471E">
        <w:rPr>
          <w:highlight w:val="cyan"/>
          <w:u w:val="single"/>
        </w:rPr>
        <w:t>bathed in sunlight constantly</w:t>
      </w:r>
      <w:r w:rsidRPr="00E9471E">
        <w:rPr>
          <w:u w:val="single"/>
        </w:rPr>
        <w:t xml:space="preserve"> for 14 days at a time, followed by 14 days of total darkness. Daytime </w:t>
      </w:r>
      <w:r w:rsidRPr="00E9471E">
        <w:rPr>
          <w:highlight w:val="cyan"/>
          <w:u w:val="single"/>
        </w:rPr>
        <w:t>temperatures</w:t>
      </w:r>
      <w:r w:rsidRPr="00E9471E">
        <w:rPr>
          <w:u w:val="single"/>
        </w:rPr>
        <w:t xml:space="preserve"> can </w:t>
      </w:r>
      <w:r w:rsidRPr="00E9471E">
        <w:rPr>
          <w:highlight w:val="cyan"/>
          <w:u w:val="single"/>
        </w:rPr>
        <w:t>reach over 200 °F</w:t>
      </w:r>
      <w:r w:rsidRPr="00E9471E">
        <w:rPr>
          <w:u w:val="single"/>
        </w:rPr>
        <w:t xml:space="preserve"> (nearly 100 °C), while night brings cold down to -280 °F (-173 °C)</w:t>
      </w:r>
      <w:r w:rsidRPr="00E9471E">
        <w:rPr>
          <w:sz w:val="16"/>
        </w:rPr>
        <w:t xml:space="preserve">. </w:t>
      </w:r>
      <w:r w:rsidRPr="00E9471E">
        <w:rPr>
          <w:u w:val="single"/>
        </w:rPr>
        <w:t xml:space="preserve">While a space-based telescope can control its temperature through either active or passive cooling (or a combination of both), </w:t>
      </w:r>
      <w:r w:rsidRPr="00E9471E">
        <w:rPr>
          <w:highlight w:val="cyan"/>
          <w:u w:val="single"/>
        </w:rPr>
        <w:t>a telescope must cool down below the temperature of the wavelengths it's trying to observe</w:t>
      </w:r>
      <w:r w:rsidRPr="00E9471E">
        <w:rPr>
          <w:u w:val="single"/>
        </w:rPr>
        <w:t xml:space="preserve">, or noise will swamp your intended signal. This would be a tremendous drawback for ultraviolet, optical, or infrared astronomy, all of which would have severe problems on the Moon </w:t>
      </w:r>
      <w:r w:rsidRPr="00E9471E">
        <w:rPr>
          <w:sz w:val="16"/>
        </w:rPr>
        <w:t>for anything other than the goal of Earth (or Sun) observing.</w:t>
      </w:r>
      <w:r w:rsidRPr="00E9471E">
        <w:rPr>
          <w:u w:val="single"/>
        </w:rPr>
        <w:t xml:space="preserve"> Engineering a telescope that can survive those temperature extremes and still function optimally is an extraordinary challenge</w:t>
      </w:r>
      <w:r w:rsidRPr="00E9471E">
        <w:rPr>
          <w:sz w:val="16"/>
        </w:rPr>
        <w:t xml:space="preserve">. It's no wonder that the only lunar-based telescope we have, at present, is a UV-telescope on the Moon's near side, at wavelengths where the Earth's atmosphere absorbs almost </w:t>
      </w:r>
      <w:proofErr w:type="gramStart"/>
      <w:r w:rsidRPr="00E9471E">
        <w:rPr>
          <w:sz w:val="16"/>
        </w:rPr>
        <w:t>all of</w:t>
      </w:r>
      <w:proofErr w:type="gramEnd"/>
      <w:r w:rsidRPr="00E9471E">
        <w:rPr>
          <w:sz w:val="16"/>
        </w:rPr>
        <w:t xml:space="preserve"> the light. For most applications, </w:t>
      </w:r>
      <w:r w:rsidRPr="00E9471E">
        <w:rPr>
          <w:u w:val="single"/>
        </w:rPr>
        <w:t>going to space is going to be a superior option to going to the Moon</w:t>
      </w:r>
      <w:r w:rsidRPr="00E9471E">
        <w:rPr>
          <w:sz w:val="16"/>
        </w:rPr>
        <w:t xml:space="preserve">. </w:t>
      </w:r>
      <w:r w:rsidRPr="002B20FD">
        <w:rPr>
          <w:highlight w:val="cyan"/>
          <w:u w:val="single"/>
        </w:rPr>
        <w:t>The lunar surface</w:t>
      </w:r>
      <w:r w:rsidRPr="002B20FD">
        <w:rPr>
          <w:u w:val="single"/>
        </w:rPr>
        <w:t xml:space="preserve">, in terms of temperature extremes and difficulties communicating with Earth, </w:t>
      </w:r>
      <w:r w:rsidRPr="002B20FD">
        <w:rPr>
          <w:highlight w:val="cyan"/>
          <w:u w:val="single"/>
        </w:rPr>
        <w:t>offers more drawbacks than</w:t>
      </w:r>
      <w:r w:rsidRPr="002B20FD">
        <w:rPr>
          <w:u w:val="single"/>
        </w:rPr>
        <w:t xml:space="preserve"> having a surface to push against/build on </w:t>
      </w:r>
      <w:r w:rsidRPr="002B20FD">
        <w:rPr>
          <w:highlight w:val="cyan"/>
          <w:u w:val="single"/>
        </w:rPr>
        <w:t>offers</w:t>
      </w:r>
      <w:r w:rsidRPr="002B20FD">
        <w:rPr>
          <w:u w:val="single"/>
        </w:rPr>
        <w:t xml:space="preserve">. </w:t>
      </w:r>
    </w:p>
    <w:p w14:paraId="3456C76F" w14:textId="77777777" w:rsidR="00543E6B" w:rsidRDefault="00543E6B" w:rsidP="00543E6B">
      <w:pPr>
        <w:pStyle w:val="Heading4"/>
      </w:pPr>
      <w:r>
        <w:t xml:space="preserve">They have two moon key warrants. Their evidence has </w:t>
      </w:r>
      <w:r>
        <w:rPr>
          <w:u w:val="single"/>
        </w:rPr>
        <w:t>zero highlighted warrants</w:t>
      </w:r>
      <w:r>
        <w:t xml:space="preserve"> for either of these so </w:t>
      </w:r>
      <w:r>
        <w:rPr>
          <w:u w:val="single"/>
        </w:rPr>
        <w:t>default to 1NC explanation</w:t>
      </w:r>
      <w:r>
        <w:t>:</w:t>
      </w:r>
    </w:p>
    <w:p w14:paraId="002DAA8B" w14:textId="77777777" w:rsidR="00543E6B" w:rsidRDefault="00543E6B" w:rsidP="00543E6B"/>
    <w:p w14:paraId="72F45954" w14:textId="77777777" w:rsidR="00543E6B" w:rsidRDefault="00543E6B" w:rsidP="00543E6B">
      <w:pPr>
        <w:pStyle w:val="Heading4"/>
      </w:pPr>
      <w:r>
        <w:t>First, angular rotation – we have that tech already</w:t>
      </w:r>
    </w:p>
    <w:p w14:paraId="2313EC9F" w14:textId="77777777" w:rsidR="00543E6B" w:rsidRPr="00BE4E69" w:rsidRDefault="00543E6B" w:rsidP="00543E6B">
      <w:r w:rsidRPr="00BE4E69">
        <w:rPr>
          <w:rStyle w:val="Style13ptBold"/>
        </w:rPr>
        <w:t>Siegel 18-2.</w:t>
      </w:r>
      <w:r>
        <w:t xml:space="preserve"> </w:t>
      </w:r>
      <w:r w:rsidRPr="00BE4E69">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BE4E69">
        <w:t xml:space="preserve">, 10-16-2018, "This Is How Hubble Will Use Its Remaining Gyroscopes </w:t>
      </w:r>
      <w:proofErr w:type="gramStart"/>
      <w:r w:rsidRPr="00BE4E69">
        <w:t>To</w:t>
      </w:r>
      <w:proofErr w:type="gramEnd"/>
      <w:r w:rsidRPr="00BE4E69">
        <w:t xml:space="preserve"> Maneuver In Space," Forbes, https://www.forbes.com/sites/startswithabang/2018/10/16/this-is-how-hubble-will-use-its-remaining-gyroscopes-to-maneuver-in-space/?sh=2427594b2ba8 </w:t>
      </w:r>
      <w:proofErr w:type="spellStart"/>
      <w:r w:rsidRPr="00BE4E69">
        <w:t>sean</w:t>
      </w:r>
      <w:proofErr w:type="spellEnd"/>
      <w:r w:rsidRPr="00BE4E69">
        <w:t>!</w:t>
      </w:r>
    </w:p>
    <w:p w14:paraId="4E69506D" w14:textId="77777777" w:rsidR="00543E6B" w:rsidRDefault="00543E6B" w:rsidP="00543E6B">
      <w:pPr>
        <w:rPr>
          <w:u w:val="single"/>
        </w:rPr>
      </w:pPr>
      <w:r w:rsidRPr="00BE4E69">
        <w:rPr>
          <w:sz w:val="16"/>
        </w:rPr>
        <w:t xml:space="preserve">In a space telescope, we don't have different components of our bodies to work with, but we do have different components of the telescope. And </w:t>
      </w:r>
      <w:r w:rsidRPr="00BE4E69">
        <w:rPr>
          <w:u w:val="single"/>
        </w:rPr>
        <w:t>in the case of Hubble</w:t>
      </w:r>
      <w:r w:rsidRPr="00BE4E69">
        <w:rPr>
          <w:sz w:val="16"/>
        </w:rPr>
        <w:t xml:space="preserve">, we have an entire guidance system built on this principle. </w:t>
      </w:r>
      <w:r w:rsidRPr="00BE4E69">
        <w:rPr>
          <w:u w:val="single"/>
        </w:rPr>
        <w:t xml:space="preserve">The </w:t>
      </w:r>
      <w:r w:rsidRPr="00BE4E69">
        <w:rPr>
          <w:highlight w:val="cyan"/>
          <w:u w:val="single"/>
        </w:rPr>
        <w:t>reaction wheels allow it to change</w:t>
      </w:r>
      <w:r w:rsidRPr="00BE4E69">
        <w:rPr>
          <w:u w:val="single"/>
        </w:rPr>
        <w:t xml:space="preserve"> its </w:t>
      </w:r>
      <w:r w:rsidRPr="00BE4E69">
        <w:rPr>
          <w:highlight w:val="cyan"/>
          <w:u w:val="single"/>
        </w:rPr>
        <w:t>orientation</w:t>
      </w:r>
      <w:r w:rsidRPr="00BE4E69">
        <w:rPr>
          <w:u w:val="single"/>
        </w:rPr>
        <w:t>, and the fine-guidance sensor allows it to determine how to orient itself.</w:t>
      </w:r>
      <w:r w:rsidRPr="00BE4E69">
        <w:rPr>
          <w:sz w:val="16"/>
        </w:rPr>
        <w:t xml:space="preserve"> According to NASA itself: </w:t>
      </w:r>
      <w:r w:rsidRPr="00BE4E69">
        <w:rPr>
          <w:highlight w:val="cyan"/>
          <w:u w:val="single"/>
        </w:rPr>
        <w:t>To change angles</w:t>
      </w:r>
      <w:r w:rsidRPr="00BE4E69">
        <w:rPr>
          <w:u w:val="single"/>
        </w:rPr>
        <w:t xml:space="preserve">, </w:t>
      </w:r>
      <w:r w:rsidRPr="00BE4E69">
        <w:rPr>
          <w:highlight w:val="cyan"/>
          <w:u w:val="single"/>
        </w:rPr>
        <w:t>it</w:t>
      </w:r>
      <w:r w:rsidRPr="00BE4E69">
        <w:rPr>
          <w:u w:val="single"/>
        </w:rPr>
        <w:t xml:space="preserve"> uses Newton’s third law by </w:t>
      </w:r>
      <w:r w:rsidRPr="00BE4E69">
        <w:rPr>
          <w:highlight w:val="cyan"/>
          <w:u w:val="single"/>
        </w:rPr>
        <w:t>spin</w:t>
      </w:r>
      <w:r w:rsidRPr="00BE4E69">
        <w:rPr>
          <w:u w:val="single"/>
        </w:rPr>
        <w:t xml:space="preserve">ning its </w:t>
      </w:r>
      <w:r w:rsidRPr="00BE4E69">
        <w:rPr>
          <w:highlight w:val="cyan"/>
          <w:u w:val="single"/>
        </w:rPr>
        <w:t>wheels in the opposite direction</w:t>
      </w:r>
      <w:r w:rsidRPr="00BE4E69">
        <w:rPr>
          <w:u w:val="single"/>
        </w:rPr>
        <w:t>.</w:t>
      </w:r>
      <w:r w:rsidRPr="00BE4E69">
        <w:rPr>
          <w:sz w:val="16"/>
        </w:rPr>
        <w:t xml:space="preserve"> It turns at about the speed of a minute hand on a clock, taking 15 minutes to turn 90 degrees. But </w:t>
      </w:r>
      <w:r w:rsidRPr="00BE4E69">
        <w:rPr>
          <w:u w:val="single"/>
        </w:rPr>
        <w:t xml:space="preserve">keeping the telescope stable needs a key ingredient: </w:t>
      </w:r>
      <w:r w:rsidRPr="00BE4E69">
        <w:rPr>
          <w:highlight w:val="cyan"/>
          <w:u w:val="single"/>
        </w:rPr>
        <w:t>gyroscopes</w:t>
      </w:r>
      <w:r w:rsidRPr="00BE4E69">
        <w:rPr>
          <w:u w:val="single"/>
        </w:rPr>
        <w:t>.</w:t>
      </w:r>
      <w:r w:rsidRPr="00BE4E69">
        <w:rPr>
          <w:sz w:val="16"/>
        </w:rPr>
        <w:t xml:space="preserve"> Without those gyroscopes, tiny external forces would cause Hubble's orientation to drift over </w:t>
      </w:r>
      <w:proofErr w:type="gramStart"/>
      <w:r w:rsidRPr="00BE4E69">
        <w:rPr>
          <w:sz w:val="16"/>
        </w:rPr>
        <w:t>time, and</w:t>
      </w:r>
      <w:proofErr w:type="gramEnd"/>
      <w:r w:rsidRPr="00BE4E69">
        <w:rPr>
          <w:sz w:val="16"/>
        </w:rPr>
        <w:t xml:space="preserve"> would make long-exposure images impossible. But </w:t>
      </w:r>
      <w:r w:rsidRPr="00BE4E69">
        <w:rPr>
          <w:u w:val="single"/>
        </w:rPr>
        <w:t xml:space="preserve">with them, we can </w:t>
      </w:r>
      <w:r w:rsidRPr="00BE4E69">
        <w:rPr>
          <w:highlight w:val="cyan"/>
          <w:u w:val="single"/>
        </w:rPr>
        <w:t>keep the telescope stable</w:t>
      </w:r>
      <w:r w:rsidRPr="00BE4E69">
        <w:rPr>
          <w:u w:val="single"/>
        </w:rPr>
        <w:t>.</w:t>
      </w:r>
    </w:p>
    <w:p w14:paraId="393F3612" w14:textId="77777777" w:rsidR="00543E6B" w:rsidRDefault="00543E6B" w:rsidP="00543E6B">
      <w:pPr>
        <w:rPr>
          <w:u w:val="single"/>
        </w:rPr>
      </w:pPr>
    </w:p>
    <w:p w14:paraId="490A2D86" w14:textId="77777777" w:rsidR="00543E6B" w:rsidRDefault="00543E6B" w:rsidP="00543E6B">
      <w:pPr>
        <w:pStyle w:val="Heading4"/>
      </w:pPr>
      <w:r>
        <w:t>Second is gas analysis – we have that too:</w:t>
      </w:r>
    </w:p>
    <w:p w14:paraId="2681577B" w14:textId="77777777" w:rsidR="00543E6B" w:rsidRPr="00BE4E69" w:rsidRDefault="00543E6B" w:rsidP="00543E6B">
      <w:r w:rsidRPr="000A1250">
        <w:rPr>
          <w:rStyle w:val="Style13ptBold"/>
        </w:rPr>
        <w:t>NASA 18.</w:t>
      </w:r>
      <w:r>
        <w:t xml:space="preserve"> </w:t>
      </w:r>
      <w:r w:rsidRPr="000A1250">
        <w:t xml:space="preserve">NASA, 7-11-2018, "NASA’s Webb Telescope to Inspect Atmospheres of Gas Giant Exoplanets," https://www.nasa.gov/feature/goddard/2018/nasa-s-webb-space-telescope-to-inspect-atmospheres-of-gas-giant-exoplanets/ </w:t>
      </w:r>
      <w:proofErr w:type="spellStart"/>
      <w:r w:rsidRPr="000A1250">
        <w:t>sean</w:t>
      </w:r>
      <w:proofErr w:type="spellEnd"/>
      <w:r w:rsidRPr="000A1250">
        <w:t>!</w:t>
      </w:r>
    </w:p>
    <w:p w14:paraId="4B05CF71" w14:textId="531BAE32" w:rsidR="00543E6B" w:rsidRDefault="00543E6B" w:rsidP="00543E6B">
      <w:pPr>
        <w:rPr>
          <w:u w:val="single"/>
        </w:rPr>
      </w:pPr>
      <w:r w:rsidRPr="00BE4E69">
        <w:rPr>
          <w:sz w:val="16"/>
        </w:rPr>
        <w:t xml:space="preserve">When a planet crosses in front of, or transits, its host star, the star’s light is filtered through the planet’s atmosphere. </w:t>
      </w:r>
      <w:r w:rsidRPr="00BE4E69">
        <w:rPr>
          <w:highlight w:val="cyan"/>
          <w:u w:val="single"/>
        </w:rPr>
        <w:t>Molecules within the atmosphere absorb</w:t>
      </w:r>
      <w:r w:rsidRPr="00BE4E69">
        <w:rPr>
          <w:u w:val="single"/>
        </w:rPr>
        <w:t xml:space="preserve"> certain wavelengths, or colors, of </w:t>
      </w:r>
      <w:r w:rsidRPr="00BE4E69">
        <w:rPr>
          <w:highlight w:val="cyan"/>
          <w:u w:val="single"/>
        </w:rPr>
        <w:t>light</w:t>
      </w:r>
      <w:r w:rsidRPr="00BE4E69">
        <w:rPr>
          <w:u w:val="single"/>
        </w:rPr>
        <w:t xml:space="preserve">. By splitting the star’s light into a rainbow spectrum, </w:t>
      </w:r>
      <w:r w:rsidRPr="00BE4E69">
        <w:rPr>
          <w:highlight w:val="cyan"/>
          <w:u w:val="single"/>
        </w:rPr>
        <w:t>astronomers can detect</w:t>
      </w:r>
      <w:r w:rsidRPr="00BE4E69">
        <w:rPr>
          <w:u w:val="single"/>
        </w:rPr>
        <w:t xml:space="preserve"> those sections of </w:t>
      </w:r>
      <w:r w:rsidRPr="00BE4E69">
        <w:rPr>
          <w:highlight w:val="cyan"/>
          <w:u w:val="single"/>
        </w:rPr>
        <w:t>missing light and determine what molecules are in the</w:t>
      </w:r>
      <w:r w:rsidRPr="00BE4E69">
        <w:rPr>
          <w:u w:val="single"/>
        </w:rPr>
        <w:t xml:space="preserve"> planet’s </w:t>
      </w:r>
      <w:r w:rsidRPr="00BE4E69">
        <w:rPr>
          <w:highlight w:val="cyan"/>
          <w:u w:val="single"/>
        </w:rPr>
        <w:t>atmosphere</w:t>
      </w:r>
      <w:r w:rsidRPr="00BE4E69">
        <w:rPr>
          <w:u w:val="single"/>
        </w:rPr>
        <w:t>.</w:t>
      </w:r>
      <w:r w:rsidRPr="00BE4E69">
        <w:rPr>
          <w:sz w:val="16"/>
        </w:rPr>
        <w:t xml:space="preserve"> For these observations, the project team selected WASP-79b, a Jupiter-sized planet located about 780 light-years from Earth. </w:t>
      </w:r>
      <w:r w:rsidRPr="00BE4E69">
        <w:rPr>
          <w:u w:val="single"/>
        </w:rPr>
        <w:t xml:space="preserve">The team expects to detect and measure the abundances of water, carbon monoxide, and carbon dioxide in WASP-79b. </w:t>
      </w:r>
      <w:r w:rsidRPr="00BE4E69">
        <w:rPr>
          <w:highlight w:val="cyan"/>
          <w:u w:val="single"/>
        </w:rPr>
        <w:t>Webb also might detect new molecules not yet seen</w:t>
      </w:r>
      <w:r w:rsidRPr="00BE4E69">
        <w:rPr>
          <w:u w:val="single"/>
        </w:rPr>
        <w:t xml:space="preserve"> in exoplanet atmospheres.</w:t>
      </w:r>
    </w:p>
    <w:p w14:paraId="67F68FF3" w14:textId="77777777" w:rsidR="000D239C" w:rsidRDefault="000D239C" w:rsidP="00543E6B">
      <w:pPr>
        <w:rPr>
          <w:u w:val="single"/>
        </w:rPr>
      </w:pPr>
    </w:p>
    <w:p w14:paraId="38F40003" w14:textId="77777777" w:rsidR="00543E6B" w:rsidRDefault="00543E6B" w:rsidP="00543E6B">
      <w:pPr>
        <w:pStyle w:val="Heading4"/>
      </w:pPr>
      <w:r>
        <w:t>Your authors concluded a year later that lunar observation is infeasible</w:t>
      </w:r>
    </w:p>
    <w:p w14:paraId="03B14464" w14:textId="77777777" w:rsidR="00543E6B" w:rsidRPr="00987375" w:rsidRDefault="00543E6B" w:rsidP="00543E6B">
      <w:r w:rsidRPr="00987375">
        <w:rPr>
          <w:rStyle w:val="Style13ptBold"/>
        </w:rPr>
        <w:t xml:space="preserve">Guo et al </w:t>
      </w:r>
      <w:r>
        <w:rPr>
          <w:rStyle w:val="Style13ptBold"/>
        </w:rPr>
        <w:t>18</w:t>
      </w:r>
      <w:r w:rsidRPr="00987375">
        <w:rPr>
          <w:rStyle w:val="Style13ptBold"/>
        </w:rPr>
        <w:t>.</w:t>
      </w:r>
      <w:r>
        <w:t xml:space="preserve"> </w:t>
      </w:r>
      <w:r w:rsidRPr="00987375">
        <w:t>Huadong Guo,</w:t>
      </w:r>
      <w:r>
        <w:t xml:space="preserve"> </w:t>
      </w:r>
      <w:proofErr w:type="spellStart"/>
      <w:r>
        <w:t>Hanlin</w:t>
      </w:r>
      <w:proofErr w:type="spellEnd"/>
      <w:r>
        <w:t xml:space="preserve"> Ye, </w:t>
      </w:r>
      <w:proofErr w:type="spellStart"/>
      <w:r>
        <w:t>Changyong</w:t>
      </w:r>
      <w:proofErr w:type="spellEnd"/>
      <w:r>
        <w:t xml:space="preserve"> Duo, Jing Huang (All authors are researchers at the </w:t>
      </w:r>
      <w:r w:rsidRPr="00987375">
        <w:t>Key Laboratory of Digital Earth Science, Institute of Remote Sensing and Digital Earth</w:t>
      </w:r>
      <w:proofErr w:type="gramStart"/>
      <w:r>
        <w:t>)</w:t>
      </w:r>
      <w:r w:rsidRPr="00987375">
        <w:t>,</w:t>
      </w:r>
      <w:r>
        <w:t xml:space="preserve"> </w:t>
      </w:r>
      <w:r w:rsidRPr="00987375">
        <w:t xml:space="preserve"> 2</w:t>
      </w:r>
      <w:proofErr w:type="gramEnd"/>
      <w:r w:rsidRPr="00987375">
        <w:t xml:space="preserve">-28-2018, "Error analysis of exterior orientation elements on geolocation for a Moon-based Earth observation optical sensor," Taylor &amp; Francis, https://www.tandfonline.com/doi/full/10.1080/17538947.2018.1513088 </w:t>
      </w:r>
      <w:proofErr w:type="spellStart"/>
      <w:r w:rsidRPr="00987375">
        <w:t>sean</w:t>
      </w:r>
      <w:proofErr w:type="spellEnd"/>
      <w:r w:rsidRPr="00987375">
        <w:t>!</w:t>
      </w:r>
    </w:p>
    <w:p w14:paraId="429966E0" w14:textId="2C1D5341" w:rsidR="00543E6B" w:rsidRDefault="00543E6B" w:rsidP="00543E6B">
      <w:pPr>
        <w:rPr>
          <w:sz w:val="16"/>
        </w:rPr>
      </w:pPr>
      <w:r w:rsidRPr="003F5AC7">
        <w:rPr>
          <w:u w:val="single"/>
        </w:rPr>
        <w:t xml:space="preserve">For a Moon-based optical sensor, the effect of the errors of exterior orientation elements has some characteristics. First, </w:t>
      </w:r>
      <w:r w:rsidRPr="00987375">
        <w:rPr>
          <w:highlight w:val="cyan"/>
          <w:u w:val="single"/>
        </w:rPr>
        <w:t>since the Earth–Moon distance is very large, a small error</w:t>
      </w:r>
      <w:r w:rsidRPr="003F5AC7">
        <w:rPr>
          <w:u w:val="single"/>
        </w:rPr>
        <w:t xml:space="preserve"> caused by the exterior orientation elements would lead to large geolocation errors and the image distort</w:t>
      </w:r>
      <w:r w:rsidRPr="00987375">
        <w:rPr>
          <w:sz w:val="16"/>
        </w:rPr>
        <w:t xml:space="preserve">. Actually, </w:t>
      </w:r>
      <w:r w:rsidRPr="003F5AC7">
        <w:rPr>
          <w:u w:val="single"/>
        </w:rPr>
        <w:t xml:space="preserve">one-second position error in both latitudinal and longitudinal direction </w:t>
      </w:r>
      <w:r w:rsidRPr="00987375">
        <w:rPr>
          <w:highlight w:val="cyan"/>
          <w:u w:val="single"/>
        </w:rPr>
        <w:t xml:space="preserve">can lead to geolocation error on </w:t>
      </w:r>
      <w:proofErr w:type="spellStart"/>
      <w:r w:rsidRPr="00987375">
        <w:rPr>
          <w:highlight w:val="cyan"/>
          <w:u w:val="single"/>
        </w:rPr>
        <w:t>kilometres</w:t>
      </w:r>
      <w:proofErr w:type="spellEnd"/>
      <w:r w:rsidRPr="003F5AC7">
        <w:rPr>
          <w:u w:val="single"/>
        </w:rPr>
        <w:t xml:space="preserve"> level</w:t>
      </w:r>
      <w:r w:rsidRPr="00987375">
        <w:rPr>
          <w:sz w:val="16"/>
        </w:rPr>
        <w:t xml:space="preserve"> (Figure 7). </w:t>
      </w:r>
      <w:r w:rsidRPr="003F5AC7">
        <w:rPr>
          <w:u w:val="single"/>
        </w:rPr>
        <w:t>O</w:t>
      </w:r>
      <w:r w:rsidRPr="00987375">
        <w:rPr>
          <w:highlight w:val="cyan"/>
          <w:u w:val="single"/>
        </w:rPr>
        <w:t>ne-second angular error</w:t>
      </w:r>
      <w:r w:rsidRPr="003F5AC7">
        <w:rPr>
          <w:u w:val="single"/>
        </w:rPr>
        <w:t xml:space="preserve"> of a Moon-based sensor will also </w:t>
      </w:r>
      <w:r w:rsidRPr="00987375">
        <w:rPr>
          <w:highlight w:val="cyan"/>
          <w:u w:val="single"/>
        </w:rPr>
        <w:t xml:space="preserve">result in thousands of </w:t>
      </w:r>
      <w:proofErr w:type="spellStart"/>
      <w:r w:rsidRPr="00987375">
        <w:rPr>
          <w:highlight w:val="cyan"/>
          <w:u w:val="single"/>
        </w:rPr>
        <w:t>metres</w:t>
      </w:r>
      <w:proofErr w:type="spellEnd"/>
      <w:r w:rsidRPr="00987375">
        <w:rPr>
          <w:highlight w:val="cyan"/>
          <w:u w:val="single"/>
        </w:rPr>
        <w:t xml:space="preserve"> error</w:t>
      </w:r>
      <w:r w:rsidRPr="003F5AC7">
        <w:rPr>
          <w:u w:val="single"/>
        </w:rPr>
        <w:t xml:space="preserve"> (Figures 8 and 9), while </w:t>
      </w:r>
      <w:r w:rsidRPr="00987375">
        <w:rPr>
          <w:highlight w:val="cyan"/>
          <w:u w:val="single"/>
        </w:rPr>
        <w:t>0.1° angular error of a</w:t>
      </w:r>
      <w:r w:rsidRPr="003F5AC7">
        <w:rPr>
          <w:u w:val="single"/>
        </w:rPr>
        <w:t xml:space="preserve">n optical sensor onboard </w:t>
      </w:r>
      <w:r w:rsidRPr="00987375">
        <w:rPr>
          <w:highlight w:val="cyan"/>
          <w:u w:val="single"/>
        </w:rPr>
        <w:t xml:space="preserve">space-borne platform can only cause hundreds of </w:t>
      </w:r>
      <w:proofErr w:type="spellStart"/>
      <w:r w:rsidRPr="00987375">
        <w:rPr>
          <w:highlight w:val="cyan"/>
          <w:u w:val="single"/>
        </w:rPr>
        <w:t>metres</w:t>
      </w:r>
      <w:proofErr w:type="spellEnd"/>
      <w:r w:rsidRPr="003F5AC7">
        <w:rPr>
          <w:u w:val="single"/>
        </w:rPr>
        <w:t xml:space="preserve"> geolocation error</w:t>
      </w:r>
      <w:r w:rsidRPr="00987375">
        <w:rPr>
          <w:sz w:val="16"/>
        </w:rPr>
        <w:t xml:space="preserve"> (Dou et al. 2014). Second, </w:t>
      </w:r>
      <w:r w:rsidRPr="00987375">
        <w:rPr>
          <w:u w:val="single"/>
        </w:rPr>
        <w:t>with the orbit and attitude of the Moon changing, the observation geometry is also different.</w:t>
      </w:r>
      <w:r w:rsidRPr="00987375">
        <w:rPr>
          <w:sz w:val="16"/>
        </w:rPr>
        <w:t xml:space="preserve"> The geolocation error varies with the changing Earth–Moon distance and angle (Figures 11 and 12). It’s worth noting that, the sensors can be equipped in the </w:t>
      </w:r>
      <w:proofErr w:type="gramStart"/>
      <w:r w:rsidRPr="00987375">
        <w:rPr>
          <w:sz w:val="16"/>
        </w:rPr>
        <w:t>near-side</w:t>
      </w:r>
      <w:proofErr w:type="gramEnd"/>
      <w:r w:rsidRPr="00987375">
        <w:rPr>
          <w:sz w:val="16"/>
        </w:rPr>
        <w:t xml:space="preserve"> of the Moon. The different locations on the lunar surface, the different look vector that the Moon-based optical sensor would have (Ye, Guo, and Liu 2017a). </w:t>
      </w:r>
      <w:proofErr w:type="gramStart"/>
      <w:r w:rsidRPr="00987375">
        <w:rPr>
          <w:sz w:val="16"/>
        </w:rPr>
        <w:t>Similar to</w:t>
      </w:r>
      <w:proofErr w:type="gramEnd"/>
      <w:r w:rsidRPr="00987375">
        <w:rPr>
          <w:sz w:val="16"/>
        </w:rPr>
        <w:t xml:space="preserve"> the look vector, equipping sensors at different positions of the Moon will also lead to different geolocation error (Figures 5 and 6). Third, some uni</w:t>
      </w:r>
      <w:r w:rsidRPr="00987375">
        <w:rPr>
          <w:rFonts w:hint="eastAsia"/>
          <w:sz w:val="16"/>
        </w:rPr>
        <w:t xml:space="preserve">que factors can lead to the error of the exterior orientation elements, such as lunar position and lunar </w:t>
      </w:r>
      <w:proofErr w:type="spellStart"/>
      <w:r w:rsidRPr="00987375">
        <w:rPr>
          <w:rFonts w:hint="eastAsia"/>
          <w:sz w:val="16"/>
        </w:rPr>
        <w:t>libration</w:t>
      </w:r>
      <w:proofErr w:type="spellEnd"/>
      <w:r w:rsidRPr="00987375">
        <w:rPr>
          <w:rFonts w:hint="eastAsia"/>
          <w:sz w:val="16"/>
        </w:rPr>
        <w:t xml:space="preserve"> (</w:t>
      </w:r>
      <w:proofErr w:type="spellStart"/>
      <w:r w:rsidRPr="00987375">
        <w:rPr>
          <w:rFonts w:hint="eastAsia"/>
          <w:sz w:val="16"/>
        </w:rPr>
        <w:t>Folkner</w:t>
      </w:r>
      <w:proofErr w:type="spellEnd"/>
      <w:r w:rsidRPr="00987375">
        <w:rPr>
          <w:rFonts w:hint="eastAsia"/>
          <w:sz w:val="16"/>
        </w:rPr>
        <w:t xml:space="preserve"> et al. 2014; Yang et al. 2017). </w:t>
      </w:r>
      <w:r w:rsidRPr="00987375">
        <w:rPr>
          <w:rFonts w:hint="eastAsia"/>
          <w:u w:val="single"/>
        </w:rPr>
        <w:t xml:space="preserve">A very small angular error (0.1″) of lunar </w:t>
      </w:r>
      <w:proofErr w:type="spellStart"/>
      <w:r w:rsidRPr="00987375">
        <w:rPr>
          <w:rFonts w:hint="eastAsia"/>
          <w:u w:val="single"/>
        </w:rPr>
        <w:t>libration</w:t>
      </w:r>
      <w:proofErr w:type="spellEnd"/>
      <w:r w:rsidRPr="00987375">
        <w:rPr>
          <w:rFonts w:hint="eastAsia"/>
          <w:u w:val="single"/>
        </w:rPr>
        <w:t xml:space="preserve"> can result in significant geolocation error</w:t>
      </w:r>
      <w:r w:rsidRPr="00987375">
        <w:rPr>
          <w:rFonts w:hint="eastAsia"/>
          <w:sz w:val="16"/>
        </w:rPr>
        <w:t xml:space="preserve"> (Fi</w:t>
      </w:r>
      <w:r w:rsidRPr="00987375">
        <w:rPr>
          <w:sz w:val="16"/>
        </w:rPr>
        <w:t xml:space="preserve">gure 15). With the increasing concern of the lunar exploration, more and more sensors have been equipped on the lunar orbit or on the surface of the Moon, such as Lunar-based Ultraviolet Telescope (LUT) and Moon-based Extreme Ultraviolet (EUV) imager (He et al. 2011; Wen et al. 2014). Some researchers studied the geolocation error. Qi presented the astrometric solution of LUT devised to solve the problem of accurate pointing and tracking of celestial objects (Qi et al. 2015). Yan </w:t>
      </w:r>
      <w:proofErr w:type="spellStart"/>
      <w:r w:rsidRPr="00987375">
        <w:rPr>
          <w:sz w:val="16"/>
        </w:rPr>
        <w:t>analysed</w:t>
      </w:r>
      <w:proofErr w:type="spellEnd"/>
      <w:r w:rsidRPr="00987375">
        <w:rPr>
          <w:sz w:val="16"/>
        </w:rPr>
        <w:t xml:space="preserve"> the observational data from EUV onboard Chang’E-3 mission (Yan et al. 2016). The effect of exterior orientation elements on geolocation here is different as from those studies. Since the observation target isn’t the same, when observing the Earth surface features, the EUV or LUT cannot offer the direct reference value for Moon-based optical sensors. According to the effect analysis of the exterior orientation elements, the results that we obtained can further give support to the study of the Moon-based Earth observation optical sensor from the perspective of the observation geometry and geolocation error. 5. Conclusions Geolocation error analysis, based on the observation geometry of the Moon-based platform and the Moon-based geometric image model, is proposed. We first performed a detailed image model applied to the Moon-based Earth observation. According to the model, a detailed explanation for the peculiarities of the observation geometry including the observation distance and the observation angle </w:t>
      </w:r>
      <w:proofErr w:type="gramStart"/>
      <w:r w:rsidRPr="00987375">
        <w:rPr>
          <w:sz w:val="16"/>
        </w:rPr>
        <w:t>are</w:t>
      </w:r>
      <w:proofErr w:type="gramEnd"/>
      <w:r w:rsidRPr="00987375">
        <w:rPr>
          <w:sz w:val="16"/>
        </w:rPr>
        <w:t xml:space="preserve"> shown. To </w:t>
      </w:r>
      <w:proofErr w:type="spellStart"/>
      <w:r w:rsidRPr="00987375">
        <w:rPr>
          <w:sz w:val="16"/>
        </w:rPr>
        <w:t>analyse</w:t>
      </w:r>
      <w:proofErr w:type="spellEnd"/>
      <w:r w:rsidRPr="00987375">
        <w:rPr>
          <w:sz w:val="16"/>
        </w:rPr>
        <w:t xml:space="preserve"> the geolocation error caused by the errors of the exterior orientation elements, we </w:t>
      </w:r>
      <w:proofErr w:type="spellStart"/>
      <w:r w:rsidRPr="00987375">
        <w:rPr>
          <w:sz w:val="16"/>
        </w:rPr>
        <w:t>utilised</w:t>
      </w:r>
      <w:proofErr w:type="spellEnd"/>
      <w:r w:rsidRPr="00987375">
        <w:rPr>
          <w:sz w:val="16"/>
        </w:rPr>
        <w:t xml:space="preserve"> some parameters such as RMSE and MAE to measure the offsets. Our analysis showed that equipping sensors at different positions of the Moon has different geolocation error under the condition of the same error of exterior orientation elements (Figure 6). The effect of the position errors showed the systematic feature in the image (Figure 7). The geolocation error will be larger when equipping sensors near the </w:t>
      </w:r>
      <w:proofErr w:type="spellStart"/>
      <w:r w:rsidRPr="00987375">
        <w:rPr>
          <w:sz w:val="16"/>
        </w:rPr>
        <w:t>centre</w:t>
      </w:r>
      <w:proofErr w:type="spellEnd"/>
      <w:r w:rsidRPr="00987375">
        <w:rPr>
          <w:sz w:val="16"/>
        </w:rPr>
        <w:t xml:space="preserve"> of the lunar disc under the condition of the same pointing error (Figures 6 and 7). We </w:t>
      </w:r>
      <w:proofErr w:type="spellStart"/>
      <w:r w:rsidRPr="00987375">
        <w:rPr>
          <w:sz w:val="16"/>
        </w:rPr>
        <w:t>analysed</w:t>
      </w:r>
      <w:proofErr w:type="spellEnd"/>
      <w:r w:rsidRPr="00987375">
        <w:rPr>
          <w:sz w:val="16"/>
        </w:rPr>
        <w:t xml:space="preserve"> the geolocation error variation during one orbital period and drew the conclusion that the geolocation error is not obviously influenced by the observation distance and Earth–Moon angle, especially in the mid-high latitude of the Moon. In addition, the spatial resolution magnitude associated with the geolocation error is investigated </w:t>
      </w:r>
      <w:proofErr w:type="gramStart"/>
      <w:r w:rsidRPr="00987375">
        <w:rPr>
          <w:sz w:val="16"/>
        </w:rPr>
        <w:t>so as to</w:t>
      </w:r>
      <w:proofErr w:type="gramEnd"/>
      <w:r w:rsidRPr="00987375">
        <w:rPr>
          <w:sz w:val="16"/>
        </w:rPr>
        <w:t xml:space="preserve"> give support to the image geometric correction and the spatial resolution determination. We find that, the image offsets have significant linear correlation with the increasing errors of exterior orientation elements. According to this regularity, a suitable spatial resolution can be evaluated from the perspective of error estimation. We also evaluated the error effects of the lunar position and lunar </w:t>
      </w:r>
      <w:proofErr w:type="spellStart"/>
      <w:r w:rsidRPr="00987375">
        <w:rPr>
          <w:sz w:val="16"/>
        </w:rPr>
        <w:t>libration</w:t>
      </w:r>
      <w:proofErr w:type="spellEnd"/>
      <w:r w:rsidRPr="00987375">
        <w:rPr>
          <w:sz w:val="16"/>
        </w:rPr>
        <w:t xml:space="preserve"> on geolocation and discussed the characteristics of the error effect of exterior orientation elements. </w:t>
      </w:r>
      <w:r w:rsidRPr="00987375">
        <w:rPr>
          <w:highlight w:val="cyan"/>
          <w:u w:val="single"/>
        </w:rPr>
        <w:t>Compared to</w:t>
      </w:r>
      <w:r w:rsidRPr="00987375">
        <w:rPr>
          <w:u w:val="single"/>
        </w:rPr>
        <w:t xml:space="preserve"> the </w:t>
      </w:r>
      <w:r w:rsidRPr="00987375">
        <w:rPr>
          <w:highlight w:val="cyan"/>
          <w:u w:val="single"/>
        </w:rPr>
        <w:t>space-borne</w:t>
      </w:r>
      <w:r w:rsidRPr="00987375">
        <w:rPr>
          <w:u w:val="single"/>
        </w:rPr>
        <w:t xml:space="preserve"> platform case, </w:t>
      </w:r>
      <w:r w:rsidRPr="00987375">
        <w:rPr>
          <w:highlight w:val="cyan"/>
          <w:u w:val="single"/>
        </w:rPr>
        <w:t>Moon-based</w:t>
      </w:r>
      <w:r w:rsidRPr="00987375">
        <w:rPr>
          <w:u w:val="single"/>
        </w:rPr>
        <w:t xml:space="preserve"> Earth observations </w:t>
      </w:r>
      <w:r w:rsidRPr="00987375">
        <w:rPr>
          <w:highlight w:val="cyan"/>
          <w:u w:val="single"/>
        </w:rPr>
        <w:t>have larger distance and require higher</w:t>
      </w:r>
      <w:r w:rsidRPr="00987375">
        <w:rPr>
          <w:u w:val="single"/>
        </w:rPr>
        <w:t xml:space="preserve"> pointing </w:t>
      </w:r>
      <w:r w:rsidRPr="00987375">
        <w:rPr>
          <w:highlight w:val="cyan"/>
          <w:u w:val="single"/>
        </w:rPr>
        <w:t>accuracy</w:t>
      </w:r>
      <w:r w:rsidRPr="00987375">
        <w:rPr>
          <w:u w:val="single"/>
        </w:rPr>
        <w:t xml:space="preserve"> of the optical sensor. Besides, some unique factors need to be considered, such as lunar position and lunar </w:t>
      </w:r>
      <w:proofErr w:type="spellStart"/>
      <w:r w:rsidRPr="00987375">
        <w:rPr>
          <w:u w:val="single"/>
        </w:rPr>
        <w:t>libration</w:t>
      </w:r>
      <w:proofErr w:type="spellEnd"/>
      <w:r w:rsidRPr="00987375">
        <w:rPr>
          <w:u w:val="single"/>
        </w:rPr>
        <w:t xml:space="preserve">. </w:t>
      </w:r>
      <w:r w:rsidRPr="00987375">
        <w:rPr>
          <w:highlight w:val="cyan"/>
          <w:u w:val="single"/>
        </w:rPr>
        <w:t>The effect of these errors cannot be neglected</w:t>
      </w:r>
      <w:r w:rsidRPr="00987375">
        <w:rPr>
          <w:u w:val="single"/>
        </w:rPr>
        <w:t>.</w:t>
      </w:r>
      <w:r w:rsidRPr="00987375">
        <w:rPr>
          <w:sz w:val="16"/>
        </w:rPr>
        <w:t xml:space="preserve"> Overall, these results and analysis reveal the </w:t>
      </w:r>
      <w:proofErr w:type="spellStart"/>
      <w:r w:rsidRPr="00987375">
        <w:rPr>
          <w:sz w:val="16"/>
        </w:rPr>
        <w:t>pecularities</w:t>
      </w:r>
      <w:proofErr w:type="spellEnd"/>
      <w:r w:rsidRPr="00987375">
        <w:rPr>
          <w:sz w:val="16"/>
        </w:rPr>
        <w:t xml:space="preserve"> of the error effect on geolocation for a Moon-based optical sensor. This will provide evidence for the study of the Moon-based optical sensors in the following.</w:t>
      </w:r>
    </w:p>
    <w:p w14:paraId="7C0FB83B" w14:textId="3AB413F7" w:rsidR="008138B8" w:rsidRDefault="008138B8" w:rsidP="008138B8">
      <w:pPr>
        <w:pStyle w:val="Heading3"/>
      </w:pPr>
      <w:r>
        <w:t>Adaption</w:t>
      </w:r>
    </w:p>
    <w:p w14:paraId="18867194" w14:textId="77777777" w:rsidR="008138B8" w:rsidRDefault="008138B8" w:rsidP="008138B8">
      <w:pPr>
        <w:pStyle w:val="Heading4"/>
      </w:pPr>
      <w:r>
        <w:t xml:space="preserve">Numerous thumpers – adaption fails. </w:t>
      </w:r>
    </w:p>
    <w:p w14:paraId="78BFEEB0" w14:textId="77777777" w:rsidR="008138B8" w:rsidRPr="00CB4001" w:rsidRDefault="008138B8" w:rsidP="008138B8">
      <w:proofErr w:type="spellStart"/>
      <w:r w:rsidRPr="00F2610F">
        <w:rPr>
          <w:rStyle w:val="Style13ptBold"/>
        </w:rPr>
        <w:t>Knittel</w:t>
      </w:r>
      <w:proofErr w:type="spellEnd"/>
      <w:r w:rsidRPr="00F2610F">
        <w:rPr>
          <w:rStyle w:val="Style13ptBold"/>
        </w:rPr>
        <w:t xml:space="preserve"> 16</w:t>
      </w:r>
      <w:r>
        <w:t xml:space="preserve"> [</w:t>
      </w:r>
      <w:r w:rsidRPr="000F2D46">
        <w:t xml:space="preserve">Nina </w:t>
      </w:r>
      <w:proofErr w:type="spellStart"/>
      <w:r w:rsidRPr="000F2D46">
        <w:t>Knittel</w:t>
      </w:r>
      <w:proofErr w:type="spellEnd"/>
      <w:r w:rsidRPr="000F2D46">
        <w:t xml:space="preserve"> </w:t>
      </w:r>
      <w:r>
        <w:t>(</w:t>
      </w:r>
      <w:r w:rsidRPr="000F2D46">
        <w:t xml:space="preserve">junior researcher at the Wegener Center for Climate and Global Change in Graz. In her field of research so far, she </w:t>
      </w:r>
      <w:proofErr w:type="spellStart"/>
      <w:r w:rsidRPr="000F2D46">
        <w:t>focussed</w:t>
      </w:r>
      <w:proofErr w:type="spellEnd"/>
      <w:r w:rsidRPr="000F2D46">
        <w:t xml:space="preserve"> on climate change related policy strategies such as adaptation and mitigation. She studied economics at the University of Graz and obtained a Master of Arts in Economics</w:t>
      </w:r>
      <w:r>
        <w:t>). “</w:t>
      </w:r>
      <w:r w:rsidRPr="00CB4001">
        <w:t>Climate Change Adaptation: Needs, Barriers and Limits</w:t>
      </w:r>
      <w:r>
        <w:t>”. Climate Policy Info Hub (</w:t>
      </w:r>
      <w:r w:rsidRPr="00E95A66">
        <w:t xml:space="preserve">The Climate Policy Info Hub has been created within the POLIMP project which has received funding from the European Union's Seventh Framework </w:t>
      </w:r>
      <w:proofErr w:type="spellStart"/>
      <w:r w:rsidRPr="00E95A66">
        <w:t>Programme</w:t>
      </w:r>
      <w:proofErr w:type="spellEnd"/>
      <w:r w:rsidRPr="00E95A66">
        <w:t xml:space="preserve"> for Research, Technological Development and Demonstration</w:t>
      </w:r>
      <w:r>
        <w:t xml:space="preserve">). </w:t>
      </w:r>
      <w:r w:rsidRPr="00133CFC">
        <w:t>10 February 2016</w:t>
      </w:r>
      <w:r>
        <w:t xml:space="preserve">. Accessed 1/29/2022. </w:t>
      </w:r>
      <w:hyperlink r:id="rId11" w:history="1">
        <w:r w:rsidRPr="003911D2">
          <w:rPr>
            <w:rStyle w:val="Hyperlink"/>
          </w:rPr>
          <w:t>https://climatepolicyinfohub.eu/climate-change-adaptation-needs-barriers-and-limits.html</w:t>
        </w:r>
      </w:hyperlink>
      <w:r>
        <w:t xml:space="preserve"> //Xu]</w:t>
      </w:r>
    </w:p>
    <w:p w14:paraId="7634D16B" w14:textId="77777777" w:rsidR="008138B8" w:rsidRDefault="008138B8" w:rsidP="008138B8">
      <w:r>
        <w:t xml:space="preserve">3.1 </w:t>
      </w:r>
      <w:r w:rsidRPr="00693589">
        <w:rPr>
          <w:rStyle w:val="Emphasis"/>
          <w:highlight w:val="green"/>
        </w:rPr>
        <w:t>Barriers to adaptation</w:t>
      </w:r>
      <w:r>
        <w:t xml:space="preserve"> decision-making</w:t>
      </w:r>
    </w:p>
    <w:p w14:paraId="6352DCE5" w14:textId="77777777" w:rsidR="008138B8" w:rsidRPr="00693589" w:rsidRDefault="008138B8" w:rsidP="008138B8">
      <w:pPr>
        <w:rPr>
          <w:rStyle w:val="Emphasis"/>
        </w:rPr>
      </w:pPr>
      <w:r>
        <w:t xml:space="preserve">Since public and private actors are involved in the implementation of adaptation measures, decision-making barriers may reduce the desired level of adaptation. From an economic point of view, there are several barriers that prevent governments from adaptation decision-making, such as transaction costs. Other barriers emerge due to market failures such as externalities, information asymmetries, and moral hazards. </w:t>
      </w:r>
      <w:r w:rsidRPr="00693589">
        <w:rPr>
          <w:rStyle w:val="Emphasis"/>
        </w:rPr>
        <w:t>The 5th Assessment Report of the International Panel on Climate Change (</w:t>
      </w:r>
      <w:r w:rsidRPr="00693589">
        <w:rPr>
          <w:rStyle w:val="Emphasis"/>
          <w:highlight w:val="green"/>
        </w:rPr>
        <w:t>IPCC</w:t>
      </w:r>
      <w:r w:rsidRPr="00693589">
        <w:rPr>
          <w:rStyle w:val="Emphasis"/>
        </w:rPr>
        <w:t xml:space="preserve">) (2014) </w:t>
      </w:r>
      <w:r w:rsidRPr="00693589">
        <w:rPr>
          <w:rStyle w:val="Emphasis"/>
          <w:highlight w:val="green"/>
        </w:rPr>
        <w:t>provides</w:t>
      </w:r>
      <w:r w:rsidRPr="00693589">
        <w:rPr>
          <w:rStyle w:val="Emphasis"/>
        </w:rPr>
        <w:t xml:space="preserve"> a </w:t>
      </w:r>
      <w:r w:rsidRPr="00693589">
        <w:rPr>
          <w:rStyle w:val="Emphasis"/>
          <w:highlight w:val="green"/>
        </w:rPr>
        <w:t>comprehensive</w:t>
      </w:r>
      <w:r w:rsidRPr="00693589">
        <w:rPr>
          <w:rStyle w:val="Emphasis"/>
        </w:rPr>
        <w:t xml:space="preserve"> </w:t>
      </w:r>
      <w:r w:rsidRPr="00693589">
        <w:rPr>
          <w:rStyle w:val="Emphasis"/>
          <w:highlight w:val="green"/>
        </w:rPr>
        <w:t>literature survey</w:t>
      </w:r>
      <w:r w:rsidRPr="00693589">
        <w:rPr>
          <w:rStyle w:val="Emphasis"/>
        </w:rPr>
        <w:t xml:space="preserve"> </w:t>
      </w:r>
      <w:r w:rsidRPr="00693589">
        <w:rPr>
          <w:rStyle w:val="Emphasis"/>
          <w:highlight w:val="green"/>
        </w:rPr>
        <w:t>identifying</w:t>
      </w:r>
      <w:r w:rsidRPr="00693589">
        <w:rPr>
          <w:rStyle w:val="Emphasis"/>
        </w:rPr>
        <w:t xml:space="preserve"> the following economic </w:t>
      </w:r>
      <w:r w:rsidRPr="00693589">
        <w:rPr>
          <w:rStyle w:val="Emphasis"/>
          <w:highlight w:val="green"/>
        </w:rPr>
        <w:t>barriers to adaptation</w:t>
      </w:r>
      <w:r w:rsidRPr="00693589">
        <w:rPr>
          <w:rStyle w:val="Emphasis"/>
        </w:rPr>
        <w:t xml:space="preserve"> decision-making6:</w:t>
      </w:r>
    </w:p>
    <w:p w14:paraId="7CF13419" w14:textId="77777777" w:rsidR="008138B8" w:rsidRPr="00693589" w:rsidRDefault="008138B8" w:rsidP="008138B8">
      <w:pPr>
        <w:rPr>
          <w:rStyle w:val="Emphasis"/>
        </w:rPr>
      </w:pPr>
      <w:r w:rsidRPr="00693589">
        <w:rPr>
          <w:rStyle w:val="Emphasis"/>
          <w:highlight w:val="green"/>
        </w:rPr>
        <w:t>Transaction costs</w:t>
      </w:r>
      <w:r w:rsidRPr="00693589">
        <w:rPr>
          <w:rStyle w:val="Emphasis"/>
        </w:rPr>
        <w:t xml:space="preserve">. These are mainly divided into information and adjustment costs. The former referring to the costs that occur when </w:t>
      </w:r>
      <w:r w:rsidRPr="00693589">
        <w:rPr>
          <w:rStyle w:val="Emphasis"/>
          <w:highlight w:val="green"/>
        </w:rPr>
        <w:t>acquiring information</w:t>
      </w:r>
      <w:r w:rsidRPr="00693589">
        <w:rPr>
          <w:rStyle w:val="Emphasis"/>
        </w:rPr>
        <w:t xml:space="preserve"> </w:t>
      </w:r>
      <w:r w:rsidRPr="00693589">
        <w:rPr>
          <w:rStyle w:val="Emphasis"/>
          <w:highlight w:val="green"/>
        </w:rPr>
        <w:t>and</w:t>
      </w:r>
      <w:r w:rsidRPr="00693589">
        <w:rPr>
          <w:rStyle w:val="Emphasis"/>
        </w:rPr>
        <w:t xml:space="preserve"> the latter to the </w:t>
      </w:r>
      <w:r w:rsidRPr="00693589">
        <w:rPr>
          <w:rStyle w:val="Emphasis"/>
          <w:highlight w:val="green"/>
        </w:rPr>
        <w:t>costs</w:t>
      </w:r>
      <w:r w:rsidRPr="00693589">
        <w:rPr>
          <w:rStyle w:val="Emphasis"/>
        </w:rPr>
        <w:t xml:space="preserve"> that come along </w:t>
      </w:r>
      <w:r w:rsidRPr="00693589">
        <w:rPr>
          <w:rStyle w:val="Emphasis"/>
          <w:highlight w:val="green"/>
        </w:rPr>
        <w:t>with replacement decisions of long-lived capital</w:t>
      </w:r>
      <w:r w:rsidRPr="00693589">
        <w:rPr>
          <w:rStyle w:val="Emphasis"/>
        </w:rPr>
        <w:t>.</w:t>
      </w:r>
    </w:p>
    <w:p w14:paraId="4C68AD66" w14:textId="77777777" w:rsidR="008138B8" w:rsidRPr="00693589" w:rsidRDefault="008138B8" w:rsidP="008138B8">
      <w:pPr>
        <w:rPr>
          <w:rStyle w:val="Emphasis"/>
        </w:rPr>
      </w:pPr>
      <w:r w:rsidRPr="00693589">
        <w:rPr>
          <w:rStyle w:val="Emphasis"/>
          <w:highlight w:val="green"/>
        </w:rPr>
        <w:t>Market failures and missing markets.</w:t>
      </w:r>
      <w:r w:rsidRPr="00693589">
        <w:rPr>
          <w:rStyle w:val="Emphasis"/>
        </w:rPr>
        <w:t xml:space="preserve"> These include </w:t>
      </w:r>
      <w:r w:rsidRPr="00693589">
        <w:rPr>
          <w:rStyle w:val="Emphasis"/>
          <w:highlight w:val="green"/>
        </w:rPr>
        <w:t>externalities</w:t>
      </w:r>
      <w:r w:rsidRPr="00693589">
        <w:rPr>
          <w:rStyle w:val="Emphasis"/>
        </w:rPr>
        <w:t xml:space="preserve">, information asymmetries, and </w:t>
      </w:r>
      <w:r w:rsidRPr="00693589">
        <w:rPr>
          <w:rStyle w:val="Emphasis"/>
          <w:highlight w:val="green"/>
        </w:rPr>
        <w:t>moral hazards</w:t>
      </w:r>
      <w:r w:rsidRPr="00693589">
        <w:rPr>
          <w:rStyle w:val="Emphasis"/>
        </w:rPr>
        <w:t xml:space="preserve">. This is particularly the case when considering maladaptation if adaptation actions of </w:t>
      </w:r>
      <w:r w:rsidRPr="00693589">
        <w:rPr>
          <w:rStyle w:val="Emphasis"/>
          <w:highlight w:val="green"/>
        </w:rPr>
        <w:t>one economic unit</w:t>
      </w:r>
      <w:r w:rsidRPr="00693589">
        <w:rPr>
          <w:rStyle w:val="Emphasis"/>
        </w:rPr>
        <w:t xml:space="preserve"> </w:t>
      </w:r>
      <w:r w:rsidRPr="00693589">
        <w:rPr>
          <w:rStyle w:val="Emphasis"/>
          <w:highlight w:val="green"/>
        </w:rPr>
        <w:t>negatively affect</w:t>
      </w:r>
      <w:r w:rsidRPr="00693589">
        <w:rPr>
          <w:rStyle w:val="Emphasis"/>
        </w:rPr>
        <w:t xml:space="preserve"> the </w:t>
      </w:r>
      <w:r w:rsidRPr="00693589">
        <w:rPr>
          <w:rStyle w:val="Emphasis"/>
          <w:highlight w:val="green"/>
        </w:rPr>
        <w:t>damages of one other unit</w:t>
      </w:r>
      <w:r w:rsidRPr="00693589">
        <w:rPr>
          <w:rStyle w:val="Emphasis"/>
        </w:rPr>
        <w:t xml:space="preserve"> (individual, firm, country, or sector). These market failures also include the problems that arise with insufficient incentive structure and therefore assign a major role to public authorities.</w:t>
      </w:r>
    </w:p>
    <w:p w14:paraId="66D107E1" w14:textId="77777777" w:rsidR="008138B8" w:rsidRPr="00693589" w:rsidRDefault="008138B8" w:rsidP="008138B8">
      <w:pPr>
        <w:rPr>
          <w:rStyle w:val="Emphasis"/>
        </w:rPr>
      </w:pPr>
      <w:proofErr w:type="spellStart"/>
      <w:r w:rsidRPr="00693589">
        <w:rPr>
          <w:rStyle w:val="Emphasis"/>
          <w:highlight w:val="green"/>
        </w:rPr>
        <w:t>Behavioural</w:t>
      </w:r>
      <w:proofErr w:type="spellEnd"/>
      <w:r w:rsidRPr="00693589">
        <w:rPr>
          <w:rStyle w:val="Emphasis"/>
          <w:highlight w:val="green"/>
        </w:rPr>
        <w:t xml:space="preserve"> obstacles</w:t>
      </w:r>
      <w:r w:rsidRPr="00693589">
        <w:rPr>
          <w:rStyle w:val="Emphasis"/>
        </w:rPr>
        <w:t xml:space="preserve"> to adaptation. Includes all </w:t>
      </w:r>
      <w:proofErr w:type="spellStart"/>
      <w:r w:rsidRPr="00693589">
        <w:rPr>
          <w:rStyle w:val="Emphasis"/>
        </w:rPr>
        <w:t>behavioural</w:t>
      </w:r>
      <w:proofErr w:type="spellEnd"/>
      <w:r w:rsidRPr="00693589">
        <w:rPr>
          <w:rStyle w:val="Emphasis"/>
        </w:rPr>
        <w:t xml:space="preserve"> issues that lead to </w:t>
      </w:r>
      <w:r w:rsidRPr="00693589">
        <w:rPr>
          <w:rStyle w:val="Emphasis"/>
          <w:highlight w:val="green"/>
        </w:rPr>
        <w:t>irrational decisions</w:t>
      </w:r>
      <w:r w:rsidRPr="00693589">
        <w:rPr>
          <w:rStyle w:val="Emphasis"/>
        </w:rPr>
        <w:t xml:space="preserve"> without using all the available information and are </w:t>
      </w:r>
      <w:r w:rsidRPr="00693589">
        <w:rPr>
          <w:rStyle w:val="Emphasis"/>
          <w:highlight w:val="green"/>
        </w:rPr>
        <w:t>time inconsistent</w:t>
      </w:r>
      <w:r w:rsidRPr="00693589">
        <w:rPr>
          <w:rStyle w:val="Emphasis"/>
        </w:rPr>
        <w:t xml:space="preserve">. Social </w:t>
      </w:r>
      <w:r w:rsidRPr="00693589">
        <w:rPr>
          <w:rStyle w:val="Emphasis"/>
          <w:highlight w:val="green"/>
        </w:rPr>
        <w:t>norms and cultural factors</w:t>
      </w:r>
      <w:r w:rsidRPr="00693589">
        <w:rPr>
          <w:rStyle w:val="Emphasis"/>
        </w:rPr>
        <w:t xml:space="preserve"> also </w:t>
      </w:r>
      <w:r w:rsidRPr="00693589">
        <w:rPr>
          <w:rStyle w:val="Emphasis"/>
          <w:highlight w:val="green"/>
        </w:rPr>
        <w:t>have</w:t>
      </w:r>
      <w:r w:rsidRPr="00693589">
        <w:rPr>
          <w:rStyle w:val="Emphasis"/>
        </w:rPr>
        <w:t xml:space="preserve"> an </w:t>
      </w:r>
      <w:r w:rsidRPr="00693589">
        <w:rPr>
          <w:rStyle w:val="Emphasis"/>
          <w:highlight w:val="green"/>
        </w:rPr>
        <w:t>inadequate influence</w:t>
      </w:r>
      <w:r w:rsidRPr="00693589">
        <w:rPr>
          <w:rStyle w:val="Emphasis"/>
        </w:rPr>
        <w:t xml:space="preserve"> on adaptation-decision making.</w:t>
      </w:r>
    </w:p>
    <w:p w14:paraId="17C4D7B7" w14:textId="77777777" w:rsidR="008138B8" w:rsidRPr="00036179" w:rsidRDefault="008138B8" w:rsidP="008138B8">
      <w:pPr>
        <w:pStyle w:val="Heading4"/>
        <w:rPr>
          <w:rFonts w:eastAsia="Calibri"/>
          <w:color w:val="FF0000"/>
        </w:rPr>
      </w:pPr>
      <w:r w:rsidRPr="00036179">
        <w:rPr>
          <w:rFonts w:eastAsia="Calibri"/>
          <w:color w:val="FF0000"/>
        </w:rPr>
        <w:t xml:space="preserve">Data </w:t>
      </w:r>
      <w:proofErr w:type="gramStart"/>
      <w:r w:rsidRPr="00036179">
        <w:rPr>
          <w:rFonts w:eastAsia="Calibri"/>
          <w:color w:val="FF0000"/>
        </w:rPr>
        <w:t>not key</w:t>
      </w:r>
      <w:proofErr w:type="gramEnd"/>
      <w:r w:rsidRPr="00036179">
        <w:rPr>
          <w:rFonts w:eastAsia="Calibri"/>
          <w:color w:val="FF0000"/>
        </w:rPr>
        <w:t xml:space="preserve"> to solve warming – and it’s not used </w:t>
      </w:r>
      <w:proofErr w:type="spellStart"/>
      <w:r w:rsidRPr="00036179">
        <w:rPr>
          <w:rFonts w:eastAsia="Calibri"/>
          <w:color w:val="FF0000"/>
        </w:rPr>
        <w:t>anwyays</w:t>
      </w:r>
      <w:proofErr w:type="spellEnd"/>
    </w:p>
    <w:p w14:paraId="759448AA" w14:textId="77777777" w:rsidR="008138B8" w:rsidRPr="00036179" w:rsidRDefault="008138B8" w:rsidP="008138B8">
      <w:pPr>
        <w:rPr>
          <w:rFonts w:eastAsia="Calibri"/>
          <w:color w:val="FF0000"/>
        </w:rPr>
      </w:pPr>
      <w:r w:rsidRPr="00036179">
        <w:rPr>
          <w:rStyle w:val="Style13ptBold"/>
          <w:color w:val="FF0000"/>
        </w:rPr>
        <w:t>Starr 14</w:t>
      </w:r>
      <w:r w:rsidRPr="00036179">
        <w:rPr>
          <w:rFonts w:eastAsia="Calibri"/>
          <w:color w:val="FF0000"/>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296EBE47" w14:textId="54F66E3A" w:rsidR="008138B8" w:rsidRPr="00036179" w:rsidRDefault="008138B8" w:rsidP="008138B8">
      <w:pPr>
        <w:rPr>
          <w:rFonts w:eastAsia="Calibri"/>
          <w:color w:val="FF0000"/>
          <w:u w:val="single"/>
        </w:rPr>
      </w:pPr>
      <w:r w:rsidRPr="00036179">
        <w:rPr>
          <w:rFonts w:eastAsia="Calibri"/>
          <w:color w:val="FF0000"/>
          <w:u w:val="single"/>
        </w:rPr>
        <w:t xml:space="preserve">After an eighteen-month investigation, </w:t>
      </w:r>
      <w:r w:rsidRPr="00036179">
        <w:rPr>
          <w:rFonts w:eastAsia="Calibri"/>
          <w:color w:val="FF0000"/>
          <w:highlight w:val="green"/>
          <w:u w:val="single"/>
        </w:rPr>
        <w:t>the Commission</w:t>
      </w:r>
      <w:r w:rsidRPr="00036179">
        <w:rPr>
          <w:rFonts w:eastAsia="Calibri"/>
          <w:color w:val="FF0000"/>
          <w:u w:val="single"/>
        </w:rPr>
        <w:t xml:space="preserve">, made up of former heads of state, government officials, and prominent business leaders concluded that our </w:t>
      </w:r>
      <w:r w:rsidRPr="00036179">
        <w:rPr>
          <w:rFonts w:eastAsia="Calibri"/>
          <w:color w:val="FF0000"/>
          <w:highlight w:val="green"/>
          <w:u w:val="single"/>
        </w:rPr>
        <w:t>oceans are dying from climate change, pollution, and over-fishing</w:t>
      </w:r>
      <w:r w:rsidRPr="00036179">
        <w:rPr>
          <w:rFonts w:eastAsia="Calibri"/>
          <w:color w:val="FF0000"/>
          <w:u w:val="single"/>
        </w:rPr>
        <w:t xml:space="preserve">. </w:t>
      </w:r>
      <w:r w:rsidRPr="00036179">
        <w:rPr>
          <w:rFonts w:eastAsia="Calibri"/>
          <w:color w:val="FF0000"/>
          <w:sz w:val="10"/>
        </w:rPr>
        <w:t xml:space="preserve">The Commission proposes an </w:t>
      </w:r>
      <w:proofErr w:type="gramStart"/>
      <w:r w:rsidRPr="00036179">
        <w:rPr>
          <w:rFonts w:eastAsia="Calibri"/>
          <w:color w:val="FF0000"/>
          <w:sz w:val="10"/>
        </w:rPr>
        <w:t>eight point</w:t>
      </w:r>
      <w:proofErr w:type="gramEnd"/>
      <w:r w:rsidRPr="00036179">
        <w:rPr>
          <w:rFonts w:eastAsia="Calibri"/>
          <w:color w:val="FF0000"/>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036179">
        <w:rPr>
          <w:rFonts w:eastAsia="Calibri"/>
          <w:color w:val="FF0000"/>
          <w:u w:val="single"/>
        </w:rPr>
        <w:t xml:space="preserve"> Miliband, </w:t>
      </w:r>
      <w:r w:rsidRPr="00036179">
        <w:rPr>
          <w:rFonts w:eastAsia="Calibri"/>
          <w:color w:val="FF0000"/>
          <w:sz w:val="10"/>
        </w:rPr>
        <w:t>also co-chair of the Ocean Commission and former UK Foreign Secretary,</w:t>
      </w:r>
      <w:r w:rsidRPr="00036179">
        <w:rPr>
          <w:rFonts w:eastAsia="Calibri"/>
          <w:color w:val="FF0000"/>
          <w:u w:val="single"/>
        </w:rPr>
        <w:t xml:space="preserve"> </w:t>
      </w:r>
      <w:r w:rsidRPr="00036179">
        <w:rPr>
          <w:rFonts w:eastAsia="Calibri"/>
          <w:color w:val="FF0000"/>
          <w:highlight w:val="green"/>
          <w:u w:val="single"/>
        </w:rPr>
        <w:t>urged politicians</w:t>
      </w:r>
      <w:r w:rsidRPr="00036179">
        <w:rPr>
          <w:rFonts w:eastAsia="Calibri"/>
          <w:color w:val="FF0000"/>
          <w:u w:val="single"/>
        </w:rPr>
        <w:t xml:space="preserve">, scientists, journalists, and ordinary citizens to rally behind the salvation of our oceans and the planet -- and </w:t>
      </w:r>
      <w:r w:rsidRPr="00036179">
        <w:rPr>
          <w:rFonts w:eastAsia="Calibri"/>
          <w:color w:val="FF0000"/>
          <w:highlight w:val="green"/>
          <w:u w:val="single"/>
        </w:rPr>
        <w:t xml:space="preserve">to get the message </w:t>
      </w:r>
      <w:r w:rsidRPr="00036179">
        <w:rPr>
          <w:rFonts w:eastAsia="Calibri"/>
          <w:color w:val="FF0000"/>
          <w:u w:val="single"/>
        </w:rPr>
        <w:t xml:space="preserve">out to others. Will getting the message out turn the tide in the battle to save the planet? I doubt it. </w:t>
      </w:r>
      <w:r w:rsidRPr="00036179">
        <w:rPr>
          <w:rFonts w:eastAsia="Calibri"/>
          <w:b/>
          <w:iCs/>
          <w:color w:val="FF0000"/>
          <w:sz w:val="24"/>
          <w:highlight w:val="green"/>
          <w:u w:val="single"/>
        </w:rPr>
        <w:t xml:space="preserve">We are swimming in information </w:t>
      </w:r>
      <w:r w:rsidRPr="00036179">
        <w:rPr>
          <w:rFonts w:eastAsia="Calibri"/>
          <w:b/>
          <w:iCs/>
          <w:color w:val="FF0000"/>
          <w:sz w:val="24"/>
          <w:u w:val="single"/>
        </w:rPr>
        <w:t>and messages</w:t>
      </w:r>
      <w:r w:rsidRPr="00036179">
        <w:rPr>
          <w:rFonts w:eastAsia="Calibri"/>
          <w:color w:val="FF0000"/>
          <w:sz w:val="10"/>
        </w:rPr>
        <w:t xml:space="preserve">. </w:t>
      </w:r>
      <w:r w:rsidRPr="00036179">
        <w:rPr>
          <w:rFonts w:eastAsia="Calibri"/>
          <w:color w:val="FF0000"/>
          <w:u w:val="single"/>
        </w:rPr>
        <w:t xml:space="preserve">Earlier </w:t>
      </w:r>
      <w:proofErr w:type="gramStart"/>
      <w:r w:rsidRPr="00036179">
        <w:rPr>
          <w:rFonts w:eastAsia="Calibri"/>
          <w:color w:val="FF0000"/>
          <w:u w:val="single"/>
        </w:rPr>
        <w:t>the this</w:t>
      </w:r>
      <w:proofErr w:type="gramEnd"/>
      <w:r w:rsidRPr="00036179">
        <w:rPr>
          <w:rFonts w:eastAsia="Calibri"/>
          <w:color w:val="FF0000"/>
          <w:u w:val="single"/>
        </w:rPr>
        <w:t xml:space="preserve"> year leading </w:t>
      </w:r>
      <w:r w:rsidRPr="00036179">
        <w:rPr>
          <w:rFonts w:eastAsia="Calibri"/>
          <w:color w:val="FF0000"/>
          <w:highlight w:val="green"/>
          <w:u w:val="single"/>
        </w:rPr>
        <w:t>scientists declared</w:t>
      </w:r>
      <w:r w:rsidRPr="00036179">
        <w:rPr>
          <w:rFonts w:eastAsia="Calibri"/>
          <w:color w:val="FF0000"/>
          <w:u w:val="single"/>
        </w:rPr>
        <w:t xml:space="preserve"> that we are fast approaching the critical point of no return for climate change -- a point with </w:t>
      </w:r>
      <w:r w:rsidRPr="00036179">
        <w:rPr>
          <w:rFonts w:eastAsia="Calibri"/>
          <w:color w:val="FF0000"/>
          <w:highlight w:val="green"/>
          <w:u w:val="single"/>
        </w:rPr>
        <w:t>predictable</w:t>
      </w:r>
      <w:r w:rsidRPr="00036179">
        <w:rPr>
          <w:rFonts w:eastAsia="Calibri"/>
          <w:color w:val="FF0000"/>
          <w:u w:val="single"/>
        </w:rPr>
        <w:t xml:space="preserve"> devastating </w:t>
      </w:r>
      <w:r w:rsidRPr="00036179">
        <w:rPr>
          <w:rFonts w:eastAsia="Calibri"/>
          <w:color w:val="FF0000"/>
          <w:highlight w:val="green"/>
          <w:u w:val="single"/>
        </w:rPr>
        <w:t>consequences</w:t>
      </w:r>
      <w:r w:rsidRPr="00036179">
        <w:rPr>
          <w:rFonts w:eastAsia="Calibri"/>
          <w:color w:val="FF0000"/>
          <w:u w:val="single"/>
        </w:rPr>
        <w:t xml:space="preserve">. But </w:t>
      </w:r>
      <w:r w:rsidRPr="00036179">
        <w:rPr>
          <w:rFonts w:eastAsia="Calibri"/>
          <w:b/>
          <w:iCs/>
          <w:color w:val="FF0000"/>
          <w:sz w:val="24"/>
          <w:highlight w:val="green"/>
          <w:u w:val="single"/>
        </w:rPr>
        <w:t>who is listening?</w:t>
      </w:r>
      <w:r w:rsidRPr="00036179">
        <w:rPr>
          <w:rFonts w:eastAsia="Calibri"/>
          <w:color w:val="FF0000"/>
          <w:highlight w:val="green"/>
          <w:u w:val="single"/>
        </w:rPr>
        <w:t xml:space="preserve"> The public continues to be </w:t>
      </w:r>
      <w:r w:rsidRPr="00036179">
        <w:rPr>
          <w:rFonts w:eastAsia="Calibri"/>
          <w:b/>
          <w:iCs/>
          <w:color w:val="FF0000"/>
          <w:sz w:val="24"/>
          <w:highlight w:val="green"/>
          <w:u w:val="single"/>
        </w:rPr>
        <w:t>frighteningly indifferent</w:t>
      </w:r>
      <w:r w:rsidRPr="00036179">
        <w:rPr>
          <w:rFonts w:eastAsia="Calibri"/>
          <w:color w:val="FF0000"/>
          <w:highlight w:val="green"/>
          <w:u w:val="single"/>
        </w:rPr>
        <w:t>.</w:t>
      </w:r>
      <w:r w:rsidRPr="00036179">
        <w:rPr>
          <w:rFonts w:eastAsia="Calibri"/>
          <w:color w:val="FF0000"/>
          <w:u w:val="single"/>
        </w:rPr>
        <w:t xml:space="preserve"> Who among the public is willing to place the salvation of the planet over immediate personal concerns?</w:t>
      </w:r>
      <w:r w:rsidRPr="00036179">
        <w:rPr>
          <w:rFonts w:eastAsia="Calibri"/>
          <w:color w:val="FF0000"/>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036179">
        <w:rPr>
          <w:rFonts w:eastAsia="Calibri"/>
          <w:color w:val="FF0000"/>
          <w:u w:val="single"/>
        </w:rPr>
        <w:t>Politicians avoid talking about environmental issues for fear of losing favor with their constituents</w:t>
      </w:r>
      <w:r w:rsidRPr="00036179">
        <w:rPr>
          <w:rFonts w:eastAsia="Calibri"/>
          <w:color w:val="FF0000"/>
          <w:sz w:val="10"/>
        </w:rPr>
        <w:t xml:space="preserve">, who are clamoring for jobs, mortgage relief, and financial security. During the 2012 presidential debates between Barack Obama and Mitt Romney environmental issues took a far </w:t>
      </w:r>
      <w:r w:rsidRPr="00036179">
        <w:rPr>
          <w:rFonts w:eastAsia="Calibri"/>
          <w:b/>
          <w:bCs/>
          <w:color w:val="FF0000"/>
          <w:sz w:val="10"/>
        </w:rPr>
        <w:t>back</w:t>
      </w:r>
      <w:r w:rsidRPr="00036179">
        <w:rPr>
          <w:rFonts w:eastAsia="Calibri"/>
          <w:color w:val="FF0000"/>
          <w:sz w:val="10"/>
        </w:rPr>
        <w:t xml:space="preserve"> seat; in fact, they were barely mentioned. Both candidates knew instinctively that </w:t>
      </w:r>
      <w:r w:rsidRPr="00036179">
        <w:rPr>
          <w:rFonts w:eastAsia="Calibri"/>
          <w:color w:val="FF0000"/>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036179">
        <w:rPr>
          <w:rFonts w:eastAsia="Calibri"/>
          <w:color w:val="FF0000"/>
          <w:sz w:val="10"/>
        </w:rPr>
        <w:t xml:space="preserve">So where does this leave us? </w:t>
      </w:r>
      <w:r w:rsidRPr="00036179">
        <w:rPr>
          <w:rFonts w:eastAsia="Calibri"/>
          <w:color w:val="FF0000"/>
          <w:u w:val="single"/>
        </w:rPr>
        <w:t xml:space="preserve">If more </w:t>
      </w:r>
      <w:r w:rsidRPr="00036179">
        <w:rPr>
          <w:rFonts w:eastAsia="Calibri"/>
          <w:color w:val="FF0000"/>
          <w:highlight w:val="green"/>
          <w:u w:val="single"/>
        </w:rPr>
        <w:t xml:space="preserve">environmental studies </w:t>
      </w:r>
      <w:r w:rsidRPr="00036179">
        <w:rPr>
          <w:rFonts w:eastAsia="Calibri"/>
          <w:color w:val="FF0000"/>
          <w:u w:val="single"/>
        </w:rPr>
        <w:t xml:space="preserve">and more alarming news </w:t>
      </w:r>
      <w:r w:rsidRPr="00036179">
        <w:rPr>
          <w:rFonts w:eastAsia="Calibri"/>
          <w:color w:val="FF0000"/>
          <w:highlight w:val="green"/>
          <w:u w:val="single"/>
        </w:rPr>
        <w:t xml:space="preserve">will not mobilize leaders and the public </w:t>
      </w:r>
      <w:r w:rsidRPr="00036179">
        <w:rPr>
          <w:rFonts w:eastAsia="Calibri"/>
          <w:color w:val="FF0000"/>
          <w:u w:val="single"/>
        </w:rPr>
        <w:t>for an all-out commitment to the preservation of our small vulnerable corner of the universe, what will?</w:t>
      </w:r>
      <w:r w:rsidRPr="00036179">
        <w:rPr>
          <w:rFonts w:eastAsia="Calibri"/>
          <w:color w:val="FF0000"/>
          <w:sz w:val="10"/>
        </w:rPr>
        <w:t xml:space="preserve"> Perhaps </w:t>
      </w:r>
      <w:r w:rsidRPr="00036179">
        <w:rPr>
          <w:rFonts w:eastAsia="Calibri"/>
          <w:color w:val="FF0000"/>
          <w:u w:val="single"/>
        </w:rPr>
        <w:t>we need to shift our focus from information to changing human behavior</w:t>
      </w:r>
      <w:r w:rsidRPr="00036179">
        <w:rPr>
          <w:rFonts w:eastAsia="Calibri"/>
          <w:color w:val="FF0000"/>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036179">
        <w:rPr>
          <w:rFonts w:eastAsia="Calibri"/>
          <w:color w:val="FF0000"/>
          <w:u w:val="single"/>
        </w:rPr>
        <w:t xml:space="preserve"> </w:t>
      </w:r>
    </w:p>
    <w:p w14:paraId="0CEF8E41" w14:textId="77777777" w:rsidR="006401AC" w:rsidRPr="00036179" w:rsidRDefault="006401AC" w:rsidP="008138B8">
      <w:pPr>
        <w:rPr>
          <w:rFonts w:eastAsia="Calibri"/>
          <w:color w:val="FF0000"/>
          <w:u w:val="single"/>
        </w:rPr>
      </w:pPr>
    </w:p>
    <w:p w14:paraId="120C8235" w14:textId="77777777" w:rsidR="00543E6B" w:rsidRPr="00D92772" w:rsidRDefault="00543E6B" w:rsidP="00543E6B">
      <w:pPr>
        <w:pStyle w:val="Heading4"/>
      </w:pPr>
      <w:r>
        <w:t xml:space="preserve">Rood and Gibbons says adaptation is good, </w:t>
      </w:r>
      <w:r>
        <w:rPr>
          <w:u w:val="single"/>
        </w:rPr>
        <w:t>not</w:t>
      </w:r>
      <w:r>
        <w:t xml:space="preserve"> that it solves warming</w:t>
      </w:r>
    </w:p>
    <w:p w14:paraId="04EBF523" w14:textId="77777777" w:rsidR="00543E6B" w:rsidRDefault="00543E6B" w:rsidP="00543E6B">
      <w:pPr>
        <w:rPr>
          <w:rStyle w:val="StyleUnderline"/>
        </w:rPr>
      </w:pPr>
    </w:p>
    <w:p w14:paraId="6B27F6EF" w14:textId="21125EB7" w:rsidR="00543E6B" w:rsidRDefault="00543E6B" w:rsidP="00543E6B">
      <w:pPr>
        <w:pStyle w:val="Heading4"/>
      </w:pPr>
      <w:r>
        <w:t xml:space="preserve">Their evidence concedes adaptation doesn’t solve – </w:t>
      </w:r>
      <w:r w:rsidR="00CF3908">
        <w:t>Memor</w:t>
      </w:r>
      <w:r w:rsidR="00766EE5">
        <w:t>ial</w:t>
      </w:r>
      <w:r>
        <w:t xml:space="preserve"> reads yellow</w:t>
      </w:r>
    </w:p>
    <w:p w14:paraId="77392A01" w14:textId="77777777" w:rsidR="00543E6B" w:rsidRPr="008723F8" w:rsidRDefault="00543E6B" w:rsidP="00543E6B">
      <w:r>
        <w:rPr>
          <w:rStyle w:val="Style13ptBold"/>
        </w:rPr>
        <w:t xml:space="preserve">1AC Sears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70D59E1" w14:textId="77777777" w:rsidR="00543E6B" w:rsidRDefault="00543E6B" w:rsidP="00543E6B">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Cs/>
          <w:highlight w:val="cyan"/>
        </w:rPr>
        <w:t>planet</w:t>
      </w:r>
      <w:r w:rsidRPr="00200733">
        <w:rPr>
          <w:rStyle w:val="StyleUnderline"/>
        </w:rPr>
        <w:t>’s</w:t>
      </w:r>
      <w:r w:rsidRPr="00F86273">
        <w:rPr>
          <w:rStyle w:val="StyleUnderline"/>
        </w:rPr>
        <w:t xml:space="preserve"> climate </w:t>
      </w:r>
      <w:r w:rsidRPr="002E74DF">
        <w:rPr>
          <w:rStyle w:val="StyleUnderline"/>
          <w:highlight w:val="cyan"/>
        </w:rPr>
        <w:t xml:space="preserve">reaches a </w:t>
      </w:r>
      <w:r w:rsidRPr="002E74DF">
        <w:rPr>
          <w:rStyle w:val="Emphasis"/>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Cs/>
          <w:highlight w:val="cyan"/>
        </w:rPr>
        <w:t>extreme heat</w:t>
      </w:r>
      <w:r w:rsidRPr="00F86273">
        <w:rPr>
          <w:rStyle w:val="StyleUnderline"/>
        </w:rPr>
        <w:t xml:space="preserve">. </w:t>
      </w:r>
      <w:r w:rsidRPr="008115B5">
        <w:rPr>
          <w:rStyle w:val="StyleUnderline"/>
          <w:highlight w:val="yellow"/>
        </w:rPr>
        <w:t xml:space="preserve">While human societies </w:t>
      </w:r>
      <w:proofErr w:type="gramStart"/>
      <w:r w:rsidRPr="008115B5">
        <w:rPr>
          <w:rStyle w:val="StyleUnderline"/>
          <w:highlight w:val="yellow"/>
        </w:rPr>
        <w:t>possesses</w:t>
      </w:r>
      <w:proofErr w:type="gramEnd"/>
      <w:r w:rsidRPr="008115B5">
        <w:rPr>
          <w:rStyle w:val="StyleUnderline"/>
          <w:highlight w:val="yellow"/>
        </w:rPr>
        <w:t xml:space="preserve"> </w:t>
      </w:r>
      <w:r w:rsidRPr="008115B5">
        <w:rPr>
          <w:rStyle w:val="Emphasis"/>
          <w:bCs/>
          <w:highlight w:val="yellow"/>
        </w:rPr>
        <w:t>some</w:t>
      </w:r>
      <w:r w:rsidRPr="008115B5">
        <w:rPr>
          <w:rStyle w:val="StyleUnderline"/>
          <w:highlight w:val="yellow"/>
        </w:rPr>
        <w:t xml:space="preserve"> capacity for </w:t>
      </w:r>
      <w:r w:rsidRPr="008115B5">
        <w:rPr>
          <w:rStyle w:val="Emphasis"/>
          <w:bCs/>
          <w:highlight w:val="yellow"/>
        </w:rPr>
        <w:t>adaptation</w:t>
      </w:r>
      <w:r w:rsidRPr="00017DEF">
        <w:rPr>
          <w:rStyle w:val="StyleUnderline"/>
        </w:rPr>
        <w:t xml:space="preserve"> and</w:t>
      </w:r>
      <w:r w:rsidRPr="00F86273">
        <w:rPr>
          <w:rStyle w:val="StyleUnderline"/>
        </w:rPr>
        <w:t xml:space="preserve"> </w:t>
      </w:r>
      <w:r w:rsidRPr="00200733">
        <w:rPr>
          <w:rStyle w:val="Emphasis"/>
          <w:bCs/>
        </w:rPr>
        <w:t>resilience</w:t>
      </w:r>
      <w:r w:rsidRPr="00F72911">
        <w:rPr>
          <w:sz w:val="16"/>
        </w:rPr>
        <w:t xml:space="preserve"> to climate change, </w:t>
      </w:r>
      <w:r w:rsidRPr="008115B5">
        <w:rPr>
          <w:sz w:val="16"/>
          <w:highlight w:val="yellow"/>
        </w:rPr>
        <w:t>th</w:t>
      </w:r>
      <w:r w:rsidRPr="008115B5">
        <w:rPr>
          <w:rStyle w:val="StyleUnderline"/>
          <w:highlight w:val="yellow"/>
        </w:rPr>
        <w:t xml:space="preserve">e physiological response of humans to heat stress imposes </w:t>
      </w:r>
      <w:r w:rsidRPr="008115B5">
        <w:rPr>
          <w:rStyle w:val="Emphasis"/>
          <w:highlight w:val="yellow"/>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115B5">
        <w:rPr>
          <w:rStyle w:val="Emphasis"/>
          <w:highlight w:val="yellow"/>
        </w:rPr>
        <w:t>12°</w:t>
      </w:r>
      <w:r w:rsidRPr="008115B5">
        <w:rPr>
          <w:rStyle w:val="StyleUnderline"/>
          <w:highlight w:val="yellow"/>
        </w:rPr>
        <w:t>C would leave</w:t>
      </w:r>
      <w:r w:rsidRPr="00F86273">
        <w:rPr>
          <w:rStyle w:val="StyleUnderline"/>
        </w:rPr>
        <w:t xml:space="preserve"> much of </w:t>
      </w:r>
      <w:r w:rsidRPr="008115B5">
        <w:rPr>
          <w:rStyle w:val="StyleUnderline"/>
          <w:highlight w:val="yellow"/>
        </w:rPr>
        <w:t xml:space="preserve">the planet </w:t>
      </w:r>
      <w:r w:rsidRPr="008115B5">
        <w:rPr>
          <w:rStyle w:val="Emphasis"/>
          <w:highlight w:val="yellow"/>
        </w:rPr>
        <w:t>too hot</w:t>
      </w:r>
      <w:r w:rsidRPr="002E74DF">
        <w:rPr>
          <w:rStyle w:val="Emphasis"/>
          <w:highlight w:val="cyan"/>
        </w:rPr>
        <w:t xml:space="preserve">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98E2EB3" w14:textId="0CF0330B" w:rsidR="00543E6B" w:rsidRPr="00201973" w:rsidRDefault="00543E6B" w:rsidP="00201973">
      <w:pPr>
        <w:pStyle w:val="Heading4"/>
      </w:pPr>
      <w:r w:rsidRPr="00B6490E">
        <w:t>Adaptation is only as effective as policy implementation – even if fantastic adaptation exists</w:t>
      </w:r>
      <w:r>
        <w:t xml:space="preserve"> post </w:t>
      </w:r>
      <w:proofErr w:type="spellStart"/>
      <w:r>
        <w:t>aff</w:t>
      </w:r>
      <w:proofErr w:type="spellEnd"/>
      <w:r>
        <w:t xml:space="preserve"> </w:t>
      </w:r>
      <w:r w:rsidRPr="00B6490E">
        <w:t xml:space="preserve">they have not read </w:t>
      </w:r>
      <w:proofErr w:type="spellStart"/>
      <w:r w:rsidRPr="00B6490E">
        <w:t>uq</w:t>
      </w:r>
      <w:proofErr w:type="spellEnd"/>
      <w:r w:rsidRPr="00B6490E">
        <w:t xml:space="preserve"> that says states are going to use them</w:t>
      </w:r>
    </w:p>
    <w:p w14:paraId="766AC742" w14:textId="13C5C980" w:rsidR="00165C18" w:rsidRDefault="00165C18" w:rsidP="00165C18">
      <w:pPr>
        <w:pStyle w:val="Heading2"/>
      </w:pPr>
      <w:r>
        <w:t>Neutrinos</w:t>
      </w:r>
    </w:p>
    <w:p w14:paraId="25CFE0E9" w14:textId="18E1BF53" w:rsidR="00D4231F" w:rsidRDefault="00D4231F" w:rsidP="00D4231F">
      <w:pPr>
        <w:pStyle w:val="Heading3"/>
      </w:pPr>
      <w:r>
        <w:t>Detection</w:t>
      </w:r>
    </w:p>
    <w:p w14:paraId="1A440275" w14:textId="77777777" w:rsidR="002918CF" w:rsidRPr="0058791C" w:rsidRDefault="002918CF" w:rsidP="0058791C"/>
    <w:p w14:paraId="2B10D323" w14:textId="77777777" w:rsidR="002918CF" w:rsidRDefault="002918CF" w:rsidP="002918CF">
      <w:pPr>
        <w:pStyle w:val="Heading4"/>
      </w:pPr>
      <w:r>
        <w:t>1AC Lee cites Goldblum– Memorial Reads Green</w:t>
      </w:r>
    </w:p>
    <w:p w14:paraId="3F80C28D" w14:textId="77777777" w:rsidR="002918CF" w:rsidRPr="00D06C87" w:rsidRDefault="002918CF" w:rsidP="002918CF">
      <w:r w:rsidRPr="00F06024">
        <w:rPr>
          <w:rStyle w:val="Style13ptBold"/>
        </w:rPr>
        <w:t>Lee 20</w:t>
      </w:r>
      <w:r>
        <w:t xml:space="preserve"> Thomas Lee </w:t>
      </w:r>
      <w:r w:rsidRPr="00F06024">
        <w:t>"Can tiny, invisible particles help stop the spread of nuclear weapons?"</w:t>
      </w:r>
      <w:r>
        <w:t xml:space="preserve"> </w:t>
      </w:r>
      <w:hyperlink r:id="rId12"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9B47716" w14:textId="77777777" w:rsidR="002918CF" w:rsidRPr="00055F1F" w:rsidRDefault="002918CF" w:rsidP="002918CF">
      <w:pPr>
        <w:rPr>
          <w:sz w:val="16"/>
        </w:rPr>
      </w:pPr>
      <w:r w:rsidRPr="00055F1F">
        <w:rPr>
          <w:sz w:val="16"/>
        </w:rPr>
        <w:t xml:space="preserve">The </w:t>
      </w:r>
      <w:r w:rsidRPr="00000D9B">
        <w:rPr>
          <w:rStyle w:val="Emphasis"/>
          <w:highlight w:val="cyan"/>
        </w:rPr>
        <w:t xml:space="preserve">key to preventing </w:t>
      </w:r>
      <w:r w:rsidRPr="006106FF">
        <w:rPr>
          <w:rStyle w:val="Emphasis"/>
          <w:highlight w:val="green"/>
        </w:rPr>
        <w:t>nuclear proliferation</w:t>
      </w:r>
      <w:r w:rsidRPr="006106FF">
        <w:rPr>
          <w:sz w:val="16"/>
        </w:rPr>
        <w:t xml:space="preserve"> </w:t>
      </w:r>
      <w:r w:rsidRPr="00000D9B">
        <w:rPr>
          <w:rStyle w:val="Emphasis"/>
          <w:highlight w:val="cyan"/>
        </w:rPr>
        <w:t>may depend on</w:t>
      </w:r>
      <w:r w:rsidRPr="00000D9B">
        <w:rPr>
          <w:sz w:val="16"/>
          <w:highlight w:val="cyan"/>
        </w:rPr>
        <w:t xml:space="preserve"> </w:t>
      </w:r>
      <w:r w:rsidRPr="00055F1F">
        <w:rPr>
          <w:sz w:val="16"/>
        </w:rPr>
        <w:t xml:space="preserve">a little bit of </w:t>
      </w:r>
      <w:r w:rsidRPr="00000D9B">
        <w:rPr>
          <w:rStyle w:val="Emphasis"/>
          <w:highlight w:val="cyan"/>
          <w:bdr w:val="single" w:sz="18" w:space="0" w:color="auto"/>
        </w:rPr>
        <w:t>ghost hunting</w:t>
      </w:r>
      <w:r w:rsidRPr="00055F1F">
        <w:rPr>
          <w:sz w:val="16"/>
        </w:rPr>
        <w:t xml:space="preserve">. Scientists have long been interested in </w:t>
      </w:r>
      <w:r w:rsidRPr="00000D9B">
        <w:rPr>
          <w:rStyle w:val="Emphasis"/>
          <w:highlight w:val="cyan"/>
        </w:rPr>
        <w:t xml:space="preserve">a device that </w:t>
      </w:r>
      <w:r w:rsidRPr="006106FF">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000D9B">
        <w:rPr>
          <w:rStyle w:val="Emphasis"/>
          <w:highlight w:val="cyan"/>
        </w:rPr>
        <w:t>deploying technology that</w:t>
      </w:r>
      <w:r w:rsidRPr="00000D9B">
        <w:rPr>
          <w:rStyle w:val="StyleUnderline"/>
          <w:highlight w:val="cyan"/>
        </w:rPr>
        <w:t xml:space="preserve"> </w:t>
      </w:r>
      <w:r w:rsidRPr="001E4C04">
        <w:rPr>
          <w:rStyle w:val="StyleUnderline"/>
        </w:rPr>
        <w:t xml:space="preserve">can </w:t>
      </w:r>
      <w:r w:rsidRPr="00000D9B">
        <w:rPr>
          <w:rStyle w:val="Emphasis"/>
          <w:highlight w:val="cyan"/>
        </w:rPr>
        <w:t>spot</w:t>
      </w:r>
      <w:r w:rsidRPr="00000D9B">
        <w:rPr>
          <w:rStyle w:val="StyleUnderline"/>
          <w:highlight w:val="cyan"/>
        </w:rPr>
        <w:t xml:space="preserve"> </w:t>
      </w:r>
      <w:r w:rsidRPr="001E4C04">
        <w:rPr>
          <w:rStyle w:val="StyleUnderline"/>
        </w:rPr>
        <w:t xml:space="preserve">those elusive </w:t>
      </w:r>
      <w:r w:rsidRPr="00000D9B">
        <w:rPr>
          <w:rStyle w:val="Emphasis"/>
          <w:highlight w:val="cyan"/>
        </w:rPr>
        <w:t>subatomic particles</w:t>
      </w:r>
      <w:r w:rsidRPr="00000D9B">
        <w:rPr>
          <w:rStyle w:val="StyleUnderline"/>
          <w:highlight w:val="cyan"/>
        </w:rPr>
        <w:t xml:space="preserve"> </w:t>
      </w:r>
      <w:r w:rsidRPr="00000D9B">
        <w:rPr>
          <w:rStyle w:val="Emphasis"/>
          <w:highlight w:val="cyan"/>
        </w:rPr>
        <w:t>and</w:t>
      </w:r>
      <w:r w:rsidRPr="001E4C04">
        <w:rPr>
          <w:rStyle w:val="StyleUnderline"/>
        </w:rPr>
        <w:t xml:space="preserve">, in doing so, </w:t>
      </w:r>
      <w:r w:rsidRPr="00000D9B">
        <w:rPr>
          <w:rStyle w:val="Emphasis"/>
          <w:highlight w:val="cyan"/>
        </w:rPr>
        <w:t>alert</w:t>
      </w:r>
      <w:r w:rsidRPr="00000D9B">
        <w:rPr>
          <w:rStyle w:val="StyleUnderline"/>
          <w:highlight w:val="cyan"/>
        </w:rPr>
        <w:t xml:space="preserve"> </w:t>
      </w:r>
      <w:r w:rsidRPr="001E4C04">
        <w:rPr>
          <w:rStyle w:val="StyleUnderline"/>
        </w:rPr>
        <w:t xml:space="preserve">international </w:t>
      </w:r>
      <w:r w:rsidRPr="00000D9B">
        <w:rPr>
          <w:rStyle w:val="Emphasis"/>
          <w:highlight w:val="cyan"/>
        </w:rPr>
        <w:t>authorities to</w:t>
      </w:r>
      <w:r w:rsidRPr="00000D9B">
        <w:rPr>
          <w:rStyle w:val="StyleUnderline"/>
          <w:highlight w:val="cyan"/>
        </w:rPr>
        <w:t xml:space="preserve"> </w:t>
      </w:r>
      <w:r w:rsidRPr="001E4C04">
        <w:rPr>
          <w:rStyle w:val="StyleUnderline"/>
        </w:rPr>
        <w:t xml:space="preserve">the </w:t>
      </w:r>
      <w:r w:rsidRPr="00000D9B">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000D9B">
        <w:rPr>
          <w:rStyle w:val="Emphasis"/>
          <w:highlight w:val="cyan"/>
        </w:rPr>
        <w:t>monitor</w:t>
      </w:r>
      <w:r w:rsidRPr="00000D9B">
        <w:rPr>
          <w:rStyle w:val="StyleUnderline"/>
          <w:highlight w:val="cyan"/>
        </w:rPr>
        <w:t xml:space="preserve"> </w:t>
      </w:r>
      <w:r w:rsidRPr="001E4C04">
        <w:rPr>
          <w:rStyle w:val="StyleUnderline"/>
        </w:rPr>
        <w:t xml:space="preserve">the </w:t>
      </w:r>
      <w:r w:rsidRPr="00000D9B">
        <w:rPr>
          <w:rStyle w:val="Emphasis"/>
          <w:highlight w:val="cyan"/>
        </w:rPr>
        <w:t>plutonium</w:t>
      </w:r>
      <w:r w:rsidRPr="00000D9B">
        <w:rPr>
          <w:rStyle w:val="StyleUnderline"/>
          <w:highlight w:val="cyan"/>
        </w:rPr>
        <w:t xml:space="preserve"> </w:t>
      </w:r>
      <w:r w:rsidRPr="00000D9B">
        <w:rPr>
          <w:rStyle w:val="Emphasis"/>
          <w:highlight w:val="cyan"/>
        </w:rPr>
        <w:t>content</w:t>
      </w:r>
      <w:r w:rsidRPr="00000D9B">
        <w:rPr>
          <w:rStyle w:val="StyleUnderline"/>
          <w:highlight w:val="cyan"/>
        </w:rPr>
        <w:t xml:space="preserve"> </w:t>
      </w:r>
      <w:r w:rsidRPr="001E4C04">
        <w:rPr>
          <w:rStyle w:val="StyleUnderline"/>
        </w:rPr>
        <w:t xml:space="preserve">in a nuclear reactor </w:t>
      </w:r>
      <w:r w:rsidRPr="00000D9B">
        <w:rPr>
          <w:rStyle w:val="Emphasis"/>
          <w:highlight w:val="cyan"/>
          <w:bdr w:val="single" w:sz="18" w:space="0" w:color="auto"/>
        </w:rPr>
        <w:t>in real time</w:t>
      </w:r>
      <w:r w:rsidRPr="00000D9B">
        <w:rPr>
          <w:rStyle w:val="StyleUnderline"/>
          <w:highlight w:val="cyan"/>
        </w:rPr>
        <w:t xml:space="preserve"> </w:t>
      </w:r>
      <w:r w:rsidRPr="001E4C04">
        <w:rPr>
          <w:rStyle w:val="StyleUnderline"/>
        </w:rPr>
        <w:t xml:space="preserve">that we just don’t have right </w:t>
      </w:r>
      <w:r w:rsidRPr="006106FF">
        <w:rPr>
          <w:rStyle w:val="Emphasis"/>
        </w:rPr>
        <w:t xml:space="preserve">now,” </w:t>
      </w:r>
      <w:r w:rsidRPr="006106FF">
        <w:rPr>
          <w:rStyle w:val="Emphasis"/>
          <w:highlight w:val="green"/>
        </w:rPr>
        <w:t>said Bethany Goldblum</w:t>
      </w:r>
      <w:r w:rsidRPr="006106FF">
        <w:rPr>
          <w:rStyle w:val="Emphasis"/>
        </w:rPr>
        <w:t xml:space="preserve"> </w:t>
      </w:r>
      <w:r w:rsidRPr="006106FF">
        <w:rPr>
          <w:sz w:val="8"/>
          <w:szCs w:val="8"/>
        </w:rPr>
        <w:t xml:space="preserve">(M.S.’05, Ph.D.’07 NE), a top researcher with UC Berkeley’s Department of Nuclear Engineering. Goldblum, the executive director of the Berkeley-based Nuclear Science and Security Consortium, co-wrote a study published this week in the Review of Modern Physics that examines the feasibility of neutrino detectors in nuclear nonproliferation efforts. The study’s co-authors include Adam Bernstein and Nathaniel Bowden from Lawrence Livermore National Laboratory, Patrick Huber from Virginia Tech, Igor Jovanovic from the University of </w:t>
      </w:r>
      <w:proofErr w:type="gramStart"/>
      <w:r w:rsidRPr="006106FF">
        <w:rPr>
          <w:sz w:val="8"/>
          <w:szCs w:val="8"/>
        </w:rPr>
        <w:t>Michigan</w:t>
      </w:r>
      <w:proofErr w:type="gramEnd"/>
      <w:r w:rsidRPr="006106FF">
        <w:rPr>
          <w:sz w:val="8"/>
          <w:szCs w:val="8"/>
        </w:rPr>
        <w:t xml:space="preserve"> and John Mattingly from North Carolina State University. The study ultimately concludes that </w:t>
      </w:r>
      <w:r w:rsidRPr="006106FF">
        <w:rPr>
          <w:sz w:val="8"/>
          <w:szCs w:val="8"/>
          <w:highlight w:val="cyan"/>
        </w:rPr>
        <w:t xml:space="preserve">such technology deployed </w:t>
      </w:r>
      <w:r w:rsidRPr="006106FF">
        <w:rPr>
          <w:sz w:val="8"/>
          <w:szCs w:val="8"/>
        </w:rPr>
        <w:t xml:space="preserve">outside nuclear reactors </w:t>
      </w:r>
      <w:r w:rsidRPr="006106FF">
        <w:rPr>
          <w:sz w:val="8"/>
          <w:szCs w:val="8"/>
          <w:highlight w:val="cyan"/>
        </w:rPr>
        <w:t xml:space="preserve">could prove effective in ensuring </w:t>
      </w:r>
      <w:r w:rsidRPr="006106FF">
        <w:rPr>
          <w:sz w:val="8"/>
          <w:szCs w:val="8"/>
        </w:rPr>
        <w:t xml:space="preserve">that </w:t>
      </w:r>
      <w:r w:rsidRPr="006106FF">
        <w:rPr>
          <w:sz w:val="8"/>
          <w:szCs w:val="8"/>
          <w:highlight w:val="cyan"/>
        </w:rPr>
        <w:t xml:space="preserve">countries are not making weapons-related material </w:t>
      </w:r>
      <w:r w:rsidRPr="006106FF">
        <w:rPr>
          <w:sz w:val="8"/>
          <w:szCs w:val="8"/>
        </w:rPr>
        <w:t xml:space="preserve">under the guise of peaceful civilian energy production. The report also advances the idea that researchers could one day use the technology to discover or exclude the presence of reactors at distances of a few hundred kilometers.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 The ghost particle Neutrinos are the most abundant particles in the universe, having been formed by large nuclear explosions like the Big Bang, supernovas and the fusion process that happens inside the sun. They travel near the speed of light, have little </w:t>
      </w:r>
      <w:proofErr w:type="gramStart"/>
      <w:r w:rsidRPr="006106FF">
        <w:rPr>
          <w:sz w:val="8"/>
          <w:szCs w:val="8"/>
        </w:rPr>
        <w:t>mass</w:t>
      </w:r>
      <w:proofErr w:type="gramEnd"/>
      <w:r w:rsidRPr="006106FF">
        <w:rPr>
          <w:sz w:val="8"/>
          <w:szCs w:val="8"/>
        </w:rPr>
        <w:t xml:space="preserve"> and carry no electric charge. Because of these attributes, neutrinos can pass through matter and are incredibly difficult to detect, which is why scientists often refer to them as “ghost particles.”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 But starting around the turn of the 21st century, the idea that neutrino detectors could be used in nuclear nonproliferation efforts started to gain real traction. In 2000, Adam Bernstein, then a postdoctoral fellow at the Sandia National Laboratory in Livermore, California, wrote a paper exploring the idea of using detectors filled with purified water to spot neutrinos produced from nuclear explosions.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However, </w:t>
      </w:r>
      <w:r w:rsidRPr="006106FF">
        <w:rPr>
          <w:sz w:val="8"/>
          <w:szCs w:val="8"/>
          <w:highlight w:val="cyan"/>
        </w:rPr>
        <w:t xml:space="preserve">finding neutrinos </w:t>
      </w:r>
      <w:r w:rsidRPr="006106FF">
        <w:rPr>
          <w:sz w:val="8"/>
          <w:szCs w:val="8"/>
        </w:rPr>
        <w:t xml:space="preserve">in water </w:t>
      </w:r>
      <w:r w:rsidRPr="006106FF">
        <w:rPr>
          <w:sz w:val="8"/>
          <w:szCs w:val="8"/>
          <w:highlight w:val="cyan"/>
        </w:rPr>
        <w:t xml:space="preserve">is still </w:t>
      </w:r>
      <w:proofErr w:type="gramStart"/>
      <w:r w:rsidRPr="006106FF">
        <w:rPr>
          <w:sz w:val="8"/>
          <w:szCs w:val="8"/>
          <w:highlight w:val="cyan"/>
        </w:rPr>
        <w:t>pretty hard</w:t>
      </w:r>
      <w:proofErr w:type="gramEnd"/>
      <w:r w:rsidRPr="006106FF">
        <w:rPr>
          <w:sz w:val="8"/>
          <w:szCs w:val="8"/>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Instead, Bernstein turned his attention to using the gadolinium-doped technology to catch neutrinos from nuclear reactors. “Since we’re still mostly using water, it is possible to build large detectors, up to 100 kilotons in size or more, to spot these reactor neutrinos,” said Bernstein, now a staff physicist at the Lawrence Livermore National Laboratory (LLNL) and director of the lab’s Rare Event Detection group in the Nuclear and Chemical Sciences division. “The neutrino signature would stand out much more readily above background radiation even in a big detector,” he said. LLNL is the lead laboratory for a proposed United States/United Kingdom experiment, called WATCHMAN, to demonstrate remote monitoring of nuclear reactors using a kiloton-scale antineutrino detector. This experiment has already “exceeded my expectations,” Bernstein said. “The idea that the nonproliferation community might one day be able to use this technology that until now has been the exclusive province of fundamental science is an exciting motivation for this work.” Halting the spread of nukes Since 1970, nearly 200 nations signed the landmark Treaty of the Non-Proliferation of </w:t>
      </w:r>
      <w:proofErr w:type="gramStart"/>
      <w:r w:rsidRPr="006106FF">
        <w:rPr>
          <w:sz w:val="8"/>
          <w:szCs w:val="8"/>
        </w:rPr>
        <w:t>Nuclear Weapons</w:t>
      </w:r>
      <w:proofErr w:type="gramEnd"/>
      <w:r w:rsidRPr="006106FF">
        <w:rPr>
          <w:sz w:val="8"/>
          <w:szCs w:val="8"/>
        </w:rPr>
        <w:t xml:space="preserve"> (NPT), which seeks to limit the spread of nuclear weapons. 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6106FF">
        <w:rPr>
          <w:sz w:val="8"/>
          <w:szCs w:val="8"/>
          <w:highlight w:val="cyan"/>
        </w:rPr>
        <w:t>if the line between civilian and military use of nuclear energy is not so clear?</w:t>
      </w:r>
      <w:r w:rsidRPr="006106FF">
        <w:rPr>
          <w:sz w:val="8"/>
          <w:szCs w:val="8"/>
        </w:rPr>
        <w:t xml:space="preserve"> For example, the United States has long accused Iran of trying to make nuclear weapons, but Iran says it wants to develop nuclear capabilities for civilian power generation. The knowledge to construct a nuclear bomb is </w:t>
      </w:r>
      <w:proofErr w:type="gramStart"/>
      <w:r w:rsidRPr="006106FF">
        <w:rPr>
          <w:sz w:val="8"/>
          <w:szCs w:val="8"/>
        </w:rPr>
        <w:t>actually pretty</w:t>
      </w:r>
      <w:proofErr w:type="gramEnd"/>
      <w:r w:rsidRPr="006106FF">
        <w:rPr>
          <w:sz w:val="8"/>
          <w:szCs w:val="8"/>
        </w:rPr>
        <w:t xml:space="preserve"> well known. The hard part is getting enough materials — either enriched uranium or plutonium — to fuel the weapon. A country can reprocess the spent fuel from a civilian nuclear reactor and extract plutonium for a weapon. And a nuclear bomb only requires about 10 kilograms of plutonium. The so-called “</w:t>
      </w:r>
      <w:r w:rsidRPr="006106FF">
        <w:rPr>
          <w:sz w:val="8"/>
          <w:szCs w:val="8"/>
          <w:highlight w:val="cyan"/>
        </w:rPr>
        <w:t>dual-use</w:t>
      </w:r>
      <w:r w:rsidRPr="006106FF">
        <w:rPr>
          <w:sz w:val="8"/>
          <w:szCs w:val="8"/>
        </w:rPr>
        <w:t xml:space="preserve">” capabilities of nuclear reactors </w:t>
      </w:r>
      <w:r w:rsidRPr="006106FF">
        <w:rPr>
          <w:sz w:val="8"/>
          <w:szCs w:val="8"/>
          <w:highlight w:val="cyan"/>
        </w:rPr>
        <w:t xml:space="preserve">presents a </w:t>
      </w:r>
      <w:r w:rsidRPr="006106FF">
        <w:rPr>
          <w:sz w:val="8"/>
          <w:szCs w:val="8"/>
        </w:rPr>
        <w:t xml:space="preserve">significant </w:t>
      </w:r>
      <w:r w:rsidRPr="006106FF">
        <w:rPr>
          <w:sz w:val="8"/>
          <w:szCs w:val="8"/>
          <w:highlight w:val="cyan"/>
        </w:rPr>
        <w:t xml:space="preserve">challenge </w:t>
      </w:r>
      <w:r w:rsidRPr="006106FF">
        <w:rPr>
          <w:sz w:val="8"/>
          <w:szCs w:val="8"/>
        </w:rPr>
        <w:t xml:space="preserve">to the IAEA. “None of the countries now embarking on civil nuclear power programs say they are planning to acquire reprocessing capabilities,” according to a 2017 report by the Brookings Institute think tank. “But many of them are unwilling to forswear what they consider to be their ‘right’ eventually to have dual-use capabilities.” The </w:t>
      </w:r>
      <w:r w:rsidRPr="006106FF">
        <w:rPr>
          <w:sz w:val="8"/>
          <w:szCs w:val="8"/>
          <w:highlight w:val="cyan"/>
        </w:rPr>
        <w:t>neutrino detection technology could offer a solution</w:t>
      </w:r>
      <w:r w:rsidRPr="006106FF">
        <w:rPr>
          <w:sz w:val="8"/>
          <w:szCs w:val="8"/>
        </w:rPr>
        <w:t xml:space="preserve">. In addition to the large systems like WATCHMAN, scientists have constructed much smaller detectors that can be deployed close to reactor cores — provided operators allow such access. </w:t>
      </w:r>
      <w:r w:rsidRPr="006106FF">
        <w:rPr>
          <w:sz w:val="8"/>
          <w:szCs w:val="8"/>
          <w:highlight w:val="cyan"/>
        </w:rPr>
        <w:t>Optimizing reactor power levels to produce plutonium</w:t>
      </w:r>
      <w:r w:rsidRPr="006106FF">
        <w:rPr>
          <w:sz w:val="8"/>
          <w:szCs w:val="8"/>
        </w:rPr>
        <w:t xml:space="preserve">, </w:t>
      </w:r>
      <w:r w:rsidRPr="006106FF">
        <w:rPr>
          <w:sz w:val="8"/>
          <w:szCs w:val="8"/>
          <w:highlight w:val="cyan"/>
        </w:rPr>
        <w:t xml:space="preserve">a telltale sign </w:t>
      </w:r>
      <w:r w:rsidRPr="006106FF">
        <w:rPr>
          <w:sz w:val="8"/>
          <w:szCs w:val="8"/>
        </w:rPr>
        <w:t xml:space="preserve">that </w:t>
      </w:r>
      <w:r w:rsidRPr="006106FF">
        <w:rPr>
          <w:sz w:val="8"/>
          <w:szCs w:val="8"/>
          <w:highlight w:val="cyan"/>
        </w:rPr>
        <w:t>a country is trying to build a bomb</w:t>
      </w:r>
      <w:r w:rsidRPr="006106FF">
        <w:rPr>
          <w:sz w:val="8"/>
          <w:szCs w:val="8"/>
        </w:rPr>
        <w:t xml:space="preserve">, </w:t>
      </w:r>
      <w:r w:rsidRPr="006106FF">
        <w:rPr>
          <w:sz w:val="8"/>
          <w:szCs w:val="8"/>
          <w:highlight w:val="cyan"/>
        </w:rPr>
        <w:t xml:space="preserve">will change the rate and energy spectrum of antineutrinos that a device </w:t>
      </w:r>
      <w:r w:rsidRPr="006106FF">
        <w:rPr>
          <w:sz w:val="8"/>
          <w:szCs w:val="8"/>
        </w:rPr>
        <w:t xml:space="preserve">parked outside of the reactor </w:t>
      </w:r>
      <w:r w:rsidRPr="006106FF">
        <w:rPr>
          <w:sz w:val="8"/>
          <w:szCs w:val="8"/>
          <w:highlight w:val="cyan"/>
        </w:rPr>
        <w:t>can detect</w:t>
      </w:r>
      <w:r w:rsidRPr="006106FF">
        <w:rPr>
          <w:sz w:val="8"/>
          <w:szCs w:val="8"/>
        </w:rPr>
        <w:t xml:space="preserve">. And since these particles can pass through matter, the operator can’t shield the reactor’s release of antineutrinos the same way lead blocks X-rays. </w:t>
      </w:r>
      <w:proofErr w:type="gramStart"/>
      <w:r w:rsidRPr="006106FF">
        <w:rPr>
          <w:sz w:val="8"/>
          <w:szCs w:val="8"/>
        </w:rPr>
        <w:t>So</w:t>
      </w:r>
      <w:proofErr w:type="gramEnd"/>
      <w:r w:rsidRPr="006106FF">
        <w:rPr>
          <w:sz w:val="8"/>
          <w:szCs w:val="8"/>
        </w:rPr>
        <w:t xml:space="preserve"> if a country wants to operate a civilian nuclear power program, an antineutrino detector could provide an effective tool to continuously verify the reactor is only producing energy for peaceful purposes. </w:t>
      </w:r>
      <w:r w:rsidRPr="006106FF">
        <w:rPr>
          <w:sz w:val="8"/>
          <w:szCs w:val="8"/>
          <w:highlight w:val="cyan"/>
        </w:rPr>
        <w:t>For now</w:t>
      </w:r>
      <w:r w:rsidRPr="006106FF">
        <w:rPr>
          <w:sz w:val="8"/>
          <w:szCs w:val="8"/>
        </w:rPr>
        <w:t xml:space="preserve">, </w:t>
      </w:r>
      <w:r w:rsidRPr="006106FF">
        <w:rPr>
          <w:sz w:val="8"/>
          <w:szCs w:val="8"/>
          <w:highlight w:val="cyan"/>
        </w:rPr>
        <w:t xml:space="preserve">a detector must stay within tens of meters </w:t>
      </w:r>
      <w:r w:rsidRPr="006106FF">
        <w:rPr>
          <w:sz w:val="8"/>
          <w:szCs w:val="8"/>
        </w:rPr>
        <w:t xml:space="preserve">of the reactor to be effective. But </w:t>
      </w:r>
      <w:r w:rsidRPr="006106FF">
        <w:rPr>
          <w:sz w:val="8"/>
          <w:szCs w:val="8"/>
          <w:highlight w:val="cyan"/>
        </w:rPr>
        <w:t>in the future</w:t>
      </w:r>
      <w:r w:rsidRPr="006106FF">
        <w:rPr>
          <w:sz w:val="8"/>
          <w:szCs w:val="8"/>
        </w:rPr>
        <w:t xml:space="preserve">, could such </w:t>
      </w:r>
      <w:r w:rsidRPr="006106FF">
        <w:rPr>
          <w:sz w:val="8"/>
          <w:szCs w:val="8"/>
          <w:highlight w:val="cyan"/>
        </w:rPr>
        <w:t>technology spot antineutrinos from longer distances</w:t>
      </w:r>
      <w:r w:rsidRPr="006106FF">
        <w:rPr>
          <w:sz w:val="8"/>
          <w:szCs w:val="8"/>
        </w:rPr>
        <w:t xml:space="preserve"> </w:t>
      </w:r>
      <w:r w:rsidRPr="006106FF">
        <w:rPr>
          <w:sz w:val="8"/>
          <w:szCs w:val="8"/>
          <w:highlight w:val="cyan"/>
        </w:rPr>
        <w:t xml:space="preserve">and </w:t>
      </w:r>
      <w:r w:rsidRPr="006106FF">
        <w:rPr>
          <w:sz w:val="8"/>
          <w:szCs w:val="8"/>
        </w:rPr>
        <w:t xml:space="preserve">even </w:t>
      </w:r>
      <w:r w:rsidRPr="006106FF">
        <w:rPr>
          <w:sz w:val="8"/>
          <w:szCs w:val="8"/>
          <w:highlight w:val="cyan"/>
        </w:rPr>
        <w:t>across borders?</w:t>
      </w:r>
      <w:r w:rsidRPr="006106FF">
        <w:rPr>
          <w:sz w:val="8"/>
          <w:szCs w:val="8"/>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6106FF">
        <w:rPr>
          <w:sz w:val="8"/>
          <w:szCs w:val="8"/>
          <w:highlight w:val="cyan"/>
        </w:rPr>
        <w:t xml:space="preserve">study </w:t>
      </w:r>
      <w:r w:rsidRPr="006106FF">
        <w:rPr>
          <w:sz w:val="8"/>
          <w:szCs w:val="8"/>
        </w:rPr>
        <w:t xml:space="preserve">of a range of possible </w:t>
      </w:r>
      <w:r w:rsidRPr="006106FF">
        <w:rPr>
          <w:sz w:val="8"/>
          <w:szCs w:val="8"/>
          <w:highlight w:val="cyan"/>
        </w:rPr>
        <w:t xml:space="preserve">enhancements </w:t>
      </w:r>
      <w:r w:rsidRPr="006106FF">
        <w:rPr>
          <w:sz w:val="8"/>
          <w:szCs w:val="8"/>
        </w:rPr>
        <w:t xml:space="preserve">to improve standoff and overall sensitivity. And in any case, </w:t>
      </w:r>
      <w:r w:rsidRPr="006106FF">
        <w:rPr>
          <w:sz w:val="8"/>
          <w:szCs w:val="8"/>
          <w:highlight w:val="cyan"/>
        </w:rPr>
        <w:t xml:space="preserve">the mere knowledge that such technology has become a reality could prove to be a powerful deterrent to nuclear </w:t>
      </w:r>
      <w:proofErr w:type="gramStart"/>
      <w:r w:rsidRPr="006106FF">
        <w:rPr>
          <w:sz w:val="8"/>
          <w:szCs w:val="8"/>
          <w:highlight w:val="cyan"/>
        </w:rPr>
        <w:t xml:space="preserve">proliferation </w:t>
      </w:r>
      <w:r w:rsidRPr="006106FF">
        <w:rPr>
          <w:sz w:val="8"/>
          <w:szCs w:val="8"/>
        </w:rPr>
        <w:t>in itself</w:t>
      </w:r>
      <w:proofErr w:type="gramEnd"/>
      <w:r w:rsidRPr="006106FF">
        <w:rPr>
          <w:sz w:val="8"/>
          <w:szCs w:val="8"/>
        </w:rPr>
        <w:t>.</w:t>
      </w:r>
    </w:p>
    <w:p w14:paraId="7E1EDFF1" w14:textId="431C5110" w:rsidR="00D4231F" w:rsidRDefault="002918CF" w:rsidP="00D4231F">
      <w:pPr>
        <w:pStyle w:val="Heading4"/>
      </w:pPr>
      <w:r>
        <w:t>This is the original authors of your</w:t>
      </w:r>
      <w:r w:rsidR="00D4231F" w:rsidRPr="009B6F5D">
        <w:rPr>
          <w:u w:val="single"/>
        </w:rPr>
        <w:t xml:space="preserve"> study</w:t>
      </w:r>
      <w:r w:rsidR="00D4231F">
        <w:t xml:space="preserve">. </w:t>
      </w:r>
    </w:p>
    <w:p w14:paraId="01822507" w14:textId="77777777" w:rsidR="00D4231F" w:rsidRPr="00EC440C" w:rsidRDefault="00D4231F" w:rsidP="00D4231F">
      <w:r w:rsidRPr="00703F11">
        <w:rPr>
          <w:rStyle w:val="Style13ptBold"/>
        </w:rPr>
        <w:t>Huber et al 20</w:t>
      </w:r>
      <w:r>
        <w:t xml:space="preserve"> [1AC Lee 20 summarizes Bethany Goldblum’s research with Huber, which is the study Huber summarizes in the card above. Adam Bernstein, Nathaniel Bowden, Bethany L. Goldblum, Patrick Huber, Igor Jovanovic, and John Mattingly. “Colloquium: Neutrino detectors as tools for nuclear security”. Rev. Mod. Phys. 92, 011003 – Published 12 March 2020. Accessed 1/29/2022. </w:t>
      </w:r>
      <w:hyperlink r:id="rId13" w:history="1">
        <w:r w:rsidRPr="003911D2">
          <w:rPr>
            <w:rStyle w:val="Hyperlink"/>
          </w:rPr>
          <w:t>https://journals.aps.org/rmp/abstract/10.1103/RevModPhys.92.011003</w:t>
        </w:r>
      </w:hyperlink>
      <w:r>
        <w:t xml:space="preserve"> //Xu]</w:t>
      </w:r>
    </w:p>
    <w:p w14:paraId="78D33669" w14:textId="77777777" w:rsidR="00D4231F" w:rsidRDefault="00D4231F" w:rsidP="00D4231F">
      <w:r>
        <w:t xml:space="preserve">Colloquium: </w:t>
      </w:r>
      <w:r w:rsidRPr="002E31B0">
        <w:rPr>
          <w:rStyle w:val="Emphasis"/>
          <w:highlight w:val="green"/>
        </w:rPr>
        <w:t>Neutrino detectors as tools for nuclear security</w:t>
      </w:r>
    </w:p>
    <w:p w14:paraId="59DB552D" w14:textId="77777777" w:rsidR="00D4231F" w:rsidRDefault="00D4231F" w:rsidP="00D4231F">
      <w:r>
        <w:t>Adam Bernstein* and Nathaniel Bowden†</w:t>
      </w:r>
    </w:p>
    <w:p w14:paraId="4E5F8E77" w14:textId="77777777" w:rsidR="00D4231F" w:rsidRDefault="00D4231F" w:rsidP="00D4231F">
      <w:r>
        <w:t>Nuclear and Chemical Sciences Division, Lawrence Livermore National Laboratory,</w:t>
      </w:r>
    </w:p>
    <w:p w14:paraId="42E95362" w14:textId="77777777" w:rsidR="00D4231F" w:rsidRDefault="00D4231F" w:rsidP="00D4231F">
      <w:r>
        <w:t>Livermore, California 94550, USA</w:t>
      </w:r>
    </w:p>
    <w:p w14:paraId="0C309C83" w14:textId="77777777" w:rsidR="00D4231F" w:rsidRDefault="00D4231F" w:rsidP="00D4231F">
      <w:r w:rsidRPr="00126644">
        <w:rPr>
          <w:rStyle w:val="Emphasis"/>
          <w:highlight w:val="green"/>
        </w:rPr>
        <w:t>Bethany L. Goldblum</w:t>
      </w:r>
      <w:r>
        <w:t>‡</w:t>
      </w:r>
    </w:p>
    <w:p w14:paraId="3FF11320" w14:textId="77777777" w:rsidR="00D4231F" w:rsidRDefault="00D4231F" w:rsidP="00D4231F">
      <w:r>
        <w:t>Department of Nuclear Engineering, University of California,</w:t>
      </w:r>
    </w:p>
    <w:p w14:paraId="1E777BAF" w14:textId="77777777" w:rsidR="00D4231F" w:rsidRDefault="00D4231F" w:rsidP="00D4231F">
      <w:r>
        <w:t>Berkeley, California 94720, USA</w:t>
      </w:r>
    </w:p>
    <w:p w14:paraId="68D09FDE" w14:textId="77777777" w:rsidR="00D4231F" w:rsidRDefault="00D4231F" w:rsidP="00D4231F">
      <w:r w:rsidRPr="002E31B0">
        <w:rPr>
          <w:rStyle w:val="Emphasis"/>
          <w:highlight w:val="green"/>
        </w:rPr>
        <w:t>Patrick Huber</w:t>
      </w:r>
      <w:r>
        <w:t>§</w:t>
      </w:r>
    </w:p>
    <w:p w14:paraId="269209CD" w14:textId="77777777" w:rsidR="00D4231F" w:rsidRPr="007B4D57" w:rsidRDefault="00D4231F" w:rsidP="00D4231F">
      <w:pPr>
        <w:rPr>
          <w:rStyle w:val="Emphasis"/>
        </w:rPr>
      </w:pPr>
      <w:r w:rsidRPr="007B4D57">
        <w:rPr>
          <w:rStyle w:val="Emphasis"/>
          <w:highlight w:val="green"/>
        </w:rPr>
        <w:t>Center for Neutrino</w:t>
      </w:r>
      <w:r w:rsidRPr="007B4D57">
        <w:rPr>
          <w:rStyle w:val="Emphasis"/>
        </w:rPr>
        <w:t xml:space="preserve"> Physics, </w:t>
      </w:r>
      <w:r w:rsidRPr="007B4D57">
        <w:rPr>
          <w:rStyle w:val="Emphasis"/>
          <w:highlight w:val="green"/>
        </w:rPr>
        <w:t>Virginia Tech</w:t>
      </w:r>
      <w:r w:rsidRPr="007B4D57">
        <w:rPr>
          <w:rStyle w:val="Emphasis"/>
        </w:rPr>
        <w:t>, Blacksburg, Virginia 24061, USA</w:t>
      </w:r>
    </w:p>
    <w:p w14:paraId="4B8EC481" w14:textId="77777777" w:rsidR="00D4231F" w:rsidRDefault="00D4231F" w:rsidP="00D4231F">
      <w:r>
        <w:t xml:space="preserve">Igor </w:t>
      </w:r>
      <w:proofErr w:type="spellStart"/>
      <w:r>
        <w:t>Jovanovick</w:t>
      </w:r>
      <w:proofErr w:type="spellEnd"/>
    </w:p>
    <w:p w14:paraId="3F156A32" w14:textId="77777777" w:rsidR="00D4231F" w:rsidRDefault="00D4231F" w:rsidP="00D4231F">
      <w:r>
        <w:t>Department of Nuclear Engineering and Radiological Sciences, University of Michigan,</w:t>
      </w:r>
    </w:p>
    <w:p w14:paraId="3397D822" w14:textId="77777777" w:rsidR="00D4231F" w:rsidRDefault="00D4231F" w:rsidP="00D4231F">
      <w:r>
        <w:t>Ann Arbor, Michigan 48109, USA</w:t>
      </w:r>
    </w:p>
    <w:p w14:paraId="634B4D44" w14:textId="77777777" w:rsidR="00D4231F" w:rsidRDefault="00D4231F" w:rsidP="00D4231F">
      <w:r>
        <w:t>John Mattingly¶</w:t>
      </w:r>
    </w:p>
    <w:p w14:paraId="5AE01D64" w14:textId="77777777" w:rsidR="00D4231F" w:rsidRDefault="00D4231F" w:rsidP="00D4231F">
      <w:r>
        <w:t>Department of Nuclear Engineering, North Carolina State University,</w:t>
      </w:r>
    </w:p>
    <w:p w14:paraId="0FF24D70" w14:textId="3C06FA97" w:rsidR="00D4231F" w:rsidRDefault="00D4231F" w:rsidP="00D4231F">
      <w:r>
        <w:t>Raleigh, North Carolina 27695, USA</w:t>
      </w:r>
    </w:p>
    <w:p w14:paraId="7820C0EB" w14:textId="77777777" w:rsidR="00D7444A" w:rsidRDefault="00D7444A" w:rsidP="00D7444A">
      <w:pPr>
        <w:pStyle w:val="Heading4"/>
      </w:pPr>
      <w:proofErr w:type="spellStart"/>
      <w:r>
        <w:t>Doublebind</w:t>
      </w:r>
      <w:proofErr w:type="spellEnd"/>
      <w:r>
        <w:t xml:space="preserve"> – either </w:t>
      </w:r>
      <w:proofErr w:type="spellStart"/>
      <w:r>
        <w:t>prolif</w:t>
      </w:r>
      <w:proofErr w:type="spellEnd"/>
      <w:r>
        <w:t xml:space="preserve"> risks are ramping down because of international cooperation, which is a neg ballot because of a non-inherent advantage, or neutrinos are thumped. </w:t>
      </w:r>
    </w:p>
    <w:p w14:paraId="1B95E418" w14:textId="77777777" w:rsidR="00D7444A" w:rsidRDefault="00D7444A" w:rsidP="00D7444A">
      <w:r w:rsidRPr="001A5C5A">
        <w:rPr>
          <w:rStyle w:val="Style13ptBold"/>
        </w:rPr>
        <w:t>Huber 20</w:t>
      </w:r>
      <w:r>
        <w:t xml:space="preserve"> [</w:t>
      </w:r>
      <w:r w:rsidRPr="00B412AD">
        <w:t xml:space="preserve">Patrick Huber </w:t>
      </w:r>
      <w:r>
        <w:t xml:space="preserve">(Director of the Center for Neutrino Physics, Roger Moore and </w:t>
      </w:r>
      <w:proofErr w:type="spellStart"/>
      <w:r>
        <w:t>Mojdeh</w:t>
      </w:r>
      <w:proofErr w:type="spellEnd"/>
      <w:r>
        <w:t xml:space="preserve"> Khatam-Moore Faculty Fellow, </w:t>
      </w:r>
      <w:r w:rsidRPr="00B412AD">
        <w:t>Virginia Tech</w:t>
      </w:r>
      <w:r>
        <w:t>)</w:t>
      </w:r>
      <w:r w:rsidRPr="00B412AD">
        <w:t>.</w:t>
      </w:r>
      <w:r>
        <w:t xml:space="preserve"> “Neutrinos for peace”. </w:t>
      </w:r>
      <w:r w:rsidRPr="00B412AD">
        <w:t>CERN Courier</w:t>
      </w:r>
      <w:r>
        <w:t xml:space="preserve">. 10 November 2020. Accessed 1/29/2022. </w:t>
      </w:r>
      <w:hyperlink r:id="rId14" w:history="1">
        <w:r w:rsidRPr="003911D2">
          <w:rPr>
            <w:rStyle w:val="Hyperlink"/>
          </w:rPr>
          <w:t>https://cerncourier.com/a/neutrinos-for-peace/</w:t>
        </w:r>
      </w:hyperlink>
      <w:r>
        <w:t xml:space="preserve"> //Xu]</w:t>
      </w:r>
    </w:p>
    <w:p w14:paraId="605C35C6" w14:textId="77777777" w:rsidR="00D7444A" w:rsidRDefault="00D7444A" w:rsidP="00D7444A">
      <w:pPr>
        <w:rPr>
          <w:sz w:val="16"/>
        </w:rPr>
      </w:pPr>
      <w:r w:rsidRPr="00501C4A">
        <w:rPr>
          <w:rStyle w:val="Emphasis"/>
        </w:rPr>
        <w:t xml:space="preserve">In 2019 the US </w:t>
      </w:r>
      <w:r w:rsidRPr="00501C4A">
        <w:rPr>
          <w:rStyle w:val="Emphasis"/>
          <w:highlight w:val="green"/>
        </w:rPr>
        <w:t>Department of Energy</w:t>
      </w:r>
      <w:r w:rsidRPr="00501C4A">
        <w:rPr>
          <w:rStyle w:val="Emphasis"/>
        </w:rPr>
        <w:t xml:space="preserve"> </w:t>
      </w:r>
      <w:r w:rsidRPr="00501C4A">
        <w:rPr>
          <w:rStyle w:val="Emphasis"/>
          <w:highlight w:val="green"/>
        </w:rPr>
        <w:t>chartered</w:t>
      </w:r>
      <w:r w:rsidRPr="00501C4A">
        <w:rPr>
          <w:rStyle w:val="Emphasis"/>
        </w:rPr>
        <w:t xml:space="preserve"> and funded </w:t>
      </w:r>
      <w:r w:rsidRPr="00501C4A">
        <w:rPr>
          <w:rStyle w:val="Emphasis"/>
          <w:highlight w:val="green"/>
        </w:rPr>
        <w:t>a study (which I co-chair)</w:t>
      </w:r>
      <w:r w:rsidRPr="00501C4A">
        <w:rPr>
          <w:rStyle w:val="Emphasis"/>
        </w:rPr>
        <w:t xml:space="preserve"> </w:t>
      </w:r>
      <w:r w:rsidRPr="00501C4A">
        <w:rPr>
          <w:rStyle w:val="Emphasis"/>
          <w:highlight w:val="green"/>
        </w:rPr>
        <w:t>with</w:t>
      </w:r>
      <w:r w:rsidRPr="00501C4A">
        <w:rPr>
          <w:rStyle w:val="Emphasis"/>
        </w:rPr>
        <w:t xml:space="preserve"> the </w:t>
      </w:r>
      <w:r w:rsidRPr="00501C4A">
        <w:rPr>
          <w:rStyle w:val="Emphasis"/>
          <w:highlight w:val="green"/>
        </w:rPr>
        <w:t>goal of determining</w:t>
      </w:r>
      <w:r w:rsidRPr="00501C4A">
        <w:rPr>
          <w:rStyle w:val="Emphasis"/>
        </w:rPr>
        <w:t xml:space="preserve"> the utility of the unique </w:t>
      </w:r>
      <w:r w:rsidRPr="00501C4A">
        <w:rPr>
          <w:rStyle w:val="Emphasis"/>
          <w:highlight w:val="green"/>
        </w:rPr>
        <w:t>capabilities offered by</w:t>
      </w:r>
      <w:r w:rsidRPr="00501C4A">
        <w:rPr>
          <w:rStyle w:val="Emphasis"/>
        </w:rPr>
        <w:t xml:space="preserve"> </w:t>
      </w:r>
      <w:r w:rsidRPr="00501C4A">
        <w:rPr>
          <w:rStyle w:val="Emphasis"/>
          <w:highlight w:val="green"/>
        </w:rPr>
        <w:t>neutrino detectors for nuclear security</w:t>
      </w:r>
      <w:r w:rsidRPr="00501C4A">
        <w:rPr>
          <w:rStyle w:val="Emphasis"/>
        </w:rPr>
        <w:t xml:space="preserve"> and energy applications. </w:t>
      </w:r>
      <w:r w:rsidRPr="00F87FC2">
        <w:rPr>
          <w:sz w:val="16"/>
        </w:rPr>
        <w:t xml:space="preserve">This study includes investigators from US national laboratories and academia more </w:t>
      </w:r>
      <w:proofErr w:type="gramStart"/>
      <w:r w:rsidRPr="00F87FC2">
        <w:rPr>
          <w:sz w:val="16"/>
        </w:rPr>
        <w:t>broadly, and</w:t>
      </w:r>
      <w:proofErr w:type="gramEnd"/>
      <w:r w:rsidRPr="00F87FC2">
        <w:rPr>
          <w:sz w:val="16"/>
        </w:rPr>
        <w:t xml:space="preserve"> will engage and interview nuclear security and policy experts within the Department of Energy, the State Department, NGOs, academia, and international agencies such as the IAEA. The results are expected early in 2021. They should provide a good understanding of where neutrinos can play a role in current and future monitoring and verification </w:t>
      </w:r>
      <w:proofErr w:type="gramStart"/>
      <w:r w:rsidRPr="00F87FC2">
        <w:rPr>
          <w:sz w:val="16"/>
        </w:rPr>
        <w:t>agreements, and</w:t>
      </w:r>
      <w:proofErr w:type="gramEnd"/>
      <w:r w:rsidRPr="00F87FC2">
        <w:rPr>
          <w:sz w:val="16"/>
        </w:rPr>
        <w:t xml:space="preserve"> may help to guide neutrino detectors towards their first real-world applications. The idea of using neutrinos to monitor reactors has been around for about 40 years. Only very recently, however, </w:t>
      </w:r>
      <w:proofErr w:type="gramStart"/>
      <w:r w:rsidRPr="00F87FC2">
        <w:rPr>
          <w:sz w:val="16"/>
        </w:rPr>
        <w:t>as a result of</w:t>
      </w:r>
      <w:proofErr w:type="gramEnd"/>
      <w:r w:rsidRPr="00F87FC2">
        <w:rPr>
          <w:sz w:val="16"/>
        </w:rPr>
        <w:t xml:space="preserve"> a surge of interest in sterile neutrinos, has detector technology become available that would be practical in real-world scenarios such as the JCPOA or a new North Korean nuclear agreement. </w:t>
      </w:r>
      <w:r w:rsidRPr="001E41EF">
        <w:rPr>
          <w:rStyle w:val="Emphasis"/>
        </w:rPr>
        <w:t xml:space="preserve">The </w:t>
      </w:r>
      <w:r w:rsidRPr="001E41EF">
        <w:rPr>
          <w:rStyle w:val="Emphasis"/>
          <w:highlight w:val="green"/>
        </w:rPr>
        <w:t>most likely</w:t>
      </w:r>
      <w:r w:rsidRPr="001E41EF">
        <w:rPr>
          <w:rStyle w:val="Emphasis"/>
        </w:rPr>
        <w:t xml:space="preserve"> initial </w:t>
      </w:r>
      <w:r w:rsidRPr="001E41EF">
        <w:rPr>
          <w:rStyle w:val="Emphasis"/>
          <w:highlight w:val="green"/>
        </w:rPr>
        <w:t>application will be near-field</w:t>
      </w:r>
      <w:r w:rsidRPr="001E41EF">
        <w:rPr>
          <w:rStyle w:val="Emphasis"/>
        </w:rPr>
        <w:t xml:space="preserve"> </w:t>
      </w:r>
      <w:r w:rsidRPr="001E41EF">
        <w:rPr>
          <w:rStyle w:val="Emphasis"/>
          <w:highlight w:val="green"/>
        </w:rPr>
        <w:t>reactor monitoring with detectors inside the fence</w:t>
      </w:r>
      <w:r w:rsidRPr="001E41EF">
        <w:rPr>
          <w:rStyle w:val="Emphasis"/>
        </w:rPr>
        <w:t xml:space="preserve"> of the monitored facility </w:t>
      </w:r>
      <w:r w:rsidRPr="001E41EF">
        <w:rPr>
          <w:rStyle w:val="Emphasis"/>
          <w:highlight w:val="green"/>
        </w:rPr>
        <w:t>as part of a regional nuclear deal</w:t>
      </w:r>
      <w:r w:rsidRPr="001E41EF">
        <w:rPr>
          <w:rStyle w:val="Emphasis"/>
        </w:rPr>
        <w:t xml:space="preserve">. </w:t>
      </w:r>
      <w:r w:rsidRPr="001E41EF">
        <w:rPr>
          <w:rStyle w:val="Emphasis"/>
          <w:highlight w:val="green"/>
        </w:rPr>
        <w:t>Such</w:t>
      </w:r>
      <w:r w:rsidRPr="001E41EF">
        <w:rPr>
          <w:rStyle w:val="Emphasis"/>
        </w:rPr>
        <w:t xml:space="preserve"> </w:t>
      </w:r>
      <w:r w:rsidRPr="001E41EF">
        <w:rPr>
          <w:rStyle w:val="Emphasis"/>
          <w:highlight w:val="green"/>
        </w:rPr>
        <w:t>detectors will not be a panacea to all verification</w:t>
      </w:r>
      <w:r w:rsidRPr="001E41EF">
        <w:rPr>
          <w:rStyle w:val="Emphasis"/>
        </w:rPr>
        <w:t xml:space="preserve"> and monitoring </w:t>
      </w:r>
      <w:proofErr w:type="gramStart"/>
      <w:r w:rsidRPr="001E41EF">
        <w:rPr>
          <w:rStyle w:val="Emphasis"/>
          <w:highlight w:val="green"/>
        </w:rPr>
        <w:t>needs</w:t>
      </w:r>
      <w:r w:rsidRPr="001E41EF">
        <w:rPr>
          <w:rStyle w:val="Emphasis"/>
        </w:rPr>
        <w:t>, and</w:t>
      </w:r>
      <w:proofErr w:type="gramEnd"/>
      <w:r w:rsidRPr="001E41EF">
        <w:rPr>
          <w:rStyle w:val="Emphasis"/>
        </w:rPr>
        <w:t xml:space="preserve"> can </w:t>
      </w:r>
      <w:r w:rsidRPr="001E41EF">
        <w:rPr>
          <w:rStyle w:val="Emphasis"/>
          <w:highlight w:val="green"/>
        </w:rPr>
        <w:t>only</w:t>
      </w:r>
      <w:r w:rsidRPr="001E41EF">
        <w:rPr>
          <w:rStyle w:val="Emphasis"/>
        </w:rPr>
        <w:t xml:space="preserve"> be </w:t>
      </w:r>
      <w:r w:rsidRPr="001E41EF">
        <w:rPr>
          <w:rStyle w:val="Emphasis"/>
          <w:highlight w:val="green"/>
        </w:rPr>
        <w:t>effective</w:t>
      </w:r>
      <w:r w:rsidRPr="001E41EF">
        <w:rPr>
          <w:rStyle w:val="Emphasis"/>
        </w:rPr>
        <w:t xml:space="preserve"> </w:t>
      </w:r>
      <w:r w:rsidRPr="001E41EF">
        <w:rPr>
          <w:rStyle w:val="Emphasis"/>
          <w:highlight w:val="green"/>
        </w:rPr>
        <w:t>if there is a sincere</w:t>
      </w:r>
      <w:r w:rsidRPr="001E41EF">
        <w:rPr>
          <w:rStyle w:val="Emphasis"/>
        </w:rPr>
        <w:t xml:space="preserve"> </w:t>
      </w:r>
      <w:r w:rsidRPr="001E41EF">
        <w:rPr>
          <w:rStyle w:val="Emphasis"/>
          <w:highlight w:val="green"/>
        </w:rPr>
        <w:t>political will on both sides</w:t>
      </w:r>
      <w:r w:rsidRPr="001E41EF">
        <w:rPr>
          <w:rStyle w:val="Emphasis"/>
        </w:rPr>
        <w:t xml:space="preserve">, </w:t>
      </w:r>
      <w:r w:rsidRPr="00F87FC2">
        <w:rPr>
          <w:sz w:val="16"/>
        </w:rPr>
        <w:t>but they do offer more room for creative diplomacy, and a technology that is robust against the kinds of political failures which have derailed past agreements.</w:t>
      </w:r>
    </w:p>
    <w:p w14:paraId="69E7E78D" w14:textId="77777777" w:rsidR="00E03ACC" w:rsidRPr="00C70D0B" w:rsidRDefault="00E03ACC" w:rsidP="00E03ACC">
      <w:pPr>
        <w:pStyle w:val="Heading4"/>
      </w:pPr>
      <w:r>
        <w:t xml:space="preserve">Huber did a study – it fails – scientific consensus. </w:t>
      </w:r>
    </w:p>
    <w:p w14:paraId="00AB02D7" w14:textId="77777777" w:rsidR="00E03ACC" w:rsidRPr="00565F95" w:rsidRDefault="00E03ACC" w:rsidP="00E03ACC">
      <w:r w:rsidRPr="00C70D0B">
        <w:rPr>
          <w:rStyle w:val="Style13ptBold"/>
        </w:rPr>
        <w:t xml:space="preserve">Huber et al 20 </w:t>
      </w:r>
      <w:r>
        <w:t>[</w:t>
      </w:r>
      <w:proofErr w:type="spellStart"/>
      <w:r w:rsidRPr="004024E4">
        <w:t>Haghighat</w:t>
      </w:r>
      <w:proofErr w:type="spellEnd"/>
      <w:r w:rsidRPr="004024E4">
        <w:t xml:space="preserve">, Alireza and Huber, Patrick and Li, </w:t>
      </w:r>
      <w:proofErr w:type="spellStart"/>
      <w:r w:rsidRPr="004024E4">
        <w:t>Shengchao</w:t>
      </w:r>
      <w:proofErr w:type="spellEnd"/>
      <w:r w:rsidRPr="004024E4">
        <w:t xml:space="preserve"> and Link, Jonathan M. and </w:t>
      </w:r>
      <w:proofErr w:type="spellStart"/>
      <w:r w:rsidRPr="004024E4">
        <w:t>Mariani</w:t>
      </w:r>
      <w:proofErr w:type="spellEnd"/>
      <w:r w:rsidRPr="004024E4">
        <w:t xml:space="preserve">, Camillo and Park, </w:t>
      </w:r>
      <w:proofErr w:type="spellStart"/>
      <w:r w:rsidRPr="004024E4">
        <w:t>Jaewon</w:t>
      </w:r>
      <w:proofErr w:type="spellEnd"/>
      <w:r w:rsidRPr="004024E4">
        <w:t xml:space="preserve"> and </w:t>
      </w:r>
      <w:proofErr w:type="spellStart"/>
      <w:r w:rsidRPr="004024E4">
        <w:t>Subedi</w:t>
      </w:r>
      <w:proofErr w:type="spellEnd"/>
      <w:r w:rsidRPr="004024E4">
        <w:t xml:space="preserve">, </w:t>
      </w:r>
      <w:proofErr w:type="spellStart"/>
      <w:r w:rsidRPr="004024E4">
        <w:t>Tulasi</w:t>
      </w:r>
      <w:proofErr w:type="spellEnd"/>
      <w:r w:rsidRPr="004024E4">
        <w:t xml:space="preserve"> "Observation of Reactor Antineutrinos with a Rapidly Deployable Surface-Level Detector" Physical Review Applied , v.13 , 2020 </w:t>
      </w:r>
      <w:hyperlink r:id="rId15" w:history="1">
        <w:r w:rsidRPr="008D7806">
          <w:rPr>
            <w:rStyle w:val="Hyperlink"/>
          </w:rPr>
          <w:t>https://www.nsf.gov/awardsearch/showAward?AWD_ID=1924433&amp;HistoricalAwards=false</w:t>
        </w:r>
      </w:hyperlink>
      <w:r>
        <w:t xml:space="preserve"> //Xu]</w:t>
      </w:r>
    </w:p>
    <w:p w14:paraId="3B9893D3" w14:textId="77777777" w:rsidR="00E03ACC" w:rsidRPr="00CE19FE" w:rsidRDefault="00E03ACC" w:rsidP="00E03ACC">
      <w:pPr>
        <w:rPr>
          <w:rStyle w:val="Emphasis"/>
        </w:rPr>
      </w:pPr>
      <w:r w:rsidRPr="00CE19FE">
        <w:rPr>
          <w:rStyle w:val="Emphasis"/>
        </w:rPr>
        <w:t xml:space="preserve">Our I-Corps Team, titled </w:t>
      </w:r>
      <w:r w:rsidRPr="00CE19FE">
        <w:rPr>
          <w:rStyle w:val="Emphasis"/>
          <w:highlight w:val="green"/>
        </w:rPr>
        <w:t>Neutrino Technologies</w:t>
      </w:r>
      <w:r w:rsidRPr="00CE19FE">
        <w:rPr>
          <w:rStyle w:val="Emphasis"/>
        </w:rPr>
        <w:t xml:space="preserve">, is based on our reactor neutrino detector technology, </w:t>
      </w:r>
      <w:r w:rsidRPr="00CE19FE">
        <w:rPr>
          <w:rStyle w:val="Emphasis"/>
          <w:highlight w:val="green"/>
        </w:rPr>
        <w:t>invented at Virginia Tech</w:t>
      </w:r>
      <w:r w:rsidRPr="00CE19FE">
        <w:rPr>
          <w:rStyle w:val="Emphasis"/>
        </w:rPr>
        <w:t>.</w:t>
      </w:r>
      <w:r>
        <w:rPr>
          <w:rStyle w:val="Emphasis"/>
        </w:rPr>
        <w:t xml:space="preserve"> </w:t>
      </w:r>
      <w:r w:rsidRPr="00CE19FE">
        <w:rPr>
          <w:sz w:val="16"/>
        </w:rPr>
        <w:t>Neutrinos are produced in large numbers as a by-product of nuclear fission. When a massive nucleus, like uranium fissions, it splits into two lighter nuclei, which have too many neutrons to be stable, neutrinos are produced when these neutron-rich nuclei decay to more stable forms, converting neutrons to protons.</w:t>
      </w:r>
      <w:r>
        <w:rPr>
          <w:rStyle w:val="Emphasis"/>
        </w:rPr>
        <w:t xml:space="preserve"> </w:t>
      </w:r>
      <w:r w:rsidRPr="00CE19FE">
        <w:rPr>
          <w:rStyle w:val="Emphasis"/>
        </w:rPr>
        <w:t xml:space="preserve">Neutrinos are subatomic particles that can easily pass through the reactor shielding material, carrying information about the reactions that </w:t>
      </w:r>
      <w:r w:rsidRPr="00CE19FE">
        <w:rPr>
          <w:rStyle w:val="Emphasis"/>
          <w:highlight w:val="green"/>
        </w:rPr>
        <w:t>produced</w:t>
      </w:r>
      <w:r w:rsidRPr="00CE19FE">
        <w:rPr>
          <w:rStyle w:val="Emphasis"/>
        </w:rPr>
        <w:t xml:space="preserve"> them </w:t>
      </w:r>
      <w:r w:rsidRPr="00CE19FE">
        <w:rPr>
          <w:rStyle w:val="Emphasis"/>
          <w:highlight w:val="green"/>
        </w:rPr>
        <w:t>in</w:t>
      </w:r>
      <w:r w:rsidRPr="00CE19FE">
        <w:rPr>
          <w:rStyle w:val="Emphasis"/>
        </w:rPr>
        <w:t xml:space="preserve"> the </w:t>
      </w:r>
      <w:r w:rsidRPr="00CE19FE">
        <w:rPr>
          <w:rStyle w:val="Emphasis"/>
          <w:highlight w:val="green"/>
        </w:rPr>
        <w:t>core of a reactor</w:t>
      </w:r>
      <w:r w:rsidRPr="00CE19FE">
        <w:rPr>
          <w:rStyle w:val="Emphasis"/>
        </w:rPr>
        <w:t>.</w:t>
      </w:r>
      <w:r>
        <w:rPr>
          <w:rStyle w:val="Emphasis"/>
        </w:rPr>
        <w:t xml:space="preserve"> </w:t>
      </w:r>
      <w:r w:rsidRPr="00CE19FE">
        <w:rPr>
          <w:sz w:val="16"/>
        </w:rPr>
        <w:t>Their highly penetrating nature also makes them very difficult to detect, but there are so many that detecting even a tiny fraction cam convey detailed information about reactions in the core that may otherwise be inaccessible.</w:t>
      </w:r>
      <w:r>
        <w:rPr>
          <w:rStyle w:val="Emphasis"/>
        </w:rPr>
        <w:t xml:space="preserve"> </w:t>
      </w:r>
      <w:r w:rsidRPr="00CE19FE">
        <w:rPr>
          <w:rStyle w:val="Emphasis"/>
        </w:rPr>
        <w:t xml:space="preserve">Our group has developed a new reactor neutrino </w:t>
      </w:r>
      <w:r w:rsidRPr="00CE19FE">
        <w:rPr>
          <w:rStyle w:val="Emphasis"/>
          <w:highlight w:val="green"/>
        </w:rPr>
        <w:t>detector technology</w:t>
      </w:r>
      <w:r w:rsidRPr="00CE19FE">
        <w:rPr>
          <w:rStyle w:val="Emphasis"/>
        </w:rPr>
        <w:t xml:space="preserve"> that is designed to be highly efficient, to work in the high background environment</w:t>
      </w:r>
      <w:r>
        <w:rPr>
          <w:rStyle w:val="Emphasis"/>
        </w:rPr>
        <w:t xml:space="preserve"> </w:t>
      </w:r>
      <w:r w:rsidRPr="00CE19FE">
        <w:rPr>
          <w:rStyle w:val="Emphasis"/>
        </w:rPr>
        <w:t xml:space="preserve">above ground, and to be robust and mobile </w:t>
      </w:r>
      <w:r w:rsidRPr="00CE19FE">
        <w:rPr>
          <w:rStyle w:val="Emphasis"/>
          <w:highlight w:val="green"/>
        </w:rPr>
        <w:t>for deployment</w:t>
      </w:r>
      <w:r w:rsidRPr="00CE19FE">
        <w:rPr>
          <w:rStyle w:val="Emphasis"/>
        </w:rPr>
        <w:t xml:space="preserve"> at nuclear reactors without a significant impact on site operations.</w:t>
      </w:r>
      <w:r>
        <w:rPr>
          <w:rStyle w:val="Emphasis"/>
        </w:rPr>
        <w:t xml:space="preserve"> </w:t>
      </w:r>
      <w:r w:rsidRPr="00CE19FE">
        <w:rPr>
          <w:sz w:val="16"/>
        </w:rPr>
        <w:t xml:space="preserve">The purpose of our I-Corps study was to identify possible applications of this technology of interest to the commercial nuclear industry. It has been shown that neutrino detectors can be used to remotely measure reactor power. In addition, a careful measurement of the energy spectrum of reactor neutrinos can be used to determine the composition of fissionable isotopes in the core. This includes tracking the production of plutonium isotopes that may be used to build nuclear weapons. Our I-Corps team was interested to determine if these capabilities of neutrino detectors might be commercially viable. For example, the Nuclear Non-proliferation Treaty obligates signatory nations to prevent the proliferation of nuclear weapons. Verification of this treaty </w:t>
      </w:r>
      <w:proofErr w:type="gramStart"/>
      <w:r w:rsidRPr="00CE19FE">
        <w:rPr>
          <w:sz w:val="16"/>
        </w:rPr>
        <w:t>subjects</w:t>
      </w:r>
      <w:proofErr w:type="gramEnd"/>
      <w:r w:rsidRPr="00CE19FE">
        <w:rPr>
          <w:sz w:val="16"/>
        </w:rPr>
        <w:t xml:space="preserve"> nuclear facilities around the world to onerous inspections and tracking of the nuclear fuel cycle to ensure that plutonium produced in an active core is not diverted for use in weapons. Is it possible to use neutrinos to reduce the intrusive impacts of inspections on commercial nuclear facilities, while maintaining their effectiveness? </w:t>
      </w:r>
      <w:r w:rsidRPr="00CE19FE">
        <w:rPr>
          <w:rStyle w:val="Emphasis"/>
        </w:rPr>
        <w:t xml:space="preserve">During our seven-week I-Corps cohort </w:t>
      </w:r>
      <w:r w:rsidRPr="00CE19FE">
        <w:rPr>
          <w:rStyle w:val="Emphasis"/>
          <w:highlight w:val="green"/>
        </w:rPr>
        <w:t>we spoke with 129 individuals from 26 different organizations</w:t>
      </w:r>
      <w:r w:rsidRPr="00CE19FE">
        <w:rPr>
          <w:rStyle w:val="Emphasis"/>
        </w:rPr>
        <w:t xml:space="preserve"> which included companies, national labs, industry trade groups, </w:t>
      </w:r>
      <w:proofErr w:type="gramStart"/>
      <w:r w:rsidRPr="00CE19FE">
        <w:rPr>
          <w:rStyle w:val="Emphasis"/>
        </w:rPr>
        <w:t>regulators</w:t>
      </w:r>
      <w:proofErr w:type="gramEnd"/>
      <w:r w:rsidRPr="00CE19FE">
        <w:rPr>
          <w:rStyle w:val="Emphasis"/>
        </w:rPr>
        <w:t xml:space="preserve"> and universities.</w:t>
      </w:r>
      <w:r>
        <w:rPr>
          <w:rStyle w:val="Emphasis"/>
        </w:rPr>
        <w:t xml:space="preserve"> </w:t>
      </w:r>
      <w:r w:rsidRPr="00CE19FE">
        <w:rPr>
          <w:rStyle w:val="Emphasis"/>
        </w:rPr>
        <w:t xml:space="preserve">We covered 12,045 miles by land and air, visited </w:t>
      </w:r>
      <w:r w:rsidRPr="00CE19FE">
        <w:rPr>
          <w:rStyle w:val="Emphasis"/>
          <w:highlight w:val="green"/>
        </w:rPr>
        <w:t xml:space="preserve">11 </w:t>
      </w:r>
      <w:r w:rsidRPr="00CE19FE">
        <w:rPr>
          <w:rStyle w:val="Emphasis"/>
        </w:rPr>
        <w:t xml:space="preserve">US </w:t>
      </w:r>
      <w:r w:rsidRPr="00CE19FE">
        <w:rPr>
          <w:rStyle w:val="Emphasis"/>
          <w:highlight w:val="green"/>
        </w:rPr>
        <w:t>states</w:t>
      </w:r>
      <w:r w:rsidRPr="00CE19FE">
        <w:rPr>
          <w:rStyle w:val="Emphasis"/>
        </w:rPr>
        <w:t xml:space="preserve">, the </w:t>
      </w:r>
      <w:r w:rsidRPr="00CE19FE">
        <w:rPr>
          <w:rStyle w:val="Emphasis"/>
          <w:highlight w:val="green"/>
        </w:rPr>
        <w:t>D</w:t>
      </w:r>
      <w:r w:rsidRPr="00CE19FE">
        <w:rPr>
          <w:rStyle w:val="Emphasis"/>
        </w:rPr>
        <w:t xml:space="preserve">istrict of </w:t>
      </w:r>
      <w:r w:rsidRPr="00CE19FE">
        <w:rPr>
          <w:rStyle w:val="Emphasis"/>
          <w:highlight w:val="green"/>
        </w:rPr>
        <w:t>C</w:t>
      </w:r>
      <w:r w:rsidRPr="00CE19FE">
        <w:rPr>
          <w:rStyle w:val="Emphasis"/>
        </w:rPr>
        <w:t xml:space="preserve">olumbia </w:t>
      </w:r>
      <w:r w:rsidRPr="00CE19FE">
        <w:rPr>
          <w:rStyle w:val="Emphasis"/>
          <w:highlight w:val="green"/>
        </w:rPr>
        <w:t>and one Canadian Province</w:t>
      </w:r>
      <w:r w:rsidRPr="00CE19FE">
        <w:rPr>
          <w:rStyle w:val="Emphasis"/>
        </w:rPr>
        <w:t>.</w:t>
      </w:r>
      <w:r>
        <w:rPr>
          <w:rStyle w:val="Emphasis"/>
        </w:rPr>
        <w:t xml:space="preserve"> </w:t>
      </w:r>
      <w:r w:rsidRPr="00CE19FE">
        <w:rPr>
          <w:rStyle w:val="Emphasis"/>
        </w:rPr>
        <w:t xml:space="preserve">The data we collected highlights significant commercial potential, which we are pursuing, it also very clearly shows that to bring </w:t>
      </w:r>
      <w:r w:rsidRPr="00CE19FE">
        <w:rPr>
          <w:rStyle w:val="Emphasis"/>
          <w:highlight w:val="green"/>
        </w:rPr>
        <w:t>new</w:t>
      </w:r>
      <w:r w:rsidRPr="00CE19FE">
        <w:rPr>
          <w:rStyle w:val="Emphasis"/>
        </w:rPr>
        <w:t xml:space="preserve"> nuclear </w:t>
      </w:r>
      <w:r w:rsidRPr="00CE19FE">
        <w:rPr>
          <w:rStyle w:val="Emphasis"/>
          <w:highlight w:val="green"/>
        </w:rPr>
        <w:t>tech</w:t>
      </w:r>
      <w:r w:rsidRPr="00CE19FE">
        <w:rPr>
          <w:rStyle w:val="Emphasis"/>
        </w:rPr>
        <w:t xml:space="preserve">nology to market </w:t>
      </w:r>
      <w:r w:rsidRPr="00CE19FE">
        <w:rPr>
          <w:rStyle w:val="Emphasis"/>
          <w:highlight w:val="green"/>
        </w:rPr>
        <w:t>requires</w:t>
      </w:r>
      <w:r w:rsidRPr="00CE19FE">
        <w:rPr>
          <w:rStyle w:val="Emphasis"/>
        </w:rPr>
        <w:t xml:space="preserve"> years, perhaps </w:t>
      </w:r>
      <w:r w:rsidRPr="00CE19FE">
        <w:rPr>
          <w:rStyle w:val="Emphasis"/>
          <w:highlight w:val="green"/>
        </w:rPr>
        <w:t>decades, to penetrate</w:t>
      </w:r>
      <w:r w:rsidRPr="00CE19FE">
        <w:rPr>
          <w:rStyle w:val="Emphasis"/>
        </w:rPr>
        <w:t xml:space="preserve"> the conservative </w:t>
      </w:r>
      <w:r w:rsidRPr="00CE19FE">
        <w:rPr>
          <w:rStyle w:val="Emphasis"/>
          <w:highlight w:val="green"/>
        </w:rPr>
        <w:t>utilities market</w:t>
      </w:r>
      <w:r w:rsidRPr="00CE19FE">
        <w:rPr>
          <w:rStyle w:val="Emphasis"/>
        </w:rPr>
        <w:t>, and run the regulatory gauntlet.</w:t>
      </w:r>
      <w:r>
        <w:rPr>
          <w:rStyle w:val="Emphasis"/>
        </w:rPr>
        <w:t xml:space="preserve"> </w:t>
      </w:r>
      <w:r w:rsidRPr="00CE19FE">
        <w:rPr>
          <w:sz w:val="16"/>
        </w:rPr>
        <w:t>We identified our most promising opportunity to be as instrumentation for advanced reactors, which must come to market themselves to create a viable market for our technology.</w:t>
      </w:r>
      <w:r>
        <w:rPr>
          <w:rStyle w:val="Emphasis"/>
        </w:rPr>
        <w:t xml:space="preserve"> </w:t>
      </w:r>
      <w:r w:rsidRPr="00CE19FE">
        <w:rPr>
          <w:rStyle w:val="Emphasis"/>
        </w:rPr>
        <w:t xml:space="preserve">Thus, we can estimate our time to market by tracking the historical progress and prospects of these companies, and we have concluded that the </w:t>
      </w:r>
      <w:r w:rsidRPr="00CE19FE">
        <w:rPr>
          <w:rStyle w:val="Emphasis"/>
          <w:highlight w:val="green"/>
        </w:rPr>
        <w:t>best path</w:t>
      </w:r>
      <w:r w:rsidRPr="00CE19FE">
        <w:rPr>
          <w:rStyle w:val="Emphasis"/>
        </w:rPr>
        <w:t xml:space="preserve"> forward </w:t>
      </w:r>
      <w:r w:rsidRPr="00CE19FE">
        <w:rPr>
          <w:rStyle w:val="Emphasis"/>
          <w:highlight w:val="green"/>
        </w:rPr>
        <w:t>is to remain in</w:t>
      </w:r>
      <w:r w:rsidRPr="00CE19FE">
        <w:rPr>
          <w:rStyle w:val="Emphasis"/>
        </w:rPr>
        <w:t xml:space="preserve"> an </w:t>
      </w:r>
      <w:r w:rsidRPr="00CE19FE">
        <w:rPr>
          <w:rStyle w:val="Emphasis"/>
          <w:highlight w:val="green"/>
        </w:rPr>
        <w:t>academia</w:t>
      </w:r>
      <w:r w:rsidRPr="00CE19FE">
        <w:rPr>
          <w:rStyle w:val="Emphasis"/>
        </w:rPr>
        <w:t xml:space="preserve"> for now.</w:t>
      </w:r>
      <w:r>
        <w:rPr>
          <w:rStyle w:val="Emphasis"/>
        </w:rPr>
        <w:t xml:space="preserve"> </w:t>
      </w:r>
      <w:r w:rsidRPr="00CE19FE">
        <w:rPr>
          <w:sz w:val="16"/>
        </w:rPr>
        <w:t xml:space="preserve">We will engage with funding agencies focused on engineering and commercialization and pursue partnerships with existing companies who may be end users, or who have an interest in bringing it to market. We found I-Corps to be an invaluable tool to assess the needs of the nuclear industry and to determine where our best opportunities lay. Going into the I-Corps, we embraced the notion that failure was an option. </w:t>
      </w:r>
      <w:r w:rsidRPr="00CE19FE">
        <w:rPr>
          <w:rStyle w:val="Emphasis"/>
        </w:rPr>
        <w:t xml:space="preserve">As much as we may have wished, it was by </w:t>
      </w:r>
      <w:r w:rsidRPr="00CE19FE">
        <w:rPr>
          <w:rStyle w:val="Emphasis"/>
          <w:highlight w:val="green"/>
        </w:rPr>
        <w:t>no means certain that neutrino detectors would add value as nuclear instrumentation</w:t>
      </w:r>
      <w:r w:rsidRPr="00CE19FE">
        <w:rPr>
          <w:rStyle w:val="Emphasis"/>
        </w:rPr>
        <w:t>.</w:t>
      </w:r>
      <w:r>
        <w:rPr>
          <w:rStyle w:val="Emphasis"/>
        </w:rPr>
        <w:t xml:space="preserve"> </w:t>
      </w:r>
      <w:r w:rsidRPr="00CE19FE">
        <w:rPr>
          <w:sz w:val="16"/>
        </w:rPr>
        <w:t xml:space="preserve">Along the way we invalidated many of our initial hypotheses. Through our discussions with industry insiders, we identified new opportunities. We articulated and tested hypotheses around these opportunities. For the opportunities that have thus far survived this scrutiny, the next step is clear: we </w:t>
      </w:r>
      <w:proofErr w:type="gramStart"/>
      <w:r w:rsidRPr="00CE19FE">
        <w:rPr>
          <w:sz w:val="16"/>
        </w:rPr>
        <w:t>must to</w:t>
      </w:r>
      <w:proofErr w:type="gramEnd"/>
      <w:r w:rsidRPr="00CE19FE">
        <w:rPr>
          <w:sz w:val="16"/>
        </w:rPr>
        <w:t xml:space="preserve"> go back into the laboratory to determine the ultimate performance of our technology, so that can then be compared to the required specifications of each potential application.</w:t>
      </w:r>
    </w:p>
    <w:p w14:paraId="26ED0C5E" w14:textId="5AD7FB39" w:rsidR="00CE0735" w:rsidRDefault="00CE0735" w:rsidP="00CE0735">
      <w:pPr>
        <w:pStyle w:val="Heading4"/>
      </w:pPr>
      <w:r>
        <w:t>Yes cooption - f</w:t>
      </w:r>
      <w:r>
        <w:t xml:space="preserve">irst result </w:t>
      </w:r>
      <w:r>
        <w:t xml:space="preserve">and application of 1AC Lee </w:t>
      </w:r>
      <w:r>
        <w:t xml:space="preserve">is </w:t>
      </w:r>
      <w:proofErr w:type="spellStart"/>
      <w:r>
        <w:t>literaly</w:t>
      </w:r>
      <w:proofErr w:type="spellEnd"/>
      <w:r>
        <w:t xml:space="preserve"> the DoD</w:t>
      </w:r>
    </w:p>
    <w:p w14:paraId="6E2995C6" w14:textId="286A407A" w:rsidR="00CE0735" w:rsidRPr="00CE0735" w:rsidRDefault="00CE0735" w:rsidP="00CE0735">
      <w:r w:rsidRPr="00CE0735">
        <w:drawing>
          <wp:inline distT="0" distB="0" distL="0" distR="0" wp14:anchorId="0F384158" wp14:editId="4A9C33C7">
            <wp:extent cx="5932050" cy="2015639"/>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1114" cy="2018719"/>
                    </a:xfrm>
                    <a:prstGeom prst="rect">
                      <a:avLst/>
                    </a:prstGeom>
                  </pic:spPr>
                </pic:pic>
              </a:graphicData>
            </a:graphic>
          </wp:inline>
        </w:drawing>
      </w:r>
    </w:p>
    <w:p w14:paraId="5BCEC875" w14:textId="6E62C33C" w:rsidR="00CE0735" w:rsidRDefault="00CE0735" w:rsidP="00D4231F">
      <w:r w:rsidRPr="007F146E">
        <w:rPr>
          <w:noProof/>
        </w:rPr>
        <w:drawing>
          <wp:inline distT="0" distB="0" distL="0" distR="0" wp14:anchorId="77A9CF03" wp14:editId="4877A4CB">
            <wp:extent cx="7780694" cy="3162574"/>
            <wp:effectExtent l="0" t="0" r="0" b="0"/>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17"/>
                    <a:stretch>
                      <a:fillRect/>
                    </a:stretch>
                  </pic:blipFill>
                  <pic:spPr>
                    <a:xfrm>
                      <a:off x="0" y="0"/>
                      <a:ext cx="7780694" cy="3162574"/>
                    </a:xfrm>
                    <a:prstGeom prst="rect">
                      <a:avLst/>
                    </a:prstGeom>
                  </pic:spPr>
                </pic:pic>
              </a:graphicData>
            </a:graphic>
          </wp:inline>
        </w:drawing>
      </w:r>
    </w:p>
    <w:p w14:paraId="4708E190" w14:textId="1F29B8EB" w:rsidR="00121427" w:rsidRDefault="00121427" w:rsidP="00121427">
      <w:pPr>
        <w:pStyle w:val="Heading3"/>
      </w:pPr>
      <w:proofErr w:type="spellStart"/>
      <w:r>
        <w:t>Prolif</w:t>
      </w:r>
      <w:proofErr w:type="spellEnd"/>
    </w:p>
    <w:p w14:paraId="29DE7779" w14:textId="77777777" w:rsidR="00121427" w:rsidRPr="006B156E" w:rsidRDefault="00121427" w:rsidP="00121427">
      <w:pPr>
        <w:pStyle w:val="Heading4"/>
        <w:rPr>
          <w:rFonts w:cstheme="majorHAnsi"/>
        </w:rPr>
      </w:pPr>
      <w:r w:rsidRPr="006B156E">
        <w:rPr>
          <w:rFonts w:cstheme="majorHAnsi"/>
        </w:rPr>
        <w:t xml:space="preserve">Horizontal &amp; vertical </w:t>
      </w:r>
      <w:proofErr w:type="spellStart"/>
      <w:r w:rsidRPr="006B156E">
        <w:rPr>
          <w:rFonts w:cstheme="majorHAnsi"/>
        </w:rPr>
        <w:t>prolif</w:t>
      </w:r>
      <w:proofErr w:type="spellEnd"/>
      <w:r w:rsidRPr="006B156E">
        <w:rPr>
          <w:rFonts w:cstheme="majorHAnsi"/>
        </w:rPr>
        <w:t xml:space="preserve"> </w:t>
      </w:r>
      <w:r w:rsidRPr="006B156E">
        <w:rPr>
          <w:rFonts w:cstheme="majorHAnsi"/>
          <w:u w:val="single"/>
        </w:rPr>
        <w:t>raises the threshold</w:t>
      </w:r>
      <w:r w:rsidRPr="006B156E">
        <w:rPr>
          <w:rFonts w:cstheme="majorHAnsi"/>
        </w:rPr>
        <w:t xml:space="preserve"> for conventional wars—those are more </w:t>
      </w:r>
      <w:r w:rsidRPr="006B156E">
        <w:rPr>
          <w:rFonts w:cstheme="majorHAnsi"/>
          <w:u w:val="single"/>
        </w:rPr>
        <w:t>probable</w:t>
      </w:r>
      <w:r w:rsidRPr="006B156E">
        <w:rPr>
          <w:rFonts w:cstheme="majorHAnsi"/>
        </w:rPr>
        <w:t xml:space="preserve"> and </w:t>
      </w:r>
      <w:r w:rsidRPr="006B156E">
        <w:rPr>
          <w:rFonts w:cstheme="majorHAnsi"/>
          <w:u w:val="single"/>
        </w:rPr>
        <w:t>deadly</w:t>
      </w:r>
    </w:p>
    <w:p w14:paraId="569A2809" w14:textId="77777777" w:rsidR="00121427" w:rsidRPr="006B156E" w:rsidRDefault="00121427" w:rsidP="00121427">
      <w:pPr>
        <w:rPr>
          <w:rFonts w:cstheme="majorHAnsi"/>
        </w:rPr>
      </w:pPr>
      <w:r w:rsidRPr="006B156E">
        <w:rPr>
          <w:rStyle w:val="Style13ptBold"/>
          <w:rFonts w:cstheme="majorHAnsi"/>
        </w:rPr>
        <w:t xml:space="preserve">Leah &amp; Lowther 17 </w:t>
      </w:r>
      <w:r w:rsidRPr="006B156E">
        <w:rPr>
          <w:rFonts w:cstheme="majorHAnsi"/>
        </w:rPr>
        <w:t xml:space="preserve">(Christine Leah, Former Chauncey Postdoctoral Fellow in Grand Strategy at Yale University and Adam B Lowther, Director, School of Advanced Nuclear Deterrence Studies Spring 2017. “Conventional Arms and Nuclear Peace,” Strategic Studies Quarterly. Volume 11. Issue 1. pg. 14-24. </w:t>
      </w:r>
      <w:hyperlink r:id="rId18" w:history="1">
        <w:r w:rsidRPr="006B156E">
          <w:rPr>
            <w:rStyle w:val="Hyperlink"/>
            <w:rFonts w:cstheme="majorHAnsi"/>
          </w:rPr>
          <w:t>http://www.airuniversity.af.mil/Portals/10/SSQ/documents/Volume-11_Issue-1/Leah.pdf</w:t>
        </w:r>
      </w:hyperlink>
      <w:r w:rsidRPr="006B156E">
        <w:rPr>
          <w:rFonts w:cstheme="majorHAnsi"/>
        </w:rPr>
        <w:t>)</w:t>
      </w:r>
    </w:p>
    <w:p w14:paraId="1EA7E3E4" w14:textId="01F434E9" w:rsidR="00121427" w:rsidRPr="0038747F" w:rsidRDefault="00121427" w:rsidP="00121427">
      <w:pPr>
        <w:rPr>
          <w:rStyle w:val="Emphasis"/>
          <w:rFonts w:cstheme="majorHAnsi"/>
          <w:color w:val="FF0000"/>
        </w:rPr>
      </w:pPr>
      <w:r w:rsidRPr="006B156E">
        <w:rPr>
          <w:rFonts w:cstheme="majorHAnsi"/>
          <w:sz w:val="14"/>
        </w:rPr>
        <w:t xml:space="preserve">The </w:t>
      </w:r>
      <w:r w:rsidRPr="006B156E">
        <w:rPr>
          <w:rStyle w:val="StyleUnderline"/>
          <w:rFonts w:cstheme="majorHAnsi"/>
        </w:rPr>
        <w:t>acquisition of nuclear weapons</w:t>
      </w:r>
      <w:r w:rsidRPr="006B156E">
        <w:rPr>
          <w:rFonts w:cstheme="majorHAnsi"/>
          <w:sz w:val="14"/>
        </w:rPr>
        <w:t xml:space="preserve"> </w:t>
      </w:r>
      <w:r w:rsidRPr="006B156E">
        <w:rPr>
          <w:rStyle w:val="StyleUnderline"/>
          <w:rFonts w:cstheme="majorHAnsi"/>
        </w:rPr>
        <w:t>by a weaker state significantly complicates the decision-making calculus of a militarily superior state.</w:t>
      </w:r>
      <w:r w:rsidRPr="006B156E">
        <w:rPr>
          <w:rFonts w:cstheme="majorHAnsi"/>
          <w:sz w:val="14"/>
        </w:rPr>
        <w:t xml:space="preserve"> For these reasons, </w:t>
      </w:r>
      <w:r w:rsidRPr="006B156E">
        <w:rPr>
          <w:rStyle w:val="StyleUnderline"/>
          <w:rFonts w:cstheme="majorHAnsi"/>
        </w:rPr>
        <w:t>power-projecting states fear nuclear proliferation</w:t>
      </w:r>
      <w:r w:rsidRPr="006B156E">
        <w:rPr>
          <w:rFonts w:cstheme="majorHAnsi"/>
          <w:sz w:val="14"/>
        </w:rPr>
        <w:t xml:space="preserve"> to both allied and enemy states.5 </w:t>
      </w:r>
      <w:r w:rsidRPr="006B156E">
        <w:rPr>
          <w:rStyle w:val="StyleUnderline"/>
          <w:rFonts w:cstheme="majorHAnsi"/>
        </w:rPr>
        <w:t>This</w:t>
      </w:r>
      <w:r w:rsidRPr="006B156E">
        <w:rPr>
          <w:rFonts w:cstheme="majorHAnsi"/>
          <w:sz w:val="14"/>
        </w:rPr>
        <w:t xml:space="preserve"> is a point worth underscoring and one that </w:t>
      </w:r>
      <w:r w:rsidRPr="006B156E">
        <w:rPr>
          <w:rStyle w:val="StyleUnderline"/>
          <w:rFonts w:cstheme="majorHAnsi"/>
        </w:rPr>
        <w:t xml:space="preserve">is often overlooked when nonproliferation is </w:t>
      </w:r>
      <w:proofErr w:type="gramStart"/>
      <w:r w:rsidRPr="006B156E">
        <w:rPr>
          <w:rStyle w:val="StyleUnderline"/>
          <w:rFonts w:cstheme="majorHAnsi"/>
        </w:rPr>
        <w:t>discussed</w:t>
      </w:r>
      <w:proofErr w:type="gramEnd"/>
      <w:r w:rsidRPr="006B156E">
        <w:rPr>
          <w:rFonts w:cstheme="majorHAnsi"/>
          <w:sz w:val="14"/>
        </w:rPr>
        <w:t xml:space="preserve"> and its rationale and purposes debated. </w:t>
      </w:r>
      <w:r w:rsidRPr="006B156E">
        <w:rPr>
          <w:rStyle w:val="Emphasis"/>
          <w:rFonts w:cstheme="majorHAnsi"/>
        </w:rPr>
        <w:t>These factors demonstrate that the “more may be better” view of nuclear weapons</w:t>
      </w:r>
      <w:r w:rsidRPr="006B156E">
        <w:rPr>
          <w:rStyle w:val="StyleUnderline"/>
          <w:rFonts w:cstheme="majorHAnsi"/>
        </w:rPr>
        <w:t xml:space="preserve"> </w:t>
      </w:r>
      <w:r w:rsidRPr="006B156E">
        <w:rPr>
          <w:rFonts w:cstheme="majorHAnsi"/>
          <w:sz w:val="14"/>
        </w:rPr>
        <w:t xml:space="preserve">proffered by political scientist Kenneth Waltz </w:t>
      </w:r>
      <w:r w:rsidRPr="006B156E">
        <w:rPr>
          <w:rStyle w:val="StyleUnderline"/>
          <w:rFonts w:cstheme="majorHAnsi"/>
        </w:rPr>
        <w:t>is entirely relevant and accurate</w:t>
      </w:r>
      <w:r w:rsidRPr="006B156E">
        <w:rPr>
          <w:rFonts w:cstheme="majorHAnsi"/>
          <w:sz w:val="14"/>
        </w:rPr>
        <w:t xml:space="preserve">.6 Waltz famously argued that </w:t>
      </w:r>
      <w:r w:rsidRPr="005778FC">
        <w:rPr>
          <w:rStyle w:val="Emphasis"/>
          <w:rFonts w:cstheme="majorHAnsi"/>
          <w:highlight w:val="cyan"/>
        </w:rPr>
        <w:t>more nuclear weapons</w:t>
      </w:r>
      <w:r w:rsidRPr="006B156E">
        <w:rPr>
          <w:rStyle w:val="Emphasis"/>
          <w:rFonts w:cstheme="majorHAnsi"/>
        </w:rPr>
        <w:t xml:space="preserve"> in the world would tend to </w:t>
      </w:r>
      <w:r w:rsidRPr="005778FC">
        <w:rPr>
          <w:rStyle w:val="Emphasis"/>
          <w:rFonts w:cstheme="majorHAnsi"/>
          <w:highlight w:val="cyan"/>
        </w:rPr>
        <w:t xml:space="preserve">increase deterrence </w:t>
      </w:r>
      <w:r w:rsidRPr="006B156E">
        <w:rPr>
          <w:rStyle w:val="Emphasis"/>
          <w:rFonts w:cstheme="majorHAnsi"/>
        </w:rPr>
        <w:t>among states</w:t>
      </w:r>
      <w:r w:rsidRPr="006B156E">
        <w:rPr>
          <w:rStyle w:val="StyleUnderline"/>
          <w:rFonts w:cstheme="majorHAnsi"/>
        </w:rPr>
        <w:t>. That</w:t>
      </w:r>
      <w:r w:rsidRPr="006B156E">
        <w:rPr>
          <w:rFonts w:cstheme="majorHAnsi"/>
          <w:sz w:val="14"/>
        </w:rPr>
        <w:t xml:space="preserve"> logic </w:t>
      </w:r>
      <w:r w:rsidRPr="006B156E">
        <w:rPr>
          <w:rStyle w:val="StyleUnderline"/>
          <w:rFonts w:cstheme="majorHAnsi"/>
        </w:rPr>
        <w:t xml:space="preserve">is turned on its head in a world with far </w:t>
      </w:r>
      <w:r w:rsidRPr="005778FC">
        <w:rPr>
          <w:rStyle w:val="StyleUnderline"/>
          <w:rFonts w:cstheme="majorHAnsi"/>
          <w:highlight w:val="cyan"/>
        </w:rPr>
        <w:t>fewer</w:t>
      </w:r>
      <w:r w:rsidRPr="006B156E">
        <w:rPr>
          <w:rStyle w:val="StyleUnderline"/>
          <w:rFonts w:cstheme="majorHAnsi"/>
        </w:rPr>
        <w:t xml:space="preserve"> nuclear </w:t>
      </w:r>
      <w:r w:rsidRPr="005778FC">
        <w:rPr>
          <w:rStyle w:val="StyleUnderline"/>
          <w:rFonts w:cstheme="majorHAnsi"/>
          <w:highlight w:val="cyan"/>
        </w:rPr>
        <w:t>weapons and</w:t>
      </w:r>
      <w:r w:rsidRPr="006B156E">
        <w:rPr>
          <w:rStyle w:val="StyleUnderline"/>
          <w:rFonts w:cstheme="majorHAnsi"/>
        </w:rPr>
        <w:t xml:space="preserve"> a greater </w:t>
      </w:r>
      <w:r w:rsidRPr="005778FC">
        <w:rPr>
          <w:rStyle w:val="StyleUnderline"/>
          <w:rFonts w:cstheme="majorHAnsi"/>
          <w:highlight w:val="cyan"/>
        </w:rPr>
        <w:t>reliance on conventional systems</w:t>
      </w:r>
      <w:r w:rsidRPr="006B156E">
        <w:rPr>
          <w:rStyle w:val="StyleUnderline"/>
          <w:rFonts w:cstheme="majorHAnsi"/>
        </w:rPr>
        <w:t xml:space="preserve">, which </w:t>
      </w:r>
      <w:r w:rsidRPr="005778FC">
        <w:rPr>
          <w:rStyle w:val="StyleUnderline"/>
          <w:rFonts w:cstheme="majorHAnsi"/>
          <w:highlight w:val="cyan"/>
        </w:rPr>
        <w:t>may</w:t>
      </w:r>
      <w:r w:rsidRPr="005778FC">
        <w:rPr>
          <w:rFonts w:cstheme="majorHAnsi"/>
          <w:sz w:val="14"/>
          <w:highlight w:val="cyan"/>
        </w:rPr>
        <w:t xml:space="preserve"> </w:t>
      </w:r>
      <w:proofErr w:type="gramStart"/>
      <w:r w:rsidRPr="006B156E">
        <w:rPr>
          <w:rFonts w:cstheme="majorHAnsi"/>
          <w:sz w:val="14"/>
        </w:rPr>
        <w:t xml:space="preserve">actually </w:t>
      </w:r>
      <w:r w:rsidRPr="005778FC">
        <w:rPr>
          <w:rStyle w:val="StyleUnderline"/>
          <w:rFonts w:cstheme="majorHAnsi"/>
          <w:highlight w:val="cyan"/>
        </w:rPr>
        <w:t>be</w:t>
      </w:r>
      <w:proofErr w:type="gramEnd"/>
      <w:r w:rsidRPr="005778FC">
        <w:rPr>
          <w:rStyle w:val="StyleUnderline"/>
          <w:rFonts w:cstheme="majorHAnsi"/>
          <w:highlight w:val="cyan"/>
        </w:rPr>
        <w:t xml:space="preserve"> </w:t>
      </w:r>
      <w:r w:rsidRPr="005778FC">
        <w:rPr>
          <w:rStyle w:val="Emphasis"/>
          <w:rFonts w:cstheme="majorHAnsi"/>
          <w:highlight w:val="cyan"/>
        </w:rPr>
        <w:t>destabilizing</w:t>
      </w:r>
      <w:r w:rsidRPr="006B156E">
        <w:rPr>
          <w:rFonts w:cstheme="majorHAnsi"/>
          <w:sz w:val="14"/>
        </w:rPr>
        <w:t xml:space="preserve">. This was true even before the advent of the atomic bomb. The awesome destructive power of nuclear weapons tended to overshadow the failure of conventional deterrence in the decades and centuries preceding the first use of nuclear weapons.7 Thomas </w:t>
      </w:r>
      <w:r w:rsidRPr="006B156E">
        <w:rPr>
          <w:rStyle w:val="StyleUnderline"/>
          <w:rFonts w:cstheme="majorHAnsi"/>
        </w:rPr>
        <w:t>Schelling, an economist and foreign policy scholar</w:t>
      </w:r>
      <w:r w:rsidRPr="006B156E">
        <w:rPr>
          <w:rFonts w:cstheme="majorHAnsi"/>
          <w:sz w:val="14"/>
        </w:rPr>
        <w:t xml:space="preserve">, also </w:t>
      </w:r>
      <w:r w:rsidRPr="006B156E">
        <w:rPr>
          <w:rStyle w:val="StyleUnderline"/>
          <w:rFonts w:cstheme="majorHAnsi"/>
        </w:rPr>
        <w:t xml:space="preserve">argued very specifically that </w:t>
      </w:r>
      <w:r w:rsidRPr="005778FC">
        <w:rPr>
          <w:rStyle w:val="Emphasis"/>
          <w:rFonts w:cstheme="majorHAnsi"/>
          <w:highlight w:val="cyan"/>
        </w:rPr>
        <w:t>more nuclear weapons</w:t>
      </w:r>
      <w:r w:rsidRPr="006B156E">
        <w:rPr>
          <w:rStyle w:val="Emphasis"/>
          <w:rFonts w:cstheme="majorHAnsi"/>
        </w:rPr>
        <w:t xml:space="preserve"> might </w:t>
      </w:r>
      <w:r w:rsidRPr="005778FC">
        <w:rPr>
          <w:rStyle w:val="Emphasis"/>
          <w:rFonts w:cstheme="majorHAnsi"/>
          <w:highlight w:val="cyan"/>
        </w:rPr>
        <w:t>enhance strategic stability by increasing</w:t>
      </w:r>
      <w:r w:rsidRPr="006B156E">
        <w:rPr>
          <w:rStyle w:val="Emphasis"/>
          <w:rFonts w:cstheme="majorHAnsi"/>
        </w:rPr>
        <w:t xml:space="preserve"> the </w:t>
      </w:r>
      <w:r w:rsidRPr="005778FC">
        <w:rPr>
          <w:rStyle w:val="Emphasis"/>
          <w:rFonts w:cstheme="majorHAnsi"/>
          <w:highlight w:val="cyan"/>
        </w:rPr>
        <w:t>survivability</w:t>
      </w:r>
      <w:r w:rsidRPr="006B156E">
        <w:rPr>
          <w:rStyle w:val="Emphasis"/>
          <w:rFonts w:cstheme="majorHAnsi"/>
        </w:rPr>
        <w:t xml:space="preserve"> of a nation’s nuclear forces</w:t>
      </w:r>
      <w:r w:rsidRPr="006B156E">
        <w:rPr>
          <w:rStyle w:val="StyleUnderline"/>
          <w:rFonts w:cstheme="majorHAnsi"/>
        </w:rPr>
        <w:t>.</w:t>
      </w:r>
      <w:r w:rsidRPr="006B156E">
        <w:rPr>
          <w:rFonts w:cstheme="majorHAnsi"/>
          <w:sz w:val="14"/>
        </w:rPr>
        <w:t xml:space="preserve">8 </w:t>
      </w:r>
      <w:r w:rsidRPr="006B156E">
        <w:rPr>
          <w:rStyle w:val="StyleUnderline"/>
          <w:rFonts w:cstheme="majorHAnsi"/>
        </w:rPr>
        <w:t xml:space="preserve">Because </w:t>
      </w:r>
      <w:r w:rsidRPr="005778FC">
        <w:rPr>
          <w:rStyle w:val="StyleUnderline"/>
          <w:rFonts w:cstheme="majorHAnsi"/>
          <w:highlight w:val="cyan"/>
        </w:rPr>
        <w:t xml:space="preserve">states might be more risk acceptant with conventional forces </w:t>
      </w:r>
      <w:r w:rsidRPr="006B156E">
        <w:rPr>
          <w:rStyle w:val="StyleUnderline"/>
          <w:rFonts w:cstheme="majorHAnsi"/>
        </w:rPr>
        <w:t xml:space="preserve">and concepts of first and second strikes are much less well defined </w:t>
      </w:r>
      <w:r w:rsidRPr="006B156E">
        <w:rPr>
          <w:rFonts w:cstheme="majorHAnsi"/>
          <w:sz w:val="14"/>
        </w:rPr>
        <w:t xml:space="preserve">in the conventional realm, </w:t>
      </w:r>
      <w:r w:rsidRPr="006B156E">
        <w:rPr>
          <w:rStyle w:val="StyleUnderline"/>
          <w:rFonts w:cstheme="majorHAnsi"/>
        </w:rPr>
        <w:t>stability was much more fragile in the pre-nuclear age and would likely prove fragile in a world with fewer</w:t>
      </w:r>
      <w:r w:rsidRPr="006B156E">
        <w:rPr>
          <w:rFonts w:cstheme="majorHAnsi"/>
          <w:sz w:val="14"/>
        </w:rPr>
        <w:t xml:space="preserve">, or zero, </w:t>
      </w:r>
      <w:r w:rsidRPr="006B156E">
        <w:rPr>
          <w:rStyle w:val="StyleUnderline"/>
          <w:rFonts w:cstheme="majorHAnsi"/>
        </w:rPr>
        <w:t xml:space="preserve">nuclear </w:t>
      </w:r>
      <w:r w:rsidRPr="005778FC">
        <w:rPr>
          <w:rStyle w:val="StyleUnderline"/>
          <w:rFonts w:cstheme="majorHAnsi"/>
          <w:highlight w:val="cyan"/>
        </w:rPr>
        <w:t>weapons</w:t>
      </w:r>
      <w:r w:rsidRPr="006B156E">
        <w:rPr>
          <w:rFonts w:cstheme="majorHAnsi"/>
          <w:sz w:val="14"/>
        </w:rPr>
        <w:t xml:space="preserve">. Advocates of a world free of nuclear weapons often overlook this point. </w:t>
      </w:r>
      <w:r w:rsidRPr="006B156E">
        <w:rPr>
          <w:rStyle w:val="StyleUnderline"/>
          <w:rFonts w:cstheme="majorHAnsi"/>
        </w:rPr>
        <w:t xml:space="preserve">A world with </w:t>
      </w:r>
      <w:r w:rsidRPr="005778FC">
        <w:rPr>
          <w:rStyle w:val="StyleUnderline"/>
          <w:rFonts w:cstheme="majorHAnsi"/>
          <w:highlight w:val="cyan"/>
        </w:rPr>
        <w:t>fewer nuclear</w:t>
      </w:r>
      <w:r w:rsidRPr="006B156E">
        <w:rPr>
          <w:rStyle w:val="StyleUnderline"/>
          <w:rFonts w:cstheme="majorHAnsi"/>
        </w:rPr>
        <w:t xml:space="preserve">, </w:t>
      </w:r>
      <w:r w:rsidRPr="005778FC">
        <w:rPr>
          <w:rStyle w:val="StyleUnderline"/>
          <w:rFonts w:cstheme="majorHAnsi"/>
          <w:highlight w:val="cyan"/>
        </w:rPr>
        <w:t>but more conventional</w:t>
      </w:r>
      <w:r w:rsidRPr="006B156E">
        <w:rPr>
          <w:rStyle w:val="StyleUnderline"/>
          <w:rFonts w:cstheme="majorHAnsi"/>
        </w:rPr>
        <w:t xml:space="preserve">, </w:t>
      </w:r>
      <w:r w:rsidRPr="005778FC">
        <w:rPr>
          <w:rStyle w:val="StyleUnderline"/>
          <w:rFonts w:cstheme="majorHAnsi"/>
          <w:highlight w:val="cyan"/>
        </w:rPr>
        <w:t>forces</w:t>
      </w:r>
      <w:r w:rsidRPr="006B156E">
        <w:rPr>
          <w:rStyle w:val="StyleUnderline"/>
          <w:rFonts w:cstheme="majorHAnsi"/>
        </w:rPr>
        <w:t xml:space="preserve"> is likely to </w:t>
      </w:r>
      <w:r w:rsidRPr="005778FC">
        <w:rPr>
          <w:rStyle w:val="StyleUnderline"/>
          <w:rFonts w:cstheme="majorHAnsi"/>
          <w:highlight w:val="cyan"/>
        </w:rPr>
        <w:t>bring forth</w:t>
      </w:r>
      <w:r w:rsidRPr="006B156E">
        <w:rPr>
          <w:rStyle w:val="StyleUnderline"/>
          <w:rFonts w:cstheme="majorHAnsi"/>
        </w:rPr>
        <w:t xml:space="preserve"> new dynamics for </w:t>
      </w:r>
      <w:r w:rsidRPr="005778FC">
        <w:rPr>
          <w:rStyle w:val="StyleUnderline"/>
          <w:rFonts w:cstheme="majorHAnsi"/>
          <w:highlight w:val="cyan"/>
        </w:rPr>
        <w:t>arms races</w:t>
      </w:r>
      <w:r w:rsidRPr="006B156E">
        <w:rPr>
          <w:rStyle w:val="StyleUnderline"/>
          <w:rFonts w:cstheme="majorHAnsi"/>
        </w:rPr>
        <w:t xml:space="preserve">, </w:t>
      </w:r>
      <w:r w:rsidRPr="005778FC">
        <w:rPr>
          <w:rStyle w:val="Emphasis"/>
          <w:rFonts w:cstheme="majorHAnsi"/>
          <w:highlight w:val="cyan"/>
        </w:rPr>
        <w:t>which increase the likelihood of disputes and wars.</w:t>
      </w:r>
      <w:r w:rsidRPr="006B156E">
        <w:rPr>
          <w:rFonts w:cstheme="majorHAnsi"/>
          <w:sz w:val="14"/>
        </w:rPr>
        <w:t xml:space="preserve">9 Reducing or eliminating nuclear weapons does not remove proliferation problems from the agenda. Might we fear arms races in the second conventional age less because of the subnuclear consequences of an advanced conventional missile system, or should we fear it more because of the lower threshold to the use of armed force that might be involved? A world not anxious about nuclear proliferation is more likely to be anxious about the proliferation of advanced conventional systems. In that world, the knowledge that war might escalate to the use of an immediate and devastating nuclear strike is gone. This also raises new issues influencing the extent to which a conventional war may be more controllable than a nuclear one. As Lawrence Freedman, the doyen of British strategic studies, writes, “In principle, denial is a more reliable strategy than punishment because, if the threats </w:t>
      </w:r>
      <w:proofErr w:type="gramStart"/>
      <w:r w:rsidRPr="006B156E">
        <w:rPr>
          <w:rFonts w:cstheme="majorHAnsi"/>
          <w:sz w:val="14"/>
        </w:rPr>
        <w:t>have to</w:t>
      </w:r>
      <w:proofErr w:type="gramEnd"/>
      <w:r w:rsidRPr="006B156E">
        <w:rPr>
          <w:rFonts w:cstheme="majorHAnsi"/>
          <w:sz w:val="14"/>
        </w:rPr>
        <w:t xml:space="preserve"> be implemented, it offers control rather than continuing coercion. With punishment, the [adversary] is left to decide how much more to take. With denial, the choice is removed.”10 </w:t>
      </w:r>
      <w:r w:rsidRPr="006B156E">
        <w:rPr>
          <w:rFonts w:cstheme="majorHAnsi"/>
          <w:sz w:val="6"/>
          <w:szCs w:val="6"/>
        </w:rPr>
        <w:t xml:space="preserve">Nuclear Reductions, Nonproliferation, and Disarmament Nuclear abolitionists have very different views on the nature of deterrence. Their efforts are based largely on a fundamental ideological dislike of nuclear weapons rather than a deep understanding or appreciation of them. Global nuclear disarmament, if considered in a vacuum, would make the world safer for US conventional power projection but would not necessarily promote strategic stability. This observation is made repeatedly by Russian and Chinese analysts, who clearly understand American conventional superiority. On this basis an argument can indeed be made that global disarmament disproportionately benefits the United States, not regional or global competitors like Russia and China. The effects of conventional capabilities are certainly a neglected topic when compared to the focus on nuclear arms control over the past seven years. They are generally said to bear, or lack, significance in comparison to WMDs. But does this argument still hold in a world with no nuclear weapons? A great deal of analysis is still needed to assess whether and how reductions could be managed to the point that no nuclear-armed state has more than a minimum deterrent. For even further reductions to occur, the process would necessarily have to be multilateral, including China, India, and Pakistan. While China and other states have indicated that they would potentially be willing to </w:t>
      </w:r>
      <w:proofErr w:type="gramStart"/>
      <w:r w:rsidRPr="006B156E">
        <w:rPr>
          <w:rFonts w:cstheme="majorHAnsi"/>
          <w:sz w:val="6"/>
          <w:szCs w:val="6"/>
        </w:rPr>
        <w:t>enter into</w:t>
      </w:r>
      <w:proofErr w:type="gramEnd"/>
      <w:r w:rsidRPr="006B156E">
        <w:rPr>
          <w:rFonts w:cstheme="majorHAnsi"/>
          <w:sz w:val="6"/>
          <w:szCs w:val="6"/>
        </w:rPr>
        <w:t xml:space="preserve"> negotiations once the United States and Russia reduce their arsenals, they have not specified at what level of forces this might conceivably take place. In any case, the process would involve complex calculations of deterrence equations involving changing sets of multiple actors as well as conventional imbalances that are, again, a major source of concern for many countries that may find themselves at odds with the United States. For the “P5” nuclear weapons states (those with permanent seats on the United Nations’ Security Council) such as Russia and China who are members of the Nuclear Nonproliferation Treaty (NPT), the issue of conventional imbalance compounds the difficulty they face in shaping the perception of some states who suggest that the P5 failed to take significant steps toward nuclear disarmament. Pakistan, for instance, has recently accused the United States and other countries of nuclear hypocrisy, with the Pakistani ambassador to the United Nations saying that a handful of nuclear-weapon states advocate abstinence for others but are unwilling to give up their large inventories of nuclear weapons or cease modernization efforts. The ambassador also stressed that double standards were not only evident on nuclear issues but also in the area of conventional arms: “While professing strict adherence to responsible arms transfers, some powerful states continue to supply increasing numbers of conventional weapons in our region, thereby aggravating instability in South Asia.”11 Indeed, from the Pakistani perspective, the international community does not give enough attention to the issue of vertical proliferation (arms buildup). Certainly, it should come as no surprise that Pakistan continues to stress the importance of nuclear weapons in acting as a deterrent to perceived Indian conventional military superiority.12 Pakistan has made efforts at addressing issues of conventional force imbalances with India in the past, but New Delhi has traditionally dismissed these efforts, instead focusing on its larger regional competitor, China.13 The problem in South Asia is therefore at least a trilateral one. However, the issue speaks to a much larger problem, and that is multilateral conventional arms control. If the India-Pakistan strategic situation offers any lesson, it is that weaker states (such as Pakistan) may desire to develop a “great equalizer” to achieve the security that they cannot find through traditional (conventional) means. With the United States and Russia undertaking a 90 percent reduction in their nuclear arsenals since the end of the Cold War, it is fair to say that these efforts have promoted neither goodwill nor a peaceful posture in countries like China or North Korea. We are not suggesting that American nuclear force reductions have pushed Beijing to expand its antiship ballistic missile inventory, place multiple warheads on its DF-41 ballistic missiles, build artificial islands with deployed military capabilities, or build bases in northern Africa. Nevertheless, it does show that there is little evidence to suggest that nuclear cuts necessarily lead to a more peaceful security environment. If anything, regional and global security evolve independently of the size and shape of one country’s nuclear arsenal. North Korea</w:t>
      </w:r>
      <w:proofErr w:type="gramStart"/>
      <w:r w:rsidRPr="006B156E">
        <w:rPr>
          <w:rFonts w:cstheme="majorHAnsi"/>
          <w:sz w:val="6"/>
          <w:szCs w:val="6"/>
        </w:rPr>
        <w:t>, in particular, has</w:t>
      </w:r>
      <w:proofErr w:type="gramEnd"/>
      <w:r w:rsidRPr="006B156E">
        <w:rPr>
          <w:rFonts w:cstheme="majorHAnsi"/>
          <w:sz w:val="6"/>
          <w:szCs w:val="6"/>
        </w:rPr>
        <w:t xml:space="preserve"> pursued a nuclear weapons program as a means of countering American conventional superiority, paying little or no attention to the United States’ declining nuclear arsenal. </w:t>
      </w:r>
      <w:r w:rsidRPr="006B156E">
        <w:rPr>
          <w:rFonts w:cstheme="majorHAnsi"/>
          <w:sz w:val="12"/>
        </w:rPr>
        <w:t xml:space="preserve">Conventional Arsenals, Crisis Stability, and Arms Race Stability Nuclear reductions have important consequences for both crisis stability and arms race stability. Conventional forces differ tremendously from nuclear forces in the way they are organized and operate and in their destructiveness. These distinctions influence the way in which arms-control arrangements aimed at conventional arms-race stability and crisis stability must be conceptualized in a world free of nuclear weapons but safe for conventional conflict. To be highly destructive, conventional forces need to be used </w:t>
      </w:r>
      <w:proofErr w:type="spellStart"/>
      <w:r w:rsidRPr="006B156E">
        <w:rPr>
          <w:rFonts w:cstheme="majorHAnsi"/>
          <w:sz w:val="12"/>
        </w:rPr>
        <w:t>en</w:t>
      </w:r>
      <w:proofErr w:type="spellEnd"/>
      <w:r w:rsidRPr="006B156E">
        <w:rPr>
          <w:rFonts w:cstheme="majorHAnsi"/>
          <w:sz w:val="12"/>
        </w:rPr>
        <w:t xml:space="preserve"> masse. Their successful application requires well-organized cooperation between many military units, often between different types of military forces (land, air, naval, cyber, and space), and, due to the globalization of conflict, also the participation of several allied states granting military support and access</w:t>
      </w:r>
      <w:r w:rsidRPr="0038747F">
        <w:rPr>
          <w:rFonts w:cstheme="majorHAnsi"/>
          <w:color w:val="FF0000"/>
          <w:sz w:val="12"/>
        </w:rPr>
        <w:t xml:space="preserve">. Conventional forces most often seek military victory, which requires they first defeat adversarial forces before the political objectives of the conflict can be achieved. Also, to be militarily effective, conventional forces need </w:t>
      </w:r>
      <w:proofErr w:type="spellStart"/>
      <w:r w:rsidRPr="0038747F">
        <w:rPr>
          <w:rFonts w:cstheme="majorHAnsi"/>
          <w:color w:val="FF0000"/>
          <w:sz w:val="12"/>
        </w:rPr>
        <w:t>upto</w:t>
      </w:r>
      <w:proofErr w:type="spellEnd"/>
      <w:r w:rsidRPr="0038747F">
        <w:rPr>
          <w:rFonts w:cstheme="majorHAnsi"/>
          <w:color w:val="FF0000"/>
          <w:sz w:val="12"/>
        </w:rPr>
        <w:t xml:space="preserve">-date technology and well-trained troops that are capable of effectively employing weapons of war. Crisis stability is a term that was perfected in its use during the nuclear age. </w:t>
      </w:r>
      <w:r w:rsidRPr="0038747F">
        <w:rPr>
          <w:rStyle w:val="StyleUnderline"/>
          <w:rFonts w:cstheme="majorHAnsi"/>
          <w:color w:val="FF0000"/>
        </w:rPr>
        <w:t>Crisis stability aims at developing incentives for using the lowest level of military force possible</w:t>
      </w:r>
      <w:r w:rsidRPr="0038747F">
        <w:rPr>
          <w:rFonts w:cstheme="majorHAnsi"/>
          <w:color w:val="FF0000"/>
          <w:sz w:val="12"/>
        </w:rPr>
        <w:t xml:space="preserve">—all while seeking </w:t>
      </w:r>
      <w:r w:rsidRPr="0038747F">
        <w:rPr>
          <w:rStyle w:val="StyleUnderline"/>
          <w:rFonts w:cstheme="majorHAnsi"/>
          <w:color w:val="FF0000"/>
        </w:rPr>
        <w:t>to prevent escalation</w:t>
      </w:r>
      <w:r w:rsidRPr="0038747F">
        <w:rPr>
          <w:rFonts w:cstheme="majorHAnsi"/>
          <w:color w:val="FF0000"/>
          <w:sz w:val="12"/>
        </w:rPr>
        <w:t xml:space="preserve">. It also seeks to control the emotions that are prevalent in conflict, providing procedures to cope with a crisis. </w:t>
      </w:r>
      <w:r w:rsidRPr="0038747F">
        <w:rPr>
          <w:rStyle w:val="StyleUnderline"/>
          <w:rFonts w:cstheme="majorHAnsi"/>
          <w:color w:val="FF0000"/>
          <w:highlight w:val="cyan"/>
        </w:rPr>
        <w:t>Nuclear reductions</w:t>
      </w:r>
      <w:r w:rsidRPr="0038747F">
        <w:rPr>
          <w:rFonts w:cstheme="majorHAnsi"/>
          <w:color w:val="FF0000"/>
          <w:sz w:val="12"/>
          <w:highlight w:val="cyan"/>
        </w:rPr>
        <w:t xml:space="preserve"> </w:t>
      </w:r>
      <w:r w:rsidRPr="0038747F">
        <w:rPr>
          <w:rFonts w:cstheme="majorHAnsi"/>
          <w:color w:val="FF0000"/>
          <w:sz w:val="12"/>
        </w:rPr>
        <w:t xml:space="preserve">and disarmament may </w:t>
      </w:r>
      <w:r w:rsidRPr="0038747F">
        <w:rPr>
          <w:rStyle w:val="StyleUnderline"/>
          <w:rFonts w:cstheme="majorHAnsi"/>
          <w:color w:val="FF0000"/>
          <w:highlight w:val="cyan"/>
        </w:rPr>
        <w:t>make</w:t>
      </w:r>
      <w:r w:rsidRPr="0038747F">
        <w:rPr>
          <w:rFonts w:cstheme="majorHAnsi"/>
          <w:color w:val="FF0000"/>
          <w:sz w:val="12"/>
          <w:highlight w:val="cyan"/>
        </w:rPr>
        <w:t xml:space="preserve"> </w:t>
      </w:r>
      <w:r w:rsidRPr="0038747F">
        <w:rPr>
          <w:rStyle w:val="StyleUnderline"/>
          <w:rFonts w:cstheme="majorHAnsi"/>
          <w:color w:val="FF0000"/>
          <w:highlight w:val="cyan"/>
        </w:rPr>
        <w:t>a</w:t>
      </w:r>
      <w:r w:rsidRPr="0038747F">
        <w:rPr>
          <w:rStyle w:val="StyleUnderline"/>
          <w:color w:val="FF0000"/>
        </w:rPr>
        <w:t xml:space="preserve"> </w:t>
      </w:r>
      <w:r w:rsidRPr="0038747F">
        <w:rPr>
          <w:rStyle w:val="StyleUnderline"/>
          <w:rFonts w:cstheme="majorHAnsi"/>
          <w:color w:val="FF0000"/>
        </w:rPr>
        <w:t>paradoxical</w:t>
      </w:r>
      <w:r w:rsidRPr="0038747F">
        <w:rPr>
          <w:rFonts w:cstheme="majorHAnsi"/>
          <w:color w:val="FF0000"/>
          <w:sz w:val="12"/>
        </w:rPr>
        <w:t xml:space="preserve"> and </w:t>
      </w:r>
      <w:r w:rsidRPr="0038747F">
        <w:rPr>
          <w:rStyle w:val="Emphasis"/>
          <w:color w:val="FF0000"/>
          <w:highlight w:val="cyan"/>
        </w:rPr>
        <w:t>undesired contribution</w:t>
      </w:r>
      <w:r w:rsidRPr="0038747F">
        <w:rPr>
          <w:rFonts w:cstheme="majorHAnsi"/>
          <w:color w:val="FF0000"/>
          <w:sz w:val="12"/>
        </w:rPr>
        <w:t xml:space="preserve">; </w:t>
      </w:r>
      <w:r w:rsidRPr="0038747F">
        <w:rPr>
          <w:rStyle w:val="StyleUnderline"/>
          <w:rFonts w:cstheme="majorHAnsi"/>
          <w:color w:val="FF0000"/>
          <w:highlight w:val="cyan"/>
        </w:rPr>
        <w:t>reducing</w:t>
      </w:r>
      <w:r w:rsidRPr="0038747F">
        <w:rPr>
          <w:rStyle w:val="StyleUnderline"/>
          <w:rFonts w:cstheme="majorHAnsi"/>
          <w:color w:val="FF0000"/>
        </w:rPr>
        <w:t xml:space="preserve"> expected </w:t>
      </w:r>
      <w:r w:rsidRPr="0038747F">
        <w:rPr>
          <w:rStyle w:val="StyleUnderline"/>
          <w:rFonts w:cstheme="majorHAnsi"/>
          <w:color w:val="FF0000"/>
          <w:highlight w:val="cyan"/>
        </w:rPr>
        <w:t xml:space="preserve">levels of death </w:t>
      </w:r>
      <w:r w:rsidRPr="0038747F">
        <w:rPr>
          <w:rStyle w:val="StyleUnderline"/>
          <w:rFonts w:cstheme="majorHAnsi"/>
          <w:color w:val="FF0000"/>
        </w:rPr>
        <w:t xml:space="preserve">and destruction if war comes might </w:t>
      </w:r>
      <w:proofErr w:type="gramStart"/>
      <w:r w:rsidRPr="0038747F">
        <w:rPr>
          <w:rStyle w:val="StyleUnderline"/>
          <w:rFonts w:cstheme="majorHAnsi"/>
          <w:color w:val="FF0000"/>
        </w:rPr>
        <w:t xml:space="preserve">actually </w:t>
      </w:r>
      <w:r w:rsidRPr="0038747F">
        <w:rPr>
          <w:rStyle w:val="Emphasis"/>
          <w:rFonts w:cstheme="majorHAnsi"/>
          <w:color w:val="FF0000"/>
          <w:highlight w:val="cyan"/>
        </w:rPr>
        <w:t>increase</w:t>
      </w:r>
      <w:proofErr w:type="gramEnd"/>
      <w:r w:rsidRPr="0038747F">
        <w:rPr>
          <w:rStyle w:val="Emphasis"/>
          <w:rFonts w:cstheme="majorHAnsi"/>
          <w:color w:val="FF0000"/>
          <w:highlight w:val="cyan"/>
        </w:rPr>
        <w:t xml:space="preserve"> the probability of</w:t>
      </w:r>
      <w:r w:rsidRPr="0038747F">
        <w:rPr>
          <w:rStyle w:val="Emphasis"/>
          <w:rFonts w:cstheme="majorHAnsi"/>
          <w:color w:val="FF0000"/>
        </w:rPr>
        <w:t xml:space="preserve"> the onset of </w:t>
      </w:r>
      <w:r w:rsidRPr="0038747F">
        <w:rPr>
          <w:rStyle w:val="Emphasis"/>
          <w:rFonts w:cstheme="majorHAnsi"/>
          <w:color w:val="FF0000"/>
          <w:highlight w:val="cyan"/>
        </w:rPr>
        <w:t>war</w:t>
      </w:r>
      <w:r w:rsidRPr="0038747F">
        <w:rPr>
          <w:rFonts w:cstheme="majorHAnsi"/>
          <w:color w:val="FF0000"/>
          <w:sz w:val="12"/>
        </w:rPr>
        <w:t xml:space="preserve">. </w:t>
      </w:r>
      <w:r w:rsidRPr="0038747F">
        <w:rPr>
          <w:rStyle w:val="Emphasis"/>
          <w:rFonts w:cstheme="majorHAnsi"/>
          <w:color w:val="FF0000"/>
        </w:rPr>
        <w:t xml:space="preserve">Even </w:t>
      </w:r>
      <w:r w:rsidRPr="0038747F">
        <w:rPr>
          <w:rStyle w:val="Emphasis"/>
          <w:rFonts w:cstheme="majorHAnsi"/>
          <w:color w:val="FF0000"/>
          <w:highlight w:val="cyan"/>
        </w:rPr>
        <w:t>if two states went to war</w:t>
      </w:r>
      <w:r w:rsidRPr="0038747F">
        <w:rPr>
          <w:color w:val="FF0000"/>
          <w:sz w:val="12"/>
        </w:rPr>
        <w:t xml:space="preserve">, </w:t>
      </w:r>
      <w:r w:rsidRPr="0038747F">
        <w:rPr>
          <w:rStyle w:val="StyleUnderline"/>
          <w:rFonts w:cstheme="majorHAnsi"/>
          <w:color w:val="FF0000"/>
        </w:rPr>
        <w:t xml:space="preserve">one would expect </w:t>
      </w:r>
      <w:r w:rsidRPr="0038747F">
        <w:rPr>
          <w:rStyle w:val="StyleUnderline"/>
          <w:rFonts w:cstheme="majorHAnsi"/>
          <w:color w:val="FF0000"/>
          <w:highlight w:val="cyan"/>
        </w:rPr>
        <w:t>the nuclear sword</w:t>
      </w:r>
      <w:r w:rsidRPr="0038747F">
        <w:rPr>
          <w:rStyle w:val="StyleUnderline"/>
          <w:rFonts w:cstheme="majorHAnsi"/>
          <w:color w:val="FF0000"/>
        </w:rPr>
        <w:t xml:space="preserve"> of Damocles to </w:t>
      </w:r>
      <w:r w:rsidRPr="0038747F">
        <w:rPr>
          <w:rStyle w:val="StyleUnderline"/>
          <w:rFonts w:cstheme="majorHAnsi"/>
          <w:color w:val="FF0000"/>
          <w:highlight w:val="cyan"/>
        </w:rPr>
        <w:t>incentivize them to end the conflict</w:t>
      </w:r>
      <w:r w:rsidRPr="0038747F">
        <w:rPr>
          <w:rStyle w:val="StyleUnderline"/>
          <w:rFonts w:cstheme="majorHAnsi"/>
          <w:color w:val="FF0000"/>
        </w:rPr>
        <w:t xml:space="preserve"> as soon as possible</w:t>
      </w:r>
      <w:r w:rsidRPr="0038747F">
        <w:rPr>
          <w:rFonts w:cstheme="majorHAnsi"/>
          <w:color w:val="FF0000"/>
          <w:sz w:val="12"/>
        </w:rPr>
        <w:t xml:space="preserve">. In addition, </w:t>
      </w:r>
      <w:r w:rsidRPr="0038747F">
        <w:rPr>
          <w:rStyle w:val="Emphasis"/>
          <w:rFonts w:cstheme="majorHAnsi"/>
          <w:color w:val="FF0000"/>
        </w:rPr>
        <w:t xml:space="preserve">the </w:t>
      </w:r>
      <w:r w:rsidRPr="0038747F">
        <w:rPr>
          <w:rStyle w:val="Emphasis"/>
          <w:rFonts w:cstheme="majorHAnsi"/>
          <w:color w:val="FF0000"/>
          <w:highlight w:val="cyan"/>
        </w:rPr>
        <w:t>historical record</w:t>
      </w:r>
      <w:r w:rsidRPr="0038747F">
        <w:rPr>
          <w:rStyle w:val="Emphasis"/>
          <w:rFonts w:cstheme="majorHAnsi"/>
          <w:color w:val="FF0000"/>
        </w:rPr>
        <w:t xml:space="preserve"> clearly </w:t>
      </w:r>
      <w:r w:rsidRPr="0038747F">
        <w:rPr>
          <w:rStyle w:val="Emphasis"/>
          <w:rFonts w:cstheme="majorHAnsi"/>
          <w:color w:val="FF0000"/>
          <w:highlight w:val="cyan"/>
        </w:rPr>
        <w:t>shows there is not the same taboo</w:t>
      </w:r>
      <w:r w:rsidRPr="0038747F">
        <w:rPr>
          <w:rStyle w:val="Emphasis"/>
          <w:rFonts w:cstheme="majorHAnsi"/>
          <w:color w:val="FF0000"/>
        </w:rPr>
        <w:t xml:space="preserve"> or norm </w:t>
      </w:r>
      <w:r w:rsidRPr="0038747F">
        <w:rPr>
          <w:rStyle w:val="Emphasis"/>
          <w:rFonts w:cstheme="majorHAnsi"/>
          <w:color w:val="FF0000"/>
          <w:highlight w:val="cyan"/>
        </w:rPr>
        <w:t>against using conventional missiles</w:t>
      </w:r>
      <w:r w:rsidRPr="0038747F">
        <w:rPr>
          <w:rStyle w:val="Emphasis"/>
          <w:rFonts w:cstheme="majorHAnsi"/>
          <w:color w:val="FF0000"/>
        </w:rPr>
        <w:t xml:space="preserve"> and bombers </w:t>
      </w:r>
      <w:r w:rsidRPr="0038747F">
        <w:rPr>
          <w:rStyle w:val="Emphasis"/>
          <w:rFonts w:cstheme="majorHAnsi"/>
          <w:color w:val="FF0000"/>
          <w:highlight w:val="cyan"/>
        </w:rPr>
        <w:t>as</w:t>
      </w:r>
      <w:r w:rsidRPr="0038747F">
        <w:rPr>
          <w:rStyle w:val="Emphasis"/>
          <w:rFonts w:cstheme="majorHAnsi"/>
          <w:color w:val="FF0000"/>
        </w:rPr>
        <w:t xml:space="preserve"> there is against using </w:t>
      </w:r>
      <w:r w:rsidRPr="0038747F">
        <w:rPr>
          <w:rStyle w:val="Emphasis"/>
          <w:rFonts w:cstheme="majorHAnsi"/>
          <w:color w:val="FF0000"/>
          <w:highlight w:val="cyan"/>
        </w:rPr>
        <w:t>an atomic version</w:t>
      </w:r>
      <w:r w:rsidRPr="0038747F">
        <w:rPr>
          <w:rFonts w:cstheme="majorHAnsi"/>
          <w:color w:val="FF0000"/>
          <w:sz w:val="12"/>
        </w:rPr>
        <w:t xml:space="preserve">.14 </w:t>
      </w:r>
      <w:r w:rsidRPr="0038747F">
        <w:rPr>
          <w:rStyle w:val="Emphasis"/>
          <w:rFonts w:cstheme="majorHAnsi"/>
          <w:color w:val="FF0000"/>
        </w:rPr>
        <w:t>Not a single nuclear warhead has been delivered by any delivery system since 1945</w:t>
      </w:r>
      <w:r w:rsidRPr="0038747F">
        <w:rPr>
          <w:rFonts w:cstheme="majorHAnsi"/>
          <w:color w:val="FF0000"/>
          <w:sz w:val="12"/>
        </w:rPr>
        <w:t xml:space="preserve">. By contrast, </w:t>
      </w:r>
      <w:r w:rsidRPr="0038747F">
        <w:rPr>
          <w:rStyle w:val="StyleUnderline"/>
          <w:rFonts w:cstheme="majorHAnsi"/>
          <w:color w:val="FF0000"/>
        </w:rPr>
        <w:t>over the past 45 years, ballistic missiles were employed in at least six different conflicts</w:t>
      </w:r>
      <w:r w:rsidRPr="0038747F">
        <w:rPr>
          <w:rFonts w:cstheme="majorHAnsi"/>
          <w:color w:val="FF0000"/>
          <w:sz w:val="12"/>
        </w:rPr>
        <w:t xml:space="preserve">: the Egyptian and Syrian missile attacks on Israel in the 1973 Yom Kippur War, the 1980–88 war between Iraq and Iran, the Afghan civil war of 1988–91, the 1991 Persian Gulf War, the Yemen civil war of 1994, and the 2003 US-led invasion of Iraq. </w:t>
      </w:r>
      <w:proofErr w:type="gramStart"/>
      <w:r w:rsidRPr="0038747F">
        <w:rPr>
          <w:rFonts w:cstheme="majorHAnsi"/>
          <w:color w:val="FF0000"/>
          <w:sz w:val="12"/>
        </w:rPr>
        <w:t>Indeed</w:t>
      </w:r>
      <w:proofErr w:type="gramEnd"/>
      <w:r w:rsidRPr="0038747F">
        <w:rPr>
          <w:rStyle w:val="StyleUnderline"/>
          <w:rFonts w:cstheme="majorHAnsi"/>
          <w:color w:val="FF0000"/>
        </w:rPr>
        <w:t xml:space="preserve"> the duration and controllability of a war becomes important here.</w:t>
      </w:r>
      <w:r w:rsidRPr="0038747F">
        <w:rPr>
          <w:rFonts w:cstheme="majorHAnsi"/>
          <w:color w:val="FF0000"/>
          <w:sz w:val="12"/>
        </w:rPr>
        <w:t xml:space="preserve"> As antinuclear advocate Randall Forsberg admits, </w:t>
      </w:r>
      <w:proofErr w:type="gramStart"/>
      <w:r w:rsidRPr="0038747F">
        <w:rPr>
          <w:rStyle w:val="StyleUnderline"/>
          <w:rFonts w:cstheme="majorHAnsi"/>
          <w:color w:val="FF0000"/>
        </w:rPr>
        <w:t>The</w:t>
      </w:r>
      <w:proofErr w:type="gramEnd"/>
      <w:r w:rsidRPr="0038747F">
        <w:rPr>
          <w:rStyle w:val="StyleUnderline"/>
          <w:rFonts w:cstheme="majorHAnsi"/>
          <w:color w:val="FF0000"/>
        </w:rPr>
        <w:t xml:space="preserve"> main role of </w:t>
      </w:r>
      <w:r w:rsidRPr="0038747F">
        <w:rPr>
          <w:rStyle w:val="StyleUnderline"/>
          <w:rFonts w:cstheme="majorHAnsi"/>
          <w:color w:val="FF0000"/>
          <w:highlight w:val="cyan"/>
        </w:rPr>
        <w:t>nuclear weapons</w:t>
      </w:r>
      <w:r w:rsidRPr="0038747F">
        <w:rPr>
          <w:rStyle w:val="StyleUnderline"/>
          <w:rFonts w:cstheme="majorHAnsi"/>
          <w:color w:val="FF0000"/>
        </w:rPr>
        <w:t xml:space="preserve"> has always been to </w:t>
      </w:r>
      <w:r w:rsidRPr="0038747F">
        <w:rPr>
          <w:rStyle w:val="StyleUnderline"/>
          <w:rFonts w:cstheme="majorHAnsi"/>
          <w:color w:val="FF0000"/>
          <w:highlight w:val="cyan"/>
        </w:rPr>
        <w:t>deter conventional war among</w:t>
      </w:r>
      <w:r w:rsidRPr="0038747F">
        <w:rPr>
          <w:rStyle w:val="StyleUnderline"/>
          <w:rFonts w:cstheme="majorHAnsi"/>
          <w:color w:val="FF0000"/>
        </w:rPr>
        <w:t xml:space="preserve"> the world’s </w:t>
      </w:r>
      <w:r w:rsidRPr="0038747F">
        <w:rPr>
          <w:rStyle w:val="StyleUnderline"/>
          <w:rFonts w:cstheme="majorHAnsi"/>
          <w:color w:val="FF0000"/>
          <w:highlight w:val="cyan"/>
        </w:rPr>
        <w:t>“big powers”</w:t>
      </w:r>
      <w:r w:rsidRPr="0038747F">
        <w:rPr>
          <w:rFonts w:cstheme="majorHAnsi"/>
          <w:color w:val="FF0000"/>
          <w:sz w:val="12"/>
        </w:rPr>
        <w:t xml:space="preserve"> (the USA, the USSR, the UK, France, West Germany, China, and Japan) by posing a clear risk that such a war would escalate to nuclear war. If ballistic missiles were abolished, raising again the prime strategic question of the 1950s—could a conventional war be fought without going nuclear, and if it went nuclear, could it be </w:t>
      </w:r>
      <w:proofErr w:type="gramStart"/>
      <w:r w:rsidRPr="0038747F">
        <w:rPr>
          <w:rFonts w:cstheme="majorHAnsi"/>
          <w:color w:val="FF0000"/>
          <w:sz w:val="12"/>
        </w:rPr>
        <w:t>won?—</w:t>
      </w:r>
      <w:proofErr w:type="gramEnd"/>
      <w:r w:rsidRPr="0038747F">
        <w:rPr>
          <w:rFonts w:cstheme="majorHAnsi"/>
          <w:color w:val="FF0000"/>
          <w:sz w:val="12"/>
        </w:rPr>
        <w:t xml:space="preserve">it would diminish nuclear deterrence of conventional war.15 (emphasis in original) </w:t>
      </w:r>
      <w:r w:rsidRPr="0038747F">
        <w:rPr>
          <w:rStyle w:val="Emphasis"/>
          <w:rFonts w:cstheme="majorHAnsi"/>
          <w:color w:val="FF0000"/>
          <w:highlight w:val="cyan"/>
        </w:rPr>
        <w:t>The fog of war could become</w:t>
      </w:r>
      <w:r w:rsidRPr="0038747F">
        <w:rPr>
          <w:rStyle w:val="Emphasis"/>
          <w:rFonts w:cstheme="majorHAnsi"/>
          <w:color w:val="FF0000"/>
        </w:rPr>
        <w:t xml:space="preserve"> much </w:t>
      </w:r>
      <w:r w:rsidRPr="0038747F">
        <w:rPr>
          <w:rStyle w:val="Emphasis"/>
          <w:rFonts w:cstheme="majorHAnsi"/>
          <w:color w:val="FF0000"/>
          <w:highlight w:val="cyan"/>
        </w:rPr>
        <w:t>thicker</w:t>
      </w:r>
      <w:r w:rsidRPr="0038747F">
        <w:rPr>
          <w:rFonts w:cstheme="majorHAnsi"/>
          <w:color w:val="FF0000"/>
          <w:sz w:val="12"/>
        </w:rPr>
        <w:t xml:space="preserve">. Even if lower-yield nuclear weapons were used, they could still significantly disrupt command, control, communication, and intelligence. </w:t>
      </w:r>
      <w:r w:rsidRPr="0038747F">
        <w:rPr>
          <w:rStyle w:val="StyleUnderline"/>
          <w:rFonts w:cstheme="majorHAnsi"/>
          <w:color w:val="FF0000"/>
        </w:rPr>
        <w:t>In the conventional world this would be less of an issue because of the smaller level of destruction, over a much more protracted amount of time, thus enabling more time to react</w:t>
      </w:r>
      <w:r w:rsidRPr="0038747F">
        <w:rPr>
          <w:rFonts w:cstheme="majorHAnsi"/>
          <w:color w:val="FF0000"/>
          <w:sz w:val="12"/>
        </w:rPr>
        <w:t xml:space="preserve">. In the nuclear age, time becomes much more compressed. Moreover, assuming that deterrence was still desirable, states would have to rethink how to reorient their forces toward achieving a conventional second-strike capability. </w:t>
      </w:r>
      <w:r w:rsidRPr="0038747F">
        <w:rPr>
          <w:rStyle w:val="Emphasis"/>
          <w:rFonts w:cstheme="majorHAnsi"/>
          <w:color w:val="FF0000"/>
        </w:rPr>
        <w:t>This might lead to a different type of arms race</w:t>
      </w:r>
      <w:r w:rsidRPr="0038747F">
        <w:rPr>
          <w:rFonts w:cstheme="majorHAnsi"/>
          <w:color w:val="FF0000"/>
          <w:sz w:val="12"/>
        </w:rPr>
        <w:t xml:space="preserve">. </w:t>
      </w:r>
      <w:r w:rsidRPr="0038747F">
        <w:rPr>
          <w:rStyle w:val="StyleUnderline"/>
          <w:rFonts w:cstheme="majorHAnsi"/>
          <w:color w:val="FF0000"/>
        </w:rPr>
        <w:t>This concept was already present before the advent of the bomb, in discussions about the importance of airpower and having enough aircraft to deter aggression among European states</w:t>
      </w:r>
      <w:r w:rsidRPr="0038747F">
        <w:rPr>
          <w:rFonts w:cstheme="majorHAnsi"/>
          <w:color w:val="FF0000"/>
          <w:sz w:val="12"/>
        </w:rPr>
        <w:t xml:space="preserve">.16 All these issues raise the importance of focusing on conventional arms control as much as nuclear reductions, especially in the Asia-Pacific. Arms race stability aims at lowering incentives to further build up military forces. Thus we might conceivably ask: if the United States and Russia reduce their nuclear arsenals to a few hundred warheads each— and other nations to a few dozen—might we see a nonnuclear arms race to fill a nuclear void?17 As the 2010 Nuclear Posture Review states, “fundamental changes in the international security environment in recent years—including the growth of unrivaled US conventional military capabilities [and] major improvements in missile defenses . . . enable us to fulfill . . . objectives at significantly lower nuclear force levels and with reduced reliance on nuclear weapons . . . without jeopardizing our traditional deterrence and reassurance goals.18 If one accepts this statement, and if opponents of nuclear modernization are truly concerned about reducing global instability, they should be urging the administration to cancel and eliminate a number of conventional capabilities that are far more concerning to our adversaries. Granted, such a position is irrational, but if stability is the </w:t>
      </w:r>
      <w:proofErr w:type="gramStart"/>
      <w:r w:rsidRPr="0038747F">
        <w:rPr>
          <w:rFonts w:cstheme="majorHAnsi"/>
          <w:color w:val="FF0000"/>
          <w:sz w:val="12"/>
        </w:rPr>
        <w:t>key</w:t>
      </w:r>
      <w:proofErr w:type="gramEnd"/>
      <w:r w:rsidRPr="0038747F">
        <w:rPr>
          <w:rFonts w:cstheme="majorHAnsi"/>
          <w:color w:val="FF0000"/>
          <w:sz w:val="12"/>
        </w:rPr>
        <w:t xml:space="preserve"> then this is the logical position to hold. Indeed, even with successful elimination of nuclear weapons, the tasks of strategic deterrence, extended deterrence, and arms control do not go away. Instead, they become more difficult to manage. This is especially true for conventional </w:t>
      </w:r>
      <w:proofErr w:type="gramStart"/>
      <w:r w:rsidRPr="0038747F">
        <w:rPr>
          <w:rFonts w:cstheme="majorHAnsi"/>
          <w:color w:val="FF0000"/>
          <w:sz w:val="12"/>
        </w:rPr>
        <w:t>arms control, because</w:t>
      </w:r>
      <w:proofErr w:type="gramEnd"/>
      <w:r w:rsidRPr="0038747F">
        <w:rPr>
          <w:rFonts w:cstheme="majorHAnsi"/>
          <w:color w:val="FF0000"/>
          <w:sz w:val="12"/>
        </w:rPr>
        <w:t xml:space="preserve"> </w:t>
      </w:r>
      <w:r w:rsidRPr="0038747F">
        <w:rPr>
          <w:rStyle w:val="Emphasis"/>
          <w:rFonts w:cstheme="majorHAnsi"/>
          <w:color w:val="FF0000"/>
        </w:rPr>
        <w:t>nuclear weapons tend to make deterrence much easier</w:t>
      </w:r>
      <w:r w:rsidRPr="0038747F">
        <w:rPr>
          <w:rFonts w:cstheme="majorHAnsi"/>
          <w:color w:val="FF0000"/>
          <w:sz w:val="12"/>
        </w:rPr>
        <w:t xml:space="preserve">, or so the historical record would seem to indicate. If one argues for further nuclear reductions and nuclear disarmament, then one needs to be responsible </w:t>
      </w:r>
      <w:proofErr w:type="gramStart"/>
      <w:r w:rsidRPr="0038747F">
        <w:rPr>
          <w:rFonts w:cstheme="majorHAnsi"/>
          <w:color w:val="FF0000"/>
          <w:sz w:val="12"/>
        </w:rPr>
        <w:t>and also</w:t>
      </w:r>
      <w:proofErr w:type="gramEnd"/>
      <w:r w:rsidRPr="0038747F">
        <w:rPr>
          <w:rFonts w:cstheme="majorHAnsi"/>
          <w:color w:val="FF0000"/>
          <w:sz w:val="12"/>
        </w:rPr>
        <w:t xml:space="preserve"> think seriously about conventional arms control. Conventional imbalances and any remaining system of deterrence would increasingly become the focus of deterrence and would serve as the source of instability.19 This is especially true because, in many instances, the imbalance and insecurity of a conventional-only world have remained obscured during the nuclear age.20 </w:t>
      </w:r>
      <w:r w:rsidRPr="0038747F">
        <w:rPr>
          <w:rStyle w:val="StyleUnderline"/>
          <w:rFonts w:cstheme="majorHAnsi"/>
          <w:color w:val="FF0000"/>
        </w:rPr>
        <w:t>With</w:t>
      </w:r>
      <w:r w:rsidRPr="0038747F">
        <w:rPr>
          <w:rFonts w:cstheme="majorHAnsi"/>
          <w:color w:val="FF0000"/>
          <w:sz w:val="12"/>
        </w:rPr>
        <w:t xml:space="preserve"> </w:t>
      </w:r>
      <w:r w:rsidRPr="0038747F">
        <w:rPr>
          <w:rStyle w:val="StyleUnderline"/>
          <w:rFonts w:cstheme="majorHAnsi"/>
          <w:color w:val="FF0000"/>
        </w:rPr>
        <w:t>Article VI of</w:t>
      </w:r>
      <w:r w:rsidRPr="0038747F">
        <w:rPr>
          <w:rFonts w:cstheme="majorHAnsi"/>
          <w:color w:val="FF0000"/>
          <w:sz w:val="12"/>
        </w:rPr>
        <w:t xml:space="preserve"> </w:t>
      </w:r>
      <w:r w:rsidRPr="0038747F">
        <w:rPr>
          <w:rStyle w:val="StyleUnderline"/>
          <w:rFonts w:cstheme="majorHAnsi"/>
          <w:color w:val="FF0000"/>
        </w:rPr>
        <w:t>the</w:t>
      </w:r>
      <w:r w:rsidRPr="0038747F">
        <w:rPr>
          <w:rFonts w:cstheme="majorHAnsi"/>
          <w:color w:val="FF0000"/>
          <w:sz w:val="12"/>
        </w:rPr>
        <w:t xml:space="preserve"> </w:t>
      </w:r>
      <w:r w:rsidRPr="0038747F">
        <w:rPr>
          <w:rStyle w:val="StyleUnderline"/>
          <w:rFonts w:cstheme="majorHAnsi"/>
          <w:color w:val="FF0000"/>
        </w:rPr>
        <w:t>NPT</w:t>
      </w:r>
      <w:r w:rsidRPr="0038747F">
        <w:rPr>
          <w:rFonts w:cstheme="majorHAnsi"/>
          <w:color w:val="FF0000"/>
          <w:sz w:val="12"/>
        </w:rPr>
        <w:t xml:space="preserve"> </w:t>
      </w:r>
      <w:r w:rsidRPr="0038747F">
        <w:rPr>
          <w:rStyle w:val="StyleUnderline"/>
          <w:rFonts w:cstheme="majorHAnsi"/>
          <w:color w:val="FF0000"/>
        </w:rPr>
        <w:t>obliging</w:t>
      </w:r>
      <w:r w:rsidRPr="0038747F">
        <w:rPr>
          <w:rFonts w:cstheme="majorHAnsi"/>
          <w:color w:val="FF0000"/>
          <w:sz w:val="12"/>
        </w:rPr>
        <w:t xml:space="preserve"> nuclear-weapon states to work toward general and </w:t>
      </w:r>
      <w:r w:rsidRPr="0038747F">
        <w:rPr>
          <w:rStyle w:val="StyleUnderline"/>
          <w:rFonts w:cstheme="majorHAnsi"/>
          <w:color w:val="FF0000"/>
        </w:rPr>
        <w:t xml:space="preserve">complete disarmament </w:t>
      </w:r>
      <w:r w:rsidRPr="0038747F">
        <w:rPr>
          <w:rFonts w:cstheme="majorHAnsi"/>
          <w:color w:val="FF0000"/>
          <w:sz w:val="12"/>
        </w:rPr>
        <w:t xml:space="preserve">of nuclear weapons, would such a treaty be required or feasible in a conventional world? This possibility raises an important question: to what extent should </w:t>
      </w:r>
      <w:proofErr w:type="spellStart"/>
      <w:r w:rsidRPr="0038747F">
        <w:rPr>
          <w:rFonts w:cstheme="majorHAnsi"/>
          <w:color w:val="FF0000"/>
          <w:sz w:val="12"/>
        </w:rPr>
        <w:t>nuclearweapon</w:t>
      </w:r>
      <w:proofErr w:type="spellEnd"/>
      <w:r w:rsidRPr="0038747F">
        <w:rPr>
          <w:rFonts w:cstheme="majorHAnsi"/>
          <w:color w:val="FF0000"/>
          <w:sz w:val="12"/>
        </w:rPr>
        <w:t xml:space="preserve"> states focus on reducing their arsenals as a precondition for conventional disarmament? We have tended to think that it would first be a good idea to reduce nuclear weapons before reducing conventional forces. However, </w:t>
      </w:r>
      <w:r w:rsidRPr="0038747F">
        <w:rPr>
          <w:rStyle w:val="StyleUnderline"/>
          <w:rFonts w:cstheme="majorHAnsi"/>
          <w:color w:val="FF0000"/>
        </w:rPr>
        <w:t>nuclear weapons are but one component of the overall military balance among states</w:t>
      </w:r>
      <w:r w:rsidRPr="0038747F">
        <w:rPr>
          <w:rFonts w:cstheme="majorHAnsi"/>
          <w:color w:val="FF0000"/>
          <w:sz w:val="12"/>
        </w:rPr>
        <w:t xml:space="preserve">. In an age </w:t>
      </w:r>
      <w:r w:rsidRPr="0038747F">
        <w:rPr>
          <w:rStyle w:val="Emphasis"/>
          <w:rFonts w:cstheme="majorHAnsi"/>
          <w:color w:val="FF0000"/>
          <w:highlight w:val="cyan"/>
        </w:rPr>
        <w:t>without nuclear weapons</w:t>
      </w:r>
      <w:r w:rsidRPr="0038747F">
        <w:rPr>
          <w:rStyle w:val="Emphasis"/>
          <w:rFonts w:cstheme="majorHAnsi"/>
          <w:color w:val="FF0000"/>
        </w:rPr>
        <w:t xml:space="preserve">, it is also conceivable that </w:t>
      </w:r>
      <w:r w:rsidRPr="0038747F">
        <w:rPr>
          <w:rStyle w:val="Emphasis"/>
          <w:rFonts w:cstheme="majorHAnsi"/>
          <w:color w:val="FF0000"/>
          <w:highlight w:val="cyan"/>
        </w:rPr>
        <w:t>deterrence</w:t>
      </w:r>
      <w:r w:rsidRPr="0038747F">
        <w:rPr>
          <w:rStyle w:val="Emphasis"/>
          <w:rFonts w:cstheme="majorHAnsi"/>
          <w:color w:val="FF0000"/>
        </w:rPr>
        <w:t xml:space="preserve"> relationships </w:t>
      </w:r>
      <w:r w:rsidRPr="0038747F">
        <w:rPr>
          <w:rStyle w:val="Emphasis"/>
          <w:rFonts w:cstheme="majorHAnsi"/>
          <w:color w:val="FF0000"/>
          <w:highlight w:val="cyan"/>
        </w:rPr>
        <w:t xml:space="preserve">will </w:t>
      </w:r>
      <w:r w:rsidRPr="0038747F">
        <w:rPr>
          <w:rStyle w:val="Emphasis"/>
          <w:rFonts w:cstheme="majorHAnsi"/>
          <w:color w:val="FF0000"/>
        </w:rPr>
        <w:t xml:space="preserve">simply </w:t>
      </w:r>
      <w:r w:rsidRPr="0038747F">
        <w:rPr>
          <w:rStyle w:val="Emphasis"/>
          <w:rFonts w:cstheme="majorHAnsi"/>
          <w:color w:val="FF0000"/>
          <w:highlight w:val="cyan"/>
        </w:rPr>
        <w:t>not work without boosting</w:t>
      </w:r>
      <w:r w:rsidRPr="0038747F">
        <w:rPr>
          <w:rStyle w:val="Emphasis"/>
          <w:rFonts w:cstheme="majorHAnsi"/>
          <w:color w:val="FF0000"/>
        </w:rPr>
        <w:t xml:space="preserve"> some aspects of </w:t>
      </w:r>
      <w:r w:rsidRPr="0038747F">
        <w:rPr>
          <w:rStyle w:val="Emphasis"/>
          <w:rFonts w:cstheme="majorHAnsi"/>
          <w:color w:val="FF0000"/>
          <w:highlight w:val="cyan"/>
        </w:rPr>
        <w:t>conventional arsenals</w:t>
      </w:r>
      <w:r w:rsidRPr="0038747F">
        <w:rPr>
          <w:rFonts w:cstheme="majorHAnsi"/>
          <w:color w:val="FF0000"/>
          <w:sz w:val="12"/>
        </w:rPr>
        <w:t xml:space="preserve">. The more-maybe-better logic that Schelling (and others) applied to nuclear weapons may also carry into an entirely conventional era. That is, </w:t>
      </w:r>
      <w:r w:rsidRPr="0038747F">
        <w:rPr>
          <w:rStyle w:val="StyleUnderline"/>
          <w:rFonts w:cstheme="majorHAnsi"/>
          <w:color w:val="FF0000"/>
        </w:rPr>
        <w:t>fewer</w:t>
      </w:r>
      <w:r w:rsidRPr="0038747F">
        <w:rPr>
          <w:rFonts w:cstheme="majorHAnsi"/>
          <w:color w:val="FF0000"/>
          <w:sz w:val="12"/>
        </w:rPr>
        <w:t xml:space="preserve"> nuclear </w:t>
      </w:r>
      <w:r w:rsidRPr="0038747F">
        <w:rPr>
          <w:rStyle w:val="StyleUnderline"/>
          <w:rFonts w:cstheme="majorHAnsi"/>
          <w:color w:val="FF0000"/>
        </w:rPr>
        <w:t>weapons</w:t>
      </w:r>
      <w:r w:rsidRPr="0038747F">
        <w:rPr>
          <w:rFonts w:cstheme="majorHAnsi"/>
          <w:color w:val="FF0000"/>
          <w:sz w:val="12"/>
        </w:rPr>
        <w:t xml:space="preserve"> in the world </w:t>
      </w:r>
      <w:r w:rsidRPr="0038747F">
        <w:rPr>
          <w:rStyle w:val="StyleUnderline"/>
          <w:rFonts w:cstheme="majorHAnsi"/>
          <w:color w:val="FF0000"/>
        </w:rPr>
        <w:t>would</w:t>
      </w:r>
      <w:r w:rsidRPr="0038747F">
        <w:rPr>
          <w:rFonts w:cstheme="majorHAnsi"/>
          <w:color w:val="FF0000"/>
          <w:sz w:val="12"/>
        </w:rPr>
        <w:t xml:space="preserve"> likely </w:t>
      </w:r>
      <w:r w:rsidRPr="0038747F">
        <w:rPr>
          <w:rStyle w:val="StyleUnderline"/>
          <w:rFonts w:cstheme="majorHAnsi"/>
          <w:color w:val="FF0000"/>
        </w:rPr>
        <w:t>entail</w:t>
      </w:r>
      <w:r w:rsidRPr="0038747F">
        <w:rPr>
          <w:rFonts w:cstheme="majorHAnsi"/>
          <w:color w:val="FF0000"/>
          <w:sz w:val="12"/>
        </w:rPr>
        <w:t xml:space="preserve"> </w:t>
      </w:r>
      <w:r w:rsidRPr="0038747F">
        <w:rPr>
          <w:rStyle w:val="StyleUnderline"/>
          <w:rFonts w:cstheme="majorHAnsi"/>
          <w:color w:val="FF0000"/>
        </w:rPr>
        <w:t>more</w:t>
      </w:r>
      <w:r w:rsidRPr="0038747F">
        <w:rPr>
          <w:rFonts w:cstheme="majorHAnsi"/>
          <w:color w:val="FF0000"/>
          <w:sz w:val="12"/>
        </w:rPr>
        <w:t xml:space="preserve"> </w:t>
      </w:r>
      <w:r w:rsidRPr="0038747F">
        <w:rPr>
          <w:rStyle w:val="StyleUnderline"/>
          <w:rFonts w:cstheme="majorHAnsi"/>
          <w:color w:val="FF0000"/>
        </w:rPr>
        <w:t>conventional</w:t>
      </w:r>
      <w:r w:rsidRPr="0038747F">
        <w:rPr>
          <w:rFonts w:cstheme="majorHAnsi"/>
          <w:color w:val="FF0000"/>
          <w:sz w:val="12"/>
        </w:rPr>
        <w:t xml:space="preserve"> </w:t>
      </w:r>
      <w:r w:rsidRPr="0038747F">
        <w:rPr>
          <w:rStyle w:val="StyleUnderline"/>
          <w:rFonts w:cstheme="majorHAnsi"/>
          <w:color w:val="FF0000"/>
        </w:rPr>
        <w:t>forces</w:t>
      </w:r>
      <w:r w:rsidRPr="0038747F">
        <w:rPr>
          <w:rFonts w:cstheme="majorHAnsi"/>
          <w:color w:val="FF0000"/>
          <w:sz w:val="12"/>
        </w:rPr>
        <w:t xml:space="preserve"> </w:t>
      </w:r>
      <w:r w:rsidRPr="0038747F">
        <w:rPr>
          <w:rStyle w:val="StyleUnderline"/>
          <w:rFonts w:cstheme="majorHAnsi"/>
          <w:color w:val="FF0000"/>
        </w:rPr>
        <w:t>to</w:t>
      </w:r>
      <w:r w:rsidRPr="0038747F">
        <w:rPr>
          <w:rFonts w:cstheme="majorHAnsi"/>
          <w:color w:val="FF0000"/>
          <w:sz w:val="12"/>
        </w:rPr>
        <w:t xml:space="preserve"> </w:t>
      </w:r>
      <w:r w:rsidRPr="0038747F">
        <w:rPr>
          <w:rStyle w:val="StyleUnderline"/>
          <w:rFonts w:cstheme="majorHAnsi"/>
          <w:color w:val="FF0000"/>
        </w:rPr>
        <w:t>compensate</w:t>
      </w:r>
      <w:r w:rsidRPr="0038747F">
        <w:rPr>
          <w:rFonts w:cstheme="majorHAnsi"/>
          <w:color w:val="FF0000"/>
          <w:sz w:val="12"/>
        </w:rPr>
        <w:t xml:space="preserve">, </w:t>
      </w:r>
      <w:r w:rsidRPr="0038747F">
        <w:rPr>
          <w:rStyle w:val="Emphasis"/>
          <w:rFonts w:cstheme="majorHAnsi"/>
          <w:color w:val="FF0000"/>
          <w:highlight w:val="cyan"/>
        </w:rPr>
        <w:t>which would not</w:t>
      </w:r>
      <w:r w:rsidRPr="0038747F">
        <w:rPr>
          <w:rStyle w:val="Emphasis"/>
          <w:rFonts w:cstheme="majorHAnsi"/>
          <w:color w:val="FF0000"/>
        </w:rPr>
        <w:t xml:space="preserve"> necessarily </w:t>
      </w:r>
      <w:r w:rsidRPr="0038747F">
        <w:rPr>
          <w:rStyle w:val="Emphasis"/>
          <w:rFonts w:cstheme="majorHAnsi"/>
          <w:color w:val="FF0000"/>
          <w:highlight w:val="cyan"/>
        </w:rPr>
        <w:t>be</w:t>
      </w:r>
      <w:r w:rsidRPr="0038747F">
        <w:rPr>
          <w:rStyle w:val="Emphasis"/>
          <w:rFonts w:cstheme="majorHAnsi"/>
          <w:color w:val="FF0000"/>
        </w:rPr>
        <w:t xml:space="preserve"> a </w:t>
      </w:r>
      <w:r w:rsidRPr="0038747F">
        <w:rPr>
          <w:rStyle w:val="Emphasis"/>
          <w:rFonts w:cstheme="majorHAnsi"/>
          <w:color w:val="FF0000"/>
          <w:highlight w:val="cyan"/>
        </w:rPr>
        <w:t xml:space="preserve">stabilizing </w:t>
      </w:r>
      <w:r w:rsidRPr="0038747F">
        <w:rPr>
          <w:rStyle w:val="Emphasis"/>
          <w:rFonts w:cstheme="majorHAnsi"/>
          <w:color w:val="FF0000"/>
        </w:rPr>
        <w:t>development.</w:t>
      </w:r>
      <w:r w:rsidRPr="0038747F">
        <w:rPr>
          <w:rFonts w:cstheme="majorHAnsi"/>
          <w:color w:val="FF0000"/>
          <w:sz w:val="12"/>
        </w:rPr>
        <w:t xml:space="preserve"> For advocates of “global zero,” the implications of a world free of nuclear weapons are assumed to be inherently positive. However, the reality of such a world may be far less positive because the psychological effect achieved by the understood destructive power of nuclear weapons will no longer push risk-acceptant national leaders to allow caution to prevail. Given that no current leader of a nuclear-weapon state was even alive prior to the development of the atomic bomb, the security and stability of a nuclear-free world should not be taken for granted. Instead, much more work is required to understand the implications of such a fundamental change to a proven and stable approach to constraining great-power conflict. Conclusion If the past offers any lessons for the future, it is not unreasonable to believe that a world free of nuclear weapons is a world in which standing armies grow larger, defense expenditures (as a percentage of gross domestic product) increase, and conflict becomes more frequent as the perceived risks to a nation and its leaders decline. National leaders are not always rational, because they do not effectively weigh costs and benefits or risks and rewards, which would lead them to overvalue the prospect of a loss and undervalue the prospect of a gain. </w:t>
      </w:r>
      <w:r w:rsidRPr="0038747F">
        <w:rPr>
          <w:rStyle w:val="StyleUnderline"/>
          <w:rFonts w:cstheme="majorHAnsi"/>
          <w:color w:val="FF0000"/>
        </w:rPr>
        <w:t xml:space="preserve">The </w:t>
      </w:r>
      <w:r w:rsidRPr="0038747F">
        <w:rPr>
          <w:rStyle w:val="StyleUnderline"/>
          <w:rFonts w:cstheme="majorHAnsi"/>
          <w:color w:val="FF0000"/>
          <w:highlight w:val="cyan"/>
        </w:rPr>
        <w:t>certain</w:t>
      </w:r>
      <w:r w:rsidRPr="0038747F">
        <w:rPr>
          <w:rFonts w:cstheme="majorHAnsi"/>
          <w:color w:val="FF0000"/>
          <w:sz w:val="12"/>
        </w:rPr>
        <w:t xml:space="preserve"> </w:t>
      </w:r>
      <w:r w:rsidRPr="0038747F">
        <w:rPr>
          <w:rStyle w:val="StyleUnderline"/>
          <w:rFonts w:cstheme="majorHAnsi"/>
          <w:color w:val="FF0000"/>
          <w:highlight w:val="cyan"/>
        </w:rPr>
        <w:t>loss caused by</w:t>
      </w:r>
      <w:r w:rsidRPr="0038747F">
        <w:rPr>
          <w:rStyle w:val="StyleUnderline"/>
          <w:rFonts w:cstheme="majorHAnsi"/>
          <w:color w:val="FF0000"/>
        </w:rPr>
        <w:t xml:space="preserve"> any prospective </w:t>
      </w:r>
      <w:r w:rsidRPr="0038747F">
        <w:rPr>
          <w:rStyle w:val="StyleUnderline"/>
          <w:rFonts w:cstheme="majorHAnsi"/>
          <w:color w:val="FF0000"/>
          <w:highlight w:val="cyan"/>
        </w:rPr>
        <w:t>use of nuclear weapons</w:t>
      </w:r>
      <w:r w:rsidRPr="0038747F">
        <w:rPr>
          <w:rFonts w:cstheme="majorHAnsi"/>
          <w:color w:val="FF0000"/>
          <w:sz w:val="12"/>
        </w:rPr>
        <w:t xml:space="preserve"> </w:t>
      </w:r>
      <w:r w:rsidRPr="0038747F">
        <w:rPr>
          <w:rStyle w:val="Emphasis"/>
          <w:rFonts w:cstheme="majorHAnsi"/>
          <w:color w:val="FF0000"/>
        </w:rPr>
        <w:t xml:space="preserve">has </w:t>
      </w:r>
      <w:r w:rsidRPr="0038747F">
        <w:rPr>
          <w:rStyle w:val="Emphasis"/>
          <w:rFonts w:cstheme="majorHAnsi"/>
          <w:color w:val="FF0000"/>
          <w:highlight w:val="cyan"/>
        </w:rPr>
        <w:t>caused</w:t>
      </w:r>
      <w:r w:rsidRPr="0038747F">
        <w:rPr>
          <w:rStyle w:val="Emphasis"/>
          <w:rFonts w:cstheme="majorHAnsi"/>
          <w:color w:val="FF0000"/>
        </w:rPr>
        <w:t xml:space="preserve"> decision makers to exercise </w:t>
      </w:r>
      <w:r w:rsidRPr="0038747F">
        <w:rPr>
          <w:rStyle w:val="Emphasis"/>
          <w:rFonts w:cstheme="majorHAnsi"/>
          <w:color w:val="FF0000"/>
          <w:highlight w:val="cyan"/>
        </w:rPr>
        <w:t>great restraint when contemplating</w:t>
      </w:r>
      <w:r w:rsidRPr="0038747F">
        <w:rPr>
          <w:rStyle w:val="Emphasis"/>
          <w:rFonts w:cstheme="majorHAnsi"/>
          <w:color w:val="FF0000"/>
        </w:rPr>
        <w:t xml:space="preserve"> the prospective </w:t>
      </w:r>
      <w:r w:rsidRPr="0038747F">
        <w:rPr>
          <w:rStyle w:val="Emphasis"/>
          <w:rFonts w:cstheme="majorHAnsi"/>
          <w:color w:val="FF0000"/>
          <w:highlight w:val="cyan"/>
        </w:rPr>
        <w:t>use of force</w:t>
      </w:r>
      <w:r w:rsidRPr="0038747F">
        <w:rPr>
          <w:rFonts w:cstheme="majorHAnsi"/>
          <w:color w:val="FF0000"/>
          <w:sz w:val="12"/>
        </w:rPr>
        <w:t xml:space="preserve">.21 History appears to suggest that, to some degree, </w:t>
      </w:r>
      <w:r w:rsidRPr="0038747F">
        <w:rPr>
          <w:rStyle w:val="StyleUnderline"/>
          <w:rFonts w:cstheme="majorHAnsi"/>
          <w:color w:val="FF0000"/>
        </w:rPr>
        <w:t xml:space="preserve">nuclear weapons do cause decision makers to see the use of nuclear weapons as ensuring losses, with few gains—causing restraint. </w:t>
      </w:r>
      <w:r w:rsidRPr="0038747F">
        <w:rPr>
          <w:rFonts w:cstheme="majorHAnsi"/>
          <w:color w:val="FF0000"/>
          <w:sz w:val="12"/>
        </w:rPr>
        <w:t xml:space="preserve">Thus, eliminating nuclear weapons may well reduce perceived risks and increase perceived gains from fighting—making the world safe for conventional conflict. Such a </w:t>
      </w:r>
      <w:proofErr w:type="gramStart"/>
      <w:r w:rsidRPr="0038747F">
        <w:rPr>
          <w:rFonts w:cstheme="majorHAnsi"/>
          <w:color w:val="FF0000"/>
          <w:sz w:val="12"/>
        </w:rPr>
        <w:t>state of affairs</w:t>
      </w:r>
      <w:proofErr w:type="gramEnd"/>
      <w:r w:rsidRPr="0038747F">
        <w:rPr>
          <w:rFonts w:cstheme="majorHAnsi"/>
          <w:color w:val="FF0000"/>
          <w:sz w:val="12"/>
        </w:rPr>
        <w:t xml:space="preserve"> would not have the same absolute risk associated with it that nuclear warfare poses (that of total annihilation), but </w:t>
      </w:r>
      <w:r w:rsidRPr="0038747F">
        <w:rPr>
          <w:rStyle w:val="Emphasis"/>
          <w:rFonts w:cstheme="majorHAnsi"/>
          <w:color w:val="FF0000"/>
          <w:highlight w:val="cyan"/>
        </w:rPr>
        <w:t>it would increase</w:t>
      </w:r>
      <w:r w:rsidRPr="0038747F">
        <w:rPr>
          <w:rStyle w:val="Emphasis"/>
          <w:rFonts w:cstheme="majorHAnsi"/>
          <w:color w:val="FF0000"/>
        </w:rPr>
        <w:t xml:space="preserve"> the risks of proliferating </w:t>
      </w:r>
      <w:r w:rsidRPr="0038747F">
        <w:rPr>
          <w:rStyle w:val="Emphasis"/>
          <w:rFonts w:cstheme="majorHAnsi"/>
          <w:color w:val="FF0000"/>
          <w:highlight w:val="cyan"/>
        </w:rPr>
        <w:t>conflict</w:t>
      </w:r>
      <w:r w:rsidRPr="0038747F">
        <w:rPr>
          <w:rStyle w:val="Emphasis"/>
          <w:rFonts w:cstheme="majorHAnsi"/>
          <w:color w:val="FF0000"/>
        </w:rPr>
        <w:t>, which may lead to a dramatic increase in conflict-related casualties.</w:t>
      </w:r>
    </w:p>
    <w:p w14:paraId="109E8C77" w14:textId="7ADBD372" w:rsidR="00557237" w:rsidRDefault="00557237" w:rsidP="00557237">
      <w:pPr>
        <w:pStyle w:val="Heading2"/>
      </w:pPr>
      <w:r>
        <w:t>Circumvention</w:t>
      </w:r>
    </w:p>
    <w:p w14:paraId="19E352E8" w14:textId="77777777" w:rsidR="00557237" w:rsidRDefault="00557237" w:rsidP="00557237">
      <w:pPr>
        <w:pStyle w:val="Heading4"/>
      </w:pPr>
      <w:r>
        <w:t xml:space="preserve">Circumvention – no delineated enforcement mechanism of the 1AC – they just fiat that private entities stop doing it but </w:t>
      </w:r>
    </w:p>
    <w:p w14:paraId="40F0595C" w14:textId="77777777" w:rsidR="00557237" w:rsidRDefault="00557237" w:rsidP="00557237">
      <w:pPr>
        <w:pStyle w:val="Heading4"/>
      </w:pPr>
      <w:r>
        <w:t>1] no unified mechanism guts enforcement</w:t>
      </w:r>
    </w:p>
    <w:p w14:paraId="5FA0F869" w14:textId="77777777" w:rsidR="00557237" w:rsidRPr="009869D7" w:rsidRDefault="00557237" w:rsidP="00557237">
      <w:r w:rsidRPr="006C052B">
        <w:t xml:space="preserve">Maggie </w:t>
      </w:r>
      <w:proofErr w:type="spellStart"/>
      <w:r w:rsidRPr="006C052B">
        <w:rPr>
          <w:b/>
          <w:bCs/>
          <w:sz w:val="26"/>
          <w:szCs w:val="26"/>
        </w:rPr>
        <w:t>Koerth</w:t>
      </w:r>
      <w:proofErr w:type="spellEnd"/>
      <w:r w:rsidRPr="006C052B">
        <w:rPr>
          <w:b/>
          <w:bCs/>
          <w:sz w:val="26"/>
          <w:szCs w:val="26"/>
        </w:rPr>
        <w:t>-Baker, 15</w:t>
      </w:r>
      <w:r w:rsidRPr="006C052B">
        <w:t xml:space="preserve"> [Maggie </w:t>
      </w:r>
      <w:proofErr w:type="spellStart"/>
      <w:r w:rsidRPr="006C052B">
        <w:t>Koerth</w:t>
      </w:r>
      <w:proofErr w:type="spellEnd"/>
      <w:r w:rsidRPr="006C052B">
        <w:t xml:space="preserve">-Baker, (Maggie </w:t>
      </w:r>
      <w:proofErr w:type="spellStart"/>
      <w:r w:rsidRPr="006C052B">
        <w:t>Koerth</w:t>
      </w:r>
      <w:proofErr w:type="spellEnd"/>
      <w:r w:rsidRPr="006C052B">
        <w:t xml:space="preserve">, formerly known as Maggie </w:t>
      </w:r>
      <w:proofErr w:type="spellStart"/>
      <w:r w:rsidRPr="006C052B">
        <w:t>Koerth</w:t>
      </w:r>
      <w:proofErr w:type="spellEnd"/>
      <w:r w:rsidRPr="006C052B">
        <w:t xml:space="preserve">-Baker, is an American science journalist. She is a senior science editor at FiveThirtyEight and was previously a science editor at Boing </w:t>
      </w:r>
      <w:proofErr w:type="spellStart"/>
      <w:r w:rsidRPr="006C052B">
        <w:t>Boing</w:t>
      </w:r>
      <w:proofErr w:type="spellEnd"/>
      <w:r w:rsidRPr="006C052B">
        <w:t xml:space="preserve"> and a monthly columnist for The New York Times Magazine.)]. "Who Makes the Rules for Outer </w:t>
      </w:r>
      <w:proofErr w:type="gramStart"/>
      <w:r w:rsidRPr="006C052B">
        <w:t>Space?.</w:t>
      </w:r>
      <w:proofErr w:type="gramEnd"/>
      <w:r w:rsidRPr="006C052B">
        <w:t xml:space="preserve">" No Publication, </w:t>
      </w:r>
      <w:r>
        <w:t>10</w:t>
      </w:r>
      <w:r w:rsidRPr="006C052B">
        <w:t>-</w:t>
      </w:r>
      <w:r>
        <w:t>30</w:t>
      </w:r>
      <w:r w:rsidRPr="006C052B">
        <w:t>-</w:t>
      </w:r>
      <w:r>
        <w:t>2005</w:t>
      </w:r>
      <w:r w:rsidRPr="006C052B">
        <w:t xml:space="preserve">, Accessed 12-13-2021. https://www.pbs.org/wgbh/nova/article/space-law/ // </w:t>
      </w:r>
      <w:proofErr w:type="spellStart"/>
      <w:r>
        <w:t>duongie</w:t>
      </w:r>
      <w:proofErr w:type="spellEnd"/>
    </w:p>
    <w:p w14:paraId="3D66B3C1" w14:textId="77777777" w:rsidR="00557237" w:rsidRDefault="00557237" w:rsidP="00557237">
      <w:pPr>
        <w:rPr>
          <w:u w:val="single"/>
        </w:rPr>
      </w:pPr>
      <w:r w:rsidRPr="00011C6F">
        <w:rPr>
          <w:sz w:val="16"/>
        </w:rPr>
        <w:t xml:space="preserve">But while the rules of empire are </w:t>
      </w:r>
      <w:proofErr w:type="gramStart"/>
      <w:r w:rsidRPr="00011C6F">
        <w:rPr>
          <w:sz w:val="16"/>
        </w:rPr>
        <w:t>pretty neatly</w:t>
      </w:r>
      <w:proofErr w:type="gramEnd"/>
      <w:r w:rsidRPr="00011C6F">
        <w:rPr>
          <w:sz w:val="16"/>
        </w:rPr>
        <w:t xml:space="preserve"> spelled out in the treaty—no nukes, no planting a flag and claiming anything in space as your country’s territory—the </w:t>
      </w:r>
      <w:r w:rsidRPr="00011C6F">
        <w:rPr>
          <w:highlight w:val="green"/>
          <w:u w:val="single"/>
        </w:rPr>
        <w:t>rules of commerce aren’t</w:t>
      </w:r>
      <w:r w:rsidRPr="009869D7">
        <w:rPr>
          <w:u w:val="single"/>
        </w:rPr>
        <w:t xml:space="preserve"> quite as </w:t>
      </w:r>
      <w:r w:rsidRPr="00011C6F">
        <w:rPr>
          <w:highlight w:val="green"/>
          <w:u w:val="single"/>
        </w:rPr>
        <w:t>clear-cut</w:t>
      </w:r>
      <w:r w:rsidRPr="009869D7">
        <w:rPr>
          <w:u w:val="single"/>
        </w:rPr>
        <w:t>.</w:t>
      </w:r>
      <w:r w:rsidRPr="00011C6F">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9869D7">
        <w:rPr>
          <w:u w:val="single"/>
        </w:rPr>
        <w:t xml:space="preserve">the concept of governments being responsible for the work of non-governmental actors—has </w:t>
      </w:r>
      <w:r w:rsidRPr="006C052B">
        <w:rPr>
          <w:highlight w:val="green"/>
          <w:u w:val="single"/>
        </w:rPr>
        <w:t>few, if any,</w:t>
      </w:r>
      <w:r w:rsidRPr="009869D7">
        <w:rPr>
          <w:u w:val="single"/>
        </w:rPr>
        <w:t xml:space="preserve"> </w:t>
      </w:r>
      <w:r w:rsidRPr="006C052B">
        <w:rPr>
          <w:highlight w:val="green"/>
          <w:u w:val="single"/>
        </w:rPr>
        <w:t>precedents</w:t>
      </w:r>
      <w:r w:rsidRPr="00011C6F">
        <w:rPr>
          <w:sz w:val="16"/>
        </w:rPr>
        <w:t xml:space="preserve">. There are places on Earth that are governed by laws </w:t>
      </w:r>
      <w:proofErr w:type="gramStart"/>
      <w:r w:rsidRPr="00011C6F">
        <w:rPr>
          <w:sz w:val="16"/>
        </w:rPr>
        <w:t>similar to</w:t>
      </w:r>
      <w:proofErr w:type="gramEnd"/>
      <w:r w:rsidRPr="00011C6F">
        <w:rPr>
          <w:sz w:val="16"/>
        </w:rPr>
        <w:t xml:space="preserve"> those that govern space—the sea, for instance</w:t>
      </w:r>
      <w:r w:rsidRPr="009869D7">
        <w:rPr>
          <w:u w:val="single"/>
        </w:rPr>
        <w:t>. But no country is inherently responsible for whatever its citizens do when they’re out in international waters,</w:t>
      </w:r>
      <w:r w:rsidRPr="00011C6F">
        <w:rPr>
          <w:sz w:val="16"/>
        </w:rPr>
        <w:t xml:space="preserve"> says Joanne </w:t>
      </w:r>
      <w:proofErr w:type="spellStart"/>
      <w:r w:rsidRPr="00011C6F">
        <w:rPr>
          <w:sz w:val="16"/>
        </w:rPr>
        <w:t>Gabrynowicz</w:t>
      </w:r>
      <w:proofErr w:type="spellEnd"/>
      <w:r w:rsidRPr="00011C6F">
        <w:rPr>
          <w:sz w:val="16"/>
        </w:rPr>
        <w:t xml:space="preserve">, professor of space law at the University of Mississippi and editor-in-chief of the Journal of Space </w:t>
      </w:r>
      <w:proofErr w:type="gramStart"/>
      <w:r w:rsidRPr="00011C6F">
        <w:rPr>
          <w:sz w:val="16"/>
        </w:rPr>
        <w:t>Law .</w:t>
      </w:r>
      <w:proofErr w:type="gramEnd"/>
      <w:r w:rsidRPr="00011C6F">
        <w:rPr>
          <w:sz w:val="16"/>
        </w:rPr>
        <w:t xml:space="preserve"> If that were the case, every pirate would technically be a privateer—their buckles swashed with official state approval. </w:t>
      </w:r>
      <w:r w:rsidRPr="009869D7">
        <w:rPr>
          <w:u w:val="single"/>
        </w:rPr>
        <w:t xml:space="preserve">But you don’t need anything as exotic as the specter of space privateering to see why government </w:t>
      </w:r>
      <w:r w:rsidRPr="006C052B">
        <w:rPr>
          <w:highlight w:val="green"/>
          <w:u w:val="single"/>
        </w:rPr>
        <w:t>responsibility can be</w:t>
      </w:r>
      <w:r w:rsidRPr="009869D7">
        <w:rPr>
          <w:u w:val="single"/>
        </w:rPr>
        <w:t xml:space="preserve"> a </w:t>
      </w:r>
      <w:r w:rsidRPr="006C052B">
        <w:rPr>
          <w:highlight w:val="green"/>
          <w:u w:val="single"/>
        </w:rPr>
        <w:t>problem</w:t>
      </w:r>
      <w:r w:rsidRPr="009869D7">
        <w:rPr>
          <w:u w:val="single"/>
        </w:rPr>
        <w:t>.</w:t>
      </w:r>
      <w:r w:rsidRPr="00011C6F">
        <w:rPr>
          <w:sz w:val="16"/>
        </w:rPr>
        <w:t xml:space="preserve"> As it currently stands, two </w:t>
      </w:r>
      <w:r w:rsidRPr="006C052B">
        <w:rPr>
          <w:highlight w:val="green"/>
          <w:u w:val="single"/>
        </w:rPr>
        <w:t>private companies operating in space couldn’t even sue each other without</w:t>
      </w:r>
      <w:r w:rsidRPr="009869D7">
        <w:rPr>
          <w:u w:val="single"/>
        </w:rPr>
        <w:t xml:space="preserve"> the prior </w:t>
      </w:r>
      <w:r w:rsidRPr="006C052B">
        <w:rPr>
          <w:highlight w:val="green"/>
          <w:u w:val="single"/>
        </w:rPr>
        <w:t>approval of</w:t>
      </w:r>
      <w:r w:rsidRPr="009869D7">
        <w:rPr>
          <w:u w:val="single"/>
        </w:rPr>
        <w:t xml:space="preserve"> their </w:t>
      </w:r>
      <w:r w:rsidRPr="006C052B">
        <w:rPr>
          <w:highlight w:val="green"/>
          <w:u w:val="single"/>
        </w:rPr>
        <w:t>governments</w:t>
      </w:r>
      <w:r w:rsidRPr="00011C6F">
        <w:rPr>
          <w:sz w:val="16"/>
        </w:rPr>
        <w:t xml:space="preserve">, says Michael </w:t>
      </w:r>
      <w:proofErr w:type="spellStart"/>
      <w:r w:rsidRPr="00011C6F">
        <w:rPr>
          <w:sz w:val="16"/>
        </w:rPr>
        <w:t>Listner</w:t>
      </w:r>
      <w:proofErr w:type="spellEnd"/>
      <w:r w:rsidRPr="00011C6F">
        <w:rPr>
          <w:sz w:val="16"/>
        </w:rPr>
        <w:t>, an attorney and the principal of Space Law and Policy Solutions, a legal think tank. Currently, this is a</w:t>
      </w:r>
      <w:r w:rsidRPr="009869D7">
        <w:rPr>
          <w:u w:val="single"/>
        </w:rPr>
        <w:t>n issue that primarily affects the U.S. There are lots of countries with commercial, but not necessarily private, operations in space—Russia, China, Canada, Japan</w:t>
      </w:r>
      <w:r w:rsidRPr="00011C6F">
        <w:rPr>
          <w:sz w:val="16"/>
        </w:rPr>
        <w:t xml:space="preserve">. Commercial entities launch rockets and manage satellites all the time. But in most of those cases, “commercial” basically means “revenue generating,” not “private enterprise,” </w:t>
      </w:r>
      <w:proofErr w:type="spellStart"/>
      <w:r w:rsidRPr="00011C6F">
        <w:rPr>
          <w:sz w:val="16"/>
        </w:rPr>
        <w:t>Gabrynowicz</w:t>
      </w:r>
      <w:proofErr w:type="spellEnd"/>
      <w:r w:rsidRPr="00011C6F">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011C6F">
        <w:rPr>
          <w:sz w:val="16"/>
        </w:rPr>
        <w:t>Tronchetti</w:t>
      </w:r>
      <w:proofErr w:type="spellEnd"/>
      <w:r w:rsidRPr="00011C6F">
        <w:rPr>
          <w:sz w:val="16"/>
        </w:rPr>
        <w:t xml:space="preserve">, associate professor of law at China’s Harbin Institute of Technology. Government Minders </w:t>
      </w:r>
      <w:proofErr w:type="gramStart"/>
      <w:r w:rsidRPr="00011C6F">
        <w:rPr>
          <w:sz w:val="16"/>
        </w:rPr>
        <w:t>The</w:t>
      </w:r>
      <w:proofErr w:type="gramEnd"/>
      <w:r w:rsidRPr="00011C6F">
        <w:rPr>
          <w:sz w:val="16"/>
        </w:rPr>
        <w:t xml:space="preserve"> U.S. has the largest and most important private sector operating in space, from launching people and supplies for NASA to more speculative companies dedicated to space tourism and asteroid mining. </w:t>
      </w:r>
      <w:r w:rsidRPr="009869D7">
        <w:rPr>
          <w:u w:val="single"/>
        </w:rPr>
        <w:t>Many of those companies would prefer there be less government involvement in their business.</w:t>
      </w:r>
      <w:r w:rsidRPr="00011C6F">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011C6F">
        <w:rPr>
          <w:u w:val="single"/>
        </w:rPr>
        <w:t>as though it were dealing in arms, wrangling with export controls meant to prevent guns, bombs, and valuable military secrets from being sold to the wrong people, stolen, or accidentally exposed.</w:t>
      </w:r>
      <w:r w:rsidRPr="00011C6F">
        <w:rPr>
          <w:sz w:val="16"/>
        </w:rPr>
        <w:t xml:space="preserve"> Even the most innocuous, non-weaponizable parts of their system fell under these controls. At one point, the </w:t>
      </w:r>
      <w:r w:rsidRPr="00011C6F">
        <w:rPr>
          <w:u w:val="single"/>
        </w:rPr>
        <w:t>company was forced to have two government officials watching two guards who were protecting a coffee-table-shaped kickstand for their pod.</w:t>
      </w:r>
      <w:r w:rsidRPr="00011C6F">
        <w:rPr>
          <w:sz w:val="16"/>
        </w:rPr>
        <w:t xml:space="preserve"> When the company had technical interchange meetings with partners in Moscow, it had to pay to bring along government minders. “If you dropped an alien in the room and </w:t>
      </w:r>
      <w:proofErr w:type="gramStart"/>
      <w:r w:rsidRPr="00011C6F">
        <w:rPr>
          <w:sz w:val="16"/>
        </w:rPr>
        <w:t>said</w:t>
      </w:r>
      <w:proofErr w:type="gramEnd"/>
      <w:r w:rsidRPr="00011C6F">
        <w:rPr>
          <w:sz w:val="16"/>
        </w:rPr>
        <w:t xml:space="preserve">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w:t>
      </w:r>
      <w:proofErr w:type="gramStart"/>
      <w:r w:rsidRPr="00011C6F">
        <w:rPr>
          <w:sz w:val="16"/>
        </w:rPr>
        <w:t>2013, but</w:t>
      </w:r>
      <w:proofErr w:type="gramEnd"/>
      <w:r w:rsidRPr="00011C6F">
        <w:rPr>
          <w:sz w:val="16"/>
        </w:rPr>
        <w:t xml:space="preserve"> cutting back on regulations still remains a popular mantra in the industry. Among several features of the U.S. Commercial Space Law and Competitiveness Act is the extension of a moratorium on regulation for human spaceflight safety requirements. The </w:t>
      </w:r>
      <w:r w:rsidRPr="00011C6F">
        <w:rPr>
          <w:u w:val="single"/>
        </w:rPr>
        <w:t xml:space="preserve">bill also leaves open a </w:t>
      </w:r>
      <w:r w:rsidRPr="006C052B">
        <w:rPr>
          <w:highlight w:val="green"/>
          <w:u w:val="single"/>
        </w:rPr>
        <w:t>regulatory hole</w:t>
      </w:r>
      <w:r w:rsidRPr="00011C6F">
        <w:rPr>
          <w:u w:val="single"/>
        </w:rPr>
        <w:t xml:space="preserve">, wherein the Federal Aviation Administration licenses and monitors launches and re-entries, but there is </w:t>
      </w:r>
      <w:r w:rsidRPr="006C052B">
        <w:rPr>
          <w:highlight w:val="green"/>
          <w:u w:val="single"/>
        </w:rPr>
        <w:t>no federal authority</w:t>
      </w:r>
      <w:r w:rsidRPr="00011C6F">
        <w:rPr>
          <w:u w:val="single"/>
        </w:rPr>
        <w:t xml:space="preserve"> </w:t>
      </w:r>
      <w:r w:rsidRPr="006C052B">
        <w:rPr>
          <w:highlight w:val="green"/>
          <w:u w:val="single"/>
        </w:rPr>
        <w:t>in</w:t>
      </w:r>
      <w:r w:rsidRPr="00011C6F">
        <w:rPr>
          <w:u w:val="single"/>
        </w:rPr>
        <w:t xml:space="preserve"> charge of </w:t>
      </w:r>
      <w:r w:rsidRPr="006C052B">
        <w:rPr>
          <w:highlight w:val="green"/>
          <w:u w:val="single"/>
        </w:rPr>
        <w:t>activities</w:t>
      </w:r>
      <w:r w:rsidRPr="00011C6F">
        <w:rPr>
          <w:u w:val="single"/>
        </w:rPr>
        <w:t xml:space="preserve"> that happen </w:t>
      </w:r>
      <w:r w:rsidRPr="006C052B">
        <w:rPr>
          <w:highlight w:val="green"/>
          <w:u w:val="single"/>
        </w:rPr>
        <w:t>in orbit</w:t>
      </w:r>
      <w:r w:rsidRPr="00011C6F">
        <w:rPr>
          <w:sz w:val="16"/>
        </w:rPr>
        <w:t xml:space="preserve">. </w:t>
      </w:r>
      <w:proofErr w:type="spellStart"/>
      <w:r w:rsidRPr="00011C6F">
        <w:rPr>
          <w:sz w:val="16"/>
        </w:rPr>
        <w:t>Gabrynowicz</w:t>
      </w:r>
      <w:proofErr w:type="spellEnd"/>
      <w:r w:rsidRPr="00011C6F">
        <w:rPr>
          <w:sz w:val="16"/>
        </w:rPr>
        <w:t xml:space="preserve"> thinks this is problematic </w:t>
      </w:r>
      <w:r w:rsidRPr="00011C6F">
        <w:rPr>
          <w:u w:val="single"/>
        </w:rPr>
        <w:t>because the U.S. government also has a risk-sharing regime with these companies where it indemnifies them beyond their insurance coverage</w:t>
      </w:r>
      <w:r w:rsidRPr="00011C6F">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011C6F">
        <w:rPr>
          <w:sz w:val="16"/>
        </w:rPr>
        <w:t>Gabrynowicz</w:t>
      </w:r>
      <w:proofErr w:type="spellEnd"/>
      <w:r w:rsidRPr="00011C6F">
        <w:rPr>
          <w:sz w:val="16"/>
        </w:rPr>
        <w:t xml:space="preserve">, that looks like a moral hazard. Privatizing the Space </w:t>
      </w:r>
      <w:proofErr w:type="gramStart"/>
      <w:r w:rsidRPr="00011C6F">
        <w:rPr>
          <w:sz w:val="16"/>
        </w:rPr>
        <w:t>Race</w:t>
      </w:r>
      <w:proofErr w:type="gramEnd"/>
      <w:r w:rsidRPr="00011C6F">
        <w:rPr>
          <w:sz w:val="16"/>
        </w:rPr>
        <w:t xml:space="preserve"> The </w:t>
      </w:r>
      <w:r w:rsidRPr="00011C6F">
        <w:rPr>
          <w:u w:val="single"/>
        </w:rPr>
        <w:t>Outer Space Treaty of 1967</w:t>
      </w:r>
      <w:r w:rsidRPr="00011C6F">
        <w:rPr>
          <w:sz w:val="16"/>
        </w:rPr>
        <w:t xml:space="preserve"> did a good job of keeping the space race between the U.S. and the Soviet Union from devolving into something out of a James Bond movie. But it </w:t>
      </w:r>
      <w:r w:rsidRPr="00011C6F">
        <w:rPr>
          <w:u w:val="single"/>
        </w:rPr>
        <w:t>didn’t do a very good job of planning for future races to claim resources found in space. Article II of the treaty is just 30 words long</w:t>
      </w:r>
      <w:r w:rsidRPr="00011C6F">
        <w:rPr>
          <w:sz w:val="16"/>
        </w:rPr>
        <w:t xml:space="preserve">. It says, “Outer space, including the moon and other celestial bodies, is not subject to national appropriation by claim of sovereignty, by means of use or occupation, or by any other means.” Today, </w:t>
      </w:r>
      <w:r w:rsidRPr="006C052B">
        <w:rPr>
          <w:highlight w:val="green"/>
          <w:u w:val="single"/>
        </w:rPr>
        <w:t>space lawyers</w:t>
      </w:r>
      <w:r w:rsidRPr="00011C6F">
        <w:rPr>
          <w:u w:val="single"/>
        </w:rPr>
        <w:t xml:space="preserve"> are </w:t>
      </w:r>
      <w:r w:rsidRPr="006C052B">
        <w:rPr>
          <w:highlight w:val="green"/>
          <w:u w:val="single"/>
        </w:rPr>
        <w:t>spend</w:t>
      </w:r>
      <w:r w:rsidRPr="00011C6F">
        <w:rPr>
          <w:u w:val="single"/>
        </w:rPr>
        <w:t xml:space="preserve">ing an awful </w:t>
      </w:r>
      <w:r w:rsidRPr="006C052B">
        <w:rPr>
          <w:highlight w:val="green"/>
          <w:u w:val="single"/>
        </w:rPr>
        <w:t>lot of time debating</w:t>
      </w:r>
      <w:r w:rsidRPr="00011C6F">
        <w:rPr>
          <w:u w:val="single"/>
        </w:rPr>
        <w:t xml:space="preserve"> what, exactly, that means. Lawyers are split </w:t>
      </w:r>
      <w:proofErr w:type="gramStart"/>
      <w:r w:rsidRPr="00011C6F">
        <w:rPr>
          <w:u w:val="single"/>
        </w:rPr>
        <w:t>pretty evenly</w:t>
      </w:r>
      <w:proofErr w:type="gramEnd"/>
      <w:r w:rsidRPr="00011C6F">
        <w:rPr>
          <w:u w:val="single"/>
        </w:rPr>
        <w:t xml:space="preserve"> on whether you can mine an asteroid and profit from</w:t>
      </w:r>
      <w:r w:rsidRPr="00011C6F">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011C6F">
        <w:rPr>
          <w:u w:val="single"/>
        </w:rPr>
        <w:t>it’s still debatable whether mining an asteroid is technically feasible or would make financial sense at all</w:t>
      </w:r>
      <w:r w:rsidRPr="00011C6F">
        <w:rPr>
          <w:sz w:val="16"/>
        </w:rPr>
        <w:t xml:space="preserve">. But the companies interested in this business plan—including Planetary Resources and Deep Space Industries—want </w:t>
      </w:r>
      <w:proofErr w:type="gramStart"/>
      <w:r w:rsidRPr="00011C6F">
        <w:rPr>
          <w:sz w:val="16"/>
        </w:rPr>
        <w:t>some kind of assurance</w:t>
      </w:r>
      <w:proofErr w:type="gramEnd"/>
      <w:r w:rsidRPr="00011C6F">
        <w:rPr>
          <w:sz w:val="16"/>
        </w:rPr>
        <w:t xml:space="preserv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011C6F">
        <w:rPr>
          <w:sz w:val="16"/>
        </w:rPr>
        <w:t>Listner</w:t>
      </w:r>
      <w:proofErr w:type="spellEnd"/>
      <w:r w:rsidRPr="00011C6F">
        <w:rPr>
          <w:sz w:val="16"/>
        </w:rPr>
        <w:t xml:space="preserve">,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you can say that the Outer Space Treaty neither affirms nor denies the right of a private company to mine an asteroid, keep what it mines, and sell those resources for profit. Lawyers, </w:t>
      </w:r>
      <w:proofErr w:type="spellStart"/>
      <w:r w:rsidRPr="00011C6F">
        <w:rPr>
          <w:sz w:val="16"/>
        </w:rPr>
        <w:t>Listner</w:t>
      </w:r>
      <w:proofErr w:type="spellEnd"/>
      <w:r w:rsidRPr="00011C6F">
        <w:rPr>
          <w:sz w:val="16"/>
        </w:rPr>
        <w:t xml:space="preserve"> says, are </w:t>
      </w:r>
      <w:r w:rsidRPr="00011C6F">
        <w:rPr>
          <w:u w:val="single"/>
        </w:rPr>
        <w:t xml:space="preserve">split </w:t>
      </w:r>
      <w:proofErr w:type="gramStart"/>
      <w:r w:rsidRPr="00011C6F">
        <w:rPr>
          <w:u w:val="single"/>
        </w:rPr>
        <w:t>pretty evenly</w:t>
      </w:r>
      <w:proofErr w:type="gramEnd"/>
      <w:r w:rsidRPr="00011C6F">
        <w:rPr>
          <w:u w:val="single"/>
        </w:rPr>
        <w:t xml:space="preserve"> on whether that means you can do it or you can’t. </w:t>
      </w:r>
      <w:r w:rsidRPr="00011C6F">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011C6F">
        <w:rPr>
          <w:sz w:val="16"/>
        </w:rPr>
        <w:t>Listner</w:t>
      </w:r>
      <w:proofErr w:type="spellEnd"/>
      <w:r w:rsidRPr="00011C6F">
        <w:rPr>
          <w:sz w:val="16"/>
        </w:rPr>
        <w:t xml:space="preserve"> says. Even more troubling, from the perspective of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is the fact that the Space Resource and Utilization Act doesn’t </w:t>
      </w:r>
      <w:r w:rsidRPr="00011C6F">
        <w:rPr>
          <w:u w:val="single"/>
        </w:rPr>
        <w:t xml:space="preserve">set up any system for licensing those mining activities. </w:t>
      </w:r>
      <w:r w:rsidRPr="00011C6F">
        <w:rPr>
          <w:sz w:val="16"/>
        </w:rPr>
        <w:t xml:space="preserve">Given that the Outer Space Treaty obliges countries to maintain control over companies operating in space, that could be seen as the U.S. refusing to follow international law, </w:t>
      </w:r>
      <w:proofErr w:type="spellStart"/>
      <w:r w:rsidRPr="00011C6F">
        <w:rPr>
          <w:sz w:val="16"/>
        </w:rPr>
        <w:t>Gabrynowicz</w:t>
      </w:r>
      <w:proofErr w:type="spellEnd"/>
      <w:r w:rsidRPr="00011C6F">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011C6F">
        <w:rPr>
          <w:sz w:val="16"/>
        </w:rPr>
        <w:t>Kosmos</w:t>
      </w:r>
      <w:proofErr w:type="spellEnd"/>
      <w:r w:rsidRPr="00011C6F">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011C6F">
        <w:rPr>
          <w:sz w:val="16"/>
        </w:rPr>
        <w:t>Tronchetti</w:t>
      </w:r>
      <w:proofErr w:type="spellEnd"/>
      <w:r w:rsidRPr="00011C6F">
        <w:rPr>
          <w:sz w:val="16"/>
        </w:rPr>
        <w:t xml:space="preserve"> says. “Essentially, they just let that go.” </w:t>
      </w:r>
      <w:proofErr w:type="gramStart"/>
      <w:r w:rsidRPr="00011C6F">
        <w:rPr>
          <w:sz w:val="16"/>
        </w:rPr>
        <w:t>So</w:t>
      </w:r>
      <w:proofErr w:type="gramEnd"/>
      <w:r w:rsidRPr="00011C6F">
        <w:rPr>
          <w:sz w:val="16"/>
        </w:rPr>
        <w:t xml:space="preserve"> what happens if the United States decides companies can own minerals mined on an asteroid and another country, China say, decides they can’t? “That’s the problem, isn’t it?” </w:t>
      </w:r>
      <w:proofErr w:type="spellStart"/>
      <w:r w:rsidRPr="00011C6F">
        <w:rPr>
          <w:sz w:val="16"/>
        </w:rPr>
        <w:t>Tronchetti</w:t>
      </w:r>
      <w:proofErr w:type="spellEnd"/>
      <w:r w:rsidRPr="00011C6F">
        <w:rPr>
          <w:sz w:val="16"/>
        </w:rPr>
        <w:t xml:space="preserve"> says. “Nobody knows. But we should think about international consequences.” </w:t>
      </w:r>
      <w:proofErr w:type="spellStart"/>
      <w:r w:rsidRPr="00011C6F">
        <w:rPr>
          <w:sz w:val="16"/>
        </w:rPr>
        <w:t>Gabrynowicz</w:t>
      </w:r>
      <w:proofErr w:type="spellEnd"/>
      <w:r w:rsidRPr="00011C6F">
        <w:rPr>
          <w:sz w:val="16"/>
        </w:rPr>
        <w:t xml:space="preserve">, for instance, </w:t>
      </w:r>
      <w:r w:rsidRPr="00011C6F">
        <w:rPr>
          <w:u w:val="single"/>
        </w:rPr>
        <w:t>worries that making unilateral decisions about space law could affect efforts to negotiate the rules that manage disputed places here on Earth,</w:t>
      </w:r>
      <w:r w:rsidRPr="00011C6F">
        <w:rPr>
          <w:sz w:val="16"/>
        </w:rPr>
        <w:t xml:space="preserve"> like the Arctic, where Russia, the U.S., and other countries are currently jockeying for access to oil and other resources. The </w:t>
      </w:r>
      <w:r w:rsidRPr="00011C6F">
        <w:rPr>
          <w:u w:val="single"/>
        </w:rPr>
        <w:t>geopolitical climate isn’t amenable to a new space treaty</w:t>
      </w:r>
      <w:r w:rsidRPr="00011C6F">
        <w:rPr>
          <w:sz w:val="16"/>
        </w:rPr>
        <w:t xml:space="preserve">. In theory, a new treaty would solve </w:t>
      </w:r>
      <w:proofErr w:type="gramStart"/>
      <w:r w:rsidRPr="00011C6F">
        <w:rPr>
          <w:sz w:val="16"/>
        </w:rPr>
        <w:t>all of</w:t>
      </w:r>
      <w:proofErr w:type="gramEnd"/>
      <w:r w:rsidRPr="00011C6F">
        <w:rPr>
          <w:sz w:val="16"/>
        </w:rPr>
        <w:t xml:space="preserve"> these problems. But nobody thinks it would work. The Outer Space Treaty succeeded, Johnson says, because there were </w:t>
      </w:r>
      <w:proofErr w:type="gramStart"/>
      <w:r w:rsidRPr="00011C6F">
        <w:rPr>
          <w:sz w:val="16"/>
        </w:rPr>
        <w:t>really only</w:t>
      </w:r>
      <w:proofErr w:type="gramEnd"/>
      <w:r w:rsidRPr="00011C6F">
        <w:rPr>
          <w:sz w:val="16"/>
        </w:rPr>
        <w:t xml:space="preserve"> two parties at the table back then—the U.S. and the Soviet Union. “They just said, ‘Let’s come up with compromise text and then take it to the rest of the world and tell them we’ve agreed. We’re the most important people doing anything in space and everyone else will just go along,</w:t>
      </w:r>
      <w:proofErr w:type="gramStart"/>
      <w:r w:rsidRPr="00011C6F">
        <w:rPr>
          <w:sz w:val="16"/>
        </w:rPr>
        <w:t>’ ”</w:t>
      </w:r>
      <w:proofErr w:type="gramEnd"/>
      <w:r w:rsidRPr="00011C6F">
        <w:rPr>
          <w:sz w:val="16"/>
        </w:rPr>
        <w:t xml:space="preserve"> he says. </w:t>
      </w:r>
      <w:proofErr w:type="gramStart"/>
      <w:r w:rsidRPr="00011C6F">
        <w:rPr>
          <w:sz w:val="16"/>
        </w:rPr>
        <w:t>Needless to say, that’s</w:t>
      </w:r>
      <w:proofErr w:type="gramEnd"/>
      <w:r w:rsidRPr="00011C6F">
        <w:rPr>
          <w:sz w:val="16"/>
        </w:rPr>
        <w:t xml:space="preserve"> not how things work today. Even just a few years after the passage of the Outer Space Treaty, in 1979, an expanded document known as the Moon Treaty failed to draw any interest from the U.S. or the Soviets. That </w:t>
      </w:r>
      <w:r w:rsidRPr="00011C6F">
        <w:rPr>
          <w:u w:val="single"/>
        </w:rPr>
        <w:t>treaty would have clarified some of the issues the Outer Space Treaty left vague, including banning commercial sale and use of extraterrestrial resources. Only 16 countries are part of the treaty—none of them a major spacefaring nation</w:t>
      </w:r>
      <w:r w:rsidRPr="00011C6F">
        <w:rPr>
          <w:sz w:val="16"/>
        </w:rPr>
        <w:t xml:space="preserve">. The geopolitical climate isn’t amenable to a new space treaty, Johnson says. There </w:t>
      </w:r>
      <w:r w:rsidRPr="00011C6F">
        <w:rPr>
          <w:u w:val="single"/>
        </w:rPr>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280AC443" w14:textId="77777777" w:rsidR="00557237" w:rsidRDefault="00557237" w:rsidP="00557237">
      <w:pPr>
        <w:pStyle w:val="Heading4"/>
      </w:pPr>
      <w:r>
        <w:t xml:space="preserve">2] yes circumvention – companies WANT to go to lunar heritage sites which means risk of a loophole or nonbinding plan guts solvency </w:t>
      </w:r>
    </w:p>
    <w:p w14:paraId="5E4BB81F" w14:textId="0EF808C0" w:rsidR="00557237" w:rsidRPr="00557237" w:rsidRDefault="00557237" w:rsidP="00557237">
      <w:pPr>
        <w:rPr>
          <w:sz w:val="16"/>
        </w:rPr>
      </w:pPr>
    </w:p>
    <w:sectPr w:rsidR="00557237" w:rsidRPr="00557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1A0E"/>
    <w:rsid w:val="000139A3"/>
    <w:rsid w:val="0002403F"/>
    <w:rsid w:val="00036179"/>
    <w:rsid w:val="00077CEC"/>
    <w:rsid w:val="000B3B28"/>
    <w:rsid w:val="000D239C"/>
    <w:rsid w:val="000D58AB"/>
    <w:rsid w:val="00100833"/>
    <w:rsid w:val="00104529"/>
    <w:rsid w:val="00105942"/>
    <w:rsid w:val="00107396"/>
    <w:rsid w:val="00121427"/>
    <w:rsid w:val="00144A4C"/>
    <w:rsid w:val="00165C18"/>
    <w:rsid w:val="00176AB0"/>
    <w:rsid w:val="00177B7D"/>
    <w:rsid w:val="0018322D"/>
    <w:rsid w:val="001B041E"/>
    <w:rsid w:val="001B06B4"/>
    <w:rsid w:val="001B5776"/>
    <w:rsid w:val="001C2BB6"/>
    <w:rsid w:val="001E527A"/>
    <w:rsid w:val="001F78CE"/>
    <w:rsid w:val="00201973"/>
    <w:rsid w:val="00232BAF"/>
    <w:rsid w:val="00236318"/>
    <w:rsid w:val="00251FC7"/>
    <w:rsid w:val="00261C9F"/>
    <w:rsid w:val="00284967"/>
    <w:rsid w:val="002855A7"/>
    <w:rsid w:val="002918CF"/>
    <w:rsid w:val="002B146A"/>
    <w:rsid w:val="002B5E17"/>
    <w:rsid w:val="002E10AE"/>
    <w:rsid w:val="002F4EAB"/>
    <w:rsid w:val="00310686"/>
    <w:rsid w:val="00315690"/>
    <w:rsid w:val="00316B75"/>
    <w:rsid w:val="00325646"/>
    <w:rsid w:val="0033170E"/>
    <w:rsid w:val="003460F2"/>
    <w:rsid w:val="0038158C"/>
    <w:rsid w:val="0038747F"/>
    <w:rsid w:val="003902BA"/>
    <w:rsid w:val="003905D9"/>
    <w:rsid w:val="00390F6F"/>
    <w:rsid w:val="00393C86"/>
    <w:rsid w:val="003A09E2"/>
    <w:rsid w:val="003A5EA2"/>
    <w:rsid w:val="003B0C96"/>
    <w:rsid w:val="003C1347"/>
    <w:rsid w:val="003D419B"/>
    <w:rsid w:val="003F6D86"/>
    <w:rsid w:val="00407037"/>
    <w:rsid w:val="004605D6"/>
    <w:rsid w:val="00494EFC"/>
    <w:rsid w:val="004C60E8"/>
    <w:rsid w:val="004D643D"/>
    <w:rsid w:val="004E242C"/>
    <w:rsid w:val="004E3579"/>
    <w:rsid w:val="004E728B"/>
    <w:rsid w:val="004F39E0"/>
    <w:rsid w:val="00516078"/>
    <w:rsid w:val="00516B44"/>
    <w:rsid w:val="005252EC"/>
    <w:rsid w:val="00537BD5"/>
    <w:rsid w:val="00540136"/>
    <w:rsid w:val="00543E6B"/>
    <w:rsid w:val="00550987"/>
    <w:rsid w:val="00557237"/>
    <w:rsid w:val="0057268A"/>
    <w:rsid w:val="0058791C"/>
    <w:rsid w:val="00587B0C"/>
    <w:rsid w:val="00596093"/>
    <w:rsid w:val="00597DD8"/>
    <w:rsid w:val="005D0DF1"/>
    <w:rsid w:val="005D2912"/>
    <w:rsid w:val="005D3343"/>
    <w:rsid w:val="005F7636"/>
    <w:rsid w:val="00603B4E"/>
    <w:rsid w:val="006065BD"/>
    <w:rsid w:val="006106FF"/>
    <w:rsid w:val="00611CF4"/>
    <w:rsid w:val="006401AC"/>
    <w:rsid w:val="00645FA9"/>
    <w:rsid w:val="00647866"/>
    <w:rsid w:val="00656CDF"/>
    <w:rsid w:val="00665003"/>
    <w:rsid w:val="006A2AD0"/>
    <w:rsid w:val="006C2375"/>
    <w:rsid w:val="006C7FE1"/>
    <w:rsid w:val="006D3290"/>
    <w:rsid w:val="006D4ECC"/>
    <w:rsid w:val="006E77C5"/>
    <w:rsid w:val="0071234E"/>
    <w:rsid w:val="00722258"/>
    <w:rsid w:val="007243E5"/>
    <w:rsid w:val="00766113"/>
    <w:rsid w:val="00766EA0"/>
    <w:rsid w:val="00766EE5"/>
    <w:rsid w:val="00781D04"/>
    <w:rsid w:val="00795718"/>
    <w:rsid w:val="007A2226"/>
    <w:rsid w:val="007B1A0E"/>
    <w:rsid w:val="007B4D57"/>
    <w:rsid w:val="007F5B66"/>
    <w:rsid w:val="0080678F"/>
    <w:rsid w:val="008138B8"/>
    <w:rsid w:val="00823A1C"/>
    <w:rsid w:val="00845B9D"/>
    <w:rsid w:val="008463E0"/>
    <w:rsid w:val="00860984"/>
    <w:rsid w:val="00861B7C"/>
    <w:rsid w:val="00863FE6"/>
    <w:rsid w:val="00864D16"/>
    <w:rsid w:val="00865EF4"/>
    <w:rsid w:val="00875FB0"/>
    <w:rsid w:val="008B3ECB"/>
    <w:rsid w:val="008B4E85"/>
    <w:rsid w:val="008C1B2E"/>
    <w:rsid w:val="008D181C"/>
    <w:rsid w:val="008E48DB"/>
    <w:rsid w:val="008E5553"/>
    <w:rsid w:val="008E63FC"/>
    <w:rsid w:val="0091627E"/>
    <w:rsid w:val="00916ACB"/>
    <w:rsid w:val="00957598"/>
    <w:rsid w:val="0097032B"/>
    <w:rsid w:val="00970E48"/>
    <w:rsid w:val="009818B1"/>
    <w:rsid w:val="009B13B2"/>
    <w:rsid w:val="009D2EAD"/>
    <w:rsid w:val="009D54B2"/>
    <w:rsid w:val="009E1922"/>
    <w:rsid w:val="009F7ED2"/>
    <w:rsid w:val="00A111C4"/>
    <w:rsid w:val="00A208C2"/>
    <w:rsid w:val="00A93661"/>
    <w:rsid w:val="00A95652"/>
    <w:rsid w:val="00AC0AB8"/>
    <w:rsid w:val="00AE132A"/>
    <w:rsid w:val="00AE2E83"/>
    <w:rsid w:val="00AE3567"/>
    <w:rsid w:val="00B24BAF"/>
    <w:rsid w:val="00B33C6D"/>
    <w:rsid w:val="00B4508F"/>
    <w:rsid w:val="00B55AD5"/>
    <w:rsid w:val="00B8057C"/>
    <w:rsid w:val="00BD6238"/>
    <w:rsid w:val="00BF593B"/>
    <w:rsid w:val="00BF773A"/>
    <w:rsid w:val="00BF7E81"/>
    <w:rsid w:val="00C0772C"/>
    <w:rsid w:val="00C13773"/>
    <w:rsid w:val="00C17CC8"/>
    <w:rsid w:val="00C83417"/>
    <w:rsid w:val="00C931F2"/>
    <w:rsid w:val="00C9604F"/>
    <w:rsid w:val="00CA19AA"/>
    <w:rsid w:val="00CB0137"/>
    <w:rsid w:val="00CC0E72"/>
    <w:rsid w:val="00CC24A8"/>
    <w:rsid w:val="00CC5298"/>
    <w:rsid w:val="00CD736E"/>
    <w:rsid w:val="00CD798D"/>
    <w:rsid w:val="00CE0735"/>
    <w:rsid w:val="00CE161E"/>
    <w:rsid w:val="00CE6E5D"/>
    <w:rsid w:val="00CF3908"/>
    <w:rsid w:val="00CF412C"/>
    <w:rsid w:val="00CF59A8"/>
    <w:rsid w:val="00D325A9"/>
    <w:rsid w:val="00D36A8A"/>
    <w:rsid w:val="00D37EED"/>
    <w:rsid w:val="00D4231F"/>
    <w:rsid w:val="00D61409"/>
    <w:rsid w:val="00D6691E"/>
    <w:rsid w:val="00D71170"/>
    <w:rsid w:val="00D7444A"/>
    <w:rsid w:val="00DA1C92"/>
    <w:rsid w:val="00DA25D4"/>
    <w:rsid w:val="00DA6538"/>
    <w:rsid w:val="00E03ACC"/>
    <w:rsid w:val="00E0717A"/>
    <w:rsid w:val="00E07869"/>
    <w:rsid w:val="00E13A33"/>
    <w:rsid w:val="00E15E75"/>
    <w:rsid w:val="00E31016"/>
    <w:rsid w:val="00E5262C"/>
    <w:rsid w:val="00E702FB"/>
    <w:rsid w:val="00EC7A48"/>
    <w:rsid w:val="00EC7DC4"/>
    <w:rsid w:val="00ED30CF"/>
    <w:rsid w:val="00F054BF"/>
    <w:rsid w:val="00F14409"/>
    <w:rsid w:val="00F176EF"/>
    <w:rsid w:val="00F27CFB"/>
    <w:rsid w:val="00F45E10"/>
    <w:rsid w:val="00F619AE"/>
    <w:rsid w:val="00F6364A"/>
    <w:rsid w:val="00F9113A"/>
    <w:rsid w:val="00FA184B"/>
    <w:rsid w:val="00FE2546"/>
    <w:rsid w:val="00FE420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D5886"/>
  <w15:chartTrackingRefBased/>
  <w15:docId w15:val="{AD829636-8EF3-45EC-8C64-63F68490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1A0E"/>
    <w:rPr>
      <w:rFonts w:ascii="Calibri" w:hAnsi="Calibri" w:cs="Calibri"/>
    </w:rPr>
  </w:style>
  <w:style w:type="paragraph" w:styleId="Heading1">
    <w:name w:val="heading 1"/>
    <w:aliases w:val="Pocket"/>
    <w:basedOn w:val="Normal"/>
    <w:next w:val="Normal"/>
    <w:link w:val="Heading1Char"/>
    <w:qFormat/>
    <w:rsid w:val="007B1A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1A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1A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7B1A0E"/>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3170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7B1A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A0E"/>
  </w:style>
  <w:style w:type="character" w:customStyle="1" w:styleId="Heading1Char">
    <w:name w:val="Heading 1 Char"/>
    <w:aliases w:val="Pocket Char"/>
    <w:basedOn w:val="DefaultParagraphFont"/>
    <w:link w:val="Heading1"/>
    <w:rsid w:val="007B1A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1A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1A0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7B1A0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7B1A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7B1A0E"/>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S"/>
    <w:basedOn w:val="DefaultParagraphFont"/>
    <w:uiPriority w:val="6"/>
    <w:qFormat/>
    <w:rsid w:val="007B1A0E"/>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7B1A0E"/>
    <w:rPr>
      <w:color w:val="auto"/>
      <w:u w:val="none"/>
    </w:rPr>
  </w:style>
  <w:style w:type="character" w:styleId="FollowedHyperlink">
    <w:name w:val="FollowedHyperlink"/>
    <w:basedOn w:val="DefaultParagraphFont"/>
    <w:uiPriority w:val="99"/>
    <w:semiHidden/>
    <w:unhideWhenUsed/>
    <w:rsid w:val="007B1A0E"/>
    <w:rPr>
      <w:color w:val="auto"/>
      <w:u w:val="none"/>
    </w:rPr>
  </w:style>
  <w:style w:type="paragraph" w:customStyle="1" w:styleId="textbold">
    <w:name w:val="text bold"/>
    <w:basedOn w:val="Normal"/>
    <w:link w:val="Emphasis"/>
    <w:uiPriority w:val="7"/>
    <w:qFormat/>
    <w:rsid w:val="00781D04"/>
    <w:pPr>
      <w:ind w:left="720"/>
      <w:jc w:val="both"/>
    </w:pPr>
    <w:rPr>
      <w:b/>
      <w:iCs/>
      <w:u w:val="single"/>
    </w:rPr>
  </w:style>
  <w:style w:type="paragraph" w:styleId="NoSpacing">
    <w:name w:val="No Spacing"/>
    <w:aliases w:val="CD - Cite,Dont use,Tag and Cite,Debate Text,Tags,DDI Tag,Tag Title,Card,No Spacing51,No Spacing8,No Spacing22,Dont u,No Spacing1111111,Card Format,Small Text,No Spacin,Very Small Text"/>
    <w:uiPriority w:val="1"/>
    <w:qFormat/>
    <w:rsid w:val="00FA184B"/>
    <w:pPr>
      <w:spacing w:after="0" w:line="240" w:lineRule="auto"/>
    </w:pPr>
    <w:rPr>
      <w:rFonts w:eastAsiaTheme="minorEastAsia"/>
      <w:sz w:val="24"/>
      <w:szCs w:val="24"/>
    </w:rPr>
  </w:style>
  <w:style w:type="character" w:customStyle="1" w:styleId="Heading6Char">
    <w:name w:val="Heading 6 Char"/>
    <w:basedOn w:val="DefaultParagraphFont"/>
    <w:link w:val="Heading6"/>
    <w:uiPriority w:val="99"/>
    <w:semiHidden/>
    <w:rsid w:val="0033170E"/>
    <w:rPr>
      <w:rFonts w:asciiTheme="majorHAnsi" w:eastAsiaTheme="majorEastAsia" w:hAnsiTheme="majorHAnsi" w:cstheme="majorBidi"/>
      <w:color w:val="1F4D78" w:themeColor="accent1" w:themeShade="7F"/>
    </w:rPr>
  </w:style>
  <w:style w:type="paragraph" w:customStyle="1" w:styleId="Emphasis1">
    <w:name w:val="Emphasis1"/>
    <w:basedOn w:val="Normal"/>
    <w:autoRedefine/>
    <w:uiPriority w:val="7"/>
    <w:qFormat/>
    <w:rsid w:val="001C2BB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textrun">
    <w:name w:val="normaltextrun"/>
    <w:basedOn w:val="DefaultParagraphFont"/>
    <w:rsid w:val="00310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ejil/article/30/2/547/5536739" TargetMode="External"/><Relationship Id="rId13" Type="http://schemas.openxmlformats.org/officeDocument/2006/relationships/hyperlink" Target="https://journals.aps.org/rmp/abstract/10.1103/RevModPhys.92.011003" TargetMode="External"/><Relationship Id="rId18" Type="http://schemas.openxmlformats.org/officeDocument/2006/relationships/hyperlink" Target="http://www.airuniversity.af.mil/Portals/10/SSQ/documents/Volume-11_Issue-1/Leah.pdf" TargetMode="External"/><Relationship Id="rId3" Type="http://schemas.openxmlformats.org/officeDocument/2006/relationships/styles" Target="styles.xml"/><Relationship Id="rId7" Type="http://schemas.openxmlformats.org/officeDocument/2006/relationships/hyperlink" Target="https://academic.oup.com/ejil/article/30/2/547/5536739" TargetMode="External"/><Relationship Id="rId12" Type="http://schemas.openxmlformats.org/officeDocument/2006/relationships/hyperlink" Target="https://engineering.berkeley.edu/news/2020/03/can-tiny-invisible-particles-help-stop-the-spread-of-nuclear-weapon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spacereview.com/article/4117/1" TargetMode="External"/><Relationship Id="rId11" Type="http://schemas.openxmlformats.org/officeDocument/2006/relationships/hyperlink" Target="https://climatepolicyinfohub.eu/climate-change-adaptation-needs-barriers-and-limits.html" TargetMode="External"/><Relationship Id="rId5" Type="http://schemas.openxmlformats.org/officeDocument/2006/relationships/webSettings" Target="webSettings.xml"/><Relationship Id="rId15" Type="http://schemas.openxmlformats.org/officeDocument/2006/relationships/hyperlink" Target="https://www.nsf.gov/awardsearch/showAward?AWD_ID=1924433&amp;HistoricalAwards=false" TargetMode="External"/><Relationship Id="rId10" Type="http://schemas.openxmlformats.org/officeDocument/2006/relationships/hyperlink" Target="https://academic.oup.com/ejil/article/30/2/547/553673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ppublishing.com/doi/full/10.3366/soma.2011.0014" TargetMode="External"/><Relationship Id="rId14" Type="http://schemas.openxmlformats.org/officeDocument/2006/relationships/hyperlink" Target="https://cerncourier.com/a/neutrinos-for-pe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19812</Words>
  <Characters>112930</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89</cp:revision>
  <dcterms:created xsi:type="dcterms:W3CDTF">2022-02-20T14:03:00Z</dcterms:created>
  <dcterms:modified xsi:type="dcterms:W3CDTF">2022-02-20T15:23:00Z</dcterms:modified>
</cp:coreProperties>
</file>