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A5251" w14:textId="6D88629F" w:rsidR="00A95652" w:rsidRPr="00EE3F52" w:rsidRDefault="00AC119F" w:rsidP="00AC119F">
      <w:pPr>
        <w:pStyle w:val="Heading1"/>
      </w:pPr>
      <w:r w:rsidRPr="00EE3F52">
        <w:t>Speech 1NC Colleyville Semis vs Southlake Carroll 2-5 6PM</w:t>
      </w:r>
    </w:p>
    <w:p w14:paraId="243C6CC4" w14:textId="41DA46CB" w:rsidR="009A3F34" w:rsidRDefault="009A3F34" w:rsidP="009A3F34">
      <w:pPr>
        <w:pStyle w:val="Heading2"/>
      </w:pPr>
      <w:r w:rsidRPr="00EE3F52">
        <w:t>1</w:t>
      </w:r>
    </w:p>
    <w:p w14:paraId="27AAB25E" w14:textId="77777777" w:rsidR="00C44D52" w:rsidRPr="00BB4AA7" w:rsidRDefault="00C44D52" w:rsidP="00C44D52">
      <w:pPr>
        <w:pStyle w:val="Heading4"/>
      </w:pPr>
      <w:r w:rsidRPr="00BB4AA7">
        <w:t xml:space="preserve">Interpretation: At </w:t>
      </w:r>
      <w:r>
        <w:t>all TOC bid distributing tournaments</w:t>
      </w:r>
      <w:r w:rsidRPr="00BB4AA7">
        <w:t xml:space="preserve">, debaters must disclose all constructive speech docs open source with highlighting on the NDCA LD wiki within an hour after debating. </w:t>
      </w:r>
    </w:p>
    <w:p w14:paraId="6AAA7DBD" w14:textId="77777777" w:rsidR="00C44D52" w:rsidRDefault="00C44D52" w:rsidP="00C44D52">
      <w:pPr>
        <w:pStyle w:val="Heading4"/>
      </w:pPr>
      <w:r w:rsidRPr="00BB4AA7">
        <w:t xml:space="preserve">Violation – </w:t>
      </w:r>
      <w:r>
        <w:t xml:space="preserve">Missing every </w:t>
      </w:r>
      <w:proofErr w:type="spellStart"/>
      <w:r>
        <w:t>aff</w:t>
      </w:r>
      <w:proofErr w:type="spellEnd"/>
      <w:r>
        <w:t xml:space="preserve"> and neg round at Colleyville</w:t>
      </w:r>
    </w:p>
    <w:p w14:paraId="29A6B4AC" w14:textId="77777777" w:rsidR="00C44D52" w:rsidRDefault="00C44D52" w:rsidP="00C44D52">
      <w:r w:rsidRPr="00AE11D7">
        <w:rPr>
          <w:noProof/>
        </w:rPr>
        <w:drawing>
          <wp:inline distT="0" distB="0" distL="0" distR="0" wp14:anchorId="5CDBB592" wp14:editId="73D17F79">
            <wp:extent cx="5943600" cy="3573780"/>
            <wp:effectExtent l="0" t="0" r="0" b="762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8"/>
                    <a:stretch>
                      <a:fillRect/>
                    </a:stretch>
                  </pic:blipFill>
                  <pic:spPr>
                    <a:xfrm>
                      <a:off x="0" y="0"/>
                      <a:ext cx="5943600" cy="3573780"/>
                    </a:xfrm>
                    <a:prstGeom prst="rect">
                      <a:avLst/>
                    </a:prstGeom>
                  </pic:spPr>
                </pic:pic>
              </a:graphicData>
            </a:graphic>
          </wp:inline>
        </w:drawing>
      </w:r>
    </w:p>
    <w:p w14:paraId="5A89829C" w14:textId="44038530" w:rsidR="00C44D52" w:rsidRDefault="00C44D52" w:rsidP="00662C32">
      <w:r w:rsidRPr="00AE11D7">
        <w:rPr>
          <w:noProof/>
        </w:rPr>
        <w:drawing>
          <wp:inline distT="0" distB="0" distL="0" distR="0" wp14:anchorId="47143234" wp14:editId="6CD6C86F">
            <wp:extent cx="5943600" cy="3639820"/>
            <wp:effectExtent l="0" t="0" r="0" b="0"/>
            <wp:docPr id="2" name="Picture 2"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table, Excel&#10;&#10;Description automatically generated"/>
                    <pic:cNvPicPr/>
                  </pic:nvPicPr>
                  <pic:blipFill>
                    <a:blip r:embed="rId9"/>
                    <a:stretch>
                      <a:fillRect/>
                    </a:stretch>
                  </pic:blipFill>
                  <pic:spPr>
                    <a:xfrm>
                      <a:off x="0" y="0"/>
                      <a:ext cx="5943600" cy="3639820"/>
                    </a:xfrm>
                    <a:prstGeom prst="rect">
                      <a:avLst/>
                    </a:prstGeom>
                  </pic:spPr>
                </pic:pic>
              </a:graphicData>
            </a:graphic>
          </wp:inline>
        </w:drawing>
      </w:r>
    </w:p>
    <w:p w14:paraId="780060BD" w14:textId="1CE7CA73" w:rsidR="00E008E8" w:rsidRDefault="00C44D52" w:rsidP="00C44D52">
      <w:pPr>
        <w:pStyle w:val="Heading4"/>
      </w:pPr>
      <w:r>
        <w:t xml:space="preserve">A. </w:t>
      </w:r>
      <w:r w:rsidRPr="00BB4AA7">
        <w:rPr>
          <w:u w:val="single"/>
        </w:rPr>
        <w:t>Debate resource inequities</w:t>
      </w:r>
      <w:r w:rsidRPr="00BB4AA7">
        <w:t>—</w:t>
      </w:r>
    </w:p>
    <w:p w14:paraId="78ECB3B4" w14:textId="77777777" w:rsidR="00B6448A" w:rsidRPr="00BB4AA7" w:rsidRDefault="00B6448A" w:rsidP="00B6448A">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open source? resp to Morris”; December 8; http://www.ndtceda.com/pipermail/edebate/2005-December/064806.html //nick]</w:t>
      </w:r>
    </w:p>
    <w:p w14:paraId="2BB6F667" w14:textId="77777777" w:rsidR="00B6448A" w:rsidRPr="00BB4AA7" w:rsidRDefault="00B6448A" w:rsidP="00B6448A">
      <w:pPr>
        <w:rPr>
          <w:rFonts w:eastAsia="Times New Roman"/>
          <w:sz w:val="16"/>
          <w:szCs w:val="20"/>
        </w:rPr>
      </w:pPr>
      <w:r w:rsidRPr="00BB4AA7">
        <w:rPr>
          <w:rFonts w:eastAsia="Times New Roman"/>
          <w:sz w:val="16"/>
          <w:szCs w:val="20"/>
        </w:rPr>
        <w:t xml:space="preserve">a. </w:t>
      </w:r>
      <w:proofErr w:type="gramStart"/>
      <w:r w:rsidRPr="00E811D0">
        <w:rPr>
          <w:rStyle w:val="StyleUnderline"/>
          <w:highlight w:val="green"/>
        </w:rPr>
        <w:t>Open source</w:t>
      </w:r>
      <w:proofErr w:type="gramEnd"/>
      <w:r w:rsidRPr="00E811D0">
        <w:rPr>
          <w:rStyle w:val="StyleUnderline"/>
          <w:highlight w:val="green"/>
        </w:rPr>
        <w:t xml:space="preserve"> systems are preferable</w:t>
      </w:r>
      <w:r w:rsidRPr="00BB4AA7">
        <w:rPr>
          <w:rStyle w:val="StyleUnderline"/>
        </w:rPr>
        <w:t xml:space="preserve"> to the various punishment proposals in </w:t>
      </w:r>
      <w:r w:rsidRPr="005E6384">
        <w:rPr>
          <w:rStyle w:val="StyleUnderline"/>
        </w:rPr>
        <w:t>circulation</w:t>
      </w:r>
      <w:r w:rsidRPr="005E6384">
        <w:rPr>
          <w:rFonts w:eastAsia="Times New Roman"/>
          <w:sz w:val="16"/>
          <w:szCs w:val="20"/>
        </w:rPr>
        <w:t xml:space="preserve">. </w:t>
      </w:r>
      <w:r w:rsidRPr="005E6384">
        <w:rPr>
          <w:rStyle w:val="StyleUnderline"/>
        </w:rPr>
        <w:t>It's better to share the wealth than limit production or participation</w:t>
      </w:r>
      <w:r w:rsidRPr="005E6384">
        <w:rPr>
          <w:rFonts w:eastAsia="Times New Roman"/>
          <w:sz w:val="16"/>
          <w:szCs w:val="20"/>
        </w:rPr>
        <w:t>. Various</w:t>
      </w:r>
      <w:r w:rsidRPr="00BB4AA7">
        <w:rPr>
          <w:rFonts w:eastAsia="Times New Roman"/>
          <w:sz w:val="16"/>
          <w:szCs w:val="20"/>
        </w:rPr>
        <w:t xml:space="preserve"> flavors of argument communism appeal to different </w:t>
      </w:r>
      <w:proofErr w:type="gramStart"/>
      <w:r w:rsidRPr="00BB4AA7">
        <w:rPr>
          <w:rFonts w:eastAsia="Times New Roman"/>
          <w:sz w:val="16"/>
          <w:szCs w:val="20"/>
        </w:rPr>
        <w:t>people, but</w:t>
      </w:r>
      <w:proofErr w:type="gramEnd"/>
      <w:r w:rsidRPr="00BB4AA7">
        <w:rPr>
          <w:rFonts w:eastAsia="Times New Roman"/>
          <w:sz w:val="16"/>
          <w:szCs w:val="20"/>
        </w:rPr>
        <w:t xml:space="preserve"> </w:t>
      </w:r>
      <w:r w:rsidRPr="00BB4AA7">
        <w:rPr>
          <w:rStyle w:val="StyleUnderline"/>
        </w:rPr>
        <w:t>banning interesting or useful research(</w:t>
      </w:r>
      <w:proofErr w:type="spellStart"/>
      <w:r w:rsidRPr="00BB4AA7">
        <w:rPr>
          <w:rStyle w:val="StyleUnderline"/>
        </w:rPr>
        <w:t>ers</w:t>
      </w:r>
      <w:proofErr w:type="spellEnd"/>
      <w:r w:rsidRPr="00BB4AA7">
        <w:rPr>
          <w:rStyle w:val="StyleUnderline"/>
        </w:rPr>
        <w:t>) seems like the most destructive solution possible</w:t>
      </w:r>
      <w:r w:rsidRPr="00BB4AA7">
        <w:rPr>
          <w:rFonts w:eastAsia="Times New Roman"/>
          <w:sz w:val="16"/>
          <w:szCs w:val="20"/>
        </w:rPr>
        <w:t>. Indeed</w:t>
      </w:r>
      <w:r w:rsidRPr="00BB4AA7">
        <w:rPr>
          <w:rStyle w:val="StyleUnderline"/>
        </w:rPr>
        <w:t xml:space="preserve">, </w:t>
      </w:r>
      <w:r w:rsidRPr="00E811D0">
        <w:rPr>
          <w:rStyle w:val="StyleUnderline"/>
          <w:highlight w:val="green"/>
        </w:rPr>
        <w:t>open systems may be the only structural, rule-based answer to resource inequities</w:t>
      </w:r>
      <w:r w:rsidRPr="00E811D0">
        <w:rPr>
          <w:rFonts w:eastAsia="Times New Roman"/>
          <w:sz w:val="16"/>
          <w:szCs w:val="20"/>
          <w:highlight w:val="green"/>
        </w:rPr>
        <w:t xml:space="preserve">. </w:t>
      </w:r>
      <w:r w:rsidRPr="00DA79A1">
        <w:rPr>
          <w:rStyle w:val="StyleUnderline"/>
        </w:rPr>
        <w:t>Every other proposal</w:t>
      </w:r>
      <w:r w:rsidRPr="00DA79A1">
        <w:rPr>
          <w:rFonts w:eastAsia="Times New Roman"/>
          <w:sz w:val="16"/>
          <w:szCs w:val="20"/>
        </w:rPr>
        <w:t xml:space="preserve"> I've seen </w:t>
      </w:r>
      <w:r w:rsidRPr="00DA79A1">
        <w:rPr>
          <w:rStyle w:val="StyleUnderline"/>
        </w:rPr>
        <w:t>obviously fails at the level of enforcement. Revenue sharing (illegal), salary caps (unenforceable and possibly illegal) and personnel restrictions</w:t>
      </w:r>
      <w:r w:rsidRPr="00DA79A1">
        <w:rPr>
          <w:rFonts w:eastAsia="Times New Roman"/>
          <w:sz w:val="16"/>
          <w:szCs w:val="20"/>
        </w:rPr>
        <w:t xml:space="preserve"> (circumvented faster than you can say 'information is fungible') </w:t>
      </w:r>
      <w:r w:rsidRPr="00DA79A1">
        <w:rPr>
          <w:rStyle w:val="StyleUnderline"/>
        </w:rPr>
        <w:t xml:space="preserve">don't work. This would - for better or worse. </w:t>
      </w:r>
      <w:r w:rsidRPr="00DA79A1">
        <w:rPr>
          <w:rFonts w:eastAsia="Times New Roman"/>
          <w:sz w:val="16"/>
          <w:szCs w:val="20"/>
        </w:rPr>
        <w:t xml:space="preserve">b. With the help of a middling competent archivist, </w:t>
      </w:r>
      <w:r w:rsidRPr="00DA79A1">
        <w:rPr>
          <w:rStyle w:val="StyleUnderline"/>
        </w:rPr>
        <w:t xml:space="preserve">an </w:t>
      </w:r>
      <w:proofErr w:type="gramStart"/>
      <w:r w:rsidRPr="00DA79A1">
        <w:rPr>
          <w:rStyle w:val="StyleUnderline"/>
        </w:rPr>
        <w:t>open source</w:t>
      </w:r>
      <w:proofErr w:type="gramEnd"/>
      <w:r w:rsidRPr="00DA79A1">
        <w:rPr>
          <w:rStyle w:val="StyleUnderline"/>
        </w:rPr>
        <w:t xml:space="preserve"> system would reduce entry barriers. This is especially true on the novice or JV level.</w:t>
      </w:r>
      <w:r w:rsidRPr="00BB4AA7">
        <w:rPr>
          <w:rStyle w:val="StyleUnderline"/>
        </w:rPr>
        <w:t xml:space="preserve"> Young teams could plausibly subsist entirely on a diet of scavenged arguments</w:t>
      </w:r>
      <w:r w:rsidRPr="00BB4AA7">
        <w:rPr>
          <w:rFonts w:eastAsia="Times New Roman"/>
          <w:sz w:val="16"/>
          <w:szCs w:val="20"/>
        </w:rPr>
        <w:t>. A novice team might not wish to do so, but the option can't hurt. c</w:t>
      </w:r>
      <w:r w:rsidRPr="00BB4AA7">
        <w:rPr>
          <w:rStyle w:val="StyleUnderline"/>
        </w:rPr>
        <w:t xml:space="preserve">. </w:t>
      </w:r>
      <w:r w:rsidRPr="00E811D0">
        <w:rPr>
          <w:rStyle w:val="StyleUnderline"/>
          <w:highlight w:val="green"/>
        </w:rPr>
        <w:t xml:space="preserve">An </w:t>
      </w:r>
      <w:proofErr w:type="gramStart"/>
      <w:r w:rsidRPr="00E811D0">
        <w:rPr>
          <w:rStyle w:val="StyleUnderline"/>
          <w:highlight w:val="green"/>
        </w:rPr>
        <w:t>open source</w:t>
      </w:r>
      <w:proofErr w:type="gramEnd"/>
      <w:r w:rsidRPr="00E811D0">
        <w:rPr>
          <w:rStyle w:val="StyleUnderline"/>
          <w:highlight w:val="green"/>
        </w:rPr>
        <w:t xml:space="preserve"> system would fundamentally change the evidence economy </w:t>
      </w:r>
      <w:r w:rsidRPr="00E811D0">
        <w:rPr>
          <w:rStyle w:val="Emphasis"/>
          <w:highlight w:val="green"/>
        </w:rPr>
        <w:t xml:space="preserve">without </w:t>
      </w:r>
      <w:proofErr w:type="spellStart"/>
      <w:r w:rsidRPr="00E811D0">
        <w:rPr>
          <w:rStyle w:val="Emphasis"/>
          <w:highlight w:val="green"/>
        </w:rPr>
        <w:t>targetting</w:t>
      </w:r>
      <w:proofErr w:type="spellEnd"/>
      <w:r w:rsidRPr="00E811D0">
        <w:rPr>
          <w:rStyle w:val="Emphasis"/>
          <w:highlight w:val="green"/>
        </w:rPr>
        <w:t xml:space="preserve"> anyone</w:t>
      </w:r>
      <w:r w:rsidRPr="00E811D0">
        <w:rPr>
          <w:rStyle w:val="StyleUnderline"/>
          <w:highlight w:val="green"/>
        </w:rPr>
        <w:t xml:space="preserve"> </w:t>
      </w:r>
      <w:r w:rsidRPr="00BB4AA7">
        <w:rPr>
          <w:rStyle w:val="StyleUnderline"/>
        </w:rPr>
        <w:t>or putting anyone out of a job</w:t>
      </w:r>
      <w:r w:rsidRPr="00BB4AA7">
        <w:rPr>
          <w:rFonts w:eastAsia="Times New Roman"/>
          <w:sz w:val="16"/>
          <w:szCs w:val="20"/>
        </w:rPr>
        <w:t xml:space="preserve">. It seems much smarter (and less bilious) to change the value of a professional card-cutter's work than send the KGB after specific counter-revolutionary teams. </w:t>
      </w:r>
    </w:p>
    <w:p w14:paraId="2517AA8E" w14:textId="3E94835B" w:rsidR="00B6448A" w:rsidRDefault="00B6448A" w:rsidP="00B6448A">
      <w:pPr>
        <w:pStyle w:val="Heading4"/>
      </w:pPr>
      <w:r w:rsidRPr="00BB4AA7">
        <w:t xml:space="preserve">B. Evidence ethics – open source is the only way to verify before round </w:t>
      </w:r>
      <w:proofErr w:type="gramStart"/>
      <w:r w:rsidRPr="00BB4AA7">
        <w:t>that cards</w:t>
      </w:r>
      <w:proofErr w:type="gramEnd"/>
      <w:r w:rsidRPr="00BB4AA7">
        <w:t xml:space="preserve"> aren’t miscut –</w:t>
      </w:r>
      <w:r w:rsidR="005E6384">
        <w:t xml:space="preserve"> </w:t>
      </w:r>
      <w:r w:rsidRPr="00BB4AA7">
        <w:t xml:space="preserve">– maintaining ethical </w:t>
      </w:r>
      <w:proofErr w:type="spellStart"/>
      <w:r w:rsidRPr="00BB4AA7">
        <w:t>ev</w:t>
      </w:r>
      <w:proofErr w:type="spellEnd"/>
      <w:r w:rsidRPr="00BB4AA7">
        <w:t xml:space="preserve"> practices is key to being good academics and we should be able to verify you didn’t cheat</w:t>
      </w:r>
      <w:r>
        <w:t xml:space="preserve"> </w:t>
      </w:r>
    </w:p>
    <w:p w14:paraId="7B62B929" w14:textId="09FE81C3" w:rsidR="00B6448A" w:rsidRPr="00B6448A" w:rsidRDefault="00B6448A" w:rsidP="00B6448A">
      <w:pPr>
        <w:pStyle w:val="Heading4"/>
      </w:pPr>
      <w:r>
        <w:t xml:space="preserve">C. Depth of clash – open source allows debaters to come up with more nuanced researched objections </w:t>
      </w:r>
    </w:p>
    <w:p w14:paraId="315AC012" w14:textId="079CBF83" w:rsidR="009A3F34" w:rsidRPr="00EE3F52" w:rsidRDefault="009A3F34" w:rsidP="009A3F34">
      <w:pPr>
        <w:pStyle w:val="Heading2"/>
      </w:pPr>
      <w:r w:rsidRPr="00EE3F52">
        <w:t>2</w:t>
      </w:r>
    </w:p>
    <w:p w14:paraId="766A36E1" w14:textId="77777777" w:rsidR="00B43295" w:rsidRPr="00EE3F52" w:rsidRDefault="00B43295" w:rsidP="00B43295">
      <w:pPr>
        <w:pStyle w:val="Heading4"/>
      </w:pPr>
      <w:proofErr w:type="spellStart"/>
      <w:r w:rsidRPr="00EE3F52">
        <w:t>Interp</w:t>
      </w:r>
      <w:proofErr w:type="spellEnd"/>
      <w:r w:rsidRPr="00EE3F52">
        <w:t xml:space="preserve">: The affirmative must specify jurisdiction in a delimited text in the 1AC.  </w:t>
      </w:r>
    </w:p>
    <w:p w14:paraId="63C85018" w14:textId="77777777" w:rsidR="00B43295" w:rsidRPr="00EE3F52" w:rsidRDefault="00B43295" w:rsidP="00B43295">
      <w:pPr>
        <w:pStyle w:val="Heading4"/>
        <w:rPr>
          <w:rFonts w:cs="Calibri"/>
        </w:rPr>
      </w:pPr>
      <w:r w:rsidRPr="00EE3F52">
        <w:rPr>
          <w:rFonts w:cs="Calibri"/>
        </w:rPr>
        <w:t xml:space="preserve">Jurisdiction is flexible and has too many </w:t>
      </w:r>
      <w:proofErr w:type="spellStart"/>
      <w:r w:rsidRPr="00EE3F52">
        <w:rPr>
          <w:rFonts w:cs="Calibri"/>
        </w:rPr>
        <w:t>interps</w:t>
      </w:r>
      <w:proofErr w:type="spellEnd"/>
      <w:r w:rsidRPr="00EE3F52">
        <w:rPr>
          <w:rFonts w:cs="Calibri"/>
        </w:rPr>
        <w:t xml:space="preserve"> – normal means shows no consensus and makes the round irresolvable since the judge doesn’t know how to compare between types of offense and o/w since it’s a side constraint on decision making – independently turns judicial application. </w:t>
      </w:r>
    </w:p>
    <w:p w14:paraId="16B59A63" w14:textId="77777777" w:rsidR="00B43295" w:rsidRPr="00EE3F52" w:rsidRDefault="00B43295" w:rsidP="00B43295">
      <w:r w:rsidRPr="00EE3F52">
        <w:t xml:space="preserve">Maggie </w:t>
      </w:r>
      <w:proofErr w:type="spellStart"/>
      <w:r w:rsidRPr="00EE3F52">
        <w:rPr>
          <w:b/>
          <w:bCs/>
          <w:sz w:val="26"/>
          <w:szCs w:val="26"/>
        </w:rPr>
        <w:t>Koerth</w:t>
      </w:r>
      <w:proofErr w:type="spellEnd"/>
      <w:r w:rsidRPr="00EE3F52">
        <w:rPr>
          <w:b/>
          <w:bCs/>
          <w:sz w:val="26"/>
          <w:szCs w:val="26"/>
        </w:rPr>
        <w:t>-Baker, 15</w:t>
      </w:r>
      <w:r w:rsidRPr="00EE3F52">
        <w:t xml:space="preserve"> [Maggie </w:t>
      </w:r>
      <w:proofErr w:type="spellStart"/>
      <w:r w:rsidRPr="00EE3F52">
        <w:t>Koerth</w:t>
      </w:r>
      <w:proofErr w:type="spellEnd"/>
      <w:r w:rsidRPr="00EE3F52">
        <w:t xml:space="preserve">-Baker, (Maggie </w:t>
      </w:r>
      <w:proofErr w:type="spellStart"/>
      <w:r w:rsidRPr="00EE3F52">
        <w:t>Koerth</w:t>
      </w:r>
      <w:proofErr w:type="spellEnd"/>
      <w:r w:rsidRPr="00EE3F52">
        <w:t xml:space="preserve">, formerly known as Maggie </w:t>
      </w:r>
      <w:proofErr w:type="spellStart"/>
      <w:r w:rsidRPr="00EE3F52">
        <w:t>Koerth</w:t>
      </w:r>
      <w:proofErr w:type="spellEnd"/>
      <w:r w:rsidRPr="00EE3F52">
        <w:t xml:space="preserve">-Baker, is an American science journalist. She is a senior science editor at FiveThirtyEight and was previously a science editor at Boing </w:t>
      </w:r>
      <w:proofErr w:type="spellStart"/>
      <w:r w:rsidRPr="00EE3F52">
        <w:t>Boing</w:t>
      </w:r>
      <w:proofErr w:type="spellEnd"/>
      <w:r w:rsidRPr="00EE3F52">
        <w:t xml:space="preserve"> and a monthly columnist for The New York Times Magazine.)]. "Who Makes the Rules for Outer </w:t>
      </w:r>
      <w:proofErr w:type="gramStart"/>
      <w:r w:rsidRPr="00EE3F52">
        <w:t>Space?.</w:t>
      </w:r>
      <w:proofErr w:type="gramEnd"/>
      <w:r w:rsidRPr="00EE3F52">
        <w:t xml:space="preserve">" No Publication, 10-30-2005, Accessed 12-13-2021. https://www.pbs.org/wgbh/nova/article/space-law/ // </w:t>
      </w:r>
      <w:proofErr w:type="spellStart"/>
      <w:r w:rsidRPr="00EE3F52">
        <w:t>duongie</w:t>
      </w:r>
      <w:proofErr w:type="spellEnd"/>
    </w:p>
    <w:p w14:paraId="4FF0907F" w14:textId="77777777" w:rsidR="00B43295" w:rsidRPr="00EE3F52" w:rsidRDefault="00B43295" w:rsidP="00B43295">
      <w:pPr>
        <w:rPr>
          <w:u w:val="single"/>
        </w:rPr>
      </w:pPr>
      <w:r w:rsidRPr="00EE3F52">
        <w:rPr>
          <w:sz w:val="16"/>
        </w:rPr>
        <w:t xml:space="preserve">But while the rules of empire are </w:t>
      </w:r>
      <w:proofErr w:type="gramStart"/>
      <w:r w:rsidRPr="00EE3F52">
        <w:rPr>
          <w:sz w:val="16"/>
        </w:rPr>
        <w:t>pretty neatly</w:t>
      </w:r>
      <w:proofErr w:type="gramEnd"/>
      <w:r w:rsidRPr="00EE3F52">
        <w:rPr>
          <w:sz w:val="16"/>
        </w:rPr>
        <w:t xml:space="preserve"> spelled out in the treaty—no nukes, no planting a flag and claiming anything in space as your country’s territory—the </w:t>
      </w:r>
      <w:r w:rsidRPr="00E811D0">
        <w:rPr>
          <w:highlight w:val="green"/>
          <w:u w:val="single"/>
        </w:rPr>
        <w:t>rules of commerce aren’t</w:t>
      </w:r>
      <w:r w:rsidRPr="00EE3F52">
        <w:rPr>
          <w:u w:val="single"/>
        </w:rPr>
        <w:t xml:space="preserve"> quite as </w:t>
      </w:r>
      <w:r w:rsidRPr="00E811D0">
        <w:rPr>
          <w:highlight w:val="green"/>
          <w:u w:val="single"/>
        </w:rPr>
        <w:t>clear-cut</w:t>
      </w:r>
      <w:r w:rsidRPr="00EE3F52">
        <w:rPr>
          <w:u w:val="single"/>
        </w:rPr>
        <w:t>.</w:t>
      </w:r>
      <w:r w:rsidRPr="00EE3F52">
        <w:rPr>
          <w:sz w:val="16"/>
        </w:rPr>
        <w:t xml:space="preserve"> Now, almost 50 years later, with a private space race underway in the United States, lawyers and politicians are starting to really hash out what it means for a government to be responsible for a corporation and what the fair use of space should look like. With President Barack Obama’s signing of the U.S. Commercial Space Law and Competitiveness Act, it’s a discussion that’s likely to grow more heated. Basics of Space Law A fundamental tenet of space law—</w:t>
      </w:r>
      <w:r w:rsidRPr="00EE3F52">
        <w:rPr>
          <w:u w:val="single"/>
        </w:rPr>
        <w:t xml:space="preserve">the concept of governments being responsible for the work of non-governmental actors—has </w:t>
      </w:r>
      <w:r w:rsidRPr="00E811D0">
        <w:rPr>
          <w:highlight w:val="green"/>
          <w:u w:val="single"/>
        </w:rPr>
        <w:t>few, if any,</w:t>
      </w:r>
      <w:r w:rsidRPr="00EE3F52">
        <w:rPr>
          <w:u w:val="single"/>
        </w:rPr>
        <w:t xml:space="preserve"> </w:t>
      </w:r>
      <w:r w:rsidRPr="00E811D0">
        <w:rPr>
          <w:highlight w:val="green"/>
          <w:u w:val="single"/>
        </w:rPr>
        <w:t>precedents</w:t>
      </w:r>
      <w:r w:rsidRPr="00EE3F52">
        <w:rPr>
          <w:sz w:val="16"/>
        </w:rPr>
        <w:t xml:space="preserve">. There are places on Earth that are governed by laws </w:t>
      </w:r>
      <w:proofErr w:type="gramStart"/>
      <w:r w:rsidRPr="00EE3F52">
        <w:rPr>
          <w:sz w:val="16"/>
        </w:rPr>
        <w:t>similar to</w:t>
      </w:r>
      <w:proofErr w:type="gramEnd"/>
      <w:r w:rsidRPr="00EE3F52">
        <w:rPr>
          <w:sz w:val="16"/>
        </w:rPr>
        <w:t xml:space="preserve"> those that govern space—the sea, for instance</w:t>
      </w:r>
      <w:r w:rsidRPr="00EE3F52">
        <w:rPr>
          <w:u w:val="single"/>
        </w:rPr>
        <w:t>. But no country is inherently responsible for whatever its citizens do when they’re out in international waters,</w:t>
      </w:r>
      <w:r w:rsidRPr="00EE3F52">
        <w:rPr>
          <w:sz w:val="16"/>
        </w:rPr>
        <w:t xml:space="preserve"> says Joanne </w:t>
      </w:r>
      <w:proofErr w:type="spellStart"/>
      <w:r w:rsidRPr="00EE3F52">
        <w:rPr>
          <w:sz w:val="16"/>
        </w:rPr>
        <w:t>Gabrynowicz</w:t>
      </w:r>
      <w:proofErr w:type="spellEnd"/>
      <w:r w:rsidRPr="00EE3F52">
        <w:rPr>
          <w:sz w:val="16"/>
        </w:rPr>
        <w:t xml:space="preserve">, professor of space law at the University of Mississippi and editor-in-chief of the Journal of Space </w:t>
      </w:r>
      <w:proofErr w:type="gramStart"/>
      <w:r w:rsidRPr="00EE3F52">
        <w:rPr>
          <w:sz w:val="16"/>
        </w:rPr>
        <w:t>Law .</w:t>
      </w:r>
      <w:proofErr w:type="gramEnd"/>
      <w:r w:rsidRPr="00EE3F52">
        <w:rPr>
          <w:sz w:val="16"/>
        </w:rPr>
        <w:t xml:space="preserve"> If that were the case, every pirate would technically be a privateer—their buckles swashed with official state approval. </w:t>
      </w:r>
      <w:r w:rsidRPr="00EE3F52">
        <w:rPr>
          <w:u w:val="single"/>
        </w:rPr>
        <w:t xml:space="preserve">But you don’t need anything as exotic as the specter of space privateering to see why government </w:t>
      </w:r>
      <w:r w:rsidRPr="00E811D0">
        <w:rPr>
          <w:highlight w:val="green"/>
          <w:u w:val="single"/>
        </w:rPr>
        <w:t>responsibility can be</w:t>
      </w:r>
      <w:r w:rsidRPr="00EE3F52">
        <w:rPr>
          <w:u w:val="single"/>
        </w:rPr>
        <w:t xml:space="preserve"> a </w:t>
      </w:r>
      <w:r w:rsidRPr="00E811D0">
        <w:rPr>
          <w:highlight w:val="green"/>
          <w:u w:val="single"/>
        </w:rPr>
        <w:t>problem</w:t>
      </w:r>
      <w:r w:rsidRPr="00EE3F52">
        <w:rPr>
          <w:u w:val="single"/>
        </w:rPr>
        <w:t>.</w:t>
      </w:r>
      <w:r w:rsidRPr="00EE3F52">
        <w:rPr>
          <w:sz w:val="16"/>
        </w:rPr>
        <w:t xml:space="preserve"> As it currently stands, two </w:t>
      </w:r>
      <w:r w:rsidRPr="00E811D0">
        <w:rPr>
          <w:highlight w:val="green"/>
          <w:u w:val="single"/>
        </w:rPr>
        <w:t>private companies operating in space couldn’t even sue each other without</w:t>
      </w:r>
      <w:r w:rsidRPr="00EE3F52">
        <w:rPr>
          <w:u w:val="single"/>
        </w:rPr>
        <w:t xml:space="preserve"> the prior </w:t>
      </w:r>
      <w:r w:rsidRPr="00E811D0">
        <w:rPr>
          <w:highlight w:val="green"/>
          <w:u w:val="single"/>
        </w:rPr>
        <w:t>approval of</w:t>
      </w:r>
      <w:r w:rsidRPr="00EE3F52">
        <w:rPr>
          <w:u w:val="single"/>
        </w:rPr>
        <w:t xml:space="preserve"> their </w:t>
      </w:r>
      <w:r w:rsidRPr="00E811D0">
        <w:rPr>
          <w:highlight w:val="green"/>
          <w:u w:val="single"/>
        </w:rPr>
        <w:t>governments</w:t>
      </w:r>
      <w:r w:rsidRPr="00EE3F52">
        <w:rPr>
          <w:sz w:val="16"/>
        </w:rPr>
        <w:t xml:space="preserve">, says Michael </w:t>
      </w:r>
      <w:proofErr w:type="spellStart"/>
      <w:r w:rsidRPr="00EE3F52">
        <w:rPr>
          <w:sz w:val="16"/>
        </w:rPr>
        <w:t>Listner</w:t>
      </w:r>
      <w:proofErr w:type="spellEnd"/>
      <w:r w:rsidRPr="00EE3F52">
        <w:rPr>
          <w:sz w:val="16"/>
        </w:rPr>
        <w:t>, an attorney and the principal of Space Law and Policy Solutions, a legal think tank. Currently, this is a</w:t>
      </w:r>
      <w:r w:rsidRPr="00EE3F52">
        <w:rPr>
          <w:u w:val="single"/>
        </w:rPr>
        <w:t>n issue that primarily affects the U.S. There are lots of countries with commercial, but not necessarily private, operations in space—Russia, China, Canada, Japan</w:t>
      </w:r>
      <w:r w:rsidRPr="00EE3F52">
        <w:rPr>
          <w:sz w:val="16"/>
        </w:rPr>
        <w:t xml:space="preserve">. Commercial entities launch rockets and manage satellites all the time. But in most of those cases, “commercial” basically means “revenue generating,” not “private enterprise,” </w:t>
      </w:r>
      <w:proofErr w:type="spellStart"/>
      <w:r w:rsidRPr="00EE3F52">
        <w:rPr>
          <w:sz w:val="16"/>
        </w:rPr>
        <w:t>Gabrynowicz</w:t>
      </w:r>
      <w:proofErr w:type="spellEnd"/>
      <w:r w:rsidRPr="00EE3F52">
        <w:rPr>
          <w:sz w:val="16"/>
        </w:rPr>
        <w:t xml:space="preserve"> says. Some of the corporations operating in space are government-owned, while others are technically private but operate with levels of government control and government money that would be unfamiliar to Americans, says Fabio </w:t>
      </w:r>
      <w:proofErr w:type="spellStart"/>
      <w:r w:rsidRPr="00EE3F52">
        <w:rPr>
          <w:sz w:val="16"/>
        </w:rPr>
        <w:t>Tronchetti</w:t>
      </w:r>
      <w:proofErr w:type="spellEnd"/>
      <w:r w:rsidRPr="00EE3F52">
        <w:rPr>
          <w:sz w:val="16"/>
        </w:rPr>
        <w:t xml:space="preserve">, associate professor of law at China’s Harbin Institute of Technology. Government Minders </w:t>
      </w:r>
      <w:proofErr w:type="gramStart"/>
      <w:r w:rsidRPr="00EE3F52">
        <w:rPr>
          <w:sz w:val="16"/>
        </w:rPr>
        <w:t>The</w:t>
      </w:r>
      <w:proofErr w:type="gramEnd"/>
      <w:r w:rsidRPr="00EE3F52">
        <w:rPr>
          <w:sz w:val="16"/>
        </w:rPr>
        <w:t xml:space="preserve"> U.S. has the largest and most important private sector operating in space, from launching people and supplies for NASA to more speculative companies dedicated to space tourism and asteroid mining. </w:t>
      </w:r>
      <w:r w:rsidRPr="00EE3F52">
        <w:rPr>
          <w:u w:val="single"/>
        </w:rPr>
        <w:t>Many of those companies would prefer there be less government involvement in their business.</w:t>
      </w:r>
      <w:r w:rsidRPr="00EE3F52">
        <w:rPr>
          <w:sz w:val="16"/>
        </w:rPr>
        <w:t xml:space="preserve"> For instance, Bigelow Aerospace is a company that designs and builds inflatable pods that humans can live in in orbit—one of their pods will be attached to the International Space Station next year—or on a surface like the moon. For many years, Bigelow had to treat its products, legally, </w:t>
      </w:r>
      <w:r w:rsidRPr="00EE3F52">
        <w:rPr>
          <w:u w:val="single"/>
        </w:rPr>
        <w:t>as though it were dealing in arms, wrangling with export controls meant to prevent guns, bombs, and valuable military secrets from being sold to the wrong people, stolen, or accidentally exposed.</w:t>
      </w:r>
      <w:r w:rsidRPr="00EE3F52">
        <w:rPr>
          <w:sz w:val="16"/>
        </w:rPr>
        <w:t xml:space="preserve"> Even the most innocuous, non-weaponizable parts of their system fell under these controls. At one point, the </w:t>
      </w:r>
      <w:r w:rsidRPr="00EE3F52">
        <w:rPr>
          <w:u w:val="single"/>
        </w:rPr>
        <w:t>company was forced to have two government officials watching two guards who were protecting a coffee-table-shaped kickstand for their pod.</w:t>
      </w:r>
      <w:r w:rsidRPr="00EE3F52">
        <w:rPr>
          <w:sz w:val="16"/>
        </w:rPr>
        <w:t xml:space="preserve"> When the company had technical interchange meetings with partners in Moscow, it had to pay to bring along government minders. “If you dropped an alien in the room and </w:t>
      </w:r>
      <w:proofErr w:type="gramStart"/>
      <w:r w:rsidRPr="00EE3F52">
        <w:rPr>
          <w:sz w:val="16"/>
        </w:rPr>
        <w:t>said</w:t>
      </w:r>
      <w:proofErr w:type="gramEnd"/>
      <w:r w:rsidRPr="00EE3F52">
        <w:rPr>
          <w:sz w:val="16"/>
        </w:rPr>
        <w:t xml:space="preserve"> ‘point to the free country,’ they would have pointed to the Russians because we had two government monitors monitoring our every word,” says Mike Gold, Bigelow’s director of operations and business growth. “We spent hundreds of thousands of dollars on that. I would joke that KGB would spy on you, but at least they had the courtesy to do it for free.” That problem was solved by changes to U.S. export control rules in </w:t>
      </w:r>
      <w:proofErr w:type="gramStart"/>
      <w:r w:rsidRPr="00EE3F52">
        <w:rPr>
          <w:sz w:val="16"/>
        </w:rPr>
        <w:t>2013, but</w:t>
      </w:r>
      <w:proofErr w:type="gramEnd"/>
      <w:r w:rsidRPr="00EE3F52">
        <w:rPr>
          <w:sz w:val="16"/>
        </w:rPr>
        <w:t xml:space="preserve"> cutting back on regulations still remains a popular mantra in the industry. Among several features of the U.S. Commercial Space Law and Competitiveness Act is the extension of a moratorium on regulation for human spaceflight safety requirements. The </w:t>
      </w:r>
      <w:r w:rsidRPr="00EE3F52">
        <w:rPr>
          <w:u w:val="single"/>
        </w:rPr>
        <w:t xml:space="preserve">bill also leaves open a </w:t>
      </w:r>
      <w:r w:rsidRPr="00E811D0">
        <w:rPr>
          <w:highlight w:val="green"/>
          <w:u w:val="single"/>
        </w:rPr>
        <w:t>regulatory hole</w:t>
      </w:r>
      <w:r w:rsidRPr="00EE3F52">
        <w:rPr>
          <w:u w:val="single"/>
        </w:rPr>
        <w:t xml:space="preserve">, wherein the Federal Aviation Administration licenses and monitors launches and re-entries, but there is </w:t>
      </w:r>
      <w:r w:rsidRPr="00E811D0">
        <w:rPr>
          <w:highlight w:val="green"/>
          <w:u w:val="single"/>
        </w:rPr>
        <w:t>no federal authority</w:t>
      </w:r>
      <w:r w:rsidRPr="00EE3F52">
        <w:rPr>
          <w:u w:val="single"/>
        </w:rPr>
        <w:t xml:space="preserve"> </w:t>
      </w:r>
      <w:r w:rsidRPr="00E811D0">
        <w:rPr>
          <w:highlight w:val="green"/>
          <w:u w:val="single"/>
        </w:rPr>
        <w:t>in</w:t>
      </w:r>
      <w:r w:rsidRPr="00EE3F52">
        <w:rPr>
          <w:u w:val="single"/>
        </w:rPr>
        <w:t xml:space="preserve"> charge of </w:t>
      </w:r>
      <w:r w:rsidRPr="00E811D0">
        <w:rPr>
          <w:highlight w:val="green"/>
          <w:u w:val="single"/>
        </w:rPr>
        <w:t>activities</w:t>
      </w:r>
      <w:r w:rsidRPr="00EE3F52">
        <w:rPr>
          <w:u w:val="single"/>
        </w:rPr>
        <w:t xml:space="preserve"> that happen </w:t>
      </w:r>
      <w:r w:rsidRPr="00E811D0">
        <w:rPr>
          <w:highlight w:val="green"/>
          <w:u w:val="single"/>
        </w:rPr>
        <w:t>in orbit</w:t>
      </w:r>
      <w:r w:rsidRPr="00EE3F52">
        <w:rPr>
          <w:sz w:val="16"/>
        </w:rPr>
        <w:t xml:space="preserve">. </w:t>
      </w:r>
      <w:proofErr w:type="spellStart"/>
      <w:r w:rsidRPr="00EE3F52">
        <w:rPr>
          <w:sz w:val="16"/>
        </w:rPr>
        <w:t>Gabrynowicz</w:t>
      </w:r>
      <w:proofErr w:type="spellEnd"/>
      <w:r w:rsidRPr="00EE3F52">
        <w:rPr>
          <w:sz w:val="16"/>
        </w:rPr>
        <w:t xml:space="preserve"> thinks this is problematic </w:t>
      </w:r>
      <w:r w:rsidRPr="00EE3F52">
        <w:rPr>
          <w:u w:val="single"/>
        </w:rPr>
        <w:t>because the U.S. government also has a risk-sharing regime with these companies where it indemnifies them beyond their insurance coverage</w:t>
      </w:r>
      <w:r w:rsidRPr="00EE3F52">
        <w:rPr>
          <w:sz w:val="16"/>
        </w:rPr>
        <w:t xml:space="preserve">. The bill extends that, as well. So, she says, the government is responsible for the companies by authority of international law, the government will pay for any particularly large financial damages incurred by the companies, and the government is reducing or not establishing regulations on those companies. To </w:t>
      </w:r>
      <w:proofErr w:type="spellStart"/>
      <w:r w:rsidRPr="00EE3F52">
        <w:rPr>
          <w:sz w:val="16"/>
        </w:rPr>
        <w:t>Gabrynowicz</w:t>
      </w:r>
      <w:proofErr w:type="spellEnd"/>
      <w:r w:rsidRPr="00EE3F52">
        <w:rPr>
          <w:sz w:val="16"/>
        </w:rPr>
        <w:t xml:space="preserve">, that looks like a moral hazard. Privatizing the Space </w:t>
      </w:r>
      <w:proofErr w:type="gramStart"/>
      <w:r w:rsidRPr="00EE3F52">
        <w:rPr>
          <w:sz w:val="16"/>
        </w:rPr>
        <w:t>Race</w:t>
      </w:r>
      <w:proofErr w:type="gramEnd"/>
      <w:r w:rsidRPr="00EE3F52">
        <w:rPr>
          <w:sz w:val="16"/>
        </w:rPr>
        <w:t xml:space="preserve"> The </w:t>
      </w:r>
      <w:r w:rsidRPr="00EE3F52">
        <w:rPr>
          <w:u w:val="single"/>
        </w:rPr>
        <w:t>Outer Space Treaty of 1967</w:t>
      </w:r>
      <w:r w:rsidRPr="00EE3F52">
        <w:rPr>
          <w:sz w:val="16"/>
        </w:rPr>
        <w:t xml:space="preserve"> did a good job of keeping the space race between the U.S. and the Soviet Union from devolving into something out of a James Bond movie. But it </w:t>
      </w:r>
      <w:r w:rsidRPr="00EE3F52">
        <w:rPr>
          <w:u w:val="single"/>
        </w:rPr>
        <w:t>didn’t do a very good job of planning for future races to claim resources found in space. Article II of the treaty is just 30 words long</w:t>
      </w:r>
      <w:r w:rsidRPr="00EE3F52">
        <w:rPr>
          <w:sz w:val="16"/>
        </w:rPr>
        <w:t xml:space="preserve">. It says, “Outer space, including the moon and other celestial bodies, is not subject to national appropriation by claim of sovereignty, by means of use or occupation, or by any other means.” Today, </w:t>
      </w:r>
      <w:r w:rsidRPr="00E811D0">
        <w:rPr>
          <w:highlight w:val="green"/>
          <w:u w:val="single"/>
        </w:rPr>
        <w:t>space lawyers</w:t>
      </w:r>
      <w:r w:rsidRPr="00EE3F52">
        <w:rPr>
          <w:u w:val="single"/>
        </w:rPr>
        <w:t xml:space="preserve"> are </w:t>
      </w:r>
      <w:r w:rsidRPr="00E811D0">
        <w:rPr>
          <w:highlight w:val="green"/>
          <w:u w:val="single"/>
        </w:rPr>
        <w:t>spend</w:t>
      </w:r>
      <w:r w:rsidRPr="00EE3F52">
        <w:rPr>
          <w:u w:val="single"/>
        </w:rPr>
        <w:t xml:space="preserve">ing an awful </w:t>
      </w:r>
      <w:r w:rsidRPr="00E811D0">
        <w:rPr>
          <w:highlight w:val="green"/>
          <w:u w:val="single"/>
        </w:rPr>
        <w:t>lot of time debating</w:t>
      </w:r>
      <w:r w:rsidRPr="00EE3F52">
        <w:rPr>
          <w:u w:val="single"/>
        </w:rPr>
        <w:t xml:space="preserve"> what, exactly, that means. Lawyers are split </w:t>
      </w:r>
      <w:proofErr w:type="gramStart"/>
      <w:r w:rsidRPr="00EE3F52">
        <w:rPr>
          <w:u w:val="single"/>
        </w:rPr>
        <w:t>pretty evenly</w:t>
      </w:r>
      <w:proofErr w:type="gramEnd"/>
      <w:r w:rsidRPr="00EE3F52">
        <w:rPr>
          <w:u w:val="single"/>
        </w:rPr>
        <w:t xml:space="preserve"> on whether you can mine an asteroid and profit from</w:t>
      </w:r>
      <w:r w:rsidRPr="00EE3F52">
        <w:rPr>
          <w:sz w:val="16"/>
        </w:rPr>
        <w:t xml:space="preserve"> it. The debate has been spurred by the handful of companies that have announced an interest in mining asteroids or the moon for minerals and other resources. None of these plans are likely to become reality in the next 20 years. In fact, </w:t>
      </w:r>
      <w:r w:rsidRPr="00EE3F52">
        <w:rPr>
          <w:u w:val="single"/>
        </w:rPr>
        <w:t>it’s still debatable whether mining an asteroid is technically feasible or would make financial sense at all</w:t>
      </w:r>
      <w:r w:rsidRPr="00EE3F52">
        <w:rPr>
          <w:sz w:val="16"/>
        </w:rPr>
        <w:t xml:space="preserve">. But the companies interested in this business plan—including Planetary Resources and Deep Space Industries—want </w:t>
      </w:r>
      <w:proofErr w:type="gramStart"/>
      <w:r w:rsidRPr="00EE3F52">
        <w:rPr>
          <w:sz w:val="16"/>
        </w:rPr>
        <w:t>some kind of assurance</w:t>
      </w:r>
      <w:proofErr w:type="gramEnd"/>
      <w:r w:rsidRPr="00EE3F52">
        <w:rPr>
          <w:sz w:val="16"/>
        </w:rPr>
        <w:t xml:space="preserve"> that, if they do succeed, they will get to profit off what they dig up. That’s a reasonable request…but it’s assurance that the Outer Space Treaty can’t unequivocally offer. “There’s a spurious argument that, well, the State can’t appropriate, but I can!” Johnson says. “But that’s easily refuted. Property exists as a relationship between citizen and sovereign. You only get property rights based on the State.” We buy and sell property with the help of legal contracts. Those contracts are only real in so much as a state exists to enforce them. At best, say Johnson, </w:t>
      </w:r>
      <w:proofErr w:type="spellStart"/>
      <w:r w:rsidRPr="00EE3F52">
        <w:rPr>
          <w:sz w:val="16"/>
        </w:rPr>
        <w:t>Listner</w:t>
      </w:r>
      <w:proofErr w:type="spellEnd"/>
      <w:r w:rsidRPr="00EE3F52">
        <w:rPr>
          <w:sz w:val="16"/>
        </w:rPr>
        <w:t xml:space="preserve">, </w:t>
      </w:r>
      <w:proofErr w:type="spellStart"/>
      <w:r w:rsidRPr="00EE3F52">
        <w:rPr>
          <w:sz w:val="16"/>
        </w:rPr>
        <w:t>Gabrynowicz</w:t>
      </w:r>
      <w:proofErr w:type="spellEnd"/>
      <w:r w:rsidRPr="00EE3F52">
        <w:rPr>
          <w:sz w:val="16"/>
        </w:rPr>
        <w:t xml:space="preserve">, and </w:t>
      </w:r>
      <w:proofErr w:type="spellStart"/>
      <w:r w:rsidRPr="00EE3F52">
        <w:rPr>
          <w:sz w:val="16"/>
        </w:rPr>
        <w:t>Tronchetti</w:t>
      </w:r>
      <w:proofErr w:type="spellEnd"/>
      <w:r w:rsidRPr="00EE3F52">
        <w:rPr>
          <w:sz w:val="16"/>
        </w:rPr>
        <w:t xml:space="preserve">, you can say that the Outer Space Treaty neither affirms nor denies the right of a private company to mine an asteroid, keep what it mines, and sell those resources for profit. Lawyers, </w:t>
      </w:r>
      <w:proofErr w:type="spellStart"/>
      <w:r w:rsidRPr="00EE3F52">
        <w:rPr>
          <w:sz w:val="16"/>
        </w:rPr>
        <w:t>Listner</w:t>
      </w:r>
      <w:proofErr w:type="spellEnd"/>
      <w:r w:rsidRPr="00EE3F52">
        <w:rPr>
          <w:sz w:val="16"/>
        </w:rPr>
        <w:t xml:space="preserve"> says, are </w:t>
      </w:r>
      <w:r w:rsidRPr="00EE3F52">
        <w:rPr>
          <w:u w:val="single"/>
        </w:rPr>
        <w:t xml:space="preserve">split </w:t>
      </w:r>
      <w:proofErr w:type="gramStart"/>
      <w:r w:rsidRPr="00EE3F52">
        <w:rPr>
          <w:u w:val="single"/>
        </w:rPr>
        <w:t>pretty evenly</w:t>
      </w:r>
      <w:proofErr w:type="gramEnd"/>
      <w:r w:rsidRPr="00EE3F52">
        <w:rPr>
          <w:u w:val="single"/>
        </w:rPr>
        <w:t xml:space="preserve"> on whether that means you can do it or you can’t. </w:t>
      </w:r>
      <w:r w:rsidRPr="00EE3F52">
        <w:rPr>
          <w:sz w:val="16"/>
        </w:rPr>
        <w:t xml:space="preserve">Which is where the U.S. Commercial Space Law Competitiveness Act comes in, again. One of the most important things the bill does is say, explicitly, that U.S. companies can own and sell resources they mine. But the new law could become a problem, space lawyers say. Essentially, it’s the U.S. trying to unilaterally settle an open question. “It’s really an ideological and intellectual battle,” </w:t>
      </w:r>
      <w:proofErr w:type="spellStart"/>
      <w:r w:rsidRPr="00EE3F52">
        <w:rPr>
          <w:sz w:val="16"/>
        </w:rPr>
        <w:t>Listner</w:t>
      </w:r>
      <w:proofErr w:type="spellEnd"/>
      <w:r w:rsidRPr="00EE3F52">
        <w:rPr>
          <w:sz w:val="16"/>
        </w:rPr>
        <w:t xml:space="preserve"> says. Even more troubling, from the perspective of </w:t>
      </w:r>
      <w:proofErr w:type="spellStart"/>
      <w:r w:rsidRPr="00EE3F52">
        <w:rPr>
          <w:sz w:val="16"/>
        </w:rPr>
        <w:t>Gabrynowicz</w:t>
      </w:r>
      <w:proofErr w:type="spellEnd"/>
      <w:r w:rsidRPr="00EE3F52">
        <w:rPr>
          <w:sz w:val="16"/>
        </w:rPr>
        <w:t xml:space="preserve"> and </w:t>
      </w:r>
      <w:proofErr w:type="spellStart"/>
      <w:r w:rsidRPr="00EE3F52">
        <w:rPr>
          <w:sz w:val="16"/>
        </w:rPr>
        <w:t>Tronchetti</w:t>
      </w:r>
      <w:proofErr w:type="spellEnd"/>
      <w:r w:rsidRPr="00EE3F52">
        <w:rPr>
          <w:sz w:val="16"/>
        </w:rPr>
        <w:t xml:space="preserve"> is the fact that the Space Resource and Utilization Act doesn’t </w:t>
      </w:r>
      <w:r w:rsidRPr="00EE3F52">
        <w:rPr>
          <w:u w:val="single"/>
        </w:rPr>
        <w:t xml:space="preserve">set up any system for licensing those mining activities. </w:t>
      </w:r>
      <w:r w:rsidRPr="00EE3F52">
        <w:rPr>
          <w:sz w:val="16"/>
        </w:rPr>
        <w:t xml:space="preserve">Given that the Outer Space Treaty obliges countries to maintain control over companies operating in space, that could be seen as the U.S. refusing to follow international law, </w:t>
      </w:r>
      <w:proofErr w:type="spellStart"/>
      <w:r w:rsidRPr="00EE3F52">
        <w:rPr>
          <w:sz w:val="16"/>
        </w:rPr>
        <w:t>Gabrynowicz</w:t>
      </w:r>
      <w:proofErr w:type="spellEnd"/>
      <w:r w:rsidRPr="00EE3F52">
        <w:rPr>
          <w:sz w:val="16"/>
        </w:rPr>
        <w:t xml:space="preserve"> says. Uncharted Territory Space lawyers can point out many other potential problems with the U.S. Commercial Space Law and Competitiveness Act, but the repercussions depend on what other countries decide to do. Historically, ever since the Outer Space Treaty was signed, countries have worked out their differences off the books, in bilateral negotiations. That happened in 1978, when a Soviet </w:t>
      </w:r>
      <w:proofErr w:type="spellStart"/>
      <w:r w:rsidRPr="00EE3F52">
        <w:rPr>
          <w:sz w:val="16"/>
        </w:rPr>
        <w:t>Kosmos</w:t>
      </w:r>
      <w:proofErr w:type="spellEnd"/>
      <w:r w:rsidRPr="00EE3F52">
        <w:rPr>
          <w:sz w:val="16"/>
        </w:rPr>
        <w:t xml:space="preserve"> satellite, powered by an onboard nuclear reactor, crashed in western Canada. That country initially billed the Soviet Union more than $6 million to cover the costs of cleanup and containment. Ultimately, the two countries came to an agreement where the Soviets paid half that amount and never formally had to acknowledge liability. “More recently, you had a piece of Chinese debris that crashed into a Russian satellite,” </w:t>
      </w:r>
      <w:proofErr w:type="spellStart"/>
      <w:r w:rsidRPr="00EE3F52">
        <w:rPr>
          <w:sz w:val="16"/>
        </w:rPr>
        <w:t>Tronchetti</w:t>
      </w:r>
      <w:proofErr w:type="spellEnd"/>
      <w:r w:rsidRPr="00EE3F52">
        <w:rPr>
          <w:sz w:val="16"/>
        </w:rPr>
        <w:t xml:space="preserve"> says. “Essentially, they just let that go.” </w:t>
      </w:r>
      <w:proofErr w:type="gramStart"/>
      <w:r w:rsidRPr="00EE3F52">
        <w:rPr>
          <w:sz w:val="16"/>
        </w:rPr>
        <w:t>So</w:t>
      </w:r>
      <w:proofErr w:type="gramEnd"/>
      <w:r w:rsidRPr="00EE3F52">
        <w:rPr>
          <w:sz w:val="16"/>
        </w:rPr>
        <w:t xml:space="preserve"> what happens if the United States decides companies can own minerals mined on an asteroid and another country, China say, decides they can’t? “That’s the problem, isn’t it?” </w:t>
      </w:r>
      <w:proofErr w:type="spellStart"/>
      <w:r w:rsidRPr="00EE3F52">
        <w:rPr>
          <w:sz w:val="16"/>
        </w:rPr>
        <w:t>Tronchetti</w:t>
      </w:r>
      <w:proofErr w:type="spellEnd"/>
      <w:r w:rsidRPr="00EE3F52">
        <w:rPr>
          <w:sz w:val="16"/>
        </w:rPr>
        <w:t xml:space="preserve"> says. “Nobody knows. But we should think about international consequences.” </w:t>
      </w:r>
      <w:proofErr w:type="spellStart"/>
      <w:r w:rsidRPr="00EE3F52">
        <w:rPr>
          <w:sz w:val="16"/>
        </w:rPr>
        <w:t>Gabrynowicz</w:t>
      </w:r>
      <w:proofErr w:type="spellEnd"/>
      <w:r w:rsidRPr="00EE3F52">
        <w:rPr>
          <w:sz w:val="16"/>
        </w:rPr>
        <w:t xml:space="preserve">, for instance, </w:t>
      </w:r>
      <w:r w:rsidRPr="00EE3F52">
        <w:rPr>
          <w:u w:val="single"/>
        </w:rPr>
        <w:t>worries that making unilateral decisions about space law could affect efforts to negotiate the rules that manage disputed places here on Earth,</w:t>
      </w:r>
      <w:r w:rsidRPr="00EE3F52">
        <w:rPr>
          <w:sz w:val="16"/>
        </w:rPr>
        <w:t xml:space="preserve"> like the Arctic, where Russia, the U.S., and other countries are currently jockeying for access to oil and other resources. The </w:t>
      </w:r>
      <w:r w:rsidRPr="00EE3F52">
        <w:rPr>
          <w:u w:val="single"/>
        </w:rPr>
        <w:t>geopolitical climate isn’t amenable to a new space treaty</w:t>
      </w:r>
      <w:r w:rsidRPr="00EE3F52">
        <w:rPr>
          <w:sz w:val="16"/>
        </w:rPr>
        <w:t xml:space="preserve">. In theory, a new treaty would solve </w:t>
      </w:r>
      <w:proofErr w:type="gramStart"/>
      <w:r w:rsidRPr="00EE3F52">
        <w:rPr>
          <w:sz w:val="16"/>
        </w:rPr>
        <w:t>all of</w:t>
      </w:r>
      <w:proofErr w:type="gramEnd"/>
      <w:r w:rsidRPr="00EE3F52">
        <w:rPr>
          <w:sz w:val="16"/>
        </w:rPr>
        <w:t xml:space="preserve"> these problems. But nobody thinks it would work. The Outer Space Treaty succeeded, Johnson says, because there were </w:t>
      </w:r>
      <w:proofErr w:type="gramStart"/>
      <w:r w:rsidRPr="00EE3F52">
        <w:rPr>
          <w:sz w:val="16"/>
        </w:rPr>
        <w:t>really only</w:t>
      </w:r>
      <w:proofErr w:type="gramEnd"/>
      <w:r w:rsidRPr="00EE3F52">
        <w:rPr>
          <w:sz w:val="16"/>
        </w:rPr>
        <w:t xml:space="preserve"> two parties at the table back then—the U.S. and the Soviet Union. “They just said, ‘Let’s come up with compromise text and then take it to the rest of the world and tell them we’ve agreed. We’re the most important people doing anything in space and everyone else will just go along,</w:t>
      </w:r>
      <w:proofErr w:type="gramStart"/>
      <w:r w:rsidRPr="00EE3F52">
        <w:rPr>
          <w:sz w:val="16"/>
        </w:rPr>
        <w:t>’ ”</w:t>
      </w:r>
      <w:proofErr w:type="gramEnd"/>
      <w:r w:rsidRPr="00EE3F52">
        <w:rPr>
          <w:sz w:val="16"/>
        </w:rPr>
        <w:t xml:space="preserve"> he says. </w:t>
      </w:r>
      <w:proofErr w:type="gramStart"/>
      <w:r w:rsidRPr="00EE3F52">
        <w:rPr>
          <w:sz w:val="16"/>
        </w:rPr>
        <w:t>Needless to say, that’s</w:t>
      </w:r>
      <w:proofErr w:type="gramEnd"/>
      <w:r w:rsidRPr="00EE3F52">
        <w:rPr>
          <w:sz w:val="16"/>
        </w:rPr>
        <w:t xml:space="preserve"> not how things work today. Even just a few years after the passage of the Outer Space Treaty, in 1979, an expanded document known as the Moon Treaty failed to draw any interest from the U.S. or the Soviets. That </w:t>
      </w:r>
      <w:r w:rsidRPr="00EE3F52">
        <w:rPr>
          <w:u w:val="single"/>
        </w:rPr>
        <w:t>treaty would have clarified some of the issues the Outer Space Treaty left vague, including banning commercial sale and use of extraterrestrial resources. Only 16 countries are part of the treaty—none of them a major spacefaring nation</w:t>
      </w:r>
      <w:r w:rsidRPr="00EE3F52">
        <w:rPr>
          <w:sz w:val="16"/>
        </w:rPr>
        <w:t xml:space="preserve">. The geopolitical climate isn’t amenable to a new space treaty, Johnson says. There </w:t>
      </w:r>
      <w:r w:rsidRPr="00EE3F52">
        <w:rPr>
          <w:u w:val="single"/>
        </w:rPr>
        <w:t>are too many stakeholders now and their goals don’t align enough. “The era of treaty making has really been over since the 1980s,” Johnson says. Now, the future of space is in the hands of the diplomats and lawyers who will hash out bespoke compromises in backrooms and boardrooms all over the world.</w:t>
      </w:r>
    </w:p>
    <w:p w14:paraId="5AE42B61" w14:textId="77777777" w:rsidR="00B43295" w:rsidRPr="00EE3F52" w:rsidRDefault="00B43295" w:rsidP="00B43295">
      <w:pPr>
        <w:pStyle w:val="Heading4"/>
      </w:pPr>
      <w:r w:rsidRPr="00EE3F52">
        <w:rPr>
          <w:rFonts w:cs="Calibri"/>
        </w:rPr>
        <w:t>Violation – you don’t.</w:t>
      </w:r>
    </w:p>
    <w:p w14:paraId="6F36F5C8" w14:textId="3CE22545" w:rsidR="00B43295" w:rsidRPr="00EE3F52" w:rsidRDefault="00250E96" w:rsidP="00B43295">
      <w:pPr>
        <w:pStyle w:val="Heading4"/>
      </w:pPr>
      <w:r>
        <w:rPr>
          <w:rFonts w:cs="Calibri"/>
        </w:rPr>
        <w:t>Vote for</w:t>
      </w:r>
      <w:r w:rsidR="00B43295" w:rsidRPr="00EE3F52">
        <w:rPr>
          <w:rFonts w:cs="Calibri"/>
        </w:rPr>
        <w:t xml:space="preserve"> </w:t>
      </w:r>
      <w:r w:rsidR="00B43295" w:rsidRPr="00EE3F52">
        <w:rPr>
          <w:rFonts w:cs="Calibri"/>
          <w:u w:val="single"/>
        </w:rPr>
        <w:t>Stable Advocacy</w:t>
      </w:r>
      <w:r w:rsidR="00B43295" w:rsidRPr="00EE3F52">
        <w:rPr>
          <w:rFonts w:cs="Calibri"/>
        </w:rPr>
        <w:t xml:space="preserve"> – t</w:t>
      </w:r>
      <w:r w:rsidR="00B43295" w:rsidRPr="00EE3F52">
        <w:t xml:space="preserve">hey can redefine in the 1AR to wriggle out of DA’s </w:t>
      </w:r>
      <w:r w:rsidR="00B43295" w:rsidRPr="00EE3F52">
        <w:rPr>
          <w:rFonts w:cs="Calibri"/>
        </w:rPr>
        <w:t xml:space="preserve">which </w:t>
      </w:r>
      <w:r w:rsidR="00B43295" w:rsidRPr="00EE3F52">
        <w:rPr>
          <w:rFonts w:eastAsia="SimSun" w:cs="Times New Roman"/>
        </w:rPr>
        <w:t xml:space="preserve">kills high-quality engagement and becomes two ships passing in the night – triggers presumption since the </w:t>
      </w:r>
      <w:proofErr w:type="spellStart"/>
      <w:r w:rsidR="00B43295" w:rsidRPr="00EE3F52">
        <w:rPr>
          <w:rFonts w:eastAsia="SimSun" w:cs="Times New Roman"/>
        </w:rPr>
        <w:t>aff</w:t>
      </w:r>
      <w:proofErr w:type="spellEnd"/>
      <w:r w:rsidR="00B43295" w:rsidRPr="00EE3F52">
        <w:rPr>
          <w:rFonts w:eastAsia="SimSun" w:cs="Times New Roman"/>
        </w:rPr>
        <w:t xml:space="preserve"> wasn’t subject to well researched scrutiny. </w:t>
      </w:r>
      <w:r w:rsidR="00B43295" w:rsidRPr="00EE3F52">
        <w:t>We lose access to Tech Race DA’s, Asteroid DA’s, basic case turns, and core process counter plans that have different definitions and 1NC pre-round prep.</w:t>
      </w:r>
    </w:p>
    <w:p w14:paraId="236BB778" w14:textId="6E66CC9A" w:rsidR="00B43295" w:rsidRPr="00EE3F52" w:rsidRDefault="00B43295" w:rsidP="00B43295">
      <w:pPr>
        <w:pStyle w:val="Heading4"/>
      </w:pPr>
      <w:proofErr w:type="spellStart"/>
      <w:r w:rsidRPr="00EE3F52">
        <w:t>ESspec</w:t>
      </w:r>
      <w:proofErr w:type="spellEnd"/>
      <w:r w:rsidRPr="00EE3F52">
        <w:t xml:space="preserve"> isn’t regressive or arbitrary – its core topic lit for what happens when the </w:t>
      </w:r>
      <w:proofErr w:type="spellStart"/>
      <w:r w:rsidRPr="00EE3F52">
        <w:t>aff</w:t>
      </w:r>
      <w:proofErr w:type="spellEnd"/>
      <w:r w:rsidRPr="00EE3F52">
        <w:t xml:space="preserve"> is implemented and cannot be discounted from policies that require enforcement to function.</w:t>
      </w:r>
    </w:p>
    <w:p w14:paraId="1A31058C" w14:textId="71A59FEE" w:rsidR="007E7F3F" w:rsidRPr="00EE3F52" w:rsidRDefault="007E7F3F" w:rsidP="007E7F3F">
      <w:pPr>
        <w:pStyle w:val="Heading2"/>
      </w:pPr>
      <w:r w:rsidRPr="00EE3F52">
        <w:t>3</w:t>
      </w:r>
    </w:p>
    <w:p w14:paraId="25F90F4E" w14:textId="77777777" w:rsidR="00CF149C" w:rsidRPr="00EE3F52" w:rsidRDefault="00CF149C" w:rsidP="00CF149C">
      <w:pPr>
        <w:pStyle w:val="Heading4"/>
        <w:rPr>
          <w:rStyle w:val="Style13ptBold"/>
          <w:b/>
          <w:bCs w:val="0"/>
        </w:rPr>
      </w:pPr>
      <w:bookmarkStart w:id="0" w:name="_Hlk94729355"/>
      <w:proofErr w:type="spellStart"/>
      <w:r w:rsidRPr="00EE3F52">
        <w:rPr>
          <w:rStyle w:val="Style13ptBold"/>
          <w:b/>
          <w:bCs w:val="0"/>
        </w:rPr>
        <w:t>Interp</w:t>
      </w:r>
      <w:proofErr w:type="spellEnd"/>
      <w:r w:rsidRPr="00EE3F52">
        <w:rPr>
          <w:rStyle w:val="Style13ptBold"/>
          <w:b/>
          <w:bCs w:val="0"/>
        </w:rPr>
        <w:t xml:space="preserve">: Debaters must not defend the hypothetical implementation of an explicit actor or action </w:t>
      </w:r>
    </w:p>
    <w:p w14:paraId="79E35475" w14:textId="77777777" w:rsidR="00A36A38" w:rsidRDefault="00A36A38" w:rsidP="00A36A38">
      <w:pPr>
        <w:pStyle w:val="Heading4"/>
      </w:pPr>
      <w:r>
        <w:t>Resolved in LD means statement of values</w:t>
      </w:r>
    </w:p>
    <w:p w14:paraId="212BF661" w14:textId="77777777" w:rsidR="00A36A38" w:rsidRDefault="00A36A38" w:rsidP="00A36A38">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10" w:history="1">
        <w:r w:rsidRPr="00A2061E">
          <w:rPr>
            <w:rStyle w:val="Hyperlink"/>
            <w:sz w:val="14"/>
          </w:rPr>
          <w:t>https://www.comm.pitt.edu/basic-definitions</w:t>
        </w:r>
      </w:hyperlink>
      <w:r>
        <w:rPr>
          <w:sz w:val="14"/>
        </w:rPr>
        <w:t xml:space="preserve"> CHO</w:t>
      </w:r>
    </w:p>
    <w:p w14:paraId="2E97B40B" w14:textId="77777777" w:rsidR="00A36A38" w:rsidRDefault="00A36A38" w:rsidP="00A36A38">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E811D0">
        <w:rPr>
          <w:rStyle w:val="Emphasis"/>
          <w:highlight w:val="green"/>
        </w:rPr>
        <w:t>Resolution</w:t>
      </w:r>
      <w:r w:rsidRPr="001B1DAE">
        <w:rPr>
          <w:rStyle w:val="Emphasis"/>
        </w:rPr>
        <w:t xml:space="preserve">. A specific statement or question up for debate. Resolutions usually appear as </w:t>
      </w:r>
      <w:r w:rsidRPr="00E811D0">
        <w:rPr>
          <w:rStyle w:val="Emphasis"/>
          <w:highlight w:val="green"/>
        </w:rPr>
        <w:t xml:space="preserve">statements of policy, </w:t>
      </w:r>
      <w:proofErr w:type="gramStart"/>
      <w:r w:rsidRPr="00E811D0">
        <w:rPr>
          <w:rStyle w:val="Emphasis"/>
          <w:highlight w:val="green"/>
        </w:rPr>
        <w:t>fact</w:t>
      </w:r>
      <w:proofErr w:type="gramEnd"/>
      <w:r w:rsidRPr="00E811D0">
        <w:rPr>
          <w:rStyle w:val="Emphasis"/>
          <w:highlight w:val="green"/>
        </w:rPr>
        <w:t xml:space="preserve"> or value.</w:t>
      </w:r>
      <w:r w:rsidRPr="001B1DAE">
        <w:rPr>
          <w:rStyle w:val="Emphasis"/>
        </w:rPr>
        <w:t xml:space="preserve"> </w:t>
      </w:r>
      <w:r w:rsidRPr="001B1DAE">
        <w:rPr>
          <w:rStyle w:val="Emphasis"/>
          <w:b w:val="0"/>
          <w:bCs/>
        </w:rPr>
        <w:t xml:space="preserve">Statement of policy. Involves an actor (local, national, or global) with power to decide a course of action. For example, </w:t>
      </w:r>
      <w:proofErr w:type="gramStart"/>
      <w:r w:rsidRPr="001B1DAE">
        <w:rPr>
          <w:rStyle w:val="Emphasis"/>
          <w:b w:val="0"/>
          <w:bCs/>
        </w:rPr>
        <w:t>Resolved</w:t>
      </w:r>
      <w:proofErr w:type="gramEnd"/>
      <w:r w:rsidRPr="001B1DAE">
        <w:rPr>
          <w:rStyle w:val="Emphasis"/>
          <w:b w:val="0"/>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E811D0">
        <w:rPr>
          <w:rStyle w:val="Emphasis"/>
          <w:highlight w:val="green"/>
        </w:rPr>
        <w:t>Involves conflicting moral dilemmas</w:t>
      </w:r>
      <w:r w:rsidRPr="001B1DAE">
        <w:rPr>
          <w:rStyle w:val="Emphasis"/>
        </w:rPr>
        <w:t xml:space="preserve">. For example, </w:t>
      </w:r>
      <w:proofErr w:type="gramStart"/>
      <w:r w:rsidRPr="00E811D0">
        <w:rPr>
          <w:rStyle w:val="Emphasis"/>
          <w:highlight w:val="green"/>
        </w:rPr>
        <w:t>Resolved</w:t>
      </w:r>
      <w:proofErr w:type="gramEnd"/>
      <w:r w:rsidRPr="00E811D0">
        <w:rPr>
          <w:rStyle w:val="Emphasis"/>
          <w:highlight w:val="green"/>
        </w:rPr>
        <w:t>: The death penalty is</w:t>
      </w:r>
      <w:r w:rsidRPr="001B1DAE">
        <w:rPr>
          <w:rStyle w:val="Emphasis"/>
        </w:rPr>
        <w:t xml:space="preserve"> a </w:t>
      </w:r>
      <w:r w:rsidRPr="00E811D0">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5ECCDAB5" w14:textId="77777777" w:rsidR="00CF149C" w:rsidRPr="00EE3F52" w:rsidRDefault="00CF149C" w:rsidP="00CF149C"/>
    <w:p w14:paraId="73EF3482" w14:textId="77777777" w:rsidR="00CF149C" w:rsidRPr="00EE3F52" w:rsidRDefault="00CF149C" w:rsidP="00CF149C">
      <w:pPr>
        <w:pStyle w:val="Heading4"/>
        <w:rPr>
          <w:rFonts w:cs="Arial"/>
          <w:sz w:val="10"/>
          <w:szCs w:val="10"/>
        </w:rPr>
      </w:pPr>
      <w:r w:rsidRPr="00EE3F52">
        <w:rPr>
          <w:rFonts w:cs="Arial"/>
        </w:rPr>
        <w:t xml:space="preserve">Is means </w:t>
      </w:r>
      <w:r w:rsidRPr="00EE3F52">
        <w:rPr>
          <w:rFonts w:cs="Arial"/>
          <w:b w:val="0"/>
          <w:bCs/>
          <w:sz w:val="10"/>
          <w:szCs w:val="10"/>
        </w:rPr>
        <w:t xml:space="preserve">is </w:t>
      </w:r>
      <w:r w:rsidRPr="00EE3F52">
        <w:rPr>
          <w:rFonts w:cs="Arial"/>
          <w:b w:val="0"/>
          <w:bCs/>
          <w:sz w:val="10"/>
          <w:szCs w:val="10"/>
          <w:u w:val="single"/>
        </w:rPr>
        <w:t>Definition of is</w:t>
      </w:r>
      <w:r w:rsidRPr="00EE3F52">
        <w:rPr>
          <w:rFonts w:cs="Arial"/>
          <w:b w:val="0"/>
          <w:bCs/>
          <w:sz w:val="10"/>
          <w:szCs w:val="10"/>
        </w:rPr>
        <w:t xml:space="preserve"> (Entry 1 of 4) present tense third-person singular of BE </w:t>
      </w:r>
      <w:r w:rsidRPr="00E811D0">
        <w:rPr>
          <w:rStyle w:val="Emphasis"/>
          <w:b/>
          <w:bCs/>
          <w:sz w:val="24"/>
          <w:szCs w:val="24"/>
          <w:highlight w:val="green"/>
        </w:rPr>
        <w:t>dialectal present tense</w:t>
      </w:r>
      <w:r w:rsidRPr="00EE3F52">
        <w:rPr>
          <w:rFonts w:cs="Arial"/>
          <w:b w:val="0"/>
          <w:bCs/>
          <w:sz w:val="10"/>
          <w:szCs w:val="10"/>
        </w:rPr>
        <w:t xml:space="preserve"> first-person and third-person </w:t>
      </w:r>
      <w:r w:rsidRPr="00EE3F52">
        <w:rPr>
          <w:rStyle w:val="StyleUnderline"/>
          <w:rFonts w:cs="Arial"/>
        </w:rPr>
        <w:t>singular</w:t>
      </w:r>
      <w:r w:rsidRPr="00EE3F52">
        <w:rPr>
          <w:rFonts w:cs="Arial"/>
          <w:b w:val="0"/>
          <w:bCs/>
          <w:sz w:val="10"/>
          <w:szCs w:val="10"/>
        </w:rPr>
        <w:t xml:space="preserve"> </w:t>
      </w:r>
      <w:r w:rsidRPr="00E811D0">
        <w:rPr>
          <w:rStyle w:val="Emphasis"/>
          <w:b/>
          <w:bCs/>
          <w:sz w:val="24"/>
          <w:szCs w:val="24"/>
          <w:highlight w:val="green"/>
        </w:rPr>
        <w:t>of BE</w:t>
      </w:r>
      <w:r w:rsidRPr="00EE3F52">
        <w:rPr>
          <w:rFonts w:cs="Arial"/>
        </w:rPr>
        <w:t xml:space="preserve"> </w:t>
      </w:r>
      <w:r w:rsidRPr="00EE3F52">
        <w:rPr>
          <w:rFonts w:cs="Arial"/>
          <w:b w:val="0"/>
          <w:bCs/>
          <w:sz w:val="10"/>
          <w:szCs w:val="10"/>
        </w:rPr>
        <w:t>dialectal present tense plural of BE</w:t>
      </w:r>
    </w:p>
    <w:p w14:paraId="3ABE4880" w14:textId="77777777" w:rsidR="00CF149C" w:rsidRPr="00EE3F52" w:rsidRDefault="00CF149C" w:rsidP="00CF149C">
      <w:r w:rsidRPr="00EE3F52">
        <w:rPr>
          <w:rStyle w:val="Style13ptBold"/>
        </w:rPr>
        <w:t>Webster ND</w:t>
      </w:r>
      <w:r w:rsidRPr="00EE3F52">
        <w:t xml:space="preserve"> Definition of IS," Merriam Webster, </w:t>
      </w:r>
      <w:hyperlink r:id="rId11" w:history="1">
        <w:r w:rsidRPr="00EE3F52">
          <w:rPr>
            <w:rStyle w:val="Hyperlink"/>
          </w:rPr>
          <w:t>https://www.merriam-webster.com/dictionary/is</w:t>
        </w:r>
      </w:hyperlink>
      <w:r w:rsidRPr="00EE3F52">
        <w:t xml:space="preserve"> IS</w:t>
      </w:r>
    </w:p>
    <w:p w14:paraId="30F03848" w14:textId="77777777" w:rsidR="00CF149C" w:rsidRPr="00EE3F52" w:rsidRDefault="00CF149C" w:rsidP="00CF149C"/>
    <w:p w14:paraId="0AABFD93" w14:textId="77777777" w:rsidR="00CF149C" w:rsidRPr="00EE3F52" w:rsidRDefault="00CF149C" w:rsidP="00CF149C">
      <w:pPr>
        <w:pStyle w:val="Heading4"/>
        <w:rPr>
          <w:rFonts w:cs="Arial"/>
        </w:rPr>
      </w:pPr>
      <w:r w:rsidRPr="00EE3F52">
        <w:rPr>
          <w:rFonts w:cs="Arial"/>
        </w:rPr>
        <w:t>Dialectical present tense means logical coherence which implies no implementation</w:t>
      </w:r>
    </w:p>
    <w:p w14:paraId="032B9499" w14:textId="77777777" w:rsidR="00CF149C" w:rsidRPr="00EE3F52" w:rsidRDefault="00CF149C" w:rsidP="00CF149C">
      <w:r w:rsidRPr="00EE3F52">
        <w:rPr>
          <w:rStyle w:val="Style13ptBold"/>
        </w:rPr>
        <w:t>Your Dictionary ND</w:t>
      </w:r>
      <w:r w:rsidRPr="00EE3F52">
        <w:t xml:space="preserve">, "Dialectical Meaning," No Publication, </w:t>
      </w:r>
      <w:hyperlink r:id="rId12" w:history="1">
        <w:r w:rsidRPr="00EE3F52">
          <w:rPr>
            <w:rStyle w:val="Hyperlink"/>
          </w:rPr>
          <w:t>https://www.yourdictionary.com/dialectical</w:t>
        </w:r>
      </w:hyperlink>
      <w:r w:rsidRPr="00EE3F52">
        <w:t xml:space="preserve"> Cho</w:t>
      </w:r>
    </w:p>
    <w:p w14:paraId="39F05ACB" w14:textId="77777777" w:rsidR="00CF149C" w:rsidRPr="00EE3F52" w:rsidRDefault="00CF149C" w:rsidP="00CF149C">
      <w:pPr>
        <w:rPr>
          <w:rStyle w:val="Emphasis"/>
        </w:rPr>
      </w:pPr>
      <w:r w:rsidRPr="00EE3F52">
        <w:rPr>
          <w:sz w:val="12"/>
        </w:rPr>
        <w:t xml:space="preserve">The </w:t>
      </w:r>
      <w:r w:rsidRPr="00E811D0">
        <w:rPr>
          <w:rStyle w:val="Emphasis"/>
          <w:highlight w:val="green"/>
        </w:rPr>
        <w:t>definition of dialectical</w:t>
      </w:r>
      <w:r w:rsidRPr="00EE3F52">
        <w:rPr>
          <w:sz w:val="12"/>
        </w:rPr>
        <w:t xml:space="preserve"> is a discussion that includes logical reasoning and dialogue, or something having the sounds, </w:t>
      </w:r>
      <w:proofErr w:type="gramStart"/>
      <w:r w:rsidRPr="00EE3F52">
        <w:rPr>
          <w:sz w:val="12"/>
        </w:rPr>
        <w:t>vocabulary</w:t>
      </w:r>
      <w:proofErr w:type="gramEnd"/>
      <w:r w:rsidRPr="00EE3F52">
        <w:rPr>
          <w:sz w:val="12"/>
        </w:rPr>
        <w:t xml:space="preserve"> and grammar of a specific way of speaking. An </w:t>
      </w:r>
      <w:r w:rsidRPr="00E811D0">
        <w:rPr>
          <w:rStyle w:val="Emphasis"/>
          <w:highlight w:val="green"/>
        </w:rPr>
        <w:t>example of something dialectical is a Lincoln Douglass style of debate,</w:t>
      </w:r>
      <w:r w:rsidRPr="00EE3F52">
        <w:rPr>
          <w:sz w:val="12"/>
        </w:rPr>
        <w:t xml:space="preserve"> </w:t>
      </w:r>
      <w:r w:rsidRPr="00E811D0">
        <w:rPr>
          <w:rStyle w:val="Emphasis"/>
          <w:highlight w:val="green"/>
        </w:rPr>
        <w:t>where both parties argue a point in a logical order</w:t>
      </w:r>
      <w:r w:rsidRPr="00EE3F52">
        <w:rPr>
          <w:sz w:val="12"/>
        </w:rPr>
        <w:t xml:space="preserve">. Of, or pertaining to dialectic; </w:t>
      </w:r>
      <w:r w:rsidRPr="00E811D0">
        <w:rPr>
          <w:rStyle w:val="Emphasis"/>
          <w:highlight w:val="green"/>
        </w:rPr>
        <w:t>logic</w:t>
      </w:r>
      <w:r w:rsidRPr="00EE3F52">
        <w:rPr>
          <w:sz w:val="12"/>
        </w:rPr>
        <w:t xml:space="preserve">ally </w:t>
      </w:r>
      <w:r w:rsidRPr="00E811D0">
        <w:rPr>
          <w:rStyle w:val="Emphasis"/>
          <w:highlight w:val="green"/>
        </w:rPr>
        <w:t>reason</w:t>
      </w:r>
      <w:r w:rsidRPr="00EE3F52">
        <w:rPr>
          <w:sz w:val="12"/>
        </w:rPr>
        <w:t xml:space="preserve">ed through the </w:t>
      </w:r>
      <w:r w:rsidRPr="00E811D0">
        <w:rPr>
          <w:rStyle w:val="Emphasis"/>
          <w:highlight w:val="green"/>
        </w:rPr>
        <w:t>exchange of opposing ideas.</w:t>
      </w:r>
    </w:p>
    <w:p w14:paraId="54D7F3D7" w14:textId="77777777" w:rsidR="00CF149C" w:rsidRPr="00EE3F52" w:rsidRDefault="00CF149C" w:rsidP="00CF149C">
      <w:pPr>
        <w:rPr>
          <w:rStyle w:val="Emphasis"/>
        </w:rPr>
      </w:pPr>
    </w:p>
    <w:p w14:paraId="7BB264A1" w14:textId="77777777" w:rsidR="00CF149C" w:rsidRPr="00EE3F52" w:rsidRDefault="00CF149C" w:rsidP="00CF149C">
      <w:pPr>
        <w:pStyle w:val="Heading4"/>
        <w:rPr>
          <w:rFonts w:cs="Arial"/>
        </w:rPr>
      </w:pPr>
      <w:r w:rsidRPr="00EE3F52">
        <w:rPr>
          <w:rFonts w:cs="Arial"/>
        </w:rPr>
        <w:t xml:space="preserve">“BE” is a linking verb, not an action verb so implementation is incoherent </w:t>
      </w:r>
    </w:p>
    <w:p w14:paraId="05CB796A" w14:textId="77777777" w:rsidR="00CF149C" w:rsidRPr="00EE3F52" w:rsidRDefault="00CF149C" w:rsidP="00CF149C">
      <w:r w:rsidRPr="00EE3F52">
        <w:rPr>
          <w:rStyle w:val="Style13ptBold"/>
        </w:rPr>
        <w:t>Grammar Monster ND</w:t>
      </w:r>
      <w:r w:rsidRPr="00EE3F52">
        <w:t xml:space="preserve"> "Linking Verbs," Grammar Monster, </w:t>
      </w:r>
      <w:hyperlink r:id="rId13" w:history="1">
        <w:r w:rsidRPr="00EE3F52">
          <w:rPr>
            <w:rStyle w:val="Hyperlink"/>
          </w:rPr>
          <w:t>https://www.grammar-monster.com/glossary/linking_verbs.htm</w:t>
        </w:r>
      </w:hyperlink>
      <w:r w:rsidRPr="00EE3F52">
        <w:t xml:space="preserve"> CHO</w:t>
      </w:r>
    </w:p>
    <w:p w14:paraId="69FD93F9" w14:textId="77777777" w:rsidR="00CF149C" w:rsidRPr="00EE3F52" w:rsidRDefault="00CF149C" w:rsidP="00CF149C">
      <w:pPr>
        <w:rPr>
          <w:sz w:val="12"/>
        </w:rPr>
      </w:pPr>
      <w:r w:rsidRPr="00EE3F52">
        <w:rPr>
          <w:sz w:val="12"/>
        </w:rPr>
        <w:t>What Are Linking Verbs? (</w:t>
      </w:r>
      <w:proofErr w:type="gramStart"/>
      <w:r w:rsidRPr="00EE3F52">
        <w:rPr>
          <w:sz w:val="12"/>
        </w:rPr>
        <w:t>with</w:t>
      </w:r>
      <w:proofErr w:type="gramEnd"/>
      <w:r w:rsidRPr="00EE3F52">
        <w:rPr>
          <w:sz w:val="12"/>
        </w:rPr>
        <w:t xml:space="preserve"> Examples) </w:t>
      </w:r>
      <w:r w:rsidRPr="00E811D0">
        <w:rPr>
          <w:rStyle w:val="Emphasis"/>
          <w:highlight w:val="green"/>
        </w:rPr>
        <w:t xml:space="preserve">A linking verb </w:t>
      </w:r>
      <w:r w:rsidRPr="00EE3F52">
        <w:rPr>
          <w:rStyle w:val="StyleUnderline"/>
        </w:rPr>
        <w:t xml:space="preserve">is used to </w:t>
      </w:r>
      <w:r w:rsidRPr="00EE3F52">
        <w:rPr>
          <w:sz w:val="12"/>
        </w:rPr>
        <w:t xml:space="preserve">re-identify or to </w:t>
      </w:r>
      <w:r w:rsidRPr="00E811D0">
        <w:rPr>
          <w:rStyle w:val="Emphasis"/>
          <w:highlight w:val="green"/>
        </w:rPr>
        <w:t>describe its subject</w:t>
      </w:r>
      <w:r w:rsidRPr="00EE3F52">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EE3F52">
        <w:rPr>
          <w:sz w:val="12"/>
        </w:rPr>
        <w:t>highlighted</w:t>
      </w:r>
      <w:proofErr w:type="gramEnd"/>
      <w:r w:rsidRPr="00EE3F52">
        <w:rPr>
          <w:sz w:val="12"/>
        </w:rPr>
        <w:t xml:space="preserve"> and the subject is bold. </w:t>
      </w:r>
      <w:r w:rsidRPr="00E811D0">
        <w:rPr>
          <w:rStyle w:val="Emphasis"/>
          <w:highlight w:val="green"/>
        </w:rPr>
        <w:t>Alan is a vampire.</w:t>
      </w:r>
      <w:r w:rsidRPr="00EE3F52">
        <w:rPr>
          <w:rStyle w:val="Emphasis"/>
        </w:rPr>
        <w:t xml:space="preserve"> </w:t>
      </w:r>
      <w:r w:rsidRPr="00EE3F52">
        <w:rPr>
          <w:sz w:val="12"/>
        </w:rPr>
        <w:t xml:space="preserve">(Here, the </w:t>
      </w:r>
      <w:r w:rsidRPr="00E811D0">
        <w:rPr>
          <w:rStyle w:val="Emphasis"/>
          <w:highlight w:val="green"/>
        </w:rPr>
        <w:t>subject is re-identified as a vampire.)</w:t>
      </w:r>
      <w:r w:rsidRPr="00EE3F52">
        <w:rPr>
          <w:rStyle w:val="Emphasis"/>
        </w:rPr>
        <w:t xml:space="preserve"> </w:t>
      </w:r>
      <w:r w:rsidRPr="00EE3F52">
        <w:rPr>
          <w:sz w:val="12"/>
        </w:rPr>
        <w:t>Alan is thirsty. (Here, the subject is described as thirsty.)</w:t>
      </w:r>
    </w:p>
    <w:p w14:paraId="4022A7B3" w14:textId="3B698745" w:rsidR="00CF149C" w:rsidRPr="00EE3F52" w:rsidRDefault="00CF149C" w:rsidP="00CF149C"/>
    <w:p w14:paraId="0C885B9E" w14:textId="77777777" w:rsidR="00CF149C" w:rsidRPr="00EE3F52" w:rsidRDefault="00CF149C" w:rsidP="00CF149C">
      <w:pPr>
        <w:rPr>
          <w:b/>
          <w:iCs/>
          <w:u w:val="single"/>
        </w:rPr>
      </w:pPr>
      <w:r w:rsidRPr="00EE3F52">
        <w:rPr>
          <w:noProof/>
        </w:rPr>
        <w:drawing>
          <wp:inline distT="0" distB="0" distL="0" distR="0" wp14:anchorId="1295F7E0" wp14:editId="1E5302DA">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662F6ADA" w14:textId="77777777" w:rsidR="00CF149C" w:rsidRPr="00EE3F52" w:rsidRDefault="00CF149C" w:rsidP="00CF149C">
      <w:pPr>
        <w:rPr>
          <w:b/>
          <w:iCs/>
          <w:u w:val="single"/>
        </w:rPr>
      </w:pPr>
    </w:p>
    <w:p w14:paraId="4166497E" w14:textId="77777777" w:rsidR="00E904AC" w:rsidRDefault="00E904AC" w:rsidP="00E904AC">
      <w:pPr>
        <w:pStyle w:val="Heading4"/>
      </w:pPr>
      <w:r>
        <w:t>Unjust means “</w:t>
      </w:r>
      <w:r w:rsidRPr="001538D6">
        <w:rPr>
          <w:rStyle w:val="Emphasis"/>
        </w:rPr>
        <w:t xml:space="preserve">an unjust decision, judgment, or action </w:t>
      </w:r>
      <w:r w:rsidRPr="00E811D0">
        <w:rPr>
          <w:rStyle w:val="Emphasis"/>
          <w:highlight w:val="green"/>
        </w:rPr>
        <w:t>is not fair</w:t>
      </w:r>
      <w:r w:rsidRPr="001538D6">
        <w:rPr>
          <w:rStyle w:val="Emphasis"/>
        </w:rPr>
        <w:t xml:space="preserve"> or reasonable</w:t>
      </w:r>
      <w:r w:rsidRPr="00E811D0">
        <w:rPr>
          <w:rStyle w:val="Emphasis"/>
          <w:highlight w:val="green"/>
        </w:rPr>
        <w:t>, or is</w:t>
      </w:r>
      <w:r w:rsidRPr="001538D6">
        <w:rPr>
          <w:rStyle w:val="Emphasis"/>
        </w:rPr>
        <w:t xml:space="preserve"> not done </w:t>
      </w:r>
      <w:r w:rsidRPr="00E811D0">
        <w:rPr>
          <w:rStyle w:val="Emphasis"/>
          <w:highlight w:val="green"/>
        </w:rPr>
        <w:t>according to</w:t>
      </w:r>
      <w:r w:rsidRPr="001538D6">
        <w:rPr>
          <w:rStyle w:val="Emphasis"/>
        </w:rPr>
        <w:t xml:space="preserve"> accepted legal or </w:t>
      </w:r>
      <w:r w:rsidRPr="00E811D0">
        <w:rPr>
          <w:rStyle w:val="Emphasis"/>
          <w:highlight w:val="green"/>
        </w:rPr>
        <w:t>moral standards</w:t>
      </w:r>
      <w:r>
        <w:t>”</w:t>
      </w:r>
    </w:p>
    <w:p w14:paraId="0C1E4CFB" w14:textId="77777777" w:rsidR="00E904AC" w:rsidRDefault="00E904AC" w:rsidP="00E904AC">
      <w:r w:rsidRPr="001538D6">
        <w:rPr>
          <w:rStyle w:val="Style13ptBold"/>
        </w:rPr>
        <w:t xml:space="preserve">That’s Macmillan Dictionary No Date </w:t>
      </w:r>
      <w:r>
        <w:t xml:space="preserve">[“unjust”. Macmillan Dictionary. No Date. Accessed 1/23/2022. </w:t>
      </w:r>
      <w:hyperlink r:id="rId15" w:history="1">
        <w:r w:rsidRPr="00C65137">
          <w:rPr>
            <w:rStyle w:val="Hyperlink"/>
          </w:rPr>
          <w:t>https://www.macmillandictionary.com/us/dictionary/american/unjust</w:t>
        </w:r>
      </w:hyperlink>
      <w:r>
        <w:t xml:space="preserve"> //Xu]</w:t>
      </w:r>
    </w:p>
    <w:p w14:paraId="017BE35F" w14:textId="77777777" w:rsidR="00E904AC" w:rsidRPr="001538D6" w:rsidRDefault="00E904AC" w:rsidP="00E904AC">
      <w:pPr>
        <w:pStyle w:val="Heading4"/>
      </w:pPr>
      <w:proofErr w:type="gramStart"/>
      <w:r>
        <w:t>Definitions</w:t>
      </w:r>
      <w:proofErr w:type="gramEnd"/>
      <w:r>
        <w:t xml:space="preserve"> use “is” which is present tense per the Grammar Monster definitions above. </w:t>
      </w:r>
    </w:p>
    <w:p w14:paraId="3D286D64" w14:textId="77777777" w:rsidR="00CF149C" w:rsidRPr="00EE3F52" w:rsidRDefault="00CF149C" w:rsidP="00CF149C"/>
    <w:p w14:paraId="253DC3B4" w14:textId="77777777" w:rsidR="006477A3" w:rsidRDefault="006477A3" w:rsidP="006477A3">
      <w:pPr>
        <w:pStyle w:val="Heading4"/>
      </w:pPr>
      <w:r>
        <w:t xml:space="preserve">1] Limits and Ground - </w:t>
      </w:r>
      <w:r w:rsidRPr="00564898">
        <w:t xml:space="preserve">justifies infinite unpredictable </w:t>
      </w:r>
      <w:proofErr w:type="spellStart"/>
      <w:r w:rsidRPr="00564898">
        <w:t>aff</w:t>
      </w:r>
      <w:proofErr w:type="spellEnd"/>
      <w:r w:rsidRPr="00564898">
        <w:t xml:space="preserve"> advantage ground </w:t>
      </w:r>
      <w:r>
        <w:t xml:space="preserve">and extra topical enforcement mechanisms which wreck </w:t>
      </w:r>
      <w:r w:rsidRPr="00564898">
        <w:t>research burdens while spiking core generics</w:t>
      </w:r>
      <w:r>
        <w:t>.</w:t>
      </w:r>
      <w:r w:rsidRPr="007C6AFF">
        <w:t xml:space="preserve"> </w:t>
      </w:r>
    </w:p>
    <w:p w14:paraId="77A405A5" w14:textId="77777777" w:rsidR="00E27808" w:rsidRPr="009B7446" w:rsidRDefault="006477A3" w:rsidP="00E27808">
      <w:pPr>
        <w:pStyle w:val="Heading4"/>
        <w:rPr>
          <w:rFonts w:asciiTheme="minorHAnsi" w:hAnsiTheme="minorHAnsi" w:cstheme="minorHAnsi"/>
        </w:rPr>
      </w:pPr>
      <w:r>
        <w:t xml:space="preserve">2] </w:t>
      </w:r>
      <w:r w:rsidR="00E27808" w:rsidRPr="009B7446">
        <w:rPr>
          <w:rFonts w:asciiTheme="minorHAnsi" w:hAnsiTheme="minorHAnsi" w:cstheme="minorHAnsi"/>
        </w:rPr>
        <w:t xml:space="preserve">Semantics o/w – </w:t>
      </w:r>
    </w:p>
    <w:p w14:paraId="6A7983F3" w14:textId="77777777" w:rsidR="00E27808" w:rsidRPr="009B7446" w:rsidRDefault="00E27808" w:rsidP="00E27808">
      <w:pPr>
        <w:pStyle w:val="Heading4"/>
        <w:rPr>
          <w:rFonts w:asciiTheme="minorHAnsi" w:hAnsiTheme="minorHAnsi" w:cstheme="minorHAnsi"/>
        </w:rPr>
      </w:pPr>
      <w:r w:rsidRPr="009B7446">
        <w:rPr>
          <w:rFonts w:asciiTheme="minorHAnsi" w:hAnsiTheme="minorHAnsi" w:cstheme="minorHAnsi"/>
        </w:rPr>
        <w:t>a] Precision – they can arbitrarily jettison words which decks ground and preparation because there is no stasis point</w:t>
      </w:r>
    </w:p>
    <w:p w14:paraId="52C7E89A" w14:textId="77777777" w:rsidR="00E27808" w:rsidRPr="009B7446" w:rsidRDefault="00E27808" w:rsidP="00E27808">
      <w:pPr>
        <w:pStyle w:val="Heading4"/>
        <w:rPr>
          <w:rFonts w:asciiTheme="minorHAnsi" w:hAnsiTheme="minorHAnsi" w:cstheme="minorHAnsi"/>
        </w:rPr>
      </w:pPr>
      <w:r w:rsidRPr="009B7446">
        <w:rPr>
          <w:rFonts w:asciiTheme="minorHAnsi" w:hAnsiTheme="minorHAnsi" w:cstheme="minorHAnsi"/>
        </w:rPr>
        <w:t xml:space="preserve">b] Jurisdiction – the judge doesn’t have the authority to vote </w:t>
      </w:r>
      <w:proofErr w:type="spellStart"/>
      <w:r w:rsidRPr="009B7446">
        <w:rPr>
          <w:rFonts w:asciiTheme="minorHAnsi" w:hAnsiTheme="minorHAnsi" w:cstheme="minorHAnsi"/>
        </w:rPr>
        <w:t>aff</w:t>
      </w:r>
      <w:proofErr w:type="spellEnd"/>
      <w:r w:rsidRPr="009B7446">
        <w:rPr>
          <w:rFonts w:asciiTheme="minorHAnsi" w:hAnsiTheme="minorHAnsi" w:cstheme="minorHAnsi"/>
        </w:rPr>
        <w:t xml:space="preserve"> if it wasn’t legitimate </w:t>
      </w:r>
    </w:p>
    <w:p w14:paraId="5A33484A" w14:textId="77777777" w:rsidR="00E27808" w:rsidRPr="009B7446" w:rsidRDefault="00E27808" w:rsidP="00E27808">
      <w:pPr>
        <w:pStyle w:val="Heading4"/>
        <w:rPr>
          <w:rFonts w:asciiTheme="minorHAnsi" w:hAnsiTheme="minorHAnsi" w:cstheme="minorHAnsi"/>
        </w:rPr>
      </w:pPr>
      <w:r w:rsidRPr="009B7446">
        <w:rPr>
          <w:rFonts w:asciiTheme="minorHAnsi" w:hAnsiTheme="minorHAnsi" w:cstheme="minorHAnsi"/>
        </w:rPr>
        <w:t>c] Durability – grammatical correctness makes debaters effective academics and professionals</w:t>
      </w:r>
    </w:p>
    <w:p w14:paraId="7C6931BF" w14:textId="77777777" w:rsidR="00E27808" w:rsidRPr="009B7446" w:rsidRDefault="00E27808" w:rsidP="00E27808">
      <w:pPr>
        <w:pStyle w:val="Heading4"/>
        <w:rPr>
          <w:rFonts w:asciiTheme="minorHAnsi" w:hAnsiTheme="minorHAnsi" w:cstheme="minorHAnsi"/>
        </w:rPr>
      </w:pPr>
      <w:r>
        <w:rPr>
          <w:rFonts w:asciiTheme="minorHAnsi" w:hAnsiTheme="minorHAnsi" w:cstheme="minorHAnsi"/>
        </w:rPr>
        <w:t xml:space="preserve">d] Legal ed – </w:t>
      </w:r>
    </w:p>
    <w:p w14:paraId="6AA657AF" w14:textId="77777777" w:rsidR="00E27808" w:rsidRPr="009B7446" w:rsidRDefault="00E27808" w:rsidP="00E27808">
      <w:pPr>
        <w:spacing w:after="120"/>
        <w:rPr>
          <w:rStyle w:val="Style13ptBold"/>
          <w:rFonts w:asciiTheme="minorHAnsi" w:hAnsiTheme="minorHAnsi" w:cstheme="minorHAnsi"/>
        </w:rPr>
      </w:pPr>
      <w:r w:rsidRPr="00B62D4D">
        <w:rPr>
          <w:rStyle w:val="Style13ptBold"/>
        </w:rPr>
        <w:t>Heath 06</w:t>
      </w:r>
      <w:r w:rsidRPr="009B7446">
        <w:rPr>
          <w:rFonts w:asciiTheme="minorHAnsi" w:hAnsiTheme="minorHAnsi" w:cstheme="minorHAnsi"/>
          <w:sz w:val="16"/>
        </w:rPr>
        <w:t xml:space="preserve"> Brad, reporter at USA Today. “Small mistakes cause big problems” November 21, 2006. http://usatoday30.usatoday.com/news/nation/2006-11-20-typo-problems_x.htm IB</w:t>
      </w:r>
      <w:r w:rsidRPr="009B7446">
        <w:rPr>
          <w:rFonts w:asciiTheme="minorHAnsi" w:eastAsia="Times New Roman" w:hAnsiTheme="minorHAnsi" w:cstheme="minorHAnsi"/>
          <w:sz w:val="16"/>
        </w:rPr>
        <w:t xml:space="preserve"> </w:t>
      </w:r>
    </w:p>
    <w:p w14:paraId="0A7EB29D" w14:textId="77777777" w:rsidR="00E27808" w:rsidRPr="00CC2EDA" w:rsidRDefault="00E27808" w:rsidP="00E27808">
      <w:pPr>
        <w:rPr>
          <w:rFonts w:asciiTheme="minorHAnsi" w:hAnsiTheme="minorHAnsi" w:cstheme="minorHAnsi"/>
          <w:u w:val="single"/>
        </w:rPr>
      </w:pPr>
      <w:r w:rsidRPr="009B7446">
        <w:rPr>
          <w:rStyle w:val="StyleUnderline"/>
          <w:rFonts w:asciiTheme="minorHAnsi" w:hAnsiTheme="minorHAnsi" w:cstheme="minorHAnsi"/>
          <w:highlight w:val="green"/>
        </w:rPr>
        <w:t>In the legislative world</w:t>
      </w:r>
      <w:r w:rsidRPr="009B7446">
        <w:rPr>
          <w:rFonts w:asciiTheme="minorHAnsi" w:hAnsiTheme="minorHAnsi" w:cstheme="minorHAnsi"/>
          <w:b/>
          <w:sz w:val="14"/>
        </w:rPr>
        <w:t>, such</w:t>
      </w:r>
      <w:r w:rsidRPr="009B7446">
        <w:rPr>
          <w:rStyle w:val="Style13ptBold"/>
          <w:rFonts w:asciiTheme="minorHAnsi" w:hAnsiTheme="minorHAnsi" w:cstheme="minorHAnsi"/>
          <w:b w:val="0"/>
          <w:sz w:val="14"/>
        </w:rPr>
        <w:t xml:space="preserve"> </w:t>
      </w:r>
      <w:r w:rsidRPr="009B7446">
        <w:rPr>
          <w:rStyle w:val="StyleUnderline"/>
          <w:rFonts w:asciiTheme="minorHAnsi" w:hAnsiTheme="minorHAnsi" w:cstheme="minorHAnsi"/>
          <w:highlight w:val="green"/>
        </w:rPr>
        <w:t>small errors</w:t>
      </w:r>
      <w:r w:rsidRPr="009B7446">
        <w:rPr>
          <w:rFonts w:asciiTheme="minorHAnsi" w:hAnsiTheme="minorHAnsi" w:cstheme="minorHAnsi"/>
          <w:b/>
          <w:sz w:val="14"/>
        </w:rPr>
        <w:t xml:space="preserve">, while uncommon, can </w:t>
      </w:r>
      <w:r w:rsidRPr="009B7446">
        <w:rPr>
          <w:rStyle w:val="StyleUnderline"/>
          <w:rFonts w:asciiTheme="minorHAnsi" w:hAnsiTheme="minorHAnsi" w:cstheme="minorHAnsi"/>
          <w:highlight w:val="green"/>
        </w:rPr>
        <w:t>carry expensive consequences</w:t>
      </w:r>
      <w:r w:rsidRPr="009B7446">
        <w:rPr>
          <w:rStyle w:val="Style13ptBold"/>
          <w:rFonts w:asciiTheme="minorHAnsi" w:hAnsiTheme="minorHAnsi" w:cstheme="minorHAnsi"/>
          <w:b w:val="0"/>
          <w:sz w:val="14"/>
          <w:highlight w:val="green"/>
        </w:rPr>
        <w:t>.</w:t>
      </w:r>
      <w:r w:rsidRPr="009B7446">
        <w:rPr>
          <w:rStyle w:val="Style13ptBold"/>
          <w:rFonts w:asciiTheme="minorHAnsi" w:hAnsiTheme="minorHAnsi" w:cstheme="minorHAnsi"/>
          <w:b w:val="0"/>
          <w:sz w:val="14"/>
        </w:rPr>
        <w:t xml:space="preserve"> </w:t>
      </w:r>
      <w:r w:rsidRPr="009B7446">
        <w:rPr>
          <w:rFonts w:asciiTheme="minorHAnsi" w:hAnsiTheme="minorHAnsi" w:cstheme="minorHAnsi"/>
          <w:b/>
          <w:sz w:val="14"/>
        </w:rPr>
        <w:t xml:space="preserve">In a few cases </w:t>
      </w:r>
      <w:r w:rsidRPr="009B7446">
        <w:rPr>
          <w:rStyle w:val="StyleUnderline"/>
          <w:rFonts w:asciiTheme="minorHAnsi" w:hAnsiTheme="minorHAnsi" w:cstheme="minorHAnsi"/>
        </w:rPr>
        <w:t>around the nation</w:t>
      </w:r>
      <w:r w:rsidRPr="009B7446">
        <w:rPr>
          <w:rStyle w:val="Style13ptBold"/>
          <w:rFonts w:asciiTheme="minorHAnsi" w:hAnsiTheme="minorHAnsi" w:cstheme="minorHAnsi"/>
          <w:b w:val="0"/>
          <w:sz w:val="14"/>
        </w:rPr>
        <w:t xml:space="preserve"> </w:t>
      </w:r>
      <w:r w:rsidRPr="009B7446">
        <w:rPr>
          <w:rFonts w:asciiTheme="minorHAnsi" w:hAnsiTheme="minorHAnsi" w:cstheme="minorHAnsi"/>
          <w:b/>
          <w:sz w:val="14"/>
        </w:rPr>
        <w:t>this year,</w:t>
      </w:r>
      <w:r w:rsidRPr="009B7446">
        <w:rPr>
          <w:rStyle w:val="Style13ptBold"/>
          <w:rFonts w:asciiTheme="minorHAnsi" w:hAnsiTheme="minorHAnsi" w:cstheme="minorHAnsi"/>
          <w:b w:val="0"/>
          <w:sz w:val="14"/>
        </w:rPr>
        <w:t xml:space="preserve"> </w:t>
      </w:r>
      <w:r w:rsidRPr="009B7446">
        <w:rPr>
          <w:rStyle w:val="StyleUnderline"/>
          <w:rFonts w:asciiTheme="minorHAnsi" w:hAnsiTheme="minorHAnsi" w:cstheme="minorHAnsi"/>
        </w:rPr>
        <w:t>typos and</w:t>
      </w:r>
      <w:r w:rsidRPr="009B7446">
        <w:rPr>
          <w:rFonts w:asciiTheme="minorHAnsi" w:hAnsiTheme="minorHAnsi" w:cstheme="minorHAnsi"/>
          <w:b/>
          <w:sz w:val="14"/>
        </w:rPr>
        <w:t xml:space="preserve"> other</w:t>
      </w:r>
      <w:r w:rsidRPr="009B7446">
        <w:rPr>
          <w:rStyle w:val="Style13ptBold"/>
          <w:rFonts w:asciiTheme="minorHAnsi" w:hAnsiTheme="minorHAnsi" w:cstheme="minorHAnsi"/>
          <w:b w:val="0"/>
          <w:sz w:val="14"/>
        </w:rPr>
        <w:t xml:space="preserve"> </w:t>
      </w:r>
      <w:r w:rsidRPr="009B7446">
        <w:rPr>
          <w:rStyle w:val="StyleUnderline"/>
          <w:rFonts w:asciiTheme="minorHAnsi" w:hAnsiTheme="minorHAnsi" w:cstheme="minorHAnsi"/>
          <w:highlight w:val="green"/>
        </w:rPr>
        <w:t xml:space="preserve">blunders have redirected millions of tax dollars </w:t>
      </w:r>
      <w:r w:rsidRPr="007B3E9E">
        <w:rPr>
          <w:rStyle w:val="StyleUnderline"/>
          <w:rFonts w:asciiTheme="minorHAnsi" w:hAnsiTheme="minorHAnsi" w:cstheme="minorHAnsi"/>
        </w:rPr>
        <w:t>or threatened to invalidate new laws.</w:t>
      </w:r>
    </w:p>
    <w:p w14:paraId="08CEE4D2" w14:textId="77B8F874" w:rsidR="006477A3" w:rsidRPr="00044BF9" w:rsidRDefault="006477A3" w:rsidP="006477A3">
      <w:pPr>
        <w:pStyle w:val="Heading4"/>
      </w:pPr>
      <w:r>
        <w:t>3] Phil Ed – creates better ethical subjectivity and critical thinking that o/</w:t>
      </w:r>
      <w:proofErr w:type="spellStart"/>
      <w:r>
        <w:t>ws</w:t>
      </w:r>
      <w:proofErr w:type="spellEnd"/>
      <w:r>
        <w:t xml:space="preserve"> on uniqueness to LD, switch to policy and LARP on the water topic – solves all your offense</w:t>
      </w:r>
    </w:p>
    <w:p w14:paraId="042D07F0" w14:textId="77777777" w:rsidR="006477A3" w:rsidRPr="00044BF9" w:rsidRDefault="006477A3" w:rsidP="006477A3"/>
    <w:p w14:paraId="4E9625C7" w14:textId="77777777" w:rsidR="006477A3" w:rsidRPr="00C6222D" w:rsidRDefault="006477A3" w:rsidP="006477A3">
      <w:pPr>
        <w:pStyle w:val="Heading4"/>
      </w:pPr>
      <w:r>
        <w:t xml:space="preserve">TVA: Read a </w:t>
      </w:r>
      <w:proofErr w:type="spellStart"/>
      <w:r>
        <w:t>phil</w:t>
      </w:r>
      <w:proofErr w:type="spellEnd"/>
      <w:r>
        <w:t xml:space="preserve"> </w:t>
      </w:r>
      <w:proofErr w:type="spellStart"/>
      <w:r>
        <w:t>aff</w:t>
      </w:r>
      <w:proofErr w:type="spellEnd"/>
      <w:r>
        <w:t xml:space="preserve"> that affirms that private appropriation is unjust with a util FW and don’t defend implementation</w:t>
      </w:r>
    </w:p>
    <w:bookmarkEnd w:id="0"/>
    <w:p w14:paraId="308196FB" w14:textId="2F9BA50D" w:rsidR="003C118D" w:rsidRPr="00EE3F52" w:rsidRDefault="003C118D" w:rsidP="003C118D"/>
    <w:p w14:paraId="71E623AD" w14:textId="77777777" w:rsidR="002F0216" w:rsidRDefault="002F0216" w:rsidP="002F0216">
      <w:pPr>
        <w:pStyle w:val="Heading4"/>
      </w:pPr>
      <w:r>
        <w:t xml:space="preserve">Fairness – a) you conceded the judge will fairly evaluate your argument b) its constitutive to debate as </w:t>
      </w:r>
      <w:r w:rsidRPr="000A2106">
        <w:t>competitive activity that requires objective evaluation</w:t>
      </w:r>
    </w:p>
    <w:p w14:paraId="24F3A9AC" w14:textId="77777777" w:rsidR="002F0216" w:rsidRDefault="002F0216" w:rsidP="002F0216">
      <w:pPr>
        <w:pStyle w:val="Heading4"/>
      </w:pPr>
      <w:r>
        <w:t>Education – a) it’s the only reason why schools fund debate b) it’s the only portable impact to debate</w:t>
      </w:r>
    </w:p>
    <w:p w14:paraId="4D214E43" w14:textId="77777777" w:rsidR="00D135DD" w:rsidRDefault="00D135DD" w:rsidP="00D135DD">
      <w:pPr>
        <w:pStyle w:val="Heading4"/>
      </w:pPr>
      <w:r>
        <w:t xml:space="preserve">Competing </w:t>
      </w:r>
      <w:proofErr w:type="spellStart"/>
      <w:r>
        <w:t>interps</w:t>
      </w:r>
      <w:proofErr w:type="spellEnd"/>
      <w:r>
        <w:t xml:space="preserve"> – 1. Reasonability encourages a race to the margins of what counts as sufficiently fair which incentivizes as much abuse as possible 2. Norm setting – it encourages the </w:t>
      </w:r>
      <w:proofErr w:type="gramStart"/>
      <w:r>
        <w:t>most fair</w:t>
      </w:r>
      <w:proofErr w:type="gramEnd"/>
      <w:r>
        <w:t xml:space="preserve"> rule through debating competing models 3. Judge intervention – Reasonability begs the question of what the judge thinks is sufficient which takes the round out of the </w:t>
      </w:r>
      <w:proofErr w:type="gramStart"/>
      <w:r>
        <w:t>debaters</w:t>
      </w:r>
      <w:proofErr w:type="gramEnd"/>
      <w:r>
        <w:t xml:space="preserve"> hands. </w:t>
      </w:r>
    </w:p>
    <w:p w14:paraId="5E82198A" w14:textId="77777777" w:rsidR="003C118D" w:rsidRPr="00EE3F52" w:rsidRDefault="003C118D" w:rsidP="003C118D">
      <w:pPr>
        <w:pStyle w:val="Heading4"/>
        <w:rPr>
          <w:rFonts w:asciiTheme="minorHAnsi" w:hAnsiTheme="minorHAnsi" w:cstheme="minorHAnsi"/>
        </w:rPr>
      </w:pPr>
      <w:r w:rsidRPr="00EE3F52">
        <w:rPr>
          <w:rFonts w:asciiTheme="minorHAnsi" w:hAnsiTheme="minorHAnsi" w:cstheme="minorHAnsi"/>
        </w:rPr>
        <w:t xml:space="preserve">Drop the debater – 1. Deterrence – Prevents reading the abusive practice in the future since it’s not worth risking the loss which is k2 norm setting indefensible practices die out 2. TS – Otherwise you’ll read a bunch of abusive practices for the time trade off </w:t>
      </w:r>
    </w:p>
    <w:p w14:paraId="401A98DA" w14:textId="77777777" w:rsidR="003C118D" w:rsidRPr="00EE3F52" w:rsidRDefault="003C118D" w:rsidP="003C118D">
      <w:pPr>
        <w:pStyle w:val="Heading4"/>
        <w:rPr>
          <w:rFonts w:asciiTheme="minorHAnsi" w:hAnsiTheme="minorHAnsi" w:cstheme="minorHAnsi"/>
        </w:rPr>
      </w:pPr>
      <w:r w:rsidRPr="00EE3F52">
        <w:rPr>
          <w:rFonts w:asciiTheme="minorHAnsi" w:hAnsiTheme="minorHAnsi" w:cstheme="minorHAnsi"/>
        </w:rPr>
        <w:t xml:space="preserve">No </w:t>
      </w:r>
      <w:proofErr w:type="spellStart"/>
      <w:r w:rsidRPr="00EE3F52">
        <w:rPr>
          <w:rFonts w:asciiTheme="minorHAnsi" w:hAnsiTheme="minorHAnsi" w:cstheme="minorHAnsi"/>
        </w:rPr>
        <w:t>rvi</w:t>
      </w:r>
      <w:proofErr w:type="spellEnd"/>
    </w:p>
    <w:p w14:paraId="5766B53E" w14:textId="77777777" w:rsidR="003C118D" w:rsidRPr="00EE3F52" w:rsidRDefault="003C118D" w:rsidP="003C118D">
      <w:pPr>
        <w:pStyle w:val="Heading4"/>
        <w:rPr>
          <w:rFonts w:asciiTheme="minorHAnsi" w:hAnsiTheme="minorHAnsi" w:cstheme="minorHAnsi"/>
        </w:rPr>
      </w:pPr>
      <w:r w:rsidRPr="00EE3F52">
        <w:rPr>
          <w:rFonts w:asciiTheme="minorHAnsi" w:hAnsiTheme="minorHAnsi" w:cstheme="minorHAnsi"/>
        </w:rPr>
        <w:t xml:space="preserve">[a] Baiting—they’ll bait the theory debate and prep it out—justifies infinite abuse since they’ll get away with unacceptable practices </w:t>
      </w:r>
    </w:p>
    <w:p w14:paraId="1A43E165" w14:textId="77777777" w:rsidR="003C118D" w:rsidRPr="00EE3F52" w:rsidRDefault="003C118D" w:rsidP="003C118D">
      <w:pPr>
        <w:pStyle w:val="Heading4"/>
        <w:rPr>
          <w:rFonts w:asciiTheme="minorHAnsi" w:hAnsiTheme="minorHAnsi" w:cstheme="minorHAnsi"/>
        </w:rPr>
      </w:pPr>
      <w:r w:rsidRPr="00EE3F52">
        <w:rPr>
          <w:rFonts w:asciiTheme="minorHAnsi" w:hAnsiTheme="minorHAnsi" w:cstheme="minorHAnsi"/>
        </w:rPr>
        <w:t>[b] 1AR all-outs—they’ll collapse entirely to theory which crowds out substance and kills education.</w:t>
      </w:r>
    </w:p>
    <w:p w14:paraId="392A9950" w14:textId="77777777" w:rsidR="003C118D" w:rsidRPr="00EE3F52" w:rsidRDefault="003C118D" w:rsidP="003C118D">
      <w:pPr>
        <w:pStyle w:val="Heading4"/>
        <w:rPr>
          <w:rFonts w:asciiTheme="minorHAnsi" w:hAnsiTheme="minorHAnsi" w:cstheme="minorHAnsi"/>
        </w:rPr>
      </w:pPr>
      <w:r w:rsidRPr="00EE3F52">
        <w:rPr>
          <w:rFonts w:asciiTheme="minorHAnsi" w:hAnsiTheme="minorHAnsi" w:cstheme="minorHAnsi"/>
        </w:rPr>
        <w:t xml:space="preserve">[c] Chilling effect—people will be scared to read theory since they can lose </w:t>
      </w:r>
      <w:proofErr w:type="gramStart"/>
      <w:r w:rsidRPr="00EE3F52">
        <w:rPr>
          <w:rFonts w:asciiTheme="minorHAnsi" w:hAnsiTheme="minorHAnsi" w:cstheme="minorHAnsi"/>
        </w:rPr>
        <w:t>off of</w:t>
      </w:r>
      <w:proofErr w:type="gramEnd"/>
      <w:r w:rsidRPr="00EE3F52">
        <w:rPr>
          <w:rFonts w:asciiTheme="minorHAnsi" w:hAnsiTheme="minorHAnsi" w:cstheme="minorHAnsi"/>
        </w:rPr>
        <w:t xml:space="preserve"> it, so no one will check abuse.</w:t>
      </w:r>
    </w:p>
    <w:p w14:paraId="32485FB0" w14:textId="77777777" w:rsidR="003C118D" w:rsidRPr="00EE3F52" w:rsidRDefault="003C118D" w:rsidP="003C118D">
      <w:pPr>
        <w:pStyle w:val="Heading4"/>
        <w:rPr>
          <w:rFonts w:asciiTheme="minorHAnsi" w:hAnsiTheme="minorHAnsi" w:cstheme="minorHAnsi"/>
        </w:rPr>
      </w:pPr>
      <w:r w:rsidRPr="00EE3F52">
        <w:rPr>
          <w:rFonts w:asciiTheme="minorHAnsi" w:hAnsiTheme="minorHAnsi" w:cstheme="minorHAnsi"/>
        </w:rPr>
        <w:t xml:space="preserve">[d] Norm-setting—I shouldn’t be forced to keep advocating for a bad norm if I realize it’s bad in the middle of the round. </w:t>
      </w:r>
    </w:p>
    <w:p w14:paraId="15DE6412" w14:textId="5C61CE19" w:rsidR="003C118D" w:rsidRPr="00EE3F52" w:rsidRDefault="003C118D" w:rsidP="003C118D">
      <w:pPr>
        <w:pStyle w:val="Heading4"/>
        <w:rPr>
          <w:rFonts w:asciiTheme="minorHAnsi" w:hAnsiTheme="minorHAnsi" w:cstheme="minorHAnsi"/>
          <w:b w:val="0"/>
        </w:rPr>
      </w:pPr>
      <w:r w:rsidRPr="00EE3F52">
        <w:rPr>
          <w:rFonts w:asciiTheme="minorHAnsi" w:hAnsiTheme="minorHAnsi" w:cstheme="minorHAnsi"/>
        </w:rPr>
        <w:t>[e] Illogical—doesn’t make sense to win just for being fair.</w:t>
      </w:r>
      <w:r w:rsidRPr="00EE3F52">
        <w:rPr>
          <w:rFonts w:asciiTheme="minorHAnsi" w:hAnsiTheme="minorHAnsi" w:cstheme="minorHAnsi"/>
          <w:b w:val="0"/>
        </w:rPr>
        <w:t xml:space="preserve"> </w:t>
      </w:r>
    </w:p>
    <w:p w14:paraId="15EAA096" w14:textId="4D9D84E0" w:rsidR="000A293E" w:rsidRDefault="000A293E" w:rsidP="000A293E">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 xml:space="preserve">Norming outweighs A] </w:t>
      </w:r>
      <w:proofErr w:type="spellStart"/>
      <w:r w:rsidRPr="000F76A7">
        <w:t>Constutivism</w:t>
      </w:r>
      <w:proofErr w:type="spellEnd"/>
      <w:r w:rsidRPr="000F76A7">
        <w:t xml:space="preserve">- It’s the constitutive purpose of theory debating B] Sequencing- it’s a pre-requisite to actualizing any other voter like fairness or education </w:t>
      </w:r>
    </w:p>
    <w:p w14:paraId="2EFF5B52" w14:textId="35402C9A" w:rsidR="004B62AA" w:rsidRPr="004B62AA" w:rsidRDefault="004B62AA" w:rsidP="00650D5F">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1AB8058C" w14:textId="3686E015" w:rsidR="009A3F34" w:rsidRPr="00EE3F52" w:rsidRDefault="00E843E9" w:rsidP="009A3F34">
      <w:pPr>
        <w:pStyle w:val="Heading2"/>
      </w:pPr>
      <w:r>
        <w:t>4</w:t>
      </w:r>
    </w:p>
    <w:p w14:paraId="3C0DF593" w14:textId="2712D1A9" w:rsidR="00CD553F" w:rsidRPr="00C57DB0" w:rsidRDefault="00CD553F" w:rsidP="00CD553F">
      <w:pPr>
        <w:pStyle w:val="Heading4"/>
        <w:spacing w:before="0" w:line="276" w:lineRule="auto"/>
        <w:rPr>
          <w:rStyle w:val="Style13ptBold"/>
          <w:b/>
        </w:rPr>
      </w:pPr>
      <w:r w:rsidRPr="00C57DB0">
        <w:rPr>
          <w:rStyle w:val="Style13ptBold"/>
          <w:b/>
        </w:rPr>
        <w:t xml:space="preserve">The world relies on the </w:t>
      </w:r>
      <w:r w:rsidRPr="00C57DB0">
        <w:rPr>
          <w:rStyle w:val="Style13ptBold"/>
          <w:b/>
          <w:u w:val="single"/>
        </w:rPr>
        <w:t>fundamental opposition</w:t>
      </w:r>
      <w:r w:rsidRPr="00C57DB0">
        <w:rPr>
          <w:rStyle w:val="Style13ptBold"/>
          <w:b/>
        </w:rPr>
        <w:t xml:space="preserve"> to disability to exist – disabled bodies are modeled as the </w:t>
      </w:r>
      <w:r w:rsidRPr="00C57DB0">
        <w:rPr>
          <w:rStyle w:val="Style13ptBold"/>
          <w:b/>
          <w:u w:val="single"/>
        </w:rPr>
        <w:t>inverse reflection</w:t>
      </w:r>
      <w:r w:rsidRPr="00C57DB0">
        <w:rPr>
          <w:rStyle w:val="Style13ptBold"/>
          <w:b/>
        </w:rPr>
        <w:t xml:space="preserve"> to the </w:t>
      </w:r>
      <w:proofErr w:type="spellStart"/>
      <w:r w:rsidRPr="00C57DB0">
        <w:rPr>
          <w:rStyle w:val="Style13ptBold"/>
          <w:b/>
        </w:rPr>
        <w:t>normate</w:t>
      </w:r>
      <w:proofErr w:type="spellEnd"/>
      <w:r w:rsidR="002311C5">
        <w:rPr>
          <w:rStyle w:val="Style13ptBold"/>
          <w:b/>
        </w:rPr>
        <w:t>.</w:t>
      </w:r>
    </w:p>
    <w:p w14:paraId="7E92E443" w14:textId="77777777" w:rsidR="00CD553F" w:rsidRPr="00C57DB0" w:rsidRDefault="00CD553F" w:rsidP="00CD553F">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w:t>
      </w:r>
      <w:proofErr w:type="spellStart"/>
      <w:r w:rsidRPr="00C57DB0">
        <w:rPr>
          <w:sz w:val="16"/>
          <w:szCs w:val="16"/>
        </w:rPr>
        <w:t>Civilising</w:t>
      </w:r>
      <w:proofErr w:type="spellEnd"/>
      <w:r w:rsidRPr="00C57DB0">
        <w:rPr>
          <w:sz w:val="16"/>
          <w:szCs w:val="16"/>
        </w:rPr>
        <w:t xml:space="preserve"> Modernity and the Ontological Invalidation of Disabled People.” </w:t>
      </w:r>
      <w:hyperlink r:id="rId16" w:history="1">
        <w:r w:rsidRPr="00C57DB0">
          <w:rPr>
            <w:rStyle w:val="Hyperlink"/>
            <w:sz w:val="16"/>
            <w:szCs w:val="16"/>
          </w:rPr>
          <w:t>https://link.springer.com/chapter/10.1057/9781137023001_2</w:t>
        </w:r>
      </w:hyperlink>
      <w:r w:rsidRPr="00C57DB0">
        <w:rPr>
          <w:rStyle w:val="Hyperlink"/>
          <w:sz w:val="16"/>
          <w:szCs w:val="16"/>
        </w:rPr>
        <w:t xml:space="preserve"> //Xu]</w:t>
      </w:r>
    </w:p>
    <w:p w14:paraId="644BD2B4" w14:textId="6C8FEE9B" w:rsidR="00CD553F" w:rsidRDefault="00CD553F" w:rsidP="00CD553F">
      <w:pPr>
        <w:spacing w:line="276" w:lineRule="auto"/>
        <w:rPr>
          <w:sz w:val="14"/>
        </w:rPr>
      </w:pPr>
      <w:r w:rsidRPr="00E811D0">
        <w:rPr>
          <w:rStyle w:val="StyleUnderline"/>
          <w:highlight w:val="green"/>
        </w:rPr>
        <w:t>The stratifying binary of disability</w:t>
      </w:r>
      <w:r w:rsidRPr="00C57DB0">
        <w:rPr>
          <w:rStyle w:val="StyleUnderline"/>
        </w:rPr>
        <w:t xml:space="preserve">/non-disability </w:t>
      </w:r>
      <w:r w:rsidRPr="00E811D0">
        <w:rPr>
          <w:rStyle w:val="StyleUnderline"/>
          <w:highlight w:val="green"/>
        </w:rPr>
        <w:t>and</w:t>
      </w:r>
      <w:r w:rsidRPr="00C57DB0">
        <w:rPr>
          <w:rStyle w:val="StyleUnderline"/>
        </w:rPr>
        <w:t xml:space="preserve"> the </w:t>
      </w:r>
      <w:r w:rsidRPr="00E811D0">
        <w:rPr>
          <w:rStyle w:val="StyleUnderline"/>
          <w:highlight w:val="green"/>
        </w:rPr>
        <w:t>antagonism</w:t>
      </w:r>
      <w:r w:rsidRPr="00C57DB0">
        <w:rPr>
          <w:rStyle w:val="StyleUnderline"/>
        </w:rPr>
        <w:t xml:space="preserve"> of the latter towards the former </w:t>
      </w:r>
      <w:r w:rsidRPr="00E811D0">
        <w:rPr>
          <w:rStyle w:val="StyleUnderline"/>
          <w:highlight w:val="green"/>
        </w:rPr>
        <w:t>is</w:t>
      </w:r>
      <w:r w:rsidRPr="00C57DB0">
        <w:rPr>
          <w:rStyle w:val="StyleUnderline"/>
        </w:rPr>
        <w:t xml:space="preserve"> mediated and </w:t>
      </w:r>
      <w:r w:rsidRPr="00E811D0">
        <w:rPr>
          <w:rStyle w:val="StyleUnderline"/>
          <w:highlight w:val="green"/>
        </w:rPr>
        <w:t>maintained</w:t>
      </w:r>
      <w:r w:rsidRPr="00C57DB0">
        <w:rPr>
          <w:rStyle w:val="StyleUnderline"/>
        </w:rPr>
        <w:t xml:space="preserve">, principally, </w:t>
      </w:r>
      <w:r w:rsidRPr="00E811D0">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E811D0">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E811D0">
        <w:rPr>
          <w:rStyle w:val="StyleUnderline"/>
          <w:highlight w:val="green"/>
        </w:rPr>
        <w:t>the body of the ‘</w:t>
      </w:r>
      <w:proofErr w:type="spellStart"/>
      <w:r w:rsidRPr="00E811D0">
        <w:rPr>
          <w:rStyle w:val="StyleUnderline"/>
          <w:highlight w:val="green"/>
        </w:rPr>
        <w:t>normate</w:t>
      </w:r>
      <w:proofErr w:type="spellEnd"/>
      <w:r w:rsidRPr="00E811D0">
        <w:rPr>
          <w:rStyle w:val="StyleUnderline"/>
          <w:highlight w:val="green"/>
        </w:rPr>
        <w:t>’</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w:t>
      </w:r>
      <w:proofErr w:type="spellStart"/>
      <w:r w:rsidRPr="00C57DB0">
        <w:rPr>
          <w:sz w:val="14"/>
        </w:rPr>
        <w:t>civilising</w:t>
      </w:r>
      <w:proofErr w:type="spellEnd"/>
      <w:r w:rsidRPr="00C57DB0">
        <w:rPr>
          <w:sz w:val="14"/>
        </w:rPr>
        <w:t xml:space="preserve"> modernity. It is cast from the increasingly stringent norms and rules about emotional </w:t>
      </w:r>
      <w:proofErr w:type="spellStart"/>
      <w:r w:rsidRPr="00C57DB0">
        <w:rPr>
          <w:sz w:val="14"/>
        </w:rPr>
        <w:t>behaviour</w:t>
      </w:r>
      <w:proofErr w:type="spellEnd"/>
      <w:r w:rsidRPr="00C57DB0">
        <w:rPr>
          <w:sz w:val="14"/>
        </w:rPr>
        <w:t xml:space="preserve"> and bodily display that mark mundane social relations in the </w:t>
      </w:r>
      <w:proofErr w:type="spellStart"/>
      <w:r w:rsidRPr="00C57DB0">
        <w:rPr>
          <w:sz w:val="14"/>
        </w:rPr>
        <w:t>lebenswelt</w:t>
      </w:r>
      <w:proofErr w:type="spellEnd"/>
      <w:r w:rsidRPr="00C57DB0">
        <w:rPr>
          <w:sz w:val="14"/>
        </w:rPr>
        <w:t xml:space="preserve"> (lifeworld). 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C57DB0">
        <w:rPr>
          <w:sz w:val="14"/>
        </w:rPr>
        <w:t>closed</w:t>
      </w:r>
      <w:proofErr w:type="gramEnd"/>
      <w:r w:rsidRPr="00C57DB0">
        <w:rPr>
          <w:sz w:val="14"/>
        </w:rPr>
        <w:t xml:space="preserve"> and autonomous’ (</w:t>
      </w:r>
      <w:proofErr w:type="spellStart"/>
      <w:r w:rsidRPr="00C57DB0">
        <w:rPr>
          <w:sz w:val="14"/>
        </w:rPr>
        <w:t>Shildrick</w:t>
      </w:r>
      <w:proofErr w:type="spellEnd"/>
      <w:r w:rsidRPr="00C57DB0">
        <w:rPr>
          <w:sz w:val="14"/>
        </w:rPr>
        <w:t>,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w:t>
      </w:r>
      <w:proofErr w:type="spellStart"/>
      <w:r w:rsidRPr="00C57DB0">
        <w:rPr>
          <w:sz w:val="14"/>
        </w:rPr>
        <w:t>Shildrick</w:t>
      </w:r>
      <w:proofErr w:type="spellEnd"/>
      <w:r w:rsidRPr="00C57DB0">
        <w:rPr>
          <w:sz w:val="14"/>
        </w:rPr>
        <w:t xml:space="preserve">, 2002: 79). It is a ‘body divorced from time and space; a thoroughly artificial affair’ (Mitchell and Snyder, 2000: 7), the epitome of </w:t>
      </w:r>
      <w:proofErr w:type="spellStart"/>
      <w:r w:rsidRPr="00C57DB0">
        <w:rPr>
          <w:sz w:val="14"/>
        </w:rPr>
        <w:t>civilisation</w:t>
      </w:r>
      <w:proofErr w:type="spellEnd"/>
      <w:r w:rsidRPr="00C57DB0">
        <w:rPr>
          <w:sz w:val="14"/>
        </w:rPr>
        <w:t xml:space="preserve">, closed off from any connection with the animal side of humanity and from the ways in which our bodily nature wallows in its carnal improprieties. It is a body aghast at the messiness of existence. </w:t>
      </w:r>
      <w:r w:rsidRPr="00E811D0">
        <w:rPr>
          <w:rStyle w:val="StyleUnderline"/>
          <w:highlight w:val="green"/>
        </w:rPr>
        <w:t>Disability is the opposite of this ideal</w:t>
      </w:r>
      <w:r w:rsidRPr="00C57DB0">
        <w:rPr>
          <w:rStyle w:val="StyleUnderline"/>
        </w:rPr>
        <w:t xml:space="preserve"> body, </w:t>
      </w:r>
      <w:r w:rsidRPr="00E811D0">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w:t>
      </w:r>
      <w:proofErr w:type="gramStart"/>
      <w:r w:rsidRPr="00C57DB0">
        <w:rPr>
          <w:sz w:val="14"/>
        </w:rPr>
        <w:t>consequence</w:t>
      </w:r>
      <w:proofErr w:type="gramEnd"/>
      <w:r w:rsidRPr="00C57DB0">
        <w:rPr>
          <w:sz w:val="14"/>
        </w:rPr>
        <w:t xml:space="preserve"> the disabled body can be easily excluded from the mainstream ‘psychic habitus’ (Elias, 2000: 167). The ‘clean and proper’ – a normative body of delicacy, refinement and </w:t>
      </w:r>
      <w:proofErr w:type="spellStart"/>
      <w:r w:rsidRPr="00C57DB0">
        <w:rPr>
          <w:sz w:val="14"/>
        </w:rPr>
        <w:t>selfdiscipline</w:t>
      </w:r>
      <w:proofErr w:type="spellEnd"/>
      <w:r w:rsidRPr="00C57DB0">
        <w:rPr>
          <w:sz w:val="14"/>
        </w:rPr>
        <w:t xml:space="preserve"> – has powerful social consequences most manifest in its </w:t>
      </w:r>
      <w:proofErr w:type="spellStart"/>
      <w:r w:rsidRPr="00C57DB0">
        <w:rPr>
          <w:sz w:val="14"/>
        </w:rPr>
        <w:t>normalising</w:t>
      </w:r>
      <w:proofErr w:type="spellEnd"/>
      <w:r w:rsidRPr="00C57DB0">
        <w:rPr>
          <w:sz w:val="14"/>
        </w:rPr>
        <w:t xml:space="preserve"> dynamics. It is the standard of judgement against which disabled bodies are invalidated and transformed into repellent objects. It is </w:t>
      </w:r>
      <w:r w:rsidRPr="00E811D0">
        <w:rPr>
          <w:rStyle w:val="StyleUnderline"/>
          <w:highlight w:val="green"/>
        </w:rPr>
        <w:t>the emblem of purity</w:t>
      </w:r>
      <w:r w:rsidRPr="00C57DB0">
        <w:rPr>
          <w:sz w:val="14"/>
        </w:rPr>
        <w:t xml:space="preserve"> that by comparison creates existential unease. It apportions the shame and repugnance that underwrite the </w:t>
      </w:r>
      <w:proofErr w:type="spellStart"/>
      <w:r w:rsidRPr="00C57DB0">
        <w:rPr>
          <w:sz w:val="14"/>
        </w:rPr>
        <w:t>civilising</w:t>
      </w:r>
      <w:proofErr w:type="spellEnd"/>
      <w:r w:rsidRPr="00C57DB0">
        <w:rPr>
          <w:sz w:val="14"/>
        </w:rPr>
        <w:t xml:space="preserve"> process (Elias, 2000: 114–19, 414–21). </w:t>
      </w:r>
      <w:r w:rsidRPr="00C57DB0">
        <w:rPr>
          <w:rStyle w:val="StyleUnderline"/>
        </w:rPr>
        <w:t xml:space="preserve">Through ableism, modernity has been able to </w:t>
      </w:r>
      <w:r w:rsidRPr="00E811D0">
        <w:rPr>
          <w:rStyle w:val="StyleUnderline"/>
          <w:highlight w:val="green"/>
        </w:rPr>
        <w:t>structure disability as</w:t>
      </w:r>
      <w:r w:rsidRPr="00C57DB0">
        <w:rPr>
          <w:rStyle w:val="StyleUnderline"/>
        </w:rPr>
        <w:t xml:space="preserve"> </w:t>
      </w:r>
      <w:proofErr w:type="spellStart"/>
      <w:r w:rsidRPr="00C57DB0">
        <w:rPr>
          <w:rStyle w:val="StyleUnderline"/>
        </w:rPr>
        <w:t>uncivilised</w:t>
      </w:r>
      <w:proofErr w:type="spellEnd"/>
      <w:r w:rsidRPr="00C57DB0">
        <w:rPr>
          <w:rStyle w:val="StyleUnderline"/>
        </w:rPr>
        <w:t xml:space="preserve">, </w:t>
      </w:r>
      <w:r w:rsidRPr="00E811D0">
        <w:rPr>
          <w:rStyle w:val="StyleUnderline"/>
          <w:highlight w:val="green"/>
        </w:rPr>
        <w:t>outside</w:t>
      </w:r>
      <w:r w:rsidRPr="00C57DB0">
        <w:rPr>
          <w:rStyle w:val="StyleUnderline"/>
        </w:rPr>
        <w:t xml:space="preserve"> or on the margins of </w:t>
      </w:r>
      <w:r w:rsidRPr="00E811D0">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E811D0">
        <w:rPr>
          <w:rStyle w:val="StyleUnderline"/>
          <w:highlight w:val="green"/>
        </w:rPr>
        <w:t xml:space="preserve">homo </w:t>
      </w:r>
      <w:proofErr w:type="spellStart"/>
      <w:r w:rsidRPr="00E811D0">
        <w:rPr>
          <w:rStyle w:val="StyleUnderline"/>
          <w:highlight w:val="green"/>
        </w:rPr>
        <w:t>monstrosus</w:t>
      </w:r>
      <w:proofErr w:type="spellEnd"/>
      <w:r w:rsidRPr="00C57DB0">
        <w:rPr>
          <w:rStyle w:val="StyleUnderline"/>
        </w:rPr>
        <w:t>.</w:t>
      </w:r>
      <w:r w:rsidRPr="00C57DB0">
        <w:rPr>
          <w:sz w:val="14"/>
        </w:rPr>
        <w:t xml:space="preserve"> In this classification impairment – at its extreme and highly visible end – is excluded from the human family. The distinction is</w:t>
      </w:r>
      <w:proofErr w:type="gramStart"/>
      <w:r w:rsidRPr="00C57DB0">
        <w:rPr>
          <w:sz w:val="14"/>
        </w:rPr>
        <w:t xml:space="preserve">, in </w:t>
      </w:r>
      <w:r w:rsidRPr="00531E77">
        <w:rPr>
          <w:sz w:val="14"/>
        </w:rPr>
        <w:t>itself, an</w:t>
      </w:r>
      <w:proofErr w:type="gramEnd"/>
      <w:r w:rsidRPr="00531E77">
        <w:rPr>
          <w:sz w:val="14"/>
        </w:rPr>
        <w:t xml:space="preserve"> act of violence and invalidation, an object lesson in transforming difference and ‘defect’ into the abominable. The distinction </w:t>
      </w:r>
      <w:proofErr w:type="spellStart"/>
      <w:r w:rsidRPr="00531E77">
        <w:rPr>
          <w:sz w:val="14"/>
        </w:rPr>
        <w:t>mobilises</w:t>
      </w:r>
      <w:proofErr w:type="spellEnd"/>
      <w:r w:rsidRPr="00531E77">
        <w:rPr>
          <w:sz w:val="14"/>
        </w:rPr>
        <w:t xml:space="preserve">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531E77">
        <w:rPr>
          <w:rStyle w:val="StyleUnderline"/>
        </w:rPr>
        <w:t>Ableism rests on the effort to eliminate from awareness, chaos, abjection, animality and death</w:t>
      </w:r>
      <w:r w:rsidRPr="00531E77">
        <w:rPr>
          <w:sz w:val="14"/>
        </w:rPr>
        <w:t xml:space="preserve">: all that </w:t>
      </w:r>
      <w:proofErr w:type="spellStart"/>
      <w:r w:rsidRPr="00531E77">
        <w:rPr>
          <w:sz w:val="14"/>
        </w:rPr>
        <w:t>civilisation</w:t>
      </w:r>
      <w:proofErr w:type="spellEnd"/>
      <w:r w:rsidRPr="00531E77">
        <w:rPr>
          <w:sz w:val="14"/>
        </w:rPr>
        <w:t xml:space="preserve"> seeks to repress. </w:t>
      </w:r>
      <w:r w:rsidRPr="00531E77">
        <w:rPr>
          <w:rStyle w:val="Emphasis"/>
        </w:rPr>
        <w:t xml:space="preserve">It encourages us to live in the false hope that we will not suffer and die, to adopt a perspective of invulnerability, to confuse morality with beauty and to see death, </w:t>
      </w:r>
      <w:proofErr w:type="gramStart"/>
      <w:r w:rsidRPr="00531E77">
        <w:rPr>
          <w:rStyle w:val="Emphasis"/>
        </w:rPr>
        <w:t>pain</w:t>
      </w:r>
      <w:proofErr w:type="gramEnd"/>
      <w:r w:rsidRPr="00531E77">
        <w:rPr>
          <w:rStyle w:val="Emphasis"/>
        </w:rPr>
        <w:t xml:space="preserve"> and disability as the repulsive woes of mortality rather than as the </w:t>
      </w:r>
      <w:proofErr w:type="spellStart"/>
      <w:r w:rsidRPr="00531E77">
        <w:rPr>
          <w:rStyle w:val="Emphasis"/>
        </w:rPr>
        <w:t>existen</w:t>
      </w:r>
      <w:proofErr w:type="spellEnd"/>
      <w:r w:rsidRPr="00531E77">
        <w:rPr>
          <w:rStyle w:val="Emphasis"/>
        </w:rPr>
        <w:t xml:space="preserve">- </w:t>
      </w:r>
      <w:proofErr w:type="spellStart"/>
      <w:r w:rsidRPr="00531E77">
        <w:rPr>
          <w:rStyle w:val="Emphasis"/>
        </w:rPr>
        <w:t>tial</w:t>
      </w:r>
      <w:proofErr w:type="spellEnd"/>
      <w:r w:rsidRPr="00531E77">
        <w:rPr>
          <w:rStyle w:val="Emphasis"/>
        </w:rPr>
        <w:t xml:space="preserve"> basis for community and com</w:t>
      </w:r>
      <w:r w:rsidRPr="00C57DB0">
        <w:rPr>
          <w:rStyle w:val="Emphasis"/>
        </w:rPr>
        <w:t>munication.</w:t>
      </w:r>
      <w:r w:rsidRPr="00C57DB0">
        <w:rPr>
          <w:sz w:val="14"/>
        </w:rPr>
        <w:t xml:space="preserve"> </w:t>
      </w:r>
      <w:proofErr w:type="spellStart"/>
      <w:r w:rsidRPr="00C57DB0">
        <w:rPr>
          <w:sz w:val="14"/>
        </w:rPr>
        <w:t>Kolnai</w:t>
      </w:r>
      <w:proofErr w:type="spellEnd"/>
      <w:r w:rsidRPr="00C57DB0">
        <w:rPr>
          <w:sz w:val="14"/>
        </w:rPr>
        <w:t xml:space="preserve">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E811D0">
        <w:rPr>
          <w:rStyle w:val="Emphasis"/>
          <w:highlight w:val="green"/>
        </w:rPr>
        <w:t xml:space="preserve"> the phenomenon of disgust’</w:t>
      </w:r>
      <w:r w:rsidRPr="00C57DB0">
        <w:rPr>
          <w:sz w:val="14"/>
        </w:rPr>
        <w:t xml:space="preserve">. </w:t>
      </w:r>
      <w:r w:rsidRPr="00E811D0">
        <w:rPr>
          <w:rStyle w:val="StyleUnderline"/>
          <w:highlight w:val="green"/>
        </w:rPr>
        <w:t>Disability</w:t>
      </w:r>
      <w:r w:rsidRPr="00C57DB0">
        <w:rPr>
          <w:sz w:val="14"/>
        </w:rPr>
        <w:t xml:space="preserve">, in modernity, </w:t>
      </w:r>
      <w:r w:rsidRPr="00C57DB0">
        <w:rPr>
          <w:rStyle w:val="Emphasis"/>
        </w:rPr>
        <w:t xml:space="preserve">has been </w:t>
      </w:r>
      <w:r w:rsidRPr="00E811D0">
        <w:rPr>
          <w:rStyle w:val="Emphasis"/>
          <w:highlight w:val="green"/>
        </w:rPr>
        <w:t>produced in the ontologi</w:t>
      </w:r>
      <w:r w:rsidRPr="00C57DB0">
        <w:rPr>
          <w:rStyle w:val="Emphasis"/>
        </w:rPr>
        <w:t xml:space="preserve">cal household </w:t>
      </w:r>
      <w:r w:rsidRPr="00E811D0">
        <w:rPr>
          <w:rStyle w:val="Emphasis"/>
          <w:highlight w:val="green"/>
        </w:rPr>
        <w:t>of</w:t>
      </w:r>
      <w:r w:rsidRPr="00C57DB0">
        <w:rPr>
          <w:rStyle w:val="Emphasis"/>
        </w:rPr>
        <w:t xml:space="preserve"> the </w:t>
      </w:r>
      <w:r w:rsidRPr="00E811D0">
        <w:rPr>
          <w:rStyle w:val="Emphasis"/>
          <w:highlight w:val="green"/>
        </w:rPr>
        <w:t>abject</w:t>
      </w:r>
      <w:r w:rsidRPr="00C57DB0">
        <w:rPr>
          <w:sz w:val="14"/>
        </w:rPr>
        <w:t xml:space="preserve">, as the antithesis of </w:t>
      </w:r>
      <w:proofErr w:type="spellStart"/>
      <w:r w:rsidRPr="00C57DB0">
        <w:rPr>
          <w:sz w:val="14"/>
        </w:rPr>
        <w:t>communica</w:t>
      </w:r>
      <w:proofErr w:type="spellEnd"/>
      <w:r w:rsidRPr="00C57DB0">
        <w:rPr>
          <w:sz w:val="14"/>
        </w:rPr>
        <w:t xml:space="preserve">- </w:t>
      </w:r>
      <w:proofErr w:type="spellStart"/>
      <w:r w:rsidRPr="00C57DB0">
        <w:rPr>
          <w:sz w:val="14"/>
        </w:rPr>
        <w:t>tion</w:t>
      </w:r>
      <w:proofErr w:type="spellEnd"/>
      <w:r w:rsidRPr="00C57DB0">
        <w:rPr>
          <w:sz w:val="14"/>
        </w:rPr>
        <w:t xml:space="preserve"> and community, in a place that we might on occasion peer into only to ‘choke’ on the </w:t>
      </w:r>
      <w:proofErr w:type="spellStart"/>
      <w:r w:rsidRPr="00C57DB0">
        <w:rPr>
          <w:sz w:val="14"/>
        </w:rPr>
        <w:t>unsavoury</w:t>
      </w:r>
      <w:proofErr w:type="spellEnd"/>
      <w:r w:rsidRPr="00C57DB0">
        <w:rPr>
          <w:sz w:val="14"/>
        </w:rPr>
        <w:t xml:space="preserve">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w:t>
      </w:r>
      <w:proofErr w:type="gramStart"/>
      <w:r w:rsidRPr="00C57DB0">
        <w:rPr>
          <w:sz w:val="14"/>
        </w:rPr>
        <w:t>segregated</w:t>
      </w:r>
      <w:proofErr w:type="gramEnd"/>
      <w:r w:rsidRPr="00C57DB0">
        <w:rPr>
          <w:sz w:val="14"/>
        </w:rPr>
        <w:t xml:space="preserve">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w:t>
      </w:r>
      <w:proofErr w:type="spellStart"/>
      <w:r w:rsidRPr="00C57DB0">
        <w:rPr>
          <w:sz w:val="14"/>
        </w:rPr>
        <w:t>civilised</w:t>
      </w:r>
      <w:proofErr w:type="spellEnd"/>
      <w:r w:rsidRPr="00C57DB0">
        <w:rPr>
          <w:sz w:val="14"/>
        </w:rPr>
        <w:t xml:space="preserve">’ community and communication in modernity proceeds by exclusion and interdiction, by cutting out and hiding away whatever causes or might come to inspire </w:t>
      </w:r>
      <w:proofErr w:type="spellStart"/>
      <w:r w:rsidRPr="00C57DB0">
        <w:rPr>
          <w:sz w:val="14"/>
        </w:rPr>
        <w:t>angar</w:t>
      </w:r>
      <w:proofErr w:type="spellEnd"/>
      <w:r w:rsidRPr="00C57DB0">
        <w:rPr>
          <w:sz w:val="14"/>
        </w:rPr>
        <w:t xml:space="preserve"> (choking) or </w:t>
      </w:r>
      <w:proofErr w:type="spellStart"/>
      <w:r w:rsidRPr="00C57DB0">
        <w:rPr>
          <w:sz w:val="14"/>
        </w:rPr>
        <w:t>anguista</w:t>
      </w:r>
      <w:proofErr w:type="spellEnd"/>
      <w:r w:rsidRPr="00C57DB0">
        <w:rPr>
          <w:sz w:val="14"/>
        </w:rPr>
        <w:t xml:space="preserve"> (tightness).</w:t>
      </w:r>
    </w:p>
    <w:p w14:paraId="66D1A39D" w14:textId="60264A1E" w:rsidR="00CD553F" w:rsidRPr="00C57DB0" w:rsidRDefault="00CD553F" w:rsidP="00CD553F">
      <w:pPr>
        <w:pStyle w:val="Heading4"/>
        <w:spacing w:before="0" w:line="276" w:lineRule="auto"/>
        <w:rPr>
          <w:rFonts w:asciiTheme="minorHAnsi" w:hAnsiTheme="minorHAnsi" w:cstheme="minorHAnsi"/>
        </w:rPr>
      </w:pPr>
      <w:r w:rsidRPr="00C57DB0">
        <w:rPr>
          <w:rFonts w:asciiTheme="minorHAnsi" w:hAnsiTheme="minorHAnsi" w:cstheme="minorHAnsi"/>
        </w:rPr>
        <w:t xml:space="preserve">The 1AC’s belief of a better future becomes complicit in the logic of rehabilitative futurism that consistently renders the disabled body as ontologically negative. </w:t>
      </w:r>
    </w:p>
    <w:p w14:paraId="137E9BB3" w14:textId="77777777" w:rsidR="00CD553F" w:rsidRPr="00C57DB0" w:rsidRDefault="00CD553F" w:rsidP="00CD553F">
      <w:pPr>
        <w:spacing w:line="276" w:lineRule="auto"/>
        <w:rPr>
          <w:rFonts w:asciiTheme="minorHAnsi" w:hAnsiTheme="minorHAnsi" w:cstheme="minorHAnsi"/>
          <w:sz w:val="16"/>
          <w:szCs w:val="16"/>
        </w:rPr>
      </w:pPr>
      <w:proofErr w:type="spellStart"/>
      <w:r w:rsidRPr="00C57DB0">
        <w:rPr>
          <w:rFonts w:asciiTheme="minorHAnsi" w:hAnsiTheme="minorHAnsi" w:cstheme="minorHAnsi"/>
          <w:b/>
          <w:bCs/>
        </w:rPr>
        <w:t>Mollow</w:t>
      </w:r>
      <w:proofErr w:type="spellEnd"/>
      <w:r w:rsidRPr="00C57DB0">
        <w:rPr>
          <w:rFonts w:asciiTheme="minorHAnsi" w:hAnsiTheme="minorHAnsi" w:cstheme="minorHAnsi"/>
          <w:b/>
          <w:bCs/>
        </w:rPr>
        <w:t xml:space="preserve"> 15</w:t>
      </w:r>
      <w:r w:rsidRPr="00C57DB0">
        <w:rPr>
          <w:rFonts w:asciiTheme="minorHAnsi" w:hAnsiTheme="minorHAnsi" w:cstheme="minorHAnsi"/>
          <w:sz w:val="16"/>
          <w:szCs w:val="16"/>
        </w:rPr>
        <w:t xml:space="preserve">[Anna </w:t>
      </w:r>
      <w:proofErr w:type="spellStart"/>
      <w:proofErr w:type="gramStart"/>
      <w:r w:rsidRPr="00C57DB0">
        <w:rPr>
          <w:rFonts w:asciiTheme="minorHAnsi" w:hAnsiTheme="minorHAnsi" w:cstheme="minorHAnsi"/>
          <w:sz w:val="16"/>
          <w:szCs w:val="16"/>
        </w:rPr>
        <w:t>Mollow</w:t>
      </w:r>
      <w:proofErr w:type="spellEnd"/>
      <w:r w:rsidRPr="00C57DB0">
        <w:rPr>
          <w:rFonts w:asciiTheme="minorHAnsi" w:hAnsiTheme="minorHAnsi" w:cstheme="minorHAnsi"/>
          <w:sz w:val="16"/>
          <w:szCs w:val="16"/>
        </w:rPr>
        <w:t>(</w:t>
      </w:r>
      <w:proofErr w:type="gramEnd"/>
      <w:r w:rsidRPr="00C57DB0">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Pg 85-88. Spring 2015. Accessed 3/6/20. </w:t>
      </w:r>
      <w:hyperlink r:id="rId17" w:history="1">
        <w:r w:rsidRPr="00C57DB0">
          <w:rPr>
            <w:rStyle w:val="Hyperlink"/>
            <w:rFonts w:asciiTheme="minorHAnsi" w:hAnsiTheme="minorHAnsi" w:cstheme="minorHAnsi"/>
            <w:sz w:val="16"/>
            <w:szCs w:val="16"/>
          </w:rPr>
          <w:t>https://digitalassets.lib.berkeley.edu/etd/ucb/text/Mollow_berkeley_0028E_15181.pdf</w:t>
        </w:r>
      </w:hyperlink>
      <w:r w:rsidRPr="00C57DB0">
        <w:rPr>
          <w:rFonts w:asciiTheme="minorHAnsi" w:hAnsiTheme="minorHAnsi" w:cstheme="minorHAnsi"/>
          <w:sz w:val="16"/>
          <w:szCs w:val="16"/>
        </w:rPr>
        <w:t xml:space="preserve"> //Recut Xu from UTDD]</w:t>
      </w:r>
    </w:p>
    <w:p w14:paraId="7B27D773" w14:textId="77777777" w:rsidR="00CD553F" w:rsidRPr="00C57DB0" w:rsidRDefault="00CD553F" w:rsidP="00CD553F">
      <w:pPr>
        <w:spacing w:line="276" w:lineRule="auto"/>
        <w:rPr>
          <w:rFonts w:asciiTheme="minorHAnsi" w:hAnsiTheme="minorHAnsi" w:cstheme="minorHAnsi"/>
          <w:sz w:val="12"/>
        </w:rPr>
      </w:pPr>
      <w:r w:rsidRPr="00C57DB0">
        <w:rPr>
          <w:rFonts w:asciiTheme="minorHAnsi" w:hAnsiTheme="minorHAnsi" w:cstheme="minorHAnsi"/>
          <w:sz w:val="12"/>
        </w:rPr>
        <w:t xml:space="preserve">Elsewhere, I have argued that No </w:t>
      </w:r>
      <w:proofErr w:type="spellStart"/>
      <w:r w:rsidRPr="00C57DB0">
        <w:rPr>
          <w:rFonts w:asciiTheme="minorHAnsi" w:hAnsiTheme="minorHAnsi" w:cstheme="minorHAnsi"/>
          <w:sz w:val="12"/>
        </w:rPr>
        <w:t>Future‟s</w:t>
      </w:r>
      <w:proofErr w:type="spellEnd"/>
      <w:r w:rsidRPr="00C57DB0">
        <w:rPr>
          <w:rFonts w:asciiTheme="minorHAnsi" w:hAnsiTheme="minorHAnsi" w:cstheme="minorHAnsi"/>
          <w:sz w:val="12"/>
        </w:rPr>
        <w:t xml:space="preserve"> impassioned polemic is one that disability studies might take to heart. Indeed, the figure that Edelman calls “</w:t>
      </w:r>
      <w:r w:rsidRPr="00C57DB0">
        <w:rPr>
          <w:rStyle w:val="Emphasis"/>
          <w:rFonts w:asciiTheme="minorHAnsi" w:hAnsiTheme="minorHAnsi" w:cstheme="minorHAnsi"/>
        </w:rPr>
        <w:t xml:space="preserve">the disciplinary </w:t>
      </w:r>
      <w:r w:rsidRPr="00E811D0">
        <w:rPr>
          <w:rStyle w:val="Emphasis"/>
          <w:rFonts w:asciiTheme="minorHAnsi" w:hAnsiTheme="minorHAnsi" w:cstheme="minorHAnsi"/>
          <w:highlight w:val="green"/>
        </w:rPr>
        <w:t>image of the</w:t>
      </w:r>
      <w:r w:rsidRPr="00C57DB0">
        <w:rPr>
          <w:rStyle w:val="Emphasis"/>
          <w:rFonts w:asciiTheme="minorHAnsi" w:hAnsiTheme="minorHAnsi" w:cstheme="minorHAnsi"/>
        </w:rPr>
        <w:t xml:space="preserve"> </w:t>
      </w:r>
      <w:proofErr w:type="spellStart"/>
      <w:r w:rsidRPr="00C57DB0">
        <w:rPr>
          <w:rStyle w:val="Emphasis"/>
          <w:rFonts w:asciiTheme="minorHAnsi" w:hAnsiTheme="minorHAnsi" w:cstheme="minorHAnsi"/>
        </w:rPr>
        <w:t>innocent‟</w:t>
      </w:r>
      <w:r w:rsidRPr="00E811D0">
        <w:rPr>
          <w:rStyle w:val="Emphasis"/>
          <w:rFonts w:asciiTheme="minorHAnsi" w:hAnsiTheme="minorHAnsi" w:cstheme="minorHAnsi"/>
          <w:highlight w:val="green"/>
        </w:rPr>
        <w:t>Child</w:t>
      </w:r>
      <w:proofErr w:type="spellEnd"/>
      <w:r w:rsidRPr="00C57DB0">
        <w:rPr>
          <w:rStyle w:val="Emphasis"/>
          <w:rFonts w:asciiTheme="minorHAnsi" w:hAnsiTheme="minorHAnsi" w:cstheme="minorHAnsi"/>
        </w:rPr>
        <w:t xml:space="preserve">” is </w:t>
      </w:r>
      <w:r w:rsidRPr="00E811D0">
        <w:rPr>
          <w:rStyle w:val="Emphasis"/>
          <w:rFonts w:asciiTheme="minorHAnsi" w:hAnsiTheme="minorHAnsi" w:cstheme="minorHAnsi"/>
          <w:highlight w:val="green"/>
        </w:rPr>
        <w:t>inextricable</w:t>
      </w:r>
      <w:r w:rsidRPr="00C57DB0">
        <w:rPr>
          <w:rStyle w:val="Emphasis"/>
          <w:rFonts w:asciiTheme="minorHAnsi" w:hAnsiTheme="minorHAnsi" w:cstheme="minorHAnsi"/>
        </w:rPr>
        <w:t xml:space="preserve"> not only from queerness but also </w:t>
      </w:r>
      <w:r w:rsidRPr="00E811D0">
        <w:rPr>
          <w:rStyle w:val="Emphasis"/>
          <w:rFonts w:asciiTheme="minorHAnsi" w:hAnsiTheme="minorHAnsi" w:cstheme="minorHAnsi"/>
          <w:highlight w:val="green"/>
        </w:rPr>
        <w:t>from disability</w:t>
      </w:r>
      <w:r w:rsidRPr="00C57DB0">
        <w:rPr>
          <w:rStyle w:val="Emphasis"/>
          <w:rFonts w:asciiTheme="minorHAnsi" w:hAnsiTheme="minorHAnsi" w:cstheme="minorHAnsi"/>
        </w:rPr>
        <w:t xml:space="preserve"> (19).</w:t>
      </w:r>
      <w:r w:rsidRPr="00C57DB0">
        <w:rPr>
          <w:rFonts w:asciiTheme="minorHAnsi" w:hAnsiTheme="minorHAnsi" w:cstheme="minorHAnsi"/>
          <w:sz w:val="12"/>
        </w:rPr>
        <w:t xml:space="preserve"> For example, </w:t>
      </w:r>
      <w:r w:rsidRPr="00C57DB0">
        <w:rPr>
          <w:rStyle w:val="Emphasis"/>
          <w:rFonts w:asciiTheme="minorHAnsi" w:hAnsiTheme="minorHAnsi" w:cstheme="minorHAnsi"/>
        </w:rPr>
        <w:t xml:space="preserve">the Child is the </w:t>
      </w:r>
      <w:r w:rsidRPr="00E811D0">
        <w:rPr>
          <w:rStyle w:val="Emphasis"/>
          <w:rFonts w:asciiTheme="minorHAnsi" w:hAnsiTheme="minorHAnsi" w:cstheme="minorHAnsi"/>
          <w:highlight w:val="green"/>
        </w:rPr>
        <w:t>centerpiece</w:t>
      </w:r>
      <w:r w:rsidRPr="00C57DB0">
        <w:rPr>
          <w:rStyle w:val="Emphasis"/>
          <w:rFonts w:asciiTheme="minorHAnsi" w:hAnsiTheme="minorHAnsi" w:cstheme="minorHAnsi"/>
        </w:rPr>
        <w:t xml:space="preserve"> of the telethon, a ritual display of pity </w:t>
      </w:r>
      <w:r w:rsidRPr="00E811D0">
        <w:rPr>
          <w:rStyle w:val="Emphasis"/>
          <w:rFonts w:asciiTheme="minorHAnsi" w:hAnsiTheme="minorHAnsi" w:cstheme="minorHAnsi"/>
          <w:highlight w:val="green"/>
        </w:rPr>
        <w:t>that demeans disabled people</w:t>
      </w:r>
      <w:r w:rsidRPr="00C57DB0">
        <w:rPr>
          <w:rStyle w:val="Emphasis"/>
          <w:rFonts w:asciiTheme="minorHAnsi" w:hAnsiTheme="minorHAnsi" w:cstheme="minorHAnsi"/>
        </w:rPr>
        <w:t xml:space="preserve">. </w:t>
      </w:r>
      <w:r w:rsidRPr="00C57DB0">
        <w:rPr>
          <w:rFonts w:asciiTheme="minorHAnsi" w:hAnsiTheme="minorHAnsi" w:cstheme="minorHAnsi"/>
          <w:sz w:val="12"/>
        </w:rPr>
        <w:t xml:space="preserve">When Jerry Lewis counters disability activists‟ objections to his assertion that a disabled person is “half a person,” he insists that he is only fighting for the Children: “Please, I’m begging for survival. I want my kids alive,” he implores (in Johnson, Too Late 53, 58). </w:t>
      </w:r>
      <w:r w:rsidRPr="00C57DB0">
        <w:rPr>
          <w:rStyle w:val="Emphasis"/>
          <w:rFonts w:asciiTheme="minorHAnsi" w:hAnsiTheme="minorHAnsi" w:cstheme="minorHAnsi"/>
        </w:rPr>
        <w:t xml:space="preserve">If the Child </w:t>
      </w:r>
      <w:r w:rsidRPr="00E811D0">
        <w:rPr>
          <w:rStyle w:val="Emphasis"/>
          <w:rFonts w:asciiTheme="minorHAnsi" w:hAnsiTheme="minorHAnsi" w:cstheme="minorHAnsi"/>
          <w:highlight w:val="green"/>
        </w:rPr>
        <w:t>makes</w:t>
      </w:r>
      <w:r w:rsidRPr="00C57DB0">
        <w:rPr>
          <w:rStyle w:val="Emphasis"/>
          <w:rFonts w:asciiTheme="minorHAnsi" w:hAnsiTheme="minorHAnsi" w:cstheme="minorHAnsi"/>
        </w:rPr>
        <w:t xml:space="preserve"> an excellent </w:t>
      </w:r>
      <w:r w:rsidRPr="00E811D0">
        <w:rPr>
          <w:rStyle w:val="Emphasis"/>
          <w:rFonts w:asciiTheme="minorHAnsi" w:hAnsiTheme="minorHAnsi" w:cstheme="minorHAnsi"/>
          <w:highlight w:val="green"/>
        </w:rPr>
        <w:t>alibi for ableism</w:t>
      </w:r>
      <w:r w:rsidRPr="00C57DB0">
        <w:rPr>
          <w:rStyle w:val="Emphasis"/>
          <w:rFonts w:asciiTheme="minorHAnsi" w:hAnsiTheme="minorHAnsi" w:cstheme="minorHAnsi"/>
        </w:rPr>
        <w:t xml:space="preserve">, perhaps this is </w:t>
      </w:r>
      <w:r w:rsidRPr="00E811D0">
        <w:rPr>
          <w:rStyle w:val="Emphasis"/>
          <w:rFonts w:asciiTheme="minorHAnsi" w:hAnsiTheme="minorHAnsi" w:cstheme="minorHAnsi"/>
          <w:highlight w:val="green"/>
        </w:rPr>
        <w:t>because</w:t>
      </w:r>
      <w:r w:rsidRPr="00C57DB0">
        <w:rPr>
          <w:rStyle w:val="Emphasis"/>
          <w:rFonts w:asciiTheme="minorHAnsi" w:hAnsiTheme="minorHAnsi" w:cstheme="minorHAnsi"/>
        </w:rPr>
        <w:t xml:space="preserve">, as Edelman points out, the </w:t>
      </w:r>
      <w:r w:rsidRPr="00E811D0">
        <w:rPr>
          <w:rStyle w:val="Emphasis"/>
          <w:rFonts w:asciiTheme="minorHAnsi" w:hAnsiTheme="minorHAnsi" w:cstheme="minorHAnsi"/>
          <w:highlight w:val="green"/>
        </w:rPr>
        <w:t xml:space="preserve">idea of not fighting for this </w:t>
      </w:r>
      <w:r w:rsidRPr="00C57DB0">
        <w:rPr>
          <w:rStyle w:val="Emphasis"/>
          <w:rFonts w:asciiTheme="minorHAnsi" w:hAnsiTheme="minorHAnsi" w:cstheme="minorHAnsi"/>
        </w:rPr>
        <w:t xml:space="preserve">figure </w:t>
      </w:r>
      <w:r w:rsidRPr="00E811D0">
        <w:rPr>
          <w:rStyle w:val="Emphasis"/>
          <w:rFonts w:asciiTheme="minorHAnsi" w:hAnsiTheme="minorHAnsi" w:cstheme="minorHAnsi"/>
          <w:highlight w:val="green"/>
        </w:rPr>
        <w:t>is unthinkable</w:t>
      </w:r>
      <w:r w:rsidRPr="00C57DB0">
        <w:rPr>
          <w:rStyle w:val="Emphasis"/>
          <w:rFonts w:asciiTheme="minorHAnsi" w:hAnsiTheme="minorHAnsi" w:cstheme="minorHAnsi"/>
        </w:rPr>
        <w:t>.</w:t>
      </w:r>
      <w:r w:rsidRPr="00C57DB0">
        <w:rPr>
          <w:rFonts w:asciiTheme="minorHAnsi" w:hAnsiTheme="minorHAnsi" w:cstheme="minorHAnsi"/>
          <w:sz w:val="12"/>
        </w:rPr>
        <w:t xml:space="preserve"> Thus, when Harriet McBryde Johnson hands out leaflets protesting the Muscular Dystrophy Association, a confused passerby cannot make sense of what her protest is about. “</w:t>
      </w:r>
      <w:proofErr w:type="spellStart"/>
      <w:r w:rsidRPr="00C57DB0">
        <w:rPr>
          <w:rFonts w:asciiTheme="minorHAnsi" w:hAnsiTheme="minorHAnsi" w:cstheme="minorHAnsi"/>
          <w:sz w:val="12"/>
        </w:rPr>
        <w:t>You‟re</w:t>
      </w:r>
      <w:proofErr w:type="spellEnd"/>
      <w:r w:rsidRPr="00C57DB0">
        <w:rPr>
          <w:rFonts w:asciiTheme="minorHAnsi" w:hAnsiTheme="minorHAnsi" w:cstheme="minorHAnsi"/>
          <w:sz w:val="12"/>
        </w:rPr>
        <w:t xml:space="preserve"> against Jerry Lewis!” he exclaims (61). The passerby’s surprise is likely informed by a logic </w:t>
      </w:r>
      <w:proofErr w:type="gramStart"/>
      <w:r w:rsidRPr="00C57DB0">
        <w:rPr>
          <w:rFonts w:asciiTheme="minorHAnsi" w:hAnsiTheme="minorHAnsi" w:cstheme="minorHAnsi"/>
          <w:sz w:val="12"/>
        </w:rPr>
        <w:t>similar to</w:t>
      </w:r>
      <w:proofErr w:type="gramEnd"/>
      <w:r w:rsidRPr="00C57DB0">
        <w:rPr>
          <w:rFonts w:asciiTheme="minorHAnsi" w:hAnsiTheme="minorHAnsi" w:cstheme="minorHAnsi"/>
          <w:sz w:val="12"/>
        </w:rPr>
        <w:t xml:space="preserve"> that which, in </w:t>
      </w:r>
      <w:proofErr w:type="spellStart"/>
      <w:r w:rsidRPr="00C57DB0">
        <w:rPr>
          <w:rFonts w:asciiTheme="minorHAnsi" w:hAnsiTheme="minorHAnsi" w:cstheme="minorHAnsi"/>
          <w:sz w:val="12"/>
        </w:rPr>
        <w:t>Edelman‟s</w:t>
      </w:r>
      <w:proofErr w:type="spellEnd"/>
      <w:r w:rsidRPr="00C57DB0">
        <w:rPr>
          <w:rFonts w:asciiTheme="minorHAnsi" w:hAnsiTheme="minorHAnsi" w:cstheme="minorHAnsi"/>
          <w:sz w:val="12"/>
        </w:rPr>
        <w:t xml:space="preserve"> analysis, undergirds the use of the word “choice” by advocates of legal abortion: “Who would, after all, come out for abortion or stand against reproduction, against futurity, and so against life?” (16). Similarly</w:t>
      </w:r>
      <w:r w:rsidRPr="00531E77">
        <w:rPr>
          <w:rFonts w:asciiTheme="minorHAnsi" w:hAnsiTheme="minorHAnsi" w:cstheme="minorHAnsi"/>
          <w:sz w:val="12"/>
        </w:rPr>
        <w:t xml:space="preserve">, </w:t>
      </w:r>
      <w:r w:rsidRPr="00531E77">
        <w:rPr>
          <w:rStyle w:val="Emphasis"/>
          <w:rFonts w:asciiTheme="minorHAnsi" w:hAnsiTheme="minorHAnsi" w:cstheme="minorHAnsi"/>
        </w:rPr>
        <w:t>why would anyone come out for disability, and so against the Child who, without a cure, might never walk, might never lead a normal life, might not even have a future at all?</w:t>
      </w:r>
      <w:r w:rsidRPr="00531E77">
        <w:rPr>
          <w:rFonts w:asciiTheme="minorHAnsi" w:hAnsiTheme="minorHAnsi" w:cstheme="minorHAnsi"/>
          <w:sz w:val="12"/>
        </w:rPr>
        <w:t xml:space="preserve"> The logic</w:t>
      </w:r>
      <w:r w:rsidRPr="00C57DB0">
        <w:rPr>
          <w:rFonts w:asciiTheme="minorHAnsi" w:hAnsiTheme="minorHAnsi" w:cstheme="minorHAnsi"/>
          <w:sz w:val="12"/>
        </w:rPr>
        <w:t xml:space="preserve"> of the telethon, in other words, relies on </w:t>
      </w:r>
      <w:r w:rsidRPr="00C57DB0">
        <w:rPr>
          <w:rStyle w:val="Emphasis"/>
          <w:rFonts w:asciiTheme="minorHAnsi" w:hAnsiTheme="minorHAnsi" w:cstheme="minorHAnsi"/>
        </w:rPr>
        <w:t xml:space="preserve">an </w:t>
      </w:r>
      <w:r w:rsidRPr="00E811D0">
        <w:rPr>
          <w:rStyle w:val="Emphasis"/>
          <w:rFonts w:asciiTheme="minorHAnsi" w:hAnsiTheme="minorHAnsi" w:cstheme="minorHAnsi"/>
          <w:highlight w:val="green"/>
        </w:rPr>
        <w:t>ideology</w:t>
      </w:r>
      <w:r w:rsidRPr="00C57DB0">
        <w:rPr>
          <w:rStyle w:val="Emphasis"/>
          <w:rFonts w:asciiTheme="minorHAnsi" w:hAnsiTheme="minorHAnsi" w:cstheme="minorHAnsi"/>
        </w:rPr>
        <w:t xml:space="preserve"> that might be </w:t>
      </w:r>
      <w:r w:rsidRPr="00E811D0">
        <w:rPr>
          <w:rStyle w:val="Emphasis"/>
          <w:rFonts w:asciiTheme="minorHAnsi" w:hAnsiTheme="minorHAnsi" w:cstheme="minorHAnsi"/>
          <w:highlight w:val="green"/>
        </w:rPr>
        <w:t>defined as “rehabilitative futurism</w:t>
      </w:r>
      <w:r w:rsidRPr="00C57DB0">
        <w:rPr>
          <w:rStyle w:val="Emphasis"/>
          <w:rFonts w:asciiTheme="minorHAnsi" w:hAnsiTheme="minorHAnsi" w:cstheme="minorHAnsi"/>
        </w:rPr>
        <w:t xml:space="preserve">,” a term that I coin to overlap and intersect with </w:t>
      </w:r>
      <w:proofErr w:type="spellStart"/>
      <w:r w:rsidRPr="00C57DB0">
        <w:rPr>
          <w:rStyle w:val="Emphasis"/>
          <w:rFonts w:asciiTheme="minorHAnsi" w:hAnsiTheme="minorHAnsi" w:cstheme="minorHAnsi"/>
        </w:rPr>
        <w:t>Edelman‟s</w:t>
      </w:r>
      <w:proofErr w:type="spellEnd"/>
      <w:r w:rsidRPr="00C57DB0">
        <w:rPr>
          <w:rStyle w:val="Emphasis"/>
          <w:rFonts w:asciiTheme="minorHAnsi" w:hAnsiTheme="minorHAnsi" w:cstheme="minorHAnsi"/>
        </w:rPr>
        <w:t xml:space="preserve"> notion of “reproductive futurism</w:t>
      </w:r>
      <w:r w:rsidRPr="00C57DB0">
        <w:rPr>
          <w:rFonts w:asciiTheme="minorHAnsi" w:hAnsiTheme="minorHAnsi" w:cstheme="minorHAnsi"/>
          <w:sz w:val="12"/>
        </w:rPr>
        <w:t xml:space="preserve">.” If, as Edelman maintains, the future is envisaged in terms of a </w:t>
      </w:r>
      <w:proofErr w:type="spellStart"/>
      <w:r w:rsidRPr="00C57DB0">
        <w:rPr>
          <w:rFonts w:asciiTheme="minorHAnsi" w:hAnsiTheme="minorHAnsi" w:cstheme="minorHAnsi"/>
          <w:sz w:val="12"/>
        </w:rPr>
        <w:t>fantasmatic</w:t>
      </w:r>
      <w:proofErr w:type="spellEnd"/>
      <w:r w:rsidRPr="00C57DB0">
        <w:rPr>
          <w:rFonts w:asciiTheme="minorHAnsi" w:hAnsiTheme="minorHAnsi" w:cstheme="minorHAnsi"/>
          <w:sz w:val="12"/>
        </w:rPr>
        <w:t xml:space="preserve"> “Child,” </w:t>
      </w:r>
      <w:r w:rsidRPr="00C57DB0">
        <w:rPr>
          <w:rStyle w:val="Emphasis"/>
          <w:rFonts w:asciiTheme="minorHAnsi" w:hAnsiTheme="minorHAnsi" w:cstheme="minorHAnsi"/>
        </w:rPr>
        <w:t xml:space="preserve">then </w:t>
      </w:r>
      <w:r w:rsidRPr="00E811D0">
        <w:rPr>
          <w:rStyle w:val="Emphasis"/>
          <w:rFonts w:asciiTheme="minorHAnsi" w:hAnsiTheme="minorHAnsi" w:cstheme="minorHAnsi"/>
          <w:highlight w:val="green"/>
        </w:rPr>
        <w:t xml:space="preserve">the survival of this future-figured-as-Child is threatened by </w:t>
      </w:r>
      <w:r w:rsidRPr="00C57DB0">
        <w:rPr>
          <w:rFonts w:asciiTheme="minorHAnsi" w:hAnsiTheme="minorHAnsi" w:cstheme="minorHAnsi"/>
          <w:sz w:val="12"/>
        </w:rPr>
        <w:t>both queerness and</w:t>
      </w:r>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disability.</w:t>
      </w:r>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Futurity</w:t>
      </w:r>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is</w:t>
      </w:r>
      <w:r w:rsidRPr="00C57DB0">
        <w:rPr>
          <w:rStyle w:val="Emphasis"/>
          <w:rFonts w:asciiTheme="minorHAnsi" w:hAnsiTheme="minorHAnsi" w:cstheme="minorHAnsi"/>
        </w:rPr>
        <w:t xml:space="preserve"> habitually </w:t>
      </w:r>
      <w:r w:rsidRPr="00E811D0">
        <w:rPr>
          <w:rStyle w:val="Emphasis"/>
          <w:rFonts w:asciiTheme="minorHAnsi" w:hAnsiTheme="minorHAnsi" w:cstheme="minorHAnsi"/>
          <w:highlight w:val="green"/>
        </w:rPr>
        <w:t>imagined</w:t>
      </w:r>
      <w:r w:rsidRPr="00C57DB0">
        <w:rPr>
          <w:rStyle w:val="Emphasis"/>
          <w:rFonts w:asciiTheme="minorHAnsi" w:hAnsiTheme="minorHAnsi" w:cstheme="minorHAnsi"/>
        </w:rPr>
        <w:t xml:space="preserve"> in terms </w:t>
      </w:r>
      <w:r w:rsidRPr="00E811D0">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fantasize the eradication of disability</w:t>
      </w:r>
      <w:r w:rsidRPr="00C57DB0">
        <w:rPr>
          <w:rStyle w:val="Emphasis"/>
          <w:rFonts w:asciiTheme="minorHAnsi" w:hAnsiTheme="minorHAnsi" w:cstheme="minorHAnsi"/>
        </w:rPr>
        <w:t xml:space="preserve">: a recovery of a “crippled” or “hobbled” economy, a </w:t>
      </w:r>
      <w:r w:rsidRPr="00E811D0">
        <w:rPr>
          <w:rStyle w:val="Emphasis"/>
          <w:rFonts w:asciiTheme="minorHAnsi" w:hAnsiTheme="minorHAnsi" w:cstheme="minorHAnsi"/>
          <w:highlight w:val="green"/>
        </w:rPr>
        <w:t xml:space="preserve">cure for </w:t>
      </w:r>
      <w:r w:rsidRPr="00C57DB0">
        <w:rPr>
          <w:rStyle w:val="Emphasis"/>
          <w:rFonts w:asciiTheme="minorHAnsi" w:hAnsiTheme="minorHAnsi" w:cstheme="minorHAnsi"/>
        </w:rPr>
        <w:t xml:space="preserve">society’s </w:t>
      </w:r>
      <w:r w:rsidRPr="00E811D0">
        <w:rPr>
          <w:rStyle w:val="Emphasis"/>
          <w:rFonts w:asciiTheme="minorHAnsi" w:hAnsiTheme="minorHAnsi" w:cstheme="minorHAnsi"/>
          <w:highlight w:val="green"/>
        </w:rPr>
        <w:t>ills</w:t>
      </w:r>
      <w:r w:rsidRPr="00C57DB0">
        <w:rPr>
          <w:rStyle w:val="Emphasis"/>
          <w:rFonts w:asciiTheme="minorHAnsi" w:hAnsiTheme="minorHAnsi" w:cstheme="minorHAnsi"/>
        </w:rPr>
        <w:t xml:space="preserve">, an </w:t>
      </w:r>
      <w:r w:rsidRPr="00E811D0">
        <w:rPr>
          <w:rStyle w:val="Emphasis"/>
          <w:rFonts w:asciiTheme="minorHAnsi" w:hAnsiTheme="minorHAnsi" w:cstheme="minorHAnsi"/>
          <w:highlight w:val="green"/>
        </w:rPr>
        <w:t>end</w:t>
      </w:r>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to suffering</w:t>
      </w:r>
      <w:r w:rsidRPr="00C57DB0">
        <w:rPr>
          <w:rStyle w:val="Emphasis"/>
          <w:rFonts w:asciiTheme="minorHAnsi" w:hAnsiTheme="minorHAnsi" w:cstheme="minorHAnsi"/>
        </w:rPr>
        <w:t xml:space="preserve"> and disease.</w:t>
      </w:r>
      <w:r w:rsidRPr="00C57DB0">
        <w:rPr>
          <w:rFonts w:asciiTheme="minorHAnsi" w:hAnsiTheme="minorHAnsi" w:cstheme="minorHAnsi"/>
          <w:sz w:val="12"/>
        </w:rPr>
        <w:t xml:space="preserve"> </w:t>
      </w:r>
      <w:r w:rsidRPr="00E811D0">
        <w:rPr>
          <w:rStyle w:val="Emphasis"/>
          <w:rFonts w:asciiTheme="minorHAnsi" w:hAnsiTheme="minorHAnsi" w:cstheme="minorHAnsi"/>
          <w:highlight w:val="green"/>
        </w:rPr>
        <w:t>Eugenic</w:t>
      </w:r>
      <w:r w:rsidRPr="00C57DB0">
        <w:rPr>
          <w:rStyle w:val="Emphasis"/>
          <w:rFonts w:asciiTheme="minorHAnsi" w:hAnsiTheme="minorHAnsi" w:cstheme="minorHAnsi"/>
        </w:rPr>
        <w:t xml:space="preserve"> ideologies are also </w:t>
      </w:r>
      <w:r w:rsidRPr="00E811D0">
        <w:rPr>
          <w:rStyle w:val="Emphasis"/>
          <w:rFonts w:asciiTheme="minorHAnsi" w:hAnsiTheme="minorHAnsi" w:cstheme="minorHAnsi"/>
          <w:highlight w:val="green"/>
        </w:rPr>
        <w:t>grounded</w:t>
      </w:r>
      <w:r w:rsidRPr="00C57DB0">
        <w:rPr>
          <w:rStyle w:val="Emphasis"/>
          <w:rFonts w:asciiTheme="minorHAnsi" w:hAnsiTheme="minorHAnsi" w:cstheme="minorHAnsi"/>
        </w:rPr>
        <w:t xml:space="preserve"> in </w:t>
      </w:r>
      <w:r w:rsidRPr="00E811D0">
        <w:rPr>
          <w:rStyle w:val="Emphasis"/>
          <w:rFonts w:asciiTheme="minorHAnsi" w:hAnsiTheme="minorHAnsi" w:cstheme="minorHAnsi"/>
          <w:highlight w:val="green"/>
        </w:rPr>
        <w:t>both</w:t>
      </w:r>
      <w:r w:rsidRPr="00C57DB0">
        <w:rPr>
          <w:rStyle w:val="Emphasis"/>
          <w:rFonts w:asciiTheme="minorHAnsi" w:hAnsiTheme="minorHAnsi" w:cstheme="minorHAnsi"/>
        </w:rPr>
        <w:t xml:space="preserve"> reproductive and rehabilitative </w:t>
      </w:r>
      <w:r w:rsidRPr="00E811D0">
        <w:rPr>
          <w:rStyle w:val="Emphasis"/>
          <w:rFonts w:asciiTheme="minorHAnsi" w:hAnsiTheme="minorHAnsi" w:cstheme="minorHAnsi"/>
          <w:highlight w:val="green"/>
        </w:rPr>
        <w:t>futurism</w:t>
      </w:r>
      <w:r w:rsidRPr="00C57DB0">
        <w:rPr>
          <w:rStyle w:val="Emphasis"/>
          <w:rFonts w:asciiTheme="minorHAnsi" w:hAnsiTheme="minorHAnsi" w:cstheme="minorHAnsi"/>
        </w:rPr>
        <w:t xml:space="preserve">: procreation by the fit and </w:t>
      </w:r>
      <w:r w:rsidRPr="00E811D0">
        <w:rPr>
          <w:rStyle w:val="Emphasis"/>
          <w:rFonts w:asciiTheme="minorHAnsi" w:hAnsiTheme="minorHAnsi" w:cstheme="minorHAnsi"/>
          <w:highlight w:val="green"/>
        </w:rPr>
        <w:t>elimination of the disabled</w:t>
      </w:r>
      <w:r w:rsidRPr="00C57DB0">
        <w:rPr>
          <w:rStyle w:val="Emphasis"/>
          <w:rFonts w:asciiTheme="minorHAnsi" w:hAnsiTheme="minorHAnsi" w:cstheme="minorHAnsi"/>
        </w:rPr>
        <w:t xml:space="preserve">, eugenicists promised, would </w:t>
      </w:r>
      <w:r w:rsidRPr="00E811D0">
        <w:rPr>
          <w:rStyle w:val="Emphasis"/>
          <w:rFonts w:asciiTheme="minorHAnsi" w:hAnsiTheme="minorHAnsi" w:cstheme="minorHAnsi"/>
          <w:highlight w:val="green"/>
        </w:rPr>
        <w:t>bring forth</w:t>
      </w:r>
      <w:r w:rsidRPr="00C57DB0">
        <w:rPr>
          <w:rStyle w:val="Emphasis"/>
          <w:rFonts w:asciiTheme="minorHAnsi" w:hAnsiTheme="minorHAnsi" w:cstheme="minorHAnsi"/>
        </w:rPr>
        <w:t xml:space="preserve"> a </w:t>
      </w:r>
      <w:r w:rsidRPr="00E811D0">
        <w:rPr>
          <w:rStyle w:val="Emphasis"/>
          <w:rFonts w:asciiTheme="minorHAnsi" w:hAnsiTheme="minorHAnsi" w:cstheme="minorHAnsi"/>
          <w:highlight w:val="green"/>
        </w:rPr>
        <w:t>better future</w:t>
      </w:r>
      <w:r w:rsidRPr="00C57DB0">
        <w:rPr>
          <w:rStyle w:val="Emphasis"/>
          <w:rFonts w:asciiTheme="minorHAnsi" w:hAnsiTheme="minorHAnsi" w:cstheme="minorHAnsi"/>
        </w:rPr>
        <w:t>.”</w:t>
      </w:r>
      <w:r w:rsidRPr="00C57DB0">
        <w:rPr>
          <w:rFonts w:asciiTheme="minorHAnsi" w:hAnsiTheme="minorHAnsi" w:cstheme="minorHAnsi"/>
          <w:sz w:val="12"/>
        </w:rPr>
        <w:t xml:space="preserve"> (68-69) </w:t>
      </w:r>
    </w:p>
    <w:p w14:paraId="3BD4669D" w14:textId="3D5E8D17" w:rsidR="00800433" w:rsidRPr="00C57DB0" w:rsidRDefault="00317AC6" w:rsidP="00800433">
      <w:pPr>
        <w:pStyle w:val="Heading4"/>
        <w:spacing w:before="0" w:line="276" w:lineRule="auto"/>
      </w:pPr>
      <w:r>
        <w:t>L</w:t>
      </w:r>
      <w:r w:rsidR="00800433" w:rsidRPr="00C57DB0">
        <w:t xml:space="preserve">egal domains </w:t>
      </w:r>
      <w:proofErr w:type="gramStart"/>
      <w:r w:rsidR="00800433" w:rsidRPr="00C57DB0">
        <w:rPr>
          <w:u w:val="single"/>
        </w:rPr>
        <w:t>distorts</w:t>
      </w:r>
      <w:proofErr w:type="gramEnd"/>
      <w:r w:rsidR="00800433" w:rsidRPr="00C57DB0">
        <w:t xml:space="preserve"> and renders disabled bodies </w:t>
      </w:r>
      <w:r w:rsidR="00800433" w:rsidRPr="00C57DB0">
        <w:rPr>
          <w:u w:val="single"/>
        </w:rPr>
        <w:t>calculable</w:t>
      </w:r>
      <w:r w:rsidR="00800433" w:rsidRPr="00C57DB0">
        <w:t xml:space="preserve"> that is underpinned by the figure of the </w:t>
      </w:r>
      <w:r w:rsidR="00800433" w:rsidRPr="00C57DB0">
        <w:rPr>
          <w:u w:val="single"/>
        </w:rPr>
        <w:t>normative citizen</w:t>
      </w:r>
      <w:r w:rsidR="00800433" w:rsidRPr="00C57DB0">
        <w:t xml:space="preserve"> that enacts a regime of truth that disabled bodies are forced to strive towards. </w:t>
      </w:r>
    </w:p>
    <w:p w14:paraId="5E716F3F" w14:textId="77777777" w:rsidR="00800433" w:rsidRPr="00C57DB0" w:rsidRDefault="00800433" w:rsidP="00800433">
      <w:pPr>
        <w:spacing w:line="276" w:lineRule="auto"/>
        <w:rPr>
          <w:sz w:val="16"/>
          <w:szCs w:val="16"/>
        </w:rPr>
      </w:pPr>
      <w:r w:rsidRPr="00C57DB0">
        <w:rPr>
          <w:b/>
          <w:bCs/>
        </w:rPr>
        <w:t>Campbell 05</w:t>
      </w:r>
      <w:r w:rsidRPr="00C57DB0">
        <w:rPr>
          <w:sz w:val="16"/>
          <w:szCs w:val="16"/>
        </w:rPr>
        <w:t xml:space="preserve"> [</w:t>
      </w:r>
      <w:r w:rsidRPr="00C57DB0">
        <w:rPr>
          <w:rFonts w:asciiTheme="minorHAnsi" w:hAnsiTheme="minorHAnsi" w:cstheme="minorHAnsi"/>
          <w:sz w:val="16"/>
          <w:szCs w:val="16"/>
        </w:rPr>
        <w:t xml:space="preserve">Fiona Kumari Campbell (Adjunct Professor in the Department of Disability Studies at Griffith University). </w:t>
      </w:r>
      <w:r w:rsidRPr="00C57DB0">
        <w:rPr>
          <w:sz w:val="16"/>
          <w:szCs w:val="16"/>
        </w:rPr>
        <w:t xml:space="preserve">“Legislating Disability: Negative Ontologies and the Government of Legal Identities” in “Foucault and Government of Disability” edited by Shelley </w:t>
      </w:r>
      <w:proofErr w:type="spellStart"/>
      <w:r w:rsidRPr="00C57DB0">
        <w:rPr>
          <w:sz w:val="16"/>
          <w:szCs w:val="16"/>
        </w:rPr>
        <w:t>Termain</w:t>
      </w:r>
      <w:proofErr w:type="spellEnd"/>
      <w:r w:rsidRPr="00C57DB0">
        <w:rPr>
          <w:sz w:val="16"/>
          <w:szCs w:val="16"/>
        </w:rPr>
        <w:t xml:space="preserve">, University of Michigan Press, Pg 108-120. 2005. Accessed 9/3/20. </w:t>
      </w:r>
      <w:hyperlink r:id="rId18" w:history="1">
        <w:r w:rsidRPr="00C57DB0">
          <w:rPr>
            <w:rStyle w:val="Hyperlink"/>
            <w:sz w:val="16"/>
            <w:szCs w:val="16"/>
          </w:rPr>
          <w:t>https://www.press.umich.edu/8265343/foucault_and_the_government_of_disability</w:t>
        </w:r>
      </w:hyperlink>
      <w:r w:rsidRPr="00C57DB0">
        <w:rPr>
          <w:sz w:val="16"/>
          <w:szCs w:val="16"/>
        </w:rPr>
        <w:t xml:space="preserve"> //Xu]</w:t>
      </w:r>
    </w:p>
    <w:p w14:paraId="68C19DDA" w14:textId="1BD5AE50" w:rsidR="00CD553F" w:rsidRDefault="00800433" w:rsidP="00CD553F">
      <w:pPr>
        <w:spacing w:line="276" w:lineRule="auto"/>
        <w:rPr>
          <w:sz w:val="14"/>
        </w:rPr>
      </w:pPr>
      <w:r w:rsidRPr="00C57DB0">
        <w:rPr>
          <w:sz w:val="14"/>
        </w:rPr>
        <w:t xml:space="preserve">Sociological inquiry and </w:t>
      </w:r>
      <w:r w:rsidRPr="00E811D0">
        <w:rPr>
          <w:rStyle w:val="StyleUnderline"/>
          <w:highlight w:val="green"/>
        </w:rPr>
        <w:t>legal investigation into disability must</w:t>
      </w:r>
      <w:r w:rsidRPr="00C57DB0">
        <w:rPr>
          <w:rStyle w:val="StyleUnderline"/>
        </w:rPr>
        <w:t xml:space="preserve"> at some point implicitly return to, and </w:t>
      </w:r>
      <w:r w:rsidRPr="00E811D0">
        <w:rPr>
          <w:rStyle w:val="StyleUnderline"/>
          <w:highlight w:val="green"/>
        </w:rPr>
        <w:t>negotiate</w:t>
      </w:r>
      <w:r w:rsidRPr="00C57DB0">
        <w:rPr>
          <w:rStyle w:val="StyleUnderline"/>
        </w:rPr>
        <w:t xml:space="preserve">, matters of “disability” at </w:t>
      </w:r>
      <w:r w:rsidRPr="00E811D0">
        <w:rPr>
          <w:rStyle w:val="StyleUnderline"/>
          <w:highlight w:val="green"/>
        </w:rPr>
        <w:t>an ontological level</w:t>
      </w:r>
      <w:r w:rsidRPr="00C57DB0">
        <w:rPr>
          <w:rStyle w:val="StyleUnderline"/>
        </w:rPr>
        <w:t>.</w:t>
      </w:r>
      <w:r w:rsidRPr="00C57DB0">
        <w:rPr>
          <w:sz w:val="14"/>
        </w:rPr>
        <w:t xml:space="preserve"> I say “implicitly” because the predominant forms of </w:t>
      </w:r>
      <w:proofErr w:type="spellStart"/>
      <w:r w:rsidRPr="00C57DB0">
        <w:rPr>
          <w:sz w:val="14"/>
        </w:rPr>
        <w:t>sociotherapeutic</w:t>
      </w:r>
      <w:proofErr w:type="spellEnd"/>
      <w:r w:rsidRPr="00C57DB0">
        <w:rPr>
          <w:sz w:val="14"/>
        </w:rPr>
        <w:t xml:space="preserve"> analysis of disability adopt a reductionist approach, which situates “the problem” of disability at the level of attitudes or bias that </w:t>
      </w:r>
      <w:proofErr w:type="gramStart"/>
      <w:r w:rsidRPr="00C57DB0">
        <w:rPr>
          <w:sz w:val="14"/>
        </w:rPr>
        <w:t>lead</w:t>
      </w:r>
      <w:proofErr w:type="gramEnd"/>
      <w:r w:rsidRPr="00C57DB0">
        <w:rPr>
          <w:sz w:val="14"/>
        </w:rPr>
        <w:t xml:space="preserve"> to devaluation. Seldom is the matter of ontology—in particular, negative ontology—regarded as a paramount focal concern in unpacking disability subjectification. In what follows, I seek to redress this imbalance. </w:t>
      </w:r>
      <w:proofErr w:type="gramStart"/>
      <w:r w:rsidRPr="00C57DB0">
        <w:rPr>
          <w:sz w:val="14"/>
        </w:rPr>
        <w:t>In order to</w:t>
      </w:r>
      <w:proofErr w:type="gramEnd"/>
      <w:r w:rsidRPr="00C57DB0">
        <w:rPr>
          <w:sz w:val="14"/>
        </w:rPr>
        <w:t xml:space="preserve"> do so, I foreground the ontology question. </w:t>
      </w:r>
      <w:proofErr w:type="gramStart"/>
      <w:r w:rsidRPr="00C57DB0">
        <w:rPr>
          <w:sz w:val="14"/>
        </w:rPr>
        <w:t>In particular, I</w:t>
      </w:r>
      <w:proofErr w:type="gramEnd"/>
      <w:r w:rsidRPr="00C57DB0">
        <w:rPr>
          <w:sz w:val="14"/>
        </w:rPr>
        <w:t xml:space="preserve"> discuss disability-negative ontologies and the ways in which these ontologies are inflected in the practices and effects of law. Ontology Wars and the “Unthinkability” of </w:t>
      </w:r>
      <w:proofErr w:type="gramStart"/>
      <w:r w:rsidRPr="00C57DB0">
        <w:rPr>
          <w:sz w:val="14"/>
        </w:rPr>
        <w:t>Disability  A</w:t>
      </w:r>
      <w:proofErr w:type="gramEnd"/>
      <w:r w:rsidRPr="00C57DB0">
        <w:rPr>
          <w:sz w:val="14"/>
        </w:rPr>
        <w:t xml:space="preserve"> system of thought . . . is founded on a series of acts of partition whose ambiguity, here as elsewhere, is to open up the terrain of their transgression at the very moment when they mark off a limit. To discover the complete horizon of a society’s symbolic values, it is also necessary to map out its transgressions, its deviants. —marcel </w:t>
      </w:r>
      <w:proofErr w:type="spellStart"/>
      <w:r w:rsidRPr="00C57DB0">
        <w:rPr>
          <w:sz w:val="14"/>
        </w:rPr>
        <w:t>detienne</w:t>
      </w:r>
      <w:proofErr w:type="spellEnd"/>
      <w:r w:rsidRPr="00C57DB0">
        <w:rPr>
          <w:sz w:val="14"/>
        </w:rPr>
        <w:t xml:space="preserve">, </w:t>
      </w:r>
      <w:proofErr w:type="spellStart"/>
      <w:r w:rsidRPr="00C57DB0">
        <w:rPr>
          <w:sz w:val="14"/>
        </w:rPr>
        <w:t>Dionysos</w:t>
      </w:r>
      <w:proofErr w:type="spellEnd"/>
      <w:r w:rsidRPr="00C57DB0">
        <w:rPr>
          <w:sz w:val="14"/>
        </w:rPr>
        <w:t xml:space="preserve"> Slain </w:t>
      </w:r>
      <w:r w:rsidRPr="00E811D0">
        <w:rPr>
          <w:rStyle w:val="StyleUnderline"/>
          <w:highlight w:val="green"/>
        </w:rPr>
        <w:t>Activists</w:t>
      </w:r>
      <w:r w:rsidRPr="00C57DB0">
        <w:rPr>
          <w:rStyle w:val="StyleUnderline"/>
        </w:rPr>
        <w:t xml:space="preserve"> with disabilities </w:t>
      </w:r>
      <w:r w:rsidRPr="00E811D0">
        <w:rPr>
          <w:rStyle w:val="StyleUnderline"/>
          <w:highlight w:val="green"/>
        </w:rPr>
        <w:t>have</w:t>
      </w:r>
      <w:r w:rsidRPr="00C57DB0">
        <w:rPr>
          <w:rStyle w:val="StyleUnderline"/>
        </w:rPr>
        <w:t xml:space="preserve"> </w:t>
      </w:r>
      <w:r w:rsidRPr="00E811D0">
        <w:rPr>
          <w:rStyle w:val="StyleUnderline"/>
          <w:highlight w:val="green"/>
        </w:rPr>
        <w:t>placed</w:t>
      </w:r>
      <w:r w:rsidRPr="00C57DB0">
        <w:rPr>
          <w:rStyle w:val="StyleUnderline"/>
        </w:rPr>
        <w:t xml:space="preserve"> great </w:t>
      </w:r>
      <w:r w:rsidRPr="00E811D0">
        <w:rPr>
          <w:rStyle w:val="StyleUnderline"/>
          <w:highlight w:val="green"/>
        </w:rPr>
        <w:t>trust</w:t>
      </w:r>
      <w:r w:rsidRPr="00C57DB0">
        <w:rPr>
          <w:rStyle w:val="StyleUnderline"/>
        </w:rPr>
        <w:t xml:space="preserve"> in </w:t>
      </w:r>
      <w:r w:rsidRPr="00E811D0">
        <w:rPr>
          <w:rStyle w:val="StyleUnderline"/>
          <w:highlight w:val="green"/>
        </w:rPr>
        <w:t>the legal</w:t>
      </w:r>
      <w:r w:rsidRPr="00C57DB0">
        <w:rPr>
          <w:rStyle w:val="StyleUnderline"/>
        </w:rPr>
        <w:t xml:space="preserve"> </w:t>
      </w:r>
      <w:r w:rsidRPr="00C57DB0">
        <w:rPr>
          <w:sz w:val="14"/>
        </w:rPr>
        <w:t>system to deliver freedoms in the form of equality rights and protections against discrimination. While these equalization initiatives have provided remedies in the lives of some individuals with disabilities, their</w:t>
      </w:r>
      <w:r w:rsidRPr="00C57DB0">
        <w:rPr>
          <w:rStyle w:val="StyleUnderline"/>
        </w:rPr>
        <w:t xml:space="preserve"> </w:t>
      </w:r>
      <w:r w:rsidRPr="00E811D0">
        <w:rPr>
          <w:rStyle w:val="StyleUnderline"/>
          <w:highlight w:val="green"/>
        </w:rPr>
        <w:t>subtext of disability as negative</w:t>
      </w:r>
      <w:r w:rsidRPr="00C57DB0">
        <w:rPr>
          <w:rStyle w:val="StyleUnderline"/>
        </w:rPr>
        <w:t xml:space="preserve"> ontology </w:t>
      </w:r>
      <w:r w:rsidRPr="00E811D0">
        <w:rPr>
          <w:rStyle w:val="StyleUnderline"/>
          <w:highlight w:val="green"/>
        </w:rPr>
        <w:t>has remained</w:t>
      </w:r>
      <w:r w:rsidRPr="00C57DB0">
        <w:rPr>
          <w:rStyle w:val="StyleUnderline"/>
        </w:rPr>
        <w:t xml:space="preserve"> substantially </w:t>
      </w:r>
      <w:r w:rsidRPr="00E811D0">
        <w:rPr>
          <w:rStyle w:val="StyleUnderline"/>
          <w:highlight w:val="green"/>
        </w:rPr>
        <w:t>unchallenged</w:t>
      </w:r>
      <w:r w:rsidRPr="00C57DB0">
        <w:rPr>
          <w:rStyle w:val="StyleUnderline"/>
        </w:rPr>
        <w:t>.</w:t>
      </w:r>
      <w:r w:rsidRPr="00C57DB0">
        <w:rPr>
          <w:sz w:val="14"/>
        </w:rPr>
        <w:t xml:space="preserve"> It is crucial, however, that we persistently and continually return to the matter of disability as negative ontology, as a malignancy, that is, as the property of a body constituted by what Michael Oliver refers to as “the personal tragedy theory of disability,” a conception in whose </w:t>
      </w:r>
      <w:proofErr w:type="gramStart"/>
      <w:r w:rsidRPr="00C57DB0">
        <w:rPr>
          <w:sz w:val="14"/>
        </w:rPr>
        <w:t>terms</w:t>
      </w:r>
      <w:proofErr w:type="gramEnd"/>
      <w:r w:rsidRPr="00C57DB0">
        <w:rPr>
          <w:sz w:val="14"/>
        </w:rPr>
        <w:t xml:space="preserve"> disability cannot be spoken as anything other than an anathema. On the personal tragedy theory, Oliver notes, “disability is some terrible chance event which occurs at random to unfortunate individuals” (1996, 32). In the terms of the “tragedy theory,” disability is assumed to be ontologically intolerable, that is, inherently negative. This conception of disability underpins most of the claims of disability discrimination that are juridically sanctioned within the welfare state and is imbricated in compensatory initiatives and the compulsion toward therapeutic interventions. Insofar as this conception of disability is assumed, </w:t>
      </w:r>
      <w:r w:rsidRPr="00C57DB0">
        <w:rPr>
          <w:rStyle w:val="StyleUnderline"/>
        </w:rPr>
        <w:t xml:space="preserve">the presence of </w:t>
      </w:r>
      <w:r w:rsidRPr="00E811D0">
        <w:rPr>
          <w:rStyle w:val="StyleUnderline"/>
          <w:highlight w:val="green"/>
        </w:rPr>
        <w:t>disability upsets</w:t>
      </w:r>
      <w:r w:rsidRPr="00C57DB0">
        <w:rPr>
          <w:rStyle w:val="StyleUnderline"/>
        </w:rPr>
        <w:t xml:space="preserve"> the modernist </w:t>
      </w:r>
      <w:r w:rsidRPr="00E811D0">
        <w:rPr>
          <w:rStyle w:val="StyleUnderline"/>
          <w:highlight w:val="green"/>
        </w:rPr>
        <w:t>craving for ontological security</w:t>
      </w:r>
      <w:r w:rsidRPr="00C57DB0">
        <w:rPr>
          <w:sz w:val="14"/>
        </w:rPr>
        <w:t xml:space="preserve">. The conundrum of disability/impairment is not a mere fear of the unknown, nor an apprehensiveness toward that which is foreign or strange (the subaltern). Disability and disabled bodies are effectively positioned in the nether regions of “unthought.” For the ongoing stability of ableism,2 a diffuse network of thought, depends upon the capacity of that network to “shut away,” to exteriorize, and unthink disability and its resemblance to the essential (ableist) human self. As Foucault explains: The unthought (whatever name we give it) is not lodged in man [sic] like a </w:t>
      </w:r>
      <w:proofErr w:type="gramStart"/>
      <w:r w:rsidRPr="00C57DB0">
        <w:rPr>
          <w:sz w:val="14"/>
        </w:rPr>
        <w:t>shriveled up</w:t>
      </w:r>
      <w:proofErr w:type="gramEnd"/>
      <w:r w:rsidRPr="00C57DB0">
        <w:rPr>
          <w:sz w:val="14"/>
        </w:rPr>
        <w:t xml:space="preserve"> nature or a stratified history; it is in relation to man, the Other: the Other that is not only a brother but a twin, born not of man, nor in man, but beside him and at the same time, in an identical newness, in an unavoidable duality. (1994, 326) In order for the notion of “ableness” to exist and to transmogrify into the sovereign subject of liberalism it must have a constitutive outside—that is, it must participate in a logic of </w:t>
      </w:r>
      <w:proofErr w:type="spellStart"/>
      <w:r w:rsidRPr="00C57DB0">
        <w:rPr>
          <w:sz w:val="14"/>
        </w:rPr>
        <w:t>supplementarity</w:t>
      </w:r>
      <w:proofErr w:type="spellEnd"/>
      <w:r w:rsidRPr="00C57DB0">
        <w:rPr>
          <w:sz w:val="14"/>
        </w:rPr>
        <w:t xml:space="preserve">. Although we can speak in ontological terms of the history of disability as a history of that which is unthought, this figuring should not be confused with erasure that occurs due to total absence or complete exclusion. On the contrary, disability is always present (despite its seeming absence) in the ableist talk of normalcy, normalization, and humanness. Indeed, the truth claims that surround disability </w:t>
      </w:r>
      <w:proofErr w:type="gramStart"/>
      <w:r w:rsidRPr="00C57DB0">
        <w:rPr>
          <w:sz w:val="14"/>
        </w:rPr>
        <w:t>are</w:t>
      </w:r>
      <w:proofErr w:type="gramEnd"/>
      <w:r w:rsidRPr="00C57DB0">
        <w:rPr>
          <w:sz w:val="14"/>
        </w:rPr>
        <w:t xml:space="preserve"> dependent upon discourses of ableism for their very legitimation. The logic of </w:t>
      </w:r>
      <w:proofErr w:type="spellStart"/>
      <w:r w:rsidRPr="00C57DB0">
        <w:rPr>
          <w:sz w:val="14"/>
        </w:rPr>
        <w:t>supplementarity</w:t>
      </w:r>
      <w:proofErr w:type="spellEnd"/>
      <w:r w:rsidRPr="00C57DB0">
        <w:rPr>
          <w:sz w:val="14"/>
        </w:rPr>
        <w:t xml:space="preserve">, which is infused within modernism’s unitary </w:t>
      </w:r>
      <w:proofErr w:type="gramStart"/>
      <w:r w:rsidRPr="00C57DB0">
        <w:rPr>
          <w:sz w:val="14"/>
        </w:rPr>
        <w:t>subject</w:t>
      </w:r>
      <w:proofErr w:type="gramEnd"/>
      <w:r w:rsidRPr="00C57DB0">
        <w:rPr>
          <w:sz w:val="14"/>
        </w:rPr>
        <w:t xml:space="preserve"> and which produces the Other in a liminal space, deploys what we might call a “compulsion toward terror”: a terror, ontological and actual, of “falling away” and “crossing over” into an uncertain void of disease. Such effects of terror may produce instances of disability hate crimes, disability vilification, and disability panic. The </w:t>
      </w:r>
      <w:r w:rsidRPr="003D6E9F">
        <w:rPr>
          <w:sz w:val="14"/>
        </w:rPr>
        <w:t>manifestations of</w:t>
      </w:r>
      <w:r w:rsidRPr="003D6E9F">
        <w:rPr>
          <w:rStyle w:val="StyleUnderline"/>
        </w:rPr>
        <w:t xml:space="preserve"> this terror rarely enter judicial domains, but rather are excluded from law’s permissible inquiry and codification.</w:t>
      </w:r>
      <w:r w:rsidRPr="003D6E9F">
        <w:rPr>
          <w:sz w:val="14"/>
        </w:rPr>
        <w:t xml:space="preserve"> In short, this erasure forecloses the possibility of pursuing legal remedies through the refusal of law’s power to name and countenance oppositional disability discourses. </w:t>
      </w:r>
      <w:r w:rsidRPr="003D6E9F">
        <w:rPr>
          <w:rStyle w:val="StyleUnderline"/>
        </w:rPr>
        <w:t xml:space="preserve">Disability “harms” and “injuries” are only deemed </w:t>
      </w:r>
      <w:proofErr w:type="spellStart"/>
      <w:r w:rsidRPr="003D6E9F">
        <w:rPr>
          <w:rStyle w:val="StyleUnderline"/>
        </w:rPr>
        <w:t>bonafide</w:t>
      </w:r>
      <w:proofErr w:type="spellEnd"/>
      <w:r w:rsidRPr="003D6E9F">
        <w:rPr>
          <w:rStyle w:val="StyleUnderline"/>
        </w:rPr>
        <w:t xml:space="preserve"> within a framework of scaled-down disability definitions (read: fictions) elevated to indisputable truth-claims and rendered viable in law. </w:t>
      </w:r>
      <w:r w:rsidRPr="003D6E9F">
        <w:rPr>
          <w:sz w:val="14"/>
        </w:rPr>
        <w:t xml:space="preserve">Law’s collusion with biomedical discourse informs us not only about modes of disability subjectification; in addition, and more importantly, that collusion informs us about what it means to be “human” under the rein/reign of ableism. Thus far, I have discussed (at the center, not the periphery) matters of an ontological character </w:t>
      </w:r>
      <w:proofErr w:type="gramStart"/>
      <w:r w:rsidRPr="003D6E9F">
        <w:rPr>
          <w:sz w:val="14"/>
        </w:rPr>
        <w:t>in order to</w:t>
      </w:r>
      <w:proofErr w:type="gramEnd"/>
      <w:r w:rsidRPr="003D6E9F">
        <w:rPr>
          <w:sz w:val="14"/>
        </w:rPr>
        <w:t xml:space="preserve"> introduce the notion of the ontological terror, that is, the unthought of disability, as a significant actor in the promulgation of ableism with law in liberal society. In the next section, I turn to</w:t>
      </w:r>
      <w:r w:rsidRPr="00C57DB0">
        <w:rPr>
          <w:sz w:val="14"/>
        </w:rPr>
        <w:t xml:space="preserve"> consider practices of freedom as they are actualized within this ableist regime of law. Chasing Freedom and Autonomy—a Recapitulation of Ableist Subjectivity?  An able-bodied and competent person is thus a body with a set of given functions, </w:t>
      </w:r>
      <w:proofErr w:type="gramStart"/>
      <w:r w:rsidRPr="00C57DB0">
        <w:rPr>
          <w:sz w:val="14"/>
        </w:rPr>
        <w:t>skills</w:t>
      </w:r>
      <w:proofErr w:type="gramEnd"/>
      <w:r w:rsidRPr="00C57DB0">
        <w:rPr>
          <w:sz w:val="14"/>
        </w:rPr>
        <w:t xml:space="preserve"> and properties, which are steered by a central command unit—the consciousness—which is situated in the head. Agency, mobility, the ability to communicate verbally, to make discretionary judgments, make decisions and implement them—is thus located in the body and in the </w:t>
      </w:r>
      <w:proofErr w:type="spellStart"/>
      <w:r w:rsidRPr="00C57DB0">
        <w:rPr>
          <w:sz w:val="14"/>
        </w:rPr>
        <w:t>self residing</w:t>
      </w:r>
      <w:proofErr w:type="spellEnd"/>
      <w:r w:rsidRPr="00C57DB0">
        <w:rPr>
          <w:sz w:val="14"/>
        </w:rPr>
        <w:t xml:space="preserve"> in that body. —</w:t>
      </w:r>
      <w:proofErr w:type="spellStart"/>
      <w:r w:rsidRPr="00C57DB0">
        <w:rPr>
          <w:sz w:val="14"/>
        </w:rPr>
        <w:t>ingunn</w:t>
      </w:r>
      <w:proofErr w:type="spellEnd"/>
      <w:r w:rsidRPr="00C57DB0">
        <w:rPr>
          <w:sz w:val="14"/>
        </w:rPr>
        <w:t xml:space="preserve"> </w:t>
      </w:r>
      <w:proofErr w:type="spellStart"/>
      <w:r w:rsidRPr="00C57DB0">
        <w:rPr>
          <w:sz w:val="14"/>
        </w:rPr>
        <w:t>moser</w:t>
      </w:r>
      <w:proofErr w:type="spellEnd"/>
      <w:r w:rsidRPr="00C57DB0">
        <w:rPr>
          <w:sz w:val="14"/>
        </w:rPr>
        <w:t xml:space="preserve">, Against Normalization Within </w:t>
      </w:r>
      <w:proofErr w:type="gramStart"/>
      <w:r w:rsidRPr="00C57DB0">
        <w:rPr>
          <w:sz w:val="14"/>
        </w:rPr>
        <w:t>contemporary</w:t>
      </w:r>
      <w:proofErr w:type="gramEnd"/>
      <w:r w:rsidRPr="00C57DB0">
        <w:rPr>
          <w:sz w:val="14"/>
        </w:rPr>
        <w:t xml:space="preserve"> Western, neoliberal societies, freedom is held to be an inalienable and inherent right of the atomistic individual citizen. Indeed, the ethos of freedom is a foundation of the politics of our present, a mark and effect of justice and the other virtues of practiced democracy—that is, a measure of a society’s true worth, of the degree to which it is “civilized,” and the extent to which it is “advanced.” People who live in Western neoliberal democracies are seduced into freedom, the utopic dream that holds within itself a promise, that is, the vision of an alternative way of living. For disability activists</w:t>
      </w:r>
      <w:proofErr w:type="gramStart"/>
      <w:r w:rsidRPr="00C57DB0">
        <w:rPr>
          <w:sz w:val="14"/>
        </w:rPr>
        <w:t>, in particular, and</w:t>
      </w:r>
      <w:proofErr w:type="gramEnd"/>
      <w:r w:rsidRPr="00C57DB0">
        <w:rPr>
          <w:sz w:val="14"/>
        </w:rPr>
        <w:t xml:space="preserve"> for many of the other folk who live on the underside of liberalism, the ethos of freedom has performed as a source of emancipation that contains a promise to address “social injury.” As Wendy Brown (1995, 7) reminds us, however, there is a paradox inherent to freedom:</w:t>
      </w:r>
      <w:r w:rsidRPr="00C57DB0">
        <w:rPr>
          <w:rStyle w:val="StyleUnderline"/>
        </w:rPr>
        <w:t xml:space="preserve"> the incitement of freedom requires the very structures of oppression that freedom emerges to oppose. </w:t>
      </w:r>
      <w:r w:rsidRPr="00C57DB0">
        <w:rPr>
          <w:sz w:val="14"/>
        </w:rPr>
        <w:t xml:space="preserve">In recent times, the practices of freedom have been molded and </w:t>
      </w:r>
      <w:r w:rsidRPr="00E811D0">
        <w:rPr>
          <w:rStyle w:val="StyleUnderline"/>
          <w:highlight w:val="green"/>
        </w:rPr>
        <w:t>codified into the</w:t>
      </w:r>
      <w:r w:rsidRPr="00C57DB0">
        <w:rPr>
          <w:rStyle w:val="StyleUnderline"/>
        </w:rPr>
        <w:t xml:space="preserve"> apparatus of the welfare </w:t>
      </w:r>
      <w:r w:rsidRPr="00E811D0">
        <w:rPr>
          <w:rStyle w:val="StyleUnderline"/>
          <w:highlight w:val="green"/>
        </w:rPr>
        <w:t>state</w:t>
      </w:r>
      <w:r w:rsidRPr="00C57DB0">
        <w:rPr>
          <w:rStyle w:val="StyleUnderline"/>
        </w:rPr>
        <w:t xml:space="preserve">, citizenship, </w:t>
      </w:r>
      <w:r w:rsidRPr="00E811D0">
        <w:rPr>
          <w:rStyle w:val="StyleUnderline"/>
          <w:highlight w:val="green"/>
        </w:rPr>
        <w:t>and legal personality</w:t>
      </w:r>
      <w:r w:rsidRPr="00C57DB0">
        <w:rPr>
          <w:sz w:val="14"/>
        </w:rPr>
        <w:t>. In the terms of this apparatus, freedom is represented as autonomy, where this ideal encompasses the drive toward potential maximization, which invokes the performance of a choosing, desiring, and consuming subject (cf. Foucault 1997). Furthermore, the subject of the neoliberal welfare state is assumed to be an independent center of self-consciousness, who holds autonomy to be intrinsically valuable. In the words of C. B. Macpherson (1964), neoliberalism’s normative citizen is a nominal “possessive individual.” The nominal individual is free in as much as he [sic] is proprietor of his person and capacities. The human essence is freedom from dependence on the will of others, and freedom is a function of possession</w:t>
      </w:r>
      <w:proofErr w:type="gramStart"/>
      <w:r w:rsidRPr="00C57DB0">
        <w:rPr>
          <w:sz w:val="14"/>
        </w:rPr>
        <w:t>. . . .</w:t>
      </w:r>
      <w:proofErr w:type="gramEnd"/>
      <w:r w:rsidRPr="00C57DB0">
        <w:rPr>
          <w:sz w:val="14"/>
        </w:rPr>
        <w:t xml:space="preserve"> Society consists of relations of exchange between proprietors. (Macpherson 1964, 3; emphasis added) Macpherson’s description of the neoliberal subject implies that all people must fit with a regulatory ideal; however, it is probably more correct to say that the thrust of shaping identity under neoliberalism aims for a “best fit,” that is, a normalizing, or morphed approach. The tool of comparison, the arbiter of normativity, is the “benchmark man.” </w:t>
      </w:r>
      <w:r w:rsidRPr="00C57DB0">
        <w:rPr>
          <w:rStyle w:val="StyleUnderline"/>
        </w:rPr>
        <w:t xml:space="preserve">As Margaret Thornton explains it, </w:t>
      </w:r>
      <w:r w:rsidRPr="00E811D0">
        <w:rPr>
          <w:rStyle w:val="StyleUnderline"/>
          <w:highlight w:val="green"/>
        </w:rPr>
        <w:t>the paradigmatic</w:t>
      </w:r>
      <w:r w:rsidRPr="00C57DB0">
        <w:rPr>
          <w:rStyle w:val="StyleUnderline"/>
        </w:rPr>
        <w:t xml:space="preserve"> incarnation of </w:t>
      </w:r>
      <w:r w:rsidRPr="00E811D0">
        <w:rPr>
          <w:rStyle w:val="StyleUnderline"/>
          <w:highlight w:val="green"/>
        </w:rPr>
        <w:t>legality</w:t>
      </w:r>
      <w:r w:rsidRPr="00C57DB0">
        <w:rPr>
          <w:rStyle w:val="StyleUnderline"/>
        </w:rPr>
        <w:t>—the normative citizen—</w:t>
      </w:r>
      <w:r w:rsidRPr="00E811D0">
        <w:rPr>
          <w:rStyle w:val="StyleUnderline"/>
          <w:highlight w:val="green"/>
        </w:rPr>
        <w:t>represents the standard</w:t>
      </w:r>
      <w:r w:rsidRPr="00C57DB0">
        <w:rPr>
          <w:rStyle w:val="StyleUnderline"/>
        </w:rPr>
        <w:t xml:space="preserve"> against whom all others are measured </w:t>
      </w:r>
      <w:r w:rsidRPr="00E811D0">
        <w:rPr>
          <w:rStyle w:val="StyleUnderline"/>
          <w:highlight w:val="green"/>
        </w:rPr>
        <w:t>and is</w:t>
      </w:r>
      <w:r w:rsidRPr="00C57DB0">
        <w:rPr>
          <w:rStyle w:val="StyleUnderline"/>
        </w:rPr>
        <w:t xml:space="preserve"> invariably white, heterosexual, </w:t>
      </w:r>
      <w:r w:rsidRPr="00E811D0">
        <w:rPr>
          <w:rStyle w:val="StyleUnderline"/>
          <w:highlight w:val="green"/>
        </w:rPr>
        <w:t>able-bodied</w:t>
      </w:r>
      <w:r w:rsidRPr="00C57DB0">
        <w:rPr>
          <w:rStyle w:val="StyleUnderline"/>
        </w:rPr>
        <w:t>, politically conservative, and middle class</w:t>
      </w:r>
      <w:r w:rsidRPr="00C57DB0">
        <w:rPr>
          <w:sz w:val="14"/>
        </w:rPr>
        <w:t xml:space="preserve"> (1996, 2). </w:t>
      </w:r>
      <w:r w:rsidRPr="00531E77">
        <w:rPr>
          <w:sz w:val="8"/>
          <w:szCs w:val="8"/>
        </w:rPr>
        <w:t xml:space="preserve">Despite Thornton’s suggestion, techniques of self are usually sought, not imposed, for each of us is enrolled in the task of self-appropriation and </w:t>
      </w:r>
      <w:proofErr w:type="spellStart"/>
      <w:r w:rsidRPr="00531E77">
        <w:rPr>
          <w:sz w:val="8"/>
          <w:szCs w:val="8"/>
        </w:rPr>
        <w:t>selfdesignation</w:t>
      </w:r>
      <w:proofErr w:type="spellEnd"/>
      <w:r w:rsidRPr="00531E77">
        <w:rPr>
          <w:sz w:val="8"/>
          <w:szCs w:val="8"/>
        </w:rPr>
        <w:t xml:space="preserve">. The “free” citizen is one who can take charge of herself, that is, act as her own command center. When the citizen of neoliberal society is defined in terms of self-mastery, it may not be possible for some disabled people to be truly “free” in these contexts, unless some protectionist (i.e., paternalist) strategy or ethics of “care” is employed. In any case, the sovereign liberal subject will not be destabilized until, and unless, we refute “autonomy” as the basis for normative legal theory and revise the meaning of “humanness” in terms of relationality. Until we accomplish these theoretical and political tasks, we will be required to manage or govern “disability” in ways that ensure its presence only minimally disrupts the truth claims of legal discourse and its systematization. Under liberalism, the production and government of disability is facilitated, in part, through its taming into a mere logical and discrete etiological classification and ensuing ontological space. The performative acts of a “logic of identity” reduce the disparity and difference of disabled bodies to </w:t>
      </w:r>
      <w:proofErr w:type="gramStart"/>
      <w:r w:rsidRPr="00531E77">
        <w:rPr>
          <w:sz w:val="8"/>
          <w:szCs w:val="8"/>
        </w:rPr>
        <w:t>an</w:t>
      </w:r>
      <w:proofErr w:type="gramEnd"/>
      <w:r w:rsidRPr="00531E77">
        <w:rPr>
          <w:sz w:val="8"/>
          <w:szCs w:val="8"/>
        </w:rPr>
        <w:t xml:space="preserve"> unity (see Foucault 1980b, 117). In law, we find this logic of identity expressed in the ideal of impartiality, which is predicated upon the benchmark legal subject. Although a great deal of feminist literature (Cheah, Fraser, and </w:t>
      </w:r>
      <w:proofErr w:type="spellStart"/>
      <w:r w:rsidRPr="00531E77">
        <w:rPr>
          <w:sz w:val="8"/>
          <w:szCs w:val="8"/>
        </w:rPr>
        <w:t>Grbich</w:t>
      </w:r>
      <w:proofErr w:type="spellEnd"/>
      <w:r w:rsidRPr="00531E77">
        <w:rPr>
          <w:sz w:val="8"/>
          <w:szCs w:val="8"/>
        </w:rPr>
        <w:t xml:space="preserve"> 1996; </w:t>
      </w:r>
      <w:proofErr w:type="spellStart"/>
      <w:r w:rsidRPr="00531E77">
        <w:rPr>
          <w:sz w:val="8"/>
          <w:szCs w:val="8"/>
        </w:rPr>
        <w:t>Grbich</w:t>
      </w:r>
      <w:proofErr w:type="spellEnd"/>
      <w:r w:rsidRPr="00531E77">
        <w:rPr>
          <w:sz w:val="8"/>
          <w:szCs w:val="8"/>
        </w:rPr>
        <w:t xml:space="preserve"> 1992; Howe 1994; O’Donovan 1997) has critiqued this allegedly impartial figuring of the legal subject, that work has not addressed the ableist underpinnings of that subject. A more thoroughgoing analysis of “legal man” would extend the reasoning of those feminist critiques to incorporate ableism as a key characteristic of rampant masculinist subjectivity. Without ableism, masculinist </w:t>
      </w:r>
      <w:proofErr w:type="spellStart"/>
      <w:r w:rsidRPr="00531E77">
        <w:rPr>
          <w:sz w:val="8"/>
          <w:szCs w:val="8"/>
        </w:rPr>
        <w:t>figurings</w:t>
      </w:r>
      <w:proofErr w:type="spellEnd"/>
      <w:r w:rsidRPr="00531E77">
        <w:rPr>
          <w:sz w:val="8"/>
          <w:szCs w:val="8"/>
        </w:rPr>
        <w:t xml:space="preserve"> would (we might say) “lose their balls.” The implications of classifying practices go even deeper than this sort of critique suggests. For the unruly, monstrous, and boundary-breaching qualities of disability must be tamed in ways that distinguish that category from other fluid and leaky categories (such as illness, poverty, and ageing) with which it is associated (see Wendell 1996; </w:t>
      </w:r>
      <w:proofErr w:type="spellStart"/>
      <w:r w:rsidRPr="00531E77">
        <w:rPr>
          <w:sz w:val="8"/>
          <w:szCs w:val="8"/>
        </w:rPr>
        <w:t>Shildrick</w:t>
      </w:r>
      <w:proofErr w:type="spellEnd"/>
      <w:r w:rsidRPr="00531E77">
        <w:rPr>
          <w:sz w:val="8"/>
          <w:szCs w:val="8"/>
        </w:rPr>
        <w:t xml:space="preserve"> 1997). Corporeal slippages of the disability kind need containment, a civilized workability for procedural justice, a regulated liberty that produces practices of normality, rationality, and pathology. This regulated liberty is exemplified in the continued use of intelligence tests to separate the “eligible” from the “ineligible” within international and national disability legislation (despite serious concerns about the validity of such tests).4 Nevertheless, disability is not only catachrestic, but it is also contestable. Thus, I submit that matters that should be regarded as ontological in character are inextricably bound up with the politics of inclusion. Linton adds weight to this conclusion when she suggests that insofar as “the term ‘disability’ is a linchpin in a complex web of social ideals, institutional structures, and government policies,” many people have a vested interest in maintaining a tenacious hold on its current meaning, which is “consistent with the practice and policies that are central to their livelihood or their ideologies” (1998, 10). Let us consider what the embeddedness of disability implies for understandings of that category and the ways in which </w:t>
      </w:r>
      <w:r w:rsidRPr="00531E77">
        <w:rPr>
          <w:rStyle w:val="StyleUnderline"/>
          <w:sz w:val="8"/>
          <w:szCs w:val="8"/>
        </w:rPr>
        <w:t xml:space="preserve">disability figurations are mediated in law. </w:t>
      </w:r>
      <w:r w:rsidRPr="00531E77">
        <w:rPr>
          <w:sz w:val="8"/>
          <w:szCs w:val="8"/>
        </w:rPr>
        <w:t>The working model of inclusion</w:t>
      </w:r>
      <w:r w:rsidRPr="00531E77">
        <w:rPr>
          <w:rStyle w:val="StyleUnderline"/>
          <w:sz w:val="8"/>
          <w:szCs w:val="8"/>
        </w:rPr>
        <w:t xml:space="preserve"> is </w:t>
      </w:r>
      <w:proofErr w:type="gramStart"/>
      <w:r w:rsidRPr="00531E77">
        <w:rPr>
          <w:sz w:val="8"/>
          <w:szCs w:val="8"/>
        </w:rPr>
        <w:t>really only</w:t>
      </w:r>
      <w:proofErr w:type="gramEnd"/>
      <w:r w:rsidRPr="00531E77">
        <w:rPr>
          <w:sz w:val="8"/>
          <w:szCs w:val="8"/>
        </w:rPr>
        <w:t xml:space="preserve"> successful to the extent that people with disabilities are able to “opt in” or be assimilated</w:t>
      </w:r>
      <w:r w:rsidRPr="00531E77">
        <w:rPr>
          <w:rStyle w:val="StyleUnderline"/>
          <w:sz w:val="8"/>
          <w:szCs w:val="8"/>
        </w:rPr>
        <w:t xml:space="preserve"> (normalized).</w:t>
      </w:r>
      <w:r w:rsidRPr="00531E77">
        <w:rPr>
          <w:sz w:val="8"/>
          <w:szCs w:val="8"/>
        </w:rPr>
        <w:t xml:space="preserve"> This model of inclusion assumes that the people who cannot, do not, or otherwise refuse to “opt in,” will developmentally progress toward autonomy over time. Indeed, the governing of liberal unfreedom responds to the problem of what should be done with “governing the remainder,” that is, those who are identified as “less than fully autonomous” (</w:t>
      </w:r>
      <w:proofErr w:type="spellStart"/>
      <w:r w:rsidRPr="00531E77">
        <w:rPr>
          <w:sz w:val="8"/>
          <w:szCs w:val="8"/>
        </w:rPr>
        <w:t>Hindess</w:t>
      </w:r>
      <w:proofErr w:type="spellEnd"/>
      <w:r w:rsidRPr="00531E77">
        <w:rPr>
          <w:sz w:val="8"/>
          <w:szCs w:val="8"/>
        </w:rPr>
        <w:t xml:space="preserve"> 2000, 11). </w:t>
      </w:r>
      <w:proofErr w:type="spellStart"/>
      <w:r w:rsidRPr="00531E77">
        <w:rPr>
          <w:sz w:val="8"/>
          <w:szCs w:val="8"/>
        </w:rPr>
        <w:t>Hindess</w:t>
      </w:r>
      <w:proofErr w:type="spellEnd"/>
      <w:r w:rsidRPr="00531E77">
        <w:rPr>
          <w:sz w:val="8"/>
          <w:szCs w:val="8"/>
        </w:rPr>
        <w:t xml:space="preserve"> identifies three approaches that are taken to governing “the remainder.” They are (1) a clearing away;5 (2) the compulsion toward disciplinary techniques (such as the normalization principle); and (3) targeting external causes by creating welfare safety nets. </w:t>
      </w:r>
      <w:proofErr w:type="gramStart"/>
      <w:r w:rsidRPr="00531E77">
        <w:rPr>
          <w:sz w:val="8"/>
          <w:szCs w:val="8"/>
        </w:rPr>
        <w:t>In order to</w:t>
      </w:r>
      <w:proofErr w:type="gramEnd"/>
      <w:r w:rsidRPr="00531E77">
        <w:rPr>
          <w:sz w:val="8"/>
          <w:szCs w:val="8"/>
        </w:rPr>
        <w:t xml:space="preserve"> institute these sorts of “dividing practices” (Foucault 1983, 208) of subjectivity, the aberrant subject may be extinguished (either before or after birth); be “reappraised” (for instance, fabricated as a “rehabilitated person”); become nearly able-bodied (via a morphed passing); or become benevolently transfigured into a “deserving” welfare recipient supra the economy. </w:t>
      </w:r>
      <w:r w:rsidRPr="00531E77">
        <w:rPr>
          <w:rStyle w:val="StyleUnderline"/>
          <w:sz w:val="8"/>
          <w:szCs w:val="8"/>
        </w:rPr>
        <w:t xml:space="preserve">Law plays an exacting and explicit role in this </w:t>
      </w:r>
      <w:proofErr w:type="spellStart"/>
      <w:r w:rsidRPr="00531E77">
        <w:rPr>
          <w:rStyle w:val="StyleUnderline"/>
          <w:sz w:val="8"/>
          <w:szCs w:val="8"/>
        </w:rPr>
        <w:t>subjectifying</w:t>
      </w:r>
      <w:proofErr w:type="spellEnd"/>
      <w:r w:rsidRPr="00531E77">
        <w:rPr>
          <w:rStyle w:val="StyleUnderline"/>
          <w:sz w:val="8"/>
          <w:szCs w:val="8"/>
        </w:rPr>
        <w:t xml:space="preserve"> activity of government. </w:t>
      </w:r>
      <w:r w:rsidRPr="00531E77">
        <w:rPr>
          <w:sz w:val="8"/>
          <w:szCs w:val="8"/>
        </w:rPr>
        <w:t xml:space="preserve">Legal intersections/interventions facilitate this </w:t>
      </w:r>
      <w:proofErr w:type="spellStart"/>
      <w:r w:rsidRPr="00531E77">
        <w:rPr>
          <w:sz w:val="8"/>
          <w:szCs w:val="8"/>
        </w:rPr>
        <w:t>subjectifi</w:t>
      </w:r>
      <w:proofErr w:type="spellEnd"/>
      <w:r w:rsidRPr="00531E77">
        <w:rPr>
          <w:sz w:val="8"/>
          <w:szCs w:val="8"/>
        </w:rPr>
        <w:t xml:space="preserve">- cation by allocating and </w:t>
      </w:r>
      <w:r w:rsidRPr="00531E77">
        <w:rPr>
          <w:rStyle w:val="StyleUnderline"/>
          <w:sz w:val="8"/>
          <w:szCs w:val="8"/>
        </w:rPr>
        <w:t xml:space="preserve">regulating populations into fixed and discrete ontological categories </w:t>
      </w:r>
      <w:r w:rsidRPr="00531E77">
        <w:rPr>
          <w:sz w:val="8"/>
          <w:szCs w:val="8"/>
        </w:rPr>
        <w:t>(such as disability, gender, sex, and race) in order that the subjects assigned</w:t>
      </w:r>
      <w:r w:rsidRPr="00531E77">
        <w:rPr>
          <w:rStyle w:val="StyleUnderline"/>
          <w:sz w:val="8"/>
          <w:szCs w:val="8"/>
        </w:rPr>
        <w:t xml:space="preserve"> to these categories can be rendered visible and calculable</w:t>
      </w:r>
      <w:r w:rsidRPr="00531E77">
        <w:rPr>
          <w:sz w:val="8"/>
          <w:szCs w:val="8"/>
        </w:rPr>
        <w:t xml:space="preserve"> (Foucault 1976, especially 135–59; 1994). The fixity of disability (which is assumed to be a pregiven property of human bodies) within both legislative and case law not only establishes the boundaries of permissible inquiry; in addition, it establishes the legal fiction of “disability” in the first place. It is this reification of disability (which is based </w:t>
      </w:r>
      <w:proofErr w:type="gramStart"/>
      <w:r w:rsidRPr="00531E77">
        <w:rPr>
          <w:sz w:val="8"/>
          <w:szCs w:val="8"/>
        </w:rPr>
        <w:t>more often than not</w:t>
      </w:r>
      <w:proofErr w:type="gramEnd"/>
      <w:r w:rsidRPr="00531E77">
        <w:rPr>
          <w:sz w:val="8"/>
          <w:szCs w:val="8"/>
        </w:rPr>
        <w:t xml:space="preserve"> on biomedical technologies and ascriptions) that reinforces the centrality of the ableist body and the terms of its negotiation. The formulations of disability that disability activists often engage, and which are enshrined in disability related law, in effect discursively entrench and thus reinscribe the very oppressive ontological </w:t>
      </w:r>
      <w:proofErr w:type="spellStart"/>
      <w:r w:rsidRPr="00531E77">
        <w:rPr>
          <w:sz w:val="8"/>
          <w:szCs w:val="8"/>
        </w:rPr>
        <w:t>figurings</w:t>
      </w:r>
      <w:proofErr w:type="spellEnd"/>
      <w:r w:rsidRPr="00531E77">
        <w:rPr>
          <w:sz w:val="8"/>
          <w:szCs w:val="8"/>
        </w:rPr>
        <w:t xml:space="preserve"> of disability that many of us would like to escape. </w:t>
      </w:r>
      <w:r w:rsidRPr="00531E77">
        <w:rPr>
          <w:rStyle w:val="StyleUnderline"/>
          <w:sz w:val="8"/>
          <w:szCs w:val="8"/>
        </w:rPr>
        <w:t xml:space="preserve">Alternative renderings of disability, if they are not able to “fit” such prescribed “fictions,” are barred from entry into legal and other discourses. Consider, for instance, the instructions given in a recent staff survey produced by the Equity Section of Queensland University of Technology (2000). </w:t>
      </w:r>
      <w:r w:rsidRPr="00531E77">
        <w:rPr>
          <w:sz w:val="8"/>
          <w:szCs w:val="8"/>
        </w:rPr>
        <w:t xml:space="preserve">You should answer “yes” to question 2 only if you are a person with a disability which is likely to </w:t>
      </w:r>
      <w:proofErr w:type="gramStart"/>
      <w:r w:rsidRPr="00531E77">
        <w:rPr>
          <w:sz w:val="8"/>
          <w:szCs w:val="8"/>
        </w:rPr>
        <w:t>last, or</w:t>
      </w:r>
      <w:proofErr w:type="gramEnd"/>
      <w:r w:rsidRPr="00531E77">
        <w:rPr>
          <w:sz w:val="8"/>
          <w:szCs w:val="8"/>
        </w:rPr>
        <w:t xml:space="preserve"> has lasted two or more years. Please note that if you use spectacles, contact lenses or other aids to fully correct your vision or hearing, you do not need to indicate that you are a person with a disability, and would answer “no.” (Emphasis added) As we can see, defining disability in terms of what it “is” and “is not” performs an emblematic function that re-cognizes the relationships between impairment and disability and civil society. I will consider these relationships further in later sections of this chapter. For the moment, let us turn our attention to the matter of legal remedies, in general, and “social injury” claims (strategies), in particular. Social Injury—a Transgressive or Recuperative Tool?  Freedom is neither a philosophical absolute nor a tangible entity but a relational and contextual practice that takes shape in opposition to whatever is locally and ideologically conceived as unfreedom. —</w:t>
      </w:r>
      <w:proofErr w:type="spellStart"/>
      <w:r w:rsidRPr="00531E77">
        <w:rPr>
          <w:sz w:val="8"/>
          <w:szCs w:val="8"/>
        </w:rPr>
        <w:t>wendy</w:t>
      </w:r>
      <w:proofErr w:type="spellEnd"/>
      <w:r w:rsidRPr="00531E77">
        <w:rPr>
          <w:sz w:val="8"/>
          <w:szCs w:val="8"/>
        </w:rPr>
        <w:t xml:space="preserve"> brown, States of Injury Feminist legal scholars have attempted to rework and engage with liberalism, that is, to move away from a focus on procedural rights that do not effect substantive change. One feminist strategy that has gained currency is mobilization of the concept of “social injury,” a theoretical device that translates once privatized injuries into collectivist raced, sexed, and </w:t>
      </w:r>
      <w:proofErr w:type="spellStart"/>
      <w:r w:rsidRPr="00531E77">
        <w:rPr>
          <w:sz w:val="8"/>
          <w:szCs w:val="8"/>
        </w:rPr>
        <w:t>disabilized</w:t>
      </w:r>
      <w:proofErr w:type="spellEnd"/>
      <w:r w:rsidRPr="00531E77">
        <w:rPr>
          <w:sz w:val="8"/>
          <w:szCs w:val="8"/>
        </w:rPr>
        <w:t xml:space="preserve"> domains from which to make claims to social and legal remedies (Howe 1990; Brown 1995; Howe 1997; Thornton 2000). In this section, I consider the arguments that Wendy Brown and Margaret Thornton have advanced with respect to these oppositional strategies of legal engagement. </w:t>
      </w:r>
      <w:proofErr w:type="gramStart"/>
      <w:r w:rsidRPr="00531E77">
        <w:rPr>
          <w:sz w:val="8"/>
          <w:szCs w:val="8"/>
        </w:rPr>
        <w:t>In order to</w:t>
      </w:r>
      <w:proofErr w:type="gramEnd"/>
      <w:r w:rsidRPr="00531E77">
        <w:rPr>
          <w:sz w:val="8"/>
          <w:szCs w:val="8"/>
        </w:rPr>
        <w:t xml:space="preserve"> motivate their arguments in this context, Brown and Thornton variously draw upon Nietzsche’s concept of ressentiment (see Nietzsche 1969, 20, 36, and passim). In the opening pages of States of Injury: Power and Freedom in Late Modernity, Brown asks: “What kinds of domination are enacted by practices of freedom?” (1995, 6). With respect to the social injury project, we can ask: what kinds of domination does the social injury project (as a practice of freedom) enact? The evolution of antidiscrimination law has in fact led to the codification of injury, victimhood, and dependency within an overall context of docile subject positions. An analysis of social injury involves the development of a righteous critique of power from the perspective of the injured. Such an analysis delimits a specific site of blame by constituting certain sovereign subjects (and events) as responsible for the “injury” of social subordination that other subjects experience (Brown 1995, 27). As Brown notes, the “social injury” project establishes certain harms as “morally heinous in the law.” Exactly which “harms” does the social injury project recognize? That is, what kinds of “harm” have legitimacy before the law? I would argue that with respect to disability an uncritical approach to social injury has (at best) established certain authenticated sites and specific instances of “disability discrimination” as harm.6 The discovery of these “harms” has not, however, been extended to the identification of “ableism” as their very font.7 In short, disability discrimination is an outcome of the practices of ableism, not their cause. The conditions of engagement within the emancipatory project require that “the injured” relinquish their investment in a harmed politicized identity </w:t>
      </w:r>
      <w:proofErr w:type="gramStart"/>
      <w:r w:rsidRPr="00531E77">
        <w:rPr>
          <w:sz w:val="8"/>
          <w:szCs w:val="8"/>
        </w:rPr>
        <w:t>in order to</w:t>
      </w:r>
      <w:proofErr w:type="gramEnd"/>
      <w:r w:rsidRPr="00531E77">
        <w:rPr>
          <w:sz w:val="8"/>
          <w:szCs w:val="8"/>
        </w:rPr>
        <w:t xml:space="preserve"> be free. But does it work that way? What kinds of ontologies of disability does the social injury project require disabled people to trade in, renegotiate, and maintain? I contend that the use of legal mechanisms to structure political demands is an act of self-subversion that enforces an internalized ableism. </w:t>
      </w:r>
      <w:r w:rsidRPr="00531E77">
        <w:rPr>
          <w:rStyle w:val="StyleUnderline"/>
          <w:sz w:val="8"/>
          <w:szCs w:val="8"/>
        </w:rPr>
        <w:t xml:space="preserve">The political identity </w:t>
      </w:r>
      <w:r w:rsidRPr="00531E77">
        <w:rPr>
          <w:sz w:val="8"/>
          <w:szCs w:val="8"/>
        </w:rPr>
        <w:t>of disability (i.e., “the disabled citizen”) within law not only contributes to an essentialized and exteriorized ontology; in addition</w:t>
      </w:r>
      <w:r w:rsidRPr="00531E77">
        <w:rPr>
          <w:rStyle w:val="StyleUnderline"/>
          <w:sz w:val="8"/>
          <w:szCs w:val="8"/>
        </w:rPr>
        <w:t xml:space="preserve">, it normalizes and delimits “disability” </w:t>
      </w:r>
      <w:proofErr w:type="gramStart"/>
      <w:r w:rsidRPr="00531E77">
        <w:rPr>
          <w:rStyle w:val="StyleUnderline"/>
          <w:sz w:val="8"/>
          <w:szCs w:val="8"/>
        </w:rPr>
        <w:t>in order to</w:t>
      </w:r>
      <w:proofErr w:type="gramEnd"/>
      <w:r w:rsidRPr="00531E77">
        <w:rPr>
          <w:rStyle w:val="StyleUnderline"/>
          <w:sz w:val="8"/>
          <w:szCs w:val="8"/>
        </w:rPr>
        <w:t xml:space="preserve"> make it regulative.</w:t>
      </w:r>
      <w:r w:rsidRPr="00531E77">
        <w:rPr>
          <w:sz w:val="8"/>
          <w:szCs w:val="8"/>
        </w:rPr>
        <w:t xml:space="preserve"> Following Brown, we can say that the language of (disability) recognition in law “becomes the language of unfreedom,” that is, “a vehicle of subordination through individualization, normalization, and regulation, even as it strives to produce visibility and acceptance” (1995, 66). </w:t>
      </w:r>
      <w:r w:rsidRPr="00531E77">
        <w:rPr>
          <w:rStyle w:val="StyleUnderline"/>
          <w:sz w:val="8"/>
          <w:szCs w:val="8"/>
        </w:rPr>
        <w:t>In other words, the inscription of certain figurations of legal disability requires that disabled people’s “experiences” be regulated within the confines of juridical formations,</w:t>
      </w:r>
      <w:r w:rsidRPr="00531E77">
        <w:rPr>
          <w:sz w:val="8"/>
          <w:szCs w:val="8"/>
        </w:rPr>
        <w:t xml:space="preserve"> which ultimately foreclose any alternative perspectives. Furthermore, this form of procedural justice conveys the message that </w:t>
      </w:r>
      <w:proofErr w:type="gramStart"/>
      <w:r w:rsidRPr="00531E77">
        <w:rPr>
          <w:sz w:val="8"/>
          <w:szCs w:val="8"/>
        </w:rPr>
        <w:t>in order to</w:t>
      </w:r>
      <w:proofErr w:type="gramEnd"/>
      <w:r w:rsidRPr="00531E77">
        <w:rPr>
          <w:sz w:val="8"/>
          <w:szCs w:val="8"/>
        </w:rPr>
        <w:t xml:space="preserve"> be free within neoliberal societies, disabled people must submit to the strictures of ableist renderings of disability in law, that is, renderings of disability as a personal tragedy. Thornton (2000) offers an optimistic reading of a politics of ressentiment. Although the picture of a politics of ressentiment that Thornton paints might at ‹</w:t>
      </w:r>
      <w:proofErr w:type="spellStart"/>
      <w:r w:rsidRPr="00531E77">
        <w:rPr>
          <w:sz w:val="8"/>
          <w:szCs w:val="8"/>
        </w:rPr>
        <w:t>rst</w:t>
      </w:r>
      <w:proofErr w:type="spellEnd"/>
      <w:r w:rsidRPr="00531E77">
        <w:rPr>
          <w:sz w:val="8"/>
          <w:szCs w:val="8"/>
        </w:rPr>
        <w:t xml:space="preserve"> appear attractive in its treatment of disability subjectification, she fails to adequately consider the impact of negative ontologies of disability upon the formations of disability subjectivities in law. In a critical review of Australia’s Disability Discrimination Act of 1992 (DDA), Thornton concludes that neoliberalism and its shift from equal opportunities to equal responsibilities provides evidence that disabled people can only be assimilated (accommodated) if they replicate their benchmark confreres and do not make too many economic demands on the system. As Thornton puts it: “Neo-liberalism is discomforted by prophylactic measures that are perceived as impediments to the freedom to pursue profits” (2000, 19). Indeed, the tensions that arise due to the necessity to work on the “unproductive” disabled body in order to make it “productive” in a recessionist economy grow increasingly evident. Despite this rather disastrous situation, Thornton maintains that not all is lost because a politics of ressentiment allows people with disabilities to “come out” about disability discrimination and thereby enact positive images of disability. Thornton claims that the focus of ressentiment produces a groundswell of dissatisfaction on the part of people with disabilities, where such sentiment can be deployed as a positive force. Thornton recognizes that ressentiment can produce emotions (such as passivity and fear) other than righteous anger; however, she suggests that these other emotions can be attributed to, and are a consequence of, the vulnerability of a person who speaks from an institutionalized context (2000, 20). I am not convinced by this argument. Disabled people who are confined by an institutional location are not the only ones to display emotions of antipathy, ambivalence, and fear. I would argue that all people with disabilities confront the daily challenges of internalized ableism when negotiating daily existence in a world that erases our value, though these challenges always vary in their degree and form.8 Contra Thornton, I am inclined to propose that neoliberalism’s engagement with minority identities provokes a politics of ressentiment on behalf of the “majority.” We need only remind ourselves of the cries of “special rights,”9 legislative rollbacks, and reactive campaigns, both in Australia and the United States. We might find that there are limits to securing equalization protections within the law and social policy, especially in a political climate where the mantras of </w:t>
      </w:r>
      <w:proofErr w:type="spellStart"/>
      <w:r w:rsidRPr="00531E77">
        <w:rPr>
          <w:sz w:val="8"/>
          <w:szCs w:val="8"/>
        </w:rPr>
        <w:t>selfreliance</w:t>
      </w:r>
      <w:proofErr w:type="spellEnd"/>
      <w:r w:rsidRPr="00531E77">
        <w:rPr>
          <w:sz w:val="8"/>
          <w:szCs w:val="8"/>
        </w:rPr>
        <w:t xml:space="preserve"> and mutual obligation are increasingly invoked, and complaints about “compassion exhaustion” are often articulated. Although well intentioned, the promotion of social injury strategies may easily result in unintended consequences, such as an increase in disability resentment and hate crimes. The growing number of appeals made to disability-related antidiscrimination legislation might, as Thornton suggests, contribute to the emergence of a new way to think about citizenship, a new way in which disabled people have “the tenacity and conviction” to believe that they are justified in complaining about discrimination (2000, 22). Yet, disabled people’s complaints must be funneled into the denunciatory processes of reductionist and single-cause classifications, which are interpreted both within and outside law through a paradigm of ableism. To be sure, possibilities for resistance to this bureaucratic machinery always exist; however, there is also the threat that a positive politics of ressentiment will be chipped away and unraveled by legal prescriptions of disability and foregoing remedies, which foreclose oppositional renderings of disability and play into (provoke) the internalized ableism of the complainant. Is the concept of “social injury” (allegedly a device of social change) </w:t>
      </w:r>
      <w:proofErr w:type="gramStart"/>
      <w:r w:rsidRPr="00531E77">
        <w:rPr>
          <w:sz w:val="8"/>
          <w:szCs w:val="8"/>
        </w:rPr>
        <w:t>actually recuperative</w:t>
      </w:r>
      <w:proofErr w:type="gramEnd"/>
      <w:r w:rsidRPr="00531E77">
        <w:rPr>
          <w:sz w:val="8"/>
          <w:szCs w:val="8"/>
        </w:rPr>
        <w:t xml:space="preserve"> of the structures of liberalism? Or does that concept transgress those structures? As a tool of opposition, the “social injury” approach appears to offer a way out of the loop of discriminatory practices. One ought, however, to be suspicious of a practice that contributes to the elasticity and inclusiveness of the liberal polis. The enduring strength of liberalism lies in its capacity to rewrite and repair the edge of its domain and recuperate any flaws that may expose its fundamentalist and ableist basis/bias. Thus far, I have attempted to problematize the uncritical insertion of “disability” into the neoliberalist project of freedom claims prior to an examination of the benchmark legal subject and the relationship of that subject to disability as negative ontology. In addition, I have considered the strategy of advancing complaints </w:t>
      </w:r>
      <w:proofErr w:type="gramStart"/>
      <w:r w:rsidRPr="00531E77">
        <w:rPr>
          <w:sz w:val="8"/>
          <w:szCs w:val="8"/>
        </w:rPr>
        <w:t>on the basis of</w:t>
      </w:r>
      <w:proofErr w:type="gramEnd"/>
      <w:r w:rsidRPr="00531E77">
        <w:rPr>
          <w:sz w:val="8"/>
          <w:szCs w:val="8"/>
        </w:rPr>
        <w:t xml:space="preserve"> claims to “social injury,” as well as the limitations of that approach given the overwhelming deployment of internalized ableism. The fact remains that disability is not regarded as a neutral category. To the contrary, it is value laden and underpinned by a theory of tragedy that makes possibilities of “pride” difficult (if not impossible) to generate. Disability as Inherently Negative?  Deafness is increasingly an outlaw ontology, a hunted existence, an </w:t>
      </w:r>
      <w:proofErr w:type="gramStart"/>
      <w:r w:rsidRPr="00531E77">
        <w:rPr>
          <w:sz w:val="8"/>
          <w:szCs w:val="8"/>
        </w:rPr>
        <w:t>experience</w:t>
      </w:r>
      <w:proofErr w:type="gramEnd"/>
      <w:r w:rsidRPr="00531E77">
        <w:rPr>
          <w:sz w:val="8"/>
          <w:szCs w:val="8"/>
        </w:rPr>
        <w:t xml:space="preserve"> or way of being that, by definition, evades the biopolitics of the new eugenics. Some believe that deafness has always been an outlaw ontology, but whose fugitive status was generally ignored. How long this fugitive will keep evading the capture is increasingly in question. —</w:t>
      </w:r>
      <w:proofErr w:type="spellStart"/>
      <w:r w:rsidRPr="00531E77">
        <w:rPr>
          <w:sz w:val="8"/>
          <w:szCs w:val="8"/>
        </w:rPr>
        <w:t>owen</w:t>
      </w:r>
      <w:proofErr w:type="spellEnd"/>
      <w:r w:rsidRPr="00531E77">
        <w:rPr>
          <w:sz w:val="8"/>
          <w:szCs w:val="8"/>
        </w:rPr>
        <w:t xml:space="preserve"> </w:t>
      </w:r>
      <w:proofErr w:type="spellStart"/>
      <w:r w:rsidRPr="00531E77">
        <w:rPr>
          <w:sz w:val="8"/>
          <w:szCs w:val="8"/>
        </w:rPr>
        <w:t>wrigley</w:t>
      </w:r>
      <w:proofErr w:type="spellEnd"/>
      <w:r w:rsidRPr="00531E77">
        <w:rPr>
          <w:sz w:val="8"/>
          <w:szCs w:val="8"/>
        </w:rPr>
        <w:t>, The Politics of Deafness In A Fragment on Government (1776), utilitarian philosopher Jeremy Bentham coined the term legal fiction to refer to the fables and willful falsehoods committed for the purpose of “stealing legislative power, by and for hands, which could not, or durst not, openly claim it,—and, but for the delusion thus produced, could not exercise it” (1990, 118; emphasis added). For Bentham, in other words, the effects of these “legal fictions” are illusions that produce a sense of debility in the very subjection of individuals, as well as the sense of trust and faith that they put in law to deliver “justice.” Thus, Bentham concludes: [F]or the more prostrate that debility, the more flagrant the ulterior degree of depredation and oppression, to which they might thus be brought to submit. Of the degree of debility produced, no better measure need be given, than the fact of men’s being in this way made to regard falsehood, as an instrument, not only serviceable but necessary to justice. (1990, 18; emphasis added) With respect to disability</w:t>
      </w:r>
      <w:r w:rsidRPr="00C57DB0">
        <w:rPr>
          <w:sz w:val="14"/>
        </w:rPr>
        <w:t xml:space="preserve">, </w:t>
      </w:r>
      <w:r w:rsidRPr="00C57DB0">
        <w:rPr>
          <w:rStyle w:val="StyleUnderline"/>
        </w:rPr>
        <w:t xml:space="preserve">it would seem that </w:t>
      </w:r>
      <w:r w:rsidRPr="00E811D0">
        <w:rPr>
          <w:rStyle w:val="StyleUnderline"/>
          <w:highlight w:val="green"/>
        </w:rPr>
        <w:t>such “legal fictions</w:t>
      </w:r>
      <w:r w:rsidRPr="00C57DB0">
        <w:rPr>
          <w:rStyle w:val="StyleUnderline"/>
        </w:rPr>
        <w:t xml:space="preserve">” give rise to a false or </w:t>
      </w:r>
      <w:r w:rsidRPr="00E811D0">
        <w:rPr>
          <w:rStyle w:val="StyleUnderline"/>
          <w:highlight w:val="green"/>
        </w:rPr>
        <w:t>distort</w:t>
      </w:r>
      <w:r w:rsidRPr="00C57DB0">
        <w:rPr>
          <w:rStyle w:val="StyleUnderline"/>
        </w:rPr>
        <w:t xml:space="preserve">ed </w:t>
      </w:r>
      <w:r w:rsidRPr="00E811D0">
        <w:rPr>
          <w:rStyle w:val="StyleUnderline"/>
          <w:highlight w:val="green"/>
        </w:rPr>
        <w:t>ontology</w:t>
      </w:r>
      <w:r w:rsidRPr="00C57DB0">
        <w:rPr>
          <w:rStyle w:val="StyleUnderline"/>
        </w:rPr>
        <w:t xml:space="preserve">, which is formulated </w:t>
      </w:r>
      <w:r w:rsidRPr="00E811D0">
        <w:rPr>
          <w:rStyle w:val="StyleUnderline"/>
          <w:highlight w:val="green"/>
        </w:rPr>
        <w:t>on the basis of biomedical realism</w:t>
      </w:r>
      <w:r w:rsidRPr="00C57DB0">
        <w:rPr>
          <w:rStyle w:val="StyleUnderline"/>
        </w:rPr>
        <w:t xml:space="preserve">, and </w:t>
      </w:r>
      <w:r w:rsidRPr="00E811D0">
        <w:rPr>
          <w:rStyle w:val="StyleUnderline"/>
          <w:highlight w:val="green"/>
        </w:rPr>
        <w:t>in</w:t>
      </w:r>
      <w:r w:rsidRPr="00C57DB0">
        <w:rPr>
          <w:rStyle w:val="StyleUnderline"/>
        </w:rPr>
        <w:t xml:space="preserve"> whose </w:t>
      </w:r>
      <w:proofErr w:type="gramStart"/>
      <w:r w:rsidRPr="00E811D0">
        <w:rPr>
          <w:rStyle w:val="StyleUnderline"/>
          <w:highlight w:val="green"/>
        </w:rPr>
        <w:t>terms</w:t>
      </w:r>
      <w:proofErr w:type="gramEnd"/>
      <w:r w:rsidRPr="00E811D0">
        <w:rPr>
          <w:rStyle w:val="StyleUnderline"/>
          <w:highlight w:val="green"/>
        </w:rPr>
        <w:t xml:space="preserve"> disability is construed as </w:t>
      </w:r>
      <w:r w:rsidRPr="00C57DB0">
        <w:rPr>
          <w:rStyle w:val="StyleUnderline"/>
        </w:rPr>
        <w:t xml:space="preserve">a </w:t>
      </w:r>
      <w:r w:rsidRPr="00E811D0">
        <w:rPr>
          <w:rStyle w:val="StyleUnderline"/>
          <w:highlight w:val="green"/>
        </w:rPr>
        <w:t>lack</w:t>
      </w:r>
      <w:r w:rsidRPr="00C57DB0">
        <w:rPr>
          <w:rStyle w:val="StyleUnderline"/>
        </w:rPr>
        <w:t xml:space="preserve"> or negative valence. </w:t>
      </w:r>
      <w:r w:rsidRPr="00C57DB0">
        <w:rPr>
          <w:sz w:val="14"/>
        </w:rPr>
        <w:t xml:space="preserve">The “fiction” in this case is the suggestion that a negative ontology of disability coupled with a biomedical orientation toward disability prescriptions and evaluative rankings is necessary (i.e., a prerequisite) for the efficient administrative management and legal delimitation of “disability.” A poignant example of the continuing recitation of this kind of legal fiction of disability can be found in the introduction to a special journal issue guest-edited by Melinda Jones and Lee Ann </w:t>
      </w:r>
      <w:proofErr w:type="spellStart"/>
      <w:r w:rsidRPr="00C57DB0">
        <w:rPr>
          <w:sz w:val="14"/>
        </w:rPr>
        <w:t>Basser</w:t>
      </w:r>
      <w:proofErr w:type="spellEnd"/>
      <w:r w:rsidRPr="00C57DB0">
        <w:rPr>
          <w:sz w:val="14"/>
        </w:rPr>
        <w:t xml:space="preserve"> Marks (2000). According to these authors, </w:t>
      </w:r>
      <w:proofErr w:type="gramStart"/>
      <w:r w:rsidRPr="00C57DB0">
        <w:rPr>
          <w:sz w:val="14"/>
        </w:rPr>
        <w:t>Most</w:t>
      </w:r>
      <w:proofErr w:type="gramEnd"/>
      <w:r w:rsidRPr="00C57DB0">
        <w:rPr>
          <w:sz w:val="14"/>
        </w:rPr>
        <w:t xml:space="preserve"> people with disabilities would share the view that being disabled is not a desirable state to be in, and even agree that disability should, where possible, be prevented. However, the suggestion that this carries negative implications about the entitlement to rights, or the values, </w:t>
      </w:r>
      <w:proofErr w:type="gramStart"/>
      <w:r w:rsidRPr="00C57DB0">
        <w:rPr>
          <w:sz w:val="14"/>
        </w:rPr>
        <w:t>respect</w:t>
      </w:r>
      <w:proofErr w:type="gramEnd"/>
      <w:r w:rsidRPr="00C57DB0">
        <w:rPr>
          <w:sz w:val="14"/>
        </w:rPr>
        <w:t xml:space="preserve"> and dignity of people with disabilities, should be resisted. While it may seem paradoxical, it is essential to meet the challenge of truly valuing those who are disabled at the same time as taking action to prevent or limit disability. (2000, 2; emphasis added) The pursuit of legal liberal rights discourse that Jones and </w:t>
      </w:r>
      <w:proofErr w:type="spellStart"/>
      <w:r w:rsidRPr="00C57DB0">
        <w:rPr>
          <w:sz w:val="14"/>
        </w:rPr>
        <w:t>Basser</w:t>
      </w:r>
      <w:proofErr w:type="spellEnd"/>
      <w:r w:rsidRPr="00C57DB0">
        <w:rPr>
          <w:sz w:val="14"/>
        </w:rPr>
        <w:t xml:space="preserve"> Marks encourage is deployed within the context of a negative ontological framework of disability and an assumed permissibility to performatively enact injurious speech. Insofar as Jones and </w:t>
      </w:r>
      <w:proofErr w:type="spellStart"/>
      <w:r w:rsidRPr="00C57DB0">
        <w:rPr>
          <w:sz w:val="14"/>
        </w:rPr>
        <w:t>Basser</w:t>
      </w:r>
      <w:proofErr w:type="spellEnd"/>
      <w:r w:rsidRPr="00C57DB0">
        <w:rPr>
          <w:sz w:val="14"/>
        </w:rPr>
        <w:t xml:space="preserve"> Marks ground their arguments in this context on an a priori assumption that disability is not to be countenanced, they bear testimony to the pervasive and normalizing effects of such negative formulations as key to the maintenance of ableist rationalities; in addition, these authors reveal the recuperative and totalizing tendencies and tensions in the flawed logic of ableist liberalism (see Foucault 1980a, 98). This logic allows the rhetoric of rights to “have it both ways,” that is, to simultaneously hold out the promise of equalization and to reinscribe negative ontologies of disability that continually produce and effect subordination. </w:t>
      </w:r>
      <w:r w:rsidRPr="00E811D0">
        <w:rPr>
          <w:rStyle w:val="StyleUnderline"/>
          <w:highlight w:val="green"/>
        </w:rPr>
        <w:t>The</w:t>
      </w:r>
      <w:r w:rsidRPr="00C57DB0">
        <w:rPr>
          <w:rStyle w:val="StyleUnderline"/>
        </w:rPr>
        <w:t xml:space="preserve"> very </w:t>
      </w:r>
      <w:r w:rsidRPr="00E811D0">
        <w:rPr>
          <w:rStyle w:val="StyleUnderline"/>
          <w:highlight w:val="green"/>
        </w:rPr>
        <w:t>inclusive</w:t>
      </w:r>
      <w:r w:rsidRPr="00C57DB0">
        <w:rPr>
          <w:rStyle w:val="StyleUnderline"/>
        </w:rPr>
        <w:t>ness of the neoliberal conception of “</w:t>
      </w:r>
      <w:r w:rsidRPr="00E811D0">
        <w:rPr>
          <w:rStyle w:val="StyleUnderline"/>
          <w:highlight w:val="green"/>
        </w:rPr>
        <w:t>citizenship</w:t>
      </w:r>
      <w:r w:rsidRPr="00C57DB0">
        <w:rPr>
          <w:rStyle w:val="StyleUnderline"/>
        </w:rPr>
        <w:t xml:space="preserve">” </w:t>
      </w:r>
      <w:r w:rsidRPr="00E811D0">
        <w:rPr>
          <w:rStyle w:val="StyleUnderline"/>
          <w:highlight w:val="green"/>
        </w:rPr>
        <w:t xml:space="preserve">hinges </w:t>
      </w:r>
      <w:r w:rsidRPr="00C57DB0">
        <w:rPr>
          <w:rStyle w:val="StyleUnderline"/>
        </w:rPr>
        <w:t>up</w:t>
      </w:r>
      <w:r w:rsidRPr="00E811D0">
        <w:rPr>
          <w:rStyle w:val="StyleUnderline"/>
          <w:highlight w:val="green"/>
        </w:rPr>
        <w:t xml:space="preserve">on governing </w:t>
      </w:r>
      <w:r w:rsidRPr="00C57DB0">
        <w:rPr>
          <w:rStyle w:val="StyleUnderline"/>
        </w:rPr>
        <w:t xml:space="preserve">disability </w:t>
      </w:r>
      <w:r w:rsidRPr="00E811D0">
        <w:rPr>
          <w:rStyle w:val="StyleUnderline"/>
          <w:highlight w:val="green"/>
        </w:rPr>
        <w:t>according to</w:t>
      </w:r>
      <w:r w:rsidRPr="00C57DB0">
        <w:rPr>
          <w:rStyle w:val="StyleUnderline"/>
        </w:rPr>
        <w:t xml:space="preserve"> an ethics of </w:t>
      </w:r>
      <w:r w:rsidRPr="00E811D0">
        <w:rPr>
          <w:rStyle w:val="StyleUnderline"/>
          <w:highlight w:val="green"/>
        </w:rPr>
        <w:t>normalization</w:t>
      </w:r>
      <w:r w:rsidRPr="00C57DB0">
        <w:rPr>
          <w:rStyle w:val="StyleUnderline"/>
        </w:rPr>
        <w:t xml:space="preserve"> and minimization.</w:t>
      </w:r>
      <w:r w:rsidRPr="00C57DB0">
        <w:rPr>
          <w:sz w:val="14"/>
        </w:rPr>
        <w:t xml:space="preserve"> The individual of Western neoliberalism is an increasingly commodified entity. Within neoliberal societies, individuals are increasingly packaged and marketed (like inanimate objects)</w:t>
      </w:r>
      <w:r w:rsidRPr="00C57DB0">
        <w:rPr>
          <w:rStyle w:val="StyleUnderline"/>
        </w:rPr>
        <w:t xml:space="preserve"> </w:t>
      </w:r>
      <w:r w:rsidRPr="00C57DB0">
        <w:rPr>
          <w:sz w:val="14"/>
        </w:rPr>
        <w:t xml:space="preserve">in terms of their respective “use-values” that become a measure of their respective worth. 10 Recent technological “advancements” hold out the possibilities of “elevating” the bodies (and minds) of individuals designated as disabled to the level of “nearly able.” Thus, we could argue that </w:t>
      </w:r>
      <w:r w:rsidRPr="00C57DB0">
        <w:rPr>
          <w:rStyle w:val="StyleUnderline"/>
        </w:rPr>
        <w:t>“enhancing” and “</w:t>
      </w:r>
      <w:r w:rsidRPr="00E811D0">
        <w:rPr>
          <w:rStyle w:val="StyleUnderline"/>
          <w:highlight w:val="green"/>
        </w:rPr>
        <w:t>perfecting</w:t>
      </w:r>
      <w:r w:rsidRPr="00C57DB0">
        <w:rPr>
          <w:rStyle w:val="StyleUnderline"/>
        </w:rPr>
        <w:t xml:space="preserve">” </w:t>
      </w:r>
      <w:r w:rsidRPr="00E811D0">
        <w:rPr>
          <w:rStyle w:val="StyleUnderline"/>
          <w:highlight w:val="green"/>
        </w:rPr>
        <w:t xml:space="preserve">technologies are </w:t>
      </w:r>
      <w:r w:rsidRPr="00C57DB0">
        <w:rPr>
          <w:rStyle w:val="StyleUnderline"/>
        </w:rPr>
        <w:t xml:space="preserve">really </w:t>
      </w:r>
      <w:r w:rsidRPr="00E811D0">
        <w:rPr>
          <w:rStyle w:val="StyleUnderline"/>
          <w:highlight w:val="green"/>
        </w:rPr>
        <w:t xml:space="preserve">means </w:t>
      </w:r>
      <w:r w:rsidRPr="00C57DB0">
        <w:rPr>
          <w:rStyle w:val="StyleUnderline"/>
        </w:rPr>
        <w:t xml:space="preserve">with which to assimilate by way </w:t>
      </w:r>
      <w:r w:rsidRPr="00E811D0">
        <w:rPr>
          <w:rStyle w:val="StyleUnderline"/>
          <w:highlight w:val="green"/>
        </w:rPr>
        <w:t>of morphing ableism</w:t>
      </w:r>
      <w:r w:rsidRPr="00C57DB0">
        <w:rPr>
          <w:rStyle w:val="StyleUnderline"/>
        </w:rPr>
        <w:t>.</w:t>
      </w:r>
      <w:r w:rsidRPr="00C57DB0">
        <w:rPr>
          <w:sz w:val="14"/>
        </w:rPr>
        <w:t xml:space="preserve"> 11 A technological dynamic of morphing creates the illusion (that is, an appearance) that the “disabled” body transmogrifies into the “normal” body, effecting a corporeal </w:t>
      </w:r>
      <w:proofErr w:type="spellStart"/>
      <w:r w:rsidRPr="00C57DB0">
        <w:rPr>
          <w:sz w:val="14"/>
        </w:rPr>
        <w:t>recomposition</w:t>
      </w:r>
      <w:proofErr w:type="spellEnd"/>
      <w:r w:rsidRPr="00C57DB0">
        <w:rPr>
          <w:sz w:val="14"/>
        </w:rPr>
        <w:t xml:space="preserve"> and re-formation of subjectivity. Though this sort of fantastic reimaging occurs at an ontological level, the violence of some technological applications is profoundly direct and immediate. Robert Carver writes: </w:t>
      </w:r>
      <w:proofErr w:type="spellStart"/>
      <w:r w:rsidRPr="00C57DB0">
        <w:rPr>
          <w:sz w:val="14"/>
        </w:rPr>
        <w:t>Footbinding</w:t>
      </w:r>
      <w:proofErr w:type="spellEnd"/>
      <w:r w:rsidRPr="00C57DB0">
        <w:rPr>
          <w:sz w:val="14"/>
        </w:rPr>
        <w:t xml:space="preserve"> was a method to attract a good husband and secure a happier life. At the speech and hearing clinic, I was trained to bind the mind of my daughter. Like the twisting of feet into lotus hooks, I was encouraged to force her deaf mind into a hearing shape. I must withhold recognition of her most eloquent gestures until she makes a sound, any sound. I must force her to wear hearing aids no matter how she struggles against them. The shape of a hearing mind is so much more attractive. (1990, </w:t>
      </w:r>
      <w:proofErr w:type="spellStart"/>
      <w:r w:rsidRPr="00C57DB0">
        <w:rPr>
          <w:sz w:val="14"/>
        </w:rPr>
        <w:t>n.p.</w:t>
      </w:r>
      <w:proofErr w:type="spellEnd"/>
      <w:r w:rsidRPr="00C57DB0">
        <w:rPr>
          <w:sz w:val="14"/>
        </w:rPr>
        <w:t xml:space="preserve">) In fact, an inducement to cooperate with treatments, surgery, and </w:t>
      </w:r>
      <w:r w:rsidRPr="00AC5BD3">
        <w:rPr>
          <w:sz w:val="14"/>
        </w:rPr>
        <w:t xml:space="preserve">fittings may not be necessary due to the enduring hegemonic compulsion toward ableist normativity. </w:t>
      </w:r>
      <w:r w:rsidRPr="00AC5BD3">
        <w:rPr>
          <w:rStyle w:val="StyleUnderline"/>
        </w:rPr>
        <w:t xml:space="preserve">Individuals with disabilities (and, in many cases, their families) develop a sense of </w:t>
      </w:r>
      <w:proofErr w:type="spellStart"/>
      <w:r w:rsidRPr="00AC5BD3">
        <w:rPr>
          <w:rStyle w:val="StyleUnderline"/>
        </w:rPr>
        <w:t>responsibilization</w:t>
      </w:r>
      <w:proofErr w:type="spellEnd"/>
      <w:r w:rsidRPr="00AC5BD3">
        <w:rPr>
          <w:rStyle w:val="StyleUnderline"/>
        </w:rPr>
        <w:t>, a sense of correct ethical conduct, that is, a “regime of truth” about what it is to be a “proper” citizen. These judgments about</w:t>
      </w:r>
      <w:r w:rsidRPr="00C57DB0">
        <w:rPr>
          <w:rStyle w:val="StyleUnderline"/>
        </w:rPr>
        <w:t xml:space="preserve"> the “correct” way in which to conduct oneself </w:t>
      </w:r>
      <w:r w:rsidRPr="00C57DB0">
        <w:rPr>
          <w:sz w:val="14"/>
        </w:rPr>
        <w:t>are often shaped by (</w:t>
      </w:r>
      <w:proofErr w:type="gramStart"/>
      <w:r w:rsidRPr="00C57DB0">
        <w:rPr>
          <w:sz w:val="14"/>
        </w:rPr>
        <w:t>or,</w:t>
      </w:r>
      <w:proofErr w:type="gramEnd"/>
      <w:r w:rsidRPr="00C57DB0">
        <w:rPr>
          <w:sz w:val="14"/>
        </w:rPr>
        <w:t xml:space="preserve"> despite) one’s awareness of the ontological, epistemological, and political effects of resistance or transgression against such prescriptions (cf. Foucault 1988, 1997). In this regard, let us briefly consider a juridical move made within the U.S. context, but which could easily be replicated in the Australian context in which I am writing, namely, the introduction of the legal category of voluntary/elective/chosen disability.</w:t>
      </w:r>
    </w:p>
    <w:p w14:paraId="05D5CEBD" w14:textId="77777777" w:rsidR="00B6052C" w:rsidRPr="00C57DB0" w:rsidRDefault="00B6052C" w:rsidP="00B6052C">
      <w:pPr>
        <w:pStyle w:val="Heading4"/>
        <w:spacing w:before="0" w:line="276" w:lineRule="auto"/>
        <w:rPr>
          <w:rFonts w:asciiTheme="minorHAnsi" w:hAnsiTheme="minorHAnsi" w:cstheme="minorHAnsi"/>
        </w:rPr>
      </w:pPr>
      <w:r w:rsidRPr="00C57DB0">
        <w:rPr>
          <w:rFonts w:asciiTheme="minorHAnsi" w:hAnsiTheme="minorHAnsi" w:cstheme="minorHAnsi"/>
        </w:rPr>
        <w:t xml:space="preserve">The alternative is unwavering pessimism – only a refusal of the world can disrupt the current notion of optimism – voting neg is a refusal of progress. </w:t>
      </w:r>
    </w:p>
    <w:p w14:paraId="7668D9F6" w14:textId="77777777" w:rsidR="00B6052C" w:rsidRPr="00C57DB0" w:rsidRDefault="00B6052C" w:rsidP="00B6052C">
      <w:pPr>
        <w:spacing w:line="276" w:lineRule="auto"/>
        <w:rPr>
          <w:rFonts w:asciiTheme="minorHAnsi" w:hAnsiTheme="minorHAnsi" w:cstheme="minorHAnsi"/>
          <w:sz w:val="16"/>
          <w:szCs w:val="16"/>
        </w:rPr>
      </w:pPr>
      <w:proofErr w:type="spellStart"/>
      <w:r w:rsidRPr="00C57DB0">
        <w:rPr>
          <w:rFonts w:asciiTheme="minorHAnsi" w:hAnsiTheme="minorHAnsi" w:cstheme="minorHAnsi"/>
          <w:b/>
          <w:bCs/>
        </w:rPr>
        <w:t>Selck</w:t>
      </w:r>
      <w:proofErr w:type="spellEnd"/>
      <w:r w:rsidRPr="00C57DB0">
        <w:rPr>
          <w:rFonts w:asciiTheme="minorHAnsi" w:hAnsiTheme="minorHAnsi" w:cstheme="minorHAnsi"/>
          <w:b/>
          <w:bCs/>
        </w:rPr>
        <w:t xml:space="preserve"> 16</w:t>
      </w:r>
      <w:r w:rsidRPr="00C57DB0">
        <w:rPr>
          <w:rFonts w:asciiTheme="minorHAnsi" w:hAnsiTheme="minorHAnsi" w:cstheme="minorHAnsi"/>
          <w:sz w:val="16"/>
          <w:szCs w:val="16"/>
        </w:rPr>
        <w:t xml:space="preserve">[Michael L </w:t>
      </w:r>
      <w:proofErr w:type="spellStart"/>
      <w:proofErr w:type="gramStart"/>
      <w:r w:rsidRPr="00C57DB0">
        <w:rPr>
          <w:rFonts w:asciiTheme="minorHAnsi" w:hAnsiTheme="minorHAnsi" w:cstheme="minorHAnsi"/>
          <w:sz w:val="16"/>
          <w:szCs w:val="16"/>
        </w:rPr>
        <w:t>Selck</w:t>
      </w:r>
      <w:proofErr w:type="spellEnd"/>
      <w:r w:rsidRPr="00C57DB0">
        <w:rPr>
          <w:rFonts w:asciiTheme="minorHAnsi" w:hAnsiTheme="minorHAnsi" w:cstheme="minorHAnsi"/>
          <w:sz w:val="16"/>
          <w:szCs w:val="16"/>
        </w:rPr>
        <w:t>(</w:t>
      </w:r>
      <w:proofErr w:type="gramEnd"/>
      <w:r w:rsidRPr="00C57DB0">
        <w:rPr>
          <w:rFonts w:asciiTheme="minorHAnsi" w:hAnsiTheme="minorHAnsi" w:cstheme="minorHAnsi"/>
          <w:sz w:val="16"/>
          <w:szCs w:val="16"/>
        </w:rPr>
        <w:t xml:space="preserve">B.S., Southern Illinois University – Carbondale). “Crip Pessimism: The Language of Dis/ability and the Culture that Isn’t.” Southern Illinois University Carbondale. Jan 2016. Accessed 3/16/20. </w:t>
      </w:r>
      <w:hyperlink r:id="rId19" w:history="1">
        <w:r w:rsidRPr="00C57DB0">
          <w:rPr>
            <w:rStyle w:val="Hyperlink"/>
            <w:rFonts w:asciiTheme="minorHAnsi" w:hAnsiTheme="minorHAnsi" w:cstheme="minorHAnsi"/>
            <w:sz w:val="16"/>
            <w:szCs w:val="16"/>
          </w:rPr>
          <w:t>https://opensiuc.lib.siu.edu/cgi/viewcontent.cgi?article=1845&amp;context=gs_rp</w:t>
        </w:r>
      </w:hyperlink>
      <w:r w:rsidRPr="00C57DB0">
        <w:rPr>
          <w:rFonts w:asciiTheme="minorHAnsi" w:hAnsiTheme="minorHAnsi" w:cstheme="minorHAnsi"/>
          <w:sz w:val="16"/>
          <w:szCs w:val="16"/>
        </w:rPr>
        <w:t xml:space="preserve"> //Recut Xu]</w:t>
      </w:r>
    </w:p>
    <w:p w14:paraId="271C5AD8" w14:textId="33BA0201" w:rsidR="00B6052C" w:rsidRDefault="00B6052C" w:rsidP="00CD553F">
      <w:pPr>
        <w:spacing w:line="276" w:lineRule="auto"/>
        <w:rPr>
          <w:rFonts w:asciiTheme="minorHAnsi" w:hAnsiTheme="minorHAnsi" w:cstheme="minorHAnsi"/>
          <w:sz w:val="12"/>
        </w:rPr>
      </w:pPr>
      <w:r w:rsidRPr="00E811D0">
        <w:rPr>
          <w:rStyle w:val="Emphasis"/>
          <w:rFonts w:asciiTheme="minorHAnsi" w:hAnsiTheme="minorHAnsi" w:cstheme="minorHAnsi"/>
          <w:highlight w:val="green"/>
        </w:rPr>
        <w:t>The disabled are dying</w:t>
      </w:r>
      <w:r w:rsidRPr="00C57DB0">
        <w:rPr>
          <w:rStyle w:val="Emphasis"/>
          <w:rFonts w:asciiTheme="minorHAnsi" w:hAnsiTheme="minorHAnsi" w:cstheme="minorHAnsi"/>
        </w:rPr>
        <w:t xml:space="preserve"> and with them dis/abled culture is being eradicated. </w:t>
      </w:r>
      <w:r w:rsidRPr="00C57DB0">
        <w:rPr>
          <w:rFonts w:asciiTheme="minorHAnsi" w:hAnsiTheme="minorHAnsi" w:cstheme="minorHAnsi"/>
          <w:sz w:val="12"/>
        </w:rPr>
        <w:t xml:space="preserve">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C57DB0">
        <w:rPr>
          <w:rFonts w:asciiTheme="minorHAnsi" w:hAnsiTheme="minorHAnsi" w:cstheme="minorHAnsi"/>
          <w:sz w:val="12"/>
        </w:rPr>
        <w:t>Siebers</w:t>
      </w:r>
      <w:proofErr w:type="spellEnd"/>
      <w:r w:rsidRPr="00C57DB0">
        <w:rPr>
          <w:rFonts w:asciiTheme="minorHAnsi" w:hAnsiTheme="minorHAnsi" w:cstheme="minorHAnsi"/>
          <w:sz w:val="12"/>
        </w:rPr>
        <w:t xml:space="preserve">. Attached to the grief I feel </w:t>
      </w:r>
      <w:proofErr w:type="gramStart"/>
      <w:r w:rsidRPr="00C57DB0">
        <w:rPr>
          <w:rFonts w:asciiTheme="minorHAnsi" w:hAnsiTheme="minorHAnsi" w:cstheme="minorHAnsi"/>
          <w:sz w:val="12"/>
        </w:rPr>
        <w:t>as a result of</w:t>
      </w:r>
      <w:proofErr w:type="gramEnd"/>
      <w:r w:rsidRPr="00C57DB0">
        <w:rPr>
          <w:rFonts w:asciiTheme="minorHAnsi" w:hAnsiTheme="minorHAnsi" w:cstheme="minorHAnsi"/>
          <w:sz w:val="12"/>
        </w:rPr>
        <w:t xml:space="preserve"> the fading disability studies community is the perpetual grief I harbor since my disabled Father’s suicide and in turn the grief concomitant to the claiming of a disabled identity. </w:t>
      </w:r>
      <w:r w:rsidRPr="00C57DB0">
        <w:rPr>
          <w:rStyle w:val="Emphasis"/>
          <w:rFonts w:asciiTheme="minorHAnsi" w:hAnsiTheme="minorHAnsi" w:cstheme="minorHAnsi"/>
        </w:rPr>
        <w:t xml:space="preserve">I choose to start out </w:t>
      </w:r>
      <w:r w:rsidRPr="00E811D0">
        <w:rPr>
          <w:rStyle w:val="Emphasis"/>
          <w:rFonts w:asciiTheme="minorHAnsi" w:hAnsiTheme="minorHAnsi" w:cstheme="minorHAnsi"/>
          <w:highlight w:val="green"/>
        </w:rPr>
        <w:t>this project</w:t>
      </w:r>
      <w:r w:rsidRPr="00C57DB0">
        <w:rPr>
          <w:rStyle w:val="Emphasis"/>
          <w:rFonts w:asciiTheme="minorHAnsi" w:hAnsiTheme="minorHAnsi" w:cstheme="minorHAnsi"/>
        </w:rPr>
        <w:t xml:space="preserve"> with grief because it communicates the tenor of this research; this </w:t>
      </w:r>
      <w:r w:rsidRPr="00E811D0">
        <w:rPr>
          <w:rStyle w:val="Emphasis"/>
          <w:rFonts w:asciiTheme="minorHAnsi" w:hAnsiTheme="minorHAnsi" w:cstheme="minorHAnsi"/>
          <w:highlight w:val="green"/>
        </w:rPr>
        <w:t>is not</w:t>
      </w:r>
      <w:r w:rsidRPr="00C57DB0">
        <w:rPr>
          <w:rStyle w:val="Emphasis"/>
          <w:rFonts w:asciiTheme="minorHAnsi" w:hAnsiTheme="minorHAnsi" w:cstheme="minorHAnsi"/>
        </w:rPr>
        <w:t xml:space="preserve"> the disability studies project of </w:t>
      </w:r>
      <w:r w:rsidRPr="00E811D0">
        <w:rPr>
          <w:rStyle w:val="Emphasis"/>
          <w:rFonts w:asciiTheme="minorHAnsi" w:hAnsiTheme="minorHAnsi" w:cstheme="minorHAnsi"/>
          <w:highlight w:val="green"/>
        </w:rPr>
        <w:t>inspiration or utopia.</w:t>
      </w:r>
      <w:r w:rsidRPr="00C57DB0">
        <w:rPr>
          <w:rStyle w:val="Emphasis"/>
          <w:rFonts w:asciiTheme="minorHAnsi" w:hAnsiTheme="minorHAnsi" w:cstheme="minorHAnsi"/>
        </w:rPr>
        <w:t xml:space="preserve"> My entry point to the disability studies </w:t>
      </w:r>
      <w:r w:rsidRPr="00E811D0">
        <w:rPr>
          <w:rStyle w:val="Emphasis"/>
          <w:rFonts w:asciiTheme="minorHAnsi" w:hAnsiTheme="minorHAnsi" w:cstheme="minorHAnsi"/>
          <w:highlight w:val="green"/>
        </w:rPr>
        <w:t>dialogue</w:t>
      </w:r>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 xml:space="preserve">is riddled with </w:t>
      </w:r>
      <w:r w:rsidRPr="00C57DB0">
        <w:rPr>
          <w:rStyle w:val="Emphasis"/>
          <w:rFonts w:asciiTheme="minorHAnsi" w:hAnsiTheme="minorHAnsi" w:cstheme="minorHAnsi"/>
        </w:rPr>
        <w:t xml:space="preserve">grief, anger, and </w:t>
      </w:r>
      <w:r w:rsidRPr="00E811D0">
        <w:rPr>
          <w:rStyle w:val="Emphasis"/>
          <w:rFonts w:asciiTheme="minorHAnsi" w:hAnsiTheme="minorHAnsi" w:cstheme="minorHAnsi"/>
          <w:highlight w:val="green"/>
        </w:rPr>
        <w:t>pain</w:t>
      </w:r>
      <w:r w:rsidRPr="00C57DB0">
        <w:rPr>
          <w:rStyle w:val="Emphasis"/>
          <w:rFonts w:asciiTheme="minorHAnsi" w:hAnsiTheme="minorHAnsi" w:cstheme="minorHAnsi"/>
        </w:rPr>
        <w:t xml:space="preserve"> and it is as such that </w:t>
      </w:r>
      <w:r w:rsidRPr="00E811D0">
        <w:rPr>
          <w:rStyle w:val="Emphasis"/>
          <w:rFonts w:asciiTheme="minorHAnsi" w:hAnsiTheme="minorHAnsi" w:cstheme="minorHAnsi"/>
          <w:highlight w:val="green"/>
        </w:rPr>
        <w:t>this project plots a course</w:t>
      </w:r>
      <w:r w:rsidRPr="00C57DB0">
        <w:rPr>
          <w:rStyle w:val="Emphasis"/>
          <w:rFonts w:asciiTheme="minorHAnsi" w:hAnsiTheme="minorHAnsi" w:cstheme="minorHAnsi"/>
        </w:rPr>
        <w:t xml:space="preserve"> of disability research </w:t>
      </w:r>
      <w:r w:rsidRPr="00E811D0">
        <w:rPr>
          <w:rStyle w:val="Emphasis"/>
          <w:rFonts w:asciiTheme="minorHAnsi" w:hAnsiTheme="minorHAnsi" w:cstheme="minorHAnsi"/>
          <w:highlight w:val="green"/>
        </w:rPr>
        <w:t>that</w:t>
      </w:r>
      <w:r w:rsidRPr="00C57DB0">
        <w:rPr>
          <w:rStyle w:val="Emphasis"/>
          <w:rFonts w:asciiTheme="minorHAnsi" w:hAnsiTheme="minorHAnsi" w:cstheme="minorHAnsi"/>
        </w:rPr>
        <w:t xml:space="preserve"> attempts to </w:t>
      </w:r>
      <w:r w:rsidRPr="00E811D0">
        <w:rPr>
          <w:rStyle w:val="Emphasis"/>
          <w:rFonts w:asciiTheme="minorHAnsi" w:hAnsiTheme="minorHAnsi" w:cstheme="minorHAnsi"/>
          <w:highlight w:val="green"/>
        </w:rPr>
        <w:t>make a space free</w:t>
      </w:r>
      <w:r w:rsidRPr="00C57DB0">
        <w:rPr>
          <w:rStyle w:val="Emphasis"/>
          <w:rFonts w:asciiTheme="minorHAnsi" w:hAnsiTheme="minorHAnsi" w:cstheme="minorHAnsi"/>
        </w:rPr>
        <w:t xml:space="preserve"> from the ideological constraints of </w:t>
      </w:r>
      <w:r w:rsidRPr="00E811D0">
        <w:rPr>
          <w:rStyle w:val="Emphasis"/>
          <w:rFonts w:asciiTheme="minorHAnsi" w:hAnsiTheme="minorHAnsi" w:cstheme="minorHAnsi"/>
          <w:highlight w:val="green"/>
        </w:rPr>
        <w:t>optimism</w:t>
      </w:r>
      <w:r w:rsidRPr="00C57DB0">
        <w:rPr>
          <w:rStyle w:val="Emphasis"/>
          <w:rFonts w:asciiTheme="minorHAnsi" w:hAnsiTheme="minorHAnsi" w:cstheme="minorHAnsi"/>
        </w:rPr>
        <w:t xml:space="preserve">. </w:t>
      </w:r>
      <w:r w:rsidRPr="00C57DB0">
        <w:rPr>
          <w:rFonts w:asciiTheme="minorHAnsi" w:hAnsiTheme="minorHAnsi" w:cstheme="minorHAnsi"/>
          <w:sz w:val="12"/>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C57DB0">
        <w:rPr>
          <w:rFonts w:asciiTheme="minorHAnsi" w:hAnsiTheme="minorHAnsi" w:cstheme="minorHAnsi"/>
          <w:sz w:val="12"/>
        </w:rPr>
        <w:t>handicapable</w:t>
      </w:r>
      <w:proofErr w:type="spellEnd"/>
      <w:r w:rsidRPr="00C57DB0">
        <w:rPr>
          <w:rFonts w:asciiTheme="minorHAnsi" w:hAnsiTheme="minorHAnsi" w:cstheme="minorHAnsi"/>
          <w:sz w:val="12"/>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w:t>
      </w:r>
      <w:r w:rsidRPr="00C57DB0">
        <w:rPr>
          <w:rStyle w:val="Emphasis"/>
          <w:rFonts w:asciiTheme="minorHAnsi" w:hAnsiTheme="minorHAnsi" w:cstheme="minorHAnsi"/>
        </w:rPr>
        <w:t xml:space="preserve">I was </w:t>
      </w:r>
      <w:proofErr w:type="gramStart"/>
      <w:r w:rsidRPr="00C57DB0">
        <w:rPr>
          <w:rStyle w:val="Emphasis"/>
          <w:rFonts w:asciiTheme="minorHAnsi" w:hAnsiTheme="minorHAnsi" w:cstheme="minorHAnsi"/>
        </w:rPr>
        <w:t>beginning to notice</w:t>
      </w:r>
      <w:proofErr w:type="gramEnd"/>
      <w:r w:rsidRPr="00C57DB0">
        <w:rPr>
          <w:rStyle w:val="Emphasis"/>
          <w:rFonts w:asciiTheme="minorHAnsi" w:hAnsiTheme="minorHAnsi" w:cstheme="minorHAnsi"/>
        </w:rPr>
        <w:t xml:space="preserve"> a </w:t>
      </w:r>
      <w:r w:rsidRPr="00E811D0">
        <w:rPr>
          <w:rStyle w:val="Emphasis"/>
          <w:rFonts w:asciiTheme="minorHAnsi" w:hAnsiTheme="minorHAnsi" w:cstheme="minorHAnsi"/>
          <w:highlight w:val="green"/>
        </w:rPr>
        <w:t>layer of optimism</w:t>
      </w:r>
      <w:r w:rsidRPr="00C57DB0">
        <w:rPr>
          <w:rStyle w:val="Emphasis"/>
          <w:rFonts w:asciiTheme="minorHAnsi" w:hAnsiTheme="minorHAnsi" w:cstheme="minorHAnsi"/>
        </w:rPr>
        <w:t xml:space="preserve"> that </w:t>
      </w:r>
      <w:r w:rsidRPr="00E811D0">
        <w:rPr>
          <w:rStyle w:val="Emphasis"/>
          <w:rFonts w:asciiTheme="minorHAnsi" w:hAnsiTheme="minorHAnsi" w:cstheme="minorHAnsi"/>
          <w:highlight w:val="green"/>
        </w:rPr>
        <w:t>has been</w:t>
      </w:r>
      <w:r w:rsidRPr="00C57DB0">
        <w:rPr>
          <w:rStyle w:val="Emphasis"/>
          <w:rFonts w:asciiTheme="minorHAnsi" w:hAnsiTheme="minorHAnsi" w:cstheme="minorHAnsi"/>
        </w:rPr>
        <w:t xml:space="preserve"> communicatively </w:t>
      </w:r>
      <w:r w:rsidRPr="00E811D0">
        <w:rPr>
          <w:rStyle w:val="Emphasis"/>
          <w:rFonts w:asciiTheme="minorHAnsi" w:hAnsiTheme="minorHAnsi" w:cstheme="minorHAnsi"/>
          <w:highlight w:val="green"/>
        </w:rPr>
        <w:t>imprinted</w:t>
      </w:r>
      <w:r w:rsidRPr="00C57DB0">
        <w:rPr>
          <w:rStyle w:val="Emphasis"/>
          <w:rFonts w:asciiTheme="minorHAnsi" w:hAnsiTheme="minorHAnsi" w:cstheme="minorHAnsi"/>
        </w:rPr>
        <w:t xml:space="preserve"> upon the negotiation of dis/abled identity. The angst started to manifest as I questioned if I was in the correct field or if dis/ability even was ‘cultural’.</w:t>
      </w:r>
      <w:r w:rsidRPr="00C57DB0">
        <w:rPr>
          <w:rFonts w:asciiTheme="minorHAnsi" w:hAnsiTheme="minorHAnsi" w:cstheme="minorHAnsi"/>
          <w:sz w:val="12"/>
        </w:rPr>
        <w:t xml:space="preserve"> </w:t>
      </w:r>
      <w:r w:rsidRPr="00C57DB0">
        <w:rPr>
          <w:rStyle w:val="Emphasis"/>
          <w:rFonts w:asciiTheme="minorHAnsi" w:hAnsiTheme="minorHAnsi" w:cstheme="minorHAnsi"/>
        </w:rPr>
        <w:t xml:space="preserve">I felt a very real cultural erasure of dis/ability in academia and ultimately that glaring lack of consideration is what pushed me to performance studies. </w:t>
      </w:r>
      <w:r w:rsidRPr="00C57DB0">
        <w:rPr>
          <w:rFonts w:asciiTheme="minorHAnsi" w:hAnsiTheme="minorHAnsi" w:cstheme="minorHAnsi"/>
          <w:sz w:val="12"/>
        </w:rPr>
        <w:t xml:space="preserve">I first worked to close the apparent research gap by crafting a collaborative performance titled Under the Mantle (UTM), which put dis/ability, communication scholarship, and pessimist philosophy on stage. </w:t>
      </w:r>
      <w:r w:rsidRPr="00E811D0">
        <w:rPr>
          <w:rStyle w:val="Emphasis"/>
          <w:rFonts w:asciiTheme="minorHAnsi" w:hAnsiTheme="minorHAnsi" w:cstheme="minorHAnsi"/>
          <w:highlight w:val="green"/>
        </w:rPr>
        <w:t>The</w:t>
      </w:r>
      <w:r w:rsidRPr="00C57DB0">
        <w:rPr>
          <w:rStyle w:val="Emphasis"/>
          <w:rFonts w:asciiTheme="minorHAnsi" w:hAnsiTheme="minorHAnsi" w:cstheme="minorHAnsi"/>
        </w:rPr>
        <w:t xml:space="preserve"> larger </w:t>
      </w:r>
      <w:r w:rsidRPr="00E811D0">
        <w:rPr>
          <w:rStyle w:val="Emphasis"/>
          <w:rFonts w:asciiTheme="minorHAnsi" w:hAnsiTheme="minorHAnsi" w:cstheme="minorHAnsi"/>
          <w:highlight w:val="green"/>
        </w:rPr>
        <w:t>purpose</w:t>
      </w:r>
      <w:r w:rsidRPr="00C57DB0">
        <w:rPr>
          <w:rStyle w:val="Emphasis"/>
          <w:rFonts w:asciiTheme="minorHAnsi" w:hAnsiTheme="minorHAnsi" w:cstheme="minorHAnsi"/>
        </w:rPr>
        <w:t xml:space="preserve"> of this research report </w:t>
      </w:r>
      <w:r w:rsidRPr="00E811D0">
        <w:rPr>
          <w:rStyle w:val="Emphasis"/>
          <w:rFonts w:asciiTheme="minorHAnsi" w:hAnsiTheme="minorHAnsi" w:cstheme="minorHAnsi"/>
          <w:highlight w:val="green"/>
        </w:rPr>
        <w:t xml:space="preserve">is to antagonize the erasure of </w:t>
      </w:r>
      <w:r w:rsidRPr="00C57DB0">
        <w:rPr>
          <w:rStyle w:val="Emphasis"/>
          <w:rFonts w:asciiTheme="minorHAnsi" w:hAnsiTheme="minorHAnsi" w:cstheme="minorHAnsi"/>
        </w:rPr>
        <w:t xml:space="preserve">dis/ability from </w:t>
      </w:r>
      <w:r w:rsidRPr="00E811D0">
        <w:rPr>
          <w:rStyle w:val="Emphasis"/>
          <w:rFonts w:asciiTheme="minorHAnsi" w:hAnsiTheme="minorHAnsi" w:cstheme="minorHAnsi"/>
          <w:highlight w:val="green"/>
        </w:rPr>
        <w:t>communication</w:t>
      </w:r>
      <w:r w:rsidRPr="00C57DB0">
        <w:rPr>
          <w:rStyle w:val="Emphasis"/>
          <w:rFonts w:asciiTheme="minorHAnsi" w:hAnsiTheme="minorHAnsi" w:cstheme="minorHAnsi"/>
        </w:rPr>
        <w:t xml:space="preserve"> studies </w:t>
      </w:r>
      <w:r w:rsidRPr="00E811D0">
        <w:rPr>
          <w:rStyle w:val="Emphasis"/>
          <w:rFonts w:asciiTheme="minorHAnsi" w:hAnsiTheme="minorHAnsi" w:cstheme="minorHAnsi"/>
          <w:highlight w:val="green"/>
        </w:rPr>
        <w:t>by</w:t>
      </w:r>
      <w:r w:rsidRPr="00C57DB0">
        <w:rPr>
          <w:rStyle w:val="Emphasis"/>
          <w:rFonts w:asciiTheme="minorHAnsi" w:hAnsiTheme="minorHAnsi" w:cstheme="minorHAnsi"/>
        </w:rPr>
        <w:t xml:space="preserve"> autoethnographically </w:t>
      </w:r>
      <w:r w:rsidRPr="00E811D0">
        <w:rPr>
          <w:rStyle w:val="Emphasis"/>
          <w:rFonts w:asciiTheme="minorHAnsi" w:hAnsiTheme="minorHAnsi" w:cstheme="minorHAnsi"/>
          <w:highlight w:val="green"/>
        </w:rPr>
        <w:t>analyzing</w:t>
      </w:r>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the</w:t>
      </w:r>
      <w:r w:rsidRPr="00C57DB0">
        <w:rPr>
          <w:rStyle w:val="Emphasis"/>
          <w:rFonts w:asciiTheme="minorHAnsi" w:hAnsiTheme="minorHAnsi" w:cstheme="minorHAnsi"/>
        </w:rPr>
        <w:t xml:space="preserve"> crip-</w:t>
      </w:r>
      <w:r w:rsidRPr="00E811D0">
        <w:rPr>
          <w:rStyle w:val="Emphasis"/>
          <w:rFonts w:asciiTheme="minorHAnsi" w:hAnsiTheme="minorHAnsi" w:cstheme="minorHAnsi"/>
          <w:highlight w:val="green"/>
        </w:rPr>
        <w:t>pessimist</w:t>
      </w:r>
      <w:r w:rsidRPr="00C57DB0">
        <w:rPr>
          <w:rStyle w:val="Emphasis"/>
          <w:rFonts w:asciiTheme="minorHAnsi" w:hAnsiTheme="minorHAnsi" w:cstheme="minorHAnsi"/>
        </w:rPr>
        <w:t xml:space="preserve"> </w:t>
      </w:r>
      <w:r w:rsidRPr="00C57DB0">
        <w:rPr>
          <w:rFonts w:asciiTheme="minorHAnsi" w:hAnsiTheme="minorHAnsi" w:cstheme="minorHAnsi"/>
          <w:sz w:val="12"/>
        </w:rPr>
        <w:t xml:space="preserve">performance art project Under </w:t>
      </w:r>
      <w:proofErr w:type="gramStart"/>
      <w:r w:rsidRPr="00C57DB0">
        <w:rPr>
          <w:rFonts w:asciiTheme="minorHAnsi" w:hAnsiTheme="minorHAnsi" w:cstheme="minorHAnsi"/>
          <w:sz w:val="12"/>
        </w:rPr>
        <w:t>The</w:t>
      </w:r>
      <w:proofErr w:type="gramEnd"/>
      <w:r w:rsidRPr="00C57DB0">
        <w:rPr>
          <w:rFonts w:asciiTheme="minorHAnsi" w:hAnsiTheme="minorHAnsi" w:cstheme="minorHAnsi"/>
          <w:sz w:val="12"/>
        </w:rPr>
        <w:t xml:space="preserve"> Mantle. This research report will first detail the components of the theoretical work that was drawn on to create UTM. </w:t>
      </w:r>
      <w:proofErr w:type="gramStart"/>
      <w:r w:rsidRPr="00C57DB0">
        <w:rPr>
          <w:rFonts w:asciiTheme="minorHAnsi" w:hAnsiTheme="minorHAnsi" w:cstheme="minorHAnsi"/>
          <w:sz w:val="12"/>
        </w:rPr>
        <w:t>Next</w:t>
      </w:r>
      <w:proofErr w:type="gramEnd"/>
      <w:r w:rsidRPr="00C57DB0">
        <w:rPr>
          <w:rFonts w:asciiTheme="minorHAnsi" w:hAnsiTheme="minorHAnsi" w:cstheme="minorHAnsi"/>
          <w:sz w:val="12"/>
        </w:rPr>
        <w:t xml:space="preserve"> I offer a literature review to demonstrate the combination of optimism and neglect dis/ability has undergone in intercultural communication models. Following that </w:t>
      </w:r>
      <w:proofErr w:type="gramStart"/>
      <w:r w:rsidRPr="00C57DB0">
        <w:rPr>
          <w:rFonts w:asciiTheme="minorHAnsi" w:hAnsiTheme="minorHAnsi" w:cstheme="minorHAnsi"/>
          <w:sz w:val="12"/>
        </w:rPr>
        <w:t>section</w:t>
      </w:r>
      <w:proofErr w:type="gramEnd"/>
      <w:r w:rsidRPr="00C57DB0">
        <w:rPr>
          <w:rFonts w:asciiTheme="minorHAnsi" w:hAnsiTheme="minorHAnsi" w:cstheme="minorHAnsi"/>
          <w:sz w:val="12"/>
        </w:rPr>
        <w:t xml:space="preserve"> I mark my shift to performance methods as I explain how narrative autoethnography can illuminate cultural misconceptions regarding the dis/abled. In the last sections of this </w:t>
      </w:r>
      <w:proofErr w:type="gramStart"/>
      <w:r w:rsidRPr="00C57DB0">
        <w:rPr>
          <w:rFonts w:asciiTheme="minorHAnsi" w:hAnsiTheme="minorHAnsi" w:cstheme="minorHAnsi"/>
          <w:sz w:val="12"/>
        </w:rPr>
        <w:t>report</w:t>
      </w:r>
      <w:proofErr w:type="gramEnd"/>
      <w:r w:rsidRPr="00C57DB0">
        <w:rPr>
          <w:rFonts w:asciiTheme="minorHAnsi" w:hAnsiTheme="minorHAnsi" w:cstheme="minorHAnsi"/>
          <w:sz w:val="12"/>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C57DB0">
        <w:rPr>
          <w:rFonts w:asciiTheme="minorHAnsi" w:hAnsiTheme="minorHAnsi" w:cstheme="minorHAnsi"/>
          <w:sz w:val="12"/>
        </w:rPr>
        <w:t>Pothier</w:t>
      </w:r>
      <w:proofErr w:type="spellEnd"/>
      <w:r w:rsidRPr="00C57DB0">
        <w:rPr>
          <w:rFonts w:asciiTheme="minorHAnsi" w:hAnsiTheme="minorHAnsi" w:cstheme="minorHAnsi"/>
          <w:sz w:val="12"/>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C57DB0">
        <w:rPr>
          <w:rFonts w:asciiTheme="minorHAnsi" w:hAnsiTheme="minorHAnsi" w:cstheme="minorHAnsi"/>
          <w:sz w:val="12"/>
        </w:rPr>
        <w:t>studies</w:t>
      </w:r>
      <w:proofErr w:type="spellEnd"/>
      <w:r w:rsidRPr="00C57DB0">
        <w:rPr>
          <w:rFonts w:asciiTheme="minorHAnsi" w:hAnsiTheme="minorHAnsi" w:cstheme="minorHAnsi"/>
          <w:sz w:val="12"/>
        </w:rPr>
        <w:t xml:space="preserve"> authors claiming there are as many as seven themes of CDT (Hosking, 2008). In the introduction to their edited collection of dis/ability essays, Richard Devlin and Dianne </w:t>
      </w:r>
      <w:proofErr w:type="spellStart"/>
      <w:r w:rsidRPr="00C57DB0">
        <w:rPr>
          <w:rFonts w:asciiTheme="minorHAnsi" w:hAnsiTheme="minorHAnsi" w:cstheme="minorHAnsi"/>
          <w:sz w:val="12"/>
        </w:rPr>
        <w:t>Pothier</w:t>
      </w:r>
      <w:proofErr w:type="spellEnd"/>
      <w:r w:rsidRPr="00C57DB0">
        <w:rPr>
          <w:rFonts w:asciiTheme="minorHAnsi" w:hAnsiTheme="minorHAnsi" w:cstheme="minorHAnsi"/>
          <w:sz w:val="12"/>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w:t>
      </w:r>
      <w:r w:rsidRPr="00C57DB0">
        <w:rPr>
          <w:rStyle w:val="Emphasis"/>
          <w:rFonts w:asciiTheme="minorHAnsi" w:hAnsiTheme="minorHAnsi" w:cstheme="minorHAnsi"/>
        </w:rPr>
        <w:t xml:space="preserve">the resulting exclusion of those who do not fit able-bodied norms may not be noticeable or even </w:t>
      </w:r>
      <w:r w:rsidRPr="005169F1">
        <w:rPr>
          <w:rStyle w:val="Emphasis"/>
          <w:rFonts w:asciiTheme="minorHAnsi" w:hAnsiTheme="minorHAnsi" w:cstheme="minorHAnsi"/>
        </w:rPr>
        <w:t>intelligible”</w:t>
      </w:r>
      <w:r w:rsidRPr="005169F1">
        <w:rPr>
          <w:rFonts w:asciiTheme="minorHAnsi" w:hAnsiTheme="minorHAnsi" w:cstheme="minorHAnsi"/>
          <w:sz w:val="12"/>
        </w:rPr>
        <w:t xml:space="preserve"> (Delvin &amp; </w:t>
      </w:r>
      <w:proofErr w:type="spellStart"/>
      <w:r w:rsidRPr="005169F1">
        <w:rPr>
          <w:rFonts w:asciiTheme="minorHAnsi" w:hAnsiTheme="minorHAnsi" w:cstheme="minorHAnsi"/>
          <w:sz w:val="12"/>
        </w:rPr>
        <w:t>Pothier</w:t>
      </w:r>
      <w:proofErr w:type="spellEnd"/>
      <w:r w:rsidRPr="005169F1">
        <w:rPr>
          <w:rFonts w:asciiTheme="minorHAnsi" w:hAnsiTheme="minorHAnsi" w:cstheme="minorHAnsi"/>
          <w:sz w:val="12"/>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5169F1">
        <w:rPr>
          <w:rStyle w:val="Emphasis"/>
          <w:rFonts w:asciiTheme="minorHAnsi" w:hAnsiTheme="minorHAnsi" w:cstheme="minorHAnsi"/>
        </w:rPr>
        <w:t>Often times</w:t>
      </w:r>
      <w:proofErr w:type="gramEnd"/>
      <w:r w:rsidRPr="005169F1">
        <w:rPr>
          <w:rStyle w:val="Emphasis"/>
          <w:rFonts w:asciiTheme="minorHAnsi" w:hAnsiTheme="minorHAnsi" w:cstheme="minorHAnsi"/>
        </w:rPr>
        <w:t>, “social organization according to able-bodied norms is just taken as natural, normal, inevitable, necessary, even progress”</w:t>
      </w:r>
      <w:r w:rsidRPr="005169F1">
        <w:rPr>
          <w:rFonts w:asciiTheme="minorHAnsi" w:hAnsiTheme="minorHAnsi" w:cstheme="minorHAnsi"/>
          <w:sz w:val="12"/>
        </w:rPr>
        <w:t xml:space="preserve"> (Delvin &amp; </w:t>
      </w:r>
      <w:proofErr w:type="spellStart"/>
      <w:r w:rsidRPr="005169F1">
        <w:rPr>
          <w:rFonts w:asciiTheme="minorHAnsi" w:hAnsiTheme="minorHAnsi" w:cstheme="minorHAnsi"/>
          <w:sz w:val="12"/>
        </w:rPr>
        <w:t>Pothier</w:t>
      </w:r>
      <w:proofErr w:type="spellEnd"/>
      <w:r w:rsidRPr="005169F1">
        <w:rPr>
          <w:rFonts w:asciiTheme="minorHAnsi" w:hAnsiTheme="minorHAnsi" w:cstheme="minorHAnsi"/>
          <w:sz w:val="12"/>
        </w:rPr>
        <w:t xml:space="preserve">, 2006, p. 7). </w:t>
      </w:r>
      <w:r w:rsidRPr="005169F1">
        <w:rPr>
          <w:rStyle w:val="Emphasis"/>
          <w:rFonts w:asciiTheme="minorHAnsi" w:hAnsiTheme="minorHAnsi" w:cstheme="minorHAnsi"/>
        </w:rPr>
        <w:t xml:space="preserve">It might be true that the lack of collaborative work between critical communication studies and dis/ability studies is because neoliberalism is supremely effective at rebranding marginalized oppression as a marker of its progress. The implications of this assertion are dire but essential to the basis of crip-pessimism. Theoretical approaches based in pessimism and skepticism are often necessary to distinguish the instruments of </w:t>
      </w:r>
      <w:proofErr w:type="spellStart"/>
      <w:r w:rsidRPr="005169F1">
        <w:rPr>
          <w:rStyle w:val="Emphasis"/>
          <w:rFonts w:asciiTheme="minorHAnsi" w:hAnsiTheme="minorHAnsi" w:cstheme="minorHAnsi"/>
        </w:rPr>
        <w:t>self destruction</w:t>
      </w:r>
      <w:proofErr w:type="spellEnd"/>
      <w:r w:rsidRPr="005169F1">
        <w:rPr>
          <w:rStyle w:val="Emphasis"/>
          <w:rFonts w:asciiTheme="minorHAnsi" w:hAnsiTheme="minorHAnsi" w:cstheme="minorHAnsi"/>
        </w:rPr>
        <w:t xml:space="preserve"> that have been mistaken for those of </w:t>
      </w:r>
      <w:proofErr w:type="spellStart"/>
      <w:r w:rsidRPr="005169F1">
        <w:rPr>
          <w:rStyle w:val="Emphasis"/>
          <w:rFonts w:asciiTheme="minorHAnsi" w:hAnsiTheme="minorHAnsi" w:cstheme="minorHAnsi"/>
        </w:rPr>
        <w:t>self betterment</w:t>
      </w:r>
      <w:proofErr w:type="spellEnd"/>
      <w:r w:rsidRPr="005169F1">
        <w:rPr>
          <w:rStyle w:val="Emphasis"/>
          <w:rFonts w:asciiTheme="minorHAnsi" w:hAnsiTheme="minorHAnsi" w:cstheme="minorHAnsi"/>
        </w:rPr>
        <w:t xml:space="preserve">. </w:t>
      </w:r>
      <w:r w:rsidRPr="005169F1">
        <w:rPr>
          <w:rFonts w:asciiTheme="minorHAnsi" w:hAnsiTheme="minorHAnsi" w:cstheme="minorHAnsi"/>
          <w:sz w:val="12"/>
        </w:rPr>
        <w:t xml:space="preserve">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5169F1">
        <w:rPr>
          <w:rFonts w:asciiTheme="minorHAnsi" w:hAnsiTheme="minorHAnsi" w:cstheme="minorHAnsi"/>
          <w:sz w:val="12"/>
        </w:rPr>
        <w:t>Pothier</w:t>
      </w:r>
      <w:proofErr w:type="spellEnd"/>
      <w:r w:rsidRPr="005169F1">
        <w:rPr>
          <w:rFonts w:asciiTheme="minorHAnsi" w:hAnsiTheme="minorHAnsi" w:cstheme="minorHAnsi"/>
          <w:sz w:val="12"/>
        </w:rPr>
        <w:t xml:space="preserve"> (2006) use the language of “anti-necessitarian” (p. 2), which refers to the efficacy of social organizations and an unflinching skepticism of liberalism. For </w:t>
      </w:r>
      <w:proofErr w:type="spellStart"/>
      <w:r w:rsidRPr="005169F1">
        <w:rPr>
          <w:rFonts w:asciiTheme="minorHAnsi" w:hAnsiTheme="minorHAnsi" w:cstheme="minorHAnsi"/>
          <w:sz w:val="12"/>
        </w:rPr>
        <w:t>Shildrick</w:t>
      </w:r>
      <w:proofErr w:type="spellEnd"/>
      <w:r w:rsidRPr="005169F1">
        <w:rPr>
          <w:rFonts w:asciiTheme="minorHAnsi" w:hAnsiTheme="minorHAnsi" w:cstheme="minorHAnsi"/>
          <w:sz w:val="12"/>
        </w:rPr>
        <w:t xml:space="preserve"> and Price (1999), “disabled bodies call into question the ‘</w:t>
      </w:r>
      <w:proofErr w:type="spellStart"/>
      <w:r w:rsidRPr="005169F1">
        <w:rPr>
          <w:rFonts w:asciiTheme="minorHAnsi" w:hAnsiTheme="minorHAnsi" w:cstheme="minorHAnsi"/>
          <w:sz w:val="12"/>
        </w:rPr>
        <w:t>giveness</w:t>
      </w:r>
      <w:proofErr w:type="spellEnd"/>
      <w:r w:rsidRPr="005169F1">
        <w:rPr>
          <w:rFonts w:asciiTheme="minorHAnsi" w:hAnsiTheme="minorHAnsi" w:cstheme="minorHAnsi"/>
          <w:sz w:val="12"/>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5169F1">
        <w:rPr>
          <w:rFonts w:asciiTheme="minorHAnsi" w:hAnsiTheme="minorHAnsi" w:cstheme="minorHAnsi"/>
          <w:sz w:val="12"/>
        </w:rPr>
        <w:t>progress</w:t>
      </w:r>
      <w:proofErr w:type="gramEnd"/>
      <w:r w:rsidRPr="005169F1">
        <w:rPr>
          <w:rFonts w:asciiTheme="minorHAnsi" w:hAnsiTheme="minorHAnsi" w:cstheme="minorHAnsi"/>
          <w:sz w:val="12"/>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5169F1">
        <w:rPr>
          <w:rFonts w:asciiTheme="minorHAnsi" w:hAnsiTheme="minorHAnsi" w:cstheme="minorHAnsi"/>
          <w:sz w:val="12"/>
        </w:rPr>
        <w:t>denaturalising</w:t>
      </w:r>
      <w:proofErr w:type="spellEnd"/>
      <w:r w:rsidRPr="005169F1">
        <w:rPr>
          <w:rFonts w:asciiTheme="minorHAnsi" w:hAnsiTheme="minorHAnsi" w:cstheme="minorHAnsi"/>
          <w:sz w:val="12"/>
        </w:rPr>
        <w:t>’ impairment’” (p. 112) at the level of the subjective and inter-subjective. The third theme of CDT is to attend to the agency of bodies with disabilities in the struggle for recognition. One key element of extending</w:t>
      </w:r>
      <w:r w:rsidRPr="00C57DB0">
        <w:rPr>
          <w:rFonts w:asciiTheme="minorHAnsi" w:hAnsiTheme="minorHAnsi" w:cstheme="minorHAnsi"/>
          <w:sz w:val="12"/>
        </w:rPr>
        <w:t xml:space="preserve">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C57DB0">
        <w:rPr>
          <w:rFonts w:asciiTheme="minorHAnsi" w:hAnsiTheme="minorHAnsi" w:cstheme="minorHAnsi"/>
          <w:sz w:val="12"/>
        </w:rPr>
        <w:t>Siebers</w:t>
      </w:r>
      <w:proofErr w:type="spellEnd"/>
      <w:r w:rsidRPr="00C57DB0">
        <w:rPr>
          <w:rFonts w:asciiTheme="minorHAnsi" w:hAnsiTheme="minorHAnsi" w:cstheme="minorHAnsi"/>
          <w:sz w:val="12"/>
        </w:rPr>
        <w:t xml:space="preserve">, 2008, p. 82). Though </w:t>
      </w:r>
      <w:proofErr w:type="gramStart"/>
      <w:r w:rsidRPr="00C57DB0">
        <w:rPr>
          <w:rFonts w:asciiTheme="minorHAnsi" w:hAnsiTheme="minorHAnsi" w:cstheme="minorHAnsi"/>
          <w:sz w:val="12"/>
        </w:rPr>
        <w:t>absolutely necessary</w:t>
      </w:r>
      <w:proofErr w:type="gramEnd"/>
      <w:r w:rsidRPr="00C57DB0">
        <w:rPr>
          <w:rFonts w:asciiTheme="minorHAnsi" w:hAnsiTheme="minorHAnsi" w:cstheme="minorHAnsi"/>
          <w:sz w:val="12"/>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C57DB0">
        <w:rPr>
          <w:rFonts w:asciiTheme="minorHAnsi" w:hAnsiTheme="minorHAnsi" w:cstheme="minorHAnsi"/>
          <w:sz w:val="12"/>
        </w:rPr>
        <w:t>rights based</w:t>
      </w:r>
      <w:proofErr w:type="gramEnd"/>
      <w:r w:rsidRPr="00C57DB0">
        <w:rPr>
          <w:rFonts w:asciiTheme="minorHAnsi" w:hAnsiTheme="minorHAnsi" w:cstheme="minorHAnsi"/>
          <w:sz w:val="12"/>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C57DB0">
        <w:rPr>
          <w:rFonts w:asciiTheme="minorHAnsi" w:hAnsiTheme="minorHAnsi" w:cstheme="minorHAnsi"/>
          <w:sz w:val="12"/>
        </w:rPr>
        <w:t>justice</w:t>
      </w:r>
      <w:proofErr w:type="gramEnd"/>
      <w:r w:rsidRPr="00C57DB0">
        <w:rPr>
          <w:rFonts w:asciiTheme="minorHAnsi" w:hAnsiTheme="minorHAnsi" w:cstheme="minorHAnsi"/>
          <w:sz w:val="12"/>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C57DB0">
        <w:rPr>
          <w:rFonts w:asciiTheme="minorHAnsi" w:hAnsiTheme="minorHAnsi" w:cstheme="minorHAnsi"/>
          <w:sz w:val="12"/>
        </w:rPr>
        <w:t>open up</w:t>
      </w:r>
      <w:proofErr w:type="gramEnd"/>
      <w:r w:rsidRPr="00C57DB0">
        <w:rPr>
          <w:rFonts w:asciiTheme="minorHAnsi" w:hAnsiTheme="minorHAnsi" w:cstheme="minorHAnsi"/>
          <w:sz w:val="12"/>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C57DB0">
        <w:rPr>
          <w:rFonts w:asciiTheme="minorHAnsi" w:hAnsiTheme="minorHAnsi" w:cstheme="minorHAnsi"/>
          <w:sz w:val="12"/>
        </w:rPr>
        <w:t>including:</w:t>
      </w:r>
      <w:proofErr w:type="gramEnd"/>
      <w:r w:rsidRPr="00C57DB0">
        <w:rPr>
          <w:rFonts w:asciiTheme="minorHAnsi" w:hAnsiTheme="minorHAnsi" w:cstheme="minorHAnsi"/>
          <w:sz w:val="12"/>
        </w:rPr>
        <w:t xml:space="preserve"> differently-abled, special needs, person with disability, disabled person, temporarily able-bodied, and others. </w:t>
      </w:r>
      <w:r w:rsidRPr="00C57DB0">
        <w:rPr>
          <w:rStyle w:val="Emphasis"/>
          <w:rFonts w:asciiTheme="minorHAnsi" w:hAnsiTheme="minorHAnsi" w:cstheme="minorHAnsi"/>
        </w:rPr>
        <w:t xml:space="preserve">Often, </w:t>
      </w:r>
      <w:proofErr w:type="spellStart"/>
      <w:r w:rsidRPr="00E811D0">
        <w:rPr>
          <w:rStyle w:val="Emphasis"/>
          <w:rFonts w:asciiTheme="minorHAnsi" w:hAnsiTheme="minorHAnsi" w:cstheme="minorHAnsi"/>
          <w:highlight w:val="green"/>
        </w:rPr>
        <w:t>ablebodied</w:t>
      </w:r>
      <w:proofErr w:type="spellEnd"/>
      <w:r w:rsidRPr="00C57DB0">
        <w:rPr>
          <w:rStyle w:val="Emphasis"/>
          <w:rFonts w:asciiTheme="minorHAnsi" w:hAnsiTheme="minorHAnsi" w:cstheme="minorHAnsi"/>
        </w:rPr>
        <w:t xml:space="preserve"> audiences </w:t>
      </w:r>
      <w:proofErr w:type="gramStart"/>
      <w:r w:rsidRPr="00C57DB0">
        <w:rPr>
          <w:rStyle w:val="Emphasis"/>
          <w:rFonts w:asciiTheme="minorHAnsi" w:hAnsiTheme="minorHAnsi" w:cstheme="minorHAnsi"/>
        </w:rPr>
        <w:t>have a tendency to</w:t>
      </w:r>
      <w:proofErr w:type="gramEnd"/>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sensationalize</w:t>
      </w:r>
      <w:r w:rsidRPr="00C57DB0">
        <w:rPr>
          <w:rStyle w:val="Emphasis"/>
          <w:rFonts w:asciiTheme="minorHAnsi" w:hAnsiTheme="minorHAnsi" w:cstheme="minorHAnsi"/>
        </w:rPr>
        <w:t xml:space="preserve"> the presence of </w:t>
      </w:r>
      <w:r w:rsidRPr="00E811D0">
        <w:rPr>
          <w:rStyle w:val="Emphasis"/>
          <w:rFonts w:asciiTheme="minorHAnsi" w:hAnsiTheme="minorHAnsi" w:cstheme="minorHAnsi"/>
          <w:highlight w:val="green"/>
        </w:rPr>
        <w:t>disability</w:t>
      </w:r>
      <w:r w:rsidRPr="00C57DB0">
        <w:rPr>
          <w:rStyle w:val="Emphasis"/>
          <w:rFonts w:asciiTheme="minorHAnsi" w:hAnsiTheme="minorHAnsi" w:cstheme="minorHAnsi"/>
        </w:rPr>
        <w:t xml:space="preserve"> in a space that has not traditionally welcomed it. Examples of this are highlighted by the increasingly popular discussion of ‘inspiration porn’</w:t>
      </w:r>
      <w:r w:rsidRPr="00C57DB0">
        <w:rPr>
          <w:rFonts w:asciiTheme="minorHAnsi" w:hAnsiTheme="minorHAnsi" w:cstheme="minorHAnsi"/>
          <w:sz w:val="12"/>
        </w:rPr>
        <w:t xml:space="preserve"> (Young, 2014) and Hollywood’s representation of disability. The tendency is to </w:t>
      </w:r>
      <w:proofErr w:type="spellStart"/>
      <w:r w:rsidRPr="00C57DB0">
        <w:rPr>
          <w:rFonts w:asciiTheme="minorHAnsi" w:hAnsiTheme="minorHAnsi" w:cstheme="minorHAnsi"/>
          <w:sz w:val="12"/>
        </w:rPr>
        <w:t>inspirationalize</w:t>
      </w:r>
      <w:proofErr w:type="spellEnd"/>
      <w:r w:rsidRPr="00C57DB0">
        <w:rPr>
          <w:rFonts w:asciiTheme="minorHAnsi" w:hAnsiTheme="minorHAnsi" w:cstheme="minorHAnsi"/>
          <w:sz w:val="12"/>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C57DB0">
        <w:rPr>
          <w:rStyle w:val="Emphasis"/>
          <w:rFonts w:asciiTheme="minorHAnsi" w:hAnsiTheme="minorHAnsi" w:cstheme="minorHAnsi"/>
        </w:rPr>
        <w:t xml:space="preserve">Philosophical </w:t>
      </w:r>
      <w:r w:rsidRPr="00E811D0">
        <w:rPr>
          <w:rStyle w:val="Emphasis"/>
          <w:rFonts w:asciiTheme="minorHAnsi" w:hAnsiTheme="minorHAnsi" w:cstheme="minorHAnsi"/>
          <w:highlight w:val="green"/>
        </w:rPr>
        <w:t>pessimism</w:t>
      </w:r>
      <w:r w:rsidRPr="00C57DB0">
        <w:rPr>
          <w:rStyle w:val="Emphasis"/>
          <w:rFonts w:asciiTheme="minorHAnsi" w:hAnsiTheme="minorHAnsi" w:cstheme="minorHAnsi"/>
        </w:rPr>
        <w:t xml:space="preserve"> is articulated next </w:t>
      </w:r>
      <w:proofErr w:type="gramStart"/>
      <w:r w:rsidRPr="00C57DB0">
        <w:rPr>
          <w:rStyle w:val="Emphasis"/>
          <w:rFonts w:asciiTheme="minorHAnsi" w:hAnsiTheme="minorHAnsi" w:cstheme="minorHAnsi"/>
        </w:rPr>
        <w:t>as a way to</w:t>
      </w:r>
      <w:proofErr w:type="gramEnd"/>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temper</w:t>
      </w:r>
      <w:r w:rsidRPr="00C57DB0">
        <w:rPr>
          <w:rStyle w:val="Emphasis"/>
          <w:rFonts w:asciiTheme="minorHAnsi" w:hAnsiTheme="minorHAnsi" w:cstheme="minorHAnsi"/>
        </w:rPr>
        <w:t xml:space="preserve"> the risk of </w:t>
      </w:r>
      <w:r w:rsidRPr="00E811D0">
        <w:rPr>
          <w:rStyle w:val="Emphasis"/>
          <w:rFonts w:asciiTheme="minorHAnsi" w:hAnsiTheme="minorHAnsi" w:cstheme="minorHAnsi"/>
          <w:highlight w:val="green"/>
        </w:rPr>
        <w:t>sensationalizing dis/ability</w:t>
      </w:r>
      <w:r w:rsidRPr="00C57DB0">
        <w:rPr>
          <w:rStyle w:val="Emphasis"/>
          <w:rFonts w:asciiTheme="minorHAnsi" w:hAnsiTheme="minorHAnsi" w:cstheme="minorHAnsi"/>
        </w:rPr>
        <w:t xml:space="preserve">. The theories ultimately fuse together like orchids and wasps to generate the larger theme of crip-pessimism. </w:t>
      </w:r>
      <w:r w:rsidRPr="00C57DB0">
        <w:rPr>
          <w:rFonts w:asciiTheme="minorHAnsi" w:hAnsiTheme="minorHAnsi" w:cstheme="minorHAnsi"/>
          <w:sz w:val="12"/>
        </w:rPr>
        <w:t xml:space="preserve">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C57DB0">
        <w:rPr>
          <w:rFonts w:asciiTheme="minorHAnsi" w:hAnsiTheme="minorHAnsi" w:cstheme="minorHAnsi"/>
          <w:sz w:val="12"/>
        </w:rPr>
        <w:t>Dienstag</w:t>
      </w:r>
      <w:proofErr w:type="spellEnd"/>
      <w:r w:rsidRPr="00C57DB0">
        <w:rPr>
          <w:rFonts w:asciiTheme="minorHAnsi" w:hAnsiTheme="minorHAnsi" w:cstheme="minorHAnsi"/>
          <w:sz w:val="12"/>
        </w:rPr>
        <w:t xml:space="preserve"> (2009) writes, “Since pessimism is perceived more as a disposition than as a theory, pessimists are seen primarily as dissenters from whatever the prevailing consensus of their time happens to be, rather than as constituting a continuous alternative” (p. 3). </w:t>
      </w:r>
      <w:r w:rsidRPr="00C57DB0">
        <w:rPr>
          <w:rStyle w:val="Emphasis"/>
          <w:rFonts w:asciiTheme="minorHAnsi" w:hAnsiTheme="minorHAnsi" w:cstheme="minorHAnsi"/>
        </w:rPr>
        <w:t xml:space="preserve">Power is responsible for ontological shifts, and during shifts some populations benefit while others are harmed. The </w:t>
      </w:r>
      <w:r w:rsidRPr="00E811D0">
        <w:rPr>
          <w:rStyle w:val="Emphasis"/>
          <w:rFonts w:asciiTheme="minorHAnsi" w:hAnsiTheme="minorHAnsi" w:cstheme="minorHAnsi"/>
          <w:highlight w:val="green"/>
        </w:rPr>
        <w:t>turn in thinking about pessimism</w:t>
      </w:r>
      <w:r w:rsidRPr="00C57DB0">
        <w:rPr>
          <w:rStyle w:val="Emphasis"/>
          <w:rFonts w:asciiTheme="minorHAnsi" w:hAnsiTheme="minorHAnsi" w:cstheme="minorHAnsi"/>
        </w:rPr>
        <w:t xml:space="preserve"> from an intellectual position to an emotional state </w:t>
      </w:r>
      <w:r w:rsidRPr="00E811D0">
        <w:rPr>
          <w:rStyle w:val="Emphasis"/>
          <w:rFonts w:asciiTheme="minorHAnsi" w:hAnsiTheme="minorHAnsi" w:cstheme="minorHAnsi"/>
          <w:highlight w:val="green"/>
        </w:rPr>
        <w:t>has been</w:t>
      </w:r>
      <w:r w:rsidRPr="00C57DB0">
        <w:rPr>
          <w:rStyle w:val="Emphasis"/>
          <w:rFonts w:asciiTheme="minorHAnsi" w:hAnsiTheme="minorHAnsi" w:cstheme="minorHAnsi"/>
        </w:rPr>
        <w:t xml:space="preserve"> particularly </w:t>
      </w:r>
      <w:r w:rsidRPr="00E811D0">
        <w:rPr>
          <w:rStyle w:val="Emphasis"/>
          <w:rFonts w:asciiTheme="minorHAnsi" w:hAnsiTheme="minorHAnsi" w:cstheme="minorHAnsi"/>
          <w:highlight w:val="green"/>
        </w:rPr>
        <w:t>gratuitous</w:t>
      </w:r>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for</w:t>
      </w:r>
      <w:r w:rsidRPr="00C57DB0">
        <w:rPr>
          <w:rStyle w:val="Emphasis"/>
          <w:rFonts w:asciiTheme="minorHAnsi" w:hAnsiTheme="minorHAnsi" w:cstheme="minorHAnsi"/>
        </w:rPr>
        <w:t xml:space="preserve"> </w:t>
      </w:r>
      <w:r w:rsidRPr="00E811D0">
        <w:rPr>
          <w:rStyle w:val="Emphasis"/>
          <w:rFonts w:asciiTheme="minorHAnsi" w:hAnsiTheme="minorHAnsi" w:cstheme="minorHAnsi"/>
          <w:highlight w:val="green"/>
        </w:rPr>
        <w:t>bodies with disabilities</w:t>
      </w:r>
      <w:r w:rsidRPr="00C57DB0">
        <w:rPr>
          <w:rStyle w:val="Emphasis"/>
          <w:rFonts w:asciiTheme="minorHAnsi" w:hAnsiTheme="minorHAnsi" w:cstheme="minorHAnsi"/>
        </w:rPr>
        <w:t xml:space="preserve">. I come to pessimism because of my experience with disability. </w:t>
      </w:r>
      <w:r w:rsidRPr="00C57DB0">
        <w:rPr>
          <w:rFonts w:asciiTheme="minorHAnsi" w:hAnsiTheme="minorHAnsi" w:cstheme="minorHAnsi"/>
          <w:sz w:val="12"/>
        </w:rPr>
        <w:t xml:space="preserve">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after years of failing to rehabilitate my sameness to able-bodied standards, I have come to a comfort with pessimism. I choose to include pessimism as a theoretical crutch to avoid communication studies’ sensationalism of disability. I imagine that when critical communication studies </w:t>
      </w:r>
      <w:proofErr w:type="gramStart"/>
      <w:r w:rsidRPr="00C57DB0">
        <w:rPr>
          <w:rFonts w:asciiTheme="minorHAnsi" w:hAnsiTheme="minorHAnsi" w:cstheme="minorHAnsi"/>
          <w:sz w:val="12"/>
        </w:rPr>
        <w:t>does</w:t>
      </w:r>
      <w:proofErr w:type="gramEnd"/>
      <w:r w:rsidRPr="00C57DB0">
        <w:rPr>
          <w:rFonts w:asciiTheme="minorHAnsi" w:hAnsiTheme="minorHAnsi" w:cstheme="minorHAnsi"/>
          <w:sz w:val="12"/>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C57DB0">
        <w:rPr>
          <w:rFonts w:asciiTheme="minorHAnsi" w:hAnsiTheme="minorHAnsi" w:cstheme="minorHAnsi"/>
          <w:sz w:val="12"/>
        </w:rPr>
        <w:t>Mudge</w:t>
      </w:r>
      <w:proofErr w:type="spellEnd"/>
      <w:r w:rsidRPr="00C57DB0">
        <w:rPr>
          <w:rFonts w:asciiTheme="minorHAnsi" w:hAnsiTheme="minorHAnsi" w:cstheme="minorHAnsi"/>
          <w:sz w:val="12"/>
        </w:rPr>
        <w:t xml:space="preserve">, 2008, p. 706-707). There are four components of pessimism outlined by Joshua </w:t>
      </w:r>
      <w:proofErr w:type="spellStart"/>
      <w:r w:rsidRPr="00C57DB0">
        <w:rPr>
          <w:rFonts w:asciiTheme="minorHAnsi" w:hAnsiTheme="minorHAnsi" w:cstheme="minorHAnsi"/>
          <w:sz w:val="12"/>
        </w:rPr>
        <w:t>Foa</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Dienstag</w:t>
      </w:r>
      <w:proofErr w:type="spellEnd"/>
      <w:r w:rsidRPr="00C57DB0">
        <w:rPr>
          <w:rFonts w:asciiTheme="minorHAnsi" w:hAnsiTheme="minorHAnsi" w:cstheme="minorHAnsi"/>
          <w:sz w:val="12"/>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C57DB0">
        <w:rPr>
          <w:rFonts w:asciiTheme="minorHAnsi" w:hAnsiTheme="minorHAnsi" w:cstheme="minorHAnsi"/>
          <w:sz w:val="12"/>
        </w:rPr>
        <w:t>Dienstag</w:t>
      </w:r>
      <w:proofErr w:type="spellEnd"/>
      <w:r w:rsidRPr="00C57DB0">
        <w:rPr>
          <w:rFonts w:asciiTheme="minorHAnsi" w:hAnsiTheme="minorHAnsi" w:cstheme="minorHAnsi"/>
          <w:sz w:val="12"/>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w:t>
      </w:r>
      <w:r w:rsidRPr="005169F1">
        <w:rPr>
          <w:rFonts w:asciiTheme="minorHAnsi" w:hAnsiTheme="minorHAnsi" w:cstheme="minorHAnsi"/>
          <w:sz w:val="12"/>
        </w:rPr>
        <w:t xml:space="preserve">progress is always related to a greater set of unperceived consequences. </w:t>
      </w:r>
      <w:r w:rsidRPr="005169F1">
        <w:rPr>
          <w:rStyle w:val="Emphasis"/>
          <w:rFonts w:asciiTheme="minorHAnsi" w:hAnsiTheme="minorHAnsi" w:cstheme="minorHAnsi"/>
        </w:rPr>
        <w:t>As suggested above, philosophical pessimism acknowledges that change occurs; technologies develop and improve over time. Pessimists ask if those improvements are related to a greater set of costs that are not immediately recognizable. (</w:t>
      </w:r>
      <w:proofErr w:type="spellStart"/>
      <w:r w:rsidRPr="005169F1">
        <w:rPr>
          <w:rFonts w:asciiTheme="minorHAnsi" w:hAnsiTheme="minorHAnsi" w:cstheme="minorHAnsi"/>
          <w:sz w:val="12"/>
        </w:rPr>
        <w:t>Dienstag</w:t>
      </w:r>
      <w:proofErr w:type="spellEnd"/>
      <w:r w:rsidRPr="005169F1">
        <w:rPr>
          <w:rFonts w:asciiTheme="minorHAnsi" w:hAnsiTheme="minorHAnsi" w:cstheme="minorHAnsi"/>
          <w:sz w:val="12"/>
        </w:rPr>
        <w:t xml:space="preserve">, 2006, p. 25) Similar to critical disability theory, pessimism interrogates power and privilege. Pessimists rely on the logic of difference to chart consequences. </w:t>
      </w:r>
      <w:r w:rsidRPr="005169F1">
        <w:rPr>
          <w:rStyle w:val="Emphasis"/>
          <w:rFonts w:asciiTheme="minorHAnsi" w:hAnsiTheme="minorHAnsi" w:cstheme="minorHAnsi"/>
        </w:rPr>
        <w:t xml:space="preserve">Consequences go unperceived because they occur across populations with disproportionate access to power, populations that are often culturally unintelligible. </w:t>
      </w:r>
      <w:r w:rsidRPr="005169F1">
        <w:rPr>
          <w:rFonts w:asciiTheme="minorHAnsi" w:hAnsiTheme="minorHAnsi" w:cstheme="minorHAnsi"/>
          <w:sz w:val="12"/>
        </w:rPr>
        <w:t>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The absurdity of existence “is illustrated by the persistent mismatch between human purposes and the means available to achieve them: or again, between our desire for happiness and our capacity to encounter or sustain it” (</w:t>
      </w:r>
      <w:proofErr w:type="spellStart"/>
      <w:r w:rsidRPr="005169F1">
        <w:rPr>
          <w:rFonts w:asciiTheme="minorHAnsi" w:hAnsiTheme="minorHAnsi" w:cstheme="minorHAnsi"/>
          <w:sz w:val="12"/>
        </w:rPr>
        <w:t>Dienstag</w:t>
      </w:r>
      <w:proofErr w:type="spellEnd"/>
      <w:r w:rsidRPr="005169F1">
        <w:rPr>
          <w:rFonts w:asciiTheme="minorHAnsi" w:hAnsiTheme="minorHAnsi" w:cstheme="minorHAnsi"/>
          <w:sz w:val="12"/>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The fourth and final tenet of pessimism that we are to examine asks what we are to do about our dire human condition. There are multiplicities of rationales that ultimately inform the pessimistic dualism to either resign from life or affirm it entirely. I defer to an existential or Nietzschean pessimism that recognizes </w:t>
      </w:r>
      <w:r w:rsidRPr="005169F1">
        <w:rPr>
          <w:rStyle w:val="Emphasis"/>
          <w:rFonts w:asciiTheme="minorHAnsi" w:hAnsiTheme="minorHAnsi" w:cstheme="minorHAnsi"/>
        </w:rPr>
        <w:t xml:space="preserve">suffering is inevitable </w:t>
      </w:r>
      <w:r w:rsidRPr="005169F1">
        <w:rPr>
          <w:rFonts w:asciiTheme="minorHAnsi" w:hAnsiTheme="minorHAnsi" w:cstheme="minorHAnsi"/>
          <w:sz w:val="12"/>
        </w:rPr>
        <w:t>for two reasons. First, human time-consciousness necessitates an awareness of our impending death. Se</w:t>
      </w:r>
      <w:r w:rsidRPr="00C57DB0">
        <w:rPr>
          <w:rFonts w:asciiTheme="minorHAnsi" w:hAnsiTheme="minorHAnsi" w:cstheme="minorHAnsi"/>
          <w:sz w:val="12"/>
        </w:rPr>
        <w:t xml:space="preserve">cond, mutually assured value systems will always intersubjectively exist. The choice to affirm life in its entirety is a pessimistic choice. Embracing life as both miserable and beautiful, </w:t>
      </w:r>
      <w:proofErr w:type="gramStart"/>
      <w:r w:rsidRPr="00C57DB0">
        <w:rPr>
          <w:rFonts w:asciiTheme="minorHAnsi" w:hAnsiTheme="minorHAnsi" w:cstheme="minorHAnsi"/>
          <w:sz w:val="12"/>
        </w:rPr>
        <w:t>fleeting</w:t>
      </w:r>
      <w:proofErr w:type="gramEnd"/>
      <w:r w:rsidRPr="00C57DB0">
        <w:rPr>
          <w:rFonts w:asciiTheme="minorHAnsi" w:hAnsiTheme="minorHAnsi" w:cstheme="minorHAnsi"/>
          <w:sz w:val="12"/>
        </w:rPr>
        <w:t xml:space="preserve"> and enduring, validates the perpetually fragmented subject seeking a world that exists beyond good and evil and instead just is.</w:t>
      </w:r>
    </w:p>
    <w:p w14:paraId="61936DC3" w14:textId="77777777" w:rsidR="00AC5BD3" w:rsidRDefault="00AC5BD3" w:rsidP="00AC5BD3">
      <w:pPr>
        <w:pStyle w:val="Heading4"/>
      </w:pPr>
      <w:r>
        <w:t xml:space="preserve">We should get to negate the </w:t>
      </w:r>
      <w:proofErr w:type="spellStart"/>
      <w:r>
        <w:t>aff’s</w:t>
      </w:r>
      <w:proofErr w:type="spellEnd"/>
      <w:r>
        <w:t xml:space="preserve"> scholarship and performance –</w:t>
      </w:r>
    </w:p>
    <w:p w14:paraId="6FE6B4BE" w14:textId="766D0D3E" w:rsidR="00AC5BD3" w:rsidRDefault="000E48B3" w:rsidP="000E48B3">
      <w:pPr>
        <w:pStyle w:val="Heading4"/>
      </w:pPr>
      <w:r>
        <w:t xml:space="preserve">1] </w:t>
      </w:r>
      <w:r w:rsidR="00AC5BD3">
        <w:t>Solves clash –</w:t>
      </w:r>
      <w:r w:rsidR="00E82304">
        <w:t xml:space="preserve"> </w:t>
      </w:r>
      <w:r w:rsidR="00AC5BD3">
        <w:t xml:space="preserve">their model makes criticizing the 1AC as a holistic object impossible – link turns all their offense – disentangling the </w:t>
      </w:r>
      <w:proofErr w:type="spellStart"/>
      <w:r w:rsidR="00AC5BD3">
        <w:t>aff’s</w:t>
      </w:r>
      <w:proofErr w:type="spellEnd"/>
      <w:r w:rsidR="00AC5BD3">
        <w:t xml:space="preserve"> thought process from </w:t>
      </w:r>
      <w:proofErr w:type="spellStart"/>
      <w:proofErr w:type="gramStart"/>
      <w:r w:rsidR="00AC5BD3">
        <w:t>it’s</w:t>
      </w:r>
      <w:proofErr w:type="spellEnd"/>
      <w:proofErr w:type="gramEnd"/>
      <w:r w:rsidR="00AC5BD3">
        <w:t xml:space="preserve"> political project is ideological irresponsibility and makes rigorous testing impossible.</w:t>
      </w:r>
    </w:p>
    <w:p w14:paraId="734D4E67" w14:textId="5EDF6122" w:rsidR="00AC5BD3" w:rsidRDefault="00B536B9" w:rsidP="000E48B3">
      <w:pPr>
        <w:pStyle w:val="Heading4"/>
      </w:pPr>
      <w:r>
        <w:t xml:space="preserve">2] </w:t>
      </w:r>
      <w:r w:rsidR="00AC5BD3" w:rsidRPr="00734DCC">
        <w:t>Info-processing –</w:t>
      </w:r>
      <w:r w:rsidR="004057D2">
        <w:t xml:space="preserve"> </w:t>
      </w:r>
      <w:r w:rsidR="00AC5BD3">
        <w:t xml:space="preserve">takes </w:t>
      </w:r>
      <w:r w:rsidR="00AC5BD3">
        <w:rPr>
          <w:u w:val="single"/>
        </w:rPr>
        <w:t>massively</w:t>
      </w:r>
      <w:r w:rsidR="00AC5BD3">
        <w:t xml:space="preserve"> large amounts of targeted research – </w:t>
      </w:r>
      <w:proofErr w:type="gramStart"/>
      <w:r w:rsidR="00AC5BD3">
        <w:t>that forces</w:t>
      </w:r>
      <w:proofErr w:type="gramEnd"/>
      <w:r w:rsidR="00AC5BD3">
        <w:t xml:space="preserve"> disabled students to either </w:t>
      </w:r>
      <w:r w:rsidR="00AC5BD3">
        <w:rPr>
          <w:u w:val="single"/>
        </w:rPr>
        <w:t>overwork</w:t>
      </w:r>
      <w:r w:rsidR="00AC5BD3">
        <w:t xml:space="preserve"> themselves which causes psychic burnout or disassociate to become hyper-productive ala autistic </w:t>
      </w:r>
      <w:proofErr w:type="spellStart"/>
      <w:r w:rsidR="00AC5BD3">
        <w:t>CompSci</w:t>
      </w:r>
      <w:proofErr w:type="spellEnd"/>
      <w:r w:rsidR="00AC5BD3">
        <w:t xml:space="preserve"> workers.</w:t>
      </w:r>
    </w:p>
    <w:p w14:paraId="4A98C391" w14:textId="0ADBD045" w:rsidR="00AC5BD3" w:rsidRPr="00B5645A" w:rsidRDefault="00ED1819" w:rsidP="000E48B3">
      <w:pPr>
        <w:pStyle w:val="Heading4"/>
      </w:pPr>
      <w:r>
        <w:t xml:space="preserve">3] </w:t>
      </w:r>
      <w:r w:rsidR="00946DD9">
        <w:t xml:space="preserve">Spillover – voting </w:t>
      </w:r>
      <w:proofErr w:type="spellStart"/>
      <w:r w:rsidR="00946DD9">
        <w:t>aff</w:t>
      </w:r>
      <w:proofErr w:type="spellEnd"/>
      <w:r w:rsidR="00946DD9">
        <w:t xml:space="preserve"> doesn’t pass the plan but the scholastic endeavors in are deployed in debate impact our subjectivity. </w:t>
      </w:r>
    </w:p>
    <w:p w14:paraId="77CA96C4" w14:textId="7542C2E7" w:rsidR="009A3F34" w:rsidRPr="00EE3F52" w:rsidRDefault="009A3F34" w:rsidP="009A3F34">
      <w:pPr>
        <w:pStyle w:val="Heading1"/>
      </w:pPr>
      <w:r w:rsidRPr="00EE3F52">
        <w:t>AC</w:t>
      </w:r>
    </w:p>
    <w:p w14:paraId="1D3C0E28" w14:textId="04FAC393" w:rsidR="009A3F34" w:rsidRPr="00EE3F52" w:rsidRDefault="009A3F34" w:rsidP="009A3F34">
      <w:pPr>
        <w:pStyle w:val="Heading2"/>
      </w:pPr>
      <w:r w:rsidRPr="00EE3F52">
        <w:t>FW</w:t>
      </w:r>
    </w:p>
    <w:p w14:paraId="772B6A92" w14:textId="1ED92191" w:rsidR="00BE0C0A" w:rsidRPr="00EE3F52" w:rsidRDefault="00BE0C0A" w:rsidP="00BE0C0A">
      <w:pPr>
        <w:pStyle w:val="Heading4"/>
      </w:pPr>
      <w:r w:rsidRPr="00EE3F52">
        <w:rPr>
          <w:rFonts w:asciiTheme="minorHAnsi" w:hAnsiTheme="minorHAnsi" w:cstheme="minorHAnsi"/>
        </w:rPr>
        <w:t xml:space="preserve">Presumption/permissibility negates – a] real world policies require positive justification before being adopted b] </w:t>
      </w:r>
      <w:r w:rsidRPr="00EE3F52">
        <w:t>Unjust</w:t>
      </w:r>
      <w:r w:rsidRPr="00EE3F52">
        <w:rPr>
          <w:rStyle w:val="FootnoteReference"/>
        </w:rPr>
        <w:footnoteReference w:id="1"/>
      </w:r>
      <w:r w:rsidRPr="00EE3F52">
        <w:t xml:space="preserve"> is “</w:t>
      </w:r>
      <w:r w:rsidRPr="00E811D0">
        <w:rPr>
          <w:rStyle w:val="Emphasis"/>
          <w:highlight w:val="green"/>
        </w:rPr>
        <w:t>contrary to</w:t>
      </w:r>
      <w:r w:rsidRPr="00EE3F52">
        <w:rPr>
          <w:rStyle w:val="Emphasis"/>
        </w:rPr>
        <w:t xml:space="preserve"> conscience or </w:t>
      </w:r>
      <w:r w:rsidRPr="00E811D0">
        <w:rPr>
          <w:rStyle w:val="Emphasis"/>
          <w:highlight w:val="green"/>
        </w:rPr>
        <w:t>morality</w:t>
      </w:r>
      <w:r w:rsidRPr="00EE3F52">
        <w:rPr>
          <w:rStyle w:val="Emphasis"/>
        </w:rPr>
        <w:t xml:space="preserve"> or law</w:t>
      </w:r>
      <w:r w:rsidRPr="00EE3F52">
        <w:t>” so they need to prove the negative obligation</w:t>
      </w:r>
      <w:r w:rsidR="007C01E8">
        <w:t xml:space="preserve"> c] </w:t>
      </w:r>
      <w:r w:rsidR="00B00F07" w:rsidRPr="00C32EFD">
        <w:rPr>
          <w:rFonts w:asciiTheme="minorHAnsi" w:hAnsiTheme="minorHAnsi" w:cstheme="minorHAnsi"/>
        </w:rPr>
        <w:t>resolved</w:t>
      </w:r>
      <w:r w:rsidR="00B00F07" w:rsidRPr="00C32EFD">
        <w:rPr>
          <w:rStyle w:val="FootnoteReference"/>
          <w:rFonts w:asciiTheme="minorHAnsi" w:hAnsiTheme="minorHAnsi" w:cstheme="minorHAnsi"/>
        </w:rPr>
        <w:footnoteReference w:id="2"/>
      </w:r>
      <w:r w:rsidR="00B00F07" w:rsidRPr="00C32EFD">
        <w:rPr>
          <w:rFonts w:asciiTheme="minorHAnsi" w:hAnsiTheme="minorHAnsi" w:cstheme="minorHAnsi"/>
        </w:rPr>
        <w:t xml:space="preserve"> indicates “firmly determined” which means they proactively did something, to negate that means that they aren’t resolved</w:t>
      </w:r>
    </w:p>
    <w:p w14:paraId="57A45A79" w14:textId="77777777" w:rsidR="00BE0C0A" w:rsidRPr="00EE3F52" w:rsidRDefault="00BE0C0A" w:rsidP="00BE0C0A">
      <w:pPr>
        <w:pStyle w:val="Heading4"/>
        <w:rPr>
          <w:rFonts w:asciiTheme="minorHAnsi" w:hAnsiTheme="minorHAnsi" w:cstheme="minorHAnsi"/>
        </w:rPr>
      </w:pPr>
      <w:r w:rsidRPr="00EE3F52">
        <w:t xml:space="preserve">Ethics must be certain and non-arbitrary – </w:t>
      </w:r>
      <w:r w:rsidRPr="00EE3F52">
        <w:rPr>
          <w:rFonts w:asciiTheme="minorHAnsi" w:hAnsiTheme="minorHAnsi" w:cstheme="minorHAnsi"/>
        </w:rPr>
        <w:t xml:space="preserve">blurry guidelines </w:t>
      </w:r>
      <w:proofErr w:type="gramStart"/>
      <w:r w:rsidRPr="00EE3F52">
        <w:rPr>
          <w:rFonts w:asciiTheme="minorHAnsi" w:hAnsiTheme="minorHAnsi" w:cstheme="minorHAnsi"/>
        </w:rPr>
        <w:t>allows</w:t>
      </w:r>
      <w:proofErr w:type="gramEnd"/>
      <w:r w:rsidRPr="00EE3F52">
        <w:rPr>
          <w:rFonts w:asciiTheme="minorHAnsi" w:hAnsiTheme="minorHAnsi" w:cstheme="minorHAnsi"/>
        </w:rPr>
        <w:t xml:space="preserve"> agents to arbitrarily opt out which renders any action permissible.</w:t>
      </w:r>
    </w:p>
    <w:p w14:paraId="572FC27A" w14:textId="77777777" w:rsidR="00BE0C0A" w:rsidRPr="00EE3F52" w:rsidRDefault="00BE0C0A" w:rsidP="00BE0C0A">
      <w:pPr>
        <w:pStyle w:val="Heading4"/>
      </w:pPr>
      <w:r w:rsidRPr="00EE3F52">
        <w:t xml:space="preserve">1] Paradox of induction. </w:t>
      </w:r>
    </w:p>
    <w:p w14:paraId="5E449916" w14:textId="77777777" w:rsidR="00BE0C0A" w:rsidRPr="00EE3F52" w:rsidRDefault="00BE0C0A" w:rsidP="00BE0C0A">
      <w:r w:rsidRPr="00EE3F52">
        <w:rPr>
          <w:rStyle w:val="Style13ptBold"/>
        </w:rPr>
        <w:t>Black’s quotes Hume</w:t>
      </w:r>
      <w:r w:rsidRPr="00EE3F52">
        <w:t xml:space="preserve"> [Brackets Original. David Hume (Scottish Enlightenment philosopher, historian, economist, </w:t>
      </w:r>
      <w:proofErr w:type="gramStart"/>
      <w:r w:rsidRPr="00EE3F52">
        <w:t>librarian</w:t>
      </w:r>
      <w:proofErr w:type="gramEnd"/>
      <w:r w:rsidRPr="00EE3F52">
        <w:t xml:space="preserve"> and essayist). “The Paradox of Induction”. Black’s Academy. No Date. Accessed 12/18/21. </w:t>
      </w:r>
      <w:hyperlink r:id="rId20" w:history="1">
        <w:r w:rsidRPr="00EE3F52">
          <w:rPr>
            <w:rStyle w:val="Hyperlink"/>
          </w:rPr>
          <w:t>https://www.blacksacademy.net/pages/px-015-pxqekj-paradox-induction.php</w:t>
        </w:r>
      </w:hyperlink>
      <w:r w:rsidRPr="00EE3F52">
        <w:t xml:space="preserve"> //Xu]</w:t>
      </w:r>
    </w:p>
    <w:p w14:paraId="08B1C7DF" w14:textId="77777777" w:rsidR="00BE0C0A" w:rsidRPr="00EE3F52" w:rsidRDefault="00BE0C0A" w:rsidP="00BE0C0A">
      <w:pPr>
        <w:rPr>
          <w:sz w:val="16"/>
        </w:rPr>
      </w:pPr>
      <w:r w:rsidRPr="00EE3F52">
        <w:rPr>
          <w:rStyle w:val="Emphasis"/>
        </w:rPr>
        <w:t xml:space="preserve">The </w:t>
      </w:r>
      <w:r w:rsidRPr="00E811D0">
        <w:rPr>
          <w:rStyle w:val="Emphasis"/>
          <w:highlight w:val="green"/>
        </w:rPr>
        <w:t xml:space="preserve">paradox of induction </w:t>
      </w:r>
      <w:r w:rsidRPr="00EE3F52">
        <w:rPr>
          <w:rStyle w:val="Emphasis"/>
        </w:rPr>
        <w:t xml:space="preserve">is the problem that in all scientific reasoning we form conclusions, called laws, that </w:t>
      </w:r>
      <w:r w:rsidRPr="00E811D0">
        <w:rPr>
          <w:rStyle w:val="Emphasis"/>
          <w:highlight w:val="green"/>
        </w:rPr>
        <w:t>are of</w:t>
      </w:r>
      <w:r w:rsidRPr="00EE3F52">
        <w:rPr>
          <w:rStyle w:val="Emphasis"/>
        </w:rPr>
        <w:t xml:space="preserve"> a general nature; however, the </w:t>
      </w:r>
      <w:r w:rsidRPr="00E811D0">
        <w:rPr>
          <w:rStyle w:val="Emphasis"/>
          <w:highlight w:val="green"/>
        </w:rPr>
        <w:t>evidence</w:t>
      </w:r>
      <w:r w:rsidRPr="00EE3F52">
        <w:rPr>
          <w:rStyle w:val="Emphasis"/>
        </w:rPr>
        <w:t xml:space="preserve"> we have for those laws is </w:t>
      </w:r>
      <w:r w:rsidRPr="00E811D0">
        <w:rPr>
          <w:rStyle w:val="Emphasis"/>
          <w:highlight w:val="green"/>
        </w:rPr>
        <w:t xml:space="preserve">based upon </w:t>
      </w:r>
      <w:proofErr w:type="gramStart"/>
      <w:r w:rsidRPr="00E811D0">
        <w:rPr>
          <w:rStyle w:val="Emphasis"/>
          <w:highlight w:val="green"/>
        </w:rPr>
        <w:t>particular experiences</w:t>
      </w:r>
      <w:proofErr w:type="gramEnd"/>
      <w:r w:rsidRPr="00EE3F52">
        <w:rPr>
          <w:rStyle w:val="Emphasis"/>
        </w:rPr>
        <w:t xml:space="preserve">. For example, we form the conclusion that all </w:t>
      </w:r>
      <w:r w:rsidRPr="00E811D0">
        <w:rPr>
          <w:rStyle w:val="Emphasis"/>
          <w:highlight w:val="green"/>
        </w:rPr>
        <w:t>rays of light will be bend</w:t>
      </w:r>
      <w:r w:rsidRPr="00EE3F52">
        <w:rPr>
          <w:rStyle w:val="Emphasis"/>
        </w:rPr>
        <w:t xml:space="preserve"> as the pass </w:t>
      </w:r>
      <w:r w:rsidRPr="00E811D0">
        <w:rPr>
          <w:rStyle w:val="Emphasis"/>
          <w:highlight w:val="green"/>
        </w:rPr>
        <w:t>from air into glass</w:t>
      </w:r>
      <w:r w:rsidRPr="00EE3F52">
        <w:rPr>
          <w:rStyle w:val="Emphasis"/>
        </w:rPr>
        <w:t xml:space="preserve">, </w:t>
      </w:r>
      <w:r w:rsidRPr="00E811D0">
        <w:rPr>
          <w:rStyle w:val="Emphasis"/>
          <w:highlight w:val="green"/>
        </w:rPr>
        <w:t>but</w:t>
      </w:r>
      <w:r w:rsidRPr="00EE3F52">
        <w:rPr>
          <w:rStyle w:val="Emphasis"/>
        </w:rPr>
        <w:t xml:space="preserve"> </w:t>
      </w:r>
      <w:r w:rsidRPr="00E811D0">
        <w:rPr>
          <w:rStyle w:val="Emphasis"/>
          <w:highlight w:val="green"/>
        </w:rPr>
        <w:t>we</w:t>
      </w:r>
      <w:r w:rsidRPr="00EE3F52">
        <w:rPr>
          <w:rStyle w:val="Emphasis"/>
        </w:rPr>
        <w:t xml:space="preserve"> have </w:t>
      </w:r>
      <w:r w:rsidRPr="00E811D0">
        <w:rPr>
          <w:rStyle w:val="Emphasis"/>
          <w:highlight w:val="green"/>
        </w:rPr>
        <w:t>only</w:t>
      </w:r>
      <w:r w:rsidRPr="00EE3F52">
        <w:rPr>
          <w:rStyle w:val="Emphasis"/>
        </w:rPr>
        <w:t xml:space="preserve"> ever </w:t>
      </w:r>
      <w:r w:rsidRPr="00E811D0">
        <w:rPr>
          <w:rStyle w:val="Emphasis"/>
          <w:highlight w:val="green"/>
        </w:rPr>
        <w:t xml:space="preserve">observed a finite </w:t>
      </w:r>
      <w:r w:rsidRPr="00EE3F52">
        <w:rPr>
          <w:rStyle w:val="Emphasis"/>
        </w:rPr>
        <w:t xml:space="preserve">number of </w:t>
      </w:r>
      <w:r w:rsidRPr="00E811D0">
        <w:rPr>
          <w:rStyle w:val="Emphasis"/>
          <w:highlight w:val="green"/>
        </w:rPr>
        <w:t>instances</w:t>
      </w:r>
      <w:r w:rsidRPr="00EE3F52">
        <w:rPr>
          <w:rStyle w:val="Emphasis"/>
        </w:rPr>
        <w:t xml:space="preserve"> of this law. </w:t>
      </w:r>
      <w:r w:rsidRPr="00EE3F52">
        <w:rPr>
          <w:sz w:val="16"/>
        </w:rPr>
        <w:t>On further reflection we see that there is no necessary connection between something happening on one occasion and the same thing happening in like circumstances on another occasion. We are not directly acquainted with the “power” behind events that ensures the uniformity of nature throughout space and time.</w:t>
      </w:r>
    </w:p>
    <w:p w14:paraId="274D788D" w14:textId="77777777" w:rsidR="00BE0C0A" w:rsidRPr="00EE3F52" w:rsidRDefault="00BE0C0A" w:rsidP="00BE0C0A">
      <w:pPr>
        <w:pStyle w:val="Heading4"/>
      </w:pPr>
      <w:r w:rsidRPr="00EE3F52">
        <w:t xml:space="preserve">2] External Worlds – </w:t>
      </w:r>
    </w:p>
    <w:p w14:paraId="62167816" w14:textId="77777777" w:rsidR="00BE0C0A" w:rsidRPr="00EE3F52" w:rsidRDefault="00BE0C0A" w:rsidP="00BE0C0A">
      <w:r w:rsidRPr="00EE3F52">
        <w:rPr>
          <w:rStyle w:val="Style13ptBold"/>
        </w:rPr>
        <w:t>Chapman summarizes Descartes 14</w:t>
      </w:r>
      <w:r w:rsidRPr="00EE3F52">
        <w:t xml:space="preserve"> [Andrew Chapman (lecturer in philosophy at the University of Colorado, Boulder). “External World Skepticism”. 1000-Word Philosophy: An Introductory Anthology. 6 FEBRUARY 2014. Accessed 12/11/21. </w:t>
      </w:r>
      <w:hyperlink r:id="rId21" w:history="1">
        <w:r w:rsidRPr="00EE3F52">
          <w:rPr>
            <w:rStyle w:val="Hyperlink"/>
          </w:rPr>
          <w:t>https://1000wordphilosophy.com/2014/02/06/external-world-skepticism/</w:t>
        </w:r>
      </w:hyperlink>
      <w:r w:rsidRPr="00EE3F52">
        <w:t xml:space="preserve"> //Xu]</w:t>
      </w:r>
    </w:p>
    <w:p w14:paraId="1309CD0B" w14:textId="77777777" w:rsidR="00BE0C0A" w:rsidRPr="00EE3F52" w:rsidRDefault="00BE0C0A" w:rsidP="00BE0C0A">
      <w:pPr>
        <w:rPr>
          <w:sz w:val="16"/>
        </w:rPr>
      </w:pPr>
      <w:r w:rsidRPr="00E811D0">
        <w:rPr>
          <w:rStyle w:val="Emphasis"/>
          <w:highlight w:val="green"/>
        </w:rPr>
        <w:t>You’re</w:t>
      </w:r>
      <w:r w:rsidRPr="00EE3F52">
        <w:rPr>
          <w:rStyle w:val="Emphasis"/>
        </w:rPr>
        <w:t xml:space="preserve"> being </w:t>
      </w:r>
      <w:r w:rsidRPr="00E811D0">
        <w:rPr>
          <w:rStyle w:val="Emphasis"/>
          <w:highlight w:val="green"/>
        </w:rPr>
        <w:t>deceived by a</w:t>
      </w:r>
      <w:r w:rsidRPr="00EE3F52">
        <w:rPr>
          <w:rStyle w:val="Emphasis"/>
        </w:rPr>
        <w:t xml:space="preserve"> very powerful </w:t>
      </w:r>
      <w:r w:rsidRPr="00E811D0">
        <w:rPr>
          <w:rStyle w:val="Emphasis"/>
          <w:highlight w:val="green"/>
        </w:rPr>
        <w:t>evil demon</w:t>
      </w:r>
      <w:r w:rsidRPr="00EE3F52">
        <w:rPr>
          <w:rStyle w:val="Emphasis"/>
        </w:rPr>
        <w:t xml:space="preserve"> right now. </w:t>
      </w:r>
      <w:r w:rsidRPr="00EE3F52">
        <w:rPr>
          <w:sz w:val="16"/>
        </w:rPr>
        <w:t xml:space="preserve">This demon has the ability to manipulate your sensory impressions such that it will seem to you that things are some </w:t>
      </w:r>
      <w:proofErr w:type="gramStart"/>
      <w:r w:rsidRPr="00EE3F52">
        <w:rPr>
          <w:sz w:val="16"/>
        </w:rPr>
        <w:t>way</w:t>
      </w:r>
      <w:proofErr w:type="gramEnd"/>
      <w:r w:rsidRPr="00EE3F52">
        <w:rPr>
          <w:sz w:val="16"/>
        </w:rPr>
        <w:t xml:space="preserve"> when they are not that way at all. Accordingly, things are </w:t>
      </w:r>
      <w:proofErr w:type="gramStart"/>
      <w:r w:rsidRPr="00EE3F52">
        <w:rPr>
          <w:sz w:val="16"/>
        </w:rPr>
        <w:t>actually nothing</w:t>
      </w:r>
      <w:proofErr w:type="gramEnd"/>
      <w:r w:rsidRPr="00EE3F52">
        <w:rPr>
          <w:sz w:val="16"/>
        </w:rPr>
        <w:t xml:space="preserve"> like P. For example, suppose it seems to you as though you are in a room with a table and chair in it and that you are reading from a computer screen, etc. If (1) is true, then you </w:t>
      </w:r>
      <w:proofErr w:type="gramStart"/>
      <w:r w:rsidRPr="00EE3F52">
        <w:rPr>
          <w:sz w:val="16"/>
        </w:rPr>
        <w:t>actually are</w:t>
      </w:r>
      <w:proofErr w:type="gramEnd"/>
      <w:r w:rsidRPr="00EE3F52">
        <w:rPr>
          <w:sz w:val="16"/>
        </w:rPr>
        <w:t xml:space="preserve"> in a room with a table and chair in it and you are reading from a computer screen, etc. If (2) is true, then you are not in a room with a table and chair in it and you are not reading from a computer screen, etc. If (2) is true, things are very different from how they seem to you to be.1 </w:t>
      </w:r>
      <w:r w:rsidRPr="00EE3F52">
        <w:rPr>
          <w:sz w:val="16"/>
          <w:szCs w:val="16"/>
        </w:rPr>
        <w:t xml:space="preserve">*Footnote 1* </w:t>
      </w:r>
      <w:r w:rsidRPr="00EE3F52">
        <w:rPr>
          <w:rStyle w:val="Emphasis"/>
        </w:rPr>
        <w:t xml:space="preserve">1 If the evil demon scenario is too far-fetched for you, </w:t>
      </w:r>
      <w:r w:rsidRPr="00E811D0">
        <w:rPr>
          <w:rStyle w:val="Emphasis"/>
          <w:highlight w:val="green"/>
        </w:rPr>
        <w:t>imagine</w:t>
      </w:r>
      <w:r w:rsidRPr="00EE3F52">
        <w:rPr>
          <w:rStyle w:val="Emphasis"/>
        </w:rPr>
        <w:t xml:space="preserve"> that </w:t>
      </w:r>
      <w:r w:rsidRPr="00E811D0">
        <w:rPr>
          <w:rStyle w:val="Emphasis"/>
          <w:highlight w:val="green"/>
        </w:rPr>
        <w:t xml:space="preserve">you are dreaming </w:t>
      </w:r>
      <w:r w:rsidRPr="00EE3F52">
        <w:rPr>
          <w:rStyle w:val="Emphasis"/>
        </w:rPr>
        <w:t xml:space="preserve">or that you are </w:t>
      </w:r>
      <w:r w:rsidRPr="00E811D0">
        <w:rPr>
          <w:rStyle w:val="Emphasis"/>
          <w:highlight w:val="green"/>
        </w:rPr>
        <w:t>hallucinating</w:t>
      </w:r>
      <w:r w:rsidRPr="00EE3F52">
        <w:rPr>
          <w:rStyle w:val="Emphasis"/>
        </w:rPr>
        <w:t xml:space="preserve"> </w:t>
      </w:r>
      <w:r w:rsidRPr="00E811D0">
        <w:rPr>
          <w:rStyle w:val="Emphasis"/>
          <w:highlight w:val="green"/>
        </w:rPr>
        <w:t>or</w:t>
      </w:r>
      <w:r w:rsidRPr="00EE3F52">
        <w:rPr>
          <w:rStyle w:val="Emphasis"/>
        </w:rPr>
        <w:t xml:space="preserve"> even that you are </w:t>
      </w:r>
      <w:r w:rsidRPr="00E811D0">
        <w:rPr>
          <w:rStyle w:val="Emphasis"/>
          <w:highlight w:val="green"/>
        </w:rPr>
        <w:t>in a lab</w:t>
      </w:r>
      <w:r w:rsidRPr="00EE3F52">
        <w:rPr>
          <w:rStyle w:val="Emphasis"/>
        </w:rPr>
        <w:t xml:space="preserve">oratory and your visual cortex is being stimulated by electrodes. </w:t>
      </w:r>
      <w:r w:rsidRPr="00EE3F52">
        <w:rPr>
          <w:sz w:val="16"/>
          <w:szCs w:val="16"/>
        </w:rPr>
        <w:t xml:space="preserve">*Paragraph Following the First* </w:t>
      </w:r>
      <w:r w:rsidRPr="00EE3F52">
        <w:rPr>
          <w:sz w:val="16"/>
        </w:rPr>
        <w:t xml:space="preserve">Philosophers call (2) a skeptical scenario. In skeptical scenarios, you are radically misled, deceived, or bamboozled by your evidence in such a way that how things seem to you is different from how things </w:t>
      </w:r>
      <w:proofErr w:type="gramStart"/>
      <w:r w:rsidRPr="00EE3F52">
        <w:rPr>
          <w:sz w:val="16"/>
        </w:rPr>
        <w:t>actually are</w:t>
      </w:r>
      <w:proofErr w:type="gramEnd"/>
      <w:r w:rsidRPr="00EE3F52">
        <w:rPr>
          <w:sz w:val="16"/>
        </w:rPr>
        <w:t xml:space="preserve">. Perhaps the most famous </w:t>
      </w:r>
      <w:proofErr w:type="spellStart"/>
      <w:r w:rsidRPr="00EE3F52">
        <w:rPr>
          <w:sz w:val="16"/>
        </w:rPr>
        <w:t>propounder</w:t>
      </w:r>
      <w:proofErr w:type="spellEnd"/>
      <w:r w:rsidRPr="00EE3F52">
        <w:rPr>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EE3F52">
        <w:rPr>
          <w:rStyle w:val="Emphasis"/>
        </w:rPr>
        <w:t xml:space="preserve">If both (1) and (2) are equally well supported by your evidence, </w:t>
      </w:r>
      <w:r w:rsidRPr="00E811D0">
        <w:rPr>
          <w:rStyle w:val="Emphasis"/>
          <w:highlight w:val="green"/>
        </w:rPr>
        <w:t>how can you</w:t>
      </w:r>
      <w:r w:rsidRPr="00EE3F52">
        <w:rPr>
          <w:rStyle w:val="Emphasis"/>
        </w:rPr>
        <w:t xml:space="preserve"> ever possibly </w:t>
      </w:r>
      <w:r w:rsidRPr="00E811D0">
        <w:rPr>
          <w:rStyle w:val="Emphasis"/>
          <w:highlight w:val="green"/>
        </w:rPr>
        <w:t>know</w:t>
      </w:r>
      <w:r w:rsidRPr="00EE3F52">
        <w:rPr>
          <w:rStyle w:val="Emphasis"/>
        </w:rPr>
        <w:t xml:space="preserve"> anything about </w:t>
      </w:r>
      <w:r w:rsidRPr="00E811D0">
        <w:rPr>
          <w:rStyle w:val="Emphasis"/>
          <w:highlight w:val="green"/>
        </w:rPr>
        <w:t>the world</w:t>
      </w:r>
      <w:r w:rsidRPr="00EE3F52">
        <w:rPr>
          <w:rStyle w:val="Emphasis"/>
        </w:rPr>
        <w:t xml:space="preserve"> </w:t>
      </w:r>
      <w:r w:rsidRPr="00E811D0">
        <w:rPr>
          <w:rStyle w:val="Emphasis"/>
          <w:highlight w:val="green"/>
        </w:rPr>
        <w:t>outside</w:t>
      </w:r>
      <w:r w:rsidRPr="00EE3F52">
        <w:rPr>
          <w:rStyle w:val="Emphasis"/>
        </w:rPr>
        <w:t xml:space="preserve"> </w:t>
      </w:r>
      <w:r w:rsidRPr="00E811D0">
        <w:rPr>
          <w:rStyle w:val="Emphasis"/>
          <w:highlight w:val="green"/>
        </w:rPr>
        <w:t>your</w:t>
      </w:r>
      <w:r w:rsidRPr="00EE3F52">
        <w:rPr>
          <w:rStyle w:val="Emphasis"/>
        </w:rPr>
        <w:t xml:space="preserve"> own </w:t>
      </w:r>
      <w:r w:rsidRPr="00E811D0">
        <w:rPr>
          <w:rStyle w:val="Emphasis"/>
          <w:highlight w:val="green"/>
        </w:rPr>
        <w:t>skin</w:t>
      </w:r>
      <w:r w:rsidRPr="00EE3F52">
        <w:rPr>
          <w:rStyle w:val="Emphasis"/>
        </w:rPr>
        <w:t>?</w:t>
      </w:r>
      <w:r w:rsidRPr="00EE3F52">
        <w:rPr>
          <w:sz w:val="16"/>
        </w:rPr>
        <w:t xml:space="preserve"> This is the problem of external world skepticism, perhaps the central problem of modern epistemology.</w:t>
      </w:r>
    </w:p>
    <w:p w14:paraId="7A0BEBCB" w14:textId="77777777" w:rsidR="00BE0C0A" w:rsidRPr="00EE3F52" w:rsidRDefault="00BE0C0A" w:rsidP="00BE0C0A">
      <w:pPr>
        <w:pStyle w:val="Heading4"/>
      </w:pPr>
      <w:r w:rsidRPr="00EE3F52">
        <w:t xml:space="preserve">3] </w:t>
      </w:r>
      <w:proofErr w:type="spellStart"/>
      <w:r w:rsidRPr="00EE3F52">
        <w:t>Bonini’s</w:t>
      </w:r>
      <w:proofErr w:type="spellEnd"/>
      <w:r w:rsidRPr="00EE3F52">
        <w:t xml:space="preserve"> Paradox</w:t>
      </w:r>
    </w:p>
    <w:p w14:paraId="3661D1EB" w14:textId="77777777" w:rsidR="00BE0C0A" w:rsidRPr="00EE3F52" w:rsidRDefault="00BE0C0A" w:rsidP="00BE0C0A">
      <w:pPr>
        <w:spacing w:line="276" w:lineRule="auto"/>
      </w:pPr>
      <w:r w:rsidRPr="00EE3F52">
        <w:rPr>
          <w:rStyle w:val="Style13ptBold"/>
        </w:rPr>
        <w:t xml:space="preserve">Wikipedia </w:t>
      </w:r>
      <w:r w:rsidRPr="00EE3F52">
        <w:t xml:space="preserve">[Brackets Original. This card summarizes </w:t>
      </w:r>
      <w:proofErr w:type="spellStart"/>
      <w:r w:rsidRPr="00EE3F52">
        <w:t>summarizes</w:t>
      </w:r>
      <w:proofErr w:type="spellEnd"/>
      <w:r w:rsidRPr="00EE3F52">
        <w:t xml:space="preserve"> Dutton and Starbuck. John M. Dutton (He enrolled in Harvard Business School in 1955, graduated with an M.B.A. in 1957, taught at Purdue University Krannert School of Industrial Engineering in Lafayette, </w:t>
      </w:r>
      <w:proofErr w:type="spellStart"/>
      <w:r w:rsidRPr="00EE3F52">
        <w:t>ris</w:t>
      </w:r>
      <w:proofErr w:type="spellEnd"/>
      <w:r w:rsidRPr="00EE3F52">
        <w:t xml:space="preserve"> research included organizational behavior, computer simulation of human behavior, history of business technology, progress-principal studies, and strategic changes in the energy industry) and William Haynes Starbuck (graduated from Harvard University and the Carnegie Institute of Technology. He is an organizational scientist who has held professorships in social relations, sociology, business administration, and management). “</w:t>
      </w:r>
      <w:proofErr w:type="spellStart"/>
      <w:r w:rsidRPr="00EE3F52">
        <w:t>Bonini's</w:t>
      </w:r>
      <w:proofErr w:type="spellEnd"/>
      <w:r w:rsidRPr="00EE3F52">
        <w:t xml:space="preserve"> paradox”. Wikipedia. No Date. </w:t>
      </w:r>
      <w:hyperlink r:id="rId22" w:history="1">
        <w:r w:rsidRPr="00EE3F52">
          <w:rPr>
            <w:rStyle w:val="Hyperlink"/>
          </w:rPr>
          <w:t>https://en.wikipedia.org/wiki/Bonini%27s_paradox</w:t>
        </w:r>
      </w:hyperlink>
      <w:r w:rsidRPr="00EE3F52">
        <w:t xml:space="preserve"> //Xu]</w:t>
      </w:r>
    </w:p>
    <w:p w14:paraId="61BEF1EC" w14:textId="77777777" w:rsidR="00BE0C0A" w:rsidRPr="00EE3F52" w:rsidRDefault="00BE0C0A" w:rsidP="00BE0C0A">
      <w:pPr>
        <w:spacing w:after="0" w:line="276" w:lineRule="auto"/>
        <w:rPr>
          <w:sz w:val="12"/>
        </w:rPr>
      </w:pPr>
      <w:r w:rsidRPr="00EE3F52">
        <w:rPr>
          <w:rFonts w:asciiTheme="minorHAnsi" w:hAnsiTheme="minorHAnsi" w:cstheme="minorHAnsi"/>
          <w:sz w:val="12"/>
        </w:rPr>
        <w:t xml:space="preserve">In modern discourse, the paradox was articulated by John M. Dutton and William H. </w:t>
      </w:r>
      <w:proofErr w:type="gramStart"/>
      <w:r w:rsidRPr="00EE3F52">
        <w:rPr>
          <w:rFonts w:asciiTheme="minorHAnsi" w:hAnsiTheme="minorHAnsi" w:cstheme="minorHAnsi"/>
          <w:sz w:val="12"/>
        </w:rPr>
        <w:t>Starbuck[</w:t>
      </w:r>
      <w:proofErr w:type="gramEnd"/>
      <w:r w:rsidRPr="00EE3F52">
        <w:rPr>
          <w:rFonts w:asciiTheme="minorHAnsi" w:hAnsiTheme="minorHAnsi" w:cstheme="minorHAnsi"/>
          <w:sz w:val="12"/>
        </w:rPr>
        <w:t>2] "</w:t>
      </w:r>
      <w:r w:rsidRPr="00E811D0">
        <w:rPr>
          <w:rStyle w:val="StyleUnderline"/>
          <w:rFonts w:asciiTheme="minorHAnsi" w:hAnsiTheme="minorHAnsi" w:cstheme="minorHAnsi"/>
          <w:highlight w:val="green"/>
        </w:rPr>
        <w:t>As a model</w:t>
      </w:r>
      <w:r w:rsidRPr="00EE3F52">
        <w:rPr>
          <w:rStyle w:val="StyleUnderline"/>
          <w:rFonts w:asciiTheme="minorHAnsi" w:hAnsiTheme="minorHAnsi" w:cstheme="minorHAnsi"/>
        </w:rPr>
        <w:t xml:space="preserve"> of a complex system </w:t>
      </w:r>
      <w:r w:rsidRPr="00E811D0">
        <w:rPr>
          <w:rStyle w:val="StyleUnderline"/>
          <w:rFonts w:asciiTheme="minorHAnsi" w:hAnsiTheme="minorHAnsi" w:cstheme="minorHAnsi"/>
          <w:highlight w:val="green"/>
        </w:rPr>
        <w:t>becomes</w:t>
      </w:r>
      <w:r w:rsidRPr="00EE3F52">
        <w:rPr>
          <w:rStyle w:val="StyleUnderline"/>
          <w:rFonts w:asciiTheme="minorHAnsi" w:hAnsiTheme="minorHAnsi" w:cstheme="minorHAnsi"/>
        </w:rPr>
        <w:t xml:space="preserve"> more </w:t>
      </w:r>
      <w:r w:rsidRPr="00E811D0">
        <w:rPr>
          <w:rStyle w:val="StyleUnderline"/>
          <w:rFonts w:asciiTheme="minorHAnsi" w:hAnsiTheme="minorHAnsi" w:cstheme="minorHAnsi"/>
          <w:highlight w:val="green"/>
        </w:rPr>
        <w:t>complete</w:t>
      </w:r>
      <w:r w:rsidRPr="00EE3F52">
        <w:rPr>
          <w:rStyle w:val="StyleUnderline"/>
          <w:rFonts w:asciiTheme="minorHAnsi" w:hAnsiTheme="minorHAnsi" w:cstheme="minorHAnsi"/>
        </w:rPr>
        <w:t xml:space="preserve">, </w:t>
      </w:r>
      <w:r w:rsidRPr="00E811D0">
        <w:rPr>
          <w:rStyle w:val="StyleUnderline"/>
          <w:rFonts w:asciiTheme="minorHAnsi" w:hAnsiTheme="minorHAnsi" w:cstheme="minorHAnsi"/>
          <w:highlight w:val="green"/>
        </w:rPr>
        <w:t>it becomes less understandable</w:t>
      </w:r>
      <w:r w:rsidRPr="00EE3F52">
        <w:rPr>
          <w:rStyle w:val="StyleUnderline"/>
          <w:rFonts w:asciiTheme="minorHAnsi" w:hAnsiTheme="minorHAnsi" w:cstheme="minorHAnsi"/>
        </w:rPr>
        <w:t xml:space="preserve">. Alternatively, as a model grows more realistic, </w:t>
      </w:r>
      <w:r w:rsidRPr="00E811D0">
        <w:rPr>
          <w:rStyle w:val="StyleUnderline"/>
          <w:rFonts w:asciiTheme="minorHAnsi" w:hAnsiTheme="minorHAnsi" w:cstheme="minorHAnsi"/>
          <w:highlight w:val="green"/>
        </w:rPr>
        <w:t>it</w:t>
      </w:r>
      <w:r w:rsidRPr="00EE3F52">
        <w:rPr>
          <w:rStyle w:val="StyleUnderline"/>
          <w:rFonts w:asciiTheme="minorHAnsi" w:hAnsiTheme="minorHAnsi" w:cstheme="minorHAnsi"/>
        </w:rPr>
        <w:t xml:space="preserve"> also </w:t>
      </w:r>
      <w:r w:rsidRPr="00E811D0">
        <w:rPr>
          <w:rStyle w:val="StyleUnderline"/>
          <w:rFonts w:asciiTheme="minorHAnsi" w:hAnsiTheme="minorHAnsi" w:cstheme="minorHAnsi"/>
          <w:highlight w:val="green"/>
        </w:rPr>
        <w:t>becomes</w:t>
      </w:r>
      <w:r w:rsidRPr="00EE3F52">
        <w:rPr>
          <w:rStyle w:val="StyleUnderline"/>
          <w:rFonts w:asciiTheme="minorHAnsi" w:hAnsiTheme="minorHAnsi" w:cstheme="minorHAnsi"/>
        </w:rPr>
        <w:t xml:space="preserve"> </w:t>
      </w:r>
      <w:r w:rsidRPr="00E811D0">
        <w:rPr>
          <w:rStyle w:val="StyleUnderline"/>
          <w:rFonts w:asciiTheme="minorHAnsi" w:hAnsiTheme="minorHAnsi" w:cstheme="minorHAnsi"/>
          <w:highlight w:val="green"/>
        </w:rPr>
        <w:t>just as difficult to understand</w:t>
      </w:r>
      <w:r w:rsidRPr="00EE3F52">
        <w:rPr>
          <w:rStyle w:val="StyleUnderline"/>
          <w:rFonts w:asciiTheme="minorHAnsi" w:hAnsiTheme="minorHAnsi" w:cstheme="minorHAnsi"/>
        </w:rPr>
        <w:t xml:space="preserve"> as the real-world processes it represents".[</w:t>
      </w:r>
      <w:r w:rsidRPr="00EE3F52">
        <w:rPr>
          <w:rFonts w:asciiTheme="minorHAnsi" w:hAnsiTheme="minorHAnsi" w:cstheme="minorHAnsi"/>
          <w:sz w:val="12"/>
        </w:rPr>
        <w:t xml:space="preserve">3] </w:t>
      </w:r>
      <w:r w:rsidRPr="00EE3F52">
        <w:rPr>
          <w:rStyle w:val="Emphasis"/>
        </w:rPr>
        <w:t xml:space="preserve">This paradox may be used by researchers to explain why complete </w:t>
      </w:r>
      <w:r w:rsidRPr="00E811D0">
        <w:rPr>
          <w:rStyle w:val="Emphasis"/>
          <w:highlight w:val="green"/>
        </w:rPr>
        <w:t>models of the human brain and thinking processes have</w:t>
      </w:r>
      <w:r w:rsidRPr="00EE3F52">
        <w:rPr>
          <w:rStyle w:val="Emphasis"/>
        </w:rPr>
        <w:t xml:space="preserve"> </w:t>
      </w:r>
      <w:r w:rsidRPr="00E811D0">
        <w:rPr>
          <w:rStyle w:val="Emphasis"/>
          <w:highlight w:val="green"/>
        </w:rPr>
        <w:t>not been created</w:t>
      </w:r>
      <w:r w:rsidRPr="00EE3F52">
        <w:rPr>
          <w:rStyle w:val="Emphasis"/>
        </w:rPr>
        <w:t xml:space="preserve"> and will undoubtedly remain </w:t>
      </w:r>
      <w:r w:rsidRPr="00E811D0">
        <w:rPr>
          <w:rStyle w:val="Emphasis"/>
          <w:highlight w:val="green"/>
        </w:rPr>
        <w:t>difficult for years to come</w:t>
      </w:r>
      <w:r w:rsidRPr="00EE3F52">
        <w:rPr>
          <w:rStyle w:val="Emphasis"/>
        </w:rPr>
        <w:t xml:space="preserve">. </w:t>
      </w:r>
      <w:r w:rsidRPr="00EE3F52">
        <w:rPr>
          <w:sz w:val="12"/>
        </w:rPr>
        <w:t xml:space="preserve">This same paradox was observed earlier from a quote by philosopher-poet Paul Valéry, "Ce qui </w:t>
      </w:r>
      <w:proofErr w:type="spellStart"/>
      <w:r w:rsidRPr="00EE3F52">
        <w:rPr>
          <w:sz w:val="12"/>
        </w:rPr>
        <w:t>est</w:t>
      </w:r>
      <w:proofErr w:type="spellEnd"/>
      <w:r w:rsidRPr="00EE3F52">
        <w:rPr>
          <w:sz w:val="12"/>
        </w:rPr>
        <w:t xml:space="preserve"> simple </w:t>
      </w:r>
      <w:proofErr w:type="spellStart"/>
      <w:r w:rsidRPr="00EE3F52">
        <w:rPr>
          <w:sz w:val="12"/>
        </w:rPr>
        <w:t>est</w:t>
      </w:r>
      <w:proofErr w:type="spellEnd"/>
      <w:r w:rsidRPr="00EE3F52">
        <w:rPr>
          <w:sz w:val="12"/>
        </w:rPr>
        <w:t xml:space="preserve"> </w:t>
      </w:r>
      <w:proofErr w:type="spellStart"/>
      <w:r w:rsidRPr="00EE3F52">
        <w:rPr>
          <w:sz w:val="12"/>
        </w:rPr>
        <w:t>toujours</w:t>
      </w:r>
      <w:proofErr w:type="spellEnd"/>
      <w:r w:rsidRPr="00EE3F52">
        <w:rPr>
          <w:sz w:val="12"/>
        </w:rPr>
        <w:t xml:space="preserve"> faux. Ce qui ne </w:t>
      </w:r>
      <w:proofErr w:type="spellStart"/>
      <w:r w:rsidRPr="00EE3F52">
        <w:rPr>
          <w:sz w:val="12"/>
        </w:rPr>
        <w:t>l’est</w:t>
      </w:r>
      <w:proofErr w:type="spellEnd"/>
      <w:r w:rsidRPr="00EE3F52">
        <w:rPr>
          <w:sz w:val="12"/>
        </w:rPr>
        <w:t xml:space="preserve"> pas </w:t>
      </w:r>
      <w:proofErr w:type="spellStart"/>
      <w:r w:rsidRPr="00EE3F52">
        <w:rPr>
          <w:sz w:val="12"/>
        </w:rPr>
        <w:t>est</w:t>
      </w:r>
      <w:proofErr w:type="spellEnd"/>
      <w:r w:rsidRPr="00EE3F52">
        <w:rPr>
          <w:sz w:val="12"/>
        </w:rPr>
        <w:t xml:space="preserve"> </w:t>
      </w:r>
      <w:proofErr w:type="spellStart"/>
      <w:r w:rsidRPr="00EE3F52">
        <w:rPr>
          <w:sz w:val="12"/>
        </w:rPr>
        <w:t>inutilisable</w:t>
      </w:r>
      <w:proofErr w:type="spellEnd"/>
      <w:r w:rsidRPr="00EE3F52">
        <w:rPr>
          <w:sz w:val="12"/>
        </w:rPr>
        <w:t xml:space="preserve">".[4] ("A simple statement is bound to be untrue. One that is not simple cannot be utilized."[5]) Also, the same topic has been discussed by Richard </w:t>
      </w:r>
      <w:proofErr w:type="spellStart"/>
      <w:r w:rsidRPr="00EE3F52">
        <w:rPr>
          <w:sz w:val="12"/>
        </w:rPr>
        <w:t>Levins</w:t>
      </w:r>
      <w:proofErr w:type="spellEnd"/>
      <w:r w:rsidRPr="00EE3F52">
        <w:rPr>
          <w:sz w:val="12"/>
        </w:rPr>
        <w:t xml:space="preserve"> in his classic essay "The Strategy of Model Building in Population Biology", in stating that complex models have 'too many parameters to measure, leading to analytically insoluble equations that would exceed the capacity of our computers, but the results would have no meaning for us even if they could be solved.[6] (See </w:t>
      </w:r>
      <w:proofErr w:type="spellStart"/>
      <w:r w:rsidRPr="00EE3F52">
        <w:rPr>
          <w:sz w:val="12"/>
        </w:rPr>
        <w:t>Orzack</w:t>
      </w:r>
      <w:proofErr w:type="spellEnd"/>
      <w:r w:rsidRPr="00EE3F52">
        <w:rPr>
          <w:sz w:val="12"/>
        </w:rPr>
        <w:t xml:space="preserve"> and Sober, 1993; </w:t>
      </w:r>
      <w:proofErr w:type="spellStart"/>
      <w:r w:rsidRPr="00EE3F52">
        <w:rPr>
          <w:sz w:val="12"/>
        </w:rPr>
        <w:t>Odenbaugh</w:t>
      </w:r>
      <w:proofErr w:type="spellEnd"/>
      <w:r w:rsidRPr="00EE3F52">
        <w:rPr>
          <w:sz w:val="12"/>
        </w:rPr>
        <w:t>, 2006)</w:t>
      </w:r>
    </w:p>
    <w:p w14:paraId="232D8405" w14:textId="37640DA6" w:rsidR="00BE0C0A" w:rsidRDefault="00BE0C0A" w:rsidP="00BE0C0A">
      <w:pPr>
        <w:pStyle w:val="Heading4"/>
        <w:rPr>
          <w:rFonts w:asciiTheme="minorHAnsi" w:hAnsiTheme="minorHAnsi" w:cstheme="minorHAnsi"/>
        </w:rPr>
      </w:pPr>
      <w:r w:rsidRPr="00EE3F52">
        <w:t xml:space="preserve">4] </w:t>
      </w:r>
      <w:r w:rsidRPr="00EE3F52">
        <w:rPr>
          <w:rFonts w:asciiTheme="minorHAnsi" w:hAnsiTheme="minorHAnsi" w:cstheme="minorHAnsi"/>
        </w:rPr>
        <w:t>Action Theory – any action contains infinite number of consequences without a nonarbitrary stopping point</w:t>
      </w:r>
    </w:p>
    <w:p w14:paraId="146C5CE5" w14:textId="1C346A87" w:rsidR="003A74AB" w:rsidRDefault="003A74AB" w:rsidP="003A74AB"/>
    <w:p w14:paraId="4636571A" w14:textId="77777777" w:rsidR="003A74AB" w:rsidRPr="00C32EFD" w:rsidRDefault="003A74AB" w:rsidP="003A74AB">
      <w:pPr>
        <w:pStyle w:val="Heading4"/>
        <w:rPr>
          <w:rFonts w:asciiTheme="minorHAnsi" w:hAnsiTheme="minorHAnsi" w:cstheme="minorHAnsi"/>
        </w:rPr>
      </w:pPr>
      <w:r w:rsidRPr="00C32EFD">
        <w:rPr>
          <w:rFonts w:asciiTheme="minorHAnsi" w:hAnsiTheme="minorHAnsi" w:cstheme="minorHAnsi"/>
        </w:rPr>
        <w:t>infinite amount of pleasure and pain in the world</w:t>
      </w:r>
    </w:p>
    <w:p w14:paraId="2DB85651" w14:textId="77777777" w:rsidR="003A74AB" w:rsidRPr="00C32EFD" w:rsidRDefault="003A74AB" w:rsidP="003A74AB">
      <w:pPr>
        <w:pStyle w:val="NormalWeb"/>
        <w:spacing w:before="2" w:after="2" w:line="256" w:lineRule="auto"/>
        <w:rPr>
          <w:rFonts w:asciiTheme="minorHAnsi" w:hAnsiTheme="minorHAnsi" w:cstheme="minorHAnsi"/>
          <w:sz w:val="22"/>
          <w:szCs w:val="22"/>
        </w:rPr>
      </w:pPr>
      <w:r w:rsidRPr="00C32EFD">
        <w:rPr>
          <w:rFonts w:asciiTheme="minorHAnsi" w:hAnsiTheme="minorHAnsi" w:cstheme="minorHAnsi"/>
          <w:b/>
          <w:bCs/>
          <w:sz w:val="22"/>
          <w:szCs w:val="22"/>
        </w:rPr>
        <w:t>Bostrom ’08</w:t>
      </w:r>
      <w:r w:rsidRPr="00C32EFD">
        <w:rPr>
          <w:rFonts w:asciiTheme="minorHAnsi" w:hAnsiTheme="minorHAnsi" w:cstheme="minorHAnsi"/>
          <w:b/>
          <w:bCs/>
          <w:sz w:val="26"/>
          <w:szCs w:val="26"/>
          <w:u w:val="single"/>
        </w:rPr>
        <w:t xml:space="preserve"> </w:t>
      </w:r>
      <w:r w:rsidRPr="00C32EFD">
        <w:rPr>
          <w:rFonts w:asciiTheme="minorHAnsi" w:hAnsiTheme="minorHAnsi" w:cstheme="minorHAnsi"/>
          <w:sz w:val="16"/>
          <w:szCs w:val="16"/>
        </w:rPr>
        <w:t xml:space="preserve">(Bostrom, Nick [Professor at University of Oxford, director of Oxford’s Future of Humanity Institute, PhD from London School of Economics]. The </w:t>
      </w:r>
      <w:proofErr w:type="spellStart"/>
      <w:r w:rsidRPr="00C32EFD">
        <w:rPr>
          <w:rFonts w:asciiTheme="minorHAnsi" w:hAnsiTheme="minorHAnsi" w:cstheme="minorHAnsi"/>
          <w:sz w:val="16"/>
          <w:szCs w:val="16"/>
        </w:rPr>
        <w:t>Infinitarian</w:t>
      </w:r>
      <w:proofErr w:type="spellEnd"/>
      <w:r w:rsidRPr="00C32EFD">
        <w:rPr>
          <w:rFonts w:asciiTheme="minorHAnsi" w:hAnsiTheme="minorHAnsi" w:cstheme="minorHAnsi"/>
          <w:sz w:val="16"/>
          <w:szCs w:val="16"/>
        </w:rPr>
        <w:t xml:space="preserve"> Challenge to Aggregative Ethics. 2008. http://www.nickbostrom.com/ethics/infinite.pdf)</w:t>
      </w:r>
    </w:p>
    <w:p w14:paraId="13D41B0C" w14:textId="77777777" w:rsidR="003A74AB" w:rsidRPr="00C32EFD" w:rsidRDefault="003A74AB" w:rsidP="003A74AB">
      <w:pPr>
        <w:pStyle w:val="NormalWeb"/>
        <w:spacing w:before="2" w:after="2" w:line="256" w:lineRule="auto"/>
        <w:rPr>
          <w:rFonts w:asciiTheme="minorHAnsi" w:hAnsiTheme="minorHAnsi" w:cstheme="minorHAnsi"/>
          <w:sz w:val="12"/>
          <w:szCs w:val="12"/>
        </w:rPr>
      </w:pPr>
      <w:r w:rsidRPr="00C32EFD">
        <w:rPr>
          <w:rFonts w:asciiTheme="minorHAnsi" w:hAnsiTheme="minorHAnsi" w:cstheme="minorHAnsi"/>
          <w:sz w:val="12"/>
          <w:szCs w:val="12"/>
        </w:rPr>
        <w:t xml:space="preserve">In the standard Big Bang model, assuming the simplest topology (i.e., that space is singly connected), there are three basic possibilities: the universe can be open, flat, or closed. </w:t>
      </w:r>
      <w:r w:rsidRPr="00C32EFD">
        <w:rPr>
          <w:rFonts w:asciiTheme="minorHAnsi" w:hAnsiTheme="minorHAnsi" w:cstheme="minorHAnsi"/>
          <w:b/>
          <w:bCs/>
          <w:sz w:val="22"/>
          <w:szCs w:val="22"/>
          <w:u w:val="single"/>
          <w:shd w:val="clear" w:color="auto" w:fill="00FF00"/>
        </w:rPr>
        <w:t>Current data suggests a flat or open universe</w:t>
      </w:r>
      <w:r w:rsidRPr="00C32EFD">
        <w:rPr>
          <w:rFonts w:asciiTheme="minorHAnsi" w:hAnsiTheme="minorHAnsi" w:cstheme="minorHAnsi"/>
          <w:sz w:val="12"/>
          <w:szCs w:val="12"/>
        </w:rPr>
        <w:t xml:space="preserve">, although the final verdict is pending. </w:t>
      </w:r>
      <w:r w:rsidRPr="00C32EFD">
        <w:rPr>
          <w:rFonts w:asciiTheme="minorHAnsi" w:hAnsiTheme="minorHAnsi" w:cstheme="minorHAnsi"/>
          <w:b/>
          <w:bCs/>
          <w:sz w:val="22"/>
          <w:szCs w:val="22"/>
          <w:u w:val="single"/>
        </w:rPr>
        <w:t>If the universe is either open or flat, then it [</w:t>
      </w:r>
      <w:r w:rsidRPr="00C32EFD">
        <w:rPr>
          <w:rFonts w:asciiTheme="minorHAnsi" w:hAnsiTheme="minorHAnsi" w:cstheme="minorHAnsi"/>
          <w:b/>
          <w:bCs/>
          <w:sz w:val="22"/>
          <w:szCs w:val="22"/>
          <w:u w:val="single"/>
          <w:shd w:val="clear" w:color="auto" w:fill="00FF00"/>
        </w:rPr>
        <w:t>that] is spatially infinite at every point in time</w:t>
      </w:r>
      <w:r w:rsidRPr="00C32EFD">
        <w:rPr>
          <w:rFonts w:asciiTheme="minorHAnsi" w:hAnsiTheme="minorHAnsi" w:cstheme="minorHAnsi"/>
          <w:b/>
          <w:bCs/>
          <w:sz w:val="22"/>
          <w:szCs w:val="22"/>
          <w:u w:val="single"/>
        </w:rPr>
        <w:t xml:space="preserve"> and the model entails that it contains an infinite number of galaxies, stars, and planets</w:t>
      </w:r>
      <w:r w:rsidRPr="00C32EFD">
        <w:rPr>
          <w:rFonts w:asciiTheme="minorHAnsi" w:hAnsiTheme="minorHAnsi" w:cstheme="minorHAnsi"/>
          <w:sz w:val="12"/>
          <w:szCs w:val="12"/>
        </w:rPr>
        <w:t xml:space="preserve">. There exists a common misconception which confuses the universe with the (finite) ‘observable universe’. But </w:t>
      </w:r>
      <w:r w:rsidRPr="00C32EFD">
        <w:rPr>
          <w:rFonts w:asciiTheme="minorHAnsi" w:hAnsiTheme="minorHAnsi" w:cstheme="minorHAnsi"/>
          <w:b/>
          <w:bCs/>
          <w:sz w:val="22"/>
          <w:szCs w:val="22"/>
          <w:u w:val="single"/>
          <w:shd w:val="clear" w:color="auto" w:fill="00FF00"/>
        </w:rPr>
        <w:t>the observable part</w:t>
      </w:r>
      <w:r w:rsidRPr="00C32EFD">
        <w:rPr>
          <w:rFonts w:asciiTheme="minorHAnsi" w:hAnsiTheme="minorHAnsi" w:cstheme="minorHAnsi"/>
          <w:sz w:val="12"/>
          <w:szCs w:val="12"/>
        </w:rPr>
        <w:t xml:space="preserve">—the part that </w:t>
      </w:r>
      <w:proofErr w:type="spellStart"/>
      <w:r w:rsidRPr="00C32EFD">
        <w:rPr>
          <w:rFonts w:asciiTheme="minorHAnsi" w:hAnsiTheme="minorHAnsi" w:cstheme="minorHAnsi"/>
          <w:sz w:val="12"/>
          <w:szCs w:val="12"/>
        </w:rPr>
        <w:t>coulsd</w:t>
      </w:r>
      <w:proofErr w:type="spellEnd"/>
      <w:r w:rsidRPr="00C32EFD">
        <w:rPr>
          <w:rFonts w:asciiTheme="minorHAnsi" w:hAnsiTheme="minorHAnsi" w:cstheme="minorHAnsi"/>
          <w:sz w:val="12"/>
          <w:szCs w:val="12"/>
        </w:rPr>
        <w:t xml:space="preserve"> causally affect us—</w:t>
      </w:r>
      <w:r w:rsidRPr="00C32EFD">
        <w:rPr>
          <w:rFonts w:asciiTheme="minorHAnsi" w:hAnsiTheme="minorHAnsi" w:cstheme="minorHAnsi"/>
          <w:b/>
          <w:bCs/>
          <w:sz w:val="22"/>
          <w:szCs w:val="22"/>
          <w:u w:val="single"/>
          <w:shd w:val="clear" w:color="auto" w:fill="00FF00"/>
        </w:rPr>
        <w:t>would be just an infinitesimal fraction</w:t>
      </w:r>
      <w:r w:rsidRPr="00C32EFD">
        <w:rPr>
          <w:rFonts w:asciiTheme="minorHAnsi" w:hAnsiTheme="minorHAnsi" w:cstheme="minorHAnsi"/>
          <w:b/>
          <w:bCs/>
          <w:sz w:val="22"/>
          <w:szCs w:val="22"/>
          <w:u w:val="single"/>
        </w:rPr>
        <w:t xml:space="preserve"> of the whole</w:t>
      </w:r>
      <w:r w:rsidRPr="00C32EFD">
        <w:rPr>
          <w:rFonts w:asciiTheme="minorHAnsi" w:hAnsiTheme="minorHAnsi" w:cstheme="minorHAnsi"/>
          <w:sz w:val="12"/>
          <w:szCs w:val="12"/>
        </w:rPr>
        <w:t xml:space="preserve">. Statements about the “mass of the universe” or the “number of protons in the universe” generally refer to the content of this observable part; see e.g. [1]. </w:t>
      </w:r>
      <w:r w:rsidRPr="00C32EFD">
        <w:rPr>
          <w:rFonts w:asciiTheme="minorHAnsi" w:hAnsiTheme="minorHAnsi" w:cstheme="minorHAnsi"/>
          <w:b/>
          <w:bCs/>
          <w:sz w:val="22"/>
          <w:szCs w:val="22"/>
          <w:u w:val="single"/>
          <w:shd w:val="clear" w:color="auto" w:fill="00FF00"/>
        </w:rPr>
        <w:t>Many cosmologists believe</w:t>
      </w:r>
      <w:r w:rsidRPr="00C32EFD">
        <w:rPr>
          <w:rFonts w:asciiTheme="minorHAnsi" w:hAnsiTheme="minorHAnsi" w:cstheme="minorHAnsi"/>
          <w:b/>
          <w:bCs/>
          <w:sz w:val="22"/>
          <w:szCs w:val="22"/>
          <w:u w:val="single"/>
        </w:rPr>
        <w:t xml:space="preserve"> that our universe is just one </w:t>
      </w:r>
      <w:r w:rsidRPr="00C32EFD">
        <w:rPr>
          <w:rFonts w:asciiTheme="minorHAnsi" w:hAnsiTheme="minorHAnsi" w:cstheme="minorHAnsi"/>
          <w:b/>
          <w:bCs/>
          <w:sz w:val="22"/>
          <w:szCs w:val="22"/>
          <w:u w:val="single"/>
          <w:shd w:val="clear" w:color="auto" w:fill="00FF00"/>
        </w:rPr>
        <w:t>in an infinite ensemble of universes</w:t>
      </w:r>
      <w:r w:rsidRPr="00C32EFD">
        <w:rPr>
          <w:rFonts w:asciiTheme="minorHAnsi" w:hAnsiTheme="minorHAnsi" w:cstheme="minorHAnsi"/>
          <w:sz w:val="12"/>
          <w:szCs w:val="12"/>
        </w:rPr>
        <w:t xml:space="preserve"> (a multiverse), </w:t>
      </w:r>
      <w:r w:rsidRPr="00C32EFD">
        <w:rPr>
          <w:rFonts w:asciiTheme="minorHAnsi" w:hAnsiTheme="minorHAnsi" w:cstheme="minorHAnsi"/>
          <w:b/>
          <w:bCs/>
          <w:sz w:val="22"/>
          <w:szCs w:val="22"/>
          <w:u w:val="single"/>
        </w:rPr>
        <w:t>and this adds to the probability that the world is canonically infinite</w:t>
      </w:r>
      <w:r w:rsidRPr="00C32EFD">
        <w:rPr>
          <w:rFonts w:asciiTheme="minorHAnsi" w:hAnsiTheme="minorHAnsi" w:cstheme="minorHAnsi"/>
          <w:sz w:val="12"/>
          <w:szCs w:val="12"/>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C32EFD">
        <w:rPr>
          <w:rFonts w:asciiTheme="minorHAnsi" w:hAnsiTheme="minorHAnsi" w:cstheme="minorHAnsi"/>
          <w:sz w:val="12"/>
          <w:szCs w:val="12"/>
        </w:rPr>
        <w:t>Everettian</w:t>
      </w:r>
      <w:proofErr w:type="spellEnd"/>
      <w:r w:rsidRPr="00C32EFD">
        <w:rPr>
          <w:rFonts w:asciiTheme="minorHAnsi" w:hAnsiTheme="minorHAnsi" w:cstheme="minorHAnsi"/>
          <w:sz w:val="12"/>
          <w:szCs w:val="12"/>
        </w:rPr>
        <w:t xml:space="preserve"> “world” should, plausibly, be weighted by its associated measure (amplitude squared), which is a normalized; see e.g. [3].</w:t>
      </w:r>
    </w:p>
    <w:p w14:paraId="21E76C66" w14:textId="0839BE09" w:rsidR="003A74AB" w:rsidRDefault="003A74AB" w:rsidP="003A74AB"/>
    <w:p w14:paraId="5B85D3A1" w14:textId="77777777" w:rsidR="00786696" w:rsidRDefault="00786696" w:rsidP="00786696">
      <w:pPr>
        <w:pStyle w:val="Heading4"/>
      </w:pPr>
      <w:r>
        <w:t xml:space="preserve">Explanatory Gap – </w:t>
      </w:r>
    </w:p>
    <w:p w14:paraId="3814B09D" w14:textId="77777777" w:rsidR="00786696" w:rsidRDefault="00786696" w:rsidP="00786696">
      <w:proofErr w:type="spellStart"/>
      <w:r w:rsidRPr="002E34A0">
        <w:rPr>
          <w:rStyle w:val="Style13ptBold"/>
        </w:rPr>
        <w:t>Tye</w:t>
      </w:r>
      <w:proofErr w:type="spellEnd"/>
      <w:r w:rsidRPr="002E34A0">
        <w:rPr>
          <w:rStyle w:val="Style13ptBold"/>
        </w:rPr>
        <w:t xml:space="preserve"> 21</w:t>
      </w:r>
      <w:r>
        <w:t xml:space="preserve"> [</w:t>
      </w:r>
      <w:r w:rsidRPr="00DA35FE">
        <w:t xml:space="preserve">Michael </w:t>
      </w:r>
      <w:proofErr w:type="spellStart"/>
      <w:r w:rsidRPr="00DA35FE">
        <w:t>Tye</w:t>
      </w:r>
      <w:proofErr w:type="spellEnd"/>
      <w:r>
        <w:t xml:space="preserve"> (</w:t>
      </w:r>
      <w:r w:rsidRPr="00DA35FE">
        <w:t>Professor of Philosophy at the University of Texas at Austin</w:t>
      </w:r>
      <w:r>
        <w:t xml:space="preserve">). “Qualia”. Stanford Encyclopedia of Philosophy. First published Wed Aug 20, 1997; substantive revision Thu Aug 12, 2021. Accessed 1/23/22. </w:t>
      </w:r>
      <w:hyperlink r:id="rId23" w:anchor="Explangap" w:history="1">
        <w:r w:rsidRPr="00C65137">
          <w:rPr>
            <w:rStyle w:val="Hyperlink"/>
          </w:rPr>
          <w:t>https://plato.stanford.edu/entries/qualia/#Explangap</w:t>
        </w:r>
      </w:hyperlink>
      <w:r>
        <w:t xml:space="preserve"> //Xu]</w:t>
      </w:r>
    </w:p>
    <w:p w14:paraId="0CC84ACF" w14:textId="77777777" w:rsidR="00786696" w:rsidRPr="002A00E3" w:rsidRDefault="00786696" w:rsidP="00786696">
      <w:pPr>
        <w:rPr>
          <w:rStyle w:val="Emphasis"/>
        </w:rPr>
      </w:pPr>
      <w:r>
        <w:t xml:space="preserve">Our grasp of what it is like to undergo phenomenal states is supplied to us by introspection. </w:t>
      </w:r>
      <w:r w:rsidRPr="002A00E3">
        <w:rPr>
          <w:rStyle w:val="Emphasis"/>
        </w:rPr>
        <w:t>We also have an admittedly incomplete grasp of what goes on objectively in the brain and the body.</w:t>
      </w:r>
      <w:r>
        <w:t xml:space="preserve"> But there is, it seems, a vast chasm between the two. It is very hard to see how this chasm in our understanding could ever be bridged. </w:t>
      </w:r>
      <w:r w:rsidRPr="002A00E3">
        <w:rPr>
          <w:rStyle w:val="Emphasis"/>
        </w:rPr>
        <w:t xml:space="preserve">For </w:t>
      </w:r>
      <w:r w:rsidRPr="002A00E3">
        <w:rPr>
          <w:rStyle w:val="Emphasis"/>
          <w:highlight w:val="green"/>
        </w:rPr>
        <w:t>no matter how</w:t>
      </w:r>
      <w:r w:rsidRPr="002A00E3">
        <w:rPr>
          <w:rStyle w:val="Emphasis"/>
        </w:rPr>
        <w:t xml:space="preserve"> </w:t>
      </w:r>
      <w:proofErr w:type="gramStart"/>
      <w:r w:rsidRPr="002A00E3">
        <w:rPr>
          <w:rStyle w:val="Emphasis"/>
        </w:rPr>
        <w:t>deeply</w:t>
      </w:r>
      <w:proofErr w:type="gramEnd"/>
      <w:r w:rsidRPr="002A00E3">
        <w:rPr>
          <w:rStyle w:val="Emphasis"/>
        </w:rPr>
        <w:t xml:space="preserve"> </w:t>
      </w:r>
      <w:r w:rsidRPr="002A00E3">
        <w:rPr>
          <w:rStyle w:val="Emphasis"/>
          <w:highlight w:val="green"/>
        </w:rPr>
        <w:t>we probe</w:t>
      </w:r>
      <w:r w:rsidRPr="002A00E3">
        <w:rPr>
          <w:rStyle w:val="Emphasis"/>
        </w:rPr>
        <w:t xml:space="preserve"> into the </w:t>
      </w:r>
      <w:r w:rsidRPr="002A00E3">
        <w:rPr>
          <w:rStyle w:val="Emphasis"/>
          <w:highlight w:val="green"/>
        </w:rPr>
        <w:t>physical structure</w:t>
      </w:r>
      <w:r w:rsidRPr="002A00E3">
        <w:rPr>
          <w:rStyle w:val="Emphasis"/>
        </w:rPr>
        <w:t xml:space="preserve"> of neurons </w:t>
      </w:r>
      <w:r w:rsidRPr="002A00E3">
        <w:rPr>
          <w:rStyle w:val="Emphasis"/>
          <w:highlight w:val="green"/>
        </w:rPr>
        <w:t>and</w:t>
      </w:r>
      <w:r w:rsidRPr="002A00E3">
        <w:rPr>
          <w:rStyle w:val="Emphasis"/>
        </w:rPr>
        <w:t xml:space="preserve"> the </w:t>
      </w:r>
      <w:r w:rsidRPr="002A00E3">
        <w:rPr>
          <w:rStyle w:val="Emphasis"/>
          <w:highlight w:val="green"/>
        </w:rPr>
        <w:t>chemical transactions</w:t>
      </w:r>
      <w:r w:rsidRPr="002A00E3">
        <w:rPr>
          <w:rStyle w:val="Emphasis"/>
        </w:rPr>
        <w:t xml:space="preserve"> which occur when they fire, </w:t>
      </w:r>
      <w:r w:rsidRPr="00915E39">
        <w:t xml:space="preserve">no matter how much objective information we come to acquire, </w:t>
      </w:r>
      <w:r w:rsidRPr="002A00E3">
        <w:rPr>
          <w:rStyle w:val="Emphasis"/>
        </w:rPr>
        <w:t xml:space="preserve">we still seem to be left with something that </w:t>
      </w:r>
      <w:r w:rsidRPr="002A00E3">
        <w:rPr>
          <w:rStyle w:val="Emphasis"/>
          <w:highlight w:val="green"/>
        </w:rPr>
        <w:t>we cannot explain</w:t>
      </w:r>
      <w:r w:rsidRPr="002A00E3">
        <w:rPr>
          <w:rStyle w:val="Emphasis"/>
        </w:rPr>
        <w:t xml:space="preserve">, namely, why and </w:t>
      </w:r>
      <w:r w:rsidRPr="005B132D">
        <w:rPr>
          <w:rStyle w:val="Emphasis"/>
          <w:highlight w:val="green"/>
        </w:rPr>
        <w:t>how</w:t>
      </w:r>
      <w:r w:rsidRPr="002A00E3">
        <w:rPr>
          <w:rStyle w:val="Emphasis"/>
        </w:rPr>
        <w:t xml:space="preserve"> such-and-such </w:t>
      </w:r>
      <w:r w:rsidRPr="005B132D">
        <w:rPr>
          <w:rStyle w:val="Emphasis"/>
          <w:highlight w:val="green"/>
        </w:rPr>
        <w:t>objective, physical changes</w:t>
      </w:r>
      <w:r w:rsidRPr="002A00E3">
        <w:rPr>
          <w:rStyle w:val="Emphasis"/>
        </w:rPr>
        <w:t xml:space="preserve">, whatever they might be, </w:t>
      </w:r>
      <w:r w:rsidRPr="005B132D">
        <w:rPr>
          <w:rStyle w:val="Emphasis"/>
          <w:highlight w:val="green"/>
        </w:rPr>
        <w:t>generate</w:t>
      </w:r>
      <w:r w:rsidRPr="002A00E3">
        <w:rPr>
          <w:rStyle w:val="Emphasis"/>
        </w:rPr>
        <w:t xml:space="preserve"> so-and-so </w:t>
      </w:r>
      <w:r w:rsidRPr="005B132D">
        <w:rPr>
          <w:rStyle w:val="Emphasis"/>
          <w:highlight w:val="green"/>
        </w:rPr>
        <w:t>subjective feeling</w:t>
      </w:r>
      <w:r w:rsidRPr="002A00E3">
        <w:rPr>
          <w:rStyle w:val="Emphasis"/>
        </w:rPr>
        <w:t>, or any subjective feeling at all.</w:t>
      </w:r>
    </w:p>
    <w:p w14:paraId="2A3C0483" w14:textId="77777777" w:rsidR="00786696" w:rsidRDefault="00786696" w:rsidP="003A74AB"/>
    <w:p w14:paraId="2BC328B9" w14:textId="77777777" w:rsidR="00DD3A3D" w:rsidRPr="00110277" w:rsidRDefault="00DD3A3D" w:rsidP="00DD3A3D">
      <w:pPr>
        <w:pStyle w:val="Heading4"/>
        <w:rPr>
          <w:rStyle w:val="Emphasis"/>
          <w:rFonts w:cstheme="majorBidi"/>
          <w:b/>
          <w:iCs/>
          <w:sz w:val="26"/>
          <w:u w:val="none"/>
        </w:rPr>
      </w:pPr>
      <w:r w:rsidRPr="00110277">
        <w:t>Evolution link - biological ability to access morality excludes disabled people</w:t>
      </w:r>
      <w:r>
        <w:t xml:space="preserve"> – and Richard Dawkins supports eugenics</w:t>
      </w:r>
    </w:p>
    <w:p w14:paraId="78FE108E" w14:textId="77777777" w:rsidR="00DD3A3D" w:rsidRDefault="00DD3A3D" w:rsidP="00DD3A3D">
      <w:pPr>
        <w:rPr>
          <w:rStyle w:val="Emphasis"/>
          <w:highlight w:val="green"/>
        </w:rPr>
      </w:pPr>
      <w:r w:rsidRPr="00F76FA9">
        <w:t xml:space="preserve">It is well established that modern biological theory conjectures that </w:t>
      </w:r>
      <w:r w:rsidRPr="00F76FA9">
        <w:rPr>
          <w:b/>
          <w:bCs/>
          <w:highlight w:val="green"/>
          <w:u w:val="single"/>
        </w:rPr>
        <w:t>organisms are</w:t>
      </w:r>
      <w:r w:rsidRPr="00F76FA9">
        <w:rPr>
          <w:u w:val="single"/>
        </w:rPr>
        <w:t xml:space="preserve"> the </w:t>
      </w:r>
      <w:r w:rsidRPr="00F76FA9">
        <w:rPr>
          <w:b/>
          <w:bCs/>
          <w:highlight w:val="green"/>
          <w:u w:val="single"/>
        </w:rPr>
        <w:t>result of evolutionary competition.</w:t>
      </w:r>
      <w:r w:rsidRPr="00F76FA9">
        <w:t xml:space="preserve"> In fact, </w:t>
      </w:r>
      <w:r w:rsidRPr="00110277">
        <w:rPr>
          <w:highlight w:val="cyan"/>
        </w:rPr>
        <w:t xml:space="preserve">Richard </w:t>
      </w:r>
      <w:r w:rsidRPr="00110277">
        <w:rPr>
          <w:highlight w:val="cyan"/>
          <w:u w:val="single"/>
        </w:rPr>
        <w:t>Dawkins stresses gene survival and propagation as the basic mechanism of life</w:t>
      </w:r>
      <w:r w:rsidRPr="00F76FA9">
        <w:t xml:space="preserve"> [20]. Only genes that lead to </w:t>
      </w:r>
      <w:r w:rsidRPr="00F76FA9">
        <w:rPr>
          <w:u w:val="single"/>
        </w:rPr>
        <w:t>the fittest phenotype will make it.</w:t>
      </w:r>
      <w:r w:rsidRPr="00F76FA9">
        <w:t xml:space="preserve"> It is noteworthy that the phenotype is selected based on behavior that maximizes gene propagation. To do so, the phenotype must survive and generate offspring, and be better at it than its competitors. Thus, </w:t>
      </w:r>
      <w:r w:rsidRPr="00F76FA9">
        <w:rPr>
          <w:u w:val="single"/>
        </w:rPr>
        <w:t xml:space="preserve">the ultimate, distal function of </w:t>
      </w:r>
      <w:r w:rsidRPr="00F76FA9">
        <w:rPr>
          <w:highlight w:val="green"/>
          <w:u w:val="single"/>
        </w:rPr>
        <w:t>rewards</w:t>
      </w:r>
      <w:r w:rsidRPr="00F76FA9">
        <w:rPr>
          <w:u w:val="single"/>
        </w:rPr>
        <w:t xml:space="preserve"> is to </w:t>
      </w:r>
      <w:r w:rsidRPr="00F76FA9">
        <w:rPr>
          <w:highlight w:val="green"/>
          <w:u w:val="single"/>
        </w:rPr>
        <w:t>increase</w:t>
      </w:r>
      <w:r w:rsidRPr="00F76FA9">
        <w:rPr>
          <w:u w:val="single"/>
        </w:rPr>
        <w:t xml:space="preserve"> evolutionary </w:t>
      </w:r>
      <w:r w:rsidRPr="00F76FA9">
        <w:rPr>
          <w:highlight w:val="green"/>
          <w:u w:val="single"/>
        </w:rPr>
        <w:t>fitness</w:t>
      </w:r>
      <w:r>
        <w:rPr>
          <w:highlight w:val="green"/>
          <w:u w:val="single"/>
        </w:rPr>
        <w:br/>
      </w:r>
    </w:p>
    <w:p w14:paraId="45CDFF23" w14:textId="77777777" w:rsidR="00DD3A3D" w:rsidRPr="00110277" w:rsidRDefault="00DD3A3D" w:rsidP="00DD3A3D">
      <w:pPr>
        <w:pStyle w:val="Heading4"/>
        <w:rPr>
          <w:rStyle w:val="Emphasis"/>
          <w:rFonts w:cstheme="majorBidi"/>
          <w:b/>
          <w:iCs/>
          <w:sz w:val="26"/>
          <w:u w:val="none"/>
        </w:rPr>
      </w:pPr>
      <w:r>
        <w:t xml:space="preserve">PATHOLOGIZATIOIN LINK - </w:t>
      </w:r>
      <w:proofErr w:type="spellStart"/>
      <w:r>
        <w:t>blum</w:t>
      </w:r>
      <w:proofErr w:type="spellEnd"/>
      <w:r>
        <w:t xml:space="preserve"> says that people who don't experience pleasure properly are mentally ill and need to be cured which re-</w:t>
      </w:r>
      <w:proofErr w:type="spellStart"/>
      <w:r>
        <w:t>rentrenches</w:t>
      </w:r>
      <w:proofErr w:type="spellEnd"/>
      <w:r>
        <w:t xml:space="preserve"> normative violence</w:t>
      </w:r>
    </w:p>
    <w:p w14:paraId="0AC1BCC2" w14:textId="77777777" w:rsidR="00DD3A3D" w:rsidRPr="00616FB4" w:rsidRDefault="00DD3A3D" w:rsidP="00DD3A3D">
      <w:pPr>
        <w:rPr>
          <w:b/>
          <w:iCs/>
          <w:u w:val="single"/>
        </w:rPr>
      </w:pPr>
      <w:r w:rsidRPr="00A84297">
        <w:rPr>
          <w:rStyle w:val="Emphasis"/>
          <w:highlight w:val="green"/>
        </w:rPr>
        <w:t xml:space="preserve">Psychiatric illness </w:t>
      </w:r>
      <w:r w:rsidRPr="00994BB4">
        <w:rPr>
          <w:rStyle w:val="Emphasis"/>
        </w:rPr>
        <w:t xml:space="preserve">often </w:t>
      </w:r>
      <w:r w:rsidRPr="00A84297">
        <w:rPr>
          <w:rStyle w:val="Emphasis"/>
          <w:highlight w:val="green"/>
        </w:rPr>
        <w:t xml:space="preserve">includes </w:t>
      </w:r>
      <w:r w:rsidRPr="00994BB4">
        <w:rPr>
          <w:rStyle w:val="Emphasis"/>
        </w:rPr>
        <w:t xml:space="preserve">symptoms of an abnormal </w:t>
      </w:r>
      <w:r w:rsidRPr="00A84297">
        <w:rPr>
          <w:rStyle w:val="Emphasis"/>
          <w:highlight w:val="green"/>
        </w:rPr>
        <w:t xml:space="preserve">inability to experience pleasure, </w:t>
      </w:r>
      <w:r w:rsidRPr="00994BB4">
        <w:rPr>
          <w:rStyle w:val="Emphasis"/>
        </w:rPr>
        <w:t>referred to as anhedonia. A negative feeling state is calle</w:t>
      </w:r>
      <w:r w:rsidRPr="00A84297">
        <w:rPr>
          <w:rStyle w:val="Emphasis"/>
          <w:highlight w:val="green"/>
        </w:rPr>
        <w:t xml:space="preserve">d dysphoria, </w:t>
      </w:r>
      <w:r w:rsidRPr="00994BB4">
        <w:rPr>
          <w:rStyle w:val="Emphasis"/>
        </w:rPr>
        <w:t xml:space="preserve">which can consist of many </w:t>
      </w:r>
      <w:r w:rsidRPr="00A84297">
        <w:rPr>
          <w:rStyle w:val="Emphasis"/>
          <w:highlight w:val="green"/>
        </w:rPr>
        <w:t>emotions such as pain, depression, anxiety, fear, and disgust.</w:t>
      </w:r>
    </w:p>
    <w:p w14:paraId="3C813569" w14:textId="2DDE9D3C" w:rsidR="009A3F34" w:rsidRDefault="009A3F34" w:rsidP="009A3F34">
      <w:pPr>
        <w:pStyle w:val="Heading2"/>
      </w:pPr>
      <w:r w:rsidRPr="00EE3F52">
        <w:t>Adv</w:t>
      </w:r>
    </w:p>
    <w:p w14:paraId="61E723DF" w14:textId="33B16493" w:rsidR="00D74AB1" w:rsidRDefault="000B5E33" w:rsidP="003E07C5">
      <w:pPr>
        <w:pStyle w:val="Heading4"/>
        <w:rPr>
          <w:rStyle w:val="Emphasis"/>
        </w:rPr>
      </w:pPr>
      <w:r>
        <w:t xml:space="preserve">1AC </w:t>
      </w:r>
      <w:r w:rsidRPr="000B5E33">
        <w:t>Song and Bloom</w:t>
      </w:r>
      <w:r>
        <w:t>’s valorization of “</w:t>
      </w:r>
      <w:r w:rsidRPr="00623846">
        <w:rPr>
          <w:rFonts w:cs="Calibri"/>
        </w:rPr>
        <w:t>cooperation and sustainability</w:t>
      </w:r>
      <w:r>
        <w:rPr>
          <w:rFonts w:cs="Calibri"/>
        </w:rPr>
        <w:t>” and “</w:t>
      </w:r>
      <w:r w:rsidRPr="00E811D0">
        <w:rPr>
          <w:rStyle w:val="StyleUnderline"/>
          <w:highlight w:val="green"/>
        </w:rPr>
        <w:t>opportunity to return to</w:t>
      </w:r>
      <w:r w:rsidRPr="00623846">
        <w:rPr>
          <w:rStyle w:val="StyleUnderline"/>
        </w:rPr>
        <w:t xml:space="preserve"> the spirit of </w:t>
      </w:r>
      <w:r w:rsidRPr="00E811D0">
        <w:rPr>
          <w:rStyle w:val="StyleUnderline"/>
          <w:highlight w:val="green"/>
        </w:rPr>
        <w:t>internationalism</w:t>
      </w:r>
      <w:r>
        <w:t xml:space="preserve">” </w:t>
      </w:r>
      <w:r w:rsidR="003E07C5">
        <w:t xml:space="preserve">is bad – </w:t>
      </w:r>
    </w:p>
    <w:p w14:paraId="5D94D791" w14:textId="0E073155" w:rsidR="007A1BC5" w:rsidRDefault="00A14CD2" w:rsidP="007A1BC5">
      <w:pPr>
        <w:pStyle w:val="Heading4"/>
        <w:rPr>
          <w:rFonts w:asciiTheme="minorHAnsi" w:hAnsiTheme="minorHAnsi" w:cstheme="minorHAnsi"/>
        </w:rPr>
      </w:pPr>
      <w:r>
        <w:rPr>
          <w:rFonts w:asciiTheme="minorHAnsi" w:hAnsiTheme="minorHAnsi" w:cstheme="minorHAnsi"/>
        </w:rPr>
        <w:t xml:space="preserve">1] Its </w:t>
      </w:r>
      <w:r w:rsidR="007A1BC5">
        <w:rPr>
          <w:rFonts w:asciiTheme="minorHAnsi" w:hAnsiTheme="minorHAnsi" w:cstheme="minorHAnsi"/>
        </w:rPr>
        <w:t xml:space="preserve">a trojan horse for instilling militaristic control – this managerial lens renders nature and humanity fungible. </w:t>
      </w:r>
    </w:p>
    <w:p w14:paraId="321EADDE" w14:textId="77777777" w:rsidR="007A1BC5" w:rsidRPr="00CA193F" w:rsidRDefault="007A1BC5" w:rsidP="007A1BC5">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24"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5E00EF78" w14:textId="77777777" w:rsidR="007A1BC5" w:rsidRDefault="007A1BC5" w:rsidP="007A1BC5">
      <w:pPr>
        <w:pStyle w:val="ListParagraph"/>
        <w:numPr>
          <w:ilvl w:val="0"/>
          <w:numId w:val="12"/>
        </w:numPr>
      </w:pPr>
      <w:r>
        <w:t>link t/s case – conceptualizing of commons imposes exploitation</w:t>
      </w:r>
    </w:p>
    <w:p w14:paraId="64EFB5EB" w14:textId="77777777" w:rsidR="007A1BC5" w:rsidRPr="00421998" w:rsidRDefault="007A1BC5" w:rsidP="007A1BC5">
      <w:pPr>
        <w:pStyle w:val="ListParagraph"/>
        <w:numPr>
          <w:ilvl w:val="0"/>
          <w:numId w:val="12"/>
        </w:numPr>
      </w:pPr>
      <w:proofErr w:type="gramStart"/>
      <w:r>
        <w:t>reps</w:t>
      </w:r>
      <w:proofErr w:type="gramEnd"/>
      <w:r>
        <w:t xml:space="preserve"> matter – shift in </w:t>
      </w:r>
      <w:proofErr w:type="spellStart"/>
      <w:r>
        <w:t>conceptiaoztaoins</w:t>
      </w:r>
      <w:proofErr w:type="spellEnd"/>
    </w:p>
    <w:p w14:paraId="3211DE94" w14:textId="41B53E30" w:rsidR="007A1BC5" w:rsidRDefault="007A1BC5" w:rsidP="00D74AB1">
      <w:pPr>
        <w:rPr>
          <w:rStyle w:val="Emphasis"/>
        </w:rPr>
      </w:pPr>
      <w:r w:rsidRPr="00C824BA">
        <w:rPr>
          <w:rFonts w:asciiTheme="minorHAnsi" w:hAnsiTheme="minorHAnsi" w:cstheme="minorHAnsi"/>
          <w:sz w:val="16"/>
        </w:rPr>
        <w:t xml:space="preserve">With these considerations in mind, Argentina, </w:t>
      </w:r>
      <w:proofErr w:type="gramStart"/>
      <w:r w:rsidRPr="00C824BA">
        <w:rPr>
          <w:rFonts w:asciiTheme="minorHAnsi" w:hAnsiTheme="minorHAnsi" w:cstheme="minorHAnsi"/>
          <w:sz w:val="16"/>
        </w:rPr>
        <w:t>France</w:t>
      </w:r>
      <w:proofErr w:type="gramEnd"/>
      <w:r w:rsidRPr="00C824BA">
        <w:rPr>
          <w:rFonts w:asciiTheme="minorHAnsi" w:hAnsiTheme="minorHAnsi" w:cstheme="minorHAnsi"/>
          <w:sz w:val="16"/>
        </w:rPr>
        <w:t xml:space="preserve"> and Poland submitted a proposal in the following year,110 leading the legal sub-committee of COPUOS to embark upon a ten-year project to draft what was to become the, largely abortive, Moon Treaty of 1979. Whilst much of the text of the Moon Treaty tracked the parallel provisions in the Outer Space Treaty, the main area of contention concerned the question of resource exploitation. </w:t>
      </w:r>
      <w:r w:rsidRPr="00C824BA">
        <w:rPr>
          <w:sz w:val="16"/>
        </w:rPr>
        <w:t xml:space="preserve">As early as 1967, the Argentinian representative, Aldo Armando </w:t>
      </w:r>
      <w:proofErr w:type="spellStart"/>
      <w:r w:rsidRPr="00C824BA">
        <w:rPr>
          <w:sz w:val="16"/>
        </w:rPr>
        <w:t>Cocca</w:t>
      </w:r>
      <w:proofErr w:type="spellEnd"/>
      <w:r w:rsidRPr="00C824BA">
        <w:rPr>
          <w:sz w:val="16"/>
        </w:rPr>
        <w:t>, had argued that the wealth and natural resources of the moon and other celestial bodies could be used ‘solely for the benefit of mankind as a whole’,</w:t>
      </w:r>
      <w:r w:rsidRPr="008C5CC9">
        <w:rPr>
          <w:rStyle w:val="Emphasis"/>
        </w:rPr>
        <w:t xml:space="preserve">111 and had subsequently submitted a draft agreement to COPUOS </w:t>
      </w:r>
      <w:r w:rsidRPr="00E811D0">
        <w:rPr>
          <w:rStyle w:val="Emphasis"/>
          <w:highlight w:val="green"/>
        </w:rPr>
        <w:t>proclaiming</w:t>
      </w:r>
      <w:r w:rsidRPr="008C5CC9">
        <w:rPr>
          <w:rStyle w:val="Emphasis"/>
        </w:rPr>
        <w:t xml:space="preserve"> such </w:t>
      </w:r>
      <w:r w:rsidRPr="00E811D0">
        <w:rPr>
          <w:rStyle w:val="Emphasis"/>
          <w:highlight w:val="green"/>
        </w:rPr>
        <w:t>resources to</w:t>
      </w:r>
      <w:r w:rsidRPr="008C5CC9">
        <w:rPr>
          <w:rStyle w:val="Emphasis"/>
        </w:rPr>
        <w:t xml:space="preserve"> </w:t>
      </w:r>
      <w:r w:rsidRPr="00E811D0">
        <w:rPr>
          <w:rStyle w:val="Emphasis"/>
          <w:highlight w:val="green"/>
        </w:rPr>
        <w:t>be the ‘common heritage</w:t>
      </w:r>
      <w:r w:rsidRPr="008C5CC9">
        <w:rPr>
          <w:rStyle w:val="Emphasis"/>
        </w:rPr>
        <w:t xml:space="preserve"> of all mankind’.112 What this </w:t>
      </w:r>
      <w:r w:rsidRPr="00E811D0">
        <w:rPr>
          <w:rStyle w:val="Emphasis"/>
          <w:highlight w:val="green"/>
        </w:rPr>
        <w:t>was</w:t>
      </w:r>
      <w:r w:rsidRPr="008C5CC9">
        <w:rPr>
          <w:rStyle w:val="Emphasis"/>
        </w:rPr>
        <w:t xml:space="preserve"> generally </w:t>
      </w:r>
      <w:r w:rsidRPr="00E811D0">
        <w:rPr>
          <w:rStyle w:val="Emphasis"/>
          <w:highlight w:val="green"/>
        </w:rPr>
        <w:t>understood</w:t>
      </w:r>
      <w:r w:rsidRPr="008C5CC9">
        <w:rPr>
          <w:rStyle w:val="Emphasis"/>
        </w:rPr>
        <w:t xml:space="preserve"> to mean was not that outer space resources should be free from ownership or exploitation (as an early Soviet draft proposed113) but, rather, </w:t>
      </w:r>
      <w:r w:rsidRPr="00E811D0">
        <w:rPr>
          <w:rStyle w:val="Emphasis"/>
          <w:highlight w:val="green"/>
        </w:rPr>
        <w:t>that</w:t>
      </w:r>
      <w:r w:rsidRPr="008C5CC9">
        <w:rPr>
          <w:rStyle w:val="Emphasis"/>
        </w:rPr>
        <w:t xml:space="preserve">, as and when they were exploited, </w:t>
      </w:r>
      <w:r w:rsidRPr="00E811D0">
        <w:rPr>
          <w:rStyle w:val="Emphasis"/>
          <w:highlight w:val="green"/>
        </w:rPr>
        <w:t>it should</w:t>
      </w:r>
      <w:r w:rsidRPr="008C5CC9">
        <w:rPr>
          <w:rStyle w:val="Emphasis"/>
        </w:rPr>
        <w:t xml:space="preserve"> be for the </w:t>
      </w:r>
      <w:r w:rsidRPr="00E811D0">
        <w:rPr>
          <w:rStyle w:val="Emphasis"/>
          <w:highlight w:val="green"/>
        </w:rPr>
        <w:t>benefit</w:t>
      </w:r>
      <w:r w:rsidRPr="008C5CC9">
        <w:rPr>
          <w:rStyle w:val="Emphasis"/>
        </w:rPr>
        <w:t xml:space="preserve"> of </w:t>
      </w:r>
      <w:r w:rsidRPr="00E811D0">
        <w:rPr>
          <w:rStyle w:val="Emphasis"/>
          <w:highlight w:val="green"/>
        </w:rPr>
        <w:t>the entirety of humanity</w:t>
      </w:r>
      <w:r w:rsidRPr="008C5CC9">
        <w:rPr>
          <w:rStyle w:val="Emphasis"/>
        </w:rPr>
        <w:t>.</w:t>
      </w:r>
      <w:r w:rsidRPr="00C824BA">
        <w:rPr>
          <w:rFonts w:asciiTheme="minorHAnsi" w:hAnsiTheme="minorHAnsi" w:cstheme="minorHAnsi"/>
          <w:sz w:val="16"/>
        </w:rPr>
        <w:t xml:space="preserve">114 From that point on, the debate stabilized around two alternative schemes: whether, on the one hand, states should be entitled to exploit the resources individually subject only to an obligation to distribute the benefits ‘to all’ or whether, in the alternative, the exploitation of resources was only to take place through the medium of an international regime/agency and, pending its establishment, be subject to a moratorium.115 The final agreement offered support for both positions.116 On the one hand, it declared the moon and its natural resources to be the common heritage of mankind and that the resources ‘in place’ should not become the property of any state, international organization, non-governmental entity or natural person. It also committed parties to ‘undertake to establish an international regime’ to govern exploitation as soon as it became feasible.117 On the other hand, by limiting the prohibition on ownership of surface and subsurface resources to those ‘in place’, it offered the possibility that they might nevertheless be claimed once removed. The absence of a vaunted ‘moratorium’ on extraction, furthermore, was to suggest that exploitation might proceed subject only to the principle of ‘equitable sharing’ until the moment at which the international regime came to be established.118 In the end, however, the Moon Treaty remained largely unratified as many of its vocal opponents in the USA objected to the way in which it appeared to inaugurate a ‘system of international socialism’,119 foreclosing ‘the commercial uses of outer space by American enterprise’.120 What is worth bringing out here is not the surface-level disagreement as to the relationship between collective and individual modes of extraction or, indeed, the way in which an ‘east–west </w:t>
      </w:r>
      <w:proofErr w:type="spellStart"/>
      <w:r w:rsidRPr="00C824BA">
        <w:rPr>
          <w:rFonts w:asciiTheme="minorHAnsi" w:hAnsiTheme="minorHAnsi" w:cstheme="minorHAnsi"/>
          <w:sz w:val="16"/>
        </w:rPr>
        <w:t>adversarialism</w:t>
      </w:r>
      <w:proofErr w:type="spellEnd"/>
      <w:r w:rsidRPr="00C824BA">
        <w:rPr>
          <w:rFonts w:asciiTheme="minorHAnsi" w:hAnsiTheme="minorHAnsi" w:cstheme="minorHAnsi"/>
          <w:sz w:val="16"/>
        </w:rPr>
        <w:t>’ appeared to have given way to a dynamic of ‘north–south resource disparity’ but, rather, to the conditions under which the formation of the outer space commons was to appear.</w:t>
      </w:r>
      <w:r w:rsidRPr="008C5CC9">
        <w:rPr>
          <w:rStyle w:val="Emphasis"/>
        </w:rPr>
        <w:t xml:space="preserve">121 In the first place, as the Nigerian representative in COPUOS noted, the </w:t>
      </w:r>
      <w:r w:rsidRPr="00E811D0">
        <w:rPr>
          <w:rStyle w:val="Emphasis"/>
          <w:highlight w:val="green"/>
        </w:rPr>
        <w:t>language of the ‘common heritage</w:t>
      </w:r>
      <w:r w:rsidRPr="008C5CC9">
        <w:rPr>
          <w:rStyle w:val="Emphasis"/>
        </w:rPr>
        <w:t xml:space="preserve"> of mankind’ had </w:t>
      </w:r>
      <w:r w:rsidRPr="00E811D0">
        <w:rPr>
          <w:rStyle w:val="Emphasis"/>
          <w:highlight w:val="green"/>
        </w:rPr>
        <w:t>facilitated</w:t>
      </w:r>
      <w:r w:rsidRPr="008C5CC9">
        <w:rPr>
          <w:rStyle w:val="Emphasis"/>
        </w:rPr>
        <w:t xml:space="preserve"> a subtle </w:t>
      </w:r>
      <w:r w:rsidRPr="00E811D0">
        <w:rPr>
          <w:rStyle w:val="Emphasis"/>
          <w:highlight w:val="green"/>
        </w:rPr>
        <w:t>shift from</w:t>
      </w:r>
      <w:r w:rsidRPr="008C5CC9">
        <w:rPr>
          <w:rStyle w:val="Emphasis"/>
        </w:rPr>
        <w:t xml:space="preserve"> a language of </w:t>
      </w:r>
      <w:r w:rsidRPr="00E811D0">
        <w:rPr>
          <w:rStyle w:val="Emphasis"/>
          <w:highlight w:val="green"/>
        </w:rPr>
        <w:t>exploration to</w:t>
      </w:r>
      <w:r w:rsidRPr="008C5CC9">
        <w:rPr>
          <w:rStyle w:val="Emphasis"/>
        </w:rPr>
        <w:t xml:space="preserve"> that of </w:t>
      </w:r>
      <w:r w:rsidRPr="00E811D0">
        <w:rPr>
          <w:rStyle w:val="Emphasis"/>
          <w:highlight w:val="green"/>
        </w:rPr>
        <w:t>exploitation</w:t>
      </w:r>
      <w:r w:rsidRPr="008C5CC9">
        <w:rPr>
          <w:rStyle w:val="Emphasis"/>
        </w:rPr>
        <w:t xml:space="preserve">.122 Outer space was </w:t>
      </w:r>
      <w:r w:rsidRPr="00E811D0">
        <w:rPr>
          <w:rStyle w:val="Emphasis"/>
          <w:highlight w:val="green"/>
        </w:rPr>
        <w:t>no longer</w:t>
      </w:r>
      <w:r w:rsidRPr="008C5CC9">
        <w:rPr>
          <w:rStyle w:val="Emphasis"/>
        </w:rPr>
        <w:t xml:space="preserve"> simply </w:t>
      </w:r>
      <w:r w:rsidRPr="00E811D0">
        <w:rPr>
          <w:rStyle w:val="Emphasis"/>
          <w:highlight w:val="green"/>
        </w:rPr>
        <w:t>a site of</w:t>
      </w:r>
      <w:r w:rsidRPr="008C5CC9">
        <w:rPr>
          <w:rStyle w:val="Emphasis"/>
        </w:rPr>
        <w:t xml:space="preserve"> speculative scientific </w:t>
      </w:r>
      <w:proofErr w:type="spellStart"/>
      <w:r w:rsidRPr="008C5CC9">
        <w:rPr>
          <w:rStyle w:val="Emphasis"/>
        </w:rPr>
        <w:t>endeavour</w:t>
      </w:r>
      <w:proofErr w:type="spellEnd"/>
      <w:r w:rsidRPr="008C5CC9">
        <w:rPr>
          <w:rStyle w:val="Emphasis"/>
        </w:rPr>
        <w:t xml:space="preserve"> or open to projects of </w:t>
      </w:r>
      <w:r w:rsidRPr="00E811D0">
        <w:rPr>
          <w:rStyle w:val="Emphasis"/>
          <w:highlight w:val="green"/>
        </w:rPr>
        <w:t>exploration</w:t>
      </w:r>
      <w:r w:rsidRPr="008C5CC9">
        <w:rPr>
          <w:rStyle w:val="Emphasis"/>
        </w:rPr>
        <w:t xml:space="preserve"> and discovery, </w:t>
      </w:r>
      <w:r w:rsidRPr="00E811D0">
        <w:rPr>
          <w:rStyle w:val="Emphasis"/>
          <w:highlight w:val="green"/>
        </w:rPr>
        <w:t>but</w:t>
      </w:r>
      <w:r w:rsidRPr="008C5CC9">
        <w:rPr>
          <w:rStyle w:val="Emphasis"/>
        </w:rPr>
        <w:t xml:space="preserve"> it had become </w:t>
      </w:r>
      <w:r w:rsidRPr="00E811D0">
        <w:rPr>
          <w:rStyle w:val="Emphasis"/>
          <w:highlight w:val="green"/>
        </w:rPr>
        <w:t>a resource</w:t>
      </w:r>
      <w:r w:rsidRPr="008C5CC9">
        <w:rPr>
          <w:rStyle w:val="Emphasis"/>
        </w:rPr>
        <w:t xml:space="preserve"> or, indeed, </w:t>
      </w:r>
      <w:r w:rsidRPr="00C824BA">
        <w:rPr>
          <w:sz w:val="16"/>
        </w:rPr>
        <w:t xml:space="preserve">as </w:t>
      </w:r>
      <w:proofErr w:type="spellStart"/>
      <w:r w:rsidRPr="00C824BA">
        <w:rPr>
          <w:sz w:val="16"/>
        </w:rPr>
        <w:t>Myres</w:t>
      </w:r>
      <w:proofErr w:type="spellEnd"/>
      <w:r w:rsidRPr="00C824BA">
        <w:rPr>
          <w:sz w:val="16"/>
        </w:rPr>
        <w:t xml:space="preserve"> McDougal and others were to explain, a myriad of resources of varying kinds, in which everything from solar radiation, magnetic and gravitational forces, wave lengths, geostationary locations123</w:t>
      </w:r>
      <w:r w:rsidRPr="008C5CC9">
        <w:rPr>
          <w:rStyle w:val="Emphasis"/>
        </w:rPr>
        <w:t xml:space="preserve"> through to meteors tracking through the solar system came to be </w:t>
      </w:r>
      <w:r w:rsidRPr="00E811D0">
        <w:rPr>
          <w:rStyle w:val="Emphasis"/>
          <w:highlight w:val="green"/>
        </w:rPr>
        <w:t>conceptualized in terms of</w:t>
      </w:r>
      <w:r w:rsidRPr="008C5CC9">
        <w:rPr>
          <w:rStyle w:val="Emphasis"/>
        </w:rPr>
        <w:t xml:space="preserve"> their ultimate ‘value’ or ‘</w:t>
      </w:r>
      <w:r w:rsidRPr="00E811D0">
        <w:rPr>
          <w:rStyle w:val="Emphasis"/>
          <w:highlight w:val="green"/>
        </w:rPr>
        <w:t>utility’</w:t>
      </w:r>
      <w:r w:rsidRPr="008C5CC9">
        <w:rPr>
          <w:rStyle w:val="Emphasis"/>
        </w:rPr>
        <w:t>.124</w:t>
      </w:r>
      <w:r>
        <w:rPr>
          <w:rStyle w:val="Emphasis"/>
        </w:rPr>
        <w:t xml:space="preserve"> </w:t>
      </w:r>
      <w:r w:rsidRPr="00C824BA">
        <w:rPr>
          <w:rFonts w:asciiTheme="minorHAnsi" w:hAnsiTheme="minorHAnsi" w:cstheme="minorHAnsi"/>
          <w:sz w:val="16"/>
        </w:rPr>
        <w:t xml:space="preserve">Once again, thus, one sees the presence of a particular technological rationality undergirding the outer space regime, in which the natural and human environments were to be understood to be the objects of an instrumental reasoning that concerned itself with how they might be manipulated, controlled, exploited and, ultimately, commodified, and in which the technology through which those ends were to </w:t>
      </w:r>
      <w:r w:rsidRPr="00ED6BB7">
        <w:rPr>
          <w:rFonts w:asciiTheme="minorHAnsi" w:hAnsiTheme="minorHAnsi" w:cstheme="minorHAnsi"/>
          <w:sz w:val="16"/>
        </w:rPr>
        <w:t xml:space="preserve">be both conceived and achieved (space rockets, probes, telescopes, satellites, planetary rovers and so on) would take the form of a passive, neutral, medium – as mere machines and mechanisms or as ways of doing things.125 </w:t>
      </w:r>
      <w:r w:rsidRPr="00ED6BB7">
        <w:rPr>
          <w:rStyle w:val="Emphasis"/>
        </w:rPr>
        <w:t xml:space="preserve">The embrace of this rationality may, on the face of it, be seen to have been utterly perverse: the ultimate outcome of a desire to avoid a competitive stripping of the resources of the moon and other celestial bodies, resolving itself in the creation of a regime in which that objective, and that way of thinking about our planetary environment, was not just dominant but also subordinate to everything else. </w:t>
      </w:r>
      <w:r w:rsidRPr="00ED6BB7">
        <w:rPr>
          <w:sz w:val="16"/>
        </w:rPr>
        <w:t xml:space="preserve">The technology through which those projects were to be made thinkable, furthermore, was clearly only ‘neutral’ to the extent that one could separate its existence from the fact of its (largely exclusive) possession and control by two violent, competitive, superpowers.126 </w:t>
      </w:r>
      <w:r w:rsidRPr="00ED6BB7">
        <w:rPr>
          <w:rFonts w:asciiTheme="minorHAnsi" w:hAnsiTheme="minorHAnsi" w:cstheme="minorHAnsi"/>
          <w:sz w:val="16"/>
        </w:rPr>
        <w:t>As Marcuse observed, however, that same rationality</w:t>
      </w:r>
      <w:r w:rsidRPr="00C824BA">
        <w:rPr>
          <w:rFonts w:asciiTheme="minorHAnsi" w:hAnsiTheme="minorHAnsi" w:cstheme="minorHAnsi"/>
          <w:sz w:val="16"/>
        </w:rPr>
        <w:t xml:space="preserve"> – common to both Western and Soviet state forms127 – cut deeper than this. On the one hand, the technologies of mass communication, surveillance and warfare were to profoundly shape the perception, experience and apprehension of everyday life, creating a ‘technological reality’ of an ‘object world’ conceived ‘as a world of instrumentalities’.128 On the other hand, however, that same rationality would serve to alienate the subject from their life world through their incorporation into the ‘technological community of the administered population’.129 </w:t>
      </w:r>
      <w:r w:rsidRPr="00BF4DB3">
        <w:rPr>
          <w:rStyle w:val="Emphasis"/>
        </w:rPr>
        <w:t xml:space="preserve">The </w:t>
      </w:r>
      <w:r w:rsidRPr="00E811D0">
        <w:rPr>
          <w:rStyle w:val="Emphasis"/>
          <w:highlight w:val="green"/>
        </w:rPr>
        <w:t>domination of nature</w:t>
      </w:r>
      <w:r w:rsidRPr="00BF4DB3">
        <w:rPr>
          <w:rStyle w:val="Emphasis"/>
        </w:rPr>
        <w:t xml:space="preserve"> that technology appeared to enable was thus only one side of a formation that had, as its complement, a human domination propagated through the technological ‘administration’ of the subject and the </w:t>
      </w:r>
      <w:r w:rsidRPr="00E811D0">
        <w:rPr>
          <w:rStyle w:val="Emphasis"/>
          <w:highlight w:val="green"/>
        </w:rPr>
        <w:t>manufacture</w:t>
      </w:r>
      <w:r w:rsidRPr="00BF4DB3">
        <w:rPr>
          <w:rStyle w:val="Emphasis"/>
        </w:rPr>
        <w:t xml:space="preserve"> of </w:t>
      </w:r>
      <w:r w:rsidRPr="00E811D0">
        <w:rPr>
          <w:rStyle w:val="Emphasis"/>
          <w:highlight w:val="green"/>
        </w:rPr>
        <w:t>human</w:t>
      </w:r>
      <w:r w:rsidRPr="00BF4DB3">
        <w:rPr>
          <w:rStyle w:val="Emphasis"/>
        </w:rPr>
        <w:t xml:space="preserve"> desires, needs and </w:t>
      </w:r>
      <w:r w:rsidRPr="00E811D0">
        <w:rPr>
          <w:rStyle w:val="Emphasis"/>
          <w:highlight w:val="green"/>
        </w:rPr>
        <w:t>interests</w:t>
      </w:r>
      <w:r w:rsidRPr="00BF4DB3">
        <w:rPr>
          <w:rStyle w:val="Emphasis"/>
        </w:rPr>
        <w:t xml:space="preserve">.130 </w:t>
      </w:r>
      <w:r w:rsidRPr="00C824BA">
        <w:rPr>
          <w:sz w:val="16"/>
        </w:rPr>
        <w:t>To the extent, then, that the Moon Treaty embraced this rationality, it was one that was ultimately pacifying in effect, swallowing up and repulsing all alternatives,</w:t>
      </w:r>
      <w:r w:rsidRPr="00BF4DB3">
        <w:rPr>
          <w:rStyle w:val="Emphasis"/>
        </w:rPr>
        <w:t xml:space="preserve"> </w:t>
      </w:r>
      <w:r w:rsidRPr="00E811D0">
        <w:rPr>
          <w:rStyle w:val="Emphasis"/>
          <w:highlight w:val="green"/>
        </w:rPr>
        <w:t>bring</w:t>
      </w:r>
      <w:r w:rsidRPr="00BF4DB3">
        <w:rPr>
          <w:rStyle w:val="Emphasis"/>
        </w:rPr>
        <w:t xml:space="preserve">ing all within the sway of </w:t>
      </w:r>
      <w:r w:rsidRPr="00E811D0">
        <w:rPr>
          <w:rStyle w:val="Emphasis"/>
          <w:highlight w:val="green"/>
        </w:rPr>
        <w:t>the same totalitarian tendency</w:t>
      </w:r>
      <w:r w:rsidRPr="00BF4DB3">
        <w:rPr>
          <w:rStyle w:val="Emphasis"/>
        </w:rPr>
        <w:t>.</w:t>
      </w:r>
      <w:r>
        <w:rPr>
          <w:rStyle w:val="Emphasis"/>
        </w:rPr>
        <w:t xml:space="preserve"> </w:t>
      </w:r>
      <w:r w:rsidRPr="00C824BA">
        <w:rPr>
          <w:rFonts w:asciiTheme="minorHAnsi" w:hAnsiTheme="minorHAnsi" w:cstheme="minorHAnsi"/>
          <w:sz w:val="16"/>
        </w:rPr>
        <w:t xml:space="preserve">In the second place, and as an apparently countervailing measure, was the idea that access to, and the use of, outer space resources should be subject to an international regime, the ‘purposes’ of which were set out in Article 11(7). Just as the International Telecommunication Union managed the ‘technical’ distribution of wavelengths and frequencies, allocating slots in the geostationary orbit, and just as the World Meteorological Organization coordinated the collection and dissemination of meteorological data, so also it was envisaged that the resources of the moon should similarly be subject to the oversight of an international regime of rational administration. The anticipated regime, it was explained, would concern itself with the ‘orderly and safe development of the natural resources’, their ‘rational management’, ‘the expansion of opportunities in the use of those resources’ and an ‘equitable sharing of the benefits’. The model of administration imagined here was one clearly designed to displace the possibility of unrestricted pillage or of primitive accumulation, and the language deployed elicited a sense of distance from precisely those ideas. No mention is made of the practices of extraction, commodification or exploitation that might be enabled; rather, it is faintly suggested, the moon might be ‘improved’ through its ‘development’, terraformed perhaps into a site fit for tourism or colonization? Yet, by the same token, the arrangements seemed to be concerned merely with the transfiguration of relations of power into bureaucratic technique and, in doing so, maintained in place the very same conditions that underpinned the practices to which it was opposed. Certainly, it was clearly envisaged that a further agreement would follow, setting out in more detail the administrative arrangements required for the purposes of the ‘equitable sharing of </w:t>
      </w:r>
      <w:proofErr w:type="gramStart"/>
      <w:r w:rsidRPr="00C824BA">
        <w:rPr>
          <w:rFonts w:asciiTheme="minorHAnsi" w:hAnsiTheme="minorHAnsi" w:cstheme="minorHAnsi"/>
          <w:sz w:val="16"/>
        </w:rPr>
        <w:t>benefits’</w:t>
      </w:r>
      <w:proofErr w:type="gramEnd"/>
      <w:r w:rsidRPr="00C824BA">
        <w:rPr>
          <w:rFonts w:asciiTheme="minorHAnsi" w:hAnsiTheme="minorHAnsi" w:cstheme="minorHAnsi"/>
          <w:sz w:val="16"/>
        </w:rPr>
        <w:t xml:space="preserve">. Certainly, it was also possible that such arrangements might include the transfer of technology, the sharing of science and the distribution of profits. But no measure of administration could avoid the observation that the regime was to authorize in space precisely the same operations that had been productive of the material inequalities on earth, albeit this time it was ‘colonization’ or ‘conquest’ in the name of humanity (‘mankind’) rather than some small subset of the same. Finally, and related to this, the very ‘commonness’ of humanity to which the regime gave expression was ultimately a vestigial one. </w:t>
      </w:r>
      <w:r w:rsidRPr="00E811D0">
        <w:rPr>
          <w:rStyle w:val="Emphasis"/>
          <w:highlight w:val="green"/>
        </w:rPr>
        <w:t>Humanity</w:t>
      </w:r>
      <w:r w:rsidRPr="0030173B">
        <w:rPr>
          <w:rStyle w:val="Emphasis"/>
        </w:rPr>
        <w:t xml:space="preserve"> was to be </w:t>
      </w:r>
      <w:r w:rsidRPr="00E811D0">
        <w:rPr>
          <w:rStyle w:val="Emphasis"/>
          <w:highlight w:val="green"/>
        </w:rPr>
        <w:t>represented</w:t>
      </w:r>
      <w:r w:rsidRPr="0030173B">
        <w:rPr>
          <w:rStyle w:val="Emphasis"/>
        </w:rPr>
        <w:t xml:space="preserve"> here, not as a universal community of free-willing subjects or as a set of values – of rights or needs – but, rather, </w:t>
      </w:r>
      <w:r w:rsidRPr="00E811D0">
        <w:rPr>
          <w:rStyle w:val="Emphasis"/>
          <w:highlight w:val="green"/>
        </w:rPr>
        <w:t>through</w:t>
      </w:r>
      <w:r w:rsidRPr="0030173B">
        <w:rPr>
          <w:rStyle w:val="Emphasis"/>
        </w:rPr>
        <w:t xml:space="preserve"> the mediate </w:t>
      </w:r>
      <w:r w:rsidRPr="00E811D0">
        <w:rPr>
          <w:rStyle w:val="Emphasis"/>
          <w:highlight w:val="green"/>
        </w:rPr>
        <w:t>category of material ‘interests’</w:t>
      </w:r>
      <w:r w:rsidRPr="0030173B">
        <w:rPr>
          <w:rStyle w:val="Emphasis"/>
        </w:rPr>
        <w:t xml:space="preserve">; </w:t>
      </w:r>
      <w:r w:rsidRPr="00C824BA">
        <w:rPr>
          <w:sz w:val="16"/>
        </w:rPr>
        <w:t xml:space="preserve">the exploration and use of the moon, as Article 4 puts it, ‘shall be carried out for the benefit and in the interests of all </w:t>
      </w:r>
      <w:proofErr w:type="gramStart"/>
      <w:r w:rsidRPr="00C824BA">
        <w:rPr>
          <w:sz w:val="16"/>
        </w:rPr>
        <w:t>countries’</w:t>
      </w:r>
      <w:proofErr w:type="gramEnd"/>
      <w:r w:rsidRPr="00C824BA">
        <w:rPr>
          <w:sz w:val="16"/>
        </w:rPr>
        <w:t>.</w:t>
      </w:r>
      <w:r w:rsidRPr="00C824BA">
        <w:rPr>
          <w:rFonts w:asciiTheme="minorHAnsi" w:hAnsiTheme="minorHAnsi" w:cstheme="minorHAnsi"/>
          <w:sz w:val="16"/>
        </w:rPr>
        <w:t xml:space="preserve"> What humanity had in common, thus, and what defined it once one took away the categories of rule and ownership, was a fluid, economy of ‘interests’,131 the fulfilment of which was always more or less and which was </w:t>
      </w:r>
      <w:proofErr w:type="gramStart"/>
      <w:r w:rsidRPr="00C824BA">
        <w:rPr>
          <w:rFonts w:asciiTheme="minorHAnsi" w:hAnsiTheme="minorHAnsi" w:cstheme="minorHAnsi"/>
          <w:sz w:val="16"/>
        </w:rPr>
        <w:t>open</w:t>
      </w:r>
      <w:proofErr w:type="gramEnd"/>
      <w:r w:rsidRPr="00C824BA">
        <w:rPr>
          <w:rFonts w:asciiTheme="minorHAnsi" w:hAnsiTheme="minorHAnsi" w:cstheme="minorHAnsi"/>
          <w:sz w:val="16"/>
        </w:rPr>
        <w:t xml:space="preserve"> to be bargained, traded, sacrificed and exchanged. These ‘interests’ assumed the same metaphorical function of assets and liabilities in double-entry bookkeeping – as abstract quantities capable of being compiled, indexed, managed, balanced and administered in the same way as the material resources to which they appeared to relate. Whilst undoubtedly central to the foundations of both capitalism132 and liberal democratic thought,133 they bespoke, in the same measure, of a natural social mechanism or instinct that transcended time and place, that was universally operable and ascribable equally to ‘future generations’ as much as to those of the present. They were/are, in that sense, always ‘common’ and everywhere present, even if the plea to ‘commonness’ would frequently arrive in the form of a demand for their moderation. Their function, however, has been to rationalize social relations, describe their operative mechanics and authorize sovereignty, all in a manner akin to the market – in which human life, qua interests, is the formal subject matter of processes of transaction and exchange. If then the ultimate telos of the regime was to turn, by some bewitching magic, something that was not capable of being owned into something that might become so (through its removal), so also it seemed to imagine that this was also the case with respect to the category of ‘humanity’ that it ushered into existence. </w:t>
      </w:r>
      <w:r w:rsidRPr="00142997">
        <w:rPr>
          <w:rStyle w:val="Emphasis"/>
        </w:rPr>
        <w:t xml:space="preserve">Humanity comes to be </w:t>
      </w:r>
      <w:r w:rsidRPr="00E811D0">
        <w:rPr>
          <w:rStyle w:val="Emphasis"/>
          <w:highlight w:val="green"/>
        </w:rPr>
        <w:t>expressed</w:t>
      </w:r>
      <w:r w:rsidRPr="00142997">
        <w:rPr>
          <w:rStyle w:val="Emphasis"/>
        </w:rPr>
        <w:t xml:space="preserve">, ultimately, </w:t>
      </w:r>
      <w:r w:rsidRPr="00E811D0">
        <w:rPr>
          <w:rStyle w:val="Emphasis"/>
          <w:highlight w:val="green"/>
        </w:rPr>
        <w:t>in</w:t>
      </w:r>
      <w:r w:rsidRPr="00142997">
        <w:rPr>
          <w:rStyle w:val="Emphasis"/>
        </w:rPr>
        <w:t xml:space="preserve"> a metaphorically </w:t>
      </w:r>
      <w:r w:rsidRPr="00E811D0">
        <w:rPr>
          <w:rStyle w:val="Emphasis"/>
          <w:highlight w:val="green"/>
        </w:rPr>
        <w:t>commodified form of life</w:t>
      </w:r>
      <w:r w:rsidRPr="00142997">
        <w:rPr>
          <w:rStyle w:val="Emphasis"/>
        </w:rPr>
        <w:t xml:space="preserve"> identified in and through its relationship to the resources over which it seeks to have control.</w:t>
      </w:r>
      <w:r w:rsidRPr="00C824BA">
        <w:rPr>
          <w:rFonts w:asciiTheme="minorHAnsi" w:hAnsiTheme="minorHAnsi" w:cstheme="minorHAnsi"/>
          <w:sz w:val="16"/>
        </w:rPr>
        <w:t xml:space="preserve"> To be human is to partake of the ‘interests’ in the resources of the moon and other planetary bodies in which all are deemed to share. Just as outer space was a site in which the distinction between peace and war became blurred so as to make warfare itself an illegible part of the regime, so </w:t>
      </w:r>
      <w:proofErr w:type="gramStart"/>
      <w:r w:rsidRPr="00C824BA">
        <w:rPr>
          <w:rFonts w:asciiTheme="minorHAnsi" w:hAnsiTheme="minorHAnsi" w:cstheme="minorHAnsi"/>
          <w:sz w:val="16"/>
        </w:rPr>
        <w:t>also</w:t>
      </w:r>
      <w:proofErr w:type="gramEnd"/>
      <w:r w:rsidRPr="00C824BA">
        <w:rPr>
          <w:rFonts w:asciiTheme="minorHAnsi" w:hAnsiTheme="minorHAnsi" w:cstheme="minorHAnsi"/>
          <w:sz w:val="16"/>
        </w:rPr>
        <w:t xml:space="preserve"> we might observe, in this context, another similar construction. Here, the regime takes on the character of that which it seeks to prevent or avoid – a system of resource extraction and of primitive accumulation, through which every other relationship humankind might have with the outer space environment, and, indeed, with itself, comes to be mediated. </w:t>
      </w:r>
      <w:r w:rsidRPr="007A1FE4">
        <w:rPr>
          <w:rStyle w:val="Emphasis"/>
        </w:rPr>
        <w:t xml:space="preserve">As the instrumental object of </w:t>
      </w:r>
      <w:r w:rsidRPr="00E811D0">
        <w:rPr>
          <w:rStyle w:val="Emphasis"/>
          <w:highlight w:val="green"/>
        </w:rPr>
        <w:t xml:space="preserve">a regime of management that has the ‘use’ of nature as its </w:t>
      </w:r>
      <w:r w:rsidRPr="007A1FE4">
        <w:rPr>
          <w:rStyle w:val="Emphasis"/>
        </w:rPr>
        <w:t xml:space="preserve">operative </w:t>
      </w:r>
      <w:r w:rsidRPr="00E811D0">
        <w:rPr>
          <w:rStyle w:val="Emphasis"/>
          <w:highlight w:val="green"/>
        </w:rPr>
        <w:t>configuration</w:t>
      </w:r>
      <w:r w:rsidRPr="007A1FE4">
        <w:rPr>
          <w:rStyle w:val="Emphasis"/>
        </w:rPr>
        <w:t xml:space="preserve">, outer space becomes </w:t>
      </w:r>
      <w:r w:rsidRPr="00E811D0">
        <w:rPr>
          <w:rStyle w:val="Emphasis"/>
          <w:highlight w:val="green"/>
        </w:rPr>
        <w:t>enmeshed within</w:t>
      </w:r>
      <w:r w:rsidRPr="007A1FE4">
        <w:rPr>
          <w:rStyle w:val="Emphasis"/>
        </w:rPr>
        <w:t xml:space="preserve"> the one-dimensional dynamics of </w:t>
      </w:r>
      <w:r w:rsidRPr="00E811D0">
        <w:rPr>
          <w:rStyle w:val="Emphasis"/>
          <w:highlight w:val="green"/>
        </w:rPr>
        <w:t>the total administrative state</w:t>
      </w:r>
      <w:r w:rsidRPr="007A1FE4">
        <w:rPr>
          <w:rStyle w:val="Emphasis"/>
        </w:rPr>
        <w:t xml:space="preserve"> that was central to its formation and, with it, the very meaning of what it is to be human in space.</w:t>
      </w:r>
    </w:p>
    <w:p w14:paraId="4D649E83" w14:textId="7FFCBA51" w:rsidR="007A1BC5" w:rsidRDefault="002B796D" w:rsidP="002B796D">
      <w:pPr>
        <w:pStyle w:val="Heading3"/>
      </w:pPr>
      <w:r>
        <w:t>Wipeout</w:t>
      </w:r>
    </w:p>
    <w:p w14:paraId="09049E8C" w14:textId="77777777" w:rsidR="0020329F" w:rsidRDefault="0020329F" w:rsidP="0020329F">
      <w:pPr>
        <w:pStyle w:val="Heading4"/>
      </w:pPr>
      <w:r>
        <w:t xml:space="preserve">“Extinction” is a </w:t>
      </w:r>
      <w:r>
        <w:rPr>
          <w:u w:val="single"/>
        </w:rPr>
        <w:t>decision rule</w:t>
      </w:r>
      <w:r>
        <w:t xml:space="preserve"> -- it solves future generations of nonhuman suffering</w:t>
      </w:r>
    </w:p>
    <w:p w14:paraId="114313AA" w14:textId="77777777" w:rsidR="0020329F" w:rsidRPr="00CE4FA6" w:rsidRDefault="0020329F" w:rsidP="0020329F">
      <w:pPr>
        <w:rPr>
          <w:b/>
          <w:sz w:val="26"/>
        </w:rPr>
      </w:pPr>
      <w:proofErr w:type="spellStart"/>
      <w:r>
        <w:rPr>
          <w:rStyle w:val="Style13ptBold"/>
        </w:rPr>
        <w:t>Sittler-Adamczewski</w:t>
      </w:r>
      <w:proofErr w:type="spellEnd"/>
      <w:r>
        <w:rPr>
          <w:rStyle w:val="Style13ptBold"/>
        </w:rPr>
        <w:t xml:space="preserve"> 16 </w:t>
      </w:r>
      <w:r w:rsidRPr="00FE396C">
        <w:rPr>
          <w:sz w:val="16"/>
        </w:rPr>
        <w:t xml:space="preserve">Thomas M. </w:t>
      </w:r>
      <w:proofErr w:type="spellStart"/>
      <w:r w:rsidRPr="00FE396C">
        <w:rPr>
          <w:sz w:val="16"/>
        </w:rPr>
        <w:t>Sittler-Adamczewski</w:t>
      </w:r>
      <w:proofErr w:type="spellEnd"/>
      <w:r w:rsidRPr="00FE396C">
        <w:rPr>
          <w:sz w:val="16"/>
        </w:rPr>
        <w:t xml:space="preserve"> (University of Oxford). “Consistent Vegetarianism and the Suffering of Wild Animals.” Journal of Practical Ethics. OXFORD UEHIRO PRIZE IN PRACTICAL ETHICS 2015-16. December 2016. JDN. http://www.jpe.ox.ac.uk/papers/consistent-vegetarianism-and-the-suffering-of-wild-animals/</w:t>
      </w:r>
    </w:p>
    <w:p w14:paraId="55561A14" w14:textId="77777777" w:rsidR="0020329F" w:rsidRPr="002A7238" w:rsidRDefault="0020329F" w:rsidP="0020329F">
      <w:pPr>
        <w:rPr>
          <w:color w:val="FF0000"/>
          <w:sz w:val="16"/>
        </w:rPr>
      </w:pPr>
      <w:r w:rsidRPr="00FE396C">
        <w:rPr>
          <w:sz w:val="16"/>
        </w:rPr>
        <w:t xml:space="preserve">Ethical consequentialist vegetarians believe that farmed animals have lives that are worse than non-existence. In this paper, I sketch out an argument that </w:t>
      </w:r>
      <w:r w:rsidRPr="00036F8E">
        <w:rPr>
          <w:u w:val="single"/>
        </w:rPr>
        <w:t xml:space="preserve">wild animals have worse lives than farmed animals, and </w:t>
      </w:r>
      <w:proofErr w:type="gramStart"/>
      <w:r w:rsidRPr="00036F8E">
        <w:rPr>
          <w:u w:val="single"/>
        </w:rPr>
        <w:t>that consistent vegetarians</w:t>
      </w:r>
      <w:proofErr w:type="gramEnd"/>
      <w:r w:rsidRPr="00036F8E">
        <w:rPr>
          <w:u w:val="single"/>
        </w:rPr>
        <w:t xml:space="preserve"> should therefore reduce the number of wild animals as a top priority.</w:t>
      </w:r>
      <w:r w:rsidRPr="00FE396C">
        <w:rPr>
          <w:sz w:val="16"/>
        </w:rPr>
        <w:t xml:space="preserve"> I consider objections to the </w:t>
      </w:r>
      <w:proofErr w:type="gramStart"/>
      <w:r w:rsidRPr="00FE396C">
        <w:rPr>
          <w:sz w:val="16"/>
        </w:rPr>
        <w:t>argument, and</w:t>
      </w:r>
      <w:proofErr w:type="gramEnd"/>
      <w:r w:rsidRPr="00FE396C">
        <w:rPr>
          <w:sz w:val="16"/>
        </w:rPr>
        <w:t xml:space="preserve"> discuss which courses of action are open to those who accept the argument.</w:t>
      </w:r>
      <w:r>
        <w:rPr>
          <w:sz w:val="16"/>
        </w:rPr>
        <w:t xml:space="preserve"> </w:t>
      </w:r>
      <w:r w:rsidRPr="00FE396C">
        <w:rPr>
          <w:sz w:val="16"/>
        </w:rPr>
        <w:t xml:space="preserve">Many consequentialists are vegetarian because they care about the harm done to farmed animals. Some consequentialists may be vegetarian because of environmental concerns, and others for non-consequentialist reasons, but these are not my </w:t>
      </w:r>
      <w:proofErr w:type="gramStart"/>
      <w:r w:rsidRPr="00FE396C">
        <w:rPr>
          <w:sz w:val="16"/>
        </w:rPr>
        <w:t>main focus</w:t>
      </w:r>
      <w:proofErr w:type="gramEnd"/>
      <w:r w:rsidRPr="00FE396C">
        <w:rPr>
          <w:sz w:val="16"/>
        </w:rPr>
        <w:t xml:space="preserve"> here. More precisely then, </w:t>
      </w:r>
      <w:r w:rsidRPr="00036F8E">
        <w:rPr>
          <w:u w:val="single"/>
        </w:rPr>
        <w:t xml:space="preserve">ethical </w:t>
      </w:r>
      <w:r w:rsidRPr="00E811D0">
        <w:rPr>
          <w:highlight w:val="green"/>
          <w:u w:val="single"/>
        </w:rPr>
        <w:t>consequentialist vegetarians believe that farmed animals have lives so bad they are not worth living</w:t>
      </w:r>
      <w:r w:rsidRPr="00036F8E">
        <w:rPr>
          <w:u w:val="single"/>
        </w:rPr>
        <w:t>, so that it is better for them not to come into existence.</w:t>
      </w:r>
      <w:r w:rsidRPr="00FE396C">
        <w:rPr>
          <w:sz w:val="16"/>
        </w:rPr>
        <w:t xml:space="preserve"> Vegetarians reduce the demand for meat, so that farmers will breed fewer animals, preventing the existence of additional animals. If ethical consequentialist vegetarians1 believed that animals have lives that are unpleasant but still better than non-existence, they would focus on reducing harm to these animals without reducing their numbers, for instance by supporting humane slaughter or buying meat from free-range cows.</w:t>
      </w:r>
      <w:r>
        <w:rPr>
          <w:sz w:val="16"/>
        </w:rPr>
        <w:t xml:space="preserve"> </w:t>
      </w:r>
      <w:r w:rsidRPr="00FE396C">
        <w:rPr>
          <w:sz w:val="16"/>
        </w:rPr>
        <w:t xml:space="preserve">I will argue that </w:t>
      </w:r>
      <w:r w:rsidRPr="00036F8E">
        <w:rPr>
          <w:u w:val="single"/>
        </w:rPr>
        <w:t xml:space="preserve">if vegetarians were </w:t>
      </w:r>
      <w:r w:rsidRPr="00E811D0">
        <w:rPr>
          <w:highlight w:val="green"/>
          <w:u w:val="single"/>
        </w:rPr>
        <w:t>to apply this</w:t>
      </w:r>
      <w:r w:rsidRPr="00036F8E">
        <w:rPr>
          <w:u w:val="single"/>
        </w:rPr>
        <w:t xml:space="preserve"> principle </w:t>
      </w:r>
      <w:r w:rsidRPr="00E811D0">
        <w:rPr>
          <w:highlight w:val="green"/>
          <w:u w:val="single"/>
        </w:rPr>
        <w:t xml:space="preserve">consistently, </w:t>
      </w:r>
      <w:r w:rsidRPr="00E811D0">
        <w:rPr>
          <w:rStyle w:val="Emphasis"/>
          <w:highlight w:val="green"/>
        </w:rPr>
        <w:t>the suffering of wild animals would dominate their concerns</w:t>
      </w:r>
      <w:r w:rsidRPr="00E811D0">
        <w:rPr>
          <w:highlight w:val="green"/>
          <w:u w:val="single"/>
        </w:rPr>
        <w:t>, and</w:t>
      </w:r>
      <w:r w:rsidRPr="00036F8E">
        <w:rPr>
          <w:u w:val="single"/>
        </w:rPr>
        <w:t xml:space="preserve"> would plausibly </w:t>
      </w:r>
      <w:r w:rsidRPr="00E811D0">
        <w:rPr>
          <w:highlight w:val="green"/>
          <w:u w:val="single"/>
        </w:rPr>
        <w:t>lead them to</w:t>
      </w:r>
      <w:r w:rsidRPr="00036F8E">
        <w:rPr>
          <w:u w:val="single"/>
        </w:rPr>
        <w:t xml:space="preserve"> support </w:t>
      </w:r>
      <w:r w:rsidRPr="00E811D0">
        <w:rPr>
          <w:highlight w:val="green"/>
          <w:u w:val="single"/>
        </w:rPr>
        <w:t>reducing the number of wild animals</w:t>
      </w:r>
      <w:r w:rsidRPr="00036F8E">
        <w:rPr>
          <w:u w:val="single"/>
        </w:rPr>
        <w:t xml:space="preserve">, for instance </w:t>
      </w:r>
      <w:r w:rsidRPr="00E811D0">
        <w:rPr>
          <w:highlight w:val="green"/>
          <w:u w:val="single"/>
        </w:rPr>
        <w:t xml:space="preserve">through </w:t>
      </w:r>
      <w:r w:rsidRPr="00E811D0">
        <w:rPr>
          <w:rStyle w:val="Emphasis"/>
          <w:highlight w:val="green"/>
        </w:rPr>
        <w:t>habitat destruction</w:t>
      </w:r>
      <w:r w:rsidRPr="00036F8E">
        <w:rPr>
          <w:u w:val="single"/>
        </w:rPr>
        <w:t xml:space="preserve"> or </w:t>
      </w:r>
      <w:proofErr w:type="spellStart"/>
      <w:r w:rsidRPr="00036F8E">
        <w:rPr>
          <w:u w:val="single"/>
        </w:rPr>
        <w:t>sterilisation</w:t>
      </w:r>
      <w:proofErr w:type="spellEnd"/>
      <w:r w:rsidRPr="00036F8E">
        <w:rPr>
          <w:u w:val="single"/>
        </w:rPr>
        <w:t>.</w:t>
      </w:r>
      <w:r>
        <w:rPr>
          <w:sz w:val="16"/>
        </w:rPr>
        <w:t xml:space="preserve"> </w:t>
      </w:r>
      <w:r w:rsidRPr="00FE396C">
        <w:rPr>
          <w:sz w:val="16"/>
        </w:rPr>
        <w:t>SUFFERING IN NATURE, AND ITS IMPLICATIONS</w:t>
      </w:r>
      <w:r>
        <w:rPr>
          <w:sz w:val="16"/>
        </w:rPr>
        <w:t xml:space="preserve"> </w:t>
      </w:r>
      <w:r w:rsidRPr="00036F8E">
        <w:rPr>
          <w:u w:val="single"/>
        </w:rPr>
        <w:t xml:space="preserve">If animals like free-range cows have lives that are not worth living, almost all wild animals could plausibly be thought to also have lives that are worse than non-existence. </w:t>
      </w:r>
      <w:r w:rsidRPr="00E811D0">
        <w:rPr>
          <w:highlight w:val="green"/>
          <w:u w:val="single"/>
        </w:rPr>
        <w:t>Nature is</w:t>
      </w:r>
      <w:r w:rsidRPr="00036F8E">
        <w:rPr>
          <w:u w:val="single"/>
        </w:rPr>
        <w:t xml:space="preserve"> often </w:t>
      </w:r>
      <w:proofErr w:type="spellStart"/>
      <w:r w:rsidRPr="00E811D0">
        <w:rPr>
          <w:highlight w:val="green"/>
          <w:u w:val="single"/>
        </w:rPr>
        <w:t>romanticised</w:t>
      </w:r>
      <w:proofErr w:type="spellEnd"/>
      <w:r w:rsidRPr="00036F8E">
        <w:rPr>
          <w:u w:val="single"/>
        </w:rPr>
        <w:t xml:space="preserve"> as a well-balanced idyll, so this may seem </w:t>
      </w:r>
      <w:proofErr w:type="gramStart"/>
      <w:r w:rsidRPr="00036F8E">
        <w:rPr>
          <w:u w:val="single"/>
        </w:rPr>
        <w:t>counter-intuitive</w:t>
      </w:r>
      <w:proofErr w:type="gramEnd"/>
      <w:r w:rsidRPr="00036F8E">
        <w:rPr>
          <w:u w:val="single"/>
        </w:rPr>
        <w:t xml:space="preserve">. </w:t>
      </w:r>
      <w:r w:rsidRPr="00E811D0">
        <w:rPr>
          <w:highlight w:val="green"/>
          <w:u w:val="single"/>
        </w:rPr>
        <w:t>But extreme</w:t>
      </w:r>
      <w:r w:rsidRPr="00036F8E">
        <w:rPr>
          <w:u w:val="single"/>
        </w:rPr>
        <w:t xml:space="preserve"> forms of </w:t>
      </w:r>
      <w:r w:rsidRPr="00E811D0">
        <w:rPr>
          <w:highlight w:val="green"/>
          <w:u w:val="single"/>
        </w:rPr>
        <w:t>suffering like starvation, dehydration, or being eaten alive</w:t>
      </w:r>
      <w:r w:rsidRPr="00036F8E">
        <w:rPr>
          <w:u w:val="single"/>
        </w:rPr>
        <w:t xml:space="preserve"> by a predator </w:t>
      </w:r>
      <w:r w:rsidRPr="00E811D0">
        <w:rPr>
          <w:highlight w:val="green"/>
          <w:u w:val="single"/>
        </w:rPr>
        <w:t>are much more common in wild</w:t>
      </w:r>
      <w:r w:rsidRPr="00530D91">
        <w:rPr>
          <w:u w:val="single"/>
        </w:rPr>
        <w:t xml:space="preserve"> animals </w:t>
      </w:r>
      <w:r w:rsidRPr="00E811D0">
        <w:rPr>
          <w:highlight w:val="green"/>
          <w:u w:val="single"/>
        </w:rPr>
        <w:t>than farm animals.</w:t>
      </w:r>
      <w:r w:rsidRPr="00036F8E">
        <w:rPr>
          <w:u w:val="single"/>
        </w:rPr>
        <w:t xml:space="preserve"> Crocodiles and hyenas disembowel their prey before killing them</w:t>
      </w:r>
      <w:r w:rsidRPr="00FE396C">
        <w:rPr>
          <w:sz w:val="16"/>
        </w:rPr>
        <w:t xml:space="preserve"> (</w:t>
      </w:r>
      <w:proofErr w:type="spellStart"/>
      <w:r w:rsidRPr="00FE396C">
        <w:rPr>
          <w:sz w:val="16"/>
        </w:rPr>
        <w:t>Tomasik</w:t>
      </w:r>
      <w:proofErr w:type="spellEnd"/>
      <w:r w:rsidRPr="00FE396C">
        <w:rPr>
          <w:sz w:val="16"/>
        </w:rPr>
        <w:t xml:space="preserve"> 2009). </w:t>
      </w:r>
      <w:r w:rsidRPr="00036F8E">
        <w:rPr>
          <w:u w:val="single"/>
        </w:rPr>
        <w:t>In birds</w:t>
      </w:r>
      <w:r w:rsidRPr="00CE4FA6">
        <w:rPr>
          <w:u w:val="single"/>
        </w:rPr>
        <w:t>, diseases like</w:t>
      </w:r>
      <w:r w:rsidRPr="00036F8E">
        <w:rPr>
          <w:u w:val="single"/>
        </w:rPr>
        <w:t xml:space="preserve"> </w:t>
      </w:r>
      <w:r w:rsidRPr="00E811D0">
        <w:rPr>
          <w:highlight w:val="green"/>
          <w:u w:val="single"/>
        </w:rPr>
        <w:t>avian salmonellosis produce excruciating symptoms</w:t>
      </w:r>
      <w:r w:rsidRPr="00036F8E">
        <w:rPr>
          <w:u w:val="single"/>
        </w:rPr>
        <w:t xml:space="preserve"> in the final days of life, </w:t>
      </w:r>
      <w:r w:rsidRPr="00E811D0">
        <w:rPr>
          <w:highlight w:val="green"/>
          <w:u w:val="single"/>
        </w:rPr>
        <w:t>such as depression</w:t>
      </w:r>
      <w:r w:rsidRPr="00036F8E">
        <w:rPr>
          <w:u w:val="single"/>
        </w:rPr>
        <w:t xml:space="preserve">, shivering, loss of appetite, and just before death, </w:t>
      </w:r>
      <w:r w:rsidRPr="00E811D0">
        <w:rPr>
          <w:highlight w:val="green"/>
          <w:u w:val="single"/>
        </w:rPr>
        <w:t>blindness,</w:t>
      </w:r>
      <w:r w:rsidRPr="00036F8E">
        <w:rPr>
          <w:u w:val="single"/>
        </w:rPr>
        <w:t xml:space="preserve"> incoordination, staggering</w:t>
      </w:r>
      <w:r w:rsidRPr="00CE4FA6">
        <w:rPr>
          <w:u w:val="single"/>
        </w:rPr>
        <w:t xml:space="preserve">, </w:t>
      </w:r>
      <w:proofErr w:type="gramStart"/>
      <w:r w:rsidRPr="00CE4FA6">
        <w:rPr>
          <w:u w:val="single"/>
        </w:rPr>
        <w:t>tremor</w:t>
      </w:r>
      <w:proofErr w:type="gramEnd"/>
      <w:r w:rsidRPr="00E811D0">
        <w:rPr>
          <w:highlight w:val="green"/>
          <w:u w:val="single"/>
        </w:rPr>
        <w:t xml:space="preserve"> and convulsions</w:t>
      </w:r>
      <w:r w:rsidRPr="00FE396C">
        <w:rPr>
          <w:sz w:val="16"/>
        </w:rPr>
        <w:t xml:space="preserve"> (Michigan Department of Natural Resources). </w:t>
      </w:r>
      <w:r w:rsidRPr="00036F8E">
        <w:rPr>
          <w:u w:val="single"/>
        </w:rPr>
        <w:t xml:space="preserve">While a farmed animal like a free-range cow </w:t>
      </w:r>
      <w:proofErr w:type="gramStart"/>
      <w:r w:rsidRPr="00036F8E">
        <w:rPr>
          <w:u w:val="single"/>
        </w:rPr>
        <w:t>has to</w:t>
      </w:r>
      <w:proofErr w:type="gramEnd"/>
      <w:r w:rsidRPr="00036F8E">
        <w:rPr>
          <w:u w:val="single"/>
        </w:rPr>
        <w:t xml:space="preserve"> endure some confinement and a premature and potentially painful death</w:t>
      </w:r>
      <w:r w:rsidRPr="00FE396C">
        <w:rPr>
          <w:sz w:val="16"/>
        </w:rPr>
        <w:t xml:space="preserve"> (stunning sometimes fails), </w:t>
      </w:r>
      <w:r w:rsidRPr="00036F8E">
        <w:rPr>
          <w:u w:val="single"/>
        </w:rPr>
        <w:t>a wild animal may suffer comparable experiences, such as surviving a cold winter or having to fear predators, while additionally undergoing the aforementioned extreme suffering</w:t>
      </w:r>
      <w:r w:rsidRPr="00FE396C">
        <w:rPr>
          <w:sz w:val="16"/>
        </w:rPr>
        <w:t xml:space="preserve"> (</w:t>
      </w:r>
      <w:proofErr w:type="spellStart"/>
      <w:r w:rsidRPr="00FE396C">
        <w:rPr>
          <w:sz w:val="16"/>
        </w:rPr>
        <w:t>Tomasik</w:t>
      </w:r>
      <w:proofErr w:type="spellEnd"/>
      <w:r w:rsidRPr="00FE396C">
        <w:rPr>
          <w:sz w:val="16"/>
        </w:rPr>
        <w:t xml:space="preserve"> 2013). </w:t>
      </w:r>
      <w:r w:rsidRPr="00036F8E">
        <w:rPr>
          <w:u w:val="single"/>
        </w:rPr>
        <w:t>Wild animals do experience</w:t>
      </w:r>
      <w:r w:rsidRPr="00FE396C">
        <w:rPr>
          <w:sz w:val="16"/>
        </w:rPr>
        <w:t xml:space="preserve"> significant </w:t>
      </w:r>
      <w:r w:rsidRPr="003A74AB">
        <w:rPr>
          <w:u w:val="single"/>
        </w:rPr>
        <w:t>pleasure</w:t>
      </w:r>
      <w:r w:rsidRPr="003A74AB">
        <w:rPr>
          <w:sz w:val="16"/>
        </w:rPr>
        <w:t xml:space="preserve">, for instance when they eat, play, have sex, or engage </w:t>
      </w:r>
      <w:r w:rsidRPr="002A7238">
        <w:rPr>
          <w:color w:val="FF0000"/>
          <w:sz w:val="16"/>
        </w:rPr>
        <w:t xml:space="preserve">in other normal physical activity. </w:t>
      </w:r>
      <w:r w:rsidRPr="002A7238">
        <w:rPr>
          <w:color w:val="FF0000"/>
          <w:u w:val="single"/>
        </w:rPr>
        <w:t xml:space="preserve">One reason to suspect that on average this pleasure is outweighed by suffering is that most species use the reproductive strategy of r-selection, which means that </w:t>
      </w:r>
      <w:r w:rsidRPr="002A7238">
        <w:rPr>
          <w:rStyle w:val="Emphasis"/>
          <w:color w:val="FF0000"/>
        </w:rPr>
        <w:t>the overwhelming majority of their offspring starve or are eaten shortly after birth</w:t>
      </w:r>
      <w:r w:rsidRPr="002A7238">
        <w:rPr>
          <w:color w:val="FF0000"/>
          <w:sz w:val="16"/>
        </w:rPr>
        <w:t xml:space="preserve"> </w:t>
      </w:r>
      <w:r w:rsidRPr="002A7238">
        <w:rPr>
          <w:color w:val="FF0000"/>
          <w:u w:val="single"/>
        </w:rPr>
        <w:t xml:space="preserve">and only very few </w:t>
      </w:r>
      <w:proofErr w:type="gramStart"/>
      <w:r w:rsidRPr="002A7238">
        <w:rPr>
          <w:color w:val="FF0000"/>
          <w:u w:val="single"/>
        </w:rPr>
        <w:t>reach</w:t>
      </w:r>
      <w:proofErr w:type="gramEnd"/>
      <w:r w:rsidRPr="002A7238">
        <w:rPr>
          <w:color w:val="FF0000"/>
          <w:u w:val="single"/>
        </w:rPr>
        <w:t xml:space="preserve"> reproductive age</w:t>
      </w:r>
      <w:r w:rsidRPr="002A7238">
        <w:rPr>
          <w:color w:val="FF0000"/>
          <w:sz w:val="16"/>
        </w:rPr>
        <w:t xml:space="preserve"> (Horta 2010; Ng 1995). For instance, ‘in her lifetime a lioness might have 20 cubs; a pigeon, 150 chicks; a mouse, 1000 kits’ (</w:t>
      </w:r>
      <w:proofErr w:type="spellStart"/>
      <w:r w:rsidRPr="002A7238">
        <w:rPr>
          <w:color w:val="FF0000"/>
          <w:sz w:val="16"/>
        </w:rPr>
        <w:t>Hapgood</w:t>
      </w:r>
      <w:proofErr w:type="spellEnd"/>
      <w:r w:rsidRPr="002A7238">
        <w:rPr>
          <w:color w:val="FF0000"/>
          <w:sz w:val="16"/>
        </w:rPr>
        <w:t xml:space="preserve"> 1979), the vast majority of which will die before they could have had many pleasurable experiences. Overall, it seems plausible that wild animals have worse lives than, say, free-range cows. If vegetarians think it’s better for the latter not to exist, they must believe the same thing about wild animals. A second important empirical fact is that wild animals far outnumber farmed animals. Using figures from the FAO, </w:t>
      </w:r>
      <w:proofErr w:type="spellStart"/>
      <w:r w:rsidRPr="002A7238">
        <w:rPr>
          <w:color w:val="FF0000"/>
          <w:sz w:val="16"/>
        </w:rPr>
        <w:t>Tomasik</w:t>
      </w:r>
      <w:proofErr w:type="spellEnd"/>
      <w:r w:rsidRPr="002A7238">
        <w:rPr>
          <w:color w:val="FF0000"/>
          <w:sz w:val="16"/>
        </w:rPr>
        <w:t xml:space="preserve"> estimates that the global livestock population is 24 billion (including 17 billion chicken) (</w:t>
      </w:r>
      <w:proofErr w:type="spellStart"/>
      <w:r w:rsidRPr="002A7238">
        <w:rPr>
          <w:color w:val="FF0000"/>
          <w:sz w:val="16"/>
        </w:rPr>
        <w:t>Tomasik</w:t>
      </w:r>
      <w:proofErr w:type="spellEnd"/>
      <w:r w:rsidRPr="002A7238">
        <w:rPr>
          <w:color w:val="FF0000"/>
          <w:sz w:val="16"/>
        </w:rPr>
        <w:t xml:space="preserve"> 2014). </w:t>
      </w:r>
      <w:r w:rsidRPr="002A7238">
        <w:rPr>
          <w:color w:val="FF0000"/>
          <w:u w:val="single"/>
        </w:rPr>
        <w:t xml:space="preserve">I restrict my count of wild animals to those at least as complex as chicken or small fish, which vegetarians clearly believe do have moral weight. Using </w:t>
      </w:r>
      <w:r w:rsidRPr="002A7238">
        <w:rPr>
          <w:color w:val="FF0000"/>
          <w:highlight w:val="green"/>
          <w:u w:val="single"/>
        </w:rPr>
        <w:t>studies of animal density</w:t>
      </w:r>
      <w:r w:rsidRPr="002A7238">
        <w:rPr>
          <w:color w:val="FF0000"/>
          <w:u w:val="single"/>
        </w:rPr>
        <w:t xml:space="preserve"> in different biomes, </w:t>
      </w:r>
      <w:proofErr w:type="spellStart"/>
      <w:r w:rsidRPr="002A7238">
        <w:rPr>
          <w:color w:val="FF0000"/>
          <w:u w:val="single"/>
        </w:rPr>
        <w:t>Tomasik</w:t>
      </w:r>
      <w:proofErr w:type="spellEnd"/>
      <w:r w:rsidRPr="002A7238">
        <w:rPr>
          <w:color w:val="FF0000"/>
          <w:u w:val="single"/>
        </w:rPr>
        <w:t xml:space="preserve"> </w:t>
      </w:r>
      <w:r w:rsidRPr="002A7238">
        <w:rPr>
          <w:color w:val="FF0000"/>
          <w:highlight w:val="green"/>
          <w:u w:val="single"/>
        </w:rPr>
        <w:t>estimate</w:t>
      </w:r>
      <w:r w:rsidRPr="002A7238">
        <w:rPr>
          <w:color w:val="FF0000"/>
          <w:u w:val="single"/>
        </w:rPr>
        <w:t xml:space="preserve">s </w:t>
      </w:r>
      <w:r w:rsidRPr="002A7238">
        <w:rPr>
          <w:color w:val="FF0000"/>
          <w:highlight w:val="green"/>
          <w:u w:val="single"/>
        </w:rPr>
        <w:t>conservatively that there are at least</w:t>
      </w:r>
      <w:r w:rsidRPr="002A7238">
        <w:rPr>
          <w:color w:val="FF0000"/>
          <w:u w:val="single"/>
        </w:rPr>
        <w:t xml:space="preserve"> [60 </w:t>
      </w:r>
      <w:proofErr w:type="gramStart"/>
      <w:r w:rsidRPr="002A7238">
        <w:rPr>
          <w:color w:val="FF0000"/>
          <w:u w:val="single"/>
        </w:rPr>
        <w:t>Billion</w:t>
      </w:r>
      <w:proofErr w:type="gramEnd"/>
      <w:r w:rsidRPr="002A7238">
        <w:rPr>
          <w:color w:val="FF0000"/>
          <w:u w:val="single"/>
        </w:rPr>
        <w:t>] 6*10^10 land birds, [</w:t>
      </w:r>
      <w:r w:rsidRPr="002A7238">
        <w:rPr>
          <w:color w:val="FF0000"/>
          <w:highlight w:val="green"/>
          <w:u w:val="single"/>
        </w:rPr>
        <w:t>600 Billion</w:t>
      </w:r>
      <w:r w:rsidRPr="002A7238">
        <w:rPr>
          <w:color w:val="FF0000"/>
          <w:u w:val="single"/>
        </w:rPr>
        <w:t xml:space="preserve">] 10^11 land </w:t>
      </w:r>
      <w:r w:rsidRPr="002A7238">
        <w:rPr>
          <w:color w:val="FF0000"/>
          <w:highlight w:val="green"/>
          <w:u w:val="single"/>
        </w:rPr>
        <w:t>mammals, and</w:t>
      </w:r>
      <w:r w:rsidRPr="002A7238">
        <w:rPr>
          <w:color w:val="FF0000"/>
          <w:u w:val="single"/>
        </w:rPr>
        <w:t xml:space="preserve"> [</w:t>
      </w:r>
      <w:r w:rsidRPr="002A7238">
        <w:rPr>
          <w:color w:val="FF0000"/>
          <w:highlight w:val="green"/>
          <w:u w:val="single"/>
        </w:rPr>
        <w:t>60 trillion]</w:t>
      </w:r>
      <w:r w:rsidRPr="002A7238">
        <w:rPr>
          <w:color w:val="FF0000"/>
          <w:u w:val="single"/>
        </w:rPr>
        <w:t xml:space="preserve"> 10^13 </w:t>
      </w:r>
      <w:r w:rsidRPr="002A7238">
        <w:rPr>
          <w:color w:val="FF0000"/>
          <w:highlight w:val="green"/>
          <w:u w:val="single"/>
        </w:rPr>
        <w:t>fish.</w:t>
      </w:r>
      <w:r w:rsidRPr="002A7238">
        <w:rPr>
          <w:color w:val="FF0000"/>
          <w:sz w:val="16"/>
        </w:rPr>
        <w:t xml:space="preserve"> Animals in each of these categories alone are several times more numerous than livestock. If wild animals’ well-being is indeed below the threshold for a life worth living, and the above numbers are remotely correct, the scale of wild animal suffering is vast. As Richard Dawkins writes, ‘During the minute it takes me to compose this sentence, thousands of animals are being eaten alive; others are running for their lives, whimpering with fear; others are being slowly devoured from within by rasping parasites; thousands of all kinds are dying of starvation, thirst and disease.’ (Dawkins 1996) If they accept the premises so far, </w:t>
      </w:r>
      <w:r w:rsidRPr="002A7238">
        <w:rPr>
          <w:color w:val="FF0000"/>
          <w:u w:val="single"/>
        </w:rPr>
        <w:t xml:space="preserve">consistent </w:t>
      </w:r>
      <w:r w:rsidRPr="002A7238">
        <w:rPr>
          <w:color w:val="FF0000"/>
          <w:highlight w:val="green"/>
          <w:u w:val="single"/>
        </w:rPr>
        <w:t xml:space="preserve">vegetarians should focus on preventing the existence of as many wild animals as possible, since </w:t>
      </w:r>
      <w:r w:rsidRPr="002A7238">
        <w:rPr>
          <w:rStyle w:val="Emphasis"/>
          <w:color w:val="FF0000"/>
          <w:highlight w:val="green"/>
        </w:rPr>
        <w:t>even a small reduction</w:t>
      </w:r>
      <w:r w:rsidRPr="002A7238">
        <w:rPr>
          <w:color w:val="FF0000"/>
          <w:u w:val="single"/>
        </w:rPr>
        <w:t xml:space="preserve"> in the global number of wild animals </w:t>
      </w:r>
      <w:r w:rsidRPr="002A7238">
        <w:rPr>
          <w:color w:val="FF0000"/>
          <w:highlight w:val="green"/>
          <w:u w:val="single"/>
        </w:rPr>
        <w:t>would outweigh</w:t>
      </w:r>
      <w:r w:rsidRPr="002A7238">
        <w:rPr>
          <w:color w:val="FF0000"/>
          <w:u w:val="single"/>
        </w:rPr>
        <w:t xml:space="preserve"> the impact of ending all livestock production. For example, they could reduce animal populations by </w:t>
      </w:r>
      <w:proofErr w:type="spellStart"/>
      <w:r w:rsidRPr="002A7238">
        <w:rPr>
          <w:color w:val="FF0000"/>
          <w:u w:val="single"/>
        </w:rPr>
        <w:t>sterilising</w:t>
      </w:r>
      <w:proofErr w:type="spellEnd"/>
      <w:r w:rsidRPr="002A7238">
        <w:rPr>
          <w:color w:val="FF0000"/>
          <w:u w:val="single"/>
        </w:rPr>
        <w:t xml:space="preserve"> them, or by </w:t>
      </w:r>
      <w:r w:rsidRPr="002A7238">
        <w:rPr>
          <w:rStyle w:val="Emphasis"/>
          <w:color w:val="FF0000"/>
        </w:rPr>
        <w:t>destroying highly dense animal habitats such as rainforests.</w:t>
      </w:r>
      <w:r w:rsidRPr="002A7238">
        <w:rPr>
          <w:color w:val="FF0000"/>
          <w:u w:val="single"/>
        </w:rPr>
        <w:t xml:space="preserve"> </w:t>
      </w:r>
      <w:r w:rsidRPr="002A7238">
        <w:rPr>
          <w:color w:val="FF0000"/>
          <w:sz w:val="16"/>
        </w:rPr>
        <w:t xml:space="preserve"> It may even be the case that vegetarians should react to this argument by eating more meat, since feeding livestock requires more surface area for agriculture, and fields contain far fewer wild animals per square </w:t>
      </w:r>
      <w:proofErr w:type="spellStart"/>
      <w:r w:rsidRPr="002A7238">
        <w:rPr>
          <w:color w:val="FF0000"/>
          <w:sz w:val="16"/>
        </w:rPr>
        <w:t>kilometre</w:t>
      </w:r>
      <w:proofErr w:type="spellEnd"/>
      <w:r w:rsidRPr="002A7238">
        <w:rPr>
          <w:color w:val="FF0000"/>
          <w:sz w:val="16"/>
        </w:rPr>
        <w:t xml:space="preserve"> than other biomes such as forests (Matheny and Chan 2005, 585). Of course, to the extent that it is more difficult to reduce wild animal populations than farm animal populations, vegetarians should focus more resources on the latter. But it seems implausible that it would be over a hundred times more difficult to achieve the same proportional reduction, which is what would be needed to reverse my conclusion that wild animal suffering dominates. </w:t>
      </w:r>
      <w:r w:rsidRPr="002A7238">
        <w:rPr>
          <w:color w:val="FF0000"/>
          <w:u w:val="single"/>
        </w:rPr>
        <w:t xml:space="preserve">There could be some simple ways, for instance, for vegetarians to reduce habitat sizes: supporting the construction of large parking </w:t>
      </w:r>
      <w:proofErr w:type="gramStart"/>
      <w:r w:rsidRPr="002A7238">
        <w:rPr>
          <w:color w:val="FF0000"/>
          <w:u w:val="single"/>
        </w:rPr>
        <w:t>lots, or</w:t>
      </w:r>
      <w:proofErr w:type="gramEnd"/>
      <w:r w:rsidRPr="002A7238">
        <w:rPr>
          <w:color w:val="FF0000"/>
          <w:u w:val="single"/>
        </w:rPr>
        <w:t xml:space="preserve"> donating to a pro-deforestation lobby.</w:t>
      </w:r>
      <w:r w:rsidRPr="002A7238">
        <w:rPr>
          <w:color w:val="FF0000"/>
          <w:sz w:val="16"/>
        </w:rPr>
        <w:t xml:space="preserve"> In the final paragraph, I touch upon the issue of how most effectively to reduce wild animal suffering.</w:t>
      </w:r>
    </w:p>
    <w:p w14:paraId="63334961" w14:textId="77777777" w:rsidR="0020329F" w:rsidRPr="002A7238" w:rsidRDefault="0020329F" w:rsidP="0020329F">
      <w:pPr>
        <w:rPr>
          <w:color w:val="FF0000"/>
          <w:sz w:val="16"/>
        </w:rPr>
      </w:pPr>
    </w:p>
    <w:p w14:paraId="4192FF75" w14:textId="77777777" w:rsidR="0020329F" w:rsidRDefault="0020329F" w:rsidP="0020329F">
      <w:pPr>
        <w:pStyle w:val="Heading4"/>
      </w:pPr>
      <w:r>
        <w:t xml:space="preserve">Non-human suffering is the </w:t>
      </w:r>
      <w:r>
        <w:rPr>
          <w:u w:val="single"/>
        </w:rPr>
        <w:t>largest impact</w:t>
      </w:r>
      <w:r>
        <w:t xml:space="preserve"> -- in quantity and severity.</w:t>
      </w:r>
    </w:p>
    <w:p w14:paraId="3F5EF097" w14:textId="77777777" w:rsidR="0020329F" w:rsidRPr="00D762A8" w:rsidRDefault="0020329F" w:rsidP="0020329F">
      <w:pPr>
        <w:rPr>
          <w:b/>
          <w:sz w:val="26"/>
        </w:rPr>
      </w:pPr>
      <w:r>
        <w:rPr>
          <w:rStyle w:val="Style13ptBold"/>
        </w:rPr>
        <w:t xml:space="preserve">Moen 16 </w:t>
      </w:r>
      <w:r w:rsidRPr="00FE396C">
        <w:rPr>
          <w:sz w:val="16"/>
        </w:rPr>
        <w:t xml:space="preserve">Ole Martin Moen (University of Oslo, Centre for the Study of Mind in Nature). “The ethics of wild animal suffering.” </w:t>
      </w:r>
      <w:proofErr w:type="spellStart"/>
      <w:r w:rsidRPr="00FE396C">
        <w:rPr>
          <w:sz w:val="16"/>
        </w:rPr>
        <w:t>Etikk</w:t>
      </w:r>
      <w:proofErr w:type="spellEnd"/>
      <w:r w:rsidRPr="00FE396C">
        <w:rPr>
          <w:sz w:val="16"/>
        </w:rPr>
        <w:t xml:space="preserve"> </w:t>
      </w:r>
      <w:proofErr w:type="spellStart"/>
      <w:r w:rsidRPr="00FE396C">
        <w:rPr>
          <w:sz w:val="16"/>
        </w:rPr>
        <w:t>i</w:t>
      </w:r>
      <w:proofErr w:type="spellEnd"/>
      <w:r w:rsidRPr="00FE396C">
        <w:rPr>
          <w:sz w:val="16"/>
        </w:rPr>
        <w:t xml:space="preserve"> </w:t>
      </w:r>
      <w:proofErr w:type="spellStart"/>
      <w:r w:rsidRPr="00FE396C">
        <w:rPr>
          <w:sz w:val="16"/>
        </w:rPr>
        <w:t>praksis</w:t>
      </w:r>
      <w:proofErr w:type="spellEnd"/>
      <w:r w:rsidRPr="00FE396C">
        <w:rPr>
          <w:sz w:val="16"/>
        </w:rPr>
        <w:t xml:space="preserve">. Nord J Appl Ethics (2016), 91–104. JDN. </w:t>
      </w:r>
      <w:hyperlink r:id="rId25" w:history="1">
        <w:r w:rsidRPr="00FE396C">
          <w:rPr>
            <w:rStyle w:val="Hyperlink"/>
            <w:sz w:val="16"/>
          </w:rPr>
          <w:t>http://www.olemartinmoen.com/wp-content/uploads/TheEthicsofWildAnimalSuffering.pdf</w:t>
        </w:r>
      </w:hyperlink>
    </w:p>
    <w:p w14:paraId="38409677" w14:textId="77777777" w:rsidR="0020329F" w:rsidRPr="00FE396C" w:rsidRDefault="0020329F" w:rsidP="0020329F">
      <w:pPr>
        <w:rPr>
          <w:sz w:val="16"/>
        </w:rPr>
      </w:pPr>
      <w:r w:rsidRPr="00FE396C">
        <w:rPr>
          <w:sz w:val="16"/>
        </w:rPr>
        <w:t xml:space="preserve">If you have an open wound, a fractured bone, or terminal cancer, you suffer. But how do wounds, bone fractures, and cancers feel for animals such as sparrows, rabbits, and bears? Theoretically, it is possible that it does not feel like anything at all, because animals might not be conscious. Perhaps animals are just complicated machines, more like clocks and cars than like humans. Though it is difficult to establish conclusively that animals really are conscious, however, it is also increasingly difficult to see why rejecting consciousness in animals is any more reasonable than rejecting consciousness in other human beings. Although solipsism at the species level might make sense within religious contexts where humans are taken to have originated separately from all other animals, it coheres well with neither neuroscience nor evolution. </w:t>
      </w:r>
      <w:r w:rsidRPr="00E811D0">
        <w:rPr>
          <w:highlight w:val="green"/>
          <w:u w:val="single"/>
        </w:rPr>
        <w:t>Comparing ourselves to</w:t>
      </w:r>
      <w:r w:rsidRPr="002D38DA">
        <w:rPr>
          <w:u w:val="single"/>
        </w:rPr>
        <w:t xml:space="preserve"> sparrows, </w:t>
      </w:r>
      <w:r w:rsidRPr="00E811D0">
        <w:rPr>
          <w:highlight w:val="green"/>
          <w:u w:val="single"/>
        </w:rPr>
        <w:t>rabbits</w:t>
      </w:r>
      <w:r w:rsidRPr="002D38DA">
        <w:rPr>
          <w:u w:val="single"/>
        </w:rPr>
        <w:t xml:space="preserve">, and bears, we may observe that </w:t>
      </w:r>
      <w:r w:rsidRPr="00E811D0">
        <w:rPr>
          <w:highlight w:val="green"/>
          <w:u w:val="single"/>
        </w:rPr>
        <w:t>we have the same</w:t>
      </w:r>
      <w:r>
        <w:rPr>
          <w:u w:val="single"/>
        </w:rPr>
        <w:t xml:space="preserve"> </w:t>
      </w:r>
      <w:r w:rsidRPr="002D38DA">
        <w:rPr>
          <w:u w:val="single"/>
        </w:rPr>
        <w:t xml:space="preserve">kind of </w:t>
      </w:r>
      <w:r w:rsidRPr="00E811D0">
        <w:rPr>
          <w:highlight w:val="green"/>
          <w:u w:val="single"/>
        </w:rPr>
        <w:t>neurons</w:t>
      </w:r>
      <w:r w:rsidRPr="004838DF">
        <w:rPr>
          <w:u w:val="single"/>
        </w:rPr>
        <w:t>, the same main</w:t>
      </w:r>
      <w:r w:rsidRPr="002D38DA">
        <w:rPr>
          <w:u w:val="single"/>
        </w:rPr>
        <w:t xml:space="preserve"> brain parts, </w:t>
      </w:r>
      <w:r w:rsidRPr="00E811D0">
        <w:rPr>
          <w:highlight w:val="green"/>
          <w:u w:val="single"/>
        </w:rPr>
        <w:t>and</w:t>
      </w:r>
      <w:r w:rsidRPr="002D38DA">
        <w:rPr>
          <w:u w:val="single"/>
        </w:rPr>
        <w:t xml:space="preserve"> the same </w:t>
      </w:r>
      <w:r w:rsidRPr="00E811D0">
        <w:rPr>
          <w:highlight w:val="green"/>
          <w:u w:val="single"/>
        </w:rPr>
        <w:t>pain pathways</w:t>
      </w:r>
      <w:r w:rsidRPr="002D38DA">
        <w:rPr>
          <w:u w:val="single"/>
        </w:rPr>
        <w:t xml:space="preserve"> (</w:t>
      </w:r>
      <w:r w:rsidRPr="00E811D0">
        <w:rPr>
          <w:highlight w:val="green"/>
          <w:u w:val="single"/>
        </w:rPr>
        <w:t>C and A delta fibers</w:t>
      </w:r>
      <w:r w:rsidRPr="002D38DA">
        <w:rPr>
          <w:u w:val="single"/>
        </w:rPr>
        <w:t>) that they have. Sparrows, rabbits, and bears, moreover, react to noxious</w:t>
      </w:r>
      <w:r>
        <w:rPr>
          <w:u w:val="single"/>
        </w:rPr>
        <w:t xml:space="preserve"> </w:t>
      </w:r>
      <w:r w:rsidRPr="002D38DA">
        <w:rPr>
          <w:u w:val="single"/>
        </w:rPr>
        <w:t>stimuli the same way we do, and they stop doing so when anesthetized</w:t>
      </w:r>
      <w:r w:rsidRPr="00FE396C">
        <w:rPr>
          <w:sz w:val="16"/>
        </w:rPr>
        <w:t xml:space="preserve"> (see Griffin &amp; Speck 2004; Dawkins 2015). </w:t>
      </w:r>
      <w:r w:rsidRPr="00E811D0">
        <w:rPr>
          <w:highlight w:val="green"/>
          <w:u w:val="single"/>
        </w:rPr>
        <w:t>Since we</w:t>
      </w:r>
      <w:r w:rsidRPr="002D38DA">
        <w:rPr>
          <w:u w:val="single"/>
        </w:rPr>
        <w:t xml:space="preserve"> and other animals </w:t>
      </w:r>
      <w:r w:rsidRPr="00E811D0">
        <w:rPr>
          <w:highlight w:val="green"/>
          <w:u w:val="single"/>
        </w:rPr>
        <w:t xml:space="preserve">are genetically, neurologically, and functionally </w:t>
      </w:r>
      <w:r w:rsidRPr="00C10519">
        <w:rPr>
          <w:u w:val="single"/>
        </w:rPr>
        <w:t xml:space="preserve">very </w:t>
      </w:r>
      <w:r w:rsidRPr="00E811D0">
        <w:rPr>
          <w:highlight w:val="green"/>
          <w:u w:val="single"/>
        </w:rPr>
        <w:t xml:space="preserve">close, we would need </w:t>
      </w:r>
      <w:r w:rsidRPr="00E811D0">
        <w:rPr>
          <w:rStyle w:val="Emphasis"/>
          <w:highlight w:val="green"/>
        </w:rPr>
        <w:t>weighty evidence</w:t>
      </w:r>
      <w:r w:rsidRPr="00E811D0">
        <w:rPr>
          <w:highlight w:val="green"/>
          <w:u w:val="single"/>
        </w:rPr>
        <w:t xml:space="preserve"> to conclude that</w:t>
      </w:r>
      <w:r w:rsidRPr="002D38DA">
        <w:rPr>
          <w:u w:val="single"/>
        </w:rPr>
        <w:t xml:space="preserve">, despite these similarities, </w:t>
      </w:r>
      <w:r w:rsidRPr="00E811D0">
        <w:rPr>
          <w:highlight w:val="green"/>
          <w:u w:val="single"/>
        </w:rPr>
        <w:t>humans work in</w:t>
      </w:r>
      <w:r w:rsidRPr="002D38DA">
        <w:rPr>
          <w:u w:val="single"/>
        </w:rPr>
        <w:t xml:space="preserve"> fundamentally </w:t>
      </w:r>
      <w:r w:rsidRPr="00E811D0">
        <w:rPr>
          <w:highlight w:val="green"/>
          <w:u w:val="single"/>
        </w:rPr>
        <w:t>different ways</w:t>
      </w:r>
      <w:r w:rsidRPr="002D38DA">
        <w:rPr>
          <w:u w:val="single"/>
        </w:rPr>
        <w:t xml:space="preserve"> from other animals: humans consciously, animals non-consciously.</w:t>
      </w:r>
      <w:r w:rsidRPr="00FE396C">
        <w:rPr>
          <w:sz w:val="16"/>
        </w:rPr>
        <w:t xml:space="preserve">1 Increased understanding of animal consciousness helped spur the animal ethics movement. Keeping animals in small cages, castrating them without anesthetics, and branding them with glowing irons—practices that, if performed on humans, would land the perpetrator in prison for decades—are common farming practices around the world. Millions of farm animals live and die under such conditions. Opposing human disregard for animal welfare, Peter Singer (1990) famously argues that just as we have gradually expanded our circle of moral concern to encompass ethnic groups other than our own, and finally </w:t>
      </w:r>
      <w:proofErr w:type="gramStart"/>
      <w:r w:rsidRPr="00FE396C">
        <w:rPr>
          <w:sz w:val="16"/>
        </w:rPr>
        <w:t>humanity as a whole, we</w:t>
      </w:r>
      <w:proofErr w:type="gramEnd"/>
      <w:r w:rsidRPr="00FE396C">
        <w:rPr>
          <w:sz w:val="16"/>
        </w:rPr>
        <w:t xml:space="preserve"> should further expand it to include other sentient species. According to Singer, it is suffering as such that is bad, and it is bad whoever experiences it. Though the animal ethics movement is commendable, its circle of moral concern has hitherto expanded almost exclusively to captive animals. With very few exceptions—most notably, David Pearce and Jeff McMahan, whom I shall discuss in detail below—animal ethicists have failed to adequately </w:t>
      </w:r>
      <w:proofErr w:type="gramStart"/>
      <w:r w:rsidRPr="00FE396C">
        <w:rPr>
          <w:sz w:val="16"/>
        </w:rPr>
        <w:t>take into account</w:t>
      </w:r>
      <w:proofErr w:type="gramEnd"/>
      <w:r w:rsidRPr="00FE396C">
        <w:rPr>
          <w:sz w:val="16"/>
        </w:rPr>
        <w:t xml:space="preserve"> the suffering of animals living in the wild. Wild animals, however, vastly outnumber captive animals, and arguably, billions of wild </w:t>
      </w:r>
      <w:proofErr w:type="gramStart"/>
      <w:r w:rsidRPr="00FE396C">
        <w:rPr>
          <w:sz w:val="16"/>
        </w:rPr>
        <w:t>animals</w:t>
      </w:r>
      <w:proofErr w:type="gramEnd"/>
      <w:r w:rsidRPr="00FE396C">
        <w:rPr>
          <w:sz w:val="16"/>
        </w:rPr>
        <w:t xml:space="preserve"> live lives that are even more painful and distressing than those of their captive counterparts. Though it might well be difficult to alleviate suffering in the wild, and comparatively easier to alleviate suffering caused by humans, disregarding wild animal suffering from the outset involves a form of anthropocentrism that, sadly, enjoys wide acceptance even among those who purport to oppose the doctrine. We might dub this the second anthropocentrism. While traditional </w:t>
      </w:r>
      <w:proofErr w:type="spellStart"/>
      <w:r w:rsidRPr="00FE396C">
        <w:rPr>
          <w:sz w:val="16"/>
        </w:rPr>
        <w:t>anthropocentrics</w:t>
      </w:r>
      <w:proofErr w:type="spellEnd"/>
      <w:r w:rsidRPr="00FE396C">
        <w:rPr>
          <w:sz w:val="16"/>
        </w:rPr>
        <w:t xml:space="preserve"> are concerned only with human suffering, </w:t>
      </w:r>
      <w:proofErr w:type="spellStart"/>
      <w:r w:rsidRPr="00FE396C">
        <w:rPr>
          <w:sz w:val="16"/>
        </w:rPr>
        <w:t>anthropocentrics</w:t>
      </w:r>
      <w:proofErr w:type="spellEnd"/>
      <w:r w:rsidRPr="00FE396C">
        <w:rPr>
          <w:sz w:val="16"/>
        </w:rPr>
        <w:t xml:space="preserve"> of the second kind are concerned only with human-caused suffering. I will suggest, however, that if we take suffering as such to be bad (roughly along the lines that Singer does), it is unclear why the species membership of those who cause the suffering is morally relevant while the species membership of those who suffer is not. My aim in this paper is not to sway those who are indifferent to animal welfare. Rather, my aim is to make those who are concerned with animal welfare more concerned with the welfare of wild animals. Moreover, I shall exclusively discuss welfarist concerns, so if there are other grounds to care for animals, they lie beyond the scope of this paper. My discussion is limited to mammals and birds, the reason for which is that these are the animals whose ability to suffer is least disputed. If fish, amphibians, reptiles, and/or invertebrates can also suffer, my conclusion is amplified. The empirical side </w:t>
      </w:r>
      <w:r w:rsidRPr="002D38DA">
        <w:rPr>
          <w:u w:val="single"/>
        </w:rPr>
        <w:t>Let me start by defending three empirical claims: (1) that there are vastly more wild</w:t>
      </w:r>
      <w:r>
        <w:rPr>
          <w:u w:val="single"/>
        </w:rPr>
        <w:t xml:space="preserve"> </w:t>
      </w:r>
      <w:r w:rsidRPr="002D38DA">
        <w:rPr>
          <w:u w:val="single"/>
        </w:rPr>
        <w:t xml:space="preserve">than captive animals; (2) that </w:t>
      </w:r>
      <w:r w:rsidRPr="00E811D0">
        <w:rPr>
          <w:rStyle w:val="Emphasis"/>
          <w:highlight w:val="green"/>
        </w:rPr>
        <w:t>wild animals have the same capacity to suffer</w:t>
      </w:r>
      <w:r w:rsidRPr="002D38DA">
        <w:rPr>
          <w:u w:val="single"/>
        </w:rPr>
        <w:t xml:space="preserve"> as</w:t>
      </w:r>
      <w:r>
        <w:rPr>
          <w:u w:val="single"/>
        </w:rPr>
        <w:t xml:space="preserve"> </w:t>
      </w:r>
      <w:r w:rsidRPr="002D38DA">
        <w:rPr>
          <w:u w:val="single"/>
        </w:rPr>
        <w:t>captive animals; and (3) that many, perhaps most, wild animals suffer at least as</w:t>
      </w:r>
      <w:r>
        <w:rPr>
          <w:u w:val="single"/>
        </w:rPr>
        <w:t xml:space="preserve"> </w:t>
      </w:r>
      <w:r w:rsidRPr="002D38DA">
        <w:rPr>
          <w:u w:val="single"/>
        </w:rPr>
        <w:t>much as their captive counterparts.</w:t>
      </w:r>
      <w:r w:rsidRPr="00FE396C">
        <w:rPr>
          <w:sz w:val="16"/>
        </w:rPr>
        <w:t xml:space="preserve"> These are all empirical claims that say nothing about the value significance of wild animal suffering. As such, we should accept or reject these claims irrespective of our ethical views. How many captive animals are there? According to the Food and Agriculture Organization of the United Nations (2014), </w:t>
      </w:r>
      <w:r w:rsidRPr="002D38DA">
        <w:rPr>
          <w:u w:val="single"/>
        </w:rPr>
        <w:t>the total number of livestock in the</w:t>
      </w:r>
      <w:r>
        <w:rPr>
          <w:u w:val="single"/>
        </w:rPr>
        <w:t xml:space="preserve"> </w:t>
      </w:r>
      <w:r w:rsidRPr="002D38DA">
        <w:rPr>
          <w:u w:val="single"/>
        </w:rPr>
        <w:t>world is—at any given time—roughly 25 billion</w:t>
      </w:r>
      <w:r w:rsidRPr="00FE396C">
        <w:rPr>
          <w:sz w:val="16"/>
        </w:rPr>
        <w:t xml:space="preserve">, the majority of which are chicken, followed by ducks, cattle, and sheep. Although this figure leaves out pets and laboratory animals, let us take for granted, for the sake of convenience, that the number of livestock is roughly representative of the number of captive animals. How many wild animals are there? According to Brian </w:t>
      </w:r>
      <w:proofErr w:type="spellStart"/>
      <w:r w:rsidRPr="00FE396C">
        <w:rPr>
          <w:sz w:val="16"/>
        </w:rPr>
        <w:t>Tomasik’s</w:t>
      </w:r>
      <w:proofErr w:type="spellEnd"/>
      <w:r w:rsidRPr="00FE396C">
        <w:rPr>
          <w:sz w:val="16"/>
        </w:rPr>
        <w:t xml:space="preserve"> (2014a) estimations, which are generated from research data on the typical prevalence of various animals in various environments coupled with data on the global prevalence of these environments, </w:t>
      </w:r>
      <w:r w:rsidRPr="00E811D0">
        <w:rPr>
          <w:highlight w:val="green"/>
          <w:u w:val="single"/>
        </w:rPr>
        <w:t>there are</w:t>
      </w:r>
      <w:r w:rsidRPr="002D38DA">
        <w:rPr>
          <w:u w:val="single"/>
        </w:rPr>
        <w:t xml:space="preserve">—at any given time—between 60 and </w:t>
      </w:r>
      <w:r w:rsidRPr="00E811D0">
        <w:rPr>
          <w:highlight w:val="green"/>
          <w:u w:val="single"/>
        </w:rPr>
        <w:t>200 billion birds and</w:t>
      </w:r>
      <w:r w:rsidRPr="002D38DA">
        <w:rPr>
          <w:u w:val="single"/>
        </w:rPr>
        <w:t xml:space="preserve"> between 100 and </w:t>
      </w:r>
      <w:r w:rsidRPr="00E811D0">
        <w:rPr>
          <w:highlight w:val="green"/>
          <w:u w:val="single"/>
        </w:rPr>
        <w:t>1,000 billion mammals.</w:t>
      </w:r>
      <w:r w:rsidRPr="002D38DA">
        <w:rPr>
          <w:u w:val="single"/>
        </w:rPr>
        <w:t xml:space="preserve"> If we assume the middle</w:t>
      </w:r>
      <w:r>
        <w:rPr>
          <w:u w:val="single"/>
        </w:rPr>
        <w:t xml:space="preserve"> </w:t>
      </w:r>
      <w:r w:rsidRPr="002D38DA">
        <w:rPr>
          <w:u w:val="single"/>
        </w:rPr>
        <w:t>estimate for both birds and mammals, there are, at any given time, 700 billion wild</w:t>
      </w:r>
      <w:r>
        <w:rPr>
          <w:u w:val="single"/>
        </w:rPr>
        <w:t xml:space="preserve"> </w:t>
      </w:r>
      <w:r w:rsidRPr="002D38DA">
        <w:rPr>
          <w:u w:val="single"/>
        </w:rPr>
        <w:t>birds and wild mammals combined. This is roughly 25 times the number of birds</w:t>
      </w:r>
      <w:r>
        <w:rPr>
          <w:u w:val="single"/>
        </w:rPr>
        <w:t xml:space="preserve"> </w:t>
      </w:r>
      <w:r w:rsidRPr="002D38DA">
        <w:rPr>
          <w:u w:val="single"/>
        </w:rPr>
        <w:t>and mammals in captivity. (If we were to include in our estimates fish, amphibians,</w:t>
      </w:r>
      <w:r>
        <w:rPr>
          <w:u w:val="single"/>
        </w:rPr>
        <w:t xml:space="preserve"> </w:t>
      </w:r>
      <w:r w:rsidRPr="002D38DA">
        <w:rPr>
          <w:u w:val="single"/>
        </w:rPr>
        <w:t>reptiles, and invertebrates, which are rare in human captivity but very prevalent in</w:t>
      </w:r>
      <w:r>
        <w:rPr>
          <w:u w:val="single"/>
        </w:rPr>
        <w:t xml:space="preserve"> </w:t>
      </w:r>
      <w:r w:rsidRPr="002D38DA">
        <w:rPr>
          <w:u w:val="single"/>
        </w:rPr>
        <w:t>the wild, we would end up with thousands of times more wild than captive animals.)</w:t>
      </w:r>
      <w:r w:rsidRPr="00FE396C">
        <w:rPr>
          <w:sz w:val="16"/>
        </w:rPr>
        <w:t xml:space="preserve"> A further empirical premise is that wild animals have the same ability to suffer as captive animals. By this I simply mean that if you tear the skin of both a wild and a captive animal, there is no compelling reason to believe that this would hurt more for the captive animal than for the wild animal. In fact, if we were to conclude that there is a difference between the two, we should probably conclude that while captive animals are more docile (due to drugs and lack of stimulation), wild animals remain sharp and focused. Let us assume, however, that the ability to suffer is the same, or roughly the same, in captive and wild animals. How much do wild animals </w:t>
      </w:r>
      <w:proofErr w:type="gramStart"/>
      <w:r w:rsidRPr="00FE396C">
        <w:rPr>
          <w:sz w:val="16"/>
        </w:rPr>
        <w:t>actually suffer</w:t>
      </w:r>
      <w:proofErr w:type="gramEnd"/>
      <w:r w:rsidRPr="00FE396C">
        <w:rPr>
          <w:sz w:val="16"/>
        </w:rPr>
        <w:t xml:space="preserve">? Very likely, some wild animals suffer very little. Some live long and peaceful lives, have few natural enemies, and have ample supplies of food. When they die, moreover, many animals die quick and painless deaths. The fact that some lives in the wild are pleasant, however, does not contradict the fact </w:t>
      </w:r>
      <w:r w:rsidRPr="00E811D0">
        <w:rPr>
          <w:rStyle w:val="Emphasis"/>
          <w:highlight w:val="green"/>
        </w:rPr>
        <w:t>for billions of wild animals, life is filled with suffering.</w:t>
      </w:r>
      <w:r w:rsidRPr="00FE396C">
        <w:rPr>
          <w:sz w:val="16"/>
        </w:rPr>
        <w:t xml:space="preserve"> One prominent source of suffering is predation. Every day, millions of animals are eaten alive, and though some of them are killed quickly, larger animals will often stay alive for minutes or hours before they die of blood loss, suffocation, drowning, or internal bleeding from poisoning (</w:t>
      </w:r>
      <w:proofErr w:type="spellStart"/>
      <w:r w:rsidRPr="00FE396C">
        <w:rPr>
          <w:sz w:val="16"/>
        </w:rPr>
        <w:t>Tomasik</w:t>
      </w:r>
      <w:proofErr w:type="spellEnd"/>
      <w:r w:rsidRPr="00FE396C">
        <w:rPr>
          <w:sz w:val="16"/>
        </w:rPr>
        <w:t xml:space="preserve"> 2014b). While some become paralyzed, and are likely to feel nothing, others feel excruciating pain. Predation is a very visible cause of suffering. In response to this, Tyler Cowen (2003) and Jeff McMahan (2010) have argued that if we can easily prevent a predator attack, we have at least a pro tanto moral reason to do so. In their view, the way predators kill their prey is often so gruesome that if a human were to treat animals similarly, we would have strong reasons to intervene – and for the animal that is eaten alive, the species membership of the attacking predator is likely to matter very little. Though this is an important observation, I think Cowen and McMahan fail to </w:t>
      </w:r>
      <w:r w:rsidRPr="00C10519">
        <w:rPr>
          <w:sz w:val="16"/>
        </w:rPr>
        <w:t xml:space="preserve">appreciate that </w:t>
      </w:r>
      <w:r w:rsidRPr="00C10519">
        <w:rPr>
          <w:u w:val="single"/>
        </w:rPr>
        <w:t>suffering caused by predation is likely to account for only a small fraction of the total suffering in nature.</w:t>
      </w:r>
      <w:r w:rsidRPr="00C10519">
        <w:rPr>
          <w:sz w:val="16"/>
        </w:rPr>
        <w:t xml:space="preserve"> Though death from predation might be the most violent and visible cause of suffering, </w:t>
      </w:r>
      <w:r w:rsidRPr="00C10519">
        <w:rPr>
          <w:u w:val="single"/>
        </w:rPr>
        <w:t>deaths from disease and parasites tend to be more drawn out in time. The same is true of deaths from droughts, floods, and freezing. Life in the wild is also a constant quest for nutrition; at any given time, thousands of animals are in the process of starving to death.</w:t>
      </w:r>
      <w:r w:rsidRPr="00C10519">
        <w:rPr>
          <w:sz w:val="16"/>
        </w:rPr>
        <w:t xml:space="preserve"> Though there is no agent responsible for this suffering, and though it might be hard for us to detect it, the suffering is nonetheless real and prevalent. When a parent animal starves or freezes to death, gets eaten, or dies from disease, its young offspring will often face an equally painful death. This borders on an important point, namely that most suffering in nature is likely to be endured by very young individuals. The reason is not primarily that many parent animals die (although that is also the case), but that </w:t>
      </w:r>
      <w:r w:rsidRPr="00C10519">
        <w:rPr>
          <w:u w:val="single"/>
        </w:rPr>
        <w:t>most</w:t>
      </w:r>
      <w:r w:rsidRPr="002D38DA">
        <w:rPr>
          <w:u w:val="single"/>
        </w:rPr>
        <w:t xml:space="preserve"> wild animals give birth to many more</w:t>
      </w:r>
      <w:r>
        <w:rPr>
          <w:u w:val="single"/>
        </w:rPr>
        <w:t xml:space="preserve"> </w:t>
      </w:r>
      <w:r w:rsidRPr="002D38DA">
        <w:rPr>
          <w:u w:val="single"/>
        </w:rPr>
        <w:t>offspring than are likely to reach adulthood.</w:t>
      </w:r>
      <w:r w:rsidRPr="00FE396C">
        <w:rPr>
          <w:sz w:val="16"/>
        </w:rPr>
        <w:t xml:space="preserve"> While humans normally give birth to just one child per </w:t>
      </w:r>
      <w:proofErr w:type="gramStart"/>
      <w:r w:rsidRPr="00FE396C">
        <w:rPr>
          <w:sz w:val="16"/>
        </w:rPr>
        <w:t>year, and</w:t>
      </w:r>
      <w:proofErr w:type="gramEnd"/>
      <w:r w:rsidRPr="00FE396C">
        <w:rPr>
          <w:sz w:val="16"/>
        </w:rPr>
        <w:t xml:space="preserve"> provide extensive care to each child (this is called the </w:t>
      </w:r>
      <w:proofErr w:type="spellStart"/>
      <w:r w:rsidRPr="00FE396C">
        <w:rPr>
          <w:sz w:val="16"/>
        </w:rPr>
        <w:t>Kselection</w:t>
      </w:r>
      <w:proofErr w:type="spellEnd"/>
      <w:r w:rsidRPr="00FE396C">
        <w:rPr>
          <w:sz w:val="16"/>
        </w:rPr>
        <w:t xml:space="preserve"> strategy), </w:t>
      </w:r>
      <w:r w:rsidRPr="002D38DA">
        <w:rPr>
          <w:u w:val="single"/>
        </w:rPr>
        <w:t>many animals</w:t>
      </w:r>
      <w:r w:rsidRPr="00FE396C">
        <w:rPr>
          <w:sz w:val="16"/>
        </w:rPr>
        <w:t xml:space="preserve"> follow a different reproductive strategy: they </w:t>
      </w:r>
      <w:r w:rsidRPr="002D38DA">
        <w:rPr>
          <w:u w:val="single"/>
        </w:rPr>
        <w:t>give</w:t>
      </w:r>
      <w:r>
        <w:rPr>
          <w:u w:val="single"/>
        </w:rPr>
        <w:t xml:space="preserve"> </w:t>
      </w:r>
      <w:r w:rsidRPr="002D38DA">
        <w:rPr>
          <w:u w:val="single"/>
        </w:rPr>
        <w:t>birth to dozens or hundreds of offspring every year, and care very little for each</w:t>
      </w:r>
      <w:r>
        <w:rPr>
          <w:u w:val="single"/>
        </w:rPr>
        <w:t xml:space="preserve"> </w:t>
      </w:r>
      <w:r w:rsidRPr="002D38DA">
        <w:rPr>
          <w:u w:val="single"/>
        </w:rPr>
        <w:t>individual (the r-selection strategy).</w:t>
      </w:r>
      <w:r w:rsidRPr="00FE396C">
        <w:rPr>
          <w:sz w:val="16"/>
        </w:rPr>
        <w:t xml:space="preserve"> These strategies both work to spread the parents’ genes in the population, but </w:t>
      </w:r>
      <w:r w:rsidRPr="002D38DA">
        <w:rPr>
          <w:u w:val="single"/>
        </w:rPr>
        <w:t xml:space="preserve">the </w:t>
      </w:r>
      <w:r w:rsidRPr="00E811D0">
        <w:rPr>
          <w:rStyle w:val="Emphasis"/>
          <w:highlight w:val="green"/>
        </w:rPr>
        <w:t>r-selection</w:t>
      </w:r>
      <w:r w:rsidRPr="002D38DA">
        <w:rPr>
          <w:u w:val="single"/>
        </w:rPr>
        <w:t xml:space="preserve"> strategy</w:t>
      </w:r>
      <w:r w:rsidRPr="00FE396C">
        <w:rPr>
          <w:sz w:val="16"/>
        </w:rPr>
        <w:t>—which is most common in smaller animals—</w:t>
      </w:r>
      <w:r w:rsidRPr="00E811D0">
        <w:rPr>
          <w:highlight w:val="green"/>
          <w:u w:val="single"/>
        </w:rPr>
        <w:t>leads to enormous</w:t>
      </w:r>
      <w:r w:rsidRPr="002D38DA">
        <w:rPr>
          <w:u w:val="single"/>
        </w:rPr>
        <w:t xml:space="preserve"> amounts of </w:t>
      </w:r>
      <w:r w:rsidRPr="00E811D0">
        <w:rPr>
          <w:highlight w:val="green"/>
          <w:u w:val="single"/>
        </w:rPr>
        <w:t>suffering because of the very large number of young</w:t>
      </w:r>
      <w:r w:rsidRPr="002D38DA">
        <w:rPr>
          <w:u w:val="single"/>
        </w:rPr>
        <w:t xml:space="preserve"> individuals </w:t>
      </w:r>
      <w:r w:rsidRPr="00E811D0">
        <w:rPr>
          <w:highlight w:val="green"/>
          <w:u w:val="single"/>
        </w:rPr>
        <w:t>that</w:t>
      </w:r>
      <w:r w:rsidRPr="002D38DA">
        <w:rPr>
          <w:u w:val="single"/>
        </w:rPr>
        <w:t xml:space="preserve"> are left to </w:t>
      </w:r>
      <w:r w:rsidRPr="00E811D0">
        <w:rPr>
          <w:highlight w:val="green"/>
          <w:u w:val="single"/>
        </w:rPr>
        <w:t>starve</w:t>
      </w:r>
      <w:r w:rsidRPr="002D38DA">
        <w:rPr>
          <w:u w:val="single"/>
        </w:rPr>
        <w:t xml:space="preserve"> to death </w:t>
      </w:r>
      <w:r w:rsidRPr="00E811D0">
        <w:rPr>
          <w:highlight w:val="green"/>
          <w:u w:val="single"/>
        </w:rPr>
        <w:t>or get eaten</w:t>
      </w:r>
      <w:r w:rsidRPr="002D38DA">
        <w:rPr>
          <w:u w:val="single"/>
        </w:rPr>
        <w:t xml:space="preserve">, either </w:t>
      </w:r>
      <w:r w:rsidRPr="00E811D0">
        <w:rPr>
          <w:highlight w:val="green"/>
          <w:u w:val="single"/>
        </w:rPr>
        <w:t>by</w:t>
      </w:r>
      <w:r w:rsidRPr="002D38DA">
        <w:rPr>
          <w:u w:val="single"/>
        </w:rPr>
        <w:t xml:space="preserve"> their stronger </w:t>
      </w:r>
      <w:r w:rsidRPr="00E811D0">
        <w:rPr>
          <w:highlight w:val="green"/>
          <w:u w:val="single"/>
        </w:rPr>
        <w:t>siblings or</w:t>
      </w:r>
      <w:r w:rsidRPr="002D38DA">
        <w:rPr>
          <w:u w:val="single"/>
        </w:rPr>
        <w:t xml:space="preserve"> by other </w:t>
      </w:r>
      <w:r w:rsidRPr="00E811D0">
        <w:rPr>
          <w:highlight w:val="green"/>
          <w:u w:val="single"/>
        </w:rPr>
        <w:t>predators</w:t>
      </w:r>
      <w:r w:rsidRPr="00FE396C">
        <w:rPr>
          <w:sz w:val="16"/>
        </w:rPr>
        <w:t xml:space="preserve"> (for an elaboration, see Horta 2010). If the average female in a given animal population gives birth to 50 offspring every year—and the population size remains stable year after year—then </w:t>
      </w:r>
      <w:proofErr w:type="gramStart"/>
      <w:r w:rsidRPr="00FE396C">
        <w:rPr>
          <w:sz w:val="16"/>
        </w:rPr>
        <w:t>the majority of</w:t>
      </w:r>
      <w:proofErr w:type="gramEnd"/>
      <w:r w:rsidRPr="00FE396C">
        <w:rPr>
          <w:sz w:val="16"/>
        </w:rPr>
        <w:t xml:space="preserve"> individuals in that population will be individuals dying before reaching adulthood. If we grant that animals become conscious shortly after birth, as we assume to be the case with humans, their deaths will often involve pain, and since their lives are very short, they will have very few good things in life to weigh up for all that is bad. </w:t>
      </w:r>
      <w:r w:rsidRPr="002D38DA">
        <w:rPr>
          <w:u w:val="single"/>
        </w:rPr>
        <w:t>For these reasons, Richard Dawkins is almost certainly correct when he writes:</w:t>
      </w:r>
      <w:r>
        <w:rPr>
          <w:u w:val="single"/>
        </w:rPr>
        <w:t xml:space="preserve"> </w:t>
      </w:r>
      <w:r w:rsidRPr="00E811D0">
        <w:rPr>
          <w:highlight w:val="green"/>
          <w:u w:val="single"/>
        </w:rPr>
        <w:t>The total amount of suffering</w:t>
      </w:r>
      <w:r w:rsidRPr="002D38DA">
        <w:rPr>
          <w:u w:val="single"/>
        </w:rPr>
        <w:t xml:space="preserve"> per year in the natural world </w:t>
      </w:r>
      <w:r w:rsidRPr="00E811D0">
        <w:rPr>
          <w:highlight w:val="green"/>
          <w:u w:val="single"/>
        </w:rPr>
        <w:t xml:space="preserve">is </w:t>
      </w:r>
      <w:r w:rsidRPr="00E811D0">
        <w:rPr>
          <w:rStyle w:val="Emphasis"/>
          <w:highlight w:val="green"/>
        </w:rPr>
        <w:t xml:space="preserve">beyond </w:t>
      </w:r>
      <w:r w:rsidRPr="00714082">
        <w:rPr>
          <w:rStyle w:val="Emphasis"/>
        </w:rPr>
        <w:t xml:space="preserve">all decent </w:t>
      </w:r>
      <w:r w:rsidRPr="00E811D0">
        <w:rPr>
          <w:rStyle w:val="Emphasis"/>
          <w:highlight w:val="green"/>
        </w:rPr>
        <w:t>contemplation</w:t>
      </w:r>
      <w:r w:rsidRPr="002D38DA">
        <w:rPr>
          <w:u w:val="single"/>
        </w:rPr>
        <w:t>.</w:t>
      </w:r>
      <w:r w:rsidRPr="00FE396C">
        <w:rPr>
          <w:sz w:val="16"/>
        </w:rPr>
        <w:t xml:space="preserve"> During the minute that it takes me to compose this sentence, thousands of animals are being eaten alive, others are running for their lives, whimpering with fear, others are being slowly devoured from within by rasping parasites, thousands of all kinds are dying of starvation, </w:t>
      </w:r>
      <w:proofErr w:type="gramStart"/>
      <w:r w:rsidRPr="00FE396C">
        <w:rPr>
          <w:sz w:val="16"/>
        </w:rPr>
        <w:t>thirst</w:t>
      </w:r>
      <w:proofErr w:type="gramEnd"/>
      <w:r w:rsidRPr="00FE396C">
        <w:rPr>
          <w:sz w:val="16"/>
        </w:rPr>
        <w:t xml:space="preserve"> and disease (Dawkins 1995: 131-32). </w:t>
      </w:r>
      <w:r w:rsidRPr="002D38DA">
        <w:rPr>
          <w:u w:val="single"/>
        </w:rPr>
        <w:t xml:space="preserve">Wild animal </w:t>
      </w:r>
      <w:r w:rsidRPr="00E811D0">
        <w:rPr>
          <w:highlight w:val="green"/>
          <w:u w:val="single"/>
        </w:rPr>
        <w:t>suffering is</w:t>
      </w:r>
      <w:r w:rsidRPr="002D38DA">
        <w:rPr>
          <w:u w:val="single"/>
        </w:rPr>
        <w:t xml:space="preserve"> mostly </w:t>
      </w:r>
      <w:r w:rsidRPr="00E811D0">
        <w:rPr>
          <w:highlight w:val="green"/>
          <w:u w:val="single"/>
        </w:rPr>
        <w:t xml:space="preserve">invisible to us. Humans never see </w:t>
      </w:r>
      <w:proofErr w:type="gramStart"/>
      <w:r w:rsidRPr="00E811D0">
        <w:rPr>
          <w:highlight w:val="green"/>
          <w:u w:val="single"/>
        </w:rPr>
        <w:t xml:space="preserve">the </w:t>
      </w:r>
      <w:r w:rsidRPr="001332B9">
        <w:rPr>
          <w:u w:val="single"/>
        </w:rPr>
        <w:t xml:space="preserve">vast </w:t>
      </w:r>
      <w:r w:rsidRPr="00E811D0">
        <w:rPr>
          <w:highlight w:val="green"/>
          <w:u w:val="single"/>
        </w:rPr>
        <w:t>majority of</w:t>
      </w:r>
      <w:proofErr w:type="gramEnd"/>
      <w:r w:rsidRPr="00E811D0">
        <w:rPr>
          <w:highlight w:val="green"/>
          <w:u w:val="single"/>
        </w:rPr>
        <w:t xml:space="preserve"> wild animals, and those that are seen</w:t>
      </w:r>
      <w:r w:rsidRPr="002D38DA">
        <w:rPr>
          <w:u w:val="single"/>
        </w:rPr>
        <w:t xml:space="preserve"> by us </w:t>
      </w:r>
      <w:r w:rsidRPr="00E811D0">
        <w:rPr>
          <w:highlight w:val="green"/>
          <w:u w:val="single"/>
        </w:rPr>
        <w:t>are</w:t>
      </w:r>
      <w:r w:rsidRPr="002D38DA">
        <w:rPr>
          <w:u w:val="single"/>
        </w:rPr>
        <w:t xml:space="preserve"> predominantly </w:t>
      </w:r>
      <w:r w:rsidRPr="00E811D0">
        <w:rPr>
          <w:highlight w:val="green"/>
          <w:u w:val="single"/>
        </w:rPr>
        <w:t>healthy</w:t>
      </w:r>
      <w:r w:rsidRPr="002D38DA">
        <w:rPr>
          <w:u w:val="single"/>
        </w:rPr>
        <w:t xml:space="preserve"> and</w:t>
      </w:r>
      <w:r>
        <w:rPr>
          <w:u w:val="single"/>
        </w:rPr>
        <w:t xml:space="preserve"> </w:t>
      </w:r>
      <w:r w:rsidRPr="002D38DA">
        <w:rPr>
          <w:u w:val="single"/>
        </w:rPr>
        <w:t>moving. We do not see the young individuals starving to death or the adult</w:t>
      </w:r>
      <w:r>
        <w:rPr>
          <w:u w:val="single"/>
        </w:rPr>
        <w:t xml:space="preserve"> </w:t>
      </w:r>
      <w:r w:rsidRPr="002D38DA">
        <w:rPr>
          <w:u w:val="single"/>
        </w:rPr>
        <w:t>individuals being devoured by parasites, and we must keep in mind that even if we</w:t>
      </w:r>
      <w:r>
        <w:rPr>
          <w:u w:val="single"/>
        </w:rPr>
        <w:t xml:space="preserve"> </w:t>
      </w:r>
      <w:r w:rsidRPr="002D38DA">
        <w:rPr>
          <w:u w:val="single"/>
        </w:rPr>
        <w:t>saw them, their suffering would often not be apparent to us. While we have evolved</w:t>
      </w:r>
      <w:r>
        <w:rPr>
          <w:u w:val="single"/>
        </w:rPr>
        <w:t xml:space="preserve"> </w:t>
      </w:r>
      <w:r w:rsidRPr="002D38DA">
        <w:rPr>
          <w:u w:val="single"/>
        </w:rPr>
        <w:t xml:space="preserve">to pick up pain cues from </w:t>
      </w:r>
      <w:r w:rsidRPr="001332B9">
        <w:rPr>
          <w:u w:val="single"/>
        </w:rPr>
        <w:t>other human beings, we are much worse at picking up pain cues from non-human animals</w:t>
      </w:r>
      <w:r w:rsidRPr="001332B9">
        <w:rPr>
          <w:sz w:val="16"/>
        </w:rPr>
        <w:t xml:space="preserve">, especially those that are genetically remote from us. </w:t>
      </w:r>
      <w:r w:rsidRPr="001332B9">
        <w:rPr>
          <w:u w:val="single"/>
        </w:rPr>
        <w:t>Moreover</w:t>
      </w:r>
      <w:r w:rsidRPr="002D38DA">
        <w:rPr>
          <w:u w:val="single"/>
        </w:rPr>
        <w:t xml:space="preserve">, many </w:t>
      </w:r>
      <w:r w:rsidRPr="00E811D0">
        <w:rPr>
          <w:highlight w:val="green"/>
          <w:u w:val="single"/>
        </w:rPr>
        <w:t>animals hide signs of weakness</w:t>
      </w:r>
      <w:r w:rsidRPr="002D38DA">
        <w:rPr>
          <w:u w:val="single"/>
        </w:rPr>
        <w:t xml:space="preserve"> and disease </w:t>
      </w:r>
      <w:r w:rsidRPr="00E811D0">
        <w:rPr>
          <w:highlight w:val="green"/>
          <w:u w:val="single"/>
        </w:rPr>
        <w:t>to avoid</w:t>
      </w:r>
      <w:r>
        <w:rPr>
          <w:u w:val="single"/>
        </w:rPr>
        <w:t xml:space="preserve"> </w:t>
      </w:r>
      <w:r w:rsidRPr="002D38DA">
        <w:rPr>
          <w:u w:val="single"/>
        </w:rPr>
        <w:t xml:space="preserve">attracting </w:t>
      </w:r>
      <w:r w:rsidRPr="00E811D0">
        <w:rPr>
          <w:highlight w:val="green"/>
          <w:u w:val="single"/>
        </w:rPr>
        <w:t>predators</w:t>
      </w:r>
      <w:r w:rsidRPr="002D38DA">
        <w:rPr>
          <w:u w:val="single"/>
        </w:rPr>
        <w:t xml:space="preserve"> (including humans) looking for easy prey.</w:t>
      </w:r>
      <w:r w:rsidRPr="00FE396C">
        <w:rPr>
          <w:sz w:val="16"/>
        </w:rPr>
        <w:t xml:space="preserve"> When Thomas Hobbes wrote that life, in the state of nature, is “solitary, poor, nasty, brutish, and short,” he meant human life (Hobbes 1651/1996: XIII.9). It seems, however, that the description is also fitting for the lives of many non-human animals. </w:t>
      </w:r>
      <w:r w:rsidRPr="002D38DA">
        <w:rPr>
          <w:u w:val="single"/>
        </w:rPr>
        <w:t>Because of the brutality of wildlife, one could even make the provocative case</w:t>
      </w:r>
      <w:r>
        <w:rPr>
          <w:u w:val="single"/>
        </w:rPr>
        <w:t xml:space="preserve"> </w:t>
      </w:r>
      <w:r w:rsidRPr="002D38DA">
        <w:rPr>
          <w:u w:val="single"/>
        </w:rPr>
        <w:t>that a typical life in the wild is even more painful and distressing than a typical life</w:t>
      </w:r>
      <w:r>
        <w:rPr>
          <w:u w:val="single"/>
        </w:rPr>
        <w:t xml:space="preserve"> </w:t>
      </w:r>
      <w:r w:rsidRPr="002D38DA">
        <w:rPr>
          <w:u w:val="single"/>
        </w:rPr>
        <w:t>in human captivity.</w:t>
      </w:r>
      <w:r w:rsidRPr="00FE396C">
        <w:rPr>
          <w:sz w:val="16"/>
        </w:rPr>
        <w:t xml:space="preserve"> Although factory farming is often grotesque, animals in captivity are seldom killed in ways that draw out their deaths over several minutes or hours; they are not exposed to predators until they are slaughtered; they typically have access to </w:t>
      </w:r>
      <w:proofErr w:type="gramStart"/>
      <w:r w:rsidRPr="00FE396C">
        <w:rPr>
          <w:sz w:val="16"/>
        </w:rPr>
        <w:t>sufficient amounts of</w:t>
      </w:r>
      <w:proofErr w:type="gramEnd"/>
      <w:r w:rsidRPr="00FE396C">
        <w:rPr>
          <w:sz w:val="16"/>
        </w:rPr>
        <w:t xml:space="preserve"> food and water; and the temperature tends to be comfortable. Concerning larger animals, such as cattle, individuals with serious Moen, O.M. </w:t>
      </w:r>
      <w:proofErr w:type="spellStart"/>
      <w:r w:rsidRPr="00FE396C">
        <w:rPr>
          <w:sz w:val="16"/>
        </w:rPr>
        <w:t>Etikk</w:t>
      </w:r>
      <w:proofErr w:type="spellEnd"/>
      <w:r w:rsidRPr="00FE396C">
        <w:rPr>
          <w:sz w:val="16"/>
        </w:rPr>
        <w:t xml:space="preserve"> i </w:t>
      </w:r>
      <w:proofErr w:type="spellStart"/>
      <w:r w:rsidRPr="00FE396C">
        <w:rPr>
          <w:sz w:val="16"/>
        </w:rPr>
        <w:t>praksis</w:t>
      </w:r>
      <w:proofErr w:type="spellEnd"/>
      <w:r w:rsidRPr="00FE396C">
        <w:rPr>
          <w:sz w:val="16"/>
        </w:rPr>
        <w:t>. Nord J Appl Ethics (2016), 91–104 95 diseases will often be euthanized. For this reason, it is not clear that the average life in the wild is filled with any less suffering than the average life in captivity. However</w:t>
      </w:r>
      <w:r w:rsidRPr="003A74AB">
        <w:rPr>
          <w:sz w:val="16"/>
        </w:rPr>
        <w:t xml:space="preserve">, </w:t>
      </w:r>
      <w:r w:rsidRPr="003A74AB">
        <w:rPr>
          <w:u w:val="single"/>
        </w:rPr>
        <w:t xml:space="preserve">even if wild animals do, on average, suffer less than captive animals, </w:t>
      </w:r>
      <w:r w:rsidRPr="003A74AB">
        <w:rPr>
          <w:rStyle w:val="Emphasis"/>
        </w:rPr>
        <w:t xml:space="preserve">the sheer number of wild animals is still so overwhelming that </w:t>
      </w:r>
      <w:proofErr w:type="gramStart"/>
      <w:r w:rsidRPr="003A74AB">
        <w:rPr>
          <w:rStyle w:val="Emphasis"/>
        </w:rPr>
        <w:t>the majority of</w:t>
      </w:r>
      <w:proofErr w:type="gramEnd"/>
      <w:r w:rsidRPr="003A74AB">
        <w:rPr>
          <w:rStyle w:val="Emphasis"/>
        </w:rPr>
        <w:t xml:space="preserve"> suffering on Earth almost certainly takes place among animals living in wild nature.</w:t>
      </w:r>
      <w:r w:rsidRPr="00FE396C">
        <w:rPr>
          <w:sz w:val="16"/>
        </w:rPr>
        <w:t xml:space="preserve"> </w:t>
      </w:r>
    </w:p>
    <w:p w14:paraId="20D92342" w14:textId="77777777" w:rsidR="0020329F" w:rsidRPr="000A69A0" w:rsidRDefault="0020329F" w:rsidP="0020329F">
      <w:pPr>
        <w:pStyle w:val="Heading4"/>
      </w:pPr>
      <w:r>
        <w:t xml:space="preserve">Extinction ends human-caused suffering and death of non-human animals---this </w:t>
      </w:r>
      <w:r>
        <w:rPr>
          <w:u w:val="single"/>
        </w:rPr>
        <w:t>outweighs</w:t>
      </w:r>
      <w:r>
        <w:t xml:space="preserve"> any value to humanity---AND we access it even if the process is slow, because societal breakdown ends this suffering in the short term</w:t>
      </w:r>
    </w:p>
    <w:p w14:paraId="452A4E27" w14:textId="77777777" w:rsidR="0020329F" w:rsidRDefault="0020329F" w:rsidP="0020329F">
      <w:r w:rsidRPr="008469A3">
        <w:rPr>
          <w:rStyle w:val="Style13ptBold"/>
        </w:rPr>
        <w:t>May 18 –</w:t>
      </w:r>
      <w:r>
        <w:t xml:space="preserve"> Dr. Todd May, Professor of Philosophy at Clemson University, PhD in Philosophy from Penn State University, MA in Psychology from Duquesne University, “Would Human Extinction Be a Tragedy?”, The New York Times, 12-17, https://www.nytimes.com/2018/12/17/opinion/human-extinction-climate-change.html</w:t>
      </w:r>
    </w:p>
    <w:p w14:paraId="03050A55" w14:textId="77777777" w:rsidR="0020329F" w:rsidRPr="000A69A0" w:rsidRDefault="0020329F" w:rsidP="0020329F">
      <w:pPr>
        <w:rPr>
          <w:rStyle w:val="StyleUnderline"/>
        </w:rPr>
      </w:pPr>
      <w:r w:rsidRPr="00447D47">
        <w:rPr>
          <w:rStyle w:val="StyleUnderline"/>
        </w:rPr>
        <w:t>There are stirrings</w:t>
      </w:r>
      <w:r w:rsidRPr="000A69A0">
        <w:rPr>
          <w:sz w:val="16"/>
        </w:rPr>
        <w:t xml:space="preserve"> of discussion these days in philosophical circles </w:t>
      </w:r>
      <w:r w:rsidRPr="00447D47">
        <w:rPr>
          <w:rStyle w:val="StyleUnderline"/>
        </w:rPr>
        <w:t>about</w:t>
      </w:r>
      <w:r w:rsidRPr="000A69A0">
        <w:rPr>
          <w:sz w:val="16"/>
        </w:rPr>
        <w:t xml:space="preserve"> the prospect of </w:t>
      </w:r>
      <w:r w:rsidRPr="00447D47">
        <w:rPr>
          <w:rStyle w:val="StyleUnderline"/>
        </w:rPr>
        <w:t>human extinction</w:t>
      </w:r>
      <w:r w:rsidRPr="000A69A0">
        <w:rPr>
          <w:sz w:val="16"/>
        </w:rPr>
        <w:t xml:space="preserve">. This should not be surprising, given the increasingly threatening predations of climate change. In reflecting on this question, I want to suggest an answer to a single question, one that hardly covers the whole philosophical territory but is an important aspect of it. </w:t>
      </w:r>
      <w:r w:rsidRPr="00E811D0">
        <w:rPr>
          <w:rStyle w:val="StyleUnderline"/>
          <w:highlight w:val="green"/>
        </w:rPr>
        <w:t>Would</w:t>
      </w:r>
      <w:r w:rsidRPr="000A69A0">
        <w:rPr>
          <w:rStyle w:val="StyleUnderline"/>
        </w:rPr>
        <w:t xml:space="preserve"> human </w:t>
      </w:r>
      <w:r w:rsidRPr="00E811D0">
        <w:rPr>
          <w:rStyle w:val="StyleUnderline"/>
          <w:highlight w:val="green"/>
        </w:rPr>
        <w:t>extinction be a tragedy?</w:t>
      </w:r>
    </w:p>
    <w:p w14:paraId="736A2263" w14:textId="77777777" w:rsidR="0020329F" w:rsidRPr="000A69A0" w:rsidRDefault="0020329F" w:rsidP="0020329F">
      <w:pPr>
        <w:rPr>
          <w:sz w:val="16"/>
        </w:rPr>
      </w:pPr>
      <w:r w:rsidRPr="000A69A0">
        <w:rPr>
          <w:sz w:val="16"/>
        </w:rPr>
        <w:t xml:space="preserve">To get a bead on this question, let me distinguish it from a couple of other related questions. I’m not asking whether the experience of humans coming to an end would be a bad thing. (In these pages, Samuel Scheffler has given us an important reason to think that it would be.) I am also not asking whether human beings as a species deserve to die out. That is an important </w:t>
      </w:r>
      <w:proofErr w:type="gramStart"/>
      <w:r w:rsidRPr="000A69A0">
        <w:rPr>
          <w:sz w:val="16"/>
        </w:rPr>
        <w:t>question, but</w:t>
      </w:r>
      <w:proofErr w:type="gramEnd"/>
      <w:r w:rsidRPr="000A69A0">
        <w:rPr>
          <w:sz w:val="16"/>
        </w:rPr>
        <w:t xml:space="preserve"> would involve different considerations. Those questions, and others like them, need to be addressed if we are to come to a full moral assessment of the prospect of our demise. Yet what I am asking here is simply whether it would be a tragedy if the planet no longer contained human beings. And the answer I am going to give might seem puzzling at first. I want to suggest, at least tentatively, both that it would be a tragedy and that it might just be a good thing.</w:t>
      </w:r>
    </w:p>
    <w:p w14:paraId="49B6230F" w14:textId="77777777" w:rsidR="0020329F" w:rsidRPr="000A69A0" w:rsidRDefault="0020329F" w:rsidP="0020329F">
      <w:pPr>
        <w:rPr>
          <w:sz w:val="16"/>
        </w:rPr>
      </w:pPr>
      <w:r w:rsidRPr="000A69A0">
        <w:rPr>
          <w:sz w:val="16"/>
        </w:rPr>
        <w:t xml:space="preserve">To make that claim less puzzling, let me say a word about tragedy. In theater, the tragic character is often someone who commits a wrong, usually a significant one, but with whom we feel sympathy in their descent. Here </w:t>
      </w:r>
      <w:proofErr w:type="spellStart"/>
      <w:r w:rsidRPr="000A69A0">
        <w:rPr>
          <w:sz w:val="16"/>
        </w:rPr>
        <w:t>Sophocles’s</w:t>
      </w:r>
      <w:proofErr w:type="spellEnd"/>
      <w:r w:rsidRPr="000A69A0">
        <w:rPr>
          <w:sz w:val="16"/>
        </w:rPr>
        <w:t xml:space="preserve"> Oedipus, Shakespeare’s Lear, and Arthur Miller’s Willy Loman might stand as examples. In this case, the tragic character is humanity. It is humanity that is committing a wrong, a wrong whose elimination would likely require the elimination of the species, but with whom we might be sympathetic nonetheless for reasons I discuss in a moment.</w:t>
      </w:r>
    </w:p>
    <w:p w14:paraId="6B6BC100" w14:textId="77777777" w:rsidR="0020329F" w:rsidRPr="000A69A0" w:rsidRDefault="0020329F" w:rsidP="0020329F">
      <w:pPr>
        <w:rPr>
          <w:sz w:val="16"/>
        </w:rPr>
      </w:pPr>
      <w:r w:rsidRPr="000A69A0">
        <w:rPr>
          <w:sz w:val="16"/>
        </w:rPr>
        <w:t xml:space="preserve">To make that case, let me start with a claim that I think will be at once depressing and, upon reflection, uncontroversial. </w:t>
      </w:r>
      <w:r w:rsidRPr="00E811D0">
        <w:rPr>
          <w:rStyle w:val="StyleUnderline"/>
          <w:highlight w:val="green"/>
        </w:rPr>
        <w:t>Human beings are destroying</w:t>
      </w:r>
      <w:r w:rsidRPr="000A69A0">
        <w:rPr>
          <w:rStyle w:val="StyleUnderline"/>
        </w:rPr>
        <w:t xml:space="preserve"> large parts of the inhabitable </w:t>
      </w:r>
      <w:r w:rsidRPr="00E811D0">
        <w:rPr>
          <w:rStyle w:val="StyleUnderline"/>
          <w:highlight w:val="green"/>
        </w:rPr>
        <w:t xml:space="preserve">earth and </w:t>
      </w:r>
      <w:r w:rsidRPr="00E811D0">
        <w:rPr>
          <w:rStyle w:val="Emphasis"/>
          <w:highlight w:val="green"/>
        </w:rPr>
        <w:t>causing unimaginable suffering</w:t>
      </w:r>
      <w:r w:rsidRPr="00E811D0">
        <w:rPr>
          <w:rStyle w:val="StyleUnderline"/>
          <w:highlight w:val="green"/>
        </w:rPr>
        <w:t xml:space="preserve"> to</w:t>
      </w:r>
      <w:r w:rsidRPr="000A69A0">
        <w:rPr>
          <w:rStyle w:val="StyleUnderline"/>
        </w:rPr>
        <w:t xml:space="preserve"> many of the </w:t>
      </w:r>
      <w:r w:rsidRPr="00E811D0">
        <w:rPr>
          <w:rStyle w:val="StyleUnderline"/>
          <w:highlight w:val="green"/>
        </w:rPr>
        <w:t>animals</w:t>
      </w:r>
      <w:r w:rsidRPr="000A69A0">
        <w:rPr>
          <w:rStyle w:val="StyleUnderline"/>
        </w:rPr>
        <w:t xml:space="preserve"> that inhabit it. This is happening through at least three means. </w:t>
      </w:r>
      <w:r w:rsidRPr="00E811D0">
        <w:rPr>
          <w:rStyle w:val="StyleUnderline"/>
          <w:highlight w:val="green"/>
        </w:rPr>
        <w:t>First</w:t>
      </w:r>
      <w:r w:rsidRPr="000A69A0">
        <w:rPr>
          <w:rStyle w:val="StyleUnderline"/>
        </w:rPr>
        <w:t xml:space="preserve">, human contribution to </w:t>
      </w:r>
      <w:r w:rsidRPr="00E811D0">
        <w:rPr>
          <w:rStyle w:val="Emphasis"/>
          <w:highlight w:val="green"/>
        </w:rPr>
        <w:t>climate change</w:t>
      </w:r>
      <w:r w:rsidRPr="000A69A0">
        <w:rPr>
          <w:rStyle w:val="StyleUnderline"/>
        </w:rPr>
        <w:t xml:space="preserve"> is devastating ecosystems</w:t>
      </w:r>
      <w:r w:rsidRPr="000A69A0">
        <w:rPr>
          <w:sz w:val="16"/>
        </w:rPr>
        <w:t xml:space="preserve">, as the recent article on Yellowstone Park in The Times exemplifies. </w:t>
      </w:r>
      <w:r w:rsidRPr="00E811D0">
        <w:rPr>
          <w:rStyle w:val="StyleUnderline"/>
          <w:highlight w:val="green"/>
        </w:rPr>
        <w:t>Second, increasing</w:t>
      </w:r>
      <w:r w:rsidRPr="000A69A0">
        <w:rPr>
          <w:rStyle w:val="StyleUnderline"/>
        </w:rPr>
        <w:t xml:space="preserve"> human </w:t>
      </w:r>
      <w:r w:rsidRPr="00E811D0">
        <w:rPr>
          <w:rStyle w:val="StyleUnderline"/>
          <w:highlight w:val="green"/>
        </w:rPr>
        <w:t xml:space="preserve">population </w:t>
      </w:r>
      <w:r w:rsidRPr="000935E8">
        <w:rPr>
          <w:rStyle w:val="StyleUnderline"/>
        </w:rPr>
        <w:t xml:space="preserve">is </w:t>
      </w:r>
      <w:r w:rsidRPr="00E811D0">
        <w:rPr>
          <w:rStyle w:val="Emphasis"/>
          <w:highlight w:val="green"/>
        </w:rPr>
        <w:t>encroaching on ecosystems</w:t>
      </w:r>
      <w:r w:rsidRPr="000A69A0">
        <w:rPr>
          <w:rStyle w:val="StyleUnderline"/>
        </w:rPr>
        <w:t xml:space="preserve"> that would otherwise be intact. </w:t>
      </w:r>
      <w:r w:rsidRPr="00E811D0">
        <w:rPr>
          <w:rStyle w:val="StyleUnderline"/>
          <w:highlight w:val="green"/>
        </w:rPr>
        <w:t xml:space="preserve">Third, </w:t>
      </w:r>
      <w:r w:rsidRPr="00E811D0">
        <w:rPr>
          <w:rStyle w:val="Emphasis"/>
          <w:highlight w:val="green"/>
        </w:rPr>
        <w:t>factory farming</w:t>
      </w:r>
      <w:r w:rsidRPr="00E811D0">
        <w:rPr>
          <w:rStyle w:val="StyleUnderline"/>
          <w:highlight w:val="green"/>
        </w:rPr>
        <w:t xml:space="preserve"> fosters</w:t>
      </w:r>
      <w:r w:rsidRPr="000A69A0">
        <w:rPr>
          <w:rStyle w:val="StyleUnderline"/>
        </w:rPr>
        <w:t xml:space="preserve"> the creation of </w:t>
      </w:r>
      <w:r w:rsidRPr="00E811D0">
        <w:rPr>
          <w:rStyle w:val="StyleUnderline"/>
          <w:highlight w:val="green"/>
        </w:rPr>
        <w:t>millions upon millions of animals</w:t>
      </w:r>
      <w:r w:rsidRPr="000A69A0">
        <w:rPr>
          <w:rStyle w:val="StyleUnderline"/>
        </w:rPr>
        <w:t xml:space="preserve"> for whom it offers nothing but </w:t>
      </w:r>
      <w:r w:rsidRPr="00E811D0">
        <w:rPr>
          <w:rStyle w:val="StyleUnderline"/>
          <w:highlight w:val="green"/>
        </w:rPr>
        <w:t>suffering</w:t>
      </w:r>
      <w:r w:rsidRPr="000A69A0">
        <w:rPr>
          <w:rStyle w:val="StyleUnderline"/>
        </w:rPr>
        <w:t xml:space="preserve"> and misery before slaughtering them in often barbaric ways. </w:t>
      </w:r>
      <w:r w:rsidRPr="00E811D0">
        <w:rPr>
          <w:rStyle w:val="Emphasis"/>
          <w:highlight w:val="green"/>
        </w:rPr>
        <w:t>There is no reason</w:t>
      </w:r>
      <w:r w:rsidRPr="000A69A0">
        <w:rPr>
          <w:rStyle w:val="Emphasis"/>
        </w:rPr>
        <w:t xml:space="preserve"> to think that </w:t>
      </w:r>
      <w:r w:rsidRPr="00E811D0">
        <w:rPr>
          <w:rStyle w:val="Emphasis"/>
          <w:highlight w:val="green"/>
        </w:rPr>
        <w:t>those</w:t>
      </w:r>
      <w:r w:rsidRPr="000A69A0">
        <w:rPr>
          <w:rStyle w:val="Emphasis"/>
        </w:rPr>
        <w:t xml:space="preserve"> practices </w:t>
      </w:r>
      <w:r w:rsidRPr="00E811D0">
        <w:rPr>
          <w:rStyle w:val="Emphasis"/>
          <w:highlight w:val="green"/>
        </w:rPr>
        <w:t>are going to diminish</w:t>
      </w:r>
      <w:r w:rsidRPr="000A69A0">
        <w:rPr>
          <w:rStyle w:val="Emphasis"/>
        </w:rPr>
        <w:t xml:space="preserve"> any time soon. Quite the opposite</w:t>
      </w:r>
      <w:r w:rsidRPr="000A69A0">
        <w:rPr>
          <w:sz w:val="16"/>
        </w:rPr>
        <w:t>.</w:t>
      </w:r>
    </w:p>
    <w:p w14:paraId="1FD812F0" w14:textId="77777777" w:rsidR="0020329F" w:rsidRPr="000A69A0" w:rsidRDefault="0020329F" w:rsidP="0020329F">
      <w:pPr>
        <w:rPr>
          <w:sz w:val="16"/>
        </w:rPr>
      </w:pPr>
      <w:r w:rsidRPr="00E811D0">
        <w:rPr>
          <w:rStyle w:val="StyleUnderline"/>
          <w:highlight w:val="green"/>
        </w:rPr>
        <w:t>Humanity</w:t>
      </w:r>
      <w:r w:rsidRPr="000A69A0">
        <w:rPr>
          <w:sz w:val="16"/>
        </w:rPr>
        <w:t xml:space="preserve">, then, </w:t>
      </w:r>
      <w:r w:rsidRPr="00E811D0">
        <w:rPr>
          <w:rStyle w:val="StyleUnderline"/>
          <w:highlight w:val="green"/>
        </w:rPr>
        <w:t>is</w:t>
      </w:r>
      <w:r w:rsidRPr="000A69A0">
        <w:rPr>
          <w:rStyle w:val="StyleUnderline"/>
        </w:rPr>
        <w:t xml:space="preserve"> the source of </w:t>
      </w:r>
      <w:r w:rsidRPr="00E811D0">
        <w:rPr>
          <w:rStyle w:val="StyleUnderline"/>
          <w:highlight w:val="green"/>
        </w:rPr>
        <w:t>devastation</w:t>
      </w:r>
      <w:r w:rsidRPr="009A0D11">
        <w:rPr>
          <w:rStyle w:val="StyleUnderline"/>
        </w:rPr>
        <w:t xml:space="preserve"> of the lives of conscious animals </w:t>
      </w:r>
      <w:r w:rsidRPr="00E811D0">
        <w:rPr>
          <w:rStyle w:val="Emphasis"/>
          <w:sz w:val="24"/>
          <w:highlight w:val="green"/>
        </w:rPr>
        <w:t>on a scale</w:t>
      </w:r>
      <w:r w:rsidRPr="000A69A0">
        <w:rPr>
          <w:rStyle w:val="Emphasis"/>
          <w:sz w:val="24"/>
        </w:rPr>
        <w:t xml:space="preserve"> that</w:t>
      </w:r>
      <w:r w:rsidRPr="000A69A0">
        <w:rPr>
          <w:rStyle w:val="Emphasis"/>
          <w:sz w:val="28"/>
        </w:rPr>
        <w:t xml:space="preserve"> </w:t>
      </w:r>
      <w:r w:rsidRPr="000A69A0">
        <w:rPr>
          <w:rStyle w:val="Emphasis"/>
          <w:sz w:val="24"/>
        </w:rPr>
        <w:t xml:space="preserve">is </w:t>
      </w:r>
      <w:r w:rsidRPr="00E811D0">
        <w:rPr>
          <w:rStyle w:val="Emphasis"/>
          <w:sz w:val="24"/>
          <w:highlight w:val="green"/>
        </w:rPr>
        <w:t>difficult to comprehend</w:t>
      </w:r>
      <w:r w:rsidRPr="000A69A0">
        <w:rPr>
          <w:sz w:val="16"/>
        </w:rPr>
        <w:t>.</w:t>
      </w:r>
    </w:p>
    <w:p w14:paraId="3F5B576E" w14:textId="77777777" w:rsidR="0020329F" w:rsidRPr="000A69A0" w:rsidRDefault="0020329F" w:rsidP="0020329F">
      <w:pPr>
        <w:rPr>
          <w:sz w:val="16"/>
        </w:rPr>
      </w:pPr>
      <w:r w:rsidRPr="000A69A0">
        <w:rPr>
          <w:sz w:val="16"/>
        </w:rPr>
        <w:t xml:space="preserve">To be sure, nature itself is hardly a Valhalla of peace and harmony. Animals kill other animals regularly, often in ways that we (although not they) would consider cruel. But </w:t>
      </w:r>
      <w:r w:rsidRPr="000A69A0">
        <w:rPr>
          <w:rStyle w:val="StyleUnderline"/>
        </w:rPr>
        <w:t>there is no other creature in nature whose predatory behavior is remotely as deep or as widespread as the behavior we display</w:t>
      </w:r>
      <w:r w:rsidRPr="000A69A0">
        <w:rPr>
          <w:sz w:val="16"/>
        </w:rPr>
        <w:t xml:space="preserve"> toward what the philosopher Christine </w:t>
      </w:r>
      <w:proofErr w:type="spellStart"/>
      <w:r w:rsidRPr="000A69A0">
        <w:rPr>
          <w:sz w:val="16"/>
        </w:rPr>
        <w:t>Korsgaard</w:t>
      </w:r>
      <w:proofErr w:type="spellEnd"/>
      <w:r w:rsidRPr="000A69A0">
        <w:rPr>
          <w:sz w:val="16"/>
        </w:rPr>
        <w:t xml:space="preserve"> aptly calls “our fellow creatures” in a sensitive book of the same name.</w:t>
      </w:r>
    </w:p>
    <w:p w14:paraId="2E35F36D" w14:textId="77777777" w:rsidR="0020329F" w:rsidRPr="000A69A0" w:rsidRDefault="0020329F" w:rsidP="0020329F">
      <w:pPr>
        <w:rPr>
          <w:sz w:val="16"/>
        </w:rPr>
      </w:pPr>
      <w:r w:rsidRPr="000A69A0">
        <w:rPr>
          <w:sz w:val="16"/>
        </w:rPr>
        <w:t xml:space="preserve">If this were all to the </w:t>
      </w:r>
      <w:proofErr w:type="gramStart"/>
      <w:r w:rsidRPr="000A69A0">
        <w:rPr>
          <w:sz w:val="16"/>
        </w:rPr>
        <w:t>story</w:t>
      </w:r>
      <w:proofErr w:type="gramEnd"/>
      <w:r w:rsidRPr="000A69A0">
        <w:rPr>
          <w:sz w:val="16"/>
        </w:rPr>
        <w:t xml:space="preserve"> there would be no tragedy. </w:t>
      </w:r>
      <w:r w:rsidRPr="000A69A0">
        <w:rPr>
          <w:rStyle w:val="StyleUnderline"/>
        </w:rPr>
        <w:t>The elimination of the human species would be a good thing</w:t>
      </w:r>
      <w:r w:rsidRPr="000A69A0">
        <w:rPr>
          <w:sz w:val="16"/>
        </w:rPr>
        <w:t xml:space="preserve">, full stop. </w:t>
      </w:r>
      <w:r w:rsidRPr="000A69A0">
        <w:rPr>
          <w:rStyle w:val="StyleUnderline"/>
        </w:rPr>
        <w:t>But there is more to the story. Human beings bring things to the planet that other animals cannot</w:t>
      </w:r>
      <w:r w:rsidRPr="000A69A0">
        <w:rPr>
          <w:sz w:val="16"/>
        </w:rPr>
        <w:t xml:space="preserve">. For example, </w:t>
      </w:r>
      <w:r w:rsidRPr="000A69A0">
        <w:rPr>
          <w:rStyle w:val="StyleUnderline"/>
        </w:rPr>
        <w:t>we bring</w:t>
      </w:r>
      <w:r w:rsidRPr="000A69A0">
        <w:rPr>
          <w:sz w:val="16"/>
        </w:rPr>
        <w:t xml:space="preserve"> an </w:t>
      </w:r>
      <w:r w:rsidRPr="000A69A0">
        <w:rPr>
          <w:rStyle w:val="StyleUnderline"/>
        </w:rPr>
        <w:t>advanced</w:t>
      </w:r>
      <w:r w:rsidRPr="000A69A0">
        <w:rPr>
          <w:sz w:val="16"/>
        </w:rPr>
        <w:t xml:space="preserve"> level of </w:t>
      </w:r>
      <w:r w:rsidRPr="000A69A0">
        <w:rPr>
          <w:rStyle w:val="StyleUnderline"/>
        </w:rPr>
        <w:t>reason</w:t>
      </w:r>
      <w:r w:rsidRPr="000A69A0">
        <w:rPr>
          <w:sz w:val="16"/>
        </w:rPr>
        <w:t xml:space="preserve"> that can experience wonder at the world in a way that is foreign to most if not all other animals. </w:t>
      </w:r>
      <w:r w:rsidRPr="00E811D0">
        <w:rPr>
          <w:rStyle w:val="StyleUnderline"/>
          <w:highlight w:val="green"/>
        </w:rPr>
        <w:t>We create art</w:t>
      </w:r>
      <w:r w:rsidRPr="000A69A0">
        <w:rPr>
          <w:sz w:val="16"/>
        </w:rPr>
        <w:t xml:space="preserve"> of various kinds: </w:t>
      </w:r>
      <w:r w:rsidRPr="00E811D0">
        <w:rPr>
          <w:rStyle w:val="StyleUnderline"/>
          <w:highlight w:val="green"/>
        </w:rPr>
        <w:t xml:space="preserve">literature, </w:t>
      </w:r>
      <w:proofErr w:type="gramStart"/>
      <w:r w:rsidRPr="00E811D0">
        <w:rPr>
          <w:rStyle w:val="StyleUnderline"/>
          <w:highlight w:val="green"/>
        </w:rPr>
        <w:t>music</w:t>
      </w:r>
      <w:proofErr w:type="gramEnd"/>
      <w:r w:rsidRPr="000A69A0">
        <w:rPr>
          <w:rStyle w:val="StyleUnderline"/>
        </w:rPr>
        <w:t xml:space="preserve"> and painting</w:t>
      </w:r>
      <w:r w:rsidRPr="000A69A0">
        <w:rPr>
          <w:sz w:val="16"/>
        </w:rPr>
        <w:t xml:space="preserve"> among them. We engage in sciences that seek to understand the universe and our place in it. </w:t>
      </w:r>
      <w:r w:rsidRPr="000A69A0">
        <w:rPr>
          <w:rStyle w:val="StyleUnderline"/>
        </w:rPr>
        <w:t xml:space="preserve">Were our species to go extinct, </w:t>
      </w:r>
      <w:r w:rsidRPr="000935E8">
        <w:rPr>
          <w:rStyle w:val="StyleUnderline"/>
        </w:rPr>
        <w:t xml:space="preserve">all of that </w:t>
      </w:r>
      <w:r w:rsidRPr="00E811D0">
        <w:rPr>
          <w:rStyle w:val="StyleUnderline"/>
          <w:highlight w:val="green"/>
        </w:rPr>
        <w:t>would be lost</w:t>
      </w:r>
      <w:r w:rsidRPr="000A69A0">
        <w:rPr>
          <w:sz w:val="16"/>
        </w:rPr>
        <w:t>.</w:t>
      </w:r>
    </w:p>
    <w:p w14:paraId="66C8559E" w14:textId="77777777" w:rsidR="0020329F" w:rsidRPr="000A69A0" w:rsidRDefault="0020329F" w:rsidP="0020329F">
      <w:pPr>
        <w:rPr>
          <w:sz w:val="16"/>
        </w:rPr>
      </w:pPr>
      <w:r w:rsidRPr="000A69A0">
        <w:rPr>
          <w:sz w:val="16"/>
        </w:rPr>
        <w:t xml:space="preserve">Now there might be those on the more jaded side who would argue that if we went extinct there would be no loss, because there would be no one for whom it would be a loss not to have access to those things. I think this objection misunderstands our relation to these practices. We appreciate and often participate in such practices because we believe they are good to be involved in, because we find them to be worthwhile. It is the goodness of the practices and the experiences that draw us. Therefore, </w:t>
      </w:r>
      <w:r w:rsidRPr="000A69A0">
        <w:rPr>
          <w:rStyle w:val="StyleUnderline"/>
        </w:rPr>
        <w:t>it would be a loss</w:t>
      </w:r>
      <w:r w:rsidRPr="000A69A0">
        <w:rPr>
          <w:sz w:val="16"/>
        </w:rPr>
        <w:t xml:space="preserve"> to the world </w:t>
      </w:r>
      <w:r w:rsidRPr="000A69A0">
        <w:rPr>
          <w:rStyle w:val="StyleUnderline"/>
        </w:rPr>
        <w:t>if those practices and experiences ceased to exist</w:t>
      </w:r>
      <w:r w:rsidRPr="000A69A0">
        <w:rPr>
          <w:sz w:val="16"/>
        </w:rPr>
        <w:t>.</w:t>
      </w:r>
    </w:p>
    <w:p w14:paraId="2E897101" w14:textId="77777777" w:rsidR="0020329F" w:rsidRPr="000A69A0" w:rsidRDefault="0020329F" w:rsidP="0020329F">
      <w:pPr>
        <w:rPr>
          <w:sz w:val="16"/>
        </w:rPr>
      </w:pPr>
      <w:r w:rsidRPr="000A69A0">
        <w:rPr>
          <w:sz w:val="16"/>
        </w:rPr>
        <w:t>One could press the objection here by saying that it would only be a loss from a human viewpoint, and that that viewpoint would no longer exist if we went extinct. This is true. But this entire set of reflections is taking place from a human viewpoint. We cannot ask the questions we are asking here without situating them within the human practice of philosophy. Even to ask the question of whether it would be a tragedy if humans were to disappear from the face of the planet requires a normative framework that is restricted to human beings.</w:t>
      </w:r>
    </w:p>
    <w:p w14:paraId="69C10EB3" w14:textId="77777777" w:rsidR="0020329F" w:rsidRPr="000A69A0" w:rsidRDefault="0020329F" w:rsidP="0020329F">
      <w:pPr>
        <w:rPr>
          <w:rStyle w:val="StyleUnderline"/>
        </w:rPr>
      </w:pPr>
      <w:r w:rsidRPr="000A69A0">
        <w:rPr>
          <w:sz w:val="16"/>
        </w:rPr>
        <w:t xml:space="preserve">Let’s turn, then, and take the question from the other side, the side of those who think that human extinction would be both a tragedy and </w:t>
      </w:r>
      <w:proofErr w:type="gramStart"/>
      <w:r w:rsidRPr="000A69A0">
        <w:rPr>
          <w:sz w:val="16"/>
        </w:rPr>
        <w:t>overall</w:t>
      </w:r>
      <w:proofErr w:type="gramEnd"/>
      <w:r w:rsidRPr="000A69A0">
        <w:rPr>
          <w:sz w:val="16"/>
        </w:rPr>
        <w:t xml:space="preserve"> a bad thing. </w:t>
      </w:r>
      <w:r w:rsidRPr="000A69A0">
        <w:rPr>
          <w:rStyle w:val="StyleUnderline"/>
        </w:rPr>
        <w:t xml:space="preserve">Doesn’t the existence of those practices </w:t>
      </w:r>
      <w:r w:rsidRPr="000A69A0">
        <w:rPr>
          <w:rStyle w:val="Emphasis"/>
        </w:rPr>
        <w:t>outweigh</w:t>
      </w:r>
      <w:r w:rsidRPr="000A69A0">
        <w:rPr>
          <w:rStyle w:val="StyleUnderline"/>
        </w:rPr>
        <w:t xml:space="preserve"> the harm we bring to the environment and the animals within it? </w:t>
      </w:r>
      <w:r w:rsidRPr="000935E8">
        <w:rPr>
          <w:rStyle w:val="StyleUnderline"/>
        </w:rPr>
        <w:t xml:space="preserve">Don’t they </w:t>
      </w:r>
      <w:r w:rsidRPr="000935E8">
        <w:rPr>
          <w:rStyle w:val="Emphasis"/>
        </w:rPr>
        <w:t>justify</w:t>
      </w:r>
      <w:r w:rsidRPr="000935E8">
        <w:rPr>
          <w:rStyle w:val="StyleUnderline"/>
        </w:rPr>
        <w:t xml:space="preserve"> the continued existence</w:t>
      </w:r>
      <w:r w:rsidRPr="000A69A0">
        <w:rPr>
          <w:rStyle w:val="StyleUnderline"/>
        </w:rPr>
        <w:t xml:space="preserve"> of our species, </w:t>
      </w:r>
      <w:r w:rsidRPr="000A69A0">
        <w:rPr>
          <w:rStyle w:val="Emphasis"/>
        </w:rPr>
        <w:t>even granting</w:t>
      </w:r>
      <w:r w:rsidRPr="000A69A0">
        <w:rPr>
          <w:rStyle w:val="StyleUnderline"/>
        </w:rPr>
        <w:t xml:space="preserve"> the suffering we bring to so many </w:t>
      </w:r>
      <w:proofErr w:type="gramStart"/>
      <w:r w:rsidRPr="000A69A0">
        <w:rPr>
          <w:rStyle w:val="StyleUnderline"/>
        </w:rPr>
        <w:t>nonhuman</w:t>
      </w:r>
      <w:proofErr w:type="gramEnd"/>
      <w:r w:rsidRPr="000A69A0">
        <w:rPr>
          <w:rStyle w:val="StyleUnderline"/>
        </w:rPr>
        <w:t xml:space="preserve"> lives?</w:t>
      </w:r>
    </w:p>
    <w:p w14:paraId="2E5DD2FA" w14:textId="77777777" w:rsidR="0020329F" w:rsidRPr="000A69A0" w:rsidRDefault="0020329F" w:rsidP="0020329F">
      <w:pPr>
        <w:rPr>
          <w:sz w:val="16"/>
        </w:rPr>
      </w:pPr>
      <w:r w:rsidRPr="000A69A0">
        <w:rPr>
          <w:sz w:val="16"/>
        </w:rPr>
        <w:t xml:space="preserve">To address that question, let us ask another one. </w:t>
      </w:r>
      <w:r w:rsidRPr="00E811D0">
        <w:rPr>
          <w:rStyle w:val="StyleUnderline"/>
          <w:highlight w:val="green"/>
        </w:rPr>
        <w:t>How many</w:t>
      </w:r>
      <w:r w:rsidRPr="000A69A0">
        <w:rPr>
          <w:rStyle w:val="StyleUnderline"/>
        </w:rPr>
        <w:t xml:space="preserve"> human </w:t>
      </w:r>
      <w:r w:rsidRPr="00E811D0">
        <w:rPr>
          <w:rStyle w:val="StyleUnderline"/>
          <w:highlight w:val="green"/>
        </w:rPr>
        <w:t>lives would</w:t>
      </w:r>
      <w:r w:rsidRPr="001D78D8">
        <w:rPr>
          <w:rStyle w:val="StyleUnderline"/>
        </w:rPr>
        <w:t xml:space="preserve"> it </w:t>
      </w:r>
      <w:r w:rsidRPr="00E811D0">
        <w:rPr>
          <w:rStyle w:val="StyleUnderline"/>
          <w:highlight w:val="green"/>
        </w:rPr>
        <w:t>be worth sacrificing to preserve</w:t>
      </w:r>
      <w:r w:rsidRPr="000A69A0">
        <w:rPr>
          <w:rStyle w:val="StyleUnderline"/>
        </w:rPr>
        <w:t xml:space="preserve"> the </w:t>
      </w:r>
      <w:r w:rsidRPr="00E811D0">
        <w:rPr>
          <w:rStyle w:val="StyleUnderline"/>
          <w:highlight w:val="green"/>
        </w:rPr>
        <w:t>existence</w:t>
      </w:r>
      <w:r w:rsidRPr="000A69A0">
        <w:rPr>
          <w:rStyle w:val="StyleUnderline"/>
        </w:rPr>
        <w:t xml:space="preserve"> of Shakespeare’s works? If we were required to engage in human sacrifice </w:t>
      </w:r>
      <w:proofErr w:type="gramStart"/>
      <w:r w:rsidRPr="000A69A0">
        <w:rPr>
          <w:rStyle w:val="StyleUnderline"/>
        </w:rPr>
        <w:t>in order to</w:t>
      </w:r>
      <w:proofErr w:type="gramEnd"/>
      <w:r w:rsidRPr="000A69A0">
        <w:rPr>
          <w:rStyle w:val="StyleUnderline"/>
        </w:rPr>
        <w:t xml:space="preserve"> save his works from eradication, how many humans would be too many?</w:t>
      </w:r>
      <w:r w:rsidRPr="000A69A0">
        <w:rPr>
          <w:sz w:val="16"/>
        </w:rPr>
        <w:t xml:space="preserve"> For my own part, I think </w:t>
      </w:r>
      <w:r w:rsidRPr="009A0D11">
        <w:rPr>
          <w:rStyle w:val="StyleUnderline"/>
        </w:rPr>
        <w:t>the answer is one.</w:t>
      </w:r>
      <w:r w:rsidRPr="000A69A0">
        <w:rPr>
          <w:rStyle w:val="StyleUnderline"/>
        </w:rPr>
        <w:t xml:space="preserve"> </w:t>
      </w:r>
      <w:r w:rsidRPr="00E811D0">
        <w:rPr>
          <w:rStyle w:val="Emphasis"/>
          <w:highlight w:val="green"/>
        </w:rPr>
        <w:t>One</w:t>
      </w:r>
      <w:r w:rsidRPr="009A0D11">
        <w:rPr>
          <w:rStyle w:val="Emphasis"/>
        </w:rPr>
        <w:t xml:space="preserve"> human life </w:t>
      </w:r>
      <w:r w:rsidRPr="00E811D0">
        <w:rPr>
          <w:rStyle w:val="Emphasis"/>
          <w:highlight w:val="green"/>
        </w:rPr>
        <w:t>would be too many</w:t>
      </w:r>
      <w:r w:rsidRPr="000A69A0">
        <w:rPr>
          <w:sz w:val="16"/>
        </w:rPr>
        <w:t xml:space="preserve"> (or, to prevent quibbling, one innocent human life), at least to my mind. Whatever the number, though, it is going to be quite low.</w:t>
      </w:r>
    </w:p>
    <w:p w14:paraId="60739483" w14:textId="77777777" w:rsidR="0020329F" w:rsidRPr="000A69A0" w:rsidRDefault="0020329F" w:rsidP="0020329F">
      <w:pPr>
        <w:rPr>
          <w:sz w:val="16"/>
        </w:rPr>
      </w:pPr>
      <w:r w:rsidRPr="000A69A0">
        <w:rPr>
          <w:sz w:val="16"/>
        </w:rPr>
        <w:t>Or suppose a terrorist planted a bomb in the Louvre and the first responders had to choose between saving several people in the museum and saving the art. How many of us would seriously consider saving the art?</w:t>
      </w:r>
    </w:p>
    <w:p w14:paraId="4D1561AC" w14:textId="77777777" w:rsidR="0020329F" w:rsidRPr="000A69A0" w:rsidRDefault="0020329F" w:rsidP="0020329F">
      <w:pPr>
        <w:rPr>
          <w:sz w:val="16"/>
        </w:rPr>
      </w:pPr>
      <w:r w:rsidRPr="000A69A0">
        <w:rPr>
          <w:sz w:val="16"/>
        </w:rPr>
        <w:t xml:space="preserve">So, then, </w:t>
      </w:r>
      <w:r w:rsidRPr="000A69A0">
        <w:rPr>
          <w:rStyle w:val="StyleUnderline"/>
        </w:rPr>
        <w:t>how much suffering and death of nonhuman life would we be willing to countenance to save Shakespeare, our sciences and so forth? Unless we believe there is such a profound moral gap betwee</w:t>
      </w:r>
      <w:r w:rsidRPr="000A69A0">
        <w:rPr>
          <w:sz w:val="16"/>
        </w:rPr>
        <w:t xml:space="preserve">n the status of </w:t>
      </w:r>
      <w:r w:rsidRPr="000A69A0">
        <w:rPr>
          <w:rStyle w:val="StyleUnderline"/>
        </w:rPr>
        <w:t xml:space="preserve">human and nonhuman animals, whatever reasonable answer we come up with will be </w:t>
      </w:r>
      <w:r w:rsidRPr="000A69A0">
        <w:rPr>
          <w:rStyle w:val="Emphasis"/>
        </w:rPr>
        <w:t>well surpassed</w:t>
      </w:r>
      <w:r w:rsidRPr="000A69A0">
        <w:rPr>
          <w:rStyle w:val="StyleUnderline"/>
        </w:rPr>
        <w:t xml:space="preserve"> by the harm and suffering we inflict upon animals. </w:t>
      </w:r>
      <w:r w:rsidRPr="00E811D0">
        <w:rPr>
          <w:rStyle w:val="StyleUnderline"/>
          <w:highlight w:val="green"/>
        </w:rPr>
        <w:t>There is</w:t>
      </w:r>
      <w:r w:rsidRPr="000A69A0">
        <w:rPr>
          <w:rStyle w:val="StyleUnderline"/>
        </w:rPr>
        <w:t xml:space="preserve"> </w:t>
      </w:r>
      <w:r w:rsidRPr="000A69A0">
        <w:rPr>
          <w:rStyle w:val="Emphasis"/>
        </w:rPr>
        <w:t xml:space="preserve">just </w:t>
      </w:r>
      <w:r w:rsidRPr="00E811D0">
        <w:rPr>
          <w:rStyle w:val="Emphasis"/>
          <w:highlight w:val="green"/>
        </w:rPr>
        <w:t>too much torment</w:t>
      </w:r>
      <w:r w:rsidRPr="000A69A0">
        <w:rPr>
          <w:rStyle w:val="StyleUnderline"/>
        </w:rPr>
        <w:t xml:space="preserve"> wreaked upon too many animals </w:t>
      </w:r>
      <w:r w:rsidRPr="00E811D0">
        <w:rPr>
          <w:rStyle w:val="StyleUnderline"/>
          <w:highlight w:val="green"/>
        </w:rPr>
        <w:t xml:space="preserve">and </w:t>
      </w:r>
      <w:r w:rsidRPr="00E811D0">
        <w:rPr>
          <w:rStyle w:val="Emphasis"/>
          <w:highlight w:val="green"/>
        </w:rPr>
        <w:t>too certain</w:t>
      </w:r>
      <w:r w:rsidRPr="000A69A0">
        <w:rPr>
          <w:rStyle w:val="StyleUnderline"/>
        </w:rPr>
        <w:t xml:space="preserve"> a prospect that </w:t>
      </w:r>
      <w:r w:rsidRPr="00E811D0">
        <w:rPr>
          <w:rStyle w:val="Emphasis"/>
          <w:highlight w:val="green"/>
        </w:rPr>
        <w:t>this is going to</w:t>
      </w:r>
      <w:r w:rsidRPr="000A69A0">
        <w:rPr>
          <w:rStyle w:val="Emphasis"/>
        </w:rPr>
        <w:t xml:space="preserve"> continue and probably </w:t>
      </w:r>
      <w:r w:rsidRPr="00E811D0">
        <w:rPr>
          <w:rStyle w:val="Emphasis"/>
          <w:highlight w:val="green"/>
        </w:rPr>
        <w:t>increase</w:t>
      </w:r>
      <w:r w:rsidRPr="00E811D0">
        <w:rPr>
          <w:rStyle w:val="StyleUnderline"/>
          <w:highlight w:val="green"/>
        </w:rPr>
        <w:t xml:space="preserve">; it would </w:t>
      </w:r>
      <w:r w:rsidRPr="00E811D0">
        <w:rPr>
          <w:rStyle w:val="Emphasis"/>
          <w:highlight w:val="green"/>
        </w:rPr>
        <w:t>overwhelm</w:t>
      </w:r>
      <w:r w:rsidRPr="00E811D0">
        <w:rPr>
          <w:rStyle w:val="StyleUnderline"/>
          <w:highlight w:val="green"/>
        </w:rPr>
        <w:t xml:space="preserve"> </w:t>
      </w:r>
      <w:r w:rsidRPr="000935E8">
        <w:rPr>
          <w:rStyle w:val="StyleUnderline"/>
        </w:rPr>
        <w:t>anything</w:t>
      </w:r>
      <w:r w:rsidRPr="000A69A0">
        <w:rPr>
          <w:rStyle w:val="StyleUnderline"/>
        </w:rPr>
        <w:t xml:space="preserve"> we might place </w:t>
      </w:r>
      <w:r w:rsidRPr="000935E8">
        <w:rPr>
          <w:rStyle w:val="StyleUnderline"/>
        </w:rPr>
        <w:t xml:space="preserve">on </w:t>
      </w:r>
      <w:r w:rsidRPr="00E811D0">
        <w:rPr>
          <w:rStyle w:val="StyleUnderline"/>
          <w:highlight w:val="green"/>
        </w:rPr>
        <w:t>the other side of the ledger</w:t>
      </w:r>
      <w:r w:rsidRPr="000A69A0">
        <w:rPr>
          <w:sz w:val="16"/>
        </w:rPr>
        <w:t>. Moreover, those among us who believe that there is such a gap should perhaps become more familiar with the richness of lives of many of our conscious fellow creatures. Our own science is revealing that richness to us, ironically giving us a reason to eliminate it along with our own continued existence.</w:t>
      </w:r>
    </w:p>
    <w:p w14:paraId="4850D588" w14:textId="77777777" w:rsidR="0020329F" w:rsidRPr="000A69A0" w:rsidRDefault="0020329F" w:rsidP="0020329F">
      <w:pPr>
        <w:rPr>
          <w:sz w:val="16"/>
        </w:rPr>
      </w:pPr>
      <w:r w:rsidRPr="000A69A0">
        <w:rPr>
          <w:sz w:val="16"/>
        </w:rPr>
        <w:t xml:space="preserve">One might ask here whether, given this view, it would also be a good thing for those of us who are currently here to end our lives </w:t>
      </w:r>
      <w:proofErr w:type="gramStart"/>
      <w:r w:rsidRPr="000A69A0">
        <w:rPr>
          <w:sz w:val="16"/>
        </w:rPr>
        <w:t>in order to</w:t>
      </w:r>
      <w:proofErr w:type="gramEnd"/>
      <w:r w:rsidRPr="000A69A0">
        <w:rPr>
          <w:sz w:val="16"/>
        </w:rPr>
        <w:t xml:space="preserve"> prevent further animal suffering. Although I do not have a final answer to this question, we should recognize that the case of future humans is very different from the case of currently existing humans. To demand of currently existing humans that they should end their lives would introduce significant suffering among those who have much to lose by dying. In contrast, preventing future humans from existing does not introduce such suffering, since those human beings will not exist and therefore not have lives to sacrifice. The two situations, then, are not analogous.</w:t>
      </w:r>
    </w:p>
    <w:p w14:paraId="601C9846" w14:textId="77777777" w:rsidR="0020329F" w:rsidRPr="00DF1C8A" w:rsidRDefault="0020329F" w:rsidP="0020329F">
      <w:pPr>
        <w:rPr>
          <w:sz w:val="16"/>
        </w:rPr>
      </w:pPr>
      <w:r w:rsidRPr="000A69A0">
        <w:rPr>
          <w:sz w:val="16"/>
        </w:rPr>
        <w:t xml:space="preserve">It may well be, then, that </w:t>
      </w:r>
      <w:r w:rsidRPr="000A69A0">
        <w:rPr>
          <w:rStyle w:val="Emphasis"/>
          <w:sz w:val="24"/>
        </w:rPr>
        <w:t xml:space="preserve">the </w:t>
      </w:r>
      <w:r w:rsidRPr="00E811D0">
        <w:rPr>
          <w:rStyle w:val="Emphasis"/>
          <w:sz w:val="24"/>
          <w:highlight w:val="green"/>
        </w:rPr>
        <w:t>extinction</w:t>
      </w:r>
      <w:r w:rsidRPr="000A69A0">
        <w:rPr>
          <w:rStyle w:val="Emphasis"/>
          <w:sz w:val="24"/>
        </w:rPr>
        <w:t xml:space="preserve"> of humanity </w:t>
      </w:r>
      <w:r w:rsidRPr="00E811D0">
        <w:rPr>
          <w:rStyle w:val="Emphasis"/>
          <w:sz w:val="24"/>
          <w:highlight w:val="green"/>
        </w:rPr>
        <w:t>would make the world better</w:t>
      </w:r>
      <w:r w:rsidRPr="000A69A0">
        <w:rPr>
          <w:rStyle w:val="Emphasis"/>
          <w:sz w:val="24"/>
        </w:rPr>
        <w:t xml:space="preserve"> off</w:t>
      </w:r>
      <w:r w:rsidRPr="000A69A0">
        <w:rPr>
          <w:sz w:val="16"/>
        </w:rPr>
        <w:t xml:space="preserve"> and yet would be a tragedy. I don’t want to say this for sure, since the issue is quite complex. But it certainly seems a live possibility, and that by itself disturbs me.</w:t>
      </w:r>
    </w:p>
    <w:p w14:paraId="1D84C19E" w14:textId="48F9F0D1" w:rsidR="0020329F" w:rsidRPr="009A3F0B" w:rsidRDefault="0020329F" w:rsidP="0020329F">
      <w:pPr>
        <w:rPr>
          <w:color w:val="FF0000"/>
        </w:rPr>
      </w:pPr>
    </w:p>
    <w:sectPr w:rsidR="0020329F" w:rsidRPr="009A3F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B31D4" w14:textId="77777777" w:rsidR="007E3529" w:rsidRDefault="007E3529" w:rsidP="00BE0C0A">
      <w:pPr>
        <w:spacing w:after="0" w:line="240" w:lineRule="auto"/>
      </w:pPr>
      <w:r>
        <w:separator/>
      </w:r>
    </w:p>
  </w:endnote>
  <w:endnote w:type="continuationSeparator" w:id="0">
    <w:p w14:paraId="523A112D" w14:textId="77777777" w:rsidR="007E3529" w:rsidRDefault="007E3529" w:rsidP="00BE0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A235" w14:textId="77777777" w:rsidR="007E3529" w:rsidRDefault="007E3529" w:rsidP="00BE0C0A">
      <w:pPr>
        <w:spacing w:after="0" w:line="240" w:lineRule="auto"/>
      </w:pPr>
      <w:r>
        <w:separator/>
      </w:r>
    </w:p>
  </w:footnote>
  <w:footnote w:type="continuationSeparator" w:id="0">
    <w:p w14:paraId="76200653" w14:textId="77777777" w:rsidR="007E3529" w:rsidRDefault="007E3529" w:rsidP="00BE0C0A">
      <w:pPr>
        <w:spacing w:after="0" w:line="240" w:lineRule="auto"/>
      </w:pPr>
      <w:r>
        <w:continuationSeparator/>
      </w:r>
    </w:p>
  </w:footnote>
  <w:footnote w:id="1">
    <w:p w14:paraId="29A62D35" w14:textId="77777777" w:rsidR="00BE0C0A" w:rsidRPr="00FB538F" w:rsidRDefault="00BE0C0A" w:rsidP="00BE0C0A">
      <w:r>
        <w:rPr>
          <w:rStyle w:val="FootnoteReference"/>
        </w:rPr>
        <w:footnoteRef/>
      </w:r>
      <w:r>
        <w:t xml:space="preserve"> </w:t>
      </w:r>
      <w:r w:rsidRPr="00FB538F">
        <w:t>https://www.vocabulary.com/dictionary/unjust</w:t>
      </w:r>
    </w:p>
    <w:p w14:paraId="67210179" w14:textId="77777777" w:rsidR="00BE0C0A" w:rsidRDefault="00BE0C0A" w:rsidP="00BE0C0A">
      <w:pPr>
        <w:pStyle w:val="FootnoteText"/>
      </w:pPr>
    </w:p>
  </w:footnote>
  <w:footnote w:id="2">
    <w:p w14:paraId="1C090144" w14:textId="77777777" w:rsidR="00B00F07" w:rsidRDefault="00B00F07" w:rsidP="00B00F07">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20823E69" w14:textId="77777777" w:rsidR="00B00F07" w:rsidRDefault="00B00F07" w:rsidP="00B00F0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1560B"/>
    <w:multiLevelType w:val="hybridMultilevel"/>
    <w:tmpl w:val="2A8A3BFE"/>
    <w:lvl w:ilvl="0" w:tplc="487C0E4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933B14"/>
    <w:multiLevelType w:val="hybridMultilevel"/>
    <w:tmpl w:val="E48C8A5C"/>
    <w:lvl w:ilvl="0" w:tplc="369E9DD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BA0E76"/>
    <w:multiLevelType w:val="hybridMultilevel"/>
    <w:tmpl w:val="5066E9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20FF"/>
    <w:rsid w:val="000139A3"/>
    <w:rsid w:val="0002403F"/>
    <w:rsid w:val="000610DB"/>
    <w:rsid w:val="00077CEC"/>
    <w:rsid w:val="000A293E"/>
    <w:rsid w:val="000B3B28"/>
    <w:rsid w:val="000B5E33"/>
    <w:rsid w:val="000D51D8"/>
    <w:rsid w:val="000E378C"/>
    <w:rsid w:val="000E48B3"/>
    <w:rsid w:val="00100833"/>
    <w:rsid w:val="00104529"/>
    <w:rsid w:val="00105942"/>
    <w:rsid w:val="00107396"/>
    <w:rsid w:val="00143D4E"/>
    <w:rsid w:val="00144A4C"/>
    <w:rsid w:val="00176AB0"/>
    <w:rsid w:val="00177B7D"/>
    <w:rsid w:val="0018322D"/>
    <w:rsid w:val="001B1C29"/>
    <w:rsid w:val="001B5776"/>
    <w:rsid w:val="001E30A2"/>
    <w:rsid w:val="001E527A"/>
    <w:rsid w:val="001F78CE"/>
    <w:rsid w:val="0020329F"/>
    <w:rsid w:val="00222640"/>
    <w:rsid w:val="002311C5"/>
    <w:rsid w:val="00232BAF"/>
    <w:rsid w:val="0023394A"/>
    <w:rsid w:val="00236318"/>
    <w:rsid w:val="00250E96"/>
    <w:rsid w:val="00251FC7"/>
    <w:rsid w:val="00261C9F"/>
    <w:rsid w:val="002855A7"/>
    <w:rsid w:val="002A7238"/>
    <w:rsid w:val="002B146A"/>
    <w:rsid w:val="002B5E17"/>
    <w:rsid w:val="002B796D"/>
    <w:rsid w:val="002C0749"/>
    <w:rsid w:val="002F0216"/>
    <w:rsid w:val="002F62E3"/>
    <w:rsid w:val="00307507"/>
    <w:rsid w:val="00313EEE"/>
    <w:rsid w:val="00315690"/>
    <w:rsid w:val="00316B75"/>
    <w:rsid w:val="00317AC6"/>
    <w:rsid w:val="00325646"/>
    <w:rsid w:val="003460F2"/>
    <w:rsid w:val="0038158C"/>
    <w:rsid w:val="003902BA"/>
    <w:rsid w:val="003905D9"/>
    <w:rsid w:val="003A09E2"/>
    <w:rsid w:val="003A74AB"/>
    <w:rsid w:val="003C118D"/>
    <w:rsid w:val="003D6E9F"/>
    <w:rsid w:val="003E07C5"/>
    <w:rsid w:val="004019E9"/>
    <w:rsid w:val="004057D2"/>
    <w:rsid w:val="00407037"/>
    <w:rsid w:val="00427644"/>
    <w:rsid w:val="004464FB"/>
    <w:rsid w:val="004605D6"/>
    <w:rsid w:val="00493139"/>
    <w:rsid w:val="00494EFC"/>
    <w:rsid w:val="004A3A91"/>
    <w:rsid w:val="004B62AA"/>
    <w:rsid w:val="004C5897"/>
    <w:rsid w:val="004C60E8"/>
    <w:rsid w:val="004E3579"/>
    <w:rsid w:val="004E728B"/>
    <w:rsid w:val="004F39E0"/>
    <w:rsid w:val="005007F3"/>
    <w:rsid w:val="00502EE1"/>
    <w:rsid w:val="005169F1"/>
    <w:rsid w:val="00516B44"/>
    <w:rsid w:val="00531E77"/>
    <w:rsid w:val="00535401"/>
    <w:rsid w:val="00537BD5"/>
    <w:rsid w:val="00550987"/>
    <w:rsid w:val="0057268A"/>
    <w:rsid w:val="005A418E"/>
    <w:rsid w:val="005A6BFF"/>
    <w:rsid w:val="005B2ED9"/>
    <w:rsid w:val="005D2912"/>
    <w:rsid w:val="005D3343"/>
    <w:rsid w:val="005E6384"/>
    <w:rsid w:val="005F7636"/>
    <w:rsid w:val="00603B4E"/>
    <w:rsid w:val="006065BD"/>
    <w:rsid w:val="006220FF"/>
    <w:rsid w:val="00626265"/>
    <w:rsid w:val="00645FA9"/>
    <w:rsid w:val="006477A3"/>
    <w:rsid w:val="00647866"/>
    <w:rsid w:val="00650D5F"/>
    <w:rsid w:val="00662C32"/>
    <w:rsid w:val="00665003"/>
    <w:rsid w:val="0068560F"/>
    <w:rsid w:val="00692438"/>
    <w:rsid w:val="006A2AD0"/>
    <w:rsid w:val="006C2375"/>
    <w:rsid w:val="006D4ECC"/>
    <w:rsid w:val="0071234E"/>
    <w:rsid w:val="00722258"/>
    <w:rsid w:val="007243E5"/>
    <w:rsid w:val="007575D1"/>
    <w:rsid w:val="00766EA0"/>
    <w:rsid w:val="00786696"/>
    <w:rsid w:val="00795718"/>
    <w:rsid w:val="007A1BC5"/>
    <w:rsid w:val="007A2226"/>
    <w:rsid w:val="007B3E9E"/>
    <w:rsid w:val="007C01E8"/>
    <w:rsid w:val="007D5AC3"/>
    <w:rsid w:val="007E058A"/>
    <w:rsid w:val="007E3529"/>
    <w:rsid w:val="007E7F3F"/>
    <w:rsid w:val="007F5B66"/>
    <w:rsid w:val="00800433"/>
    <w:rsid w:val="00815B55"/>
    <w:rsid w:val="00823A1C"/>
    <w:rsid w:val="00845B9D"/>
    <w:rsid w:val="00860984"/>
    <w:rsid w:val="00863FE6"/>
    <w:rsid w:val="00864D16"/>
    <w:rsid w:val="008766C7"/>
    <w:rsid w:val="008B3ECB"/>
    <w:rsid w:val="008B4E85"/>
    <w:rsid w:val="008C1B2E"/>
    <w:rsid w:val="008E48DB"/>
    <w:rsid w:val="00905F4B"/>
    <w:rsid w:val="0091627E"/>
    <w:rsid w:val="00916ACB"/>
    <w:rsid w:val="00946DD9"/>
    <w:rsid w:val="0097032B"/>
    <w:rsid w:val="009A3F0B"/>
    <w:rsid w:val="009A3F34"/>
    <w:rsid w:val="009D2EAD"/>
    <w:rsid w:val="009D54B2"/>
    <w:rsid w:val="009E1922"/>
    <w:rsid w:val="009E1E3A"/>
    <w:rsid w:val="009F7ED2"/>
    <w:rsid w:val="00A14CD2"/>
    <w:rsid w:val="00A36A38"/>
    <w:rsid w:val="00A44494"/>
    <w:rsid w:val="00A87760"/>
    <w:rsid w:val="00A93661"/>
    <w:rsid w:val="00A95652"/>
    <w:rsid w:val="00AB3F59"/>
    <w:rsid w:val="00AC0AB8"/>
    <w:rsid w:val="00AC119F"/>
    <w:rsid w:val="00AC5BD3"/>
    <w:rsid w:val="00B00F07"/>
    <w:rsid w:val="00B121CF"/>
    <w:rsid w:val="00B12CA5"/>
    <w:rsid w:val="00B33C6D"/>
    <w:rsid w:val="00B3753B"/>
    <w:rsid w:val="00B43295"/>
    <w:rsid w:val="00B4508F"/>
    <w:rsid w:val="00B536B9"/>
    <w:rsid w:val="00B55AD5"/>
    <w:rsid w:val="00B5645A"/>
    <w:rsid w:val="00B56759"/>
    <w:rsid w:val="00B6052C"/>
    <w:rsid w:val="00B6448A"/>
    <w:rsid w:val="00B8057C"/>
    <w:rsid w:val="00B81A24"/>
    <w:rsid w:val="00B858A2"/>
    <w:rsid w:val="00BD6238"/>
    <w:rsid w:val="00BE0C0A"/>
    <w:rsid w:val="00BF593B"/>
    <w:rsid w:val="00BF773A"/>
    <w:rsid w:val="00BF7E81"/>
    <w:rsid w:val="00C13773"/>
    <w:rsid w:val="00C17CC8"/>
    <w:rsid w:val="00C44D52"/>
    <w:rsid w:val="00C83417"/>
    <w:rsid w:val="00C9604F"/>
    <w:rsid w:val="00CA19AA"/>
    <w:rsid w:val="00CC5298"/>
    <w:rsid w:val="00CD553F"/>
    <w:rsid w:val="00CD736E"/>
    <w:rsid w:val="00CD798D"/>
    <w:rsid w:val="00CE161E"/>
    <w:rsid w:val="00CF149C"/>
    <w:rsid w:val="00CF412C"/>
    <w:rsid w:val="00CF4A17"/>
    <w:rsid w:val="00CF59A8"/>
    <w:rsid w:val="00D135DD"/>
    <w:rsid w:val="00D325A9"/>
    <w:rsid w:val="00D36A8A"/>
    <w:rsid w:val="00D37EED"/>
    <w:rsid w:val="00D45239"/>
    <w:rsid w:val="00D61409"/>
    <w:rsid w:val="00D6691E"/>
    <w:rsid w:val="00D71170"/>
    <w:rsid w:val="00D74AB1"/>
    <w:rsid w:val="00D76119"/>
    <w:rsid w:val="00DA1C92"/>
    <w:rsid w:val="00DA25D4"/>
    <w:rsid w:val="00DA6538"/>
    <w:rsid w:val="00DA79A1"/>
    <w:rsid w:val="00DD33D8"/>
    <w:rsid w:val="00DD3A3D"/>
    <w:rsid w:val="00E008E8"/>
    <w:rsid w:val="00E15E75"/>
    <w:rsid w:val="00E27808"/>
    <w:rsid w:val="00E42F49"/>
    <w:rsid w:val="00E5262C"/>
    <w:rsid w:val="00E811D0"/>
    <w:rsid w:val="00E82304"/>
    <w:rsid w:val="00E843E9"/>
    <w:rsid w:val="00E85B44"/>
    <w:rsid w:val="00E904AC"/>
    <w:rsid w:val="00EC7DC4"/>
    <w:rsid w:val="00ED1819"/>
    <w:rsid w:val="00ED30CF"/>
    <w:rsid w:val="00ED6BB7"/>
    <w:rsid w:val="00EE3F52"/>
    <w:rsid w:val="00F176EF"/>
    <w:rsid w:val="00F261B8"/>
    <w:rsid w:val="00F44F23"/>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A0487"/>
  <w15:chartTrackingRefBased/>
  <w15:docId w15:val="{3CDC337B-5D49-44AC-A2FE-343F3375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58A2"/>
    <w:rPr>
      <w:rFonts w:ascii="Calibri" w:hAnsi="Calibri" w:cs="Calibri"/>
    </w:rPr>
  </w:style>
  <w:style w:type="paragraph" w:styleId="Heading1">
    <w:name w:val="heading 1"/>
    <w:aliases w:val="Pocket"/>
    <w:basedOn w:val="Normal"/>
    <w:next w:val="Normal"/>
    <w:link w:val="Heading1Char"/>
    <w:qFormat/>
    <w:rsid w:val="00B858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58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58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
    <w:basedOn w:val="Normal"/>
    <w:next w:val="Normal"/>
    <w:link w:val="Heading4Char"/>
    <w:uiPriority w:val="3"/>
    <w:unhideWhenUsed/>
    <w:qFormat/>
    <w:rsid w:val="00B858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58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58A2"/>
  </w:style>
  <w:style w:type="character" w:customStyle="1" w:styleId="Heading1Char">
    <w:name w:val="Heading 1 Char"/>
    <w:aliases w:val="Pocket Char"/>
    <w:basedOn w:val="DefaultParagraphFont"/>
    <w:link w:val="Heading1"/>
    <w:rsid w:val="00B858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58A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58A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B858A2"/>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B858A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B858A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B858A2"/>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B858A2"/>
    <w:rPr>
      <w:color w:val="auto"/>
      <w:u w:val="none"/>
    </w:rPr>
  </w:style>
  <w:style w:type="character" w:styleId="FollowedHyperlink">
    <w:name w:val="FollowedHyperlink"/>
    <w:basedOn w:val="DefaultParagraphFont"/>
    <w:uiPriority w:val="99"/>
    <w:semiHidden/>
    <w:unhideWhenUsed/>
    <w:rsid w:val="00B858A2"/>
    <w:rPr>
      <w:color w:val="auto"/>
      <w:u w:val="none"/>
    </w:rPr>
  </w:style>
  <w:style w:type="paragraph" w:customStyle="1" w:styleId="textbold">
    <w:name w:val="text bold"/>
    <w:basedOn w:val="Normal"/>
    <w:link w:val="Emphasis"/>
    <w:uiPriority w:val="7"/>
    <w:qFormat/>
    <w:rsid w:val="00CF149C"/>
    <w:pPr>
      <w:ind w:left="720"/>
      <w:jc w:val="both"/>
    </w:pPr>
    <w:rPr>
      <w:b/>
      <w:iCs/>
      <w:u w:val="single"/>
    </w:rPr>
  </w:style>
  <w:style w:type="paragraph" w:customStyle="1" w:styleId="card">
    <w:name w:val="card"/>
    <w:aliases w:val="Medium Grid 21,Card,Tags,Debate Text,No Spacing11,No Spacing31,No Spacing22,No Spacing111,No Spacing3,No Spacing2,Read stuff,tag,No Spacing1111,No Spacing1121,Dont use,No Spacing41,No Spacing1,No Spacing111112,No Spacing5,No Spacing112,Small Text"/>
    <w:basedOn w:val="Normal"/>
    <w:next w:val="Normal"/>
    <w:link w:val="StyleUnderline"/>
    <w:uiPriority w:val="6"/>
    <w:qFormat/>
    <w:rsid w:val="00CF149C"/>
    <w:pPr>
      <w:ind w:left="288" w:right="288"/>
    </w:pPr>
    <w:rPr>
      <w:rFonts w:asciiTheme="minorHAnsi" w:hAnsiTheme="minorHAnsi" w:cstheme="minorBidi"/>
      <w:b/>
      <w:u w:val="single"/>
    </w:rPr>
  </w:style>
  <w:style w:type="paragraph" w:customStyle="1" w:styleId="UnderlinePara">
    <w:name w:val="Underline Para"/>
    <w:basedOn w:val="Normal"/>
    <w:uiPriority w:val="6"/>
    <w:qFormat/>
    <w:rsid w:val="00815B55"/>
    <w:pPr>
      <w:widowControl w:val="0"/>
      <w:suppressAutoHyphens/>
      <w:spacing w:after="200"/>
      <w:contextualSpacing/>
    </w:pPr>
    <w:rPr>
      <w:rFonts w:asciiTheme="minorHAnsi" w:hAnsiTheme="minorHAnsi" w:cstheme="minorBidi"/>
      <w:b/>
      <w:u w:val="single"/>
    </w:rPr>
  </w:style>
  <w:style w:type="paragraph" w:styleId="FootnoteText">
    <w:name w:val="footnote text"/>
    <w:basedOn w:val="Normal"/>
    <w:link w:val="FootnoteTextChar"/>
    <w:uiPriority w:val="99"/>
    <w:unhideWhenUsed/>
    <w:qFormat/>
    <w:rsid w:val="00BE0C0A"/>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BE0C0A"/>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BE0C0A"/>
    <w:rPr>
      <w:vertAlign w:val="superscript"/>
    </w:rPr>
  </w:style>
  <w:style w:type="paragraph" w:styleId="ListParagraph">
    <w:name w:val="List Paragraph"/>
    <w:basedOn w:val="Normal"/>
    <w:uiPriority w:val="99"/>
    <w:unhideWhenUsed/>
    <w:qFormat/>
    <w:rsid w:val="007A1BC5"/>
    <w:pPr>
      <w:ind w:left="720"/>
      <w:contextualSpacing/>
    </w:pPr>
  </w:style>
  <w:style w:type="paragraph" w:styleId="NormalWeb">
    <w:name w:val="Normal (Web)"/>
    <w:basedOn w:val="Normal"/>
    <w:uiPriority w:val="99"/>
    <w:rsid w:val="003A74AB"/>
    <w:pPr>
      <w:spacing w:beforeLines="1" w:afterLines="1" w:after="0" w:line="240" w:lineRule="auto"/>
    </w:pPr>
    <w:rPr>
      <w:rFonts w:ascii="Times" w:eastAsia="Calibr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rammar-monster.com/glossary/linking_verbs.htm" TargetMode="External"/><Relationship Id="rId18" Type="http://schemas.openxmlformats.org/officeDocument/2006/relationships/hyperlink" Target="https://www.press.umich.edu/8265343/foucault_and_the_government_of_disabilit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1000wordphilosophy.com/2014/02/06/external-world-skepticism/" TargetMode="External"/><Relationship Id="rId7" Type="http://schemas.openxmlformats.org/officeDocument/2006/relationships/endnotes" Target="endnotes.xml"/><Relationship Id="rId12" Type="http://schemas.openxmlformats.org/officeDocument/2006/relationships/hyperlink" Target="https://www.yourdictionary.com/dialectical" TargetMode="External"/><Relationship Id="rId17" Type="http://schemas.openxmlformats.org/officeDocument/2006/relationships/hyperlink" Target="https://digitalassets.lib.berkeley.edu/etd/ucb/text/Mollow_berkeley_0028E_15181.pdf" TargetMode="External"/><Relationship Id="rId25" Type="http://schemas.openxmlformats.org/officeDocument/2006/relationships/hyperlink" Target="http://www.olemartinmoen.com/wp-content/uploads/TheEthicsofWildAnimalSuffering.pdf" TargetMode="External"/><Relationship Id="rId2" Type="http://schemas.openxmlformats.org/officeDocument/2006/relationships/numbering" Target="numbering.xml"/><Relationship Id="rId16" Type="http://schemas.openxmlformats.org/officeDocument/2006/relationships/hyperlink" Target="https://link.springer.com/chapter/10.1057/9781137023001_2" TargetMode="External"/><Relationship Id="rId20" Type="http://schemas.openxmlformats.org/officeDocument/2006/relationships/hyperlink" Target="https://www.blacksacademy.net/pages/px-015-pxqekj-paradox-induction.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is" TargetMode="External"/><Relationship Id="rId24" Type="http://schemas.openxmlformats.org/officeDocument/2006/relationships/hyperlink" Target="https://academic.oup.com/ejil/article/30/2/547/5536739" TargetMode="External"/><Relationship Id="rId5" Type="http://schemas.openxmlformats.org/officeDocument/2006/relationships/webSettings" Target="webSettings.xml"/><Relationship Id="rId15" Type="http://schemas.openxmlformats.org/officeDocument/2006/relationships/hyperlink" Target="https://www.macmillandictionary.com/us/dictionary/american/unjust" TargetMode="External"/><Relationship Id="rId23" Type="http://schemas.openxmlformats.org/officeDocument/2006/relationships/hyperlink" Target="https://plato.stanford.edu/entries/qualia/" TargetMode="External"/><Relationship Id="rId10" Type="http://schemas.openxmlformats.org/officeDocument/2006/relationships/hyperlink" Target="https://www.comm.pitt.edu/basic-definitions" TargetMode="External"/><Relationship Id="rId19" Type="http://schemas.openxmlformats.org/officeDocument/2006/relationships/hyperlink" Target="https://opensiuc.lib.siu.edu/cgi/viewcontent.cgi?article=1845&amp;context=gs_r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jpeg"/><Relationship Id="rId22" Type="http://schemas.openxmlformats.org/officeDocument/2006/relationships/hyperlink" Target="https://en.wikipedia.org/wiki/Bonini%27s_parado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20001</Words>
  <Characters>114012</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114</cp:revision>
  <dcterms:created xsi:type="dcterms:W3CDTF">2022-02-06T00:56:00Z</dcterms:created>
  <dcterms:modified xsi:type="dcterms:W3CDTF">2022-02-18T01:18:00Z</dcterms:modified>
</cp:coreProperties>
</file>