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C5163" w14:textId="61E8915B" w:rsidR="00A95652" w:rsidRDefault="00CC0C65" w:rsidP="00CC0C65">
      <w:pPr>
        <w:pStyle w:val="Heading1"/>
      </w:pPr>
      <w:r w:rsidRPr="00CC0C65">
        <w:t>Speech 1AC Yale Rd 3 vs Scripps 9-18 8AM</w:t>
      </w:r>
    </w:p>
    <w:p w14:paraId="321D282D" w14:textId="2A614E41" w:rsidR="000731B3" w:rsidRDefault="000731B3" w:rsidP="000731B3">
      <w:r>
        <w:t xml:space="preserve">Theory after </w:t>
      </w:r>
      <w:proofErr w:type="spellStart"/>
      <w:r>
        <w:t>phil</w:t>
      </w:r>
      <w:proofErr w:type="spellEnd"/>
    </w:p>
    <w:p w14:paraId="7203D7B8" w14:textId="0BECA411" w:rsidR="000731B3" w:rsidRDefault="000731B3" w:rsidP="000731B3">
      <w:pPr>
        <w:pStyle w:val="Heading3"/>
      </w:pPr>
      <w:r>
        <w:t>FW</w:t>
      </w:r>
    </w:p>
    <w:p w14:paraId="22602E88" w14:textId="77777777" w:rsidR="000731B3" w:rsidRPr="000635C0" w:rsidRDefault="000731B3" w:rsidP="000731B3">
      <w:pPr>
        <w:pStyle w:val="Heading4"/>
        <w:spacing w:before="0" w:line="276" w:lineRule="auto"/>
        <w:rPr>
          <w:rFonts w:asciiTheme="minorHAnsi" w:hAnsiTheme="minorHAnsi" w:cstheme="minorHAnsi"/>
        </w:rPr>
      </w:pPr>
      <w:r w:rsidRPr="000635C0">
        <w:rPr>
          <w:rFonts w:asciiTheme="minorHAnsi" w:hAnsiTheme="minorHAnsi" w:cstheme="minorHAnsi"/>
        </w:rPr>
        <w:t xml:space="preserve">Perspectivism is true – </w:t>
      </w:r>
    </w:p>
    <w:p w14:paraId="5EE5CBC8" w14:textId="77777777" w:rsidR="000731B3" w:rsidRPr="000635C0" w:rsidRDefault="000731B3" w:rsidP="000731B3">
      <w:pPr>
        <w:pStyle w:val="Heading4"/>
        <w:spacing w:before="0" w:line="276" w:lineRule="auto"/>
        <w:rPr>
          <w:rFonts w:asciiTheme="minorHAnsi" w:hAnsiTheme="minorHAnsi" w:cstheme="minorHAnsi"/>
        </w:rPr>
      </w:pPr>
      <w:r w:rsidRPr="000635C0">
        <w:rPr>
          <w:rFonts w:asciiTheme="minorHAnsi" w:hAnsiTheme="minorHAnsi" w:cstheme="minorHAnsi"/>
        </w:rPr>
        <w:t>1] Opacity – 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30C79039" w14:textId="77777777" w:rsidR="000731B3" w:rsidRPr="000635C0" w:rsidRDefault="000731B3" w:rsidP="000731B3">
      <w:pPr>
        <w:pStyle w:val="Heading4"/>
      </w:pPr>
      <w:r w:rsidRPr="000635C0">
        <w:t xml:space="preserve">2] Resolvability – </w:t>
      </w:r>
      <w:r w:rsidRPr="000635C0">
        <w:rPr>
          <w:rFonts w:cs="Calibri"/>
        </w:rPr>
        <w:t xml:space="preserve">Centuries of moral debate proves we can’t come to an objectively correct </w:t>
      </w:r>
      <w:proofErr w:type="gramStart"/>
      <w:r w:rsidRPr="000635C0">
        <w:rPr>
          <w:rFonts w:cs="Calibri"/>
        </w:rPr>
        <w:t>answer</w:t>
      </w:r>
      <w:proofErr w:type="gramEnd"/>
      <w:r w:rsidRPr="000635C0">
        <w:rPr>
          <w:rFonts w:cs="Calibri"/>
        </w:rPr>
        <w:t xml:space="preserve"> so it has to be indexed to individual subjects. High school debaters can’t come to a correct conclusion on their own and moral dilemmas are too complicated to “solve” in 45 minutes, so you should prefer a perspectivist account.</w:t>
      </w:r>
    </w:p>
    <w:p w14:paraId="72F4A901" w14:textId="77777777" w:rsidR="000731B3" w:rsidRPr="000635C0" w:rsidRDefault="000731B3" w:rsidP="000731B3">
      <w:pPr>
        <w:pStyle w:val="Heading4"/>
      </w:pPr>
      <w:r w:rsidRPr="000635C0">
        <w:rPr>
          <w:rFonts w:asciiTheme="minorHAnsi" w:hAnsiTheme="minorHAnsi" w:cstheme="minorHAnsi"/>
        </w:rPr>
        <w:t xml:space="preserve">3] </w:t>
      </w:r>
      <w:r w:rsidRPr="000635C0">
        <w:t xml:space="preserve">The theory of relativity proves that objective reality does not exist but only in the reference to the observer. </w:t>
      </w:r>
    </w:p>
    <w:p w14:paraId="2F048473" w14:textId="77777777" w:rsidR="000731B3" w:rsidRPr="000635C0" w:rsidRDefault="000731B3" w:rsidP="000731B3">
      <w:pPr>
        <w:rPr>
          <w:rFonts w:asciiTheme="minorHAnsi" w:hAnsiTheme="minorHAnsi" w:cstheme="minorHAnsi"/>
        </w:rPr>
      </w:pPr>
      <w:r w:rsidRPr="000635C0">
        <w:rPr>
          <w:b/>
          <w:bCs/>
        </w:rPr>
        <w:t>Berghofer 20</w:t>
      </w:r>
      <w:r w:rsidRPr="000635C0">
        <w:t xml:space="preserve"> </w:t>
      </w:r>
      <w:r w:rsidRPr="000635C0">
        <w:rPr>
          <w:sz w:val="16"/>
          <w:szCs w:val="16"/>
        </w:rPr>
        <w:t xml:space="preserve">[Philipp Berghofer (a graduate student at University of Graz, Institute of Philosophy). “Scientific perspectivism in the phenomenological tradition”. European Journal for Philosophy of Science volume. 16 June 2020. Accessed 4/17/21. </w:t>
      </w:r>
      <w:hyperlink r:id="rId6" w:history="1">
        <w:r w:rsidRPr="000A5CCB">
          <w:rPr>
            <w:rStyle w:val="Hyperlink"/>
            <w:rFonts w:asciiTheme="minorHAnsi" w:hAnsiTheme="minorHAnsi" w:cstheme="minorHAnsi"/>
            <w:sz w:val="16"/>
            <w:szCs w:val="16"/>
          </w:rPr>
          <w:t>https://link.springer.com/article/10.1007/s13194-020-00294-w</w:t>
        </w:r>
      </w:hyperlink>
      <w:r w:rsidRPr="000635C0">
        <w:rPr>
          <w:rStyle w:val="Hyperlink"/>
          <w:rFonts w:asciiTheme="minorHAnsi" w:hAnsiTheme="minorHAnsi" w:cstheme="minorHAnsi"/>
          <w:sz w:val="16"/>
          <w:szCs w:val="16"/>
        </w:rPr>
        <w:t xml:space="preserve"> //Xu]</w:t>
      </w:r>
    </w:p>
    <w:p w14:paraId="5B59F7A2" w14:textId="77777777" w:rsidR="000731B3" w:rsidRPr="000635C0" w:rsidRDefault="000731B3" w:rsidP="000731B3">
      <w:pPr>
        <w:spacing w:after="0" w:line="276" w:lineRule="auto"/>
        <w:rPr>
          <w:rFonts w:asciiTheme="minorHAnsi" w:hAnsiTheme="minorHAnsi" w:cstheme="minorHAnsi"/>
          <w:sz w:val="16"/>
        </w:rPr>
      </w:pPr>
      <w:r w:rsidRPr="000635C0">
        <w:rPr>
          <w:rFonts w:asciiTheme="minorHAnsi" w:hAnsiTheme="minorHAnsi" w:cstheme="minorHAnsi"/>
          <w:sz w:val="16"/>
        </w:rPr>
        <w:t xml:space="preserve">Concerning general relativity, Merleau-Ponty states: </w:t>
      </w:r>
      <w:r w:rsidRPr="00864830">
        <w:rPr>
          <w:rStyle w:val="StyleUnderline"/>
          <w:highlight w:val="green"/>
        </w:rPr>
        <w:t>The physics of relativity confirms</w:t>
      </w:r>
      <w:r w:rsidRPr="000635C0">
        <w:rPr>
          <w:rStyle w:val="StyleUnderline"/>
        </w:rPr>
        <w:t xml:space="preserve"> that absolute and final </w:t>
      </w:r>
      <w:r w:rsidRPr="00864830">
        <w:rPr>
          <w:rStyle w:val="StyleUnderline"/>
          <w:highlight w:val="green"/>
        </w:rPr>
        <w:t>objectivity is a</w:t>
      </w:r>
      <w:r w:rsidRPr="000635C0">
        <w:rPr>
          <w:rStyle w:val="StyleUnderline"/>
        </w:rPr>
        <w:t xml:space="preserve"> mere </w:t>
      </w:r>
      <w:r w:rsidRPr="00864830">
        <w:rPr>
          <w:rStyle w:val="StyleUnderline"/>
          <w:highlight w:val="green"/>
        </w:rPr>
        <w:t>dream</w:t>
      </w:r>
      <w:r w:rsidRPr="000635C0">
        <w:rPr>
          <w:rStyle w:val="StyleUnderline"/>
        </w:rPr>
        <w:t xml:space="preserve"> by showing how each </w:t>
      </w:r>
      <w:proofErr w:type="gramStart"/>
      <w:r w:rsidRPr="000635C0">
        <w:rPr>
          <w:rStyle w:val="StyleUnderline"/>
        </w:rPr>
        <w:t>particular observation</w:t>
      </w:r>
      <w:proofErr w:type="gramEnd"/>
      <w:r w:rsidRPr="000635C0">
        <w:rPr>
          <w:rStyle w:val="StyleUnderline"/>
        </w:rPr>
        <w:t xml:space="preserve"> is strictly linked to the location of the observer and cannot be abstracted from this particular situation; it also rejects the notion of an absolute observer.</w:t>
      </w:r>
      <w:r w:rsidRPr="000635C0">
        <w:rPr>
          <w:rFonts w:asciiTheme="minorHAnsi" w:hAnsiTheme="minorHAnsi" w:cstheme="minorHAnsi"/>
          <w:sz w:val="16"/>
        </w:rPr>
        <w:t xml:space="preserve"> We can no longer flatter ourselves with the idea that, in science, the exercise of a pure and </w:t>
      </w:r>
      <w:proofErr w:type="spellStart"/>
      <w:r w:rsidRPr="000635C0">
        <w:rPr>
          <w:rFonts w:asciiTheme="minorHAnsi" w:hAnsiTheme="minorHAnsi" w:cstheme="minorHAnsi"/>
          <w:sz w:val="16"/>
        </w:rPr>
        <w:t>unsituated</w:t>
      </w:r>
      <w:proofErr w:type="spellEnd"/>
      <w:r w:rsidRPr="000635C0">
        <w:rPr>
          <w:rFonts w:asciiTheme="minorHAnsi" w:hAnsiTheme="minorHAnsi" w:cstheme="minorHAnsi"/>
          <w:sz w:val="16"/>
        </w:rPr>
        <w:t xml:space="preserve"> intellect can allow us to gain access to an object free of all human traces, just as God would see it. This does not make the need for scientific research any less pressing; in fact, the only thing under attack is the dogmatism of a science that thinks itself capable of absolute and complete knowledge. We are simply doing justice to each of the variety of elements in human experience and</w:t>
      </w:r>
      <w:proofErr w:type="gramStart"/>
      <w:r w:rsidRPr="000635C0">
        <w:rPr>
          <w:rFonts w:asciiTheme="minorHAnsi" w:hAnsiTheme="minorHAnsi" w:cstheme="minorHAnsi"/>
          <w:sz w:val="16"/>
        </w:rPr>
        <w:t>, in particular, to</w:t>
      </w:r>
      <w:proofErr w:type="gramEnd"/>
      <w:r w:rsidRPr="000635C0">
        <w:rPr>
          <w:rFonts w:asciiTheme="minorHAnsi" w:hAnsiTheme="minorHAnsi" w:cstheme="minorHAnsi"/>
          <w:sz w:val="16"/>
        </w:rPr>
        <w:t xml:space="preserve"> sensory perception. (Merleau-Ponty 2004, 44f.) </w:t>
      </w:r>
      <w:r w:rsidRPr="000635C0">
        <w:rPr>
          <w:rStyle w:val="StyleUnderline"/>
        </w:rPr>
        <w:t xml:space="preserve">It is to be noted that Merleau-Ponty’s remark is misleading since in the theory of </w:t>
      </w:r>
      <w:r w:rsidRPr="00864830">
        <w:rPr>
          <w:rStyle w:val="StyleUnderline"/>
          <w:highlight w:val="green"/>
        </w:rPr>
        <w:t>relativity</w:t>
      </w:r>
      <w:r w:rsidRPr="000635C0">
        <w:rPr>
          <w:rStyle w:val="StyleUnderline"/>
        </w:rPr>
        <w:t xml:space="preserve"> observation </w:t>
      </w:r>
      <w:r w:rsidRPr="00864830">
        <w:rPr>
          <w:rStyle w:val="StyleUnderline"/>
          <w:highlight w:val="green"/>
        </w:rPr>
        <w:t>is</w:t>
      </w:r>
      <w:r w:rsidRPr="000635C0">
        <w:rPr>
          <w:rStyle w:val="StyleUnderline"/>
        </w:rPr>
        <w:t xml:space="preserve"> not </w:t>
      </w:r>
      <w:r w:rsidRPr="00864830">
        <w:rPr>
          <w:rStyle w:val="StyleUnderline"/>
          <w:highlight w:val="green"/>
        </w:rPr>
        <w:t>linked</w:t>
      </w:r>
      <w:r w:rsidRPr="000635C0">
        <w:rPr>
          <w:rStyle w:val="StyleUnderline"/>
        </w:rPr>
        <w:t xml:space="preserve"> to the location of the observer but </w:t>
      </w:r>
      <w:r w:rsidRPr="00864830">
        <w:rPr>
          <w:rStyle w:val="StyleUnderline"/>
          <w:highlight w:val="green"/>
        </w:rPr>
        <w:t>to the frame of reference</w:t>
      </w:r>
      <w:r w:rsidRPr="000635C0">
        <w:rPr>
          <w:rStyle w:val="StyleUnderline"/>
        </w:rPr>
        <w:t xml:space="preserve"> of the </w:t>
      </w:r>
      <w:proofErr w:type="gramStart"/>
      <w:r w:rsidRPr="000635C0">
        <w:rPr>
          <w:rStyle w:val="StyleUnderline"/>
        </w:rPr>
        <w:t>observer.</w:t>
      </w:r>
      <w:r w:rsidRPr="000635C0">
        <w:rPr>
          <w:rFonts w:asciiTheme="minorHAnsi" w:hAnsiTheme="minorHAnsi" w:cstheme="minorHAnsi"/>
          <w:sz w:val="16"/>
        </w:rPr>
        <w:t>Footnote</w:t>
      </w:r>
      <w:proofErr w:type="gramEnd"/>
      <w:r w:rsidRPr="000635C0">
        <w:rPr>
          <w:rFonts w:asciiTheme="minorHAnsi" w:hAnsiTheme="minorHAnsi" w:cstheme="minorHAnsi"/>
          <w:sz w:val="16"/>
        </w:rPr>
        <w:t xml:space="preserve">21 </w:t>
      </w:r>
      <w:r w:rsidRPr="000635C0">
        <w:rPr>
          <w:rStyle w:val="StyleUnderline"/>
        </w:rPr>
        <w:t xml:space="preserve">The principle of relativity implies that </w:t>
      </w:r>
      <w:r w:rsidRPr="00864830">
        <w:rPr>
          <w:rStyle w:val="StyleUnderline"/>
          <w:highlight w:val="green"/>
        </w:rPr>
        <w:t>there is no privilege</w:t>
      </w:r>
      <w:r w:rsidRPr="000635C0">
        <w:rPr>
          <w:rStyle w:val="StyleUnderline"/>
        </w:rPr>
        <w:t xml:space="preserve">d frame of reference; </w:t>
      </w:r>
      <w:r w:rsidRPr="00864830">
        <w:rPr>
          <w:rStyle w:val="StyleUnderline"/>
          <w:highlight w:val="green"/>
        </w:rPr>
        <w:t>the laws of physics</w:t>
      </w:r>
      <w:r w:rsidRPr="000635C0">
        <w:rPr>
          <w:rStyle w:val="StyleUnderline"/>
        </w:rPr>
        <w:t xml:space="preserve"> are the same </w:t>
      </w:r>
      <w:r w:rsidRPr="00864830">
        <w:rPr>
          <w:rStyle w:val="StyleUnderline"/>
          <w:highlight w:val="green"/>
        </w:rPr>
        <w:t>in all</w:t>
      </w:r>
      <w:r w:rsidRPr="000635C0">
        <w:rPr>
          <w:rStyle w:val="StyleUnderline"/>
        </w:rPr>
        <w:t xml:space="preserve"> inertial </w:t>
      </w:r>
      <w:r w:rsidRPr="00864830">
        <w:rPr>
          <w:rStyle w:val="StyleUnderline"/>
          <w:highlight w:val="green"/>
        </w:rPr>
        <w:t>frames of reference</w:t>
      </w:r>
      <w:r w:rsidRPr="000635C0">
        <w:rPr>
          <w:rStyle w:val="StyleUnderline"/>
        </w:rPr>
        <w:t>. Special relativity is built upon the principle of relativity (first postulate) and the postulate that in a vacuum the speed of light is constant for all observers.</w:t>
      </w:r>
      <w:r w:rsidRPr="000635C0">
        <w:rPr>
          <w:rFonts w:asciiTheme="minorHAnsi" w:hAnsiTheme="minorHAnsi" w:cstheme="minorHAnsi"/>
          <w:sz w:val="16"/>
        </w:rPr>
        <w:t xml:space="preserve"> Together, these two postulates have several implications that show that some of the facts that we usually consider to be “objective” are in fact </w:t>
      </w:r>
      <w:proofErr w:type="gramStart"/>
      <w:r w:rsidRPr="000635C0">
        <w:rPr>
          <w:rFonts w:asciiTheme="minorHAnsi" w:hAnsiTheme="minorHAnsi" w:cstheme="minorHAnsi"/>
          <w:sz w:val="16"/>
        </w:rPr>
        <w:t>observer-dependent</w:t>
      </w:r>
      <w:proofErr w:type="gramEnd"/>
      <w:r w:rsidRPr="000635C0">
        <w:rPr>
          <w:rFonts w:asciiTheme="minorHAnsi" w:hAnsiTheme="minorHAnsi" w:cstheme="minorHAnsi"/>
          <w:sz w:val="16"/>
        </w:rPr>
        <w:t xml:space="preserve">. For instance, special relativity implies the relativity of simultaneity: It depends on the observer’s frame of reference whether two events separated in space occur at the same time. There is no objective or absolute sense in which we could tell </w:t>
      </w:r>
      <w:proofErr w:type="gramStart"/>
      <w:r w:rsidRPr="000635C0">
        <w:rPr>
          <w:rFonts w:asciiTheme="minorHAnsi" w:hAnsiTheme="minorHAnsi" w:cstheme="minorHAnsi"/>
          <w:sz w:val="16"/>
        </w:rPr>
        <w:t>that two spatially separate events</w:t>
      </w:r>
      <w:proofErr w:type="gramEnd"/>
      <w:r w:rsidRPr="000635C0">
        <w:rPr>
          <w:rFonts w:asciiTheme="minorHAnsi" w:hAnsiTheme="minorHAnsi" w:cstheme="minorHAnsi"/>
          <w:sz w:val="16"/>
        </w:rPr>
        <w:t xml:space="preserve"> take place simultaneously. </w:t>
      </w:r>
      <w:r w:rsidRPr="000635C0">
        <w:rPr>
          <w:rStyle w:val="StyleUnderline"/>
        </w:rPr>
        <w:t xml:space="preserve">When we turn to general relativity, we see that </w:t>
      </w:r>
      <w:r w:rsidRPr="00864830">
        <w:rPr>
          <w:rStyle w:val="StyleUnderline"/>
          <w:highlight w:val="green"/>
        </w:rPr>
        <w:t>space and time are not absolute</w:t>
      </w:r>
      <w:r w:rsidRPr="000635C0">
        <w:rPr>
          <w:rStyle w:val="StyleUnderline"/>
        </w:rPr>
        <w:t xml:space="preserve">, </w:t>
      </w:r>
      <w:r w:rsidRPr="00864830">
        <w:rPr>
          <w:rStyle w:val="StyleUnderline"/>
          <w:highlight w:val="green"/>
        </w:rPr>
        <w:t>not</w:t>
      </w:r>
      <w:r w:rsidRPr="000635C0">
        <w:rPr>
          <w:rStyle w:val="StyleUnderline"/>
        </w:rPr>
        <w:t xml:space="preserve"> a </w:t>
      </w:r>
      <w:r w:rsidRPr="00864830">
        <w:rPr>
          <w:rStyle w:val="StyleUnderline"/>
          <w:highlight w:val="green"/>
        </w:rPr>
        <w:t>fixed</w:t>
      </w:r>
      <w:r w:rsidRPr="000635C0">
        <w:rPr>
          <w:rStyle w:val="StyleUnderline"/>
        </w:rPr>
        <w:t xml:space="preserve"> background, </w:t>
      </w:r>
      <w:r w:rsidRPr="00864830">
        <w:rPr>
          <w:rStyle w:val="StyleUnderline"/>
          <w:highlight w:val="green"/>
        </w:rPr>
        <w:t>but</w:t>
      </w:r>
      <w:r w:rsidRPr="000635C0">
        <w:rPr>
          <w:rStyle w:val="StyleUnderline"/>
        </w:rPr>
        <w:t xml:space="preserve"> that the geometry of </w:t>
      </w:r>
      <w:r w:rsidRPr="00864830">
        <w:rPr>
          <w:rStyle w:val="StyleUnderline"/>
          <w:highlight w:val="green"/>
        </w:rPr>
        <w:t>spacetime</w:t>
      </w:r>
      <w:r w:rsidRPr="000635C0">
        <w:rPr>
          <w:rStyle w:val="StyleUnderline"/>
        </w:rPr>
        <w:t xml:space="preserve"> itself </w:t>
      </w:r>
      <w:r w:rsidRPr="00864830">
        <w:rPr>
          <w:rStyle w:val="StyleUnderline"/>
          <w:highlight w:val="green"/>
        </w:rPr>
        <w:t>is influenced by what is going</w:t>
      </w:r>
      <w:r w:rsidRPr="000635C0">
        <w:rPr>
          <w:rStyle w:val="StyleUnderline"/>
        </w:rPr>
        <w:t xml:space="preserve"> </w:t>
      </w:r>
      <w:r w:rsidRPr="00864830">
        <w:rPr>
          <w:rStyle w:val="StyleUnderline"/>
          <w:highlight w:val="green"/>
        </w:rPr>
        <w:t>on</w:t>
      </w:r>
      <w:r w:rsidRPr="000635C0">
        <w:rPr>
          <w:rStyle w:val="StyleUnderline"/>
        </w:rPr>
        <w:t xml:space="preserve"> within spacetime, namely by the energy-momentum of matter. This means that there is a reciprocal relationship </w:t>
      </w:r>
      <w:r w:rsidRPr="00864830">
        <w:rPr>
          <w:rStyle w:val="StyleUnderline"/>
          <w:highlight w:val="green"/>
        </w:rPr>
        <w:t>between spacetime and</w:t>
      </w:r>
      <w:r w:rsidRPr="000635C0">
        <w:rPr>
          <w:rStyle w:val="StyleUnderline"/>
        </w:rPr>
        <w:t xml:space="preserve"> what it contains (including </w:t>
      </w:r>
      <w:r w:rsidRPr="00864830">
        <w:rPr>
          <w:rStyle w:val="StyleUnderline"/>
          <w:highlight w:val="green"/>
        </w:rPr>
        <w:t>the</w:t>
      </w:r>
      <w:r w:rsidRPr="000635C0">
        <w:rPr>
          <w:rStyle w:val="StyleUnderline"/>
        </w:rPr>
        <w:t xml:space="preserve"> embodied </w:t>
      </w:r>
      <w:r w:rsidRPr="00864830">
        <w:rPr>
          <w:rStyle w:val="StyleUnderline"/>
          <w:highlight w:val="green"/>
        </w:rPr>
        <w:t>observer</w:t>
      </w:r>
      <w:proofErr w:type="gramStart"/>
      <w:r w:rsidRPr="000635C0">
        <w:rPr>
          <w:rStyle w:val="StyleUnderline"/>
        </w:rPr>
        <w:t>).</w:t>
      </w:r>
      <w:r w:rsidRPr="000635C0">
        <w:rPr>
          <w:rFonts w:asciiTheme="minorHAnsi" w:hAnsiTheme="minorHAnsi" w:cstheme="minorHAnsi"/>
          <w:sz w:val="16"/>
        </w:rPr>
        <w:t>Footnote</w:t>
      </w:r>
      <w:proofErr w:type="gramEnd"/>
      <w:r w:rsidRPr="000635C0">
        <w:rPr>
          <w:rFonts w:asciiTheme="minorHAnsi" w:hAnsiTheme="minorHAnsi" w:cstheme="minorHAnsi"/>
          <w:sz w:val="16"/>
        </w:rPr>
        <w:t>22</w:t>
      </w:r>
    </w:p>
    <w:p w14:paraId="257DE31C" w14:textId="77777777" w:rsidR="000731B3" w:rsidRPr="000635C0" w:rsidRDefault="000731B3" w:rsidP="000731B3">
      <w:pPr>
        <w:pStyle w:val="Heading4"/>
      </w:pPr>
      <w:r w:rsidRPr="000635C0">
        <w:t xml:space="preserve">4] Subjectivity only has meaning when it interacts with other machines – there are no intrinsic values and a failure to recognize that stratifies subjects and reifies violence. </w:t>
      </w:r>
    </w:p>
    <w:p w14:paraId="697E7A2B" w14:textId="77777777" w:rsidR="000731B3" w:rsidRPr="000635C0" w:rsidRDefault="000731B3" w:rsidP="000731B3">
      <w:pPr>
        <w:rPr>
          <w:sz w:val="16"/>
          <w:szCs w:val="16"/>
        </w:rPr>
      </w:pPr>
      <w:proofErr w:type="spellStart"/>
      <w:r w:rsidRPr="000635C0">
        <w:rPr>
          <w:b/>
          <w:bCs/>
        </w:rPr>
        <w:t>Malins</w:t>
      </w:r>
      <w:proofErr w:type="spellEnd"/>
      <w:r w:rsidRPr="000635C0">
        <w:rPr>
          <w:b/>
          <w:bCs/>
        </w:rPr>
        <w:t xml:space="preserve"> 04</w:t>
      </w:r>
      <w:r w:rsidRPr="000635C0">
        <w:t xml:space="preserve"> </w:t>
      </w:r>
      <w:r w:rsidRPr="000635C0">
        <w:rPr>
          <w:sz w:val="16"/>
          <w:szCs w:val="16"/>
        </w:rPr>
        <w:t xml:space="preserve">[Brackets Original. Peta </w:t>
      </w:r>
      <w:proofErr w:type="spellStart"/>
      <w:r w:rsidRPr="000635C0">
        <w:rPr>
          <w:sz w:val="16"/>
          <w:szCs w:val="16"/>
        </w:rPr>
        <w:t>Malins</w:t>
      </w:r>
      <w:proofErr w:type="spellEnd"/>
      <w:r w:rsidRPr="000635C0">
        <w:rPr>
          <w:sz w:val="16"/>
          <w:szCs w:val="16"/>
        </w:rPr>
        <w:t xml:space="preserve"> (Program Manager of the Bachelor of Legal and Dispute Studies and a Lecturer in Criminology and Justice Studies @ RMIT University). “Machinic Assemblages: Deleuze, </w:t>
      </w:r>
      <w:proofErr w:type="spellStart"/>
      <w:r w:rsidRPr="000635C0">
        <w:rPr>
          <w:sz w:val="16"/>
          <w:szCs w:val="16"/>
        </w:rPr>
        <w:t>Guattari</w:t>
      </w:r>
      <w:proofErr w:type="spellEnd"/>
      <w:r w:rsidRPr="000635C0">
        <w:rPr>
          <w:sz w:val="16"/>
          <w:szCs w:val="16"/>
        </w:rPr>
        <w:t xml:space="preserve"> and an </w:t>
      </w:r>
      <w:proofErr w:type="spellStart"/>
      <w:r w:rsidRPr="000635C0">
        <w:rPr>
          <w:sz w:val="16"/>
          <w:szCs w:val="16"/>
        </w:rPr>
        <w:t>Ethico</w:t>
      </w:r>
      <w:proofErr w:type="spellEnd"/>
      <w:r w:rsidRPr="000635C0">
        <w:rPr>
          <w:sz w:val="16"/>
          <w:szCs w:val="16"/>
        </w:rPr>
        <w:t>-Aesthetics of Drug Use”. The University of Melbourne. 2004. Accessed 2/19/21. http://janushead.org/wp-content/uploads/2020/06/Malins.pdf //Xu]</w:t>
      </w:r>
    </w:p>
    <w:p w14:paraId="3421AB06" w14:textId="77777777" w:rsidR="000731B3" w:rsidRPr="000635C0" w:rsidRDefault="000731B3" w:rsidP="000731B3">
      <w:pPr>
        <w:rPr>
          <w:sz w:val="16"/>
        </w:rPr>
      </w:pPr>
      <w:r w:rsidRPr="000635C0">
        <w:rPr>
          <w:rStyle w:val="StyleUnderline"/>
        </w:rPr>
        <w:t>As an assemblage, a [drug using body] has only itself, in connection with other assemblages and in relation to other bodies without organs.</w:t>
      </w:r>
      <w:r w:rsidRPr="000635C0">
        <w:rPr>
          <w:sz w:val="16"/>
        </w:rPr>
        <w:t xml:space="preserve"> We will never ask what a [drug using body] means, as signified or signifier; we will not look for anything to understand in it. We will ask what it functions with, in connection with what other things it does or does not transmit intensities, in which other multiplicities its own are inserted and metamorphosed, and with what bodies without organs it makes its own converge. A [drug using body] exists only through the outside and on the outside. A [drug using body] itself is a little machine (Deleuze and </w:t>
      </w:r>
      <w:proofErr w:type="spellStart"/>
      <w:r w:rsidRPr="000635C0">
        <w:rPr>
          <w:sz w:val="16"/>
        </w:rPr>
        <w:t>Guattari</w:t>
      </w:r>
      <w:proofErr w:type="spellEnd"/>
      <w:r w:rsidRPr="000635C0">
        <w:rPr>
          <w:sz w:val="16"/>
        </w:rPr>
        <w:t xml:space="preserve">, 1988: 4)1 The work of Deleuze and </w:t>
      </w:r>
      <w:proofErr w:type="spellStart"/>
      <w:r w:rsidRPr="000635C0">
        <w:rPr>
          <w:sz w:val="16"/>
        </w:rPr>
        <w:t>Guattari</w:t>
      </w:r>
      <w:proofErr w:type="spellEnd"/>
      <w:r w:rsidRPr="000635C0">
        <w:rPr>
          <w:sz w:val="16"/>
        </w:rPr>
        <w:t xml:space="preserve"> is perhaps best conceived of as a ‘</w:t>
      </w:r>
      <w:proofErr w:type="gramStart"/>
      <w:r w:rsidRPr="000635C0">
        <w:rPr>
          <w:sz w:val="16"/>
        </w:rPr>
        <w:t>tool box</w:t>
      </w:r>
      <w:proofErr w:type="gramEnd"/>
      <w:r w:rsidRPr="000635C0">
        <w:rPr>
          <w:sz w:val="16"/>
        </w:rPr>
        <w:t xml:space="preserve">’2 –as a collection of machinic concepts that can be plugged into other machines or concepts and made to work. This is how I approach their writing, and why–despite initial misgivings–I have transformed the above excerpt (surreptitiously replacing the concept ‘book’ with ‘drug using body’) to suit the purposes of this paper. In making this transformation, I soon discovered that it became a perfect little language-machine: not only articulating where I want to take the concept of drug use, but also [through its parentheses] expressing the open applicability of Deleuze and </w:t>
      </w:r>
      <w:proofErr w:type="spellStart"/>
      <w:r w:rsidRPr="000635C0">
        <w:rPr>
          <w:sz w:val="16"/>
        </w:rPr>
        <w:t>Guattari’s</w:t>
      </w:r>
      <w:proofErr w:type="spellEnd"/>
      <w:r w:rsidRPr="000635C0">
        <w:rPr>
          <w:sz w:val="16"/>
        </w:rPr>
        <w:t xml:space="preserve"> work. Insert body of choice: a sexual body; a bicycle, a language; a body of art; a film–the excerpt works for them all. In this openly mutating </w:t>
      </w:r>
      <w:proofErr w:type="gramStart"/>
      <w:r w:rsidRPr="000635C0">
        <w:rPr>
          <w:sz w:val="16"/>
        </w:rPr>
        <w:t>state</w:t>
      </w:r>
      <w:proofErr w:type="gramEnd"/>
      <w:r w:rsidRPr="000635C0">
        <w:rPr>
          <w:sz w:val="16"/>
        </w:rPr>
        <w:t xml:space="preserve"> the passage introduces some of the key concepts in Deleuze and </w:t>
      </w:r>
      <w:proofErr w:type="spellStart"/>
      <w:r w:rsidRPr="000635C0">
        <w:rPr>
          <w:sz w:val="16"/>
        </w:rPr>
        <w:t>Guattari’s</w:t>
      </w:r>
      <w:proofErr w:type="spellEnd"/>
      <w:r w:rsidRPr="000635C0">
        <w:rPr>
          <w:sz w:val="16"/>
        </w:rPr>
        <w:t xml:space="preserve"> philosophical project: </w:t>
      </w:r>
      <w:proofErr w:type="spellStart"/>
      <w:r w:rsidRPr="000635C0">
        <w:rPr>
          <w:sz w:val="16"/>
        </w:rPr>
        <w:t>becomings</w:t>
      </w:r>
      <w:proofErr w:type="spellEnd"/>
      <w:r w:rsidRPr="000635C0">
        <w:rPr>
          <w:sz w:val="16"/>
        </w:rPr>
        <w:t xml:space="preserve">, rhizomatic connections, and multiplicities. It also, more explicitly, outlines their project to take thought (and ethics) away from internal meanings, causes, and essences, and toward surface effects, </w:t>
      </w:r>
      <w:proofErr w:type="gramStart"/>
      <w:r w:rsidRPr="000635C0">
        <w:rPr>
          <w:sz w:val="16"/>
        </w:rPr>
        <w:t>intensities</w:t>
      </w:r>
      <w:proofErr w:type="gramEnd"/>
      <w:r w:rsidRPr="000635C0">
        <w:rPr>
          <w:sz w:val="16"/>
        </w:rPr>
        <w:t xml:space="preserve"> and flows. </w:t>
      </w:r>
      <w:proofErr w:type="gramStart"/>
      <w:r w:rsidRPr="000635C0">
        <w:rPr>
          <w:rStyle w:val="StyleUnderline"/>
        </w:rPr>
        <w:t>However</w:t>
      </w:r>
      <w:proofErr w:type="gramEnd"/>
      <w:r w:rsidRPr="000635C0">
        <w:rPr>
          <w:rStyle w:val="StyleUnderline"/>
        </w:rPr>
        <w:t xml:space="preserve"> it is the particular concept of the body activated by the excerpt–the concept of the body </w:t>
      </w:r>
      <w:r w:rsidRPr="00864830">
        <w:rPr>
          <w:rStyle w:val="StyleUnderline"/>
          <w:highlight w:val="green"/>
        </w:rPr>
        <w:t>a</w:t>
      </w:r>
      <w:r w:rsidRPr="000635C0">
        <w:rPr>
          <w:rStyle w:val="StyleUnderline"/>
        </w:rPr>
        <w:t xml:space="preserve">s </w:t>
      </w:r>
      <w:r w:rsidRPr="00864830">
        <w:rPr>
          <w:rStyle w:val="StyleUnderline"/>
          <w:highlight w:val="green"/>
        </w:rPr>
        <w:t>machinic assemblage</w:t>
      </w:r>
      <w:r w:rsidRPr="000635C0">
        <w:rPr>
          <w:rStyle w:val="StyleUnderline"/>
        </w:rPr>
        <w:t xml:space="preserve">–that I find most useful to the task of rethinking drug use. It is a concept that </w:t>
      </w:r>
      <w:r w:rsidRPr="00864830">
        <w:rPr>
          <w:rStyle w:val="StyleUnderline"/>
          <w:highlight w:val="green"/>
        </w:rPr>
        <w:t>unravels</w:t>
      </w:r>
      <w:r w:rsidRPr="000635C0">
        <w:rPr>
          <w:rStyle w:val="StyleUnderline"/>
        </w:rPr>
        <w:t xml:space="preserve"> the modern fantasy of the body as </w:t>
      </w:r>
      <w:r w:rsidRPr="00864830">
        <w:rPr>
          <w:rStyle w:val="StyleUnderline"/>
          <w:highlight w:val="green"/>
        </w:rPr>
        <w:t>a stable, unified</w:t>
      </w:r>
      <w:r w:rsidRPr="000635C0">
        <w:rPr>
          <w:rStyle w:val="StyleUnderline"/>
        </w:rPr>
        <w:t xml:space="preserve">, bounded </w:t>
      </w:r>
      <w:r w:rsidRPr="00864830">
        <w:rPr>
          <w:rStyle w:val="StyleUnderline"/>
          <w:highlight w:val="green"/>
        </w:rPr>
        <w:t>entity</w:t>
      </w:r>
      <w:r w:rsidRPr="000635C0">
        <w:rPr>
          <w:rStyle w:val="StyleUnderline"/>
        </w:rPr>
        <w:t xml:space="preserve">, </w:t>
      </w:r>
      <w:r w:rsidRPr="00864830">
        <w:rPr>
          <w:rStyle w:val="StyleUnderline"/>
          <w:highlight w:val="green"/>
        </w:rPr>
        <w:t>and gives a</w:t>
      </w:r>
      <w:r w:rsidRPr="000635C0">
        <w:rPr>
          <w:rStyle w:val="StyleUnderline"/>
        </w:rPr>
        <w:t xml:space="preserve"> language to the </w:t>
      </w:r>
      <w:r w:rsidRPr="00864830">
        <w:rPr>
          <w:rStyle w:val="StyleUnderline"/>
          <w:highlight w:val="green"/>
        </w:rPr>
        <w:t>multitude of connections</w:t>
      </w:r>
      <w:r w:rsidRPr="000635C0">
        <w:rPr>
          <w:rStyle w:val="StyleUnderline"/>
        </w:rPr>
        <w:t xml:space="preserve"> that bodies form with other bodies (human and otherwise). </w:t>
      </w:r>
      <w:r w:rsidRPr="00864830">
        <w:rPr>
          <w:rStyle w:val="StyleUnderline"/>
          <w:highlight w:val="green"/>
        </w:rPr>
        <w:t>A body’s</w:t>
      </w:r>
      <w:r w:rsidRPr="000635C0">
        <w:rPr>
          <w:rStyle w:val="StyleUnderline"/>
        </w:rPr>
        <w:t xml:space="preserve"> function or </w:t>
      </w:r>
      <w:r w:rsidRPr="00864830">
        <w:rPr>
          <w:rStyle w:val="StyleUnderline"/>
          <w:highlight w:val="green"/>
        </w:rPr>
        <w:t>potential</w:t>
      </w:r>
      <w:r w:rsidRPr="000635C0">
        <w:rPr>
          <w:rStyle w:val="StyleUnderline"/>
        </w:rPr>
        <w:t xml:space="preserve"> or ‘meaning’ </w:t>
      </w:r>
      <w:r w:rsidRPr="00864830">
        <w:rPr>
          <w:rStyle w:val="StyleUnderline"/>
          <w:highlight w:val="green"/>
        </w:rPr>
        <w:t>becomes</w:t>
      </w:r>
      <w:r w:rsidRPr="000635C0">
        <w:rPr>
          <w:rStyle w:val="StyleUnderline"/>
        </w:rPr>
        <w:t xml:space="preserve"> entirely </w:t>
      </w:r>
      <w:r w:rsidRPr="00864830">
        <w:rPr>
          <w:rStyle w:val="StyleUnderline"/>
          <w:highlight w:val="green"/>
        </w:rPr>
        <w:t>dependent</w:t>
      </w:r>
      <w:r w:rsidRPr="000635C0">
        <w:rPr>
          <w:rStyle w:val="StyleUnderline"/>
        </w:rPr>
        <w:t xml:space="preserve"> </w:t>
      </w:r>
      <w:r w:rsidRPr="00864830">
        <w:rPr>
          <w:rStyle w:val="StyleUnderline"/>
          <w:highlight w:val="green"/>
        </w:rPr>
        <w:t>on</w:t>
      </w:r>
      <w:r w:rsidRPr="000635C0">
        <w:rPr>
          <w:rStyle w:val="StyleUnderline"/>
        </w:rPr>
        <w:t xml:space="preserve"> which </w:t>
      </w:r>
      <w:r w:rsidRPr="00864830">
        <w:rPr>
          <w:rStyle w:val="StyleUnderline"/>
          <w:highlight w:val="green"/>
        </w:rPr>
        <w:t>other</w:t>
      </w:r>
      <w:r w:rsidRPr="000635C0">
        <w:rPr>
          <w:rStyle w:val="StyleUnderline"/>
        </w:rPr>
        <w:t xml:space="preserve"> bodies or </w:t>
      </w:r>
      <w:r w:rsidRPr="00864830">
        <w:rPr>
          <w:rStyle w:val="StyleUnderline"/>
          <w:highlight w:val="green"/>
        </w:rPr>
        <w:t>machines</w:t>
      </w:r>
      <w:r w:rsidRPr="000635C0">
        <w:rPr>
          <w:rStyle w:val="StyleUnderline"/>
        </w:rPr>
        <w:t xml:space="preserve"> it forms an assemblage with. Colebrook’s (2002) example of the bicycle is useful here: </w:t>
      </w:r>
      <w:r w:rsidRPr="00864830">
        <w:rPr>
          <w:rStyle w:val="StyleUnderline"/>
          <w:highlight w:val="green"/>
        </w:rPr>
        <w:t>a bicycle is a machine that doesn’t</w:t>
      </w:r>
      <w:r w:rsidRPr="000635C0">
        <w:rPr>
          <w:rStyle w:val="StyleUnderline"/>
        </w:rPr>
        <w:t xml:space="preserve"> begin to work or </w:t>
      </w:r>
      <w:r w:rsidRPr="00864830">
        <w:rPr>
          <w:rStyle w:val="StyleUnderline"/>
          <w:highlight w:val="green"/>
        </w:rPr>
        <w:t>have</w:t>
      </w:r>
      <w:r w:rsidRPr="000635C0">
        <w:rPr>
          <w:rStyle w:val="StyleUnderline"/>
        </w:rPr>
        <w:t xml:space="preserve"> a particular </w:t>
      </w:r>
      <w:r w:rsidRPr="00864830">
        <w:rPr>
          <w:rStyle w:val="StyleUnderline"/>
          <w:highlight w:val="green"/>
        </w:rPr>
        <w:t>meaning</w:t>
      </w:r>
      <w:r w:rsidRPr="000635C0">
        <w:rPr>
          <w:rStyle w:val="StyleUnderline"/>
        </w:rPr>
        <w:t xml:space="preserve"> until it </w:t>
      </w:r>
      <w:proofErr w:type="gramStart"/>
      <w:r w:rsidRPr="000635C0">
        <w:rPr>
          <w:rStyle w:val="StyleUnderline"/>
        </w:rPr>
        <w:t>connects up</w:t>
      </w:r>
      <w:proofErr w:type="gramEnd"/>
      <w:r w:rsidRPr="000635C0">
        <w:rPr>
          <w:rStyle w:val="StyleUnderline"/>
        </w:rPr>
        <w:t xml:space="preserve"> with another machine. When it </w:t>
      </w:r>
      <w:proofErr w:type="gramStart"/>
      <w:r w:rsidRPr="000635C0">
        <w:rPr>
          <w:rStyle w:val="StyleUnderline"/>
        </w:rPr>
        <w:t>connects up</w:t>
      </w:r>
      <w:proofErr w:type="gramEnd"/>
      <w:r w:rsidRPr="000635C0">
        <w:rPr>
          <w:rStyle w:val="StyleUnderline"/>
        </w:rPr>
        <w:t xml:space="preserve"> with a cyclist, </w:t>
      </w:r>
      <w:r w:rsidRPr="00864830">
        <w:rPr>
          <w:rStyle w:val="StyleUnderline"/>
          <w:highlight w:val="green"/>
        </w:rPr>
        <w:t>it becomes a vehicle</w:t>
      </w:r>
      <w:r w:rsidRPr="000635C0">
        <w:rPr>
          <w:rStyle w:val="StyleUnderline"/>
        </w:rPr>
        <w:t xml:space="preserve">; when is placed in a gallery, it becomes </w:t>
      </w:r>
      <w:r w:rsidRPr="00864830">
        <w:rPr>
          <w:rStyle w:val="StyleUnderline"/>
          <w:highlight w:val="green"/>
        </w:rPr>
        <w:t>an artwork</w:t>
      </w:r>
      <w:r w:rsidRPr="000635C0">
        <w:rPr>
          <w:rStyle w:val="StyleUnderline"/>
        </w:rPr>
        <w:t xml:space="preserve">. </w:t>
      </w:r>
      <w:r w:rsidRPr="000635C0">
        <w:rPr>
          <w:sz w:val="16"/>
        </w:rPr>
        <w:t xml:space="preserve">A cigarette is similarly multiple: when smoked it becomes a drug; when held seductively at the end of </w:t>
      </w:r>
      <w:proofErr w:type="gramStart"/>
      <w:r w:rsidRPr="000635C0">
        <w:rPr>
          <w:sz w:val="16"/>
        </w:rPr>
        <w:t>ones</w:t>
      </w:r>
      <w:proofErr w:type="gramEnd"/>
      <w:r w:rsidRPr="000635C0">
        <w:rPr>
          <w:sz w:val="16"/>
        </w:rPr>
        <w:t xml:space="preserve"> fingertips it becomes an object of beauty; when shown in a film it becomes a plot device (Klein, 1993). And a drug using body is no different: when it </w:t>
      </w:r>
      <w:proofErr w:type="gramStart"/>
      <w:r w:rsidRPr="000635C0">
        <w:rPr>
          <w:sz w:val="16"/>
        </w:rPr>
        <w:t>connects up</w:t>
      </w:r>
      <w:proofErr w:type="gramEnd"/>
      <w:r w:rsidRPr="000635C0">
        <w:rPr>
          <w:sz w:val="16"/>
        </w:rPr>
        <w:t xml:space="preserve"> to bicycle, it becomes a cyclist; to a cigarette, a smoker; to LSD, a tripper. The drug using body is multiple. While numerous writers have begun to make movements toward rethinking drug use via Deleuze and Guattari</w:t>
      </w:r>
      <w:proofErr w:type="gramStart"/>
      <w:r w:rsidRPr="000635C0">
        <w:rPr>
          <w:sz w:val="16"/>
        </w:rPr>
        <w:t>3 ,</w:t>
      </w:r>
      <w:proofErr w:type="gramEnd"/>
      <w:r w:rsidRPr="000635C0">
        <w:rPr>
          <w:sz w:val="16"/>
        </w:rPr>
        <w:t xml:space="preserve"> very few have explored this intersection in detail4 . In this paper I will map out some of the specific implications of rethinking the drug using body in this way. I will begin by exploring what happens to the subject (the ‘drug user’, the ‘addict’) when the body becomes a multiplicity. Like Deleuze and </w:t>
      </w:r>
      <w:proofErr w:type="spellStart"/>
      <w:r w:rsidRPr="000635C0">
        <w:rPr>
          <w:sz w:val="16"/>
        </w:rPr>
        <w:t>Guattari</w:t>
      </w:r>
      <w:proofErr w:type="spellEnd"/>
      <w:r w:rsidRPr="000635C0">
        <w:rPr>
          <w:sz w:val="16"/>
        </w:rPr>
        <w:t xml:space="preserve">: I will not ask what a drug using body ‘means’ or signifies; but rather, what affects its assemblages produce and what flows of desire they cut off (its components and affects). I will then explore Deleuze and </w:t>
      </w:r>
      <w:proofErr w:type="spellStart"/>
      <w:r w:rsidRPr="000635C0">
        <w:rPr>
          <w:sz w:val="16"/>
        </w:rPr>
        <w:t>Guattari’s</w:t>
      </w:r>
      <w:proofErr w:type="spellEnd"/>
      <w:r w:rsidRPr="000635C0">
        <w:rPr>
          <w:sz w:val="16"/>
        </w:rPr>
        <w:t xml:space="preserve"> own particularly bleak conception of drug-use, arguing that the pessimism it engenders can be strategically sidestepped using Deleuze and </w:t>
      </w:r>
      <w:proofErr w:type="spellStart"/>
      <w:r w:rsidRPr="000635C0">
        <w:rPr>
          <w:sz w:val="16"/>
        </w:rPr>
        <w:t>Guattari’s</w:t>
      </w:r>
      <w:proofErr w:type="spellEnd"/>
      <w:r w:rsidRPr="000635C0">
        <w:rPr>
          <w:sz w:val="16"/>
        </w:rPr>
        <w:t xml:space="preserve"> other philosophical tools. I will explore how we might productively approach drug use via a </w:t>
      </w:r>
      <w:proofErr w:type="spellStart"/>
      <w:r w:rsidRPr="000635C0">
        <w:rPr>
          <w:sz w:val="16"/>
        </w:rPr>
        <w:t>Deleuzian</w:t>
      </w:r>
      <w:proofErr w:type="spellEnd"/>
      <w:r w:rsidRPr="000635C0">
        <w:rPr>
          <w:sz w:val="16"/>
        </w:rPr>
        <w:t xml:space="preserve"> </w:t>
      </w:r>
      <w:proofErr w:type="gramStart"/>
      <w:r w:rsidRPr="000635C0">
        <w:rPr>
          <w:sz w:val="16"/>
        </w:rPr>
        <w:t>ethics, and</w:t>
      </w:r>
      <w:proofErr w:type="gramEnd"/>
      <w:r w:rsidRPr="000635C0">
        <w:rPr>
          <w:sz w:val="16"/>
        </w:rPr>
        <w:t xml:space="preserve"> will argue for a specific ethical rethinking of drug use according to the concepts of the machinic assemblage and rhizomatic multiplicities. A strategy with implications not only for social policy, but also for how we understand ourselves. And who we might become. Subjectivity and the drug using body </w:t>
      </w:r>
      <w:r w:rsidRPr="00864830">
        <w:rPr>
          <w:rStyle w:val="StyleUnderline"/>
          <w:highlight w:val="green"/>
        </w:rPr>
        <w:t>Bodies that fall prey to transcendence are reduced</w:t>
      </w:r>
      <w:r w:rsidRPr="000635C0">
        <w:rPr>
          <w:rStyle w:val="StyleUnderline"/>
        </w:rPr>
        <w:t xml:space="preserve"> to what seems to persist across their alterations. </w:t>
      </w:r>
      <w:r w:rsidRPr="00864830">
        <w:rPr>
          <w:rStyle w:val="StyleUnderline"/>
          <w:highlight w:val="green"/>
        </w:rPr>
        <w:t>Their</w:t>
      </w:r>
      <w:r w:rsidRPr="000635C0">
        <w:rPr>
          <w:rStyle w:val="StyleUnderline"/>
        </w:rPr>
        <w:t xml:space="preserve"> very </w:t>
      </w:r>
      <w:r w:rsidRPr="00864830">
        <w:rPr>
          <w:rStyle w:val="StyleUnderline"/>
          <w:highlight w:val="green"/>
        </w:rPr>
        <w:t>corporeality</w:t>
      </w:r>
      <w:r w:rsidRPr="000635C0">
        <w:rPr>
          <w:rStyle w:val="StyleUnderline"/>
        </w:rPr>
        <w:t xml:space="preserve"> is </w:t>
      </w:r>
      <w:r w:rsidRPr="00864830">
        <w:rPr>
          <w:rStyle w:val="StyleUnderline"/>
          <w:highlight w:val="green"/>
        </w:rPr>
        <w:t>stripped</w:t>
      </w:r>
      <w:r w:rsidRPr="000635C0">
        <w:rPr>
          <w:rStyle w:val="StyleUnderline"/>
        </w:rPr>
        <w:t xml:space="preserve"> from them, </w:t>
      </w:r>
      <w:r w:rsidRPr="00864830">
        <w:rPr>
          <w:rStyle w:val="StyleUnderline"/>
          <w:highlight w:val="green"/>
        </w:rPr>
        <w:t>in favor of a supposed</w:t>
      </w:r>
      <w:r w:rsidRPr="000635C0">
        <w:rPr>
          <w:rStyle w:val="StyleUnderline"/>
        </w:rPr>
        <w:t xml:space="preserve"> </w:t>
      </w:r>
      <w:r w:rsidRPr="00864830">
        <w:rPr>
          <w:rStyle w:val="StyleUnderline"/>
          <w:highlight w:val="green"/>
        </w:rPr>
        <w:t>substrate</w:t>
      </w:r>
      <w:r w:rsidRPr="000635C0">
        <w:rPr>
          <w:rStyle w:val="StyleUnderline"/>
        </w:rPr>
        <w:t>–soul, subjectivity, personality, identity–</w:t>
      </w:r>
      <w:r w:rsidRPr="00864830">
        <w:rPr>
          <w:rStyle w:val="StyleUnderline"/>
          <w:highlight w:val="green"/>
        </w:rPr>
        <w:t>which</w:t>
      </w:r>
      <w:r w:rsidRPr="000635C0">
        <w:rPr>
          <w:rStyle w:val="StyleUnderline"/>
        </w:rPr>
        <w:t xml:space="preserve"> in fact </w:t>
      </w:r>
      <w:r w:rsidRPr="00864830">
        <w:rPr>
          <w:rStyle w:val="StyleUnderline"/>
          <w:highlight w:val="green"/>
        </w:rPr>
        <w:t>is no foundation</w:t>
      </w:r>
      <w:r w:rsidRPr="000635C0">
        <w:rPr>
          <w:rStyle w:val="StyleUnderline"/>
        </w:rPr>
        <w:t xml:space="preserve"> at all, </w:t>
      </w:r>
      <w:r w:rsidRPr="00864830">
        <w:rPr>
          <w:rStyle w:val="StyleUnderline"/>
          <w:highlight w:val="green"/>
        </w:rPr>
        <w:t>but</w:t>
      </w:r>
      <w:r w:rsidRPr="000635C0">
        <w:rPr>
          <w:rStyle w:val="StyleUnderline"/>
        </w:rPr>
        <w:t xml:space="preserve"> an end effect, the </w:t>
      </w:r>
      <w:proofErr w:type="spellStart"/>
      <w:r w:rsidRPr="000635C0">
        <w:rPr>
          <w:rStyle w:val="StyleUnderline"/>
        </w:rPr>
        <w:t>infolding</w:t>
      </w:r>
      <w:proofErr w:type="spellEnd"/>
      <w:r w:rsidRPr="000635C0">
        <w:rPr>
          <w:rStyle w:val="StyleUnderline"/>
        </w:rPr>
        <w:t xml:space="preserve"> of </w:t>
      </w:r>
      <w:r w:rsidRPr="00864830">
        <w:rPr>
          <w:rStyle w:val="StyleUnderline"/>
          <w:highlight w:val="green"/>
        </w:rPr>
        <w:t>a forcibly regularized outside</w:t>
      </w:r>
      <w:r w:rsidRPr="000635C0">
        <w:rPr>
          <w:rStyle w:val="StyleUnderline"/>
        </w:rPr>
        <w:t>.</w:t>
      </w:r>
      <w:r w:rsidRPr="000635C0">
        <w:rPr>
          <w:sz w:val="16"/>
        </w:rPr>
        <w:t xml:space="preserve"> (</w:t>
      </w:r>
      <w:proofErr w:type="spellStart"/>
      <w:r w:rsidRPr="000635C0">
        <w:rPr>
          <w:sz w:val="16"/>
        </w:rPr>
        <w:t>Massumi</w:t>
      </w:r>
      <w:proofErr w:type="spellEnd"/>
      <w:r w:rsidRPr="000635C0">
        <w:rPr>
          <w:sz w:val="16"/>
        </w:rPr>
        <w:t xml:space="preserve">, 1992: 112) For Deleuze and </w:t>
      </w:r>
      <w:proofErr w:type="spellStart"/>
      <w:r w:rsidRPr="000635C0">
        <w:rPr>
          <w:sz w:val="16"/>
        </w:rPr>
        <w:t>Guattari</w:t>
      </w:r>
      <w:proofErr w:type="spellEnd"/>
      <w:r w:rsidRPr="000635C0">
        <w:rPr>
          <w:sz w:val="16"/>
        </w:rPr>
        <w:t xml:space="preserve"> a body (human, animal, social, chemical) has no interior truth or meaning; it exists only through its external connections and affects. They write: We know nothing about a body until we know what it can do, in other words, what its affects are, how they can or cannot </w:t>
      </w:r>
      <w:proofErr w:type="gramStart"/>
      <w:r w:rsidRPr="000635C0">
        <w:rPr>
          <w:sz w:val="16"/>
        </w:rPr>
        <w:t>enter into</w:t>
      </w:r>
      <w:proofErr w:type="gramEnd"/>
      <w:r w:rsidRPr="000635C0">
        <w:rPr>
          <w:sz w:val="16"/>
        </w:rPr>
        <w:t xml:space="preserve"> composition with other affects, with the </w:t>
      </w:r>
      <w:proofErr w:type="spellStart"/>
      <w:r w:rsidRPr="000635C0">
        <w:rPr>
          <w:sz w:val="16"/>
        </w:rPr>
        <w:t>affects</w:t>
      </w:r>
      <w:proofErr w:type="spellEnd"/>
      <w:r w:rsidRPr="000635C0">
        <w:rPr>
          <w:sz w:val="16"/>
        </w:rPr>
        <w:t xml:space="preserve"> of another body. (ATP</w:t>
      </w:r>
      <w:proofErr w:type="gramStart"/>
      <w:r w:rsidRPr="000635C0">
        <w:rPr>
          <w:sz w:val="16"/>
        </w:rPr>
        <w:t>5 :</w:t>
      </w:r>
      <w:proofErr w:type="gramEnd"/>
      <w:r w:rsidRPr="000635C0">
        <w:rPr>
          <w:sz w:val="16"/>
        </w:rPr>
        <w:t xml:space="preserve"> 257) So where does this leave the subject? And identity? If we are to talk only of the drug using body and its multiplicities–where does the ‘drug user’ or ‘addict’ disappear to? </w:t>
      </w:r>
      <w:r w:rsidRPr="000635C0">
        <w:rPr>
          <w:rStyle w:val="StyleUnderline"/>
        </w:rPr>
        <w:t xml:space="preserve">For Deleuze and </w:t>
      </w:r>
      <w:proofErr w:type="spellStart"/>
      <w:r w:rsidRPr="000635C0">
        <w:rPr>
          <w:rStyle w:val="StyleUnderline"/>
        </w:rPr>
        <w:t>Guattari</w:t>
      </w:r>
      <w:proofErr w:type="spellEnd"/>
      <w:r w:rsidRPr="000635C0">
        <w:rPr>
          <w:rStyle w:val="StyleUnderline"/>
        </w:rPr>
        <w:t xml:space="preserve"> </w:t>
      </w:r>
      <w:r w:rsidRPr="00864830">
        <w:rPr>
          <w:rStyle w:val="StyleUnderline"/>
          <w:highlight w:val="green"/>
        </w:rPr>
        <w:t>the subject is</w:t>
      </w:r>
      <w:r w:rsidRPr="000635C0">
        <w:rPr>
          <w:rStyle w:val="StyleUnderline"/>
        </w:rPr>
        <w:t xml:space="preserve"> nothing more (and nothing less) than </w:t>
      </w:r>
      <w:r w:rsidRPr="00864830">
        <w:rPr>
          <w:rStyle w:val="StyleUnderline"/>
          <w:highlight w:val="green"/>
        </w:rPr>
        <w:t>a</w:t>
      </w:r>
      <w:r w:rsidRPr="000635C0">
        <w:rPr>
          <w:rStyle w:val="StyleUnderline"/>
        </w:rPr>
        <w:t xml:space="preserve"> particular </w:t>
      </w:r>
      <w:r w:rsidRPr="00864830">
        <w:rPr>
          <w:rStyle w:val="StyleUnderline"/>
          <w:highlight w:val="green"/>
        </w:rPr>
        <w:t>way in which bodies have become</w:t>
      </w:r>
      <w:r w:rsidRPr="000635C0">
        <w:rPr>
          <w:rStyle w:val="StyleUnderline"/>
        </w:rPr>
        <w:t xml:space="preserve"> </w:t>
      </w:r>
      <w:proofErr w:type="spellStart"/>
      <w:r w:rsidRPr="000635C0">
        <w:rPr>
          <w:rStyle w:val="StyleUnderline"/>
        </w:rPr>
        <w:t>organised</w:t>
      </w:r>
      <w:proofErr w:type="spellEnd"/>
      <w:r w:rsidRPr="000635C0">
        <w:rPr>
          <w:rStyle w:val="StyleUnderline"/>
        </w:rPr>
        <w:t xml:space="preserve"> and </w:t>
      </w:r>
      <w:r w:rsidRPr="00864830">
        <w:rPr>
          <w:rStyle w:val="StyleUnderline"/>
          <w:highlight w:val="green"/>
        </w:rPr>
        <w:t>stratified</w:t>
      </w:r>
      <w:r w:rsidRPr="000635C0">
        <w:rPr>
          <w:rStyle w:val="StyleUnderline"/>
        </w:rPr>
        <w:t xml:space="preserve"> in the post-Enlightenment social world.</w:t>
      </w:r>
      <w:r w:rsidRPr="000635C0">
        <w:rPr>
          <w:sz w:val="16"/>
        </w:rPr>
        <w:t xml:space="preserve"> </w:t>
      </w:r>
      <w:proofErr w:type="gramStart"/>
      <w:r w:rsidRPr="000635C0">
        <w:rPr>
          <w:sz w:val="16"/>
        </w:rPr>
        <w:t>In order to</w:t>
      </w:r>
      <w:proofErr w:type="gramEnd"/>
      <w:r w:rsidRPr="000635C0">
        <w:rPr>
          <w:sz w:val="16"/>
        </w:rPr>
        <w:t xml:space="preserve"> comprehend the ‘human’ body, the social world (or socius) reduces the complexity and chaos of an ever-changing multiplicity of bodily flux to discrete categories of meaning and constancy. </w:t>
      </w:r>
      <w:r w:rsidRPr="00864830">
        <w:rPr>
          <w:rStyle w:val="StyleUnderline"/>
          <w:highlight w:val="green"/>
        </w:rPr>
        <w:t>Bodies become ordered</w:t>
      </w:r>
      <w:r w:rsidRPr="000635C0">
        <w:rPr>
          <w:rStyle w:val="StyleUnderline"/>
        </w:rPr>
        <w:t xml:space="preserve"> and delimited </w:t>
      </w:r>
      <w:r w:rsidRPr="00864830">
        <w:rPr>
          <w:rStyle w:val="StyleUnderline"/>
          <w:highlight w:val="green"/>
        </w:rPr>
        <w:t>according to hierarchical binary</w:t>
      </w:r>
      <w:r w:rsidRPr="000635C0">
        <w:rPr>
          <w:rStyle w:val="StyleUnderline"/>
        </w:rPr>
        <w:t xml:space="preserve"> </w:t>
      </w:r>
      <w:r w:rsidRPr="00864830">
        <w:rPr>
          <w:rStyle w:val="StyleUnderline"/>
          <w:highlight w:val="green"/>
        </w:rPr>
        <w:t>presuppositions</w:t>
      </w:r>
      <w:r w:rsidRPr="000635C0">
        <w:rPr>
          <w:rStyle w:val="StyleUnderline"/>
        </w:rPr>
        <w:t xml:space="preserve">: human/animal, man/woman, healthy/unhealthy, lawful/criminal, hetero/gay, clean/junkie. </w:t>
      </w:r>
      <w:r w:rsidRPr="000635C0">
        <w:rPr>
          <w:sz w:val="16"/>
        </w:rPr>
        <w:t>Binaries that bodies never fully correspond to: No real body ever entirely coincides with either category. A body only approaches its assigned category as a limit: it becomes more or less “feminine” or more or less “masculine” depending on the degree to which it conforms to the connections and trajectories laid out for it by society… “Man” and “Woman” as such have no reality other than that of logical abstraction. (</w:t>
      </w:r>
      <w:proofErr w:type="spellStart"/>
      <w:r w:rsidRPr="000635C0">
        <w:rPr>
          <w:sz w:val="16"/>
        </w:rPr>
        <w:t>Massumi</w:t>
      </w:r>
      <w:proofErr w:type="spellEnd"/>
      <w:r w:rsidRPr="000635C0">
        <w:rPr>
          <w:sz w:val="16"/>
        </w:rPr>
        <w:t xml:space="preserve">, 1992: 86) </w:t>
      </w:r>
      <w:r w:rsidRPr="000635C0">
        <w:rPr>
          <w:rStyle w:val="StyleUnderline"/>
        </w:rPr>
        <w:t xml:space="preserve">Yet </w:t>
      </w:r>
      <w:r w:rsidRPr="00864830">
        <w:rPr>
          <w:rStyle w:val="StyleUnderline"/>
          <w:highlight w:val="green"/>
        </w:rPr>
        <w:t>when bodies fall outside these binaries</w:t>
      </w:r>
      <w:r w:rsidRPr="000635C0">
        <w:rPr>
          <w:rStyle w:val="StyleUnderline"/>
        </w:rPr>
        <w:t xml:space="preserve">, or try to claim a different identity, </w:t>
      </w:r>
      <w:r w:rsidRPr="00864830">
        <w:rPr>
          <w:rStyle w:val="StyleUnderline"/>
          <w:highlight w:val="green"/>
        </w:rPr>
        <w:t>they are</w:t>
      </w:r>
      <w:r w:rsidRPr="000635C0">
        <w:rPr>
          <w:rStyle w:val="StyleUnderline"/>
        </w:rPr>
        <w:t xml:space="preserve"> rarely granted anything outside a third term (‘bi-sexual’, ‘</w:t>
      </w:r>
      <w:proofErr w:type="spellStart"/>
      <w:r w:rsidRPr="000635C0">
        <w:rPr>
          <w:rStyle w:val="StyleUnderline"/>
        </w:rPr>
        <w:t>reformedsmoker</w:t>
      </w:r>
      <w:proofErr w:type="spellEnd"/>
      <w:r w:rsidRPr="000635C0">
        <w:rPr>
          <w:rStyle w:val="StyleUnderline"/>
        </w:rPr>
        <w:t xml:space="preserve">’) that remains reliant upon, and </w:t>
      </w:r>
      <w:r w:rsidRPr="00864830">
        <w:rPr>
          <w:rStyle w:val="StyleUnderline"/>
          <w:highlight w:val="green"/>
        </w:rPr>
        <w:t xml:space="preserve">limited to, those </w:t>
      </w:r>
      <w:r w:rsidRPr="000635C0">
        <w:rPr>
          <w:rStyle w:val="StyleUnderline"/>
        </w:rPr>
        <w:t xml:space="preserve">binary </w:t>
      </w:r>
      <w:r w:rsidRPr="00864830">
        <w:rPr>
          <w:rStyle w:val="StyleUnderline"/>
          <w:highlight w:val="green"/>
        </w:rPr>
        <w:t>relations</w:t>
      </w:r>
      <w:r w:rsidRPr="000635C0">
        <w:rPr>
          <w:rStyle w:val="StyleUnderline"/>
        </w:rPr>
        <w:t>.</w:t>
      </w:r>
      <w:r w:rsidRPr="000635C0">
        <w:rPr>
          <w:sz w:val="16"/>
        </w:rPr>
        <w:t xml:space="preserve"> Multiplicities reduced to binaries and trinities. Manifold potential reduced to a discrete set of bodily possibilities. You will be a boy or a girl; a smoker or a non-smoker; a civilized human being (with all bodily parts fulfilling civilized ‘human’ functions)’ or an animal. Your choice. You will subscribe to modern selfhood (and all its bodily and linguistic demands</w:t>
      </w:r>
      <w:proofErr w:type="gramStart"/>
      <w:r w:rsidRPr="000635C0">
        <w:rPr>
          <w:sz w:val="16"/>
        </w:rPr>
        <w:t>)</w:t>
      </w:r>
      <w:proofErr w:type="gramEnd"/>
      <w:r w:rsidRPr="000635C0">
        <w:rPr>
          <w:sz w:val="16"/>
        </w:rPr>
        <w:t xml:space="preserve"> or you’ll be rejected: You will be organized, you will be an organism, you will articulate your body–otherwise you’re just depraved. You will be signifier and signified, interpreter and interpreted–otherwise you’re just a deviant. You will be a subject, nailed down as one, a subject of the enunciation recoiled into a subject of the statement–otherwise you’re just a tramp. (ATP: 159)</w:t>
      </w:r>
    </w:p>
    <w:p w14:paraId="7C9EB14F" w14:textId="77777777" w:rsidR="000731B3" w:rsidRPr="000635C0" w:rsidRDefault="000731B3" w:rsidP="000731B3">
      <w:pPr>
        <w:keepNext/>
        <w:keepLines/>
        <w:spacing w:after="0" w:line="276" w:lineRule="auto"/>
        <w:outlineLvl w:val="3"/>
        <w:rPr>
          <w:rFonts w:asciiTheme="minorHAnsi" w:eastAsia="MS Gothic" w:hAnsiTheme="minorHAnsi" w:cstheme="minorHAnsi"/>
          <w:b/>
          <w:iCs/>
          <w:sz w:val="20"/>
          <w:szCs w:val="21"/>
        </w:rPr>
      </w:pPr>
      <w:r w:rsidRPr="000635C0">
        <w:rPr>
          <w:rFonts w:asciiTheme="minorHAnsi" w:eastAsia="MS Gothic" w:hAnsiTheme="minorHAnsi" w:cstheme="minorHAnsi"/>
          <w:b/>
          <w:iCs/>
          <w:sz w:val="26"/>
        </w:rPr>
        <w:t xml:space="preserve">This commits us to practical deliberation as the method of moral inquiry </w:t>
      </w:r>
      <w:r w:rsidRPr="000635C0">
        <w:rPr>
          <w:rFonts w:asciiTheme="minorHAnsi" w:eastAsia="MS Gothic" w:hAnsiTheme="minorHAnsi" w:cstheme="minorHAnsi"/>
          <w:b/>
          <w:iCs/>
          <w:sz w:val="26"/>
        </w:rPr>
        <w:br/>
        <w:t>Serra 09</w:t>
      </w:r>
      <w:r w:rsidRPr="000635C0">
        <w:rPr>
          <w:rFonts w:asciiTheme="minorHAnsi" w:eastAsia="MS Gothic" w:hAnsiTheme="minorHAnsi" w:cstheme="minorHAnsi"/>
          <w:b/>
          <w:iCs/>
          <w:sz w:val="26"/>
        </w:rPr>
        <w:br/>
      </w:r>
      <w:r w:rsidRPr="000635C0">
        <w:rPr>
          <w:rFonts w:asciiTheme="minorHAnsi" w:eastAsia="MS Gothic" w:hAnsiTheme="minorHAnsi" w:cstheme="minorHAnsi"/>
          <w:iCs/>
          <w:sz w:val="20"/>
        </w:rPr>
        <w:t>Juan Pablo Serra. What Is and What Should Pragmatic Ethics Be? Some Remarks on Recent Scholarship</w:t>
      </w:r>
      <w:r w:rsidRPr="000635C0">
        <w:rPr>
          <w:rFonts w:asciiTheme="minorHAnsi" w:eastAsia="MS Gothic" w:hAnsiTheme="minorHAnsi" w:cstheme="minorHAnsi"/>
          <w:i/>
          <w:iCs/>
          <w:sz w:val="20"/>
        </w:rPr>
        <w:t xml:space="preserve">. </w:t>
      </w:r>
      <w:r w:rsidRPr="000635C0">
        <w:rPr>
          <w:rFonts w:asciiTheme="minorHAnsi" w:eastAsia="MS Gothic" w:hAnsiTheme="minorHAnsi" w:cstheme="minorHAnsi"/>
          <w:iCs/>
          <w:sz w:val="20"/>
        </w:rPr>
        <w:t>E</w:t>
      </w:r>
      <w:r w:rsidRPr="000635C0">
        <w:rPr>
          <w:rFonts w:asciiTheme="minorHAnsi" w:eastAsia="MS Gothic" w:hAnsiTheme="minorHAnsi" w:cstheme="minorHAnsi"/>
          <w:iCs/>
          <w:sz w:val="16"/>
          <w:szCs w:val="21"/>
        </w:rPr>
        <w:t>UROPEAN JOURNAL OF PRAGMATISM AND AMERICAN PHILOSOPHY. 2009. Francisco de Vitoria College, Humanities Department, Faculty member. https://journals.openedition.org/ejpap/905</w:t>
      </w:r>
    </w:p>
    <w:p w14:paraId="6F0524B9" w14:textId="77777777" w:rsidR="000731B3" w:rsidRPr="000635C0" w:rsidRDefault="000731B3" w:rsidP="000731B3">
      <w:pPr>
        <w:widowControl w:val="0"/>
        <w:autoSpaceDE w:val="0"/>
        <w:autoSpaceDN w:val="0"/>
        <w:adjustRightInd w:val="0"/>
        <w:spacing w:after="0" w:line="276" w:lineRule="auto"/>
        <w:rPr>
          <w:rFonts w:asciiTheme="minorHAnsi" w:eastAsia="Cambria" w:hAnsiTheme="minorHAnsi" w:cstheme="minorHAnsi"/>
          <w:sz w:val="16"/>
          <w:szCs w:val="16"/>
        </w:rPr>
      </w:pPr>
      <w:r w:rsidRPr="000635C0">
        <w:rPr>
          <w:rFonts w:asciiTheme="minorHAnsi" w:eastAsia="Cambria" w:hAnsiTheme="minorHAnsi" w:cstheme="minorHAnsi"/>
          <w:sz w:val="16"/>
          <w:szCs w:val="16"/>
        </w:rPr>
        <w:t>This separation of theory and practice runs parallel to another split, namely, that of ethics and morals or, better put, of ethical theory and moral practice. Peirce denies that morality is subject to rationality and thinks that</w:t>
      </w:r>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ethics is valuable</w:t>
      </w:r>
      <w:r w:rsidRPr="000635C0">
        <w:rPr>
          <w:rStyle w:val="StyleUnderline"/>
          <w:rFonts w:asciiTheme="minorHAnsi" w:hAnsiTheme="minorHAnsi" w:cstheme="minorHAnsi"/>
        </w:rPr>
        <w:t xml:space="preserve"> as a science in a broad sense. But he also regards ethics as a science which bears on human conduct only indirectly, </w:t>
      </w:r>
      <w:r w:rsidRPr="00864830">
        <w:rPr>
          <w:rStyle w:val="StyleUnderline"/>
          <w:rFonts w:asciiTheme="minorHAnsi" w:hAnsiTheme="minorHAnsi" w:cstheme="minorHAnsi"/>
          <w:highlight w:val="green"/>
        </w:rPr>
        <w:t xml:space="preserve">through </w:t>
      </w:r>
      <w:r w:rsidRPr="000635C0">
        <w:rPr>
          <w:rStyle w:val="StyleUnderline"/>
          <w:rFonts w:asciiTheme="minorHAnsi" w:hAnsiTheme="minorHAnsi" w:cstheme="minorHAnsi"/>
        </w:rPr>
        <w:t xml:space="preserve">the </w:t>
      </w:r>
      <w:r w:rsidRPr="00864830">
        <w:rPr>
          <w:rStyle w:val="StyleUnderline"/>
          <w:rFonts w:asciiTheme="minorHAnsi" w:hAnsiTheme="minorHAnsi" w:cstheme="minorHAnsi"/>
          <w:highlight w:val="green"/>
        </w:rPr>
        <w:t xml:space="preserve">examination of past actions and </w:t>
      </w:r>
      <w:r w:rsidRPr="000635C0">
        <w:rPr>
          <w:rStyle w:val="StyleUnderline"/>
          <w:rFonts w:asciiTheme="minorHAnsi" w:hAnsiTheme="minorHAnsi" w:cstheme="minorHAnsi"/>
        </w:rPr>
        <w:t xml:space="preserve">the </w:t>
      </w:r>
      <w:r w:rsidRPr="00864830">
        <w:rPr>
          <w:rStyle w:val="StyleUnderline"/>
          <w:rFonts w:asciiTheme="minorHAnsi" w:hAnsiTheme="minorHAnsi" w:cstheme="minorHAnsi"/>
          <w:highlight w:val="green"/>
        </w:rPr>
        <w:t xml:space="preserve">self-correction </w:t>
      </w:r>
      <w:r w:rsidRPr="000635C0">
        <w:rPr>
          <w:rFonts w:asciiTheme="minorHAnsi" w:eastAsia="Cambria" w:hAnsiTheme="minorHAnsi" w:cstheme="minorHAnsi"/>
          <w:sz w:val="16"/>
          <w:szCs w:val="16"/>
        </w:rPr>
        <w:t>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w:t>
      </w:r>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 xml:space="preserve">moral inquiry is performed in a deliberative way, weighing </w:t>
      </w:r>
      <w:r w:rsidRPr="000635C0">
        <w:rPr>
          <w:rStyle w:val="StyleUnderline"/>
          <w:rFonts w:asciiTheme="minorHAnsi" w:hAnsiTheme="minorHAnsi" w:cstheme="minorHAnsi"/>
        </w:rPr>
        <w:t xml:space="preserve">up </w:t>
      </w:r>
      <w:r w:rsidRPr="00864830">
        <w:rPr>
          <w:rStyle w:val="StyleUnderline"/>
          <w:rFonts w:asciiTheme="minorHAnsi" w:hAnsiTheme="minorHAnsi" w:cstheme="minorHAnsi"/>
          <w:highlight w:val="green"/>
        </w:rPr>
        <w:t>argumentations</w:t>
      </w:r>
      <w:r w:rsidRPr="000635C0">
        <w:rPr>
          <w:rStyle w:val="StyleUnderline"/>
          <w:rFonts w:asciiTheme="minorHAnsi" w:hAnsiTheme="minorHAnsi" w:cstheme="minorHAnsi"/>
        </w:rPr>
        <w:t xml:space="preserve">, </w:t>
      </w:r>
      <w:proofErr w:type="gramStart"/>
      <w:r w:rsidRPr="000635C0">
        <w:rPr>
          <w:rStyle w:val="StyleUnderline"/>
          <w:rFonts w:asciiTheme="minorHAnsi" w:hAnsiTheme="minorHAnsi" w:cstheme="minorHAnsi"/>
        </w:rPr>
        <w:t>beliefs</w:t>
      </w:r>
      <w:proofErr w:type="gramEnd"/>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 xml:space="preserve">and principles, and comparing them </w:t>
      </w:r>
      <w:r w:rsidRPr="000635C0">
        <w:rPr>
          <w:rStyle w:val="StyleUnderline"/>
          <w:rFonts w:asciiTheme="minorHAnsi" w:hAnsiTheme="minorHAnsi" w:cstheme="minorHAnsi"/>
        </w:rPr>
        <w:t xml:space="preserve">either </w:t>
      </w:r>
      <w:r w:rsidRPr="00864830">
        <w:rPr>
          <w:rStyle w:val="StyleUnderline"/>
          <w:rFonts w:asciiTheme="minorHAnsi" w:hAnsiTheme="minorHAnsi" w:cstheme="minorHAnsi"/>
          <w:highlight w:val="green"/>
        </w:rPr>
        <w:t xml:space="preserve">with </w:t>
      </w:r>
      <w:r w:rsidRPr="000635C0">
        <w:rPr>
          <w:rStyle w:val="StyleUnderline"/>
          <w:rFonts w:asciiTheme="minorHAnsi" w:hAnsiTheme="minorHAnsi" w:cstheme="minorHAnsi"/>
        </w:rPr>
        <w:t xml:space="preserve">their probable or conceivable consequences or with lived as well as possible </w:t>
      </w:r>
      <w:r w:rsidRPr="00864830">
        <w:rPr>
          <w:rStyle w:val="StyleUnderline"/>
          <w:rFonts w:asciiTheme="minorHAnsi" w:hAnsiTheme="minorHAnsi" w:cstheme="minorHAnsi"/>
          <w:highlight w:val="green"/>
        </w:rPr>
        <w:t xml:space="preserve">experiences that </w:t>
      </w:r>
      <w:r w:rsidRPr="000635C0">
        <w:rPr>
          <w:rStyle w:val="StyleUnderline"/>
          <w:rFonts w:asciiTheme="minorHAnsi" w:hAnsiTheme="minorHAnsi" w:cstheme="minorHAnsi"/>
        </w:rPr>
        <w:t xml:space="preserve">can be forceful or </w:t>
      </w:r>
      <w:r w:rsidRPr="00864830">
        <w:rPr>
          <w:rStyle w:val="StyleUnderline"/>
          <w:rFonts w:asciiTheme="minorHAnsi" w:hAnsiTheme="minorHAnsi" w:cstheme="minorHAnsi"/>
          <w:highlight w:val="green"/>
        </w:rPr>
        <w:t xml:space="preserve">impinge upon the </w:t>
      </w:r>
      <w:r w:rsidRPr="000635C0">
        <w:rPr>
          <w:rStyle w:val="StyleUnderline"/>
          <w:rFonts w:asciiTheme="minorHAnsi" w:hAnsiTheme="minorHAnsi" w:cstheme="minorHAnsi"/>
        </w:rPr>
        <w:t xml:space="preserve">deliberative </w:t>
      </w:r>
      <w:r w:rsidRPr="00864830">
        <w:rPr>
          <w:rStyle w:val="StyleUnderline"/>
          <w:rFonts w:asciiTheme="minorHAnsi" w:hAnsiTheme="minorHAnsi" w:cstheme="minorHAnsi"/>
          <w:highlight w:val="green"/>
        </w:rPr>
        <w:t xml:space="preserve">subject </w:t>
      </w:r>
      <w:r w:rsidRPr="000635C0">
        <w:rPr>
          <w:rStyle w:val="StyleUnderline"/>
          <w:rFonts w:asciiTheme="minorHAnsi" w:hAnsiTheme="minorHAnsi" w:cstheme="minorHAnsi"/>
        </w:rPr>
        <w:t xml:space="preserve">in such a way as to acquire the compulsory resistance due to reality. As </w:t>
      </w:r>
      <w:proofErr w:type="spellStart"/>
      <w:r w:rsidRPr="000635C0">
        <w:rPr>
          <w:rStyle w:val="StyleUnderline"/>
          <w:rFonts w:asciiTheme="minorHAnsi" w:hAnsiTheme="minorHAnsi" w:cstheme="minorHAnsi"/>
        </w:rPr>
        <w:t>Misak</w:t>
      </w:r>
      <w:proofErr w:type="spellEnd"/>
      <w:r w:rsidRPr="000635C0">
        <w:rPr>
          <w:rStyle w:val="StyleUnderline"/>
          <w:rFonts w:asciiTheme="minorHAnsi" w:hAnsiTheme="minorHAnsi" w:cstheme="minorHAnsi"/>
        </w:rPr>
        <w:t xml:space="preserve"> puts it </w:t>
      </w:r>
      <w:proofErr w:type="spellStart"/>
      <w:r w:rsidRPr="000635C0">
        <w:rPr>
          <w:rStyle w:val="StyleUnderline"/>
          <w:rFonts w:asciiTheme="minorHAnsi" w:hAnsiTheme="minorHAnsi" w:cstheme="minorHAnsi"/>
        </w:rPr>
        <w:t>succint</w:t>
      </w:r>
      <w:proofErr w:type="spellEnd"/>
      <w:r w:rsidRPr="000635C0">
        <w:rPr>
          <w:rStyle w:val="StyleUnderline"/>
          <w:rFonts w:asciiTheme="minorHAnsi" w:hAnsiTheme="minorHAnsi" w:cstheme="minorHAnsi"/>
        </w:rPr>
        <w:t xml:space="preserve">- </w:t>
      </w:r>
      <w:proofErr w:type="spellStart"/>
      <w:r w:rsidRPr="000635C0">
        <w:rPr>
          <w:rStyle w:val="StyleUnderline"/>
          <w:rFonts w:asciiTheme="minorHAnsi" w:hAnsiTheme="minorHAnsi" w:cstheme="minorHAnsi"/>
        </w:rPr>
        <w:t>ly</w:t>
      </w:r>
      <w:proofErr w:type="spellEnd"/>
      <w:r w:rsidRPr="000635C0">
        <w:rPr>
          <w:rStyle w:val="StyleUnderline"/>
          <w:rFonts w:asciiTheme="minorHAnsi" w:hAnsiTheme="minorHAnsi" w:cstheme="minorHAnsi"/>
        </w:rPr>
        <w:t xml:space="preserve">, “the practice of moral deliberation is responsive to experience, reason, argument, and thought experiments... </w:t>
      </w:r>
      <w:r w:rsidRPr="00864830">
        <w:rPr>
          <w:rStyle w:val="StyleUnderline"/>
          <w:rFonts w:asciiTheme="minorHAnsi" w:hAnsiTheme="minorHAnsi" w:cstheme="minorHAnsi"/>
          <w:highlight w:val="green"/>
        </w:rPr>
        <w:t xml:space="preserve">Such responsiveness is part of what it is to make a moral decision </w:t>
      </w:r>
      <w:r w:rsidRPr="000635C0">
        <w:rPr>
          <w:rStyle w:val="StyleUnderline"/>
          <w:rFonts w:asciiTheme="minorHAnsi" w:hAnsiTheme="minorHAnsi" w:cstheme="minorHAnsi"/>
        </w:rPr>
        <w:t xml:space="preserve">and part of what it is to try to live a moral life” (2000: 52)3. Likewise, </w:t>
      </w:r>
      <w:r w:rsidRPr="00864830">
        <w:rPr>
          <w:rStyle w:val="StyleUnderline"/>
          <w:rFonts w:asciiTheme="minorHAnsi" w:hAnsiTheme="minorHAnsi" w:cstheme="minorHAnsi"/>
          <w:highlight w:val="green"/>
        </w:rPr>
        <w:t xml:space="preserve">this </w:t>
      </w:r>
      <w:r w:rsidRPr="000635C0">
        <w:rPr>
          <w:rStyle w:val="StyleUnderline"/>
          <w:rFonts w:asciiTheme="minorHAnsi" w:hAnsiTheme="minorHAnsi" w:cstheme="minorHAnsi"/>
        </w:rPr>
        <w:t xml:space="preserve">same </w:t>
      </w:r>
      <w:r w:rsidRPr="00864830">
        <w:rPr>
          <w:rStyle w:val="StyleUnderline"/>
          <w:rFonts w:asciiTheme="minorHAnsi" w:hAnsiTheme="minorHAnsi" w:cstheme="minorHAnsi"/>
          <w:highlight w:val="green"/>
        </w:rPr>
        <w:t>deliberative activity implies an effort to acquire habits,</w:t>
      </w:r>
      <w:r w:rsidRPr="000635C0">
        <w:rPr>
          <w:rStyle w:val="StyleUnderline"/>
          <w:rFonts w:asciiTheme="minorHAnsi" w:hAnsiTheme="minorHAnsi" w:cstheme="minorHAnsi"/>
        </w:rPr>
        <w:t xml:space="preserve"> beliefs and principles </w:t>
      </w:r>
      <w:r w:rsidRPr="00864830">
        <w:rPr>
          <w:rStyle w:val="StyleUnderline"/>
          <w:rFonts w:asciiTheme="minorHAnsi" w:hAnsiTheme="minorHAnsi" w:cstheme="minorHAnsi"/>
          <w:highlight w:val="green"/>
        </w:rPr>
        <w:t xml:space="preserve">that contribute to </w:t>
      </w:r>
      <w:r w:rsidRPr="000635C0">
        <w:rPr>
          <w:rStyle w:val="StyleUnderline"/>
          <w:rFonts w:asciiTheme="minorHAnsi" w:hAnsiTheme="minorHAnsi" w:cstheme="minorHAnsi"/>
        </w:rPr>
        <w:t xml:space="preserve">a truly </w:t>
      </w:r>
      <w:r w:rsidRPr="00864830">
        <w:rPr>
          <w:rStyle w:val="StyleUnderline"/>
          <w:rFonts w:asciiTheme="minorHAnsi" w:hAnsiTheme="minorHAnsi" w:cstheme="minorHAnsi"/>
          <w:highlight w:val="green"/>
        </w:rPr>
        <w:t xml:space="preserve">free deliberation </w:t>
      </w:r>
      <w:r w:rsidRPr="000635C0">
        <w:rPr>
          <w:rFonts w:asciiTheme="minorHAnsi" w:eastAsia="Cambria" w:hAnsiTheme="minorHAnsi" w:cstheme="minorHAnsi"/>
          <w:sz w:val="16"/>
          <w:szCs w:val="16"/>
        </w:rPr>
        <w:t xml:space="preserve">which, in turn, can result in creative conclusions. For Peirce, as you get more habit-governed, you become </w:t>
      </w:r>
      <w:proofErr w:type="gramStart"/>
      <w:r w:rsidRPr="000635C0">
        <w:rPr>
          <w:rFonts w:asciiTheme="minorHAnsi" w:eastAsia="Cambria" w:hAnsiTheme="minorHAnsi" w:cstheme="minorHAnsi"/>
          <w:sz w:val="16"/>
          <w:szCs w:val="16"/>
        </w:rPr>
        <w:t>more creative and free</w:t>
      </w:r>
      <w:proofErr w:type="gramEnd"/>
      <w:r w:rsidRPr="000635C0">
        <w:rPr>
          <w:rFonts w:asciiTheme="minorHAnsi" w:eastAsia="Cambria" w:hAnsiTheme="minorHAnsi" w:cstheme="minorHAnsi"/>
          <w:sz w:val="16"/>
          <w:szCs w:val="16"/>
        </w:rPr>
        <w:t xml:space="preserve">, and your selfhood acquires </w:t>
      </w:r>
      <w:proofErr w:type="spellStart"/>
      <w:r w:rsidRPr="000635C0">
        <w:rPr>
          <w:rFonts w:asciiTheme="minorHAnsi" w:eastAsia="Cambria" w:hAnsiTheme="minorHAnsi" w:cstheme="minorHAnsi"/>
          <w:sz w:val="16"/>
          <w:szCs w:val="16"/>
        </w:rPr>
        <w:t>plas</w:t>
      </w:r>
      <w:proofErr w:type="spellEnd"/>
      <w:r w:rsidRPr="000635C0">
        <w:rPr>
          <w:rFonts w:asciiTheme="minorHAnsi" w:eastAsia="Cambria" w:hAnsiTheme="minorHAnsi" w:cstheme="minorHAnsi"/>
          <w:sz w:val="16"/>
          <w:szCs w:val="16"/>
        </w:rPr>
        <w:t xml:space="preserve">- </w:t>
      </w:r>
      <w:proofErr w:type="spellStart"/>
      <w:r w:rsidRPr="000635C0">
        <w:rPr>
          <w:rFonts w:asciiTheme="minorHAnsi" w:eastAsia="Cambria" w:hAnsiTheme="minorHAnsi" w:cstheme="minorHAnsi"/>
          <w:sz w:val="16"/>
          <w:szCs w:val="16"/>
        </w:rPr>
        <w:t>ticity</w:t>
      </w:r>
      <w:proofErr w:type="spellEnd"/>
      <w:r w:rsidRPr="000635C0">
        <w:rPr>
          <w:rFonts w:asciiTheme="minorHAnsi" w:eastAsia="Cambria" w:hAnsiTheme="minorHAnsi" w:cstheme="minorHAnsi"/>
          <w:sz w:val="16"/>
          <w:szCs w:val="16"/>
        </w:rPr>
        <w:t xml:space="preserve"> and receptiveness to experience4. Vincent </w:t>
      </w:r>
      <w:proofErr w:type="spellStart"/>
      <w:r w:rsidRPr="000635C0">
        <w:rPr>
          <w:rFonts w:asciiTheme="minorHAnsi" w:eastAsia="Cambria" w:hAnsiTheme="minorHAnsi" w:cstheme="minorHAnsi"/>
          <w:sz w:val="16"/>
          <w:szCs w:val="16"/>
        </w:rPr>
        <w:t>Colapietro</w:t>
      </w:r>
      <w:proofErr w:type="spellEnd"/>
      <w:r w:rsidRPr="000635C0">
        <w:rPr>
          <w:rFonts w:asciiTheme="minorHAnsi" w:eastAsia="Cambria" w:hAnsiTheme="minorHAnsi" w:cstheme="minorHAnsi"/>
          <w:sz w:val="16"/>
          <w:szCs w:val="16"/>
        </w:rPr>
        <w:t xml:space="preserve">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w:t>
      </w:r>
      <w:proofErr w:type="spellStart"/>
      <w:r w:rsidRPr="000635C0">
        <w:rPr>
          <w:rFonts w:asciiTheme="minorHAnsi" w:eastAsia="Cambria" w:hAnsiTheme="minorHAnsi" w:cstheme="minorHAnsi"/>
          <w:sz w:val="16"/>
          <w:szCs w:val="16"/>
        </w:rPr>
        <w:t>Colapietro</w:t>
      </w:r>
      <w:proofErr w:type="spellEnd"/>
      <w:r w:rsidRPr="000635C0">
        <w:rPr>
          <w:rFonts w:asciiTheme="minorHAnsi" w:eastAsia="Cambria" w:hAnsiTheme="minorHAnsi" w:cstheme="minorHAnsi"/>
          <w:sz w:val="16"/>
          <w:szCs w:val="16"/>
        </w:rPr>
        <w:t xml:space="preserve"> 1997: 270, 281). It is precisely this </w:t>
      </w:r>
      <w:proofErr w:type="spellStart"/>
      <w:r w:rsidRPr="000635C0">
        <w:rPr>
          <w:rFonts w:asciiTheme="minorHAnsi" w:eastAsia="Cambria" w:hAnsiTheme="minorHAnsi" w:cstheme="minorHAnsi"/>
          <w:sz w:val="16"/>
          <w:szCs w:val="16"/>
        </w:rPr>
        <w:t>experi</w:t>
      </w:r>
      <w:proofErr w:type="spellEnd"/>
      <w:r w:rsidRPr="000635C0">
        <w:rPr>
          <w:rFonts w:asciiTheme="minorHAnsi" w:eastAsia="Cambria" w:hAnsiTheme="minorHAnsi" w:cstheme="minorHAnsi"/>
          <w:sz w:val="16"/>
          <w:szCs w:val="16"/>
        </w:rPr>
        <w:t xml:space="preserve">- </w:t>
      </w:r>
      <w:proofErr w:type="spellStart"/>
      <w:r w:rsidRPr="000635C0">
        <w:rPr>
          <w:rFonts w:asciiTheme="minorHAnsi" w:eastAsia="Cambria" w:hAnsiTheme="minorHAnsi" w:cstheme="minorHAnsi"/>
          <w:sz w:val="16"/>
          <w:szCs w:val="16"/>
        </w:rPr>
        <w:t>ment</w:t>
      </w:r>
      <w:proofErr w:type="spellEnd"/>
      <w:r w:rsidRPr="000635C0">
        <w:rPr>
          <w:rFonts w:asciiTheme="minorHAnsi" w:eastAsia="Cambria" w:hAnsiTheme="minorHAnsi" w:cstheme="minorHAnsi"/>
          <w:sz w:val="16"/>
          <w:szCs w:val="16"/>
        </w:rPr>
        <w:t xml:space="preserve"> carried out within imagination that generates habits, because, as Peirce says in “A Survey of Pragmaticism”, “it is not the muscular action but the accompanying inward </w:t>
      </w:r>
      <w:proofErr w:type="spellStart"/>
      <w:r w:rsidRPr="000635C0">
        <w:rPr>
          <w:rFonts w:asciiTheme="minorHAnsi" w:eastAsia="Cambria" w:hAnsiTheme="minorHAnsi" w:cstheme="minorHAnsi"/>
          <w:sz w:val="16"/>
          <w:szCs w:val="16"/>
        </w:rPr>
        <w:t>ef</w:t>
      </w:r>
      <w:proofErr w:type="spellEnd"/>
      <w:r w:rsidRPr="000635C0">
        <w:rPr>
          <w:rFonts w:asciiTheme="minorHAnsi" w:eastAsia="Cambria" w:hAnsiTheme="minorHAnsi" w:cstheme="minorHAnsi"/>
          <w:sz w:val="16"/>
          <w:szCs w:val="16"/>
        </w:rPr>
        <w:t xml:space="preserve">- forts, the acts of imagination, that produce the habit” (CP 5.479, 1907). Habits are regular ways of thinking, </w:t>
      </w:r>
      <w:proofErr w:type="gramStart"/>
      <w:r w:rsidRPr="000635C0">
        <w:rPr>
          <w:rFonts w:asciiTheme="minorHAnsi" w:eastAsia="Cambria" w:hAnsiTheme="minorHAnsi" w:cstheme="minorHAnsi"/>
          <w:sz w:val="16"/>
          <w:szCs w:val="16"/>
        </w:rPr>
        <w:t>perceiving</w:t>
      </w:r>
      <w:proofErr w:type="gramEnd"/>
      <w:r w:rsidRPr="000635C0">
        <w:rPr>
          <w:rFonts w:asciiTheme="minorHAnsi" w:eastAsia="Cambria" w:hAnsiTheme="minorHAnsi" w:cstheme="minorHAnsi"/>
          <w:sz w:val="16"/>
          <w:szCs w:val="16"/>
        </w:rPr>
        <w:t xml:space="preserve"> and interpreting that generate actions. As such, habits have a huge influence on human behavior, manifest themselves in the con- </w:t>
      </w:r>
      <w:proofErr w:type="spellStart"/>
      <w:r w:rsidRPr="000635C0">
        <w:rPr>
          <w:rFonts w:asciiTheme="minorHAnsi" w:eastAsia="Cambria" w:hAnsiTheme="minorHAnsi" w:cstheme="minorHAnsi"/>
          <w:sz w:val="16"/>
          <w:szCs w:val="16"/>
        </w:rPr>
        <w:t>crete</w:t>
      </w:r>
      <w:proofErr w:type="spellEnd"/>
      <w:r w:rsidRPr="000635C0">
        <w:rPr>
          <w:rFonts w:asciiTheme="minorHAnsi" w:eastAsia="Cambria" w:hAnsiTheme="minorHAnsi" w:cstheme="minorHAnsi"/>
          <w:sz w:val="16"/>
          <w:szCs w:val="16"/>
        </w:rPr>
        <w:t xml:space="preserve"> things we do and, at the same time, are formed within those same activities. Even more, according to Peirce</w:t>
      </w:r>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 xml:space="preserve">the activity takes </w:t>
      </w:r>
      <w:r w:rsidRPr="000635C0">
        <w:rPr>
          <w:rStyle w:val="StyleUnderline"/>
          <w:rFonts w:asciiTheme="minorHAnsi" w:hAnsiTheme="minorHAnsi" w:cstheme="minorHAnsi"/>
        </w:rPr>
        <w:t xml:space="preserve">the </w:t>
      </w:r>
      <w:r w:rsidRPr="00864830">
        <w:rPr>
          <w:rStyle w:val="StyleUnderline"/>
          <w:rFonts w:asciiTheme="minorHAnsi" w:hAnsiTheme="minorHAnsi" w:cstheme="minorHAnsi"/>
          <w:highlight w:val="green"/>
        </w:rPr>
        <w:t xml:space="preserve">form of experimentation </w:t>
      </w:r>
      <w:r w:rsidRPr="000635C0">
        <w:rPr>
          <w:rStyle w:val="StyleUnderline"/>
          <w:rFonts w:asciiTheme="minorHAnsi" w:hAnsiTheme="minorHAnsi" w:cstheme="minorHAnsi"/>
        </w:rPr>
        <w:t xml:space="preserve">in the inner world; </w:t>
      </w:r>
      <w:r w:rsidRPr="00864830">
        <w:rPr>
          <w:rStyle w:val="StyleUnderline"/>
          <w:rFonts w:asciiTheme="minorHAnsi" w:hAnsiTheme="minorHAnsi" w:cstheme="minorHAnsi"/>
          <w:highlight w:val="green"/>
        </w:rPr>
        <w:t xml:space="preserve">and </w:t>
      </w:r>
      <w:r w:rsidRPr="000635C0">
        <w:rPr>
          <w:rStyle w:val="StyleUnderline"/>
          <w:rFonts w:asciiTheme="minorHAnsi" w:hAnsiTheme="minorHAnsi" w:cstheme="minorHAnsi"/>
        </w:rPr>
        <w:t xml:space="preserve">the conclusion (if it comes to a definite conclusion), is that under given conditions, the interpreter will have formed the habit of acting </w:t>
      </w:r>
      <w:proofErr w:type="gramStart"/>
      <w:r w:rsidRPr="000635C0">
        <w:rPr>
          <w:rStyle w:val="StyleUnderline"/>
          <w:rFonts w:asciiTheme="minorHAnsi" w:hAnsiTheme="minorHAnsi" w:cstheme="minorHAnsi"/>
        </w:rPr>
        <w:t>in a given</w:t>
      </w:r>
      <w:proofErr w:type="gramEnd"/>
      <w:r w:rsidRPr="000635C0">
        <w:rPr>
          <w:rStyle w:val="StyleUnderline"/>
          <w:rFonts w:asciiTheme="minorHAnsi" w:hAnsiTheme="minorHAnsi" w:cstheme="minorHAnsi"/>
        </w:rPr>
        <w:t xml:space="preserve"> way whenever he may desire a given kind of result. </w:t>
      </w:r>
      <w:r w:rsidRPr="00864830">
        <w:rPr>
          <w:rStyle w:val="StyleUnderline"/>
          <w:rFonts w:asciiTheme="minorHAnsi" w:hAnsiTheme="minorHAnsi" w:cstheme="minorHAnsi"/>
          <w:highlight w:val="green"/>
        </w:rPr>
        <w:t xml:space="preserve">The </w:t>
      </w:r>
      <w:r w:rsidRPr="000635C0">
        <w:rPr>
          <w:rStyle w:val="StyleUnderline"/>
          <w:rFonts w:asciiTheme="minorHAnsi" w:hAnsiTheme="minorHAnsi" w:cstheme="minorHAnsi"/>
        </w:rPr>
        <w:t xml:space="preserve">real and </w:t>
      </w:r>
      <w:r w:rsidRPr="00864830">
        <w:rPr>
          <w:rStyle w:val="StyleUnderline"/>
          <w:rFonts w:asciiTheme="minorHAnsi" w:hAnsiTheme="minorHAnsi" w:cstheme="minorHAnsi"/>
          <w:highlight w:val="green"/>
        </w:rPr>
        <w:t xml:space="preserve">living </w:t>
      </w:r>
      <w:r w:rsidRPr="000635C0">
        <w:rPr>
          <w:rStyle w:val="StyleUnderline"/>
          <w:rFonts w:asciiTheme="minorHAnsi" w:hAnsiTheme="minorHAnsi" w:cstheme="minorHAnsi"/>
        </w:rPr>
        <w:t xml:space="preserve">logical </w:t>
      </w:r>
      <w:r w:rsidRPr="00864830">
        <w:rPr>
          <w:rStyle w:val="StyleUnderline"/>
          <w:rFonts w:asciiTheme="minorHAnsi" w:hAnsiTheme="minorHAnsi" w:cstheme="minorHAnsi"/>
          <w:highlight w:val="green"/>
        </w:rPr>
        <w:t xml:space="preserve">conclusion is </w:t>
      </w:r>
      <w:r w:rsidRPr="000635C0">
        <w:rPr>
          <w:rStyle w:val="StyleUnderline"/>
          <w:rFonts w:asciiTheme="minorHAnsi" w:hAnsiTheme="minorHAnsi" w:cstheme="minorHAnsi"/>
        </w:rPr>
        <w:t xml:space="preserve">that </w:t>
      </w:r>
      <w:r w:rsidRPr="00864830">
        <w:rPr>
          <w:rStyle w:val="StyleUnderline"/>
          <w:rFonts w:asciiTheme="minorHAnsi" w:hAnsiTheme="minorHAnsi" w:cstheme="minorHAnsi"/>
          <w:highlight w:val="green"/>
        </w:rPr>
        <w:t>habit</w:t>
      </w:r>
      <w:r w:rsidRPr="00864830">
        <w:rPr>
          <w:rFonts w:asciiTheme="minorHAnsi" w:eastAsia="Cambria" w:hAnsiTheme="minorHAnsi" w:cstheme="minorHAnsi"/>
          <w:szCs w:val="16"/>
          <w:highlight w:val="green"/>
        </w:rPr>
        <w:t xml:space="preserve"> </w:t>
      </w:r>
      <w:r w:rsidRPr="000635C0">
        <w:rPr>
          <w:rFonts w:asciiTheme="minorHAnsi" w:eastAsia="Cambria" w:hAnsiTheme="minorHAnsi" w:cstheme="minorHAnsi"/>
          <w:sz w:val="16"/>
          <w:szCs w:val="16"/>
        </w:rPr>
        <w:t xml:space="preserve">(CP 5.491, 1907). Much more evidence could be given to support the view that habits are virtually decided (CP 2.435, c.1893) </w:t>
      </w:r>
      <w:proofErr w:type="gramStart"/>
      <w:r w:rsidRPr="000635C0">
        <w:rPr>
          <w:rFonts w:asciiTheme="minorHAnsi" w:eastAsia="Cambria" w:hAnsiTheme="minorHAnsi" w:cstheme="minorHAnsi"/>
          <w:sz w:val="16"/>
          <w:szCs w:val="16"/>
        </w:rPr>
        <w:t>and also</w:t>
      </w:r>
      <w:proofErr w:type="gramEnd"/>
      <w:r w:rsidRPr="000635C0">
        <w:rPr>
          <w:rFonts w:asciiTheme="minorHAnsi" w:eastAsia="Cambria" w:hAnsiTheme="minorHAnsi" w:cstheme="minorHAnsi"/>
          <w:sz w:val="16"/>
          <w:szCs w:val="16"/>
        </w:rPr>
        <w:t xml:space="preserve"> that intelligence comprises inward or potential actions that in- fluence the formation of habits (CP 6.286, 1893). Suffice it to say that, according to Peirce, deliberation is a function of the imagination, and that imagination is </w:t>
      </w:r>
      <w:proofErr w:type="gramStart"/>
      <w:r w:rsidRPr="000635C0">
        <w:rPr>
          <w:rFonts w:asciiTheme="minorHAnsi" w:eastAsia="Cambria" w:hAnsiTheme="minorHAnsi" w:cstheme="minorHAnsi"/>
          <w:sz w:val="16"/>
          <w:szCs w:val="16"/>
        </w:rPr>
        <w:t>in itself an</w:t>
      </w:r>
      <w:proofErr w:type="gramEnd"/>
      <w:r w:rsidRPr="000635C0">
        <w:rPr>
          <w:rFonts w:asciiTheme="minorHAnsi" w:eastAsia="Cambria" w:hAnsiTheme="minorHAnsi" w:cstheme="minorHAnsi"/>
          <w:sz w:val="16"/>
          <w:szCs w:val="16"/>
        </w:rPr>
        <w:t xml:space="preserve"> experiment which may have unexpected consequences that impose themselves upon the deliberative subject. </w:t>
      </w:r>
    </w:p>
    <w:p w14:paraId="335EC551" w14:textId="77777777" w:rsidR="000731B3" w:rsidRDefault="000731B3" w:rsidP="000731B3">
      <w:pPr>
        <w:pStyle w:val="Heading4"/>
        <w:spacing w:before="0" w:line="276" w:lineRule="auto"/>
        <w:rPr>
          <w:rFonts w:asciiTheme="minorHAnsi" w:eastAsia="MS Gothic" w:hAnsiTheme="minorHAnsi" w:cstheme="minorHAnsi"/>
        </w:rPr>
      </w:pPr>
      <w:r w:rsidRPr="000635C0">
        <w:rPr>
          <w:rFonts w:asciiTheme="minorHAnsi" w:eastAsia="MS Gothic" w:hAnsiTheme="minorHAnsi" w:cstheme="minorHAnsi"/>
        </w:rPr>
        <w:t xml:space="preserve">Thus, the standard is </w:t>
      </w:r>
      <w:r>
        <w:rPr>
          <w:rFonts w:asciiTheme="minorHAnsi" w:eastAsia="MS Gothic" w:hAnsiTheme="minorHAnsi" w:cstheme="minorHAnsi"/>
        </w:rPr>
        <w:t>consistency with pragmatic deliberation</w:t>
      </w:r>
      <w:r w:rsidRPr="000635C0">
        <w:rPr>
          <w:rFonts w:asciiTheme="minorHAnsi" w:eastAsia="MS Gothic" w:hAnsiTheme="minorHAnsi" w:cstheme="minorHAnsi"/>
        </w:rPr>
        <w:t xml:space="preserve">. </w:t>
      </w:r>
    </w:p>
    <w:p w14:paraId="55C494DC" w14:textId="061F35E0" w:rsidR="000731B3" w:rsidRPr="00052915" w:rsidRDefault="000731B3" w:rsidP="000731B3">
      <w:pPr>
        <w:pStyle w:val="Heading4"/>
        <w:rPr>
          <w:rFonts w:cs="Calibri"/>
          <w:u w:val="single"/>
        </w:rPr>
      </w:pPr>
      <w:r>
        <w:t xml:space="preserve">Impact Calc – deliberation is procedural, which means that agents ought to act in a deliberative fashion by employing the pragmatic procedure of deliberation, not the substance or conditions where deliberation can arise. </w:t>
      </w:r>
      <w:r w:rsidRPr="000635C0">
        <w:rPr>
          <w:rFonts w:cs="Calibri"/>
        </w:rPr>
        <w:t xml:space="preserve">To clarify, consequences are a </w:t>
      </w:r>
      <w:r w:rsidRPr="000635C0">
        <w:rPr>
          <w:rFonts w:cs="Calibri"/>
          <w:u w:val="single"/>
        </w:rPr>
        <w:t>sequencing question.</w:t>
      </w:r>
    </w:p>
    <w:p w14:paraId="0CD9A8A9" w14:textId="5B96AE33" w:rsidR="000731B3" w:rsidRPr="000635C0" w:rsidRDefault="000731B3" w:rsidP="000731B3">
      <w:pPr>
        <w:pStyle w:val="Heading4"/>
        <w:spacing w:before="0" w:line="276" w:lineRule="auto"/>
        <w:rPr>
          <w:rFonts w:asciiTheme="minorHAnsi" w:hAnsiTheme="minorHAnsi" w:cstheme="minorHAnsi"/>
        </w:rPr>
      </w:pPr>
      <w:r>
        <w:rPr>
          <w:rFonts w:asciiTheme="minorHAnsi" w:hAnsiTheme="minorHAnsi" w:cstheme="minorHAnsi"/>
        </w:rPr>
        <w:t>1</w:t>
      </w:r>
      <w:r w:rsidRPr="000635C0">
        <w:rPr>
          <w:rFonts w:asciiTheme="minorHAnsi" w:hAnsiTheme="minorHAnsi" w:cstheme="minorHAnsi"/>
        </w:rPr>
        <w:t xml:space="preserve">] impacts cannot be isolated from their history and the only way to test the validity of truth is through application. </w:t>
      </w:r>
    </w:p>
    <w:p w14:paraId="1528117F" w14:textId="77777777" w:rsidR="000731B3" w:rsidRPr="000635C0" w:rsidRDefault="000731B3" w:rsidP="000731B3">
      <w:pPr>
        <w:pStyle w:val="Analytics"/>
        <w:spacing w:after="0" w:line="276" w:lineRule="auto"/>
        <w:rPr>
          <w:rFonts w:asciiTheme="minorHAnsi" w:hAnsiTheme="minorHAnsi" w:cstheme="minorHAnsi"/>
          <w:sz w:val="16"/>
          <w:szCs w:val="16"/>
        </w:rPr>
      </w:pPr>
      <w:r w:rsidRPr="000635C0">
        <w:rPr>
          <w:rFonts w:asciiTheme="minorHAnsi" w:hAnsiTheme="minorHAnsi" w:cstheme="minorHAnsi"/>
          <w:b/>
          <w:bCs/>
        </w:rPr>
        <w:t>Dewey 02</w:t>
      </w:r>
      <w:r w:rsidRPr="000635C0">
        <w:rPr>
          <w:rFonts w:asciiTheme="minorHAnsi" w:hAnsiTheme="minorHAnsi" w:cstheme="minorHAnsi"/>
        </w:rPr>
        <w:t xml:space="preserve"> [</w:t>
      </w:r>
      <w:r w:rsidRPr="000635C0">
        <w:rPr>
          <w:rFonts w:asciiTheme="minorHAnsi" w:hAnsiTheme="minorHAnsi" w:cstheme="minorHAnsi"/>
          <w:sz w:val="16"/>
          <w:szCs w:val="16"/>
        </w:rPr>
        <w:t>John Dewey (head of the Philosophy Department at the University of Chicago). “The Evolutionary Method as Applied to Morality: II. Its Significance for Conduct.” The Philosophical Review, Vol. 11, No. 4 (</w:t>
      </w:r>
      <w:proofErr w:type="gramStart"/>
      <w:r w:rsidRPr="000635C0">
        <w:rPr>
          <w:rFonts w:asciiTheme="minorHAnsi" w:hAnsiTheme="minorHAnsi" w:cstheme="minorHAnsi"/>
          <w:sz w:val="16"/>
          <w:szCs w:val="16"/>
        </w:rPr>
        <w:t>Jul.,</w:t>
      </w:r>
      <w:proofErr w:type="gramEnd"/>
      <w:r w:rsidRPr="000635C0">
        <w:rPr>
          <w:rFonts w:asciiTheme="minorHAnsi" w:hAnsiTheme="minorHAnsi" w:cstheme="minorHAnsi"/>
          <w:sz w:val="16"/>
          <w:szCs w:val="16"/>
        </w:rPr>
        <w:t xml:space="preserve"> 1902), pp. 353-371. Accessed 12/31/20. </w:t>
      </w:r>
      <w:hyperlink r:id="rId7" w:history="1">
        <w:r w:rsidRPr="000635C0">
          <w:rPr>
            <w:rStyle w:val="Hyperlink"/>
            <w:rFonts w:asciiTheme="minorHAnsi" w:hAnsiTheme="minorHAnsi" w:cstheme="minorHAnsi"/>
            <w:sz w:val="16"/>
            <w:szCs w:val="16"/>
          </w:rPr>
          <w:t>https://www.jstor.org/stable/pdf/2176470.pdf</w:t>
        </w:r>
      </w:hyperlink>
      <w:r w:rsidRPr="000635C0">
        <w:rPr>
          <w:rFonts w:asciiTheme="minorHAnsi" w:hAnsiTheme="minorHAnsi" w:cstheme="minorHAnsi"/>
          <w:sz w:val="16"/>
          <w:szCs w:val="16"/>
        </w:rPr>
        <w:t xml:space="preserve"> //Recut Xu]</w:t>
      </w:r>
    </w:p>
    <w:p w14:paraId="3D33EE28" w14:textId="77777777" w:rsidR="000731B3" w:rsidRPr="000635C0" w:rsidRDefault="000731B3" w:rsidP="000731B3">
      <w:pPr>
        <w:spacing w:after="0" w:line="276" w:lineRule="auto"/>
        <w:rPr>
          <w:rFonts w:asciiTheme="minorHAnsi" w:hAnsiTheme="minorHAnsi" w:cstheme="minorHAnsi"/>
          <w:sz w:val="14"/>
        </w:rPr>
      </w:pPr>
      <w:r w:rsidRPr="000635C0">
        <w:rPr>
          <w:rStyle w:val="Emphasis"/>
          <w:rFonts w:asciiTheme="minorHAnsi" w:hAnsiTheme="minorHAnsi" w:cstheme="minorHAnsi"/>
          <w:b w:val="0"/>
          <w:iCs w:val="0"/>
          <w:sz w:val="14"/>
          <w:u w:val="none"/>
        </w:rPr>
        <w:t xml:space="preserve">The problem of the best method of arriving at correct </w:t>
      </w:r>
      <w:proofErr w:type="spellStart"/>
      <w:r w:rsidRPr="000635C0">
        <w:rPr>
          <w:rStyle w:val="Emphasis"/>
          <w:rFonts w:asciiTheme="minorHAnsi" w:hAnsiTheme="minorHAnsi" w:cstheme="minorHAnsi"/>
          <w:b w:val="0"/>
          <w:iCs w:val="0"/>
          <w:sz w:val="14"/>
          <w:u w:val="none"/>
        </w:rPr>
        <w:t>judg</w:t>
      </w:r>
      <w:proofErr w:type="spellEnd"/>
      <w:r w:rsidRPr="000635C0">
        <w:rPr>
          <w:rStyle w:val="Emphasis"/>
          <w:rFonts w:asciiTheme="minorHAnsi" w:hAnsiTheme="minorHAnsi" w:cstheme="minorHAnsi"/>
          <w:b w:val="0"/>
          <w:iCs w:val="0"/>
          <w:sz w:val="14"/>
          <w:u w:val="none"/>
        </w:rPr>
        <w:t xml:space="preserve">- </w:t>
      </w:r>
      <w:proofErr w:type="spellStart"/>
      <w:r w:rsidRPr="000635C0">
        <w:rPr>
          <w:rStyle w:val="Emphasis"/>
          <w:rFonts w:asciiTheme="minorHAnsi" w:hAnsiTheme="minorHAnsi" w:cstheme="minorHAnsi"/>
          <w:b w:val="0"/>
          <w:iCs w:val="0"/>
          <w:sz w:val="14"/>
          <w:u w:val="none"/>
        </w:rPr>
        <w:t>ments</w:t>
      </w:r>
      <w:proofErr w:type="spellEnd"/>
      <w:r w:rsidRPr="000635C0">
        <w:rPr>
          <w:rStyle w:val="Emphasis"/>
          <w:rFonts w:asciiTheme="minorHAnsi" w:hAnsiTheme="minorHAnsi" w:cstheme="minorHAnsi"/>
          <w:b w:val="0"/>
          <w:iCs w:val="0"/>
          <w:sz w:val="14"/>
          <w:u w:val="none"/>
        </w:rPr>
        <w:t xml:space="preserve"> on points of moral worth, necessarily traverses ground covered by the time-honored and time-worn theories of intuition- </w:t>
      </w:r>
      <w:proofErr w:type="spellStart"/>
      <w:r w:rsidRPr="000635C0">
        <w:rPr>
          <w:rStyle w:val="Emphasis"/>
          <w:rFonts w:asciiTheme="minorHAnsi" w:hAnsiTheme="minorHAnsi" w:cstheme="minorHAnsi"/>
          <w:b w:val="0"/>
          <w:iCs w:val="0"/>
          <w:sz w:val="14"/>
          <w:u w:val="none"/>
        </w:rPr>
        <w:t>alism</w:t>
      </w:r>
      <w:proofErr w:type="spellEnd"/>
      <w:r w:rsidRPr="000635C0">
        <w:rPr>
          <w:rStyle w:val="Emphasis"/>
          <w:rFonts w:asciiTheme="minorHAnsi" w:hAnsiTheme="minorHAnsi" w:cstheme="minorHAnsi"/>
          <w:b w:val="0"/>
          <w:iCs w:val="0"/>
          <w:sz w:val="14"/>
          <w:u w:val="none"/>
        </w:rPr>
        <w:t xml:space="preserve"> and empiricism. Even at the risk of threshing old straw, it will be advisable to compare the evolutionary method with these other points of view. In such a comparison, however, it is to be borne in mind that the sole point under review is that of the log- </w:t>
      </w:r>
      <w:proofErr w:type="spellStart"/>
      <w:r w:rsidRPr="000635C0">
        <w:rPr>
          <w:rStyle w:val="Emphasis"/>
          <w:rFonts w:asciiTheme="minorHAnsi" w:hAnsiTheme="minorHAnsi" w:cstheme="minorHAnsi"/>
          <w:b w:val="0"/>
          <w:iCs w:val="0"/>
          <w:sz w:val="14"/>
          <w:u w:val="none"/>
        </w:rPr>
        <w:t>ical</w:t>
      </w:r>
      <w:proofErr w:type="spellEnd"/>
      <w:r w:rsidRPr="000635C0">
        <w:rPr>
          <w:rStyle w:val="Emphasis"/>
          <w:rFonts w:asciiTheme="minorHAnsi" w:hAnsiTheme="minorHAnsi" w:cstheme="minorHAnsi"/>
          <w:b w:val="0"/>
          <w:iCs w:val="0"/>
          <w:sz w:val="14"/>
          <w:u w:val="none"/>
        </w:rPr>
        <w:t xml:space="preserve"> relationship of the theory examined to the meaning and </w:t>
      </w:r>
      <w:proofErr w:type="spellStart"/>
      <w:r w:rsidRPr="000635C0">
        <w:rPr>
          <w:rStyle w:val="Emphasis"/>
          <w:rFonts w:asciiTheme="minorHAnsi" w:hAnsiTheme="minorHAnsi" w:cstheme="minorHAnsi"/>
          <w:b w:val="0"/>
          <w:iCs w:val="0"/>
          <w:sz w:val="14"/>
          <w:u w:val="none"/>
        </w:rPr>
        <w:t>sanc</w:t>
      </w:r>
      <w:proofErr w:type="spellEnd"/>
      <w:r w:rsidRPr="000635C0">
        <w:rPr>
          <w:rStyle w:val="Emphasis"/>
          <w:rFonts w:asciiTheme="minorHAnsi" w:hAnsiTheme="minorHAnsi" w:cstheme="minorHAnsi"/>
          <w:b w:val="0"/>
          <w:iCs w:val="0"/>
          <w:sz w:val="14"/>
          <w:u w:val="none"/>
        </w:rPr>
        <w:t xml:space="preserve">- </w:t>
      </w:r>
      <w:proofErr w:type="spellStart"/>
      <w:r w:rsidRPr="000635C0">
        <w:rPr>
          <w:rStyle w:val="Emphasis"/>
          <w:rFonts w:asciiTheme="minorHAnsi" w:hAnsiTheme="minorHAnsi" w:cstheme="minorHAnsi"/>
          <w:b w:val="0"/>
          <w:iCs w:val="0"/>
          <w:sz w:val="14"/>
          <w:u w:val="none"/>
        </w:rPr>
        <w:t>tion</w:t>
      </w:r>
      <w:proofErr w:type="spellEnd"/>
      <w:r w:rsidRPr="000635C0">
        <w:rPr>
          <w:rStyle w:val="Emphasis"/>
          <w:rFonts w:asciiTheme="minorHAnsi" w:hAnsiTheme="minorHAnsi" w:cstheme="minorHAnsi"/>
          <w:b w:val="0"/>
          <w:iCs w:val="0"/>
          <w:sz w:val="14"/>
          <w:u w:val="none"/>
        </w:rPr>
        <w:t xml:space="preserve"> of our moral judgments. The question is not whether or </w:t>
      </w:r>
      <w:proofErr w:type="spellStart"/>
      <w:proofErr w:type="gramStart"/>
      <w:r w:rsidRPr="000635C0">
        <w:rPr>
          <w:rStyle w:val="Emphasis"/>
          <w:rFonts w:asciiTheme="minorHAnsi" w:hAnsiTheme="minorHAnsi" w:cstheme="minorHAnsi"/>
          <w:b w:val="0"/>
          <w:iCs w:val="0"/>
          <w:sz w:val="14"/>
          <w:u w:val="none"/>
        </w:rPr>
        <w:t>no</w:t>
      </w:r>
      <w:proofErr w:type="spellEnd"/>
      <w:proofErr w:type="gramEnd"/>
      <w:r w:rsidRPr="000635C0">
        <w:rPr>
          <w:rStyle w:val="Emphasis"/>
          <w:rFonts w:asciiTheme="minorHAnsi" w:hAnsiTheme="minorHAnsi" w:cstheme="minorHAnsi"/>
          <w:b w:val="0"/>
          <w:iCs w:val="0"/>
          <w:sz w:val="14"/>
          <w:u w:val="none"/>
        </w:rPr>
        <w:t xml:space="preserve"> there are intuitions; whether or no they can be utilized in special cases, or whether or </w:t>
      </w:r>
      <w:proofErr w:type="spellStart"/>
      <w:r w:rsidRPr="000635C0">
        <w:rPr>
          <w:rStyle w:val="Emphasis"/>
          <w:rFonts w:asciiTheme="minorHAnsi" w:hAnsiTheme="minorHAnsi" w:cstheme="minorHAnsi"/>
          <w:b w:val="0"/>
          <w:iCs w:val="0"/>
          <w:sz w:val="14"/>
          <w:u w:val="none"/>
        </w:rPr>
        <w:t>no</w:t>
      </w:r>
      <w:proofErr w:type="spellEnd"/>
      <w:r w:rsidRPr="000635C0">
        <w:rPr>
          <w:rStyle w:val="Emphasis"/>
          <w:rFonts w:asciiTheme="minorHAnsi" w:hAnsiTheme="minorHAnsi" w:cstheme="minorHAnsi"/>
          <w:b w:val="0"/>
          <w:iCs w:val="0"/>
          <w:sz w:val="14"/>
          <w:u w:val="none"/>
        </w:rPr>
        <w:t xml:space="preserve"> all supposed intuitions can be accounted for as products of associative memory. The problem is not one of fact but of value. It is a logical problem. If we suppose such necessary and universal beliefs as go by the name of ' intuition' to exist, does such existence settle anything regarding the valid- </w:t>
      </w:r>
      <w:proofErr w:type="spellStart"/>
      <w:r w:rsidRPr="000635C0">
        <w:rPr>
          <w:rStyle w:val="Emphasis"/>
          <w:rFonts w:asciiTheme="minorHAnsi" w:hAnsiTheme="minorHAnsi" w:cstheme="minorHAnsi"/>
          <w:b w:val="0"/>
          <w:iCs w:val="0"/>
          <w:sz w:val="14"/>
          <w:u w:val="none"/>
        </w:rPr>
        <w:t>ity</w:t>
      </w:r>
      <w:proofErr w:type="spellEnd"/>
      <w:r w:rsidRPr="000635C0">
        <w:rPr>
          <w:rStyle w:val="Emphasis"/>
          <w:rFonts w:asciiTheme="minorHAnsi" w:hAnsiTheme="minorHAnsi" w:cstheme="minorHAnsi"/>
          <w:b w:val="0"/>
          <w:iCs w:val="0"/>
          <w:sz w:val="14"/>
          <w:u w:val="none"/>
        </w:rPr>
        <w:t xml:space="preserve"> of what is believed, either in general or in part? It is a question of the relation of the intuition to fact -to the moral </w:t>
      </w:r>
      <w:proofErr w:type="gramStart"/>
      <w:r w:rsidRPr="000635C0">
        <w:rPr>
          <w:rStyle w:val="Emphasis"/>
          <w:rFonts w:asciiTheme="minorHAnsi" w:hAnsiTheme="minorHAnsi" w:cstheme="minorHAnsi"/>
          <w:b w:val="0"/>
          <w:iCs w:val="0"/>
          <w:sz w:val="14"/>
          <w:u w:val="none"/>
        </w:rPr>
        <w:t>order in reality</w:t>
      </w:r>
      <w:proofErr w:type="gramEnd"/>
      <w:r w:rsidRPr="000635C0">
        <w:rPr>
          <w:rStyle w:val="Emphasis"/>
          <w:rFonts w:asciiTheme="minorHAnsi" w:hAnsiTheme="minorHAnsi" w:cstheme="minorHAnsi"/>
          <w:b w:val="0"/>
          <w:iCs w:val="0"/>
          <w:sz w:val="14"/>
          <w:u w:val="none"/>
        </w:rPr>
        <w:t xml:space="preserve">. </w:t>
      </w:r>
      <w:r w:rsidRPr="00864830">
        <w:rPr>
          <w:rStyle w:val="StyleUnderline"/>
          <w:rFonts w:asciiTheme="minorHAnsi" w:hAnsiTheme="minorHAnsi" w:cstheme="minorHAnsi"/>
          <w:highlight w:val="green"/>
        </w:rPr>
        <w:t>Under</w:t>
      </w:r>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what conditions alone</w:t>
      </w:r>
      <w:r w:rsidRPr="000635C0">
        <w:rPr>
          <w:rStyle w:val="StyleUnderline"/>
          <w:rFonts w:asciiTheme="minorHAnsi" w:hAnsiTheme="minorHAnsi" w:cstheme="minorHAnsi"/>
        </w:rPr>
        <w:t xml:space="preserve">, and in what measure or degree, </w:t>
      </w:r>
      <w:r w:rsidRPr="00864830">
        <w:rPr>
          <w:rStyle w:val="StyleUnderline"/>
          <w:rFonts w:asciiTheme="minorHAnsi" w:hAnsiTheme="minorHAnsi" w:cstheme="minorHAnsi"/>
          <w:highlight w:val="green"/>
        </w:rPr>
        <w:t>are we justified in</w:t>
      </w:r>
      <w:r w:rsidRPr="000635C0">
        <w:rPr>
          <w:rStyle w:val="StyleUnderline"/>
          <w:rFonts w:asciiTheme="minorHAnsi" w:hAnsiTheme="minorHAnsi" w:cstheme="minorHAnsi"/>
        </w:rPr>
        <w:t xml:space="preserve"> arguing from the existence of </w:t>
      </w:r>
      <w:r w:rsidRPr="00864830">
        <w:rPr>
          <w:rStyle w:val="StyleUnderline"/>
          <w:rFonts w:asciiTheme="minorHAnsi" w:hAnsiTheme="minorHAnsi" w:cstheme="minorHAnsi"/>
          <w:highlight w:val="green"/>
        </w:rPr>
        <w:t>moral intuitions as mental</w:t>
      </w:r>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states</w:t>
      </w:r>
      <w:r w:rsidRPr="000635C0">
        <w:rPr>
          <w:rStyle w:val="StyleUnderline"/>
          <w:rFonts w:asciiTheme="minorHAnsi" w:hAnsiTheme="minorHAnsi" w:cstheme="minorHAnsi"/>
        </w:rPr>
        <w:t xml:space="preserve"> and acts </w:t>
      </w:r>
      <w:r w:rsidRPr="00864830">
        <w:rPr>
          <w:rStyle w:val="StyleUnderline"/>
          <w:rFonts w:asciiTheme="minorHAnsi" w:hAnsiTheme="minorHAnsi" w:cstheme="minorHAnsi"/>
          <w:highlight w:val="green"/>
        </w:rPr>
        <w:t>to facts</w:t>
      </w:r>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taken</w:t>
      </w:r>
      <w:r w:rsidRPr="000635C0">
        <w:rPr>
          <w:rStyle w:val="StyleUnderline"/>
          <w:rFonts w:asciiTheme="minorHAnsi" w:hAnsiTheme="minorHAnsi" w:cstheme="minorHAnsi"/>
        </w:rPr>
        <w:t xml:space="preserve"> to correspond </w:t>
      </w:r>
      <w:r w:rsidRPr="00864830">
        <w:rPr>
          <w:rStyle w:val="StyleUnderline"/>
          <w:rFonts w:asciiTheme="minorHAnsi" w:hAnsiTheme="minorHAnsi" w:cstheme="minorHAnsi"/>
          <w:highlight w:val="green"/>
        </w:rPr>
        <w:t xml:space="preserve">to </w:t>
      </w:r>
      <w:proofErr w:type="gramStart"/>
      <w:r w:rsidRPr="00864830">
        <w:rPr>
          <w:rStyle w:val="StyleUnderline"/>
          <w:rFonts w:asciiTheme="minorHAnsi" w:hAnsiTheme="minorHAnsi" w:cstheme="minorHAnsi"/>
          <w:highlight w:val="green"/>
        </w:rPr>
        <w:t>them</w:t>
      </w:r>
      <w:r w:rsidRPr="000635C0">
        <w:rPr>
          <w:rStyle w:val="StyleUnderline"/>
          <w:rFonts w:asciiTheme="minorHAnsi" w:hAnsiTheme="minorHAnsi" w:cstheme="minorHAnsi"/>
        </w:rPr>
        <w:t xml:space="preserve"> ?</w:t>
      </w:r>
      <w:proofErr w:type="gramEnd"/>
      <w:r w:rsidRPr="000635C0">
        <w:rPr>
          <w:rStyle w:val="StyleUnderline"/>
          <w:rFonts w:asciiTheme="minorHAnsi" w:hAnsiTheme="minorHAnsi" w:cstheme="minorHAnsi"/>
        </w:rPr>
        <w:t xml:space="preserve"> </w:t>
      </w:r>
      <w:r w:rsidRPr="000635C0">
        <w:rPr>
          <w:rFonts w:asciiTheme="minorHAnsi" w:hAnsiTheme="minorHAnsi" w:cstheme="minorHAnsi"/>
          <w:sz w:val="14"/>
        </w:rPr>
        <w:t xml:space="preserve">The reply already hinted at is that the mere existence of a belief, even admitting that as a belief it cannot in any way be got rid of, determines absolutely nothing regarding the objectivity of its own content. The worth of the intuition depends upon genetic considerations. In so far as we can state the intuition in terms of the conditions of its origin, development, and later career, in so </w:t>
      </w:r>
      <w:proofErr w:type="gramStart"/>
      <w:r w:rsidRPr="000635C0">
        <w:rPr>
          <w:rFonts w:asciiTheme="minorHAnsi" w:hAnsiTheme="minorHAnsi" w:cstheme="minorHAnsi"/>
          <w:sz w:val="14"/>
        </w:rPr>
        <w:t>far</w:t>
      </w:r>
      <w:proofErr w:type="gramEnd"/>
      <w:r w:rsidRPr="000635C0">
        <w:rPr>
          <w:rFonts w:asciiTheme="minorHAnsi" w:hAnsiTheme="minorHAnsi" w:cstheme="minorHAnsi"/>
          <w:sz w:val="14"/>
        </w:rPr>
        <w:t xml:space="preserve"> we have some criterion for passing judgment upon its pretentions to validity. If we can find that the intuition is a legitimate response to enduring and deep-seated conditions, we have some reason to attribute worth to it. </w:t>
      </w:r>
      <w:r w:rsidRPr="00864830">
        <w:rPr>
          <w:rStyle w:val="StyleUnderline"/>
          <w:rFonts w:asciiTheme="minorHAnsi" w:hAnsiTheme="minorHAnsi" w:cstheme="minorHAnsi"/>
          <w:highlight w:val="green"/>
        </w:rPr>
        <w:t>If we find</w:t>
      </w:r>
      <w:r w:rsidRPr="000635C0">
        <w:rPr>
          <w:rStyle w:val="StyleUnderline"/>
          <w:rFonts w:asciiTheme="minorHAnsi" w:hAnsiTheme="minorHAnsi" w:cstheme="minorHAnsi"/>
        </w:rPr>
        <w:t xml:space="preserve"> that </w:t>
      </w:r>
      <w:r w:rsidRPr="00864830">
        <w:rPr>
          <w:rStyle w:val="StyleUnderline"/>
          <w:rFonts w:asciiTheme="minorHAnsi" w:hAnsiTheme="minorHAnsi" w:cstheme="minorHAnsi"/>
          <w:highlight w:val="green"/>
        </w:rPr>
        <w:t>historically</w:t>
      </w:r>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the belief has</w:t>
      </w:r>
      <w:r w:rsidRPr="000635C0">
        <w:rPr>
          <w:rStyle w:val="StyleUnderline"/>
          <w:rFonts w:asciiTheme="minorHAnsi" w:hAnsiTheme="minorHAnsi" w:cstheme="minorHAnsi"/>
        </w:rPr>
        <w:t xml:space="preserve"> played a part in </w:t>
      </w:r>
      <w:r w:rsidRPr="00864830">
        <w:rPr>
          <w:rStyle w:val="StyleUnderline"/>
          <w:rFonts w:asciiTheme="minorHAnsi" w:hAnsiTheme="minorHAnsi" w:cstheme="minorHAnsi"/>
          <w:highlight w:val="green"/>
        </w:rPr>
        <w:t>maintain</w:t>
      </w:r>
      <w:r w:rsidRPr="000635C0">
        <w:rPr>
          <w:rStyle w:val="StyleUnderline"/>
          <w:rFonts w:asciiTheme="minorHAnsi" w:hAnsiTheme="minorHAnsi" w:cstheme="minorHAnsi"/>
        </w:rPr>
        <w:t xml:space="preserve">ing the </w:t>
      </w:r>
      <w:r w:rsidRPr="00864830">
        <w:rPr>
          <w:rStyle w:val="StyleUnderline"/>
          <w:rFonts w:asciiTheme="minorHAnsi" w:hAnsiTheme="minorHAnsi" w:cstheme="minorHAnsi"/>
          <w:highlight w:val="green"/>
        </w:rPr>
        <w:t>integrity</w:t>
      </w:r>
      <w:r w:rsidRPr="000635C0">
        <w:rPr>
          <w:rStyle w:val="StyleUnderline"/>
          <w:rFonts w:asciiTheme="minorHAnsi" w:hAnsiTheme="minorHAnsi" w:cstheme="minorHAnsi"/>
        </w:rPr>
        <w:t xml:space="preserve"> of social life, and in bringing new values into it, </w:t>
      </w:r>
      <w:r w:rsidRPr="00864830">
        <w:rPr>
          <w:rStyle w:val="StyleUnderline"/>
          <w:rFonts w:asciiTheme="minorHAnsi" w:hAnsiTheme="minorHAnsi" w:cstheme="minorHAnsi"/>
          <w:highlight w:val="green"/>
        </w:rPr>
        <w:t>our belief in its worth is</w:t>
      </w:r>
      <w:r w:rsidRPr="000635C0">
        <w:rPr>
          <w:rStyle w:val="StyleUnderline"/>
          <w:rFonts w:asciiTheme="minorHAnsi" w:hAnsiTheme="minorHAnsi" w:cstheme="minorHAnsi"/>
        </w:rPr>
        <w:t xml:space="preserve"> additionally </w:t>
      </w:r>
      <w:r w:rsidRPr="00864830">
        <w:rPr>
          <w:rStyle w:val="StyleUnderline"/>
          <w:rFonts w:asciiTheme="minorHAnsi" w:hAnsiTheme="minorHAnsi" w:cstheme="minorHAnsi"/>
          <w:highlight w:val="green"/>
        </w:rPr>
        <w:t>guaranteed</w:t>
      </w:r>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But if we cannot find</w:t>
      </w:r>
      <w:r w:rsidRPr="000635C0">
        <w:rPr>
          <w:rStyle w:val="StyleUnderline"/>
          <w:rFonts w:asciiTheme="minorHAnsi" w:hAnsiTheme="minorHAnsi" w:cstheme="minorHAnsi"/>
        </w:rPr>
        <w:t xml:space="preserve"> such </w:t>
      </w:r>
      <w:r w:rsidRPr="00864830">
        <w:rPr>
          <w:rStyle w:val="StyleUnderline"/>
          <w:rFonts w:asciiTheme="minorHAnsi" w:hAnsiTheme="minorHAnsi" w:cstheme="minorHAnsi"/>
          <w:highlight w:val="green"/>
        </w:rPr>
        <w:t>historic</w:t>
      </w:r>
      <w:r w:rsidRPr="000635C0">
        <w:rPr>
          <w:rStyle w:val="StyleUnderline"/>
          <w:rFonts w:asciiTheme="minorHAnsi" w:hAnsiTheme="minorHAnsi" w:cstheme="minorHAnsi"/>
        </w:rPr>
        <w:t xml:space="preserve"> origin and </w:t>
      </w:r>
      <w:r w:rsidRPr="00864830">
        <w:rPr>
          <w:rStyle w:val="StyleUnderline"/>
          <w:rFonts w:asciiTheme="minorHAnsi" w:hAnsiTheme="minorHAnsi" w:cstheme="minorHAnsi"/>
          <w:highlight w:val="green"/>
        </w:rPr>
        <w:t>functioning</w:t>
      </w:r>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the intuition remains a mere</w:t>
      </w:r>
      <w:r w:rsidRPr="000635C0">
        <w:rPr>
          <w:rStyle w:val="StyleUnderline"/>
          <w:rFonts w:asciiTheme="minorHAnsi" w:hAnsiTheme="minorHAnsi" w:cstheme="minorHAnsi"/>
        </w:rPr>
        <w:t xml:space="preserve"> state of consciousness, a hallucination, an </w:t>
      </w:r>
      <w:r w:rsidRPr="00864830">
        <w:rPr>
          <w:rStyle w:val="StyleUnderline"/>
          <w:rFonts w:asciiTheme="minorHAnsi" w:hAnsiTheme="minorHAnsi" w:cstheme="minorHAnsi"/>
          <w:highlight w:val="green"/>
        </w:rPr>
        <w:t>illusion</w:t>
      </w:r>
      <w:r w:rsidRPr="000635C0">
        <w:rPr>
          <w:rStyle w:val="StyleUnderline"/>
          <w:rFonts w:asciiTheme="minorHAnsi" w:hAnsiTheme="minorHAnsi" w:cstheme="minorHAnsi"/>
        </w:rPr>
        <w:t xml:space="preserve">, which is not made more worthy by simply multiplying the number of people who have participated in it. </w:t>
      </w:r>
      <w:r w:rsidRPr="000635C0">
        <w:rPr>
          <w:rFonts w:asciiTheme="minorHAnsi" w:hAnsiTheme="minorHAnsi" w:cstheme="minorHAnsi"/>
          <w:sz w:val="14"/>
        </w:rPr>
        <w:t xml:space="preserve">Put roughly we may say that intuitionalism, </w:t>
      </w:r>
      <w:proofErr w:type="spellStart"/>
      <w:r w:rsidRPr="000635C0">
        <w:rPr>
          <w:rFonts w:asciiTheme="minorHAnsi" w:hAnsiTheme="minorHAnsi" w:cstheme="minorHAnsi"/>
          <w:sz w:val="14"/>
        </w:rPr>
        <w:t>asordinarily</w:t>
      </w:r>
      <w:proofErr w:type="spellEnd"/>
      <w:r w:rsidRPr="000635C0">
        <w:rPr>
          <w:rFonts w:asciiTheme="minorHAnsi" w:hAnsiTheme="minorHAnsi" w:cstheme="minorHAnsi"/>
          <w:sz w:val="14"/>
        </w:rPr>
        <w:t xml:space="preserve"> conceived, makes the ethical belief a brute fact, because unrelated. </w:t>
      </w:r>
      <w:r w:rsidRPr="00864830">
        <w:rPr>
          <w:rStyle w:val="StyleUnderline"/>
          <w:rFonts w:asciiTheme="minorHAnsi" w:hAnsiTheme="minorHAnsi" w:cstheme="minorHAnsi"/>
          <w:highlight w:val="green"/>
        </w:rPr>
        <w:t>Its</w:t>
      </w:r>
      <w:r w:rsidRPr="000635C0">
        <w:rPr>
          <w:rStyle w:val="StyleUnderline"/>
          <w:rFonts w:asciiTheme="minorHAnsi" w:hAnsiTheme="minorHAnsi" w:cstheme="minorHAnsi"/>
        </w:rPr>
        <w:t xml:space="preserve"> very </w:t>
      </w:r>
      <w:r w:rsidRPr="00864830">
        <w:rPr>
          <w:rStyle w:val="StyleUnderline"/>
          <w:rFonts w:asciiTheme="minorHAnsi" w:hAnsiTheme="minorHAnsi" w:cstheme="minorHAnsi"/>
          <w:highlight w:val="green"/>
        </w:rPr>
        <w:t>lack of genetic relationship</w:t>
      </w:r>
      <w:r w:rsidRPr="000635C0">
        <w:rPr>
          <w:rStyle w:val="StyleUnderline"/>
          <w:rFonts w:asciiTheme="minorHAnsi" w:hAnsiTheme="minorHAnsi" w:cstheme="minorHAnsi"/>
        </w:rPr>
        <w:t xml:space="preserve"> to the situation in which it appears condemns it to isolation. This isolation logically </w:t>
      </w:r>
      <w:r w:rsidRPr="00864830">
        <w:rPr>
          <w:rStyle w:val="StyleUnderline"/>
          <w:rFonts w:asciiTheme="minorHAnsi" w:hAnsiTheme="minorHAnsi" w:cstheme="minorHAnsi"/>
          <w:highlight w:val="green"/>
        </w:rPr>
        <w:t xml:space="preserve">makes it impossible to credit it with </w:t>
      </w:r>
      <w:r w:rsidRPr="000635C0">
        <w:rPr>
          <w:rStyle w:val="StyleUnderline"/>
          <w:rFonts w:asciiTheme="minorHAnsi" w:hAnsiTheme="minorHAnsi" w:cstheme="minorHAnsi"/>
        </w:rPr>
        <w:t xml:space="preserve">objective </w:t>
      </w:r>
      <w:r w:rsidRPr="00864830">
        <w:rPr>
          <w:rStyle w:val="StyleUnderline"/>
          <w:rFonts w:asciiTheme="minorHAnsi" w:hAnsiTheme="minorHAnsi" w:cstheme="minorHAnsi"/>
          <w:highlight w:val="green"/>
        </w:rPr>
        <w:t>validity</w:t>
      </w:r>
      <w:r w:rsidRPr="000635C0">
        <w:rPr>
          <w:rFonts w:asciiTheme="minorHAnsi" w:hAnsiTheme="minorHAnsi" w:cstheme="minorHAnsi"/>
          <w:sz w:val="14"/>
        </w:rPr>
        <w:t xml:space="preserve">. The intuitionalist, in proclaiming the necessity of his content, proclaims thereby its objective reference; but in asserting its non-genetic character he denies any reference whatsoever. The genetic theory holds that the content embodied in any so-called intuition is a response to a given active situation: that it arises, develops, and operates somehow in reference to this situation. This functional reference establishes in advance </w:t>
      </w:r>
      <w:proofErr w:type="gramStart"/>
      <w:r w:rsidRPr="000635C0">
        <w:rPr>
          <w:rFonts w:asciiTheme="minorHAnsi" w:hAnsiTheme="minorHAnsi" w:cstheme="minorHAnsi"/>
          <w:sz w:val="14"/>
        </w:rPr>
        <w:t>some kind of relationship</w:t>
      </w:r>
      <w:proofErr w:type="gramEnd"/>
      <w:r w:rsidRPr="000635C0">
        <w:rPr>
          <w:rFonts w:asciiTheme="minorHAnsi" w:hAnsiTheme="minorHAnsi" w:cstheme="minorHAnsi"/>
          <w:sz w:val="14"/>
        </w:rPr>
        <w:t xml:space="preserve"> to objective conditions, and hence some presumption of validity. If the ' intuition' persists, it is within certain limits because the situation persists. If the </w:t>
      </w:r>
      <w:proofErr w:type="gramStart"/>
      <w:r w:rsidRPr="000635C0">
        <w:rPr>
          <w:rFonts w:asciiTheme="minorHAnsi" w:hAnsiTheme="minorHAnsi" w:cstheme="minorHAnsi"/>
          <w:sz w:val="14"/>
        </w:rPr>
        <w:t>particular moral</w:t>
      </w:r>
      <w:proofErr w:type="gramEnd"/>
      <w:r w:rsidRPr="000635C0">
        <w:rPr>
          <w:rFonts w:asciiTheme="minorHAnsi" w:hAnsiTheme="minorHAnsi" w:cstheme="minorHAnsi"/>
          <w:sz w:val="14"/>
        </w:rPr>
        <w:t xml:space="preserve"> belief is really inexpugnable, it is just because the conditions which require it are so enduring as to persistently call out an attitude which is relevant to them. The probability is that it continues in existence simply because it continues to be necessary in function. </w:t>
      </w:r>
    </w:p>
    <w:p w14:paraId="0C445724" w14:textId="3EA5CB38" w:rsidR="000731B3" w:rsidRPr="000635C0" w:rsidRDefault="000731B3" w:rsidP="000731B3">
      <w:pPr>
        <w:pStyle w:val="Heading4"/>
        <w:rPr>
          <w:rFonts w:eastAsia="MS Gothic"/>
        </w:rPr>
      </w:pPr>
      <w:r>
        <w:t>2</w:t>
      </w:r>
      <w:r w:rsidRPr="000635C0">
        <w:t xml:space="preserve">] </w:t>
      </w:r>
      <w:r w:rsidRPr="000635C0">
        <w:rPr>
          <w:rFonts w:eastAsia="MS Gothic"/>
        </w:rPr>
        <w:t>Pluralistic Materialism – other theories rely on minimalistic criteria; our framework understands knowledge as changing and uses experience to base social change and revise ideas.</w:t>
      </w:r>
      <w:r w:rsidRPr="000635C0">
        <w:rPr>
          <w:rFonts w:eastAsia="MS Gothic"/>
        </w:rPr>
        <w:br/>
      </w:r>
      <w:proofErr w:type="spellStart"/>
      <w:r w:rsidRPr="000635C0">
        <w:rPr>
          <w:rFonts w:eastAsia="MS Gothic"/>
        </w:rPr>
        <w:t>Glaude</w:t>
      </w:r>
      <w:proofErr w:type="spellEnd"/>
      <w:r w:rsidRPr="000635C0">
        <w:rPr>
          <w:rFonts w:eastAsia="MS Gothic"/>
        </w:rPr>
        <w:t xml:space="preserve"> 7</w:t>
      </w:r>
      <w:r w:rsidRPr="000635C0">
        <w:rPr>
          <w:rFonts w:eastAsia="MS Gothic"/>
          <w:b w:val="0"/>
          <w:bCs/>
          <w:sz w:val="16"/>
        </w:rPr>
        <w:t xml:space="preserve">Eddie S. (Eddie S. </w:t>
      </w:r>
      <w:proofErr w:type="spellStart"/>
      <w:r w:rsidRPr="000635C0">
        <w:rPr>
          <w:rFonts w:eastAsia="MS Gothic"/>
          <w:b w:val="0"/>
          <w:bCs/>
          <w:sz w:val="16"/>
        </w:rPr>
        <w:t>Glaude</w:t>
      </w:r>
      <w:proofErr w:type="spellEnd"/>
      <w:r w:rsidRPr="000635C0">
        <w:rPr>
          <w:rFonts w:eastAsia="MS Gothic"/>
          <w:b w:val="0"/>
          <w:bCs/>
          <w:sz w:val="16"/>
        </w:rPr>
        <w:t xml:space="preserve"> Jr. is the </w:t>
      </w:r>
      <w:proofErr w:type="gramStart"/>
      <w:r w:rsidRPr="000635C0">
        <w:rPr>
          <w:rFonts w:eastAsia="MS Gothic"/>
          <w:b w:val="0"/>
          <w:bCs/>
          <w:sz w:val="16"/>
        </w:rPr>
        <w:t>African-American</w:t>
      </w:r>
      <w:proofErr w:type="gramEnd"/>
      <w:r w:rsidRPr="000635C0">
        <w:rPr>
          <w:rFonts w:eastAsia="MS Gothic"/>
          <w:b w:val="0"/>
          <w:bCs/>
          <w:sz w:val="16"/>
        </w:rPr>
        <w:t xml:space="preserve"> chair of the Center for African-American Studies and the William S. Tod Professor of Religion and African-American Studies at Princeton University.) In a Shade of </w:t>
      </w:r>
      <w:proofErr w:type="gramStart"/>
      <w:r w:rsidRPr="000635C0">
        <w:rPr>
          <w:rFonts w:eastAsia="MS Gothic"/>
          <w:b w:val="0"/>
          <w:bCs/>
          <w:sz w:val="16"/>
        </w:rPr>
        <w:t>Blue :</w:t>
      </w:r>
      <w:proofErr w:type="gramEnd"/>
      <w:r w:rsidRPr="000635C0">
        <w:rPr>
          <w:rFonts w:eastAsia="MS Gothic"/>
          <w:b w:val="0"/>
          <w:bCs/>
          <w:sz w:val="16"/>
        </w:rPr>
        <w:t xml:space="preserve"> Pragmatism and the Politics of Black America. University of Chicago Press, 2007. EBSCOhost. (5-7)</w:t>
      </w:r>
    </w:p>
    <w:p w14:paraId="34CFB50E" w14:textId="77777777" w:rsidR="000731B3" w:rsidRPr="000635C0" w:rsidRDefault="000731B3" w:rsidP="000731B3">
      <w:pPr>
        <w:spacing w:after="0" w:line="276" w:lineRule="auto"/>
        <w:rPr>
          <w:rFonts w:asciiTheme="minorHAnsi" w:hAnsiTheme="minorHAnsi" w:cstheme="minorHAnsi"/>
        </w:rPr>
      </w:pPr>
      <w:r w:rsidRPr="000635C0">
        <w:rPr>
          <w:rFonts w:asciiTheme="minorHAnsi" w:eastAsia="Cambria" w:hAnsiTheme="minorHAnsi" w:cstheme="minorHAnsi"/>
          <w:sz w:val="14"/>
          <w:szCs w:val="16"/>
        </w:rPr>
        <w:t xml:space="preserve">In a Shade of Blue is my contribution to the tradition I have just sketched. My aim is to think through some of the more pressing conceptual problems confronting African American political life, and I do so as a Deweyan </w:t>
      </w:r>
      <w:proofErr w:type="spellStart"/>
      <w:r w:rsidRPr="000635C0">
        <w:rPr>
          <w:rFonts w:asciiTheme="minorHAnsi" w:eastAsia="Cambria" w:hAnsiTheme="minorHAnsi" w:cstheme="minorHAnsi"/>
          <w:sz w:val="14"/>
          <w:szCs w:val="16"/>
        </w:rPr>
        <w:t>prag-matist</w:t>
      </w:r>
      <w:proofErr w:type="spellEnd"/>
      <w:r w:rsidRPr="000635C0">
        <w:rPr>
          <w:rFonts w:asciiTheme="minorHAnsi" w:eastAsia="Cambria" w:hAnsiTheme="minorHAnsi" w:cstheme="minorHAnsi"/>
          <w:sz w:val="14"/>
          <w:szCs w:val="16"/>
        </w:rPr>
        <w:t xml:space="preserve">. I should say a bit about what I mean by this self-description. </w:t>
      </w:r>
      <w:r w:rsidRPr="00F57F73">
        <w:rPr>
          <w:rStyle w:val="Emphasis"/>
        </w:rPr>
        <w:t xml:space="preserve">John </w:t>
      </w:r>
      <w:r w:rsidRPr="00864830">
        <w:rPr>
          <w:rStyle w:val="Emphasis"/>
          <w:highlight w:val="green"/>
        </w:rPr>
        <w:t>Dewey</w:t>
      </w:r>
      <w:r w:rsidRPr="00F57F73">
        <w:rPr>
          <w:rStyle w:val="Emphasis"/>
        </w:rPr>
        <w:t xml:space="preserve"> </w:t>
      </w:r>
      <w:r w:rsidRPr="00864830">
        <w:rPr>
          <w:rStyle w:val="Emphasis"/>
          <w:highlight w:val="green"/>
        </w:rPr>
        <w:t>thought</w:t>
      </w:r>
      <w:r w:rsidRPr="00F57F73">
        <w:rPr>
          <w:rStyle w:val="Emphasis"/>
        </w:rPr>
        <w:t xml:space="preserve"> of philosophy as a form of cultural and social criticism. He held the view that </w:t>
      </w:r>
      <w:r w:rsidRPr="00864830">
        <w:rPr>
          <w:rStyle w:val="Emphasis"/>
          <w:highlight w:val="green"/>
        </w:rPr>
        <w:t>philoso</w:t>
      </w:r>
      <w:r w:rsidRPr="00864830">
        <w:rPr>
          <w:rStyle w:val="StyleUnderline"/>
          <w:rFonts w:asciiTheme="minorHAnsi" w:hAnsiTheme="minorHAnsi" w:cstheme="minorHAnsi"/>
          <w:highlight w:val="green"/>
        </w:rPr>
        <w:t>phy</w:t>
      </w:r>
      <w:r w:rsidRPr="000635C0">
        <w:rPr>
          <w:rStyle w:val="StyleUnderline"/>
          <w:rFonts w:asciiTheme="minorHAnsi" w:hAnsiTheme="minorHAnsi" w:cstheme="minorHAnsi"/>
        </w:rPr>
        <w:t>, properly understood as a mode of wis-</w:t>
      </w:r>
      <w:proofErr w:type="spellStart"/>
      <w:r w:rsidRPr="000635C0">
        <w:rPr>
          <w:rStyle w:val="StyleUnderline"/>
          <w:rFonts w:asciiTheme="minorHAnsi" w:hAnsiTheme="minorHAnsi" w:cstheme="minorHAnsi"/>
        </w:rPr>
        <w:t>dom</w:t>
      </w:r>
      <w:proofErr w:type="spellEnd"/>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ought to aid us i</w:t>
      </w:r>
      <w:r w:rsidRPr="000635C0">
        <w:rPr>
          <w:rStyle w:val="StyleUnderline"/>
          <w:rFonts w:asciiTheme="minorHAnsi" w:hAnsiTheme="minorHAnsi" w:cstheme="minorHAnsi"/>
        </w:rPr>
        <w:t xml:space="preserve">n our </w:t>
      </w:r>
      <w:r w:rsidRPr="00864830">
        <w:rPr>
          <w:rStyle w:val="StyleUnderline"/>
          <w:rFonts w:asciiTheme="minorHAnsi" w:hAnsiTheme="minorHAnsi" w:cstheme="minorHAnsi"/>
          <w:highlight w:val="green"/>
        </w:rPr>
        <w:t xml:space="preserve">efforts to overcome </w:t>
      </w:r>
      <w:r w:rsidRPr="000635C0">
        <w:rPr>
          <w:rStyle w:val="StyleUnderline"/>
          <w:rFonts w:asciiTheme="minorHAnsi" w:hAnsiTheme="minorHAnsi" w:cstheme="minorHAnsi"/>
        </w:rPr>
        <w:t xml:space="preserve">problematic situations and </w:t>
      </w:r>
      <w:r w:rsidRPr="00864830">
        <w:rPr>
          <w:rStyle w:val="StyleUnderline"/>
          <w:rFonts w:asciiTheme="minorHAnsi" w:hAnsiTheme="minorHAnsi" w:cstheme="minorHAnsi"/>
          <w:highlight w:val="green"/>
        </w:rPr>
        <w:t>worrisome circumstances</w:t>
      </w:r>
      <w:r w:rsidRPr="000635C0">
        <w:rPr>
          <w:rStyle w:val="StyleUnderline"/>
          <w:rFonts w:asciiTheme="minorHAnsi" w:hAnsiTheme="minorHAnsi" w:cstheme="minorHAnsi"/>
        </w:rPr>
        <w:t>. The principal charge of the philosopher, then, is to deal with the problems of human beings,</w:t>
      </w:r>
      <w:r w:rsidRPr="000635C0">
        <w:rPr>
          <w:rFonts w:asciiTheme="minorHAnsi" w:eastAsia="Cambria" w:hAnsiTheme="minorHAnsi" w:cstheme="minorHAnsi"/>
          <w:sz w:val="14"/>
          <w:szCs w:val="1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w:t>
      </w:r>
      <w:proofErr w:type="spellStart"/>
      <w:r w:rsidRPr="000635C0">
        <w:rPr>
          <w:rFonts w:asciiTheme="minorHAnsi" w:eastAsia="Cambria" w:hAnsiTheme="minorHAnsi" w:cstheme="minorHAnsi"/>
          <w:sz w:val="14"/>
          <w:szCs w:val="16"/>
        </w:rPr>
        <w:t>Antifoundationalism</w:t>
      </w:r>
      <w:proofErr w:type="spellEnd"/>
      <w:r w:rsidRPr="000635C0">
        <w:rPr>
          <w:rFonts w:asciiTheme="minorHAnsi" w:eastAsia="Cambria" w:hAnsiTheme="minorHAnsi" w:cstheme="minorHAnsi"/>
          <w:sz w:val="14"/>
          <w:szCs w:val="16"/>
        </w:rPr>
        <w:t xml:space="preserve">, of course, is the rejection of foundations of knowledge that are beyond question. </w:t>
      </w:r>
      <w:r w:rsidRPr="00864830">
        <w:rPr>
          <w:rStyle w:val="StyleUnderline"/>
          <w:rFonts w:asciiTheme="minorHAnsi" w:hAnsiTheme="minorHAnsi" w:cstheme="minorHAnsi"/>
          <w:highlight w:val="green"/>
        </w:rPr>
        <w:t>Dewey</w:t>
      </w:r>
      <w:r w:rsidRPr="000635C0">
        <w:rPr>
          <w:rStyle w:val="StyleUnderline"/>
          <w:rFonts w:asciiTheme="minorHAnsi" w:hAnsiTheme="minorHAnsi" w:cstheme="minorHAnsi"/>
        </w:rPr>
        <w:t xml:space="preserve">, by contrast, </w:t>
      </w:r>
      <w:r w:rsidRPr="00864830">
        <w:rPr>
          <w:rStyle w:val="StyleUnderline"/>
          <w:rFonts w:asciiTheme="minorHAnsi" w:hAnsiTheme="minorHAnsi" w:cstheme="minorHAnsi"/>
          <w:highlight w:val="green"/>
        </w:rPr>
        <w:t xml:space="preserve">understands knowledge to be </w:t>
      </w:r>
      <w:r w:rsidRPr="000635C0">
        <w:rPr>
          <w:rStyle w:val="StyleUnderline"/>
          <w:rFonts w:asciiTheme="minorHAnsi" w:hAnsiTheme="minorHAnsi" w:cstheme="minorHAnsi"/>
        </w:rPr>
        <w:t>the fruit of our undertakings as we seek “</w:t>
      </w:r>
      <w:r w:rsidRPr="00864830">
        <w:rPr>
          <w:rStyle w:val="StyleUnderline"/>
          <w:rFonts w:asciiTheme="minorHAnsi" w:hAnsiTheme="minorHAnsi" w:cstheme="minorHAnsi"/>
          <w:highlight w:val="green"/>
        </w:rPr>
        <w:t xml:space="preserve">the enrichment of our </w:t>
      </w:r>
      <w:r w:rsidRPr="000635C0">
        <w:rPr>
          <w:rStyle w:val="StyleUnderline"/>
          <w:rFonts w:asciiTheme="minorHAnsi" w:hAnsiTheme="minorHAnsi" w:cstheme="minorHAnsi"/>
        </w:rPr>
        <w:t xml:space="preserve">immediate </w:t>
      </w:r>
      <w:r w:rsidRPr="00864830">
        <w:rPr>
          <w:rStyle w:val="StyleUnderline"/>
          <w:rFonts w:asciiTheme="minorHAnsi" w:hAnsiTheme="minorHAnsi" w:cstheme="minorHAnsi"/>
          <w:highlight w:val="green"/>
        </w:rPr>
        <w:t xml:space="preserve">experience through </w:t>
      </w:r>
      <w:r w:rsidRPr="000635C0">
        <w:rPr>
          <w:rStyle w:val="StyleUnderline"/>
          <w:rFonts w:asciiTheme="minorHAnsi" w:hAnsiTheme="minorHAnsi" w:cstheme="minorHAnsi"/>
        </w:rPr>
        <w:t xml:space="preserve">the </w:t>
      </w:r>
      <w:r w:rsidRPr="00864830">
        <w:rPr>
          <w:rStyle w:val="StyleUnderline"/>
          <w:rFonts w:asciiTheme="minorHAnsi" w:hAnsiTheme="minorHAnsi" w:cstheme="minorHAnsi"/>
          <w:highlight w:val="green"/>
        </w:rPr>
        <w:t>control over action</w:t>
      </w:r>
      <w:r w:rsidRPr="000635C0">
        <w:rPr>
          <w:rStyle w:val="StyleUnderline"/>
          <w:rFonts w:asciiTheme="minorHAnsi" w:hAnsiTheme="minorHAnsi" w:cstheme="minorHAnsi"/>
        </w:rPr>
        <w:t xml:space="preserve"> it exercises.”11He insists that </w:t>
      </w:r>
      <w:r w:rsidRPr="00864830">
        <w:rPr>
          <w:rStyle w:val="StyleUnderline"/>
          <w:rFonts w:asciiTheme="minorHAnsi" w:hAnsiTheme="minorHAnsi" w:cstheme="minorHAnsi"/>
          <w:highlight w:val="green"/>
        </w:rPr>
        <w:t xml:space="preserve">we turn our attention </w:t>
      </w:r>
      <w:r w:rsidRPr="000635C0">
        <w:rPr>
          <w:rStyle w:val="StyleUnderline"/>
          <w:rFonts w:asciiTheme="minorHAnsi" w:hAnsiTheme="minorHAnsi" w:cstheme="minorHAnsi"/>
        </w:rPr>
        <w:t xml:space="preserve">from supposed givens </w:t>
      </w:r>
      <w:r w:rsidRPr="00864830">
        <w:rPr>
          <w:rStyle w:val="StyleUnderline"/>
          <w:rFonts w:asciiTheme="minorHAnsi" w:hAnsiTheme="minorHAnsi" w:cstheme="minorHAnsi"/>
          <w:highlight w:val="green"/>
        </w:rPr>
        <w:t>to</w:t>
      </w:r>
      <w:r w:rsidRPr="000635C0">
        <w:rPr>
          <w:rStyle w:val="StyleUnderline"/>
          <w:rFonts w:asciiTheme="minorHAnsi" w:hAnsiTheme="minorHAnsi" w:cstheme="minorHAnsi"/>
        </w:rPr>
        <w:t xml:space="preserve"> actual consequences, </w:t>
      </w:r>
      <w:r w:rsidRPr="00864830">
        <w:rPr>
          <w:rStyle w:val="StyleUnderline"/>
          <w:rFonts w:asciiTheme="minorHAnsi" w:hAnsiTheme="minorHAnsi" w:cstheme="minorHAnsi"/>
          <w:highlight w:val="green"/>
        </w:rPr>
        <w:t xml:space="preserve">pursuing a future </w:t>
      </w:r>
      <w:r w:rsidRPr="000635C0">
        <w:rPr>
          <w:rStyle w:val="StyleUnderline"/>
          <w:rFonts w:asciiTheme="minorHAnsi" w:hAnsiTheme="minorHAnsi" w:cstheme="minorHAnsi"/>
        </w:rPr>
        <w:t xml:space="preserve">fundamentally </w:t>
      </w:r>
      <w:r w:rsidRPr="00864830">
        <w:rPr>
          <w:rStyle w:val="StyleUnderline"/>
          <w:rFonts w:asciiTheme="minorHAnsi" w:hAnsiTheme="minorHAnsi" w:cstheme="minorHAnsi"/>
          <w:highlight w:val="green"/>
        </w:rPr>
        <w:t xml:space="preserve">grounded in values shaped by experience </w:t>
      </w:r>
      <w:r w:rsidRPr="000635C0">
        <w:rPr>
          <w:rStyle w:val="StyleUnderline"/>
          <w:rFonts w:asciiTheme="minorHAnsi" w:hAnsiTheme="minorHAnsi" w:cstheme="minorHAnsi"/>
        </w:rPr>
        <w:t xml:space="preserve">and realized in our actions. </w:t>
      </w:r>
      <w:r w:rsidRPr="000635C0">
        <w:rPr>
          <w:rFonts w:asciiTheme="minorHAnsi" w:hAnsiTheme="minorHAnsi" w:cstheme="minorHAnsi"/>
          <w:sz w:val="14"/>
        </w:rPr>
        <w:t xml:space="preserve">This view makes clear the experimental function of knowledge. Dewey emphasized that knowledge entails efforts to control and select future experience and that we are always </w:t>
      </w:r>
      <w:proofErr w:type="gramStart"/>
      <w:r w:rsidRPr="000635C0">
        <w:rPr>
          <w:rFonts w:asciiTheme="minorHAnsi" w:hAnsiTheme="minorHAnsi" w:cstheme="minorHAnsi"/>
          <w:sz w:val="14"/>
        </w:rPr>
        <w:t>con-fronted</w:t>
      </w:r>
      <w:proofErr w:type="gramEnd"/>
      <w:r w:rsidRPr="000635C0">
        <w:rPr>
          <w:rFonts w:asciiTheme="minorHAnsi" w:hAnsiTheme="minorHAnsi" w:cstheme="minorHAnsi"/>
          <w:sz w:val="14"/>
        </w:rPr>
        <w:t xml:space="preserve"> with the possibility of error when we act</w:t>
      </w:r>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We experiment</w:t>
      </w:r>
      <w:r w:rsidRPr="000635C0">
        <w:rPr>
          <w:rStyle w:val="StyleUnderline"/>
          <w:rFonts w:asciiTheme="minorHAnsi" w:hAnsiTheme="minorHAnsi" w:cstheme="minorHAnsi"/>
        </w:rPr>
        <w:t xml:space="preserve"> or tinker, </w:t>
      </w:r>
      <w:r w:rsidRPr="00864830">
        <w:rPr>
          <w:rStyle w:val="StyleUnderline"/>
          <w:rFonts w:asciiTheme="minorHAnsi" w:hAnsiTheme="minorHAnsi" w:cstheme="minorHAnsi"/>
          <w:highlight w:val="green"/>
        </w:rPr>
        <w:t xml:space="preserve">with the understanding that all facts are fallible </w:t>
      </w:r>
      <w:r w:rsidRPr="000635C0">
        <w:rPr>
          <w:rFonts w:asciiTheme="minorHAnsi" w:eastAsia="Cambria" w:hAnsiTheme="minorHAnsi" w:cstheme="minorHAnsi"/>
          <w:sz w:val="14"/>
          <w:szCs w:val="16"/>
        </w:rPr>
        <w:t xml:space="preserve">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864830">
        <w:rPr>
          <w:rStyle w:val="StyleUnderline"/>
          <w:rFonts w:asciiTheme="minorHAnsi" w:hAnsiTheme="minorHAnsi" w:cstheme="minorHAnsi"/>
          <w:highlight w:val="green"/>
        </w:rPr>
        <w:t xml:space="preserve">solidarity captures </w:t>
      </w:r>
      <w:r w:rsidRPr="000635C0">
        <w:rPr>
          <w:rStyle w:val="StyleUnderline"/>
          <w:rFonts w:asciiTheme="minorHAnsi" w:hAnsiTheme="minorHAnsi" w:cstheme="minorHAnsi"/>
        </w:rPr>
        <w:t xml:space="preserve">the associational and cooperative dimensions of Dewey’s thinking. Dewey conceives of his </w:t>
      </w:r>
      <w:r w:rsidRPr="00864830">
        <w:rPr>
          <w:rStyle w:val="StyleUnderline"/>
          <w:rFonts w:asciiTheme="minorHAnsi" w:hAnsiTheme="minorHAnsi" w:cstheme="minorHAnsi"/>
          <w:highlight w:val="green"/>
        </w:rPr>
        <w:t>pragmatism as “an instrument of social improvement</w:t>
      </w:r>
      <w:r w:rsidRPr="000635C0">
        <w:rPr>
          <w:rStyle w:val="StyleUnderline"/>
          <w:rFonts w:asciiTheme="minorHAnsi" w:hAnsiTheme="minorHAnsi" w:cstheme="minorHAnsi"/>
        </w:rPr>
        <w:t xml:space="preserve">” aimed principally at expanding democratic </w:t>
      </w:r>
      <w:r w:rsidRPr="00864830">
        <w:rPr>
          <w:rStyle w:val="StyleUnderline"/>
          <w:rFonts w:asciiTheme="minorHAnsi" w:hAnsiTheme="minorHAnsi" w:cstheme="minorHAnsi"/>
          <w:highlight w:val="green"/>
        </w:rPr>
        <w:t>life and broadening the ground of individual self-development.</w:t>
      </w:r>
      <w:r w:rsidRPr="000635C0">
        <w:rPr>
          <w:rStyle w:val="StyleUnderline"/>
          <w:rFonts w:asciiTheme="minorHAnsi" w:hAnsiTheme="minorHAnsi" w:cstheme="minorHAnsi"/>
        </w:rPr>
        <w:t>1</w:t>
      </w:r>
      <w:r w:rsidRPr="000635C0">
        <w:rPr>
          <w:rFonts w:asciiTheme="minorHAnsi" w:hAnsiTheme="minorHAnsi" w:cstheme="minorHAnsi"/>
          <w:sz w:val="14"/>
        </w:rPr>
        <w:t xml:space="preserve">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w:t>
      </w:r>
      <w:r w:rsidRPr="000635C0">
        <w:rPr>
          <w:rStyle w:val="StyleUnderline"/>
          <w:rFonts w:asciiTheme="minorHAnsi" w:hAnsiTheme="minorHAnsi" w:cstheme="minorHAnsi"/>
        </w:rPr>
        <w:t xml:space="preserve">relations </w:t>
      </w:r>
      <w:r w:rsidRPr="00864830">
        <w:rPr>
          <w:rStyle w:val="StyleUnderline"/>
          <w:rFonts w:asciiTheme="minorHAnsi" w:hAnsiTheme="minorHAnsi" w:cstheme="minorHAnsi"/>
          <w:highlight w:val="green"/>
        </w:rPr>
        <w:t xml:space="preserve">and </w:t>
      </w:r>
      <w:r w:rsidRPr="000635C0">
        <w:rPr>
          <w:rStyle w:val="StyleUnderline"/>
          <w:rFonts w:asciiTheme="minorHAnsi" w:hAnsiTheme="minorHAnsi" w:cstheme="minorHAnsi"/>
        </w:rPr>
        <w:t>one’s community.</w:t>
      </w:r>
      <w:r w:rsidRPr="000635C0">
        <w:rPr>
          <w:rStyle w:val="Emphasis"/>
          <w:rFonts w:asciiTheme="minorHAnsi" w:hAnsiTheme="minorHAnsi" w:cstheme="minorHAnsi"/>
        </w:rPr>
        <w:t xml:space="preserve"> </w:t>
      </w:r>
      <w:r w:rsidRPr="000635C0">
        <w:rPr>
          <w:rFonts w:asciiTheme="minorHAnsi" w:hAnsiTheme="minorHAnsi" w:cstheme="minorHAnsi"/>
          <w:sz w:val="14"/>
        </w:rPr>
        <w:t>The formation of the democratic character so important to our form of associated living involves</w:t>
      </w:r>
      <w:r w:rsidRPr="000635C0">
        <w:rPr>
          <w:rStyle w:val="StyleUnderline"/>
          <w:rFonts w:asciiTheme="minorHAnsi" w:hAnsiTheme="minorHAnsi" w:cstheme="minorHAnsi"/>
        </w:rPr>
        <w:t xml:space="preserve">, then, </w:t>
      </w:r>
      <w:r w:rsidRPr="00864830">
        <w:rPr>
          <w:rStyle w:val="StyleUnderline"/>
          <w:rFonts w:asciiTheme="minorHAnsi" w:hAnsiTheme="minorHAnsi" w:cstheme="minorHAnsi"/>
          <w:highlight w:val="green"/>
        </w:rPr>
        <w:t xml:space="preserve">a </w:t>
      </w:r>
      <w:r w:rsidRPr="000635C0">
        <w:rPr>
          <w:rStyle w:val="StyleUnderline"/>
          <w:rFonts w:asciiTheme="minorHAnsi" w:hAnsiTheme="minorHAnsi" w:cstheme="minorHAnsi"/>
        </w:rPr>
        <w:t xml:space="preserve">caring </w:t>
      </w:r>
      <w:r w:rsidRPr="00864830">
        <w:rPr>
          <w:rStyle w:val="StyleUnderline"/>
          <w:rFonts w:asciiTheme="minorHAnsi" w:hAnsiTheme="minorHAnsi" w:cstheme="minorHAnsi"/>
          <w:highlight w:val="green"/>
        </w:rPr>
        <w:t xml:space="preserve">disposition toward the plight of our fellows </w:t>
      </w:r>
      <w:r w:rsidRPr="000635C0">
        <w:rPr>
          <w:rStyle w:val="StyleUnderline"/>
          <w:rFonts w:asciiTheme="minorHAnsi" w:hAnsiTheme="minorHAnsi" w:cstheme="minorHAnsi"/>
        </w:rPr>
        <w:t>and a watchful concern for the well-being of our democratic life.</w:t>
      </w:r>
    </w:p>
    <w:p w14:paraId="1F619DAC" w14:textId="7972045F" w:rsidR="000731B3" w:rsidRPr="000635C0" w:rsidRDefault="000731B3" w:rsidP="000731B3">
      <w:pPr>
        <w:pStyle w:val="Heading4"/>
        <w:spacing w:before="0" w:line="276" w:lineRule="auto"/>
        <w:rPr>
          <w:rFonts w:asciiTheme="minorHAnsi" w:hAnsiTheme="minorHAnsi" w:cstheme="minorHAnsi"/>
          <w:bCs/>
        </w:rPr>
      </w:pPr>
      <w:r>
        <w:rPr>
          <w:rFonts w:asciiTheme="minorHAnsi" w:hAnsiTheme="minorHAnsi" w:cstheme="minorHAnsi"/>
        </w:rPr>
        <w:t>3</w:t>
      </w:r>
      <w:r w:rsidRPr="000635C0">
        <w:rPr>
          <w:rFonts w:asciiTheme="minorHAnsi" w:hAnsiTheme="minorHAnsi" w:cstheme="minorHAnsi"/>
        </w:rPr>
        <w:t>] Best studies prove pluralistic tendencies are inevitable</w:t>
      </w:r>
    </w:p>
    <w:p w14:paraId="7EEAA32D" w14:textId="77777777" w:rsidR="000731B3" w:rsidRPr="000635C0" w:rsidRDefault="000731B3" w:rsidP="000731B3">
      <w:pPr>
        <w:spacing w:after="0" w:line="276" w:lineRule="auto"/>
        <w:rPr>
          <w:rFonts w:asciiTheme="minorHAnsi" w:hAnsiTheme="minorHAnsi" w:cstheme="minorHAnsi"/>
        </w:rPr>
      </w:pPr>
      <w:proofErr w:type="spellStart"/>
      <w:r w:rsidRPr="000635C0">
        <w:rPr>
          <w:rStyle w:val="Style13ptBold"/>
          <w:rFonts w:asciiTheme="minorHAnsi" w:hAnsiTheme="minorHAnsi" w:cstheme="minorHAnsi"/>
        </w:rPr>
        <w:t>Polzler</w:t>
      </w:r>
      <w:proofErr w:type="spellEnd"/>
      <w:r w:rsidRPr="000635C0">
        <w:rPr>
          <w:rStyle w:val="Style13ptBold"/>
          <w:rFonts w:asciiTheme="minorHAnsi" w:hAnsiTheme="minorHAnsi" w:cstheme="minorHAnsi"/>
        </w:rPr>
        <w:t xml:space="preserve"> 19</w:t>
      </w:r>
      <w:r w:rsidRPr="000635C0">
        <w:rPr>
          <w:rFonts w:asciiTheme="minorHAnsi" w:hAnsiTheme="minorHAnsi" w:cstheme="minorHAnsi"/>
        </w:rPr>
        <w:t xml:space="preserve">[Thomas </w:t>
      </w:r>
      <w:proofErr w:type="spellStart"/>
      <w:r w:rsidRPr="000635C0">
        <w:rPr>
          <w:rFonts w:asciiTheme="minorHAnsi" w:hAnsiTheme="minorHAnsi" w:cstheme="minorHAnsi"/>
        </w:rPr>
        <w:t>Pölzler</w:t>
      </w:r>
      <w:proofErr w:type="spellEnd"/>
      <w:r w:rsidRPr="000635C0">
        <w:rPr>
          <w:rFonts w:asciiTheme="minorHAnsi" w:hAnsiTheme="minorHAnsi" w:cstheme="minorHAnsi"/>
        </w:rPr>
        <w:t xml:space="preserve"> and Jennifer Cole Wright- “Empirical research on folk moral objectivism” </w:t>
      </w:r>
      <w:hyperlink r:id="rId8" w:history="1">
        <w:r w:rsidRPr="000635C0">
          <w:rPr>
            <w:rStyle w:val="Hyperlink"/>
            <w:rFonts w:asciiTheme="minorHAnsi" w:hAnsiTheme="minorHAnsi" w:cstheme="minorHAnsi"/>
          </w:rPr>
          <w:t>https://www.ncbi.nlm.nih.gov/pmc/articles/PMC6686698/</w:t>
        </w:r>
      </w:hyperlink>
      <w:r w:rsidRPr="000635C0">
        <w:rPr>
          <w:rFonts w:asciiTheme="minorHAnsi" w:hAnsiTheme="minorHAnsi" w:cstheme="minorHAnsi"/>
        </w:rPr>
        <w:t xml:space="preserve"> NCBI. Published July 5</w:t>
      </w:r>
      <w:r w:rsidRPr="000635C0">
        <w:rPr>
          <w:rFonts w:asciiTheme="minorHAnsi" w:hAnsiTheme="minorHAnsi" w:cstheme="minorHAnsi"/>
          <w:vertAlign w:val="superscript"/>
        </w:rPr>
        <w:t>th</w:t>
      </w:r>
      <w:proofErr w:type="gramStart"/>
      <w:r w:rsidRPr="000635C0">
        <w:rPr>
          <w:rFonts w:asciiTheme="minorHAnsi" w:hAnsiTheme="minorHAnsi" w:cstheme="minorHAnsi"/>
        </w:rPr>
        <w:t xml:space="preserve"> 2019</w:t>
      </w:r>
      <w:proofErr w:type="gramEnd"/>
      <w:r w:rsidRPr="000635C0">
        <w:rPr>
          <w:rFonts w:asciiTheme="minorHAnsi" w:hAnsiTheme="minorHAnsi" w:cstheme="minorHAnsi"/>
        </w:rPr>
        <w:t xml:space="preserve">] </w:t>
      </w:r>
    </w:p>
    <w:p w14:paraId="0A82F16F" w14:textId="77777777" w:rsidR="000731B3" w:rsidRPr="000635C0" w:rsidRDefault="000731B3" w:rsidP="000731B3">
      <w:pPr>
        <w:spacing w:after="0" w:line="276" w:lineRule="auto"/>
        <w:rPr>
          <w:rFonts w:asciiTheme="minorHAnsi" w:hAnsiTheme="minorHAnsi" w:cstheme="minorHAnsi"/>
          <w:sz w:val="10"/>
        </w:rPr>
      </w:pPr>
      <w:r w:rsidRPr="00864830">
        <w:rPr>
          <w:rStyle w:val="Emphasis"/>
          <w:rFonts w:asciiTheme="minorHAnsi" w:hAnsiTheme="minorHAnsi" w:cstheme="minorHAnsi"/>
          <w:highlight w:val="green"/>
        </w:rPr>
        <w:t>Examining these studies'</w:t>
      </w:r>
      <w:r w:rsidRPr="000635C0">
        <w:rPr>
          <w:rFonts w:asciiTheme="minorHAnsi" w:hAnsiTheme="minorHAnsi" w:cstheme="minorHAnsi"/>
          <w:sz w:val="10"/>
        </w:rPr>
        <w:t xml:space="preserve"> results more closely, however, makes it less clear whether this interpretation is appropriate (</w:t>
      </w:r>
      <w:proofErr w:type="spellStart"/>
      <w:r w:rsidRPr="000635C0">
        <w:rPr>
          <w:rFonts w:asciiTheme="minorHAnsi" w:hAnsiTheme="minorHAnsi" w:cstheme="minorHAnsi"/>
          <w:sz w:val="10"/>
        </w:rPr>
        <w:t>Pölzler</w:t>
      </w:r>
      <w:proofErr w:type="spellEnd"/>
      <w:r w:rsidRPr="000635C0">
        <w:rPr>
          <w:rFonts w:asciiTheme="minorHAnsi" w:hAnsiTheme="minorHAnsi" w:cstheme="minorHAnsi"/>
          <w:sz w:val="10"/>
        </w:rPr>
        <w:t xml:space="preserve">, 2018b). Take again Goodwin and Darley's study. In this study, </w:t>
      </w:r>
      <w:r w:rsidRPr="000635C0">
        <w:rPr>
          <w:rFonts w:asciiTheme="minorHAnsi" w:hAnsiTheme="minorHAnsi" w:cstheme="minorHAnsi"/>
          <w:u w:val="single"/>
        </w:rPr>
        <w:t>almost 30% of subjects' responses to the disagreement measure</w:t>
      </w:r>
      <w:r w:rsidRPr="000635C0">
        <w:rPr>
          <w:rFonts w:asciiTheme="minorHAnsi" w:hAnsiTheme="minorHAnsi" w:cstheme="minorHAnsi"/>
          <w:sz w:val="10"/>
        </w:rPr>
        <w:t xml:space="preserve"> and almost </w:t>
      </w:r>
      <w:r w:rsidRPr="000635C0">
        <w:rPr>
          <w:rFonts w:asciiTheme="minorHAnsi" w:hAnsiTheme="minorHAnsi" w:cstheme="minorHAnsi"/>
          <w:u w:val="single"/>
        </w:rPr>
        <w:t>50% of their responses to the truth‐aptness measure fell</w:t>
      </w:r>
      <w:r w:rsidRPr="000635C0">
        <w:rPr>
          <w:rFonts w:asciiTheme="minorHAnsi" w:hAnsiTheme="minorHAnsi" w:cstheme="minorHAnsi"/>
          <w:sz w:val="10"/>
        </w:rPr>
        <w:t xml:space="preserve"> on the option that the researchers took to be indicative of subjectivism (Goodwin &amp; Darley, 2008, pp. 1347, 1351). Moreover, while </w:t>
      </w:r>
      <w:r w:rsidRPr="00864830">
        <w:rPr>
          <w:rStyle w:val="Emphasis"/>
          <w:rFonts w:asciiTheme="minorHAnsi" w:hAnsiTheme="minorHAnsi" w:cstheme="minorHAnsi"/>
          <w:highlight w:val="green"/>
        </w:rPr>
        <w:t>some moral statements were</w:t>
      </w:r>
      <w:r w:rsidRPr="000635C0">
        <w:rPr>
          <w:rStyle w:val="Emphasis"/>
          <w:rFonts w:asciiTheme="minorHAnsi" w:hAnsiTheme="minorHAnsi" w:cstheme="minorHAnsi"/>
        </w:rPr>
        <w:t xml:space="preserve"> dominantly </w:t>
      </w:r>
      <w:r w:rsidRPr="00864830">
        <w:rPr>
          <w:rStyle w:val="Emphasis"/>
          <w:rFonts w:asciiTheme="minorHAnsi" w:hAnsiTheme="minorHAnsi" w:cstheme="minorHAnsi"/>
          <w:highlight w:val="green"/>
        </w:rPr>
        <w:t>classified as objective</w:t>
      </w:r>
      <w:r w:rsidRPr="000635C0">
        <w:rPr>
          <w:rFonts w:asciiTheme="minorHAnsi" w:hAnsiTheme="minorHAnsi" w:cstheme="minorHAnsi"/>
          <w:sz w:val="10"/>
        </w:rPr>
        <w:t xml:space="preserve"> (e.g., the above statement about robbery), many </w:t>
      </w:r>
      <w:r w:rsidRPr="00864830">
        <w:rPr>
          <w:rStyle w:val="Emphasis"/>
          <w:rFonts w:asciiTheme="minorHAnsi" w:hAnsiTheme="minorHAnsi" w:cstheme="minorHAnsi"/>
          <w:highlight w:val="green"/>
        </w:rPr>
        <w:t>others were</w:t>
      </w:r>
      <w:r w:rsidRPr="000635C0">
        <w:rPr>
          <w:rStyle w:val="Emphasis"/>
          <w:rFonts w:asciiTheme="minorHAnsi" w:hAnsiTheme="minorHAnsi" w:cstheme="minorHAnsi"/>
        </w:rPr>
        <w:t xml:space="preserve"> dominantly classified </w:t>
      </w:r>
      <w:r w:rsidRPr="00864830">
        <w:rPr>
          <w:rStyle w:val="Emphasis"/>
          <w:rFonts w:asciiTheme="minorHAnsi" w:hAnsiTheme="minorHAnsi" w:cstheme="minorHAnsi"/>
          <w:highlight w:val="green"/>
        </w:rPr>
        <w:t>as nonobjective</w:t>
      </w:r>
      <w:r w:rsidRPr="000635C0">
        <w:rPr>
          <w:rFonts w:asciiTheme="minorHAnsi" w:hAnsiTheme="minorHAnsi" w:cstheme="minorHAnsi"/>
          <w:sz w:val="10"/>
        </w:rPr>
        <w:t xml:space="preserve"> (e.g., the stem cell research statement). This suggests that subjects in </w:t>
      </w:r>
      <w:r w:rsidRPr="000635C0">
        <w:rPr>
          <w:rFonts w:asciiTheme="minorHAnsi" w:hAnsiTheme="minorHAnsi" w:cstheme="minorHAnsi"/>
          <w:u w:val="single"/>
        </w:rPr>
        <w:t xml:space="preserve">Goodwin and </w:t>
      </w:r>
      <w:r w:rsidRPr="00864830">
        <w:rPr>
          <w:rStyle w:val="Emphasis"/>
          <w:rFonts w:asciiTheme="minorHAnsi" w:hAnsiTheme="minorHAnsi" w:cstheme="minorHAnsi"/>
          <w:highlight w:val="green"/>
        </w:rPr>
        <w:t>Darley's study may have</w:t>
      </w:r>
      <w:r w:rsidRPr="000635C0">
        <w:rPr>
          <w:rStyle w:val="Emphasis"/>
          <w:rFonts w:asciiTheme="minorHAnsi" w:hAnsiTheme="minorHAnsi" w:cstheme="minorHAnsi"/>
        </w:rPr>
        <w:t xml:space="preserve"> </w:t>
      </w:r>
      <w:proofErr w:type="gramStart"/>
      <w:r w:rsidRPr="000635C0">
        <w:rPr>
          <w:rStyle w:val="Emphasis"/>
          <w:rFonts w:asciiTheme="minorHAnsi" w:hAnsiTheme="minorHAnsi" w:cstheme="minorHAnsi"/>
        </w:rPr>
        <w:t xml:space="preserve">actually </w:t>
      </w:r>
      <w:r w:rsidRPr="00864830">
        <w:rPr>
          <w:rStyle w:val="Emphasis"/>
          <w:rFonts w:asciiTheme="minorHAnsi" w:hAnsiTheme="minorHAnsi" w:cstheme="minorHAnsi"/>
          <w:highlight w:val="green"/>
        </w:rPr>
        <w:t>favored</w:t>
      </w:r>
      <w:proofErr w:type="gramEnd"/>
      <w:r w:rsidRPr="000635C0">
        <w:rPr>
          <w:rFonts w:asciiTheme="minorHAnsi" w:hAnsiTheme="minorHAnsi" w:cstheme="minorHAnsi"/>
          <w:sz w:val="10"/>
        </w:rPr>
        <w:t xml:space="preserve"> what Wright, </w:t>
      </w:r>
      <w:proofErr w:type="spellStart"/>
      <w:r w:rsidRPr="000635C0">
        <w:rPr>
          <w:rFonts w:asciiTheme="minorHAnsi" w:hAnsiTheme="minorHAnsi" w:cstheme="minorHAnsi"/>
          <w:sz w:val="10"/>
        </w:rPr>
        <w:t>Grandjean</w:t>
      </w:r>
      <w:proofErr w:type="spellEnd"/>
      <w:r w:rsidRPr="000635C0">
        <w:rPr>
          <w:rFonts w:asciiTheme="minorHAnsi" w:hAnsiTheme="minorHAnsi" w:cstheme="minorHAnsi"/>
          <w:sz w:val="10"/>
        </w:rPr>
        <w:t xml:space="preserve">, and </w:t>
      </w:r>
      <w:proofErr w:type="spellStart"/>
      <w:r w:rsidRPr="000635C0">
        <w:rPr>
          <w:rFonts w:asciiTheme="minorHAnsi" w:hAnsiTheme="minorHAnsi" w:cstheme="minorHAnsi"/>
          <w:sz w:val="10"/>
        </w:rPr>
        <w:t>McWhite</w:t>
      </w:r>
      <w:proofErr w:type="spellEnd"/>
      <w:r w:rsidRPr="000635C0">
        <w:rPr>
          <w:rFonts w:asciiTheme="minorHAnsi" w:hAnsiTheme="minorHAnsi" w:cstheme="minorHAnsi"/>
          <w:sz w:val="10"/>
        </w:rPr>
        <w:t xml:space="preserve"> (2013) called </w:t>
      </w:r>
      <w:r w:rsidRPr="00864830">
        <w:rPr>
          <w:rStyle w:val="Emphasis"/>
          <w:rFonts w:asciiTheme="minorHAnsi" w:hAnsiTheme="minorHAnsi" w:cstheme="minorHAnsi"/>
          <w:highlight w:val="green"/>
        </w:rPr>
        <w:t>“metaethical pluralism</w:t>
      </w:r>
      <w:r w:rsidRPr="000635C0">
        <w:rPr>
          <w:rFonts w:asciiTheme="minorHAnsi" w:hAnsiTheme="minorHAnsi" w:cstheme="minorHAnsi"/>
          <w:sz w:val="10"/>
        </w:rPr>
        <w:t xml:space="preserve">,” i.e., they sometimes sided with objectivism and other times with </w:t>
      </w:r>
      <w:proofErr w:type="spellStart"/>
      <w:r w:rsidRPr="000635C0">
        <w:rPr>
          <w:rFonts w:asciiTheme="minorHAnsi" w:hAnsiTheme="minorHAnsi" w:cstheme="minorHAnsi"/>
          <w:sz w:val="10"/>
        </w:rPr>
        <w:t>nonobjectivism</w:t>
      </w:r>
      <w:proofErr w:type="spellEnd"/>
      <w:r w:rsidRPr="000635C0">
        <w:rPr>
          <w:rFonts w:asciiTheme="minorHAnsi" w:hAnsiTheme="minorHAnsi" w:cstheme="minorHAnsi"/>
          <w:sz w:val="10"/>
        </w:rPr>
        <w:t xml:space="preserve">. </w:t>
      </w:r>
      <w:r w:rsidRPr="00864830">
        <w:rPr>
          <w:rStyle w:val="Emphasis"/>
          <w:rFonts w:asciiTheme="minorHAnsi" w:hAnsiTheme="minorHAnsi" w:cstheme="minorHAnsi"/>
          <w:highlight w:val="green"/>
        </w:rPr>
        <w:t>More</w:t>
      </w:r>
      <w:r w:rsidRPr="000635C0">
        <w:rPr>
          <w:rStyle w:val="Emphasis"/>
          <w:rFonts w:asciiTheme="minorHAnsi" w:hAnsiTheme="minorHAnsi" w:cstheme="minorHAnsi"/>
        </w:rPr>
        <w:t xml:space="preserve"> recent </w:t>
      </w:r>
      <w:r w:rsidRPr="00864830">
        <w:rPr>
          <w:rStyle w:val="Emphasis"/>
          <w:rFonts w:asciiTheme="minorHAnsi" w:hAnsiTheme="minorHAnsi" w:cstheme="minorHAnsi"/>
          <w:highlight w:val="green"/>
        </w:rPr>
        <w:t>studies have</w:t>
      </w:r>
      <w:r w:rsidRPr="000635C0">
        <w:rPr>
          <w:rStyle w:val="Emphasis"/>
          <w:rFonts w:asciiTheme="minorHAnsi" w:hAnsiTheme="minorHAnsi" w:cstheme="minorHAnsi"/>
        </w:rPr>
        <w:t xml:space="preserve"> by and large </w:t>
      </w:r>
      <w:r w:rsidRPr="00864830">
        <w:rPr>
          <w:rStyle w:val="Emphasis"/>
          <w:rFonts w:asciiTheme="minorHAnsi" w:hAnsiTheme="minorHAnsi" w:cstheme="minorHAnsi"/>
          <w:highlight w:val="green"/>
        </w:rPr>
        <w:t>confirmed</w:t>
      </w:r>
      <w:r w:rsidRPr="000635C0">
        <w:rPr>
          <w:rFonts w:asciiTheme="minorHAnsi" w:hAnsiTheme="minorHAnsi" w:cstheme="minorHAnsi"/>
          <w:u w:val="single"/>
        </w:rPr>
        <w:t xml:space="preserve"> this</w:t>
      </w:r>
      <w:r w:rsidRPr="000635C0">
        <w:rPr>
          <w:rFonts w:asciiTheme="minorHAnsi" w:hAnsiTheme="minorHAnsi" w:cstheme="minorHAnsi"/>
          <w:sz w:val="10"/>
        </w:rPr>
        <w:t xml:space="preserve"> hypothesis of </w:t>
      </w:r>
      <w:r w:rsidRPr="000635C0">
        <w:rPr>
          <w:rFonts w:asciiTheme="minorHAnsi" w:hAnsiTheme="minorHAnsi" w:cstheme="minorHAnsi"/>
          <w:u w:val="single"/>
        </w:rPr>
        <w:t>folk metaethical pluralism</w:t>
      </w:r>
      <w:r w:rsidRPr="000635C0">
        <w:rPr>
          <w:rFonts w:asciiTheme="minorHAnsi" w:hAnsiTheme="minorHAnsi" w:cstheme="minorHAnsi"/>
          <w:sz w:val="10"/>
        </w:rPr>
        <w:t xml:space="preserve">. Wright et al. (2013) and Wright, </w:t>
      </w:r>
      <w:proofErr w:type="spellStart"/>
      <w:r w:rsidRPr="000635C0">
        <w:rPr>
          <w:rFonts w:asciiTheme="minorHAnsi" w:hAnsiTheme="minorHAnsi" w:cstheme="minorHAnsi"/>
          <w:sz w:val="10"/>
        </w:rPr>
        <w:t>McWhite</w:t>
      </w:r>
      <w:proofErr w:type="spellEnd"/>
      <w:r w:rsidRPr="000635C0">
        <w:rPr>
          <w:rFonts w:asciiTheme="minorHAnsi" w:hAnsiTheme="minorHAnsi" w:cstheme="minorHAnsi"/>
          <w:sz w:val="10"/>
        </w:rPr>
        <w:t xml:space="preserve">, and </w:t>
      </w:r>
      <w:proofErr w:type="spellStart"/>
      <w:r w:rsidRPr="000635C0">
        <w:rPr>
          <w:rFonts w:asciiTheme="minorHAnsi" w:hAnsiTheme="minorHAnsi" w:cstheme="minorHAnsi"/>
          <w:sz w:val="10"/>
        </w:rPr>
        <w:t>Grandjean</w:t>
      </w:r>
      <w:proofErr w:type="spellEnd"/>
      <w:r w:rsidRPr="000635C0">
        <w:rPr>
          <w:rFonts w:asciiTheme="minorHAnsi" w:hAnsiTheme="minorHAnsi" w:cstheme="minorHAnsi"/>
          <w:sz w:val="10"/>
        </w:rPr>
        <w:t xml:space="preserve"> (2014), for example, replicated Goodwin and Darley's results, using the exact same measures, but letting subjects classify the presented statements as moral and nonmoral themselves. </w:t>
      </w:r>
      <w:r w:rsidRPr="00864830">
        <w:rPr>
          <w:rStyle w:val="Emphasis"/>
          <w:rFonts w:asciiTheme="minorHAnsi" w:hAnsiTheme="minorHAnsi" w:cstheme="minorHAnsi"/>
          <w:highlight w:val="green"/>
        </w:rPr>
        <w:t>Objectivity ratings for statements</w:t>
      </w:r>
      <w:r w:rsidRPr="000635C0">
        <w:rPr>
          <w:rFonts w:asciiTheme="minorHAnsi" w:hAnsiTheme="minorHAnsi" w:cstheme="minorHAnsi"/>
          <w:sz w:val="10"/>
        </w:rPr>
        <w:t xml:space="preserve"> that were dominantly self‐classified as moral </w:t>
      </w:r>
      <w:r w:rsidRPr="00864830">
        <w:rPr>
          <w:rStyle w:val="Emphasis"/>
          <w:rFonts w:asciiTheme="minorHAnsi" w:hAnsiTheme="minorHAnsi" w:cstheme="minorHAnsi"/>
          <w:highlight w:val="green"/>
        </w:rPr>
        <w:t>varied between</w:t>
      </w:r>
      <w:r w:rsidRPr="000635C0">
        <w:rPr>
          <w:rStyle w:val="Emphasis"/>
          <w:rFonts w:asciiTheme="minorHAnsi" w:hAnsiTheme="minorHAnsi" w:cstheme="minorHAnsi"/>
        </w:rPr>
        <w:t xml:space="preserve"> as little as </w:t>
      </w:r>
      <w:r w:rsidRPr="00864830">
        <w:rPr>
          <w:rStyle w:val="Emphasis"/>
          <w:rFonts w:asciiTheme="minorHAnsi" w:hAnsiTheme="minorHAnsi" w:cstheme="minorHAnsi"/>
          <w:highlight w:val="green"/>
        </w:rPr>
        <w:t>5% and</w:t>
      </w:r>
      <w:r w:rsidRPr="000635C0">
        <w:rPr>
          <w:rStyle w:val="Emphasis"/>
          <w:rFonts w:asciiTheme="minorHAnsi" w:hAnsiTheme="minorHAnsi" w:cstheme="minorHAnsi"/>
        </w:rPr>
        <w:t xml:space="preserve"> as much as </w:t>
      </w:r>
      <w:r w:rsidRPr="00864830">
        <w:rPr>
          <w:rStyle w:val="Emphasis"/>
          <w:rFonts w:asciiTheme="minorHAnsi" w:hAnsiTheme="minorHAnsi" w:cstheme="minorHAnsi"/>
          <w:highlight w:val="green"/>
        </w:rPr>
        <w:t>85%.</w:t>
      </w:r>
      <w:r w:rsidRPr="000635C0">
        <w:rPr>
          <w:rFonts w:asciiTheme="minorHAnsi" w:hAnsiTheme="minorHAnsi" w:cstheme="minorHAnsi"/>
          <w:sz w:val="10"/>
        </w:rPr>
        <w:t xml:space="preserve"> </w:t>
      </w:r>
      <w:r w:rsidRPr="000635C0">
        <w:rPr>
          <w:rFonts w:asciiTheme="minorHAnsi" w:hAnsiTheme="minorHAnsi" w:cstheme="minorHAnsi"/>
          <w:u w:val="single"/>
        </w:rPr>
        <w:t>Research based on different measures yielded high proportions of intrapersonal variation as well</w:t>
      </w:r>
      <w:r w:rsidRPr="000635C0">
        <w:rPr>
          <w:rFonts w:asciiTheme="minorHAnsi" w:hAnsiTheme="minorHAnsi" w:cstheme="minorHAnsi"/>
          <w:sz w:val="10"/>
        </w:rPr>
        <w:t xml:space="preserve"> (e.g., Beebe, 2014; Beebe, </w:t>
      </w:r>
      <w:proofErr w:type="spellStart"/>
      <w:r w:rsidRPr="000635C0">
        <w:rPr>
          <w:rFonts w:asciiTheme="minorHAnsi" w:hAnsiTheme="minorHAnsi" w:cstheme="minorHAnsi"/>
          <w:sz w:val="10"/>
        </w:rPr>
        <w:t>Qiaoan</w:t>
      </w:r>
      <w:proofErr w:type="spellEnd"/>
      <w:r w:rsidRPr="000635C0">
        <w:rPr>
          <w:rFonts w:asciiTheme="minorHAnsi" w:hAnsiTheme="minorHAnsi" w:cstheme="minorHAnsi"/>
          <w:sz w:val="10"/>
        </w:rPr>
        <w:t xml:space="preserve">, Wysocki, &amp; </w:t>
      </w:r>
      <w:proofErr w:type="spellStart"/>
      <w:r w:rsidRPr="000635C0">
        <w:rPr>
          <w:rFonts w:asciiTheme="minorHAnsi" w:hAnsiTheme="minorHAnsi" w:cstheme="minorHAnsi"/>
          <w:sz w:val="10"/>
        </w:rPr>
        <w:t>Endara</w:t>
      </w:r>
      <w:proofErr w:type="spellEnd"/>
      <w:r w:rsidRPr="000635C0">
        <w:rPr>
          <w:rFonts w:asciiTheme="minorHAnsi" w:hAnsiTheme="minorHAnsi" w:cstheme="minorHAnsi"/>
          <w:sz w:val="10"/>
        </w:rPr>
        <w:t xml:space="preserve">, 2015; Beebe &amp; </w:t>
      </w:r>
      <w:proofErr w:type="spellStart"/>
      <w:r w:rsidRPr="000635C0">
        <w:rPr>
          <w:rFonts w:asciiTheme="minorHAnsi" w:hAnsiTheme="minorHAnsi" w:cstheme="minorHAnsi"/>
          <w:sz w:val="10"/>
        </w:rPr>
        <w:t>Sackris</w:t>
      </w:r>
      <w:proofErr w:type="spellEnd"/>
      <w:r w:rsidRPr="000635C0">
        <w:rPr>
          <w:rFonts w:asciiTheme="minorHAnsi" w:hAnsiTheme="minorHAnsi" w:cstheme="minorHAnsi"/>
          <w:sz w:val="10"/>
        </w:rPr>
        <w:t xml:space="preserve">, 2016; Fisher, </w:t>
      </w:r>
      <w:proofErr w:type="spellStart"/>
      <w:r w:rsidRPr="000635C0">
        <w:rPr>
          <w:rFonts w:asciiTheme="minorHAnsi" w:hAnsiTheme="minorHAnsi" w:cstheme="minorHAnsi"/>
          <w:sz w:val="10"/>
        </w:rPr>
        <w:t>Knobe</w:t>
      </w:r>
      <w:proofErr w:type="spellEnd"/>
      <w:r w:rsidRPr="000635C0">
        <w:rPr>
          <w:rFonts w:asciiTheme="minorHAnsi" w:hAnsiTheme="minorHAnsi" w:cstheme="minorHAnsi"/>
          <w:sz w:val="10"/>
        </w:rPr>
        <w:t xml:space="preserve">, Strickland, &amp; Keil, 2017; Goodwin &amp; Darley, 2012; </w:t>
      </w:r>
      <w:proofErr w:type="spellStart"/>
      <w:r w:rsidRPr="000635C0">
        <w:rPr>
          <w:rFonts w:asciiTheme="minorHAnsi" w:hAnsiTheme="minorHAnsi" w:cstheme="minorHAnsi"/>
          <w:sz w:val="10"/>
        </w:rPr>
        <w:t>Heiphetz</w:t>
      </w:r>
      <w:proofErr w:type="spellEnd"/>
      <w:r w:rsidRPr="000635C0">
        <w:rPr>
          <w:rFonts w:asciiTheme="minorHAnsi" w:hAnsiTheme="minorHAnsi" w:cstheme="minorHAnsi"/>
          <w:sz w:val="10"/>
        </w:rPr>
        <w:t xml:space="preserve"> &amp; Young, 2017; Wright, 2018; </w:t>
      </w:r>
      <w:proofErr w:type="spellStart"/>
      <w:r w:rsidRPr="000635C0">
        <w:rPr>
          <w:rFonts w:asciiTheme="minorHAnsi" w:hAnsiTheme="minorHAnsi" w:cstheme="minorHAnsi"/>
          <w:sz w:val="10"/>
        </w:rPr>
        <w:t>Zijlstra</w:t>
      </w:r>
      <w:proofErr w:type="spellEnd"/>
      <w:r w:rsidRPr="000635C0">
        <w:rPr>
          <w:rFonts w:asciiTheme="minorHAnsi" w:hAnsiTheme="minorHAnsi" w:cstheme="minorHAnsi"/>
          <w:sz w:val="10"/>
        </w:rPr>
        <w:t xml:space="preserve">, </w:t>
      </w:r>
      <w:proofErr w:type="gramStart"/>
      <w:r w:rsidRPr="000635C0">
        <w:rPr>
          <w:rFonts w:asciiTheme="minorHAnsi" w:hAnsiTheme="minorHAnsi" w:cstheme="minorHAnsi"/>
          <w:sz w:val="10"/>
        </w:rPr>
        <w:t>forthcoming‐a</w:t>
      </w:r>
      <w:proofErr w:type="gramEnd"/>
      <w:r w:rsidRPr="000635C0">
        <w:rPr>
          <w:rFonts w:asciiTheme="minorHAnsi" w:hAnsiTheme="minorHAnsi" w:cstheme="minorHAnsi"/>
          <w:sz w:val="10"/>
        </w:rPr>
        <w:t>).2</w:t>
      </w:r>
    </w:p>
    <w:p w14:paraId="0A02B199" w14:textId="261EB955" w:rsidR="000731B3" w:rsidRPr="000635C0" w:rsidRDefault="000731B3" w:rsidP="000731B3">
      <w:pPr>
        <w:pStyle w:val="Heading4"/>
        <w:spacing w:before="0" w:line="276" w:lineRule="auto"/>
        <w:rPr>
          <w:rFonts w:asciiTheme="minorHAnsi" w:hAnsiTheme="minorHAnsi" w:cstheme="minorHAnsi"/>
        </w:rPr>
      </w:pPr>
      <w:r>
        <w:rPr>
          <w:rFonts w:asciiTheme="minorHAnsi" w:hAnsiTheme="minorHAnsi" w:cstheme="minorHAnsi"/>
        </w:rPr>
        <w:t>4</w:t>
      </w:r>
      <w:r w:rsidRPr="000635C0">
        <w:rPr>
          <w:rFonts w:asciiTheme="minorHAnsi" w:hAnsiTheme="minorHAnsi" w:cstheme="minorHAnsi"/>
        </w:rPr>
        <w:t>] Performativity-</w:t>
      </w:r>
      <w:r w:rsidRPr="000635C0">
        <w:rPr>
          <w:rFonts w:asciiTheme="minorHAnsi" w:eastAsia="Cambria" w:hAnsiTheme="minorHAnsi" w:cstheme="minorHAnsi"/>
        </w:rPr>
        <w:t xml:space="preserve"> </w:t>
      </w:r>
      <w:r w:rsidRPr="000635C0">
        <w:rPr>
          <w:rFonts w:asciiTheme="minorHAnsi" w:hAnsiTheme="minorHAnsi" w:cstheme="minorHAnsi"/>
        </w:rPr>
        <w:t>when you enter debate, you presume that you can discuss the topic because of deliberation. This means denial of my framework is impossible and all objections should be ignored on face because responding to my framework requires my framework to do so.</w:t>
      </w:r>
    </w:p>
    <w:p w14:paraId="69CA74AF" w14:textId="03B8BF6F" w:rsidR="000731B3" w:rsidRPr="000635C0" w:rsidRDefault="000731B3" w:rsidP="000731B3">
      <w:pPr>
        <w:pStyle w:val="Heading4"/>
        <w:spacing w:before="0" w:line="276" w:lineRule="auto"/>
        <w:rPr>
          <w:rFonts w:asciiTheme="minorHAnsi" w:hAnsiTheme="minorHAnsi" w:cstheme="minorHAnsi"/>
        </w:rPr>
      </w:pPr>
      <w:r>
        <w:rPr>
          <w:rFonts w:asciiTheme="minorHAnsi" w:hAnsiTheme="minorHAnsi" w:cstheme="minorHAnsi"/>
        </w:rPr>
        <w:t>5</w:t>
      </w:r>
      <w:r w:rsidRPr="000635C0">
        <w:rPr>
          <w:rFonts w:asciiTheme="minorHAnsi" w:hAnsiTheme="minorHAnsi" w:cstheme="minorHAnsi"/>
        </w:rPr>
        <w:t xml:space="preserve">] </w:t>
      </w:r>
      <w:r w:rsidRPr="000635C0">
        <w:rPr>
          <w:rFonts w:asciiTheme="minorHAnsi" w:eastAsia="MS Gothic" w:hAnsiTheme="minorHAnsi" w:cstheme="minorHAnsi"/>
        </w:rPr>
        <w:t xml:space="preserve">Normative Necessity- If you’re unsure what the good is, allow for deliberation because it allows people to pursue their conception of the good and discuss it. This means that epistemic modesty collapses because it means we need to include various viewpoints, which is </w:t>
      </w:r>
      <w:proofErr w:type="spellStart"/>
      <w:r w:rsidRPr="000635C0">
        <w:rPr>
          <w:rFonts w:asciiTheme="minorHAnsi" w:eastAsia="MS Gothic" w:hAnsiTheme="minorHAnsi" w:cstheme="minorHAnsi"/>
        </w:rPr>
        <w:t>prag</w:t>
      </w:r>
      <w:proofErr w:type="spellEnd"/>
      <w:r w:rsidRPr="000635C0">
        <w:rPr>
          <w:rFonts w:asciiTheme="minorHAnsi" w:eastAsia="MS Gothic" w:hAnsiTheme="minorHAnsi" w:cstheme="minorHAnsi"/>
        </w:rPr>
        <w:t xml:space="preserve"> </w:t>
      </w:r>
    </w:p>
    <w:p w14:paraId="16EB4A86" w14:textId="6194B8B9" w:rsidR="000731B3" w:rsidRPr="000635C0" w:rsidRDefault="000731B3" w:rsidP="000731B3">
      <w:pPr>
        <w:pStyle w:val="Heading4"/>
        <w:spacing w:before="0" w:line="276" w:lineRule="auto"/>
        <w:rPr>
          <w:rFonts w:asciiTheme="minorHAnsi" w:hAnsiTheme="minorHAnsi" w:cstheme="minorHAnsi"/>
        </w:rPr>
      </w:pPr>
      <w:r>
        <w:rPr>
          <w:rFonts w:asciiTheme="minorHAnsi" w:hAnsiTheme="minorHAnsi" w:cstheme="minorHAnsi"/>
        </w:rPr>
        <w:t>6</w:t>
      </w:r>
      <w:r w:rsidRPr="000635C0">
        <w:rPr>
          <w:rFonts w:asciiTheme="minorHAnsi" w:hAnsiTheme="minorHAnsi" w:cstheme="minorHAnsi"/>
        </w:rPr>
        <w:t xml:space="preserve">] </w:t>
      </w:r>
      <w:r w:rsidRPr="000635C0">
        <w:rPr>
          <w:rStyle w:val="Emphasis"/>
          <w:rFonts w:asciiTheme="minorHAnsi" w:hAnsiTheme="minorHAnsi" w:cstheme="minorHAnsi"/>
          <w:b/>
          <w:iCs/>
          <w:sz w:val="26"/>
          <w:u w:val="none"/>
        </w:rPr>
        <w:t>Rule Following Paradox-</w:t>
      </w:r>
      <w:r w:rsidRPr="000635C0">
        <w:rPr>
          <w:rFonts w:asciiTheme="minorHAnsi" w:hAnsiTheme="minorHAnsi" w:cstheme="minorHAnsi"/>
        </w:rPr>
        <w:t xml:space="preserve"> </w:t>
      </w:r>
      <w:r w:rsidRPr="000635C0">
        <w:rPr>
          <w:rFonts w:asciiTheme="minorHAnsi" w:hAnsiTheme="minorHAnsi" w:cstheme="minorHAnsi"/>
          <w:lang w:eastAsia="zh-CN"/>
        </w:rPr>
        <w:t xml:space="preserve">There is nothing inherent to a rule that tells us how we ought to follow it, which proves no internal motivation or direction to follow a particular rule, regardless of how correct the rule is. Since only our interpretation can tell us how to follow the rule, there can be no incorrect application. </w:t>
      </w:r>
      <w:r w:rsidRPr="000635C0">
        <w:rPr>
          <w:rFonts w:asciiTheme="minorHAnsi" w:hAnsiTheme="minorHAnsi" w:cstheme="minorHAnsi"/>
        </w:rPr>
        <w:t xml:space="preserve">Only deliberation accounts for the diversity of interpretations of our norms. </w:t>
      </w:r>
    </w:p>
    <w:p w14:paraId="105EDD65" w14:textId="458C20CE" w:rsidR="000731B3" w:rsidRDefault="001E5298" w:rsidP="001E5298">
      <w:pPr>
        <w:pStyle w:val="Heading3"/>
      </w:pPr>
      <w:r>
        <w:t>Affirm</w:t>
      </w:r>
    </w:p>
    <w:p w14:paraId="68A6F7DE" w14:textId="6EF88E65" w:rsidR="001E5298" w:rsidRDefault="001E5298" w:rsidP="001E5298">
      <w:pPr>
        <w:pStyle w:val="Heading4"/>
      </w:pPr>
      <w:r>
        <w:t xml:space="preserve">1] </w:t>
      </w:r>
      <w:r>
        <w:t xml:space="preserve">IP laws prioritize uniformity and predictability as a method of </w:t>
      </w:r>
      <w:r w:rsidRPr="00DA336F">
        <w:rPr>
          <w:u w:val="single"/>
        </w:rPr>
        <w:t>homogeniz</w:t>
      </w:r>
      <w:r>
        <w:rPr>
          <w:u w:val="single"/>
        </w:rPr>
        <w:t>ing</w:t>
      </w:r>
      <w:r w:rsidRPr="00DA336F">
        <w:rPr>
          <w:u w:val="single"/>
        </w:rPr>
        <w:t xml:space="preserve"> knowledge</w:t>
      </w:r>
      <w:r>
        <w:t xml:space="preserve"> and </w:t>
      </w:r>
      <w:r w:rsidRPr="00DA336F">
        <w:rPr>
          <w:u w:val="single"/>
        </w:rPr>
        <w:t>refus</w:t>
      </w:r>
      <w:r>
        <w:rPr>
          <w:u w:val="single"/>
        </w:rPr>
        <w:t>ing</w:t>
      </w:r>
      <w:r w:rsidRPr="00DA336F">
        <w:rPr>
          <w:u w:val="single"/>
        </w:rPr>
        <w:t xml:space="preserve"> experimentation</w:t>
      </w:r>
      <w:r>
        <w:t>.</w:t>
      </w:r>
    </w:p>
    <w:p w14:paraId="687FEDCA" w14:textId="77777777" w:rsidR="001E5298" w:rsidRPr="007706DE" w:rsidRDefault="001E5298" w:rsidP="001E5298">
      <w:r w:rsidRPr="004707CB">
        <w:rPr>
          <w:rStyle w:val="Style13ptBold"/>
        </w:rPr>
        <w:t>Wu 14</w:t>
      </w:r>
      <w:r>
        <w:t xml:space="preserve"> [Tim Wu (</w:t>
      </w:r>
      <w:r w:rsidRPr="005A74C4">
        <w:t>Julius Silver Professor of Law, Science and Technology</w:t>
      </w:r>
      <w:r>
        <w:t xml:space="preserve"> at Columbia University). “Intellectual Property Experimentalism </w:t>
      </w:r>
      <w:proofErr w:type="gramStart"/>
      <w:r>
        <w:t>By</w:t>
      </w:r>
      <w:proofErr w:type="gramEnd"/>
      <w:r>
        <w:t xml:space="preserve"> Way of Competition Law”. Columbia Law School. 2014. Accessed 8/16/21. </w:t>
      </w:r>
      <w:hyperlink r:id="rId9" w:history="1">
        <w:r w:rsidRPr="00CF7411">
          <w:rPr>
            <w:rStyle w:val="Hyperlink"/>
          </w:rPr>
          <w:t>https://scholarship.law.columbia.edu/cgi/viewcontent.cgi?article=2843&amp;context=faculty_scholarship</w:t>
        </w:r>
      </w:hyperlink>
      <w:r>
        <w:t xml:space="preserve"> //Xu]</w:t>
      </w:r>
    </w:p>
    <w:p w14:paraId="0ED25F0A" w14:textId="77777777" w:rsidR="001E5298" w:rsidRDefault="001E5298" w:rsidP="001E5298">
      <w:pPr>
        <w:rPr>
          <w:rStyle w:val="Emphasis"/>
        </w:rPr>
      </w:pPr>
      <w:r w:rsidRPr="00270A93">
        <w:rPr>
          <w:rStyle w:val="Emphasis"/>
        </w:rPr>
        <w:t xml:space="preserve">The </w:t>
      </w:r>
      <w:r w:rsidRPr="00864830">
        <w:rPr>
          <w:rStyle w:val="Emphasis"/>
          <w:highlight w:val="green"/>
        </w:rPr>
        <w:t>goals of uniformity</w:t>
      </w:r>
      <w:r w:rsidRPr="00270A93">
        <w:rPr>
          <w:rStyle w:val="Emphasis"/>
        </w:rPr>
        <w:t xml:space="preserve"> and predictability </w:t>
      </w:r>
      <w:r w:rsidRPr="00864830">
        <w:rPr>
          <w:rStyle w:val="Emphasis"/>
          <w:highlight w:val="green"/>
        </w:rPr>
        <w:t>has</w:t>
      </w:r>
      <w:r w:rsidRPr="00270A93">
        <w:rPr>
          <w:rStyle w:val="Emphasis"/>
        </w:rPr>
        <w:t xml:space="preserve"> had its clearest </w:t>
      </w:r>
      <w:r w:rsidRPr="00864830">
        <w:rPr>
          <w:rStyle w:val="Emphasis"/>
          <w:highlight w:val="green"/>
        </w:rPr>
        <w:t>implications at the international level</w:t>
      </w:r>
      <w:r w:rsidRPr="00270A93">
        <w:rPr>
          <w:rStyle w:val="Emphasis"/>
        </w:rPr>
        <w:t xml:space="preserve">. Unlike competition law, which varies significantly between OECD nations, over the last several decades </w:t>
      </w:r>
      <w:proofErr w:type="gramStart"/>
      <w:r w:rsidRPr="00270A93">
        <w:rPr>
          <w:rStyle w:val="Emphasis"/>
        </w:rPr>
        <w:t>all of</w:t>
      </w:r>
      <w:proofErr w:type="gramEnd"/>
      <w:r w:rsidRPr="00270A93">
        <w:rPr>
          <w:rStyle w:val="Emphasis"/>
        </w:rPr>
        <w:t xml:space="preserve"> the </w:t>
      </w:r>
      <w:r w:rsidRPr="00864830">
        <w:rPr>
          <w:rStyle w:val="Emphasis"/>
          <w:highlight w:val="green"/>
        </w:rPr>
        <w:t>IP laws</w:t>
      </w:r>
      <w:r w:rsidRPr="00270A93">
        <w:rPr>
          <w:rStyle w:val="Emphasis"/>
        </w:rPr>
        <w:t xml:space="preserve"> have </w:t>
      </w:r>
      <w:r w:rsidRPr="00864830">
        <w:rPr>
          <w:rStyle w:val="Emphasis"/>
          <w:highlight w:val="green"/>
        </w:rPr>
        <w:t>become</w:t>
      </w:r>
      <w:r w:rsidRPr="00270A93">
        <w:rPr>
          <w:rStyle w:val="Emphasis"/>
        </w:rPr>
        <w:t xml:space="preserve"> subject to </w:t>
      </w:r>
      <w:r w:rsidRPr="00864830">
        <w:rPr>
          <w:rStyle w:val="Emphasis"/>
          <w:highlight w:val="green"/>
        </w:rPr>
        <w:t>a</w:t>
      </w:r>
      <w:r w:rsidRPr="00270A93">
        <w:rPr>
          <w:rStyle w:val="Emphasis"/>
        </w:rPr>
        <w:t xml:space="preserve"> much </w:t>
      </w:r>
      <w:r w:rsidRPr="00864830">
        <w:rPr>
          <w:rStyle w:val="Emphasis"/>
          <w:highlight w:val="green"/>
        </w:rPr>
        <w:t>strong</w:t>
      </w:r>
      <w:r w:rsidRPr="00270A93">
        <w:rPr>
          <w:rStyle w:val="Emphasis"/>
        </w:rPr>
        <w:t xml:space="preserve">er and geographically broader </w:t>
      </w:r>
      <w:r w:rsidRPr="00864830">
        <w:rPr>
          <w:rStyle w:val="Emphasis"/>
          <w:highlight w:val="green"/>
        </w:rPr>
        <w:t>web</w:t>
      </w:r>
      <w:r w:rsidRPr="00270A93">
        <w:rPr>
          <w:rStyle w:val="Emphasis"/>
        </w:rPr>
        <w:t xml:space="preserve"> of </w:t>
      </w:r>
      <w:r w:rsidRPr="00864830">
        <w:rPr>
          <w:rStyle w:val="Emphasis"/>
          <w:highlight w:val="green"/>
        </w:rPr>
        <w:t>harmonizing</w:t>
      </w:r>
      <w:r w:rsidRPr="00270A93">
        <w:rPr>
          <w:rStyle w:val="Emphasis"/>
        </w:rPr>
        <w:t xml:space="preserve"> international </w:t>
      </w:r>
      <w:r w:rsidRPr="00864830">
        <w:rPr>
          <w:rStyle w:val="Emphasis"/>
          <w:highlight w:val="green"/>
        </w:rPr>
        <w:t>agreements</w:t>
      </w:r>
      <w:r w:rsidRPr="00270A93">
        <w:rPr>
          <w:rStyle w:val="Emphasis"/>
        </w:rPr>
        <w:t xml:space="preserve">, on multinational, regional and bilateral levels. </w:t>
      </w:r>
      <w:r w:rsidRPr="00864830">
        <w:rPr>
          <w:rStyle w:val="Emphasis"/>
          <w:highlight w:val="green"/>
        </w:rPr>
        <w:t>The</w:t>
      </w:r>
      <w:r w:rsidRPr="00270A93">
        <w:rPr>
          <w:rStyle w:val="Emphasis"/>
        </w:rPr>
        <w:t xml:space="preserve"> general </w:t>
      </w:r>
      <w:r w:rsidRPr="00864830">
        <w:rPr>
          <w:rStyle w:val="Emphasis"/>
          <w:highlight w:val="green"/>
        </w:rPr>
        <w:t>aim</w:t>
      </w:r>
      <w:r w:rsidRPr="00270A93">
        <w:rPr>
          <w:rStyle w:val="Emphasis"/>
        </w:rPr>
        <w:t xml:space="preserve"> of these treaties </w:t>
      </w:r>
      <w:r w:rsidRPr="00864830">
        <w:rPr>
          <w:rStyle w:val="Emphasis"/>
          <w:highlight w:val="green"/>
        </w:rPr>
        <w:t>is to homogenize</w:t>
      </w:r>
      <w:r w:rsidRPr="00270A93">
        <w:rPr>
          <w:rStyle w:val="Emphasis"/>
        </w:rPr>
        <w:t xml:space="preserve"> </w:t>
      </w:r>
      <w:r w:rsidRPr="00864830">
        <w:rPr>
          <w:rStyle w:val="Emphasis"/>
          <w:highlight w:val="green"/>
        </w:rPr>
        <w:t>the</w:t>
      </w:r>
      <w:r w:rsidRPr="00270A93">
        <w:rPr>
          <w:rStyle w:val="Emphasis"/>
        </w:rPr>
        <w:t xml:space="preserve"> world’s IP </w:t>
      </w:r>
      <w:r w:rsidRPr="00864830">
        <w:rPr>
          <w:rStyle w:val="Emphasis"/>
          <w:highlight w:val="green"/>
        </w:rPr>
        <w:t>regimes</w:t>
      </w:r>
      <w:r w:rsidRPr="00270A93">
        <w:rPr>
          <w:rStyle w:val="Emphasis"/>
        </w:rPr>
        <w:t xml:space="preserve">, reducing or </w:t>
      </w:r>
      <w:r w:rsidRPr="00864830">
        <w:rPr>
          <w:rStyle w:val="Emphasis"/>
          <w:highlight w:val="green"/>
        </w:rPr>
        <w:t>eliminating</w:t>
      </w:r>
      <w:r w:rsidRPr="00270A93">
        <w:rPr>
          <w:rStyle w:val="Emphasis"/>
        </w:rPr>
        <w:t xml:space="preserve"> geographical </w:t>
      </w:r>
      <w:r w:rsidRPr="00864830">
        <w:rPr>
          <w:rStyle w:val="Emphasis"/>
          <w:highlight w:val="green"/>
        </w:rPr>
        <w:t>variation</w:t>
      </w:r>
      <w:r w:rsidRPr="00270A93">
        <w:rPr>
          <w:rStyle w:val="Emphasis"/>
        </w:rPr>
        <w:t>.</w:t>
      </w:r>
      <w:r w:rsidRPr="00217474">
        <w:rPr>
          <w:sz w:val="16"/>
        </w:rPr>
        <w:t xml:space="preserve"> </w:t>
      </w:r>
      <w:proofErr w:type="gramStart"/>
      <w:r w:rsidRPr="00217474">
        <w:rPr>
          <w:sz w:val="16"/>
        </w:rPr>
        <w:t>All of</w:t>
      </w:r>
      <w:proofErr w:type="gramEnd"/>
      <w:r w:rsidRPr="00217474">
        <w:rPr>
          <w:sz w:val="16"/>
        </w:rPr>
        <w:t xml:space="preserve"> the major laws are the subject of longstanding global treaties specifying minimum protections (The Berne and Paris conventions), which were fortified in 1994 by the addition of an intellectual property agreement to the World Trade Organization, and further strengthened by numerous bilateral treaties since then. And </w:t>
      </w:r>
      <w:proofErr w:type="gramStart"/>
      <w:r w:rsidRPr="00217474">
        <w:rPr>
          <w:sz w:val="16"/>
        </w:rPr>
        <w:t>of course</w:t>
      </w:r>
      <w:proofErr w:type="gramEnd"/>
      <w:r w:rsidRPr="00217474">
        <w:rPr>
          <w:sz w:val="16"/>
        </w:rPr>
        <w:t xml:space="preserve"> the World Trade Organization, unlike the informal organizations common to competition law, has the power to punish deviations from the intellectual property treaties with serious trade sanctions. The pattern can also be observed at the national level. Both in Europe and the United States the last few decades have witnessed many important measures taken to create uniformity. In the United States, a single appeals court, the Federal Circuit, has heard the nation’s appeals in patent cases since 1982 </w:t>
      </w:r>
      <w:proofErr w:type="gramStart"/>
      <w:r w:rsidRPr="00217474">
        <w:rPr>
          <w:sz w:val="16"/>
        </w:rPr>
        <w:t>in an effort to</w:t>
      </w:r>
      <w:proofErr w:type="gramEnd"/>
      <w:r w:rsidRPr="00217474">
        <w:rPr>
          <w:sz w:val="16"/>
        </w:rPr>
        <w:t xml:space="preserve"> bring greater uniformity to the patent law. Though proposals for constructing a uniform patent court akin to the Federal Circuit in the European Union have been unsuccessful so far,26 the European Patent Convention, founded in 1973, provides a common application for the prosecution of patents in each of the member states.27 In short, stronger protection of uniform rights has been the clear trajectory of the intellectual property laws over the last few decades. That tendency is sharply at odds with the predispositions of the competition laws. The dichotomy I am suggesting here is, of course, not absolute. In certain areas of the competition law, one can sense the influence of a vested rights theory, in, for example, the resistance to breakups of dominant terms, even if the economic case for doing so might be quite strong. And there are areas in IP law, like the American fair use doctrine (a judicial and scholarly favorite), which have, in fact, served as important outlets for judicial tinkering in the face of changing conditions. For </w:t>
      </w:r>
      <w:proofErr w:type="gramStart"/>
      <w:r w:rsidRPr="00217474">
        <w:rPr>
          <w:sz w:val="16"/>
        </w:rPr>
        <w:t>example</w:t>
      </w:r>
      <w:proofErr w:type="gramEnd"/>
      <w:r w:rsidRPr="00217474">
        <w:rPr>
          <w:sz w:val="16"/>
        </w:rPr>
        <w:t xml:space="preserve"> the famous Sony decision, blessing the VCR, broke with prevalent copyright doctrine, arguably as a reaction to perceived technological necessity.28 Similarly, following a decade of bad press, Congress, the courts, and the American Patent Office have begun to make adjustments with American patent law. An example is the new post-grant review process, which includes a particular provision targeted at business method patents. </w:t>
      </w:r>
      <w:r w:rsidRPr="00371F7E">
        <w:rPr>
          <w:rStyle w:val="Emphasis"/>
        </w:rPr>
        <w:t xml:space="preserve">Nonetheless </w:t>
      </w:r>
      <w:r w:rsidRPr="00864830">
        <w:rPr>
          <w:rStyle w:val="Emphasis"/>
          <w:highlight w:val="green"/>
        </w:rPr>
        <w:t>it would be hard to describe</w:t>
      </w:r>
      <w:r w:rsidRPr="00371F7E">
        <w:rPr>
          <w:rStyle w:val="Emphasis"/>
        </w:rPr>
        <w:t xml:space="preserve"> the intellectual culture of </w:t>
      </w:r>
      <w:proofErr w:type="gramStart"/>
      <w:r w:rsidRPr="00371F7E">
        <w:rPr>
          <w:rStyle w:val="Emphasis"/>
        </w:rPr>
        <w:t>either the</w:t>
      </w:r>
      <w:proofErr w:type="gramEnd"/>
      <w:r w:rsidRPr="00371F7E">
        <w:rPr>
          <w:rStyle w:val="Emphasis"/>
        </w:rPr>
        <w:t xml:space="preserve"> </w:t>
      </w:r>
      <w:r w:rsidRPr="00864830">
        <w:rPr>
          <w:rStyle w:val="Emphasis"/>
          <w:highlight w:val="green"/>
        </w:rPr>
        <w:t>i</w:t>
      </w:r>
      <w:r w:rsidRPr="00371F7E">
        <w:rPr>
          <w:rStyle w:val="Emphasis"/>
        </w:rPr>
        <w:t xml:space="preserve">ntellectual </w:t>
      </w:r>
      <w:r w:rsidRPr="00864830">
        <w:rPr>
          <w:rStyle w:val="Emphasis"/>
          <w:highlight w:val="green"/>
        </w:rPr>
        <w:t>p</w:t>
      </w:r>
      <w:r w:rsidRPr="00371F7E">
        <w:rPr>
          <w:rStyle w:val="Emphasis"/>
        </w:rPr>
        <w:t xml:space="preserve">roperty </w:t>
      </w:r>
      <w:r w:rsidRPr="00864830">
        <w:rPr>
          <w:rStyle w:val="Emphasis"/>
          <w:highlight w:val="green"/>
        </w:rPr>
        <w:t>laws</w:t>
      </w:r>
      <w:r w:rsidRPr="00371F7E">
        <w:rPr>
          <w:rStyle w:val="Emphasis"/>
        </w:rPr>
        <w:t xml:space="preserve"> </w:t>
      </w:r>
      <w:r w:rsidRPr="00864830">
        <w:rPr>
          <w:rStyle w:val="Emphasis"/>
          <w:highlight w:val="green"/>
        </w:rPr>
        <w:t>as</w:t>
      </w:r>
      <w:r w:rsidRPr="00371F7E">
        <w:rPr>
          <w:rStyle w:val="Emphasis"/>
        </w:rPr>
        <w:t xml:space="preserve"> truly </w:t>
      </w:r>
      <w:r w:rsidRPr="00864830">
        <w:rPr>
          <w:rStyle w:val="Emphasis"/>
          <w:highlight w:val="green"/>
        </w:rPr>
        <w:t>committed to experimental improvement</w:t>
      </w:r>
      <w:r w:rsidRPr="00371F7E">
        <w:rPr>
          <w:rStyle w:val="Emphasis"/>
        </w:rPr>
        <w:t xml:space="preserve"> of the law.</w:t>
      </w:r>
      <w:r w:rsidRPr="00217474">
        <w:rPr>
          <w:sz w:val="16"/>
        </w:rPr>
        <w:t xml:space="preserve"> It would be even harder to describe competition law as devoted to the protection of fundamental rights. We are left with a divergence in intellectual cultures with broad implications for just about every advanced economy in the world. IV. USING ANTITRUST FOR PATENT EXPERIMENTALISM AT THE UNITED STATES SUPREME COURT </w:t>
      </w:r>
      <w:r w:rsidRPr="00690AAD">
        <w:rPr>
          <w:rStyle w:val="Emphasis"/>
        </w:rPr>
        <w:t xml:space="preserve">I believe </w:t>
      </w:r>
      <w:r w:rsidRPr="00864830">
        <w:rPr>
          <w:rStyle w:val="Emphasis"/>
          <w:highlight w:val="green"/>
        </w:rPr>
        <w:t>there is a need</w:t>
      </w:r>
      <w:r w:rsidRPr="00690AAD">
        <w:rPr>
          <w:rStyle w:val="Emphasis"/>
        </w:rPr>
        <w:t xml:space="preserve"> </w:t>
      </w:r>
      <w:r w:rsidRPr="00864830">
        <w:rPr>
          <w:rStyle w:val="Emphasis"/>
          <w:highlight w:val="green"/>
        </w:rPr>
        <w:t>for</w:t>
      </w:r>
      <w:r w:rsidRPr="00690AAD">
        <w:rPr>
          <w:rStyle w:val="Emphasis"/>
        </w:rPr>
        <w:t xml:space="preserve"> a more </w:t>
      </w:r>
      <w:r w:rsidRPr="00864830">
        <w:rPr>
          <w:rStyle w:val="Emphasis"/>
          <w:highlight w:val="green"/>
        </w:rPr>
        <w:t>experimentalist approach</w:t>
      </w:r>
      <w:r w:rsidRPr="00690AAD">
        <w:rPr>
          <w:rStyle w:val="Emphasis"/>
        </w:rPr>
        <w:t xml:space="preserve"> </w:t>
      </w:r>
      <w:r w:rsidRPr="00864830">
        <w:rPr>
          <w:rStyle w:val="Emphasis"/>
          <w:highlight w:val="green"/>
        </w:rPr>
        <w:t>to</w:t>
      </w:r>
      <w:r w:rsidRPr="00690AAD">
        <w:rPr>
          <w:rStyle w:val="Emphasis"/>
        </w:rPr>
        <w:t xml:space="preserve"> the </w:t>
      </w:r>
      <w:r w:rsidRPr="00864830">
        <w:rPr>
          <w:rStyle w:val="Emphasis"/>
          <w:highlight w:val="green"/>
        </w:rPr>
        <w:t>i</w:t>
      </w:r>
      <w:r w:rsidRPr="00690AAD">
        <w:rPr>
          <w:rStyle w:val="Emphasis"/>
        </w:rPr>
        <w:t xml:space="preserve">ntellectual </w:t>
      </w:r>
      <w:r w:rsidRPr="00864830">
        <w:rPr>
          <w:rStyle w:val="Emphasis"/>
          <w:highlight w:val="green"/>
        </w:rPr>
        <w:t>p</w:t>
      </w:r>
      <w:r w:rsidRPr="00690AAD">
        <w:rPr>
          <w:rStyle w:val="Emphasis"/>
        </w:rPr>
        <w:t xml:space="preserve">roperty laws, and particularly to the patent laws. </w:t>
      </w:r>
      <w:r w:rsidRPr="00217474">
        <w:rPr>
          <w:sz w:val="16"/>
        </w:rPr>
        <w:t xml:space="preserve">The law, I believe, needs better mechanisms not simply to celebrate its successes, but to correct its errors, both specific and general. </w:t>
      </w:r>
      <w:r w:rsidRPr="00864830">
        <w:rPr>
          <w:rStyle w:val="Emphasis"/>
          <w:highlight w:val="green"/>
        </w:rPr>
        <w:t>One way</w:t>
      </w:r>
      <w:r w:rsidRPr="00690AAD">
        <w:rPr>
          <w:rStyle w:val="Emphasis"/>
        </w:rPr>
        <w:t xml:space="preserve"> this might be achieved is to act within the structure and institutions of the laws themselves; </w:t>
      </w:r>
      <w:r w:rsidRPr="00217474">
        <w:rPr>
          <w:sz w:val="16"/>
        </w:rPr>
        <w:t>as just discussed, this is a project underway in certain respects.</w:t>
      </w:r>
      <w:r w:rsidRPr="00690AAD">
        <w:rPr>
          <w:rStyle w:val="Emphasis"/>
        </w:rPr>
        <w:t xml:space="preserve"> But the other path </w:t>
      </w:r>
      <w:r w:rsidRPr="00864830">
        <w:rPr>
          <w:rStyle w:val="Emphasis"/>
          <w:highlight w:val="green"/>
        </w:rPr>
        <w:t>is to rely on</w:t>
      </w:r>
      <w:r w:rsidRPr="00690AAD">
        <w:rPr>
          <w:rStyle w:val="Emphasis"/>
        </w:rPr>
        <w:t xml:space="preserve"> the </w:t>
      </w:r>
      <w:r w:rsidRPr="00864830">
        <w:rPr>
          <w:rStyle w:val="Emphasis"/>
          <w:highlight w:val="green"/>
        </w:rPr>
        <w:t>competition</w:t>
      </w:r>
      <w:r w:rsidRPr="00690AAD">
        <w:rPr>
          <w:rStyle w:val="Emphasis"/>
        </w:rPr>
        <w:t xml:space="preserve"> laws </w:t>
      </w:r>
      <w:r w:rsidRPr="00864830">
        <w:rPr>
          <w:rStyle w:val="Emphasis"/>
          <w:highlight w:val="green"/>
        </w:rPr>
        <w:t>as</w:t>
      </w:r>
      <w:r w:rsidRPr="00690AAD">
        <w:rPr>
          <w:rStyle w:val="Emphasis"/>
        </w:rPr>
        <w:t xml:space="preserve"> a kind of oversight and </w:t>
      </w:r>
      <w:r w:rsidRPr="00864830">
        <w:rPr>
          <w:rStyle w:val="Emphasis"/>
          <w:highlight w:val="green"/>
        </w:rPr>
        <w:t>adjustment mechanism</w:t>
      </w:r>
      <w:r w:rsidRPr="00690AAD">
        <w:rPr>
          <w:rStyle w:val="Emphasis"/>
        </w:rPr>
        <w:t xml:space="preserve"> </w:t>
      </w:r>
      <w:r w:rsidRPr="00864830">
        <w:rPr>
          <w:rStyle w:val="Emphasis"/>
          <w:highlight w:val="green"/>
        </w:rPr>
        <w:t>for</w:t>
      </w:r>
      <w:r w:rsidRPr="00690AAD">
        <w:rPr>
          <w:rStyle w:val="Emphasis"/>
        </w:rPr>
        <w:t xml:space="preserve"> the </w:t>
      </w:r>
      <w:r w:rsidRPr="00864830">
        <w:rPr>
          <w:rStyle w:val="Emphasis"/>
          <w:highlight w:val="green"/>
        </w:rPr>
        <w:t>i</w:t>
      </w:r>
      <w:r w:rsidRPr="00690AAD">
        <w:rPr>
          <w:rStyle w:val="Emphasis"/>
        </w:rPr>
        <w:t xml:space="preserve">ntellectual </w:t>
      </w:r>
      <w:r w:rsidRPr="00864830">
        <w:rPr>
          <w:rStyle w:val="Emphasis"/>
          <w:highlight w:val="green"/>
        </w:rPr>
        <w:t>p</w:t>
      </w:r>
      <w:r w:rsidRPr="00690AAD">
        <w:rPr>
          <w:rStyle w:val="Emphasis"/>
        </w:rPr>
        <w:t>roperty laws.</w:t>
      </w:r>
    </w:p>
    <w:p w14:paraId="3794B164" w14:textId="77777777" w:rsidR="001E5298" w:rsidRDefault="001E5298" w:rsidP="001E5298">
      <w:pPr>
        <w:pStyle w:val="Heading4"/>
      </w:pPr>
      <w:r>
        <w:t>The law is necessarily fallible and constrained by imperfection which requires constant experimentation to reconstruct “foundational” truths.</w:t>
      </w:r>
    </w:p>
    <w:p w14:paraId="5E6609FD" w14:textId="77777777" w:rsidR="001E5298" w:rsidRPr="007706DE" w:rsidRDefault="001E5298" w:rsidP="001E5298">
      <w:r w:rsidRPr="004707CB">
        <w:rPr>
          <w:rStyle w:val="Style13ptBold"/>
        </w:rPr>
        <w:t xml:space="preserve">Wu </w:t>
      </w:r>
      <w:r>
        <w:rPr>
          <w:rStyle w:val="Style13ptBold"/>
        </w:rPr>
        <w:t>2</w:t>
      </w:r>
      <w:r>
        <w:t xml:space="preserve"> [Tim Wu (</w:t>
      </w:r>
      <w:r w:rsidRPr="005A74C4">
        <w:t>Julius Silver Professor of Law, Science and Technology</w:t>
      </w:r>
      <w:r>
        <w:t xml:space="preserve"> at Columbia University). “Intellectual Property Experimentalism </w:t>
      </w:r>
      <w:proofErr w:type="gramStart"/>
      <w:r>
        <w:t>By</w:t>
      </w:r>
      <w:proofErr w:type="gramEnd"/>
      <w:r>
        <w:t xml:space="preserve"> Way of Competition Law”. Columbia Law School. 2014. Accessed 8/16/21. </w:t>
      </w:r>
      <w:hyperlink r:id="rId10" w:history="1">
        <w:r w:rsidRPr="00CF7411">
          <w:rPr>
            <w:rStyle w:val="Hyperlink"/>
          </w:rPr>
          <w:t>https://scholarship.law.columbia.edu/cgi/viewcontent.cgi?article=2843&amp;context=faculty_scholarship</w:t>
        </w:r>
      </w:hyperlink>
      <w:r>
        <w:t xml:space="preserve"> //Xu]</w:t>
      </w:r>
    </w:p>
    <w:p w14:paraId="0B9A25C0" w14:textId="77777777" w:rsidR="001E5298" w:rsidRPr="00E94284" w:rsidRDefault="001E5298" w:rsidP="001E5298">
      <w:pPr>
        <w:rPr>
          <w:sz w:val="16"/>
        </w:rPr>
      </w:pPr>
      <w:r w:rsidRPr="00E94284">
        <w:rPr>
          <w:sz w:val="16"/>
        </w:rPr>
        <w:t xml:space="preserve">Experimentalism is not a word </w:t>
      </w:r>
      <w:proofErr w:type="gramStart"/>
      <w:r w:rsidRPr="00E94284">
        <w:rPr>
          <w:sz w:val="16"/>
        </w:rPr>
        <w:t>that attorneys</w:t>
      </w:r>
      <w:proofErr w:type="gramEnd"/>
      <w:r w:rsidRPr="00E94284">
        <w:rPr>
          <w:sz w:val="16"/>
        </w:rPr>
        <w:t xml:space="preserve"> use very often. </w:t>
      </w:r>
      <w:r w:rsidRPr="000446E3">
        <w:rPr>
          <w:rStyle w:val="Emphasis"/>
        </w:rPr>
        <w:t xml:space="preserve">At its most general, the idea of legal </w:t>
      </w:r>
      <w:r w:rsidRPr="00864830">
        <w:rPr>
          <w:rStyle w:val="Emphasis"/>
          <w:highlight w:val="green"/>
        </w:rPr>
        <w:t>experimentalism is to apply</w:t>
      </w:r>
      <w:r w:rsidRPr="000446E3">
        <w:rPr>
          <w:rStyle w:val="Emphasis"/>
        </w:rPr>
        <w:t xml:space="preserve"> </w:t>
      </w:r>
      <w:r w:rsidRPr="00864830">
        <w:rPr>
          <w:rStyle w:val="Emphasis"/>
          <w:highlight w:val="green"/>
        </w:rPr>
        <w:t>the scientific method</w:t>
      </w:r>
      <w:r w:rsidRPr="000446E3">
        <w:rPr>
          <w:rStyle w:val="Emphasis"/>
        </w:rPr>
        <w:t xml:space="preserve"> of hypothesis, experiment, and observation of consequence to challenging </w:t>
      </w:r>
      <w:r w:rsidRPr="00864830">
        <w:rPr>
          <w:rStyle w:val="Emphasis"/>
          <w:highlight w:val="green"/>
        </w:rPr>
        <w:t>legal</w:t>
      </w:r>
      <w:r w:rsidRPr="000446E3">
        <w:rPr>
          <w:rStyle w:val="Emphasis"/>
        </w:rPr>
        <w:t xml:space="preserve"> and policy </w:t>
      </w:r>
      <w:r w:rsidRPr="00864830">
        <w:rPr>
          <w:rStyle w:val="Emphasis"/>
          <w:highlight w:val="green"/>
        </w:rPr>
        <w:t>problems</w:t>
      </w:r>
      <w:r w:rsidRPr="000446E3">
        <w:rPr>
          <w:rStyle w:val="Emphasis"/>
        </w:rPr>
        <w:t xml:space="preserve">. It is, as such, closely </w:t>
      </w:r>
      <w:r w:rsidRPr="00864830">
        <w:rPr>
          <w:rStyle w:val="Emphasis"/>
          <w:highlight w:val="green"/>
        </w:rPr>
        <w:t>related to</w:t>
      </w:r>
      <w:r w:rsidRPr="000446E3">
        <w:rPr>
          <w:rStyle w:val="Emphasis"/>
        </w:rPr>
        <w:t xml:space="preserve"> a “</w:t>
      </w:r>
      <w:r w:rsidRPr="00864830">
        <w:rPr>
          <w:rStyle w:val="Emphasis"/>
          <w:highlight w:val="green"/>
        </w:rPr>
        <w:t>pragmatist</w:t>
      </w:r>
      <w:r w:rsidRPr="000446E3">
        <w:rPr>
          <w:rStyle w:val="Emphasis"/>
        </w:rPr>
        <w:t xml:space="preserve">” legal </w:t>
      </w:r>
      <w:r w:rsidRPr="00864830">
        <w:rPr>
          <w:rStyle w:val="Emphasis"/>
          <w:highlight w:val="green"/>
        </w:rPr>
        <w:t>philosophy</w:t>
      </w:r>
      <w:r w:rsidRPr="000446E3">
        <w:rPr>
          <w:rStyle w:val="Emphasis"/>
        </w:rPr>
        <w:t>.5</w:t>
      </w:r>
      <w:r w:rsidRPr="00E94284">
        <w:rPr>
          <w:sz w:val="16"/>
        </w:rPr>
        <w:t xml:space="preserve"> John Dewey is usually credited with laying a philosophical foundation for policy experimentalism in his writings in the 1910s and 1920s. </w:t>
      </w:r>
      <w:r w:rsidRPr="00864830">
        <w:rPr>
          <w:rStyle w:val="Emphasis"/>
          <w:highlight w:val="green"/>
        </w:rPr>
        <w:t>Dewey</w:t>
      </w:r>
      <w:r w:rsidRPr="00223D61">
        <w:rPr>
          <w:rStyle w:val="Emphasis"/>
        </w:rPr>
        <w:t xml:space="preserve">, whose background was in education, </w:t>
      </w:r>
      <w:r w:rsidRPr="00864830">
        <w:rPr>
          <w:rStyle w:val="Emphasis"/>
          <w:highlight w:val="green"/>
        </w:rPr>
        <w:t>believed</w:t>
      </w:r>
      <w:r w:rsidRPr="00223D61">
        <w:rPr>
          <w:rStyle w:val="Emphasis"/>
        </w:rPr>
        <w:t xml:space="preserve"> that </w:t>
      </w:r>
      <w:r w:rsidRPr="00864830">
        <w:rPr>
          <w:rStyle w:val="Emphasis"/>
          <w:highlight w:val="green"/>
        </w:rPr>
        <w:t>a</w:t>
      </w:r>
      <w:r w:rsidRPr="00223D61">
        <w:rPr>
          <w:rStyle w:val="Emphasis"/>
        </w:rPr>
        <w:t xml:space="preserve"> successful </w:t>
      </w:r>
      <w:r w:rsidRPr="00864830">
        <w:rPr>
          <w:rStyle w:val="Emphasis"/>
          <w:highlight w:val="green"/>
        </w:rPr>
        <w:t>democracy</w:t>
      </w:r>
      <w:r w:rsidRPr="00223D61">
        <w:rPr>
          <w:rStyle w:val="Emphasis"/>
        </w:rPr>
        <w:t xml:space="preserve"> </w:t>
      </w:r>
      <w:r w:rsidRPr="00864830">
        <w:rPr>
          <w:rStyle w:val="Emphasis"/>
          <w:highlight w:val="green"/>
        </w:rPr>
        <w:t>needed</w:t>
      </w:r>
      <w:r w:rsidRPr="00223D61">
        <w:rPr>
          <w:rStyle w:val="Emphasis"/>
        </w:rPr>
        <w:t xml:space="preserve"> the capacity </w:t>
      </w:r>
      <w:r w:rsidRPr="00864830">
        <w:rPr>
          <w:rStyle w:val="Emphasis"/>
          <w:highlight w:val="green"/>
        </w:rPr>
        <w:t>to learn and improve itself</w:t>
      </w:r>
      <w:r w:rsidRPr="00223D61">
        <w:rPr>
          <w:rStyle w:val="Emphasis"/>
        </w:rPr>
        <w:t xml:space="preserve">. </w:t>
      </w:r>
      <w:r w:rsidRPr="00864830">
        <w:rPr>
          <w:rStyle w:val="Emphasis"/>
          <w:highlight w:val="green"/>
        </w:rPr>
        <w:t>The key</w:t>
      </w:r>
      <w:r w:rsidRPr="00223D61">
        <w:rPr>
          <w:rStyle w:val="Emphasis"/>
        </w:rPr>
        <w:t xml:space="preserve"> to learning, he believed, </w:t>
      </w:r>
      <w:r w:rsidRPr="00864830">
        <w:rPr>
          <w:rStyle w:val="Emphasis"/>
          <w:highlight w:val="green"/>
        </w:rPr>
        <w:t>was</w:t>
      </w:r>
      <w:r w:rsidRPr="00223D61">
        <w:rPr>
          <w:rStyle w:val="Emphasis"/>
        </w:rPr>
        <w:t xml:space="preserve"> the processing of experiences, or in his words the “</w:t>
      </w:r>
      <w:r w:rsidRPr="00864830">
        <w:rPr>
          <w:rStyle w:val="Emphasis"/>
          <w:highlight w:val="green"/>
        </w:rPr>
        <w:t>reconstruction</w:t>
      </w:r>
      <w:r w:rsidRPr="00223D61">
        <w:rPr>
          <w:rStyle w:val="Emphasis"/>
        </w:rPr>
        <w:t xml:space="preserve"> or reorganization </w:t>
      </w:r>
      <w:r w:rsidRPr="00864830">
        <w:rPr>
          <w:rStyle w:val="Emphasis"/>
          <w:highlight w:val="green"/>
        </w:rPr>
        <w:t xml:space="preserve">of </w:t>
      </w:r>
      <w:r w:rsidRPr="00223D61">
        <w:rPr>
          <w:rStyle w:val="Emphasis"/>
        </w:rPr>
        <w:t xml:space="preserve">experience which adds </w:t>
      </w:r>
      <w:r w:rsidRPr="00864830">
        <w:rPr>
          <w:rStyle w:val="Emphasis"/>
          <w:highlight w:val="green"/>
        </w:rPr>
        <w:t>to</w:t>
      </w:r>
      <w:r w:rsidRPr="00223D61">
        <w:rPr>
          <w:rStyle w:val="Emphasis"/>
        </w:rPr>
        <w:t xml:space="preserve"> the </w:t>
      </w:r>
      <w:r w:rsidRPr="00864830">
        <w:rPr>
          <w:rStyle w:val="Emphasis"/>
          <w:highlight w:val="green"/>
        </w:rPr>
        <w:t>meaning</w:t>
      </w:r>
      <w:r w:rsidRPr="00223D61">
        <w:rPr>
          <w:rStyle w:val="Emphasis"/>
        </w:rPr>
        <w:t xml:space="preserve"> of </w:t>
      </w:r>
      <w:proofErr w:type="gramStart"/>
      <w:r w:rsidRPr="00223D61">
        <w:rPr>
          <w:rStyle w:val="Emphasis"/>
        </w:rPr>
        <w:t>experience</w:t>
      </w:r>
      <w:proofErr w:type="gramEnd"/>
      <w:r w:rsidRPr="00223D61">
        <w:rPr>
          <w:rStyle w:val="Emphasis"/>
        </w:rPr>
        <w:t xml:space="preserve"> and which increases ability </w:t>
      </w:r>
      <w:r w:rsidRPr="00864830">
        <w:rPr>
          <w:rStyle w:val="Emphasis"/>
          <w:highlight w:val="green"/>
        </w:rPr>
        <w:t>to direct</w:t>
      </w:r>
      <w:r w:rsidRPr="00223D61">
        <w:rPr>
          <w:rStyle w:val="Emphasis"/>
        </w:rPr>
        <w:t xml:space="preserve"> the course of </w:t>
      </w:r>
      <w:r w:rsidRPr="00864830">
        <w:rPr>
          <w:rStyle w:val="Emphasis"/>
          <w:highlight w:val="green"/>
        </w:rPr>
        <w:t>subsequent experience</w:t>
      </w:r>
      <w:r w:rsidRPr="00223D61">
        <w:rPr>
          <w:rStyle w:val="Emphasis"/>
        </w:rPr>
        <w:t>.”6</w:t>
      </w:r>
      <w:r w:rsidRPr="00E94284">
        <w:rPr>
          <w:sz w:val="16"/>
        </w:rPr>
        <w:t xml:space="preserve"> As relevant to the legal system, Dewey thought policy and “proposals for social action” should be subject to the experimental method. </w:t>
      </w:r>
      <w:proofErr w:type="gramStart"/>
      <w:r w:rsidRPr="00864830">
        <w:rPr>
          <w:rStyle w:val="Emphasis"/>
          <w:highlight w:val="green"/>
        </w:rPr>
        <w:t>Policy-making</w:t>
      </w:r>
      <w:proofErr w:type="gramEnd"/>
      <w:r w:rsidRPr="00223D61">
        <w:rPr>
          <w:rStyle w:val="Emphasis"/>
        </w:rPr>
        <w:t xml:space="preserve">, he said, </w:t>
      </w:r>
      <w:r w:rsidRPr="00864830">
        <w:rPr>
          <w:rStyle w:val="Emphasis"/>
          <w:highlight w:val="green"/>
        </w:rPr>
        <w:t>should be a</w:t>
      </w:r>
      <w:r w:rsidRPr="00223D61">
        <w:rPr>
          <w:rStyle w:val="Emphasis"/>
        </w:rPr>
        <w:t xml:space="preserve"> </w:t>
      </w:r>
      <w:r w:rsidRPr="00864830">
        <w:rPr>
          <w:rStyle w:val="Emphasis"/>
          <w:highlight w:val="green"/>
        </w:rPr>
        <w:t>constant</w:t>
      </w:r>
      <w:r w:rsidRPr="00223D61">
        <w:rPr>
          <w:rStyle w:val="Emphasis"/>
        </w:rPr>
        <w:t xml:space="preserve"> </w:t>
      </w:r>
      <w:r w:rsidRPr="00864830">
        <w:rPr>
          <w:rStyle w:val="Emphasis"/>
          <w:highlight w:val="green"/>
        </w:rPr>
        <w:t>process of learning</w:t>
      </w:r>
      <w:r w:rsidRPr="00223D61">
        <w:rPr>
          <w:rStyle w:val="Emphasis"/>
        </w:rPr>
        <w:t xml:space="preserve"> from experience, </w:t>
      </w:r>
      <w:r w:rsidRPr="00864830">
        <w:rPr>
          <w:rStyle w:val="Emphasis"/>
          <w:highlight w:val="green"/>
        </w:rPr>
        <w:t>rather than</w:t>
      </w:r>
      <w:r w:rsidRPr="00223D61">
        <w:rPr>
          <w:rStyle w:val="Emphasis"/>
        </w:rPr>
        <w:t xml:space="preserve"> relying on </w:t>
      </w:r>
      <w:r w:rsidRPr="00864830">
        <w:rPr>
          <w:rStyle w:val="Emphasis"/>
          <w:highlight w:val="green"/>
        </w:rPr>
        <w:t>rigid or foundational truths</w:t>
      </w:r>
      <w:r w:rsidRPr="00223D61">
        <w:rPr>
          <w:rStyle w:val="Emphasis"/>
        </w:rPr>
        <w:t xml:space="preserve">. </w:t>
      </w:r>
      <w:r w:rsidRPr="00E94284">
        <w:rPr>
          <w:sz w:val="16"/>
        </w:rPr>
        <w:t xml:space="preserve">“Policies,” Dewey argued, should be “experimental in the sense that they will be entertained subject to constant and well-equipped observation of the consequences they entail when acted upon, and subject to ready and flexible revision in the light of observed consequences.”7 As understood here we can describe legal experimentalism as comprising three main principles. First, for the experimentalist, laws are simply instruments meant to achieve some end and useful only to the extent they do so. </w:t>
      </w:r>
      <w:r w:rsidRPr="00E94284">
        <w:rPr>
          <w:rStyle w:val="Emphasis"/>
        </w:rPr>
        <w:t xml:space="preserve">A </w:t>
      </w:r>
      <w:r w:rsidRPr="00864830">
        <w:rPr>
          <w:rStyle w:val="Emphasis"/>
          <w:highlight w:val="green"/>
        </w:rPr>
        <w:t>law has no intrinsic value</w:t>
      </w:r>
      <w:r w:rsidRPr="00E94284">
        <w:rPr>
          <w:rStyle w:val="Emphasis"/>
        </w:rPr>
        <w:t>, and its existence should not necessarily count in favor of its retention.</w:t>
      </w:r>
      <w:r>
        <w:rPr>
          <w:rStyle w:val="Emphasis"/>
        </w:rPr>
        <w:t xml:space="preserve"> </w:t>
      </w:r>
      <w:r w:rsidRPr="00E94284">
        <w:rPr>
          <w:sz w:val="16"/>
        </w:rPr>
        <w:t xml:space="preserve">Second, every law should be thought of as an ongoing experiment. </w:t>
      </w:r>
      <w:proofErr w:type="gramStart"/>
      <w:r w:rsidRPr="00E94284">
        <w:rPr>
          <w:rStyle w:val="Emphasis"/>
        </w:rPr>
        <w:t xml:space="preserve">That is to say, </w:t>
      </w:r>
      <w:r w:rsidRPr="00864830">
        <w:rPr>
          <w:rStyle w:val="Emphasis"/>
          <w:highlight w:val="green"/>
        </w:rPr>
        <w:t>every</w:t>
      </w:r>
      <w:proofErr w:type="gramEnd"/>
      <w:r w:rsidRPr="00E94284">
        <w:rPr>
          <w:rStyle w:val="Emphasis"/>
        </w:rPr>
        <w:t xml:space="preserve"> enactment, </w:t>
      </w:r>
      <w:proofErr w:type="spellStart"/>
      <w:r w:rsidRPr="00864830">
        <w:rPr>
          <w:rStyle w:val="Emphasis"/>
          <w:highlight w:val="green"/>
        </w:rPr>
        <w:t>regu</w:t>
      </w:r>
      <w:proofErr w:type="spellEnd"/>
      <w:r w:rsidRPr="00864830">
        <w:rPr>
          <w:rStyle w:val="Emphasis"/>
          <w:highlight w:val="green"/>
        </w:rPr>
        <w:t xml:space="preserve">- </w:t>
      </w:r>
      <w:proofErr w:type="spellStart"/>
      <w:r w:rsidRPr="00864830">
        <w:rPr>
          <w:rStyle w:val="Emphasis"/>
          <w:highlight w:val="green"/>
        </w:rPr>
        <w:t>lation</w:t>
      </w:r>
      <w:proofErr w:type="spellEnd"/>
      <w:r w:rsidRPr="00E94284">
        <w:rPr>
          <w:rStyle w:val="Emphasis"/>
        </w:rPr>
        <w:t xml:space="preserve"> or judicial opinion </w:t>
      </w:r>
      <w:r w:rsidRPr="00864830">
        <w:rPr>
          <w:rStyle w:val="Emphasis"/>
          <w:highlight w:val="green"/>
        </w:rPr>
        <w:t>must be seen</w:t>
      </w:r>
      <w:r w:rsidRPr="00E94284">
        <w:rPr>
          <w:rStyle w:val="Emphasis"/>
        </w:rPr>
        <w:t xml:space="preserve"> as that moment’s best guess as to what a rule should be, </w:t>
      </w:r>
      <w:r w:rsidRPr="00864830">
        <w:rPr>
          <w:rStyle w:val="Emphasis"/>
          <w:highlight w:val="green"/>
        </w:rPr>
        <w:t>in light of</w:t>
      </w:r>
      <w:r w:rsidRPr="00E94284">
        <w:rPr>
          <w:rStyle w:val="Emphasis"/>
        </w:rPr>
        <w:t xml:space="preserve"> imperfect information and human </w:t>
      </w:r>
      <w:r w:rsidRPr="00864830">
        <w:rPr>
          <w:rStyle w:val="Emphasis"/>
          <w:highlight w:val="green"/>
        </w:rPr>
        <w:t>fallibility</w:t>
      </w:r>
      <w:r w:rsidRPr="00E94284">
        <w:rPr>
          <w:rStyle w:val="Emphasis"/>
        </w:rPr>
        <w:t>.</w:t>
      </w:r>
      <w:r w:rsidRPr="00E94284">
        <w:rPr>
          <w:sz w:val="16"/>
        </w:rPr>
        <w:t xml:space="preserve"> Borrowing Dewey’s language, policies should be thought of as a “working hypothesis, not as programs to be rigidly adhered to and executed.”8 Given the imperfect nature of law-making, policy should be subject to revision when faced with new information or changed conditions. The law must also be able to learn and improve itself based on observation of consequences, intended or otherwise.</w:t>
      </w:r>
    </w:p>
    <w:p w14:paraId="33A6ED60" w14:textId="5C8050AC" w:rsidR="001E5298" w:rsidRDefault="00C44FD7" w:rsidP="001E5298">
      <w:pPr>
        <w:pStyle w:val="Heading4"/>
        <w:spacing w:before="0" w:line="240" w:lineRule="auto"/>
      </w:pPr>
      <w:r>
        <w:t>2</w:t>
      </w:r>
      <w:r w:rsidR="001E5298">
        <w:t xml:space="preserve">] IP is an encroachment on the intellectual commons – expansionist tendencies threaten discursive expression and the cultivation of potentiality. </w:t>
      </w:r>
    </w:p>
    <w:p w14:paraId="25ED3F50" w14:textId="77777777" w:rsidR="001E5298" w:rsidRPr="00DE2AAF" w:rsidRDefault="001E5298" w:rsidP="001E5298">
      <w:r w:rsidRPr="00B10E5F">
        <w:rPr>
          <w:rStyle w:val="Style13ptBold"/>
        </w:rPr>
        <w:t>Barron 11</w:t>
      </w:r>
      <w:r>
        <w:t xml:space="preserve"> [Anne Barron (Law Department, London School of Economics and Political Science). </w:t>
      </w:r>
      <w:proofErr w:type="gramStart"/>
      <w:r>
        <w:t>”Kant</w:t>
      </w:r>
      <w:proofErr w:type="gramEnd"/>
      <w:r>
        <w:t xml:space="preserve">, copyright and communicative freedom.” Law and philosophy. pp. 1- 48. 2011. Accessed 8/22/21. </w:t>
      </w:r>
      <w:hyperlink r:id="rId11" w:history="1">
        <w:r w:rsidRPr="00EF1312">
          <w:rPr>
            <w:rStyle w:val="Hyperlink"/>
          </w:rPr>
          <w:t>http://eprints.lse.ac.uk/37521/1/Kant_Copyright_and_Communicative_Freedom_%28lsero%29.pdf</w:t>
        </w:r>
      </w:hyperlink>
      <w:r>
        <w:t xml:space="preserve"> //Xu]</w:t>
      </w:r>
    </w:p>
    <w:p w14:paraId="2BD36A6F" w14:textId="50410F0B" w:rsidR="001E5298" w:rsidRDefault="001E5298" w:rsidP="001E5298">
      <w:pPr>
        <w:rPr>
          <w:sz w:val="16"/>
        </w:rPr>
      </w:pPr>
      <w:r w:rsidRPr="00C32FEB">
        <w:rPr>
          <w:sz w:val="16"/>
        </w:rPr>
        <w:t xml:space="preserve">This assumption is contested in a large literature (and an associated political movement) that has emerged by way of a backlash against IP expansionism and the hegemony of its justificatory theory. Here the category of the ‘public domain’ plays a key role. </w:t>
      </w:r>
      <w:r w:rsidRPr="00C32FEB">
        <w:rPr>
          <w:rStyle w:val="Emphasis"/>
        </w:rPr>
        <w:t xml:space="preserve">In ordinary parlance, </w:t>
      </w:r>
      <w:r w:rsidRPr="00864830">
        <w:rPr>
          <w:rStyle w:val="Emphasis"/>
          <w:highlight w:val="green"/>
        </w:rPr>
        <w:t>info</w:t>
      </w:r>
      <w:r w:rsidRPr="00C32FEB">
        <w:rPr>
          <w:rStyle w:val="Emphasis"/>
        </w:rPr>
        <w:t xml:space="preserve">rmation is said to be </w:t>
      </w:r>
      <w:r w:rsidRPr="00864830">
        <w:rPr>
          <w:rStyle w:val="Emphasis"/>
          <w:highlight w:val="green"/>
        </w:rPr>
        <w:t>in the public domain</w:t>
      </w:r>
      <w:r w:rsidRPr="00C32FEB">
        <w:rPr>
          <w:rStyle w:val="Emphasis"/>
        </w:rPr>
        <w:t xml:space="preserve"> when it is publicly </w:t>
      </w:r>
      <w:r w:rsidRPr="00C32FEB">
        <w:rPr>
          <w:sz w:val="16"/>
        </w:rPr>
        <w:t xml:space="preserve">available, </w:t>
      </w:r>
      <w:proofErr w:type="gramStart"/>
      <w:r w:rsidRPr="00C32FEB">
        <w:rPr>
          <w:sz w:val="16"/>
        </w:rPr>
        <w:t>i.e.</w:t>
      </w:r>
      <w:proofErr w:type="gramEnd"/>
      <w:r w:rsidRPr="00C32FEB">
        <w:rPr>
          <w:sz w:val="16"/>
        </w:rPr>
        <w:t xml:space="preserve"> not secret. In the context of the contemporary resistance to IP expansionism, however, </w:t>
      </w:r>
      <w:r w:rsidRPr="00C32FEB">
        <w:rPr>
          <w:rStyle w:val="Emphasis"/>
        </w:rPr>
        <w:t xml:space="preserve">it generally </w:t>
      </w:r>
      <w:r w:rsidRPr="00864830">
        <w:rPr>
          <w:rStyle w:val="Emphasis"/>
          <w:highlight w:val="green"/>
        </w:rPr>
        <w:t>refers to</w:t>
      </w:r>
      <w:r w:rsidRPr="00C32FEB">
        <w:rPr>
          <w:rStyle w:val="Emphasis"/>
        </w:rPr>
        <w:t xml:space="preserve"> “information </w:t>
      </w:r>
      <w:r w:rsidRPr="00864830">
        <w:rPr>
          <w:rStyle w:val="Emphasis"/>
          <w:highlight w:val="green"/>
        </w:rPr>
        <w:t>resources</w:t>
      </w:r>
      <w:r w:rsidRPr="00C32FEB">
        <w:rPr>
          <w:rStyle w:val="Emphasis"/>
        </w:rPr>
        <w:t xml:space="preserve"> that are </w:t>
      </w:r>
      <w:r w:rsidRPr="00864830">
        <w:rPr>
          <w:rStyle w:val="Emphasis"/>
          <w:highlight w:val="green"/>
        </w:rPr>
        <w:t>unencumbered by i</w:t>
      </w:r>
      <w:r w:rsidRPr="00C32FEB">
        <w:rPr>
          <w:rStyle w:val="Emphasis"/>
        </w:rPr>
        <w:t xml:space="preserve">ntellectual </w:t>
      </w:r>
      <w:r w:rsidRPr="00864830">
        <w:rPr>
          <w:rStyle w:val="Emphasis"/>
          <w:highlight w:val="green"/>
        </w:rPr>
        <w:t>p</w:t>
      </w:r>
      <w:r w:rsidRPr="00C32FEB">
        <w:rPr>
          <w:rStyle w:val="Emphasis"/>
        </w:rPr>
        <w:t xml:space="preserve">roperty rights”5 as well as being publicly available in that sense. </w:t>
      </w:r>
      <w:r w:rsidRPr="00C32FEB">
        <w:rPr>
          <w:sz w:val="16"/>
        </w:rPr>
        <w:t>Defenders of this public domain argue strenuously against its colonization via the ‘second enclosure movement’6 that they claim is represented by IP expansionism and legitimated by neoclassical economic theory. They argue for a positive re-valuation of non-</w:t>
      </w:r>
      <w:proofErr w:type="spellStart"/>
      <w:r w:rsidRPr="00C32FEB">
        <w:rPr>
          <w:sz w:val="16"/>
        </w:rPr>
        <w:t>propertized</w:t>
      </w:r>
      <w:proofErr w:type="spellEnd"/>
      <w:r w:rsidRPr="00C32FEB">
        <w:rPr>
          <w:sz w:val="16"/>
        </w:rPr>
        <w:t xml:space="preserve"> ‘information resources’: overcoming the negative representation of the public domain as a kind of wasteland, “a sad jumble of things that don’t deserve to be protected by intellectual property laws or … a netherworld where old information goes to die,”7 as one sympathetic commentator has put it. </w:t>
      </w:r>
      <w:r w:rsidRPr="00864830">
        <w:rPr>
          <w:rStyle w:val="Emphasis"/>
          <w:highlight w:val="green"/>
        </w:rPr>
        <w:t>There is</w:t>
      </w:r>
      <w:r w:rsidRPr="00C32FEB">
        <w:rPr>
          <w:rStyle w:val="Emphasis"/>
        </w:rPr>
        <w:t xml:space="preserve"> now </w:t>
      </w:r>
      <w:r w:rsidRPr="00864830">
        <w:rPr>
          <w:rStyle w:val="Emphasis"/>
          <w:highlight w:val="green"/>
        </w:rPr>
        <w:t>a</w:t>
      </w:r>
      <w:r w:rsidRPr="00C32FEB">
        <w:rPr>
          <w:rStyle w:val="Emphasis"/>
        </w:rPr>
        <w:t xml:space="preserve"> well-established </w:t>
      </w:r>
      <w:r w:rsidRPr="00864830">
        <w:rPr>
          <w:rStyle w:val="Emphasis"/>
          <w:highlight w:val="green"/>
        </w:rPr>
        <w:t>tendency to conceptualize the public domain as a</w:t>
      </w:r>
      <w:r w:rsidRPr="00C32FEB">
        <w:rPr>
          <w:rStyle w:val="Emphasis"/>
        </w:rPr>
        <w:t xml:space="preserve"> kind of </w:t>
      </w:r>
      <w:r w:rsidRPr="00864830">
        <w:rPr>
          <w:rStyle w:val="Emphasis"/>
          <w:highlight w:val="green"/>
        </w:rPr>
        <w:t>cultural ‘environment,’</w:t>
      </w:r>
      <w:r w:rsidRPr="00C32FEB">
        <w:rPr>
          <w:rStyle w:val="Emphasis"/>
        </w:rPr>
        <w:t xml:space="preserve">8 </w:t>
      </w:r>
      <w:r w:rsidRPr="00864830">
        <w:rPr>
          <w:rStyle w:val="Emphasis"/>
          <w:highlight w:val="green"/>
        </w:rPr>
        <w:t>which</w:t>
      </w:r>
      <w:r w:rsidRPr="00C32FEB">
        <w:rPr>
          <w:rStyle w:val="Emphasis"/>
        </w:rPr>
        <w:t xml:space="preserve"> in turn </w:t>
      </w:r>
      <w:r w:rsidRPr="00864830">
        <w:rPr>
          <w:rStyle w:val="Emphasis"/>
          <w:highlight w:val="green"/>
        </w:rPr>
        <w:t>has yielded calls for</w:t>
      </w:r>
      <w:r w:rsidRPr="00C32FEB">
        <w:rPr>
          <w:rStyle w:val="Emphasis"/>
        </w:rPr>
        <w:t xml:space="preserve"> </w:t>
      </w:r>
      <w:r w:rsidRPr="00864830">
        <w:rPr>
          <w:rStyle w:val="Emphasis"/>
          <w:highlight w:val="green"/>
        </w:rPr>
        <w:t>strategies of</w:t>
      </w:r>
      <w:r w:rsidRPr="00C32FEB">
        <w:rPr>
          <w:rStyle w:val="Emphasis"/>
        </w:rPr>
        <w:t xml:space="preserve"> ‘environmental </w:t>
      </w:r>
      <w:r w:rsidRPr="00864830">
        <w:rPr>
          <w:rStyle w:val="Emphasis"/>
          <w:highlight w:val="green"/>
        </w:rPr>
        <w:t>preservation’</w:t>
      </w:r>
      <w:r w:rsidRPr="00C32FEB">
        <w:rPr>
          <w:rStyle w:val="Emphasis"/>
        </w:rPr>
        <w:t xml:space="preserve"> analogous to those around which the environmental movement took shape in the 1970s.</w:t>
      </w:r>
      <w:r w:rsidRPr="00C32FEB">
        <w:rPr>
          <w:sz w:val="16"/>
        </w:rPr>
        <w:t xml:space="preserve"> Yet these tendencies are frequently underpinned by concerns to emphasize the economic value of the public domain and the inefficiencies that can result from privatizing its contents, and this tends only to reinforce liberal-utilitarianism’s hegemony as the privileged lens through which to view copyright law and the fields that it affects.9 So while it is easy to be sympathetic towards the general ambition underlying these arguments, the arguments themselves have not so far been premised on a particularly rich understanding of what ‘culture’ is, what its social dynamics are, and what exactly, therefore, is threatened by IP expansionism in general and copyright expansionism in particular. This article forms part of an ongoing project to address these questions. One promising starting point from which to begin to address them is the idea that an author is a kind of speaker (</w:t>
      </w:r>
      <w:proofErr w:type="gramStart"/>
      <w:r w:rsidRPr="00C32FEB">
        <w:rPr>
          <w:sz w:val="16"/>
        </w:rPr>
        <w:t>i.e.</w:t>
      </w:r>
      <w:proofErr w:type="gramEnd"/>
      <w:r w:rsidRPr="00C32FEB">
        <w:rPr>
          <w:sz w:val="16"/>
        </w:rPr>
        <w:t xml:space="preserve"> one who creates works with a view to communicating with a public), that ‘culture’ is the realm in which dialogue between speakers occurs,</w:t>
      </w:r>
      <w:r w:rsidRPr="00C32FEB">
        <w:rPr>
          <w:rStyle w:val="Emphasis"/>
        </w:rPr>
        <w:t xml:space="preserve"> and that </w:t>
      </w:r>
      <w:r w:rsidRPr="00864830">
        <w:rPr>
          <w:rStyle w:val="Emphasis"/>
          <w:highlight w:val="green"/>
        </w:rPr>
        <w:t>copyright law</w:t>
      </w:r>
      <w:r w:rsidRPr="00C32FEB">
        <w:rPr>
          <w:rStyle w:val="Emphasis"/>
        </w:rPr>
        <w:t xml:space="preserve"> rightly forms part of the legal framework that </w:t>
      </w:r>
      <w:r w:rsidRPr="00864830">
        <w:rPr>
          <w:rStyle w:val="Emphasis"/>
          <w:highlight w:val="green"/>
        </w:rPr>
        <w:t>facilitates</w:t>
      </w:r>
      <w:r w:rsidRPr="00C32FEB">
        <w:rPr>
          <w:rStyle w:val="Emphasis"/>
        </w:rPr>
        <w:t xml:space="preserve"> this </w:t>
      </w:r>
      <w:r w:rsidRPr="00864830">
        <w:rPr>
          <w:rStyle w:val="Emphasis"/>
          <w:highlight w:val="green"/>
        </w:rPr>
        <w:t>dialogue</w:t>
      </w:r>
      <w:r w:rsidRPr="00C32FEB">
        <w:rPr>
          <w:rStyle w:val="Emphasis"/>
        </w:rPr>
        <w:t>.</w:t>
      </w:r>
      <w:r w:rsidRPr="00C32FEB">
        <w:rPr>
          <w:sz w:val="16"/>
        </w:rPr>
        <w:t xml:space="preserve"> Theorists of copyright law who adopt this starting point frequently assume that authorial rights (as well as limits on these rights) are legitimated by a more general individual right to freedom of expression, with copyright law – as the United States Supreme Court famously put it in 1985 – serving as the ‘engine’ of free expression by establishing marketable rights in expressive products.10 On this standard liberal view, culture is envisioned on the model of a ‘marketplace of ideas’, underpinned by an actual market in authors’ works, which in turn is underpinned in various ways by law. In so far as copyright law helps to produce the conditions in which competitive markets in authors’ works can flourish, it is said to be consistent with freedom of expression.11 </w:t>
      </w:r>
      <w:r w:rsidRPr="00C32FEB">
        <w:rPr>
          <w:rStyle w:val="Emphasis"/>
        </w:rPr>
        <w:t xml:space="preserve">Its recent </w:t>
      </w:r>
      <w:r w:rsidRPr="00864830">
        <w:rPr>
          <w:rStyle w:val="Emphasis"/>
          <w:highlight w:val="green"/>
        </w:rPr>
        <w:t>expansionary tendencies</w:t>
      </w:r>
      <w:r w:rsidRPr="00C32FEB">
        <w:rPr>
          <w:rStyle w:val="Emphasis"/>
        </w:rPr>
        <w:t xml:space="preserve"> – </w:t>
      </w:r>
      <w:r w:rsidRPr="00864830">
        <w:rPr>
          <w:rStyle w:val="Emphasis"/>
          <w:highlight w:val="green"/>
        </w:rPr>
        <w:t>which have made</w:t>
      </w:r>
      <w:r w:rsidRPr="00C32FEB">
        <w:rPr>
          <w:rStyle w:val="Emphasis"/>
        </w:rPr>
        <w:t xml:space="preserve"> copyrights ever less like the limited property rights they were originally designed to be, and ever more </w:t>
      </w:r>
      <w:r w:rsidRPr="00864830">
        <w:rPr>
          <w:rStyle w:val="Emphasis"/>
          <w:highlight w:val="green"/>
        </w:rPr>
        <w:t>like</w:t>
      </w:r>
      <w:r w:rsidRPr="00C32FEB">
        <w:rPr>
          <w:rStyle w:val="Emphasis"/>
        </w:rPr>
        <w:t xml:space="preserve"> rights of </w:t>
      </w:r>
      <w:r w:rsidRPr="00864830">
        <w:rPr>
          <w:rStyle w:val="Emphasis"/>
          <w:highlight w:val="green"/>
        </w:rPr>
        <w:t>absolute dominion over intellectual creations</w:t>
      </w:r>
      <w:r w:rsidRPr="00C32FEB">
        <w:rPr>
          <w:rStyle w:val="Emphasis"/>
        </w:rPr>
        <w:t xml:space="preserve"> – have </w:t>
      </w:r>
      <w:r w:rsidRPr="00864830">
        <w:rPr>
          <w:rStyle w:val="Emphasis"/>
          <w:highlight w:val="green"/>
        </w:rPr>
        <w:t>yielded</w:t>
      </w:r>
      <w:r w:rsidRPr="00C32FEB">
        <w:rPr>
          <w:rStyle w:val="Emphasis"/>
        </w:rPr>
        <w:t xml:space="preserve"> a standard </w:t>
      </w:r>
      <w:r w:rsidRPr="00864830">
        <w:rPr>
          <w:rStyle w:val="Emphasis"/>
          <w:highlight w:val="green"/>
        </w:rPr>
        <w:t>diagnosis of how copyright</w:t>
      </w:r>
      <w:r w:rsidRPr="00C32FEB">
        <w:rPr>
          <w:rStyle w:val="Emphasis"/>
        </w:rPr>
        <w:t xml:space="preserve"> law can </w:t>
      </w:r>
      <w:r w:rsidRPr="00864830">
        <w:rPr>
          <w:rStyle w:val="Emphasis"/>
          <w:highlight w:val="green"/>
        </w:rPr>
        <w:t>threaten freedom of expression</w:t>
      </w:r>
      <w:r w:rsidRPr="00C32FEB">
        <w:rPr>
          <w:rStyle w:val="Emphasis"/>
        </w:rPr>
        <w:t xml:space="preserve">. Given the oligopolistic structure of markets for cultural commodities, </w:t>
      </w:r>
      <w:r w:rsidRPr="00864830">
        <w:rPr>
          <w:rStyle w:val="Emphasis"/>
          <w:highlight w:val="green"/>
        </w:rPr>
        <w:t>bloated</w:t>
      </w:r>
      <w:r w:rsidRPr="00C32FEB">
        <w:rPr>
          <w:rStyle w:val="Emphasis"/>
        </w:rPr>
        <w:t xml:space="preserve"> copy</w:t>
      </w:r>
      <w:r w:rsidRPr="00864830">
        <w:rPr>
          <w:rStyle w:val="Emphasis"/>
          <w:highlight w:val="green"/>
        </w:rPr>
        <w:t>rights</w:t>
      </w:r>
      <w:r w:rsidRPr="00C32FEB">
        <w:rPr>
          <w:rStyle w:val="Emphasis"/>
        </w:rPr>
        <w:t xml:space="preserve"> produce a ‘permission culture’ that </w:t>
      </w:r>
      <w:r w:rsidRPr="00864830">
        <w:rPr>
          <w:rStyle w:val="Emphasis"/>
          <w:highlight w:val="green"/>
        </w:rPr>
        <w:t>chills expression</w:t>
      </w:r>
      <w:r w:rsidRPr="00C32FEB">
        <w:rPr>
          <w:rStyle w:val="Emphasis"/>
        </w:rPr>
        <w:t xml:space="preserve"> </w:t>
      </w:r>
      <w:r w:rsidRPr="00C32FEB">
        <w:rPr>
          <w:sz w:val="16"/>
        </w:rPr>
        <w:t>(since permission to use copyright material as raw material for follow-on creativity “is not often granted to the critical or independent”).12</w:t>
      </w:r>
      <w:r w:rsidRPr="00C32FEB">
        <w:rPr>
          <w:rStyle w:val="Emphasis"/>
        </w:rPr>
        <w:t xml:space="preserve"> The </w:t>
      </w:r>
      <w:r w:rsidRPr="00864830">
        <w:rPr>
          <w:rStyle w:val="Emphasis"/>
          <w:highlight w:val="green"/>
        </w:rPr>
        <w:t>negative liberty</w:t>
      </w:r>
      <w:r w:rsidRPr="00C32FEB">
        <w:rPr>
          <w:rStyle w:val="Emphasis"/>
        </w:rPr>
        <w:t xml:space="preserve"> of individuals </w:t>
      </w:r>
      <w:r w:rsidRPr="00864830">
        <w:rPr>
          <w:rStyle w:val="Emphasis"/>
          <w:highlight w:val="green"/>
        </w:rPr>
        <w:t>is</w:t>
      </w:r>
      <w:r w:rsidRPr="00C32FEB">
        <w:rPr>
          <w:rStyle w:val="Emphasis"/>
        </w:rPr>
        <w:t xml:space="preserve"> thereby </w:t>
      </w:r>
      <w:r w:rsidRPr="00864830">
        <w:rPr>
          <w:rStyle w:val="Emphasis"/>
          <w:highlight w:val="green"/>
        </w:rPr>
        <w:t>endangered</w:t>
      </w:r>
      <w:r w:rsidRPr="00C32FEB">
        <w:rPr>
          <w:rStyle w:val="Emphasis"/>
        </w:rPr>
        <w:t xml:space="preserve">; some have argued that space for the </w:t>
      </w:r>
      <w:r w:rsidRPr="00864830">
        <w:rPr>
          <w:rStyle w:val="Emphasis"/>
          <w:highlight w:val="green"/>
        </w:rPr>
        <w:t>self-cultivation</w:t>
      </w:r>
      <w:r w:rsidRPr="00C32FEB">
        <w:rPr>
          <w:rStyle w:val="Emphasis"/>
        </w:rPr>
        <w:t xml:space="preserve"> </w:t>
      </w:r>
      <w:r w:rsidRPr="00864830">
        <w:rPr>
          <w:rStyle w:val="Emphasis"/>
          <w:highlight w:val="green"/>
        </w:rPr>
        <w:t>of</w:t>
      </w:r>
      <w:r w:rsidRPr="00C32FEB">
        <w:rPr>
          <w:rStyle w:val="Emphasis"/>
        </w:rPr>
        <w:t xml:space="preserve"> each individual’s </w:t>
      </w:r>
      <w:r w:rsidRPr="00864830">
        <w:rPr>
          <w:rStyle w:val="Emphasis"/>
          <w:highlight w:val="green"/>
        </w:rPr>
        <w:t>potentialities</w:t>
      </w:r>
      <w:r w:rsidRPr="00C32FEB">
        <w:rPr>
          <w:rStyle w:val="Emphasis"/>
        </w:rPr>
        <w:t xml:space="preserve"> </w:t>
      </w:r>
      <w:r w:rsidRPr="00C32FEB">
        <w:rPr>
          <w:sz w:val="16"/>
        </w:rPr>
        <w:t>(‘autonomy’ as understood within the tradition that includes J.S. Mill and Joseph Raz)</w:t>
      </w:r>
      <w:r w:rsidRPr="00C32FEB">
        <w:rPr>
          <w:rStyle w:val="Emphasis"/>
        </w:rPr>
        <w:t xml:space="preserve"> </w:t>
      </w:r>
      <w:r w:rsidRPr="00864830">
        <w:rPr>
          <w:rStyle w:val="Emphasis"/>
          <w:highlight w:val="green"/>
        </w:rPr>
        <w:t>is</w:t>
      </w:r>
      <w:r w:rsidRPr="00C32FEB">
        <w:rPr>
          <w:rStyle w:val="Emphasis"/>
        </w:rPr>
        <w:t xml:space="preserve"> also </w:t>
      </w:r>
      <w:r w:rsidRPr="00864830">
        <w:rPr>
          <w:rStyle w:val="Emphasis"/>
          <w:highlight w:val="green"/>
        </w:rPr>
        <w:t>restricted</w:t>
      </w:r>
      <w:r w:rsidRPr="00C32FEB">
        <w:rPr>
          <w:rStyle w:val="Emphasis"/>
        </w:rPr>
        <w:t xml:space="preserve">.13 </w:t>
      </w:r>
      <w:r w:rsidRPr="00C32FEB">
        <w:rPr>
          <w:sz w:val="16"/>
        </w:rPr>
        <w:t xml:space="preserve">Consequently, the benefits that accrue to society as a whole from the </w:t>
      </w:r>
      <w:proofErr w:type="spellStart"/>
      <w:r w:rsidRPr="00C32FEB">
        <w:rPr>
          <w:sz w:val="16"/>
        </w:rPr>
        <w:t>clamour</w:t>
      </w:r>
      <w:proofErr w:type="spellEnd"/>
      <w:r w:rsidRPr="00C32FEB">
        <w:rPr>
          <w:sz w:val="16"/>
        </w:rPr>
        <w:t xml:space="preserve"> of competing claims and perspectives –</w:t>
      </w:r>
      <w:r w:rsidRPr="00C32FEB">
        <w:rPr>
          <w:rStyle w:val="Emphasis"/>
        </w:rPr>
        <w:t xml:space="preserve"> </w:t>
      </w:r>
      <w:r w:rsidRPr="00864830">
        <w:rPr>
          <w:rStyle w:val="Emphasis"/>
          <w:highlight w:val="green"/>
        </w:rPr>
        <w:t>a diversity of opinions</w:t>
      </w:r>
      <w:r w:rsidRPr="00C32FEB">
        <w:rPr>
          <w:rStyle w:val="Emphasis"/>
        </w:rPr>
        <w:t xml:space="preserve"> and forms of creativity, </w:t>
      </w:r>
      <w:r w:rsidRPr="00864830">
        <w:rPr>
          <w:rStyle w:val="Emphasis"/>
          <w:highlight w:val="green"/>
        </w:rPr>
        <w:t>information</w:t>
      </w:r>
      <w:r w:rsidRPr="00C32FEB">
        <w:rPr>
          <w:rStyle w:val="Emphasis"/>
        </w:rPr>
        <w:t xml:space="preserve"> </w:t>
      </w:r>
      <w:r w:rsidRPr="00864830">
        <w:rPr>
          <w:rStyle w:val="Emphasis"/>
          <w:highlight w:val="green"/>
        </w:rPr>
        <w:t>which is</w:t>
      </w:r>
      <w:r w:rsidRPr="00C32FEB">
        <w:rPr>
          <w:rStyle w:val="Emphasis"/>
        </w:rPr>
        <w:t xml:space="preserve"> reliable because </w:t>
      </w:r>
      <w:r w:rsidRPr="00864830">
        <w:rPr>
          <w:rStyle w:val="Emphasis"/>
          <w:highlight w:val="green"/>
        </w:rPr>
        <w:t>tested</w:t>
      </w:r>
      <w:r w:rsidRPr="00C32FEB">
        <w:rPr>
          <w:rStyle w:val="Emphasis"/>
        </w:rPr>
        <w:t xml:space="preserve"> </w:t>
      </w:r>
      <w:r w:rsidRPr="00864830">
        <w:rPr>
          <w:rStyle w:val="Emphasis"/>
          <w:highlight w:val="green"/>
        </w:rPr>
        <w:t>in</w:t>
      </w:r>
      <w:r w:rsidRPr="00C32FEB">
        <w:rPr>
          <w:rStyle w:val="Emphasis"/>
        </w:rPr>
        <w:t xml:space="preserve"> the heat of public </w:t>
      </w:r>
      <w:r w:rsidRPr="00864830">
        <w:rPr>
          <w:rStyle w:val="Emphasis"/>
          <w:highlight w:val="green"/>
        </w:rPr>
        <w:t>debate</w:t>
      </w:r>
      <w:r w:rsidRPr="00C32FEB">
        <w:rPr>
          <w:rStyle w:val="Emphasis"/>
        </w:rPr>
        <w:t xml:space="preserve">, the dissemination of knowledge, a more effective democracy – </w:t>
      </w:r>
      <w:r w:rsidRPr="00864830">
        <w:rPr>
          <w:rStyle w:val="Emphasis"/>
          <w:highlight w:val="green"/>
        </w:rPr>
        <w:t>are diminished</w:t>
      </w:r>
      <w:r w:rsidRPr="00C32FEB">
        <w:rPr>
          <w:rStyle w:val="Emphasis"/>
        </w:rPr>
        <w:t xml:space="preserve">. </w:t>
      </w:r>
      <w:r w:rsidRPr="00C32FEB">
        <w:rPr>
          <w:sz w:val="16"/>
        </w:rPr>
        <w:t xml:space="preserve">From the perspective of this liberalism, a free culture emerges from the freedoms of individuals to say what they choose to say and experience what others choose to say, unhindered in either dimension by intellectual property rights unless aggregate welfare (or on the </w:t>
      </w:r>
      <w:proofErr w:type="spellStart"/>
      <w:r w:rsidRPr="00C32FEB">
        <w:rPr>
          <w:sz w:val="16"/>
        </w:rPr>
        <w:t>Razian</w:t>
      </w:r>
      <w:proofErr w:type="spellEnd"/>
      <w:r w:rsidRPr="00C32FEB">
        <w:rPr>
          <w:sz w:val="16"/>
        </w:rPr>
        <w:t xml:space="preserve"> view, liberal-democratic culture as a ‘common good’)14 is thereby advanced.</w:t>
      </w:r>
    </w:p>
    <w:p w14:paraId="1A9E140B" w14:textId="77777777" w:rsidR="00082EDF" w:rsidRDefault="00082EDF" w:rsidP="00082EDF">
      <w:pPr>
        <w:pStyle w:val="Heading4"/>
      </w:pPr>
      <w:r>
        <w:t xml:space="preserve">3] </w:t>
      </w:r>
      <w:r>
        <w:t xml:space="preserve">Reducing IP is a method of </w:t>
      </w:r>
      <w:r w:rsidRPr="00CA1844">
        <w:rPr>
          <w:u w:val="single"/>
        </w:rPr>
        <w:t>global solidarity</w:t>
      </w:r>
      <w:r>
        <w:t xml:space="preserve"> by manifesting </w:t>
      </w:r>
      <w:r w:rsidRPr="0006616D">
        <w:rPr>
          <w:u w:val="single"/>
        </w:rPr>
        <w:t>intra-country cooperation</w:t>
      </w:r>
      <w:r>
        <w:t xml:space="preserve">. </w:t>
      </w:r>
    </w:p>
    <w:p w14:paraId="3D73B9A5" w14:textId="77777777" w:rsidR="00082EDF" w:rsidRPr="00786446" w:rsidRDefault="00082EDF" w:rsidP="00082EDF">
      <w:proofErr w:type="spellStart"/>
      <w:r w:rsidRPr="004E4341">
        <w:rPr>
          <w:rStyle w:val="Style13ptBold"/>
        </w:rPr>
        <w:t>Jecker</w:t>
      </w:r>
      <w:proofErr w:type="spellEnd"/>
      <w:r w:rsidRPr="004E4341">
        <w:rPr>
          <w:rStyle w:val="Style13ptBold"/>
        </w:rPr>
        <w:t xml:space="preserve"> and </w:t>
      </w:r>
      <w:proofErr w:type="spellStart"/>
      <w:r w:rsidRPr="004E4341">
        <w:rPr>
          <w:rStyle w:val="Style13ptBold"/>
        </w:rPr>
        <w:t>Atuire</w:t>
      </w:r>
      <w:proofErr w:type="spellEnd"/>
      <w:r w:rsidRPr="004E4341">
        <w:rPr>
          <w:rStyle w:val="Style13ptBold"/>
        </w:rPr>
        <w:t xml:space="preserve"> 7/7</w:t>
      </w:r>
      <w:r>
        <w:t xml:space="preserve"> [Nancy S </w:t>
      </w:r>
      <w:proofErr w:type="spellStart"/>
      <w:r>
        <w:t>Jecker</w:t>
      </w:r>
      <w:proofErr w:type="spellEnd"/>
      <w:r>
        <w:t xml:space="preserve"> (p</w:t>
      </w:r>
      <w:r w:rsidRPr="00E0512E">
        <w:t>rofessor of bioethics and philosophy at the University of Washington School of Medicine, Department of Bioethics and Humanities</w:t>
      </w:r>
      <w:r>
        <w:t xml:space="preserve">) and Caesar A </w:t>
      </w:r>
      <w:proofErr w:type="spellStart"/>
      <w:r>
        <w:t>Atuire</w:t>
      </w:r>
      <w:proofErr w:type="spellEnd"/>
      <w:r>
        <w:t xml:space="preserve"> (</w:t>
      </w:r>
      <w:r w:rsidRPr="0033334B">
        <w:t xml:space="preserve">PhD in Philosophy from the Athenaeum Regina </w:t>
      </w:r>
      <w:proofErr w:type="spellStart"/>
      <w:r w:rsidRPr="0033334B">
        <w:t>Apostolorum</w:t>
      </w:r>
      <w:proofErr w:type="spellEnd"/>
      <w:r w:rsidRPr="0033334B">
        <w:t>, Rome</w:t>
      </w:r>
      <w:r>
        <w:t>,</w:t>
      </w:r>
      <w:r w:rsidRPr="0033334B">
        <w:t xml:space="preserve"> Lecturer in the Department of Philosophy and Classics at the University of Ghana, Legon</w:t>
      </w:r>
      <w:r>
        <w:t xml:space="preserve">). “What’s yours is ours: waiving intellectual property protections for COVID-19 vaccines”. Journal of Medical Ethics. </w:t>
      </w:r>
      <w:r w:rsidRPr="004A4436">
        <w:t xml:space="preserve">July </w:t>
      </w:r>
      <w:r>
        <w:t>7</w:t>
      </w:r>
      <w:proofErr w:type="gramStart"/>
      <w:r>
        <w:t xml:space="preserve"> </w:t>
      </w:r>
      <w:r w:rsidRPr="004A4436">
        <w:t>2021</w:t>
      </w:r>
      <w:proofErr w:type="gramEnd"/>
      <w:r>
        <w:t xml:space="preserve">. Accessed 7/22/21. </w:t>
      </w:r>
      <w:hyperlink r:id="rId12" w:history="1">
        <w:r w:rsidRPr="007F29D8">
          <w:rPr>
            <w:rStyle w:val="Hyperlink"/>
          </w:rPr>
          <w:t>https://jme.bmj.com/content/early/2021/07/06/medethics-2021-107555</w:t>
        </w:r>
      </w:hyperlink>
      <w:r>
        <w:t xml:space="preserve"> //Xu]</w:t>
      </w:r>
    </w:p>
    <w:p w14:paraId="6AEB00FF" w14:textId="43DEDA06" w:rsidR="00082EDF" w:rsidRDefault="00082EDF" w:rsidP="00082EDF">
      <w:pPr>
        <w:rPr>
          <w:sz w:val="16"/>
        </w:rPr>
      </w:pPr>
      <w:r w:rsidRPr="00FD58F2">
        <w:rPr>
          <w:rStyle w:val="Emphasis"/>
        </w:rPr>
        <w:t xml:space="preserve">We turn next to positive ethical arguments for temporarily </w:t>
      </w:r>
      <w:r w:rsidRPr="00864830">
        <w:rPr>
          <w:rStyle w:val="Emphasis"/>
          <w:highlight w:val="green"/>
        </w:rPr>
        <w:t>waiving</w:t>
      </w:r>
      <w:r w:rsidRPr="00FD58F2">
        <w:rPr>
          <w:rStyle w:val="Emphasis"/>
        </w:rPr>
        <w:t xml:space="preserve"> </w:t>
      </w:r>
      <w:r w:rsidRPr="00864830">
        <w:rPr>
          <w:rStyle w:val="Emphasis"/>
          <w:highlight w:val="green"/>
        </w:rPr>
        <w:t>IP</w:t>
      </w:r>
      <w:r w:rsidRPr="00FD58F2">
        <w:rPr>
          <w:rStyle w:val="Emphasis"/>
        </w:rPr>
        <w:t xml:space="preserve"> protections, which </w:t>
      </w:r>
      <w:r w:rsidRPr="00864830">
        <w:rPr>
          <w:rStyle w:val="Emphasis"/>
          <w:highlight w:val="green"/>
        </w:rPr>
        <w:t>appeal to</w:t>
      </w:r>
      <w:r w:rsidRPr="00FD58F2">
        <w:rPr>
          <w:rStyle w:val="Emphasis"/>
        </w:rPr>
        <w:t xml:space="preserve"> the values of </w:t>
      </w:r>
      <w:r w:rsidRPr="00864830">
        <w:rPr>
          <w:rStyle w:val="Emphasis"/>
          <w:highlight w:val="green"/>
        </w:rPr>
        <w:t>globally solidarity and corporate responsibility.</w:t>
      </w:r>
      <w:r>
        <w:rPr>
          <w:rStyle w:val="Emphasis"/>
        </w:rPr>
        <w:t xml:space="preserve"> </w:t>
      </w:r>
      <w:r w:rsidRPr="00AA5B8B">
        <w:rPr>
          <w:sz w:val="16"/>
        </w:rPr>
        <w:t xml:space="preserve">Global solidarity underscores that during the COVID-19 pandemic, </w:t>
      </w:r>
      <w:r w:rsidRPr="00864830">
        <w:rPr>
          <w:rStyle w:val="Emphasis"/>
          <w:highlight w:val="green"/>
        </w:rPr>
        <w:t>each nation’s interests are entwined</w:t>
      </w:r>
      <w:r w:rsidRPr="00FD58F2">
        <w:rPr>
          <w:rStyle w:val="Emphasis"/>
        </w:rPr>
        <w:t xml:space="preserve"> </w:t>
      </w:r>
      <w:r w:rsidRPr="00864830">
        <w:rPr>
          <w:rStyle w:val="Emphasis"/>
          <w:highlight w:val="green"/>
        </w:rPr>
        <w:t>with</w:t>
      </w:r>
      <w:r w:rsidRPr="00FD58F2">
        <w:rPr>
          <w:rStyle w:val="Emphasis"/>
        </w:rPr>
        <w:t xml:space="preserve"> the interests of </w:t>
      </w:r>
      <w:r w:rsidRPr="00864830">
        <w:rPr>
          <w:rStyle w:val="Emphasis"/>
          <w:highlight w:val="green"/>
        </w:rPr>
        <w:t>every other</w:t>
      </w:r>
      <w:r w:rsidRPr="00FD58F2">
        <w:rPr>
          <w:rStyle w:val="Emphasis"/>
        </w:rPr>
        <w:t>.22</w:t>
      </w:r>
      <w:r w:rsidRPr="00AA5B8B">
        <w:rPr>
          <w:sz w:val="16"/>
        </w:rPr>
        <w:t xml:space="preserve"> Just as it is impossible for any nation standing alone to address the threat to human health climate change raises, it is impossible for any single nation to meet the challenge that COVID-19 and future pandemics present. Instead, humanity must stand together. </w:t>
      </w:r>
      <w:r w:rsidRPr="00864830">
        <w:rPr>
          <w:rStyle w:val="Emphasis"/>
          <w:highlight w:val="green"/>
        </w:rPr>
        <w:t>In the past</w:t>
      </w:r>
      <w:r w:rsidRPr="00FD58F2">
        <w:rPr>
          <w:rStyle w:val="Emphasis"/>
        </w:rPr>
        <w:t xml:space="preserve">, </w:t>
      </w:r>
      <w:r w:rsidRPr="00864830">
        <w:rPr>
          <w:rStyle w:val="Emphasis"/>
          <w:highlight w:val="green"/>
        </w:rPr>
        <w:t>nations</w:t>
      </w:r>
      <w:r w:rsidRPr="00FD58F2">
        <w:rPr>
          <w:rStyle w:val="Emphasis"/>
        </w:rPr>
        <w:t xml:space="preserve"> have </w:t>
      </w:r>
      <w:r w:rsidRPr="00864830">
        <w:rPr>
          <w:rStyle w:val="Emphasis"/>
          <w:highlight w:val="green"/>
        </w:rPr>
        <w:t>failed</w:t>
      </w:r>
      <w:r w:rsidRPr="00FD58F2">
        <w:rPr>
          <w:rStyle w:val="Emphasis"/>
        </w:rPr>
        <w:t xml:space="preserve"> to do so. The epidemic of </w:t>
      </w:r>
      <w:r w:rsidRPr="00864830">
        <w:rPr>
          <w:rStyle w:val="Emphasis"/>
          <w:highlight w:val="green"/>
        </w:rPr>
        <w:t>HIV/AIDS in Africa illustrates</w:t>
      </w:r>
      <w:r w:rsidRPr="00FD58F2">
        <w:rPr>
          <w:rStyle w:val="Emphasis"/>
        </w:rPr>
        <w:t>.</w:t>
      </w:r>
      <w:r w:rsidRPr="00AA5B8B">
        <w:rPr>
          <w:sz w:val="16"/>
        </w:rPr>
        <w:t xml:space="preserve"> Shamefully, it took nearly a decade for the first antiretroviral drugs to reach the African continent, even though Africa was the hardest hit region and antiretroviral drugs provided 90% mortality reduction. </w:t>
      </w:r>
      <w:r w:rsidRPr="00FD58F2">
        <w:rPr>
          <w:rStyle w:val="Emphasis"/>
        </w:rPr>
        <w:t xml:space="preserve">Although the US government was an early investor in research that produced antiviral drugs for HIV, </w:t>
      </w:r>
      <w:r w:rsidRPr="00864830">
        <w:rPr>
          <w:rStyle w:val="Emphasis"/>
          <w:highlight w:val="green"/>
        </w:rPr>
        <w:t>distribution</w:t>
      </w:r>
      <w:r w:rsidRPr="00FD58F2">
        <w:rPr>
          <w:rStyle w:val="Emphasis"/>
        </w:rPr>
        <w:t xml:space="preserve"> was </w:t>
      </w:r>
      <w:r w:rsidRPr="00864830">
        <w:rPr>
          <w:rStyle w:val="Emphasis"/>
          <w:highlight w:val="green"/>
        </w:rPr>
        <w:t>controlled by</w:t>
      </w:r>
      <w:r w:rsidRPr="00FD58F2">
        <w:rPr>
          <w:rStyle w:val="Emphasis"/>
        </w:rPr>
        <w:t xml:space="preserve"> big </w:t>
      </w:r>
      <w:r w:rsidRPr="00864830">
        <w:rPr>
          <w:rStyle w:val="Emphasis"/>
          <w:highlight w:val="green"/>
        </w:rPr>
        <w:t>pharmaceutical companies driven by profit</w:t>
      </w:r>
      <w:r w:rsidRPr="00FD58F2">
        <w:rPr>
          <w:rStyle w:val="Emphasis"/>
        </w:rPr>
        <w:t>. The USA and other wealthy countries repeated this mistake during the COVID-19 pandemic, supporting vaccine developers without requiring technology transfers and donations to COVAX (the multilateral partnership supplying vaccines to LMICs). Ethically, the task ahead is fixing a problem of human making.</w:t>
      </w:r>
      <w:r>
        <w:rPr>
          <w:rStyle w:val="Emphasis"/>
        </w:rPr>
        <w:t xml:space="preserve"> </w:t>
      </w:r>
      <w:r w:rsidRPr="00AA5B8B">
        <w:rPr>
          <w:sz w:val="16"/>
        </w:rPr>
        <w:t xml:space="preserve">A second argument, based on corporate social responsibility, stresses expectations for and benefits of socially responsible </w:t>
      </w:r>
      <w:proofErr w:type="spellStart"/>
      <w:r w:rsidRPr="00AA5B8B">
        <w:rPr>
          <w:sz w:val="16"/>
        </w:rPr>
        <w:t>behaviour</w:t>
      </w:r>
      <w:proofErr w:type="spellEnd"/>
      <w:r w:rsidRPr="00AA5B8B">
        <w:rPr>
          <w:sz w:val="16"/>
        </w:rPr>
        <w:t xml:space="preserve"> by for-profit companies. Increasingly, companies appreciate the potential impact that socially responsible </w:t>
      </w:r>
      <w:proofErr w:type="spellStart"/>
      <w:r w:rsidRPr="00AA5B8B">
        <w:rPr>
          <w:sz w:val="16"/>
        </w:rPr>
        <w:t>behaviour</w:t>
      </w:r>
      <w:proofErr w:type="spellEnd"/>
      <w:r w:rsidRPr="00AA5B8B">
        <w:rPr>
          <w:sz w:val="16"/>
        </w:rPr>
        <w:t xml:space="preserve"> has on competitive advantage, reputation, retention of workers and customers, employee morale and relationships with stakeholders.23 IP protections shield pharmaceutical companies from competition, enabling them to </w:t>
      </w:r>
      <w:proofErr w:type="spellStart"/>
      <w:r w:rsidRPr="00AA5B8B">
        <w:rPr>
          <w:sz w:val="16"/>
        </w:rPr>
        <w:t>monopolise</w:t>
      </w:r>
      <w:proofErr w:type="spellEnd"/>
      <w:r w:rsidRPr="00AA5B8B">
        <w:rPr>
          <w:sz w:val="16"/>
        </w:rPr>
        <w:t xml:space="preserve"> markets and generate above-normal profits. During a pandemic, social responsibility requires temporarily limiting profits and requiring companies to give back, rather than allowing above-normal profits to accrue unchecked. </w:t>
      </w:r>
      <w:r w:rsidRPr="00AA5B8B">
        <w:rPr>
          <w:rStyle w:val="Emphasis"/>
        </w:rPr>
        <w:t xml:space="preserve">Even Locke, who conceived of our modern notion of property rights, held that fundamental </w:t>
      </w:r>
      <w:r w:rsidRPr="00864830">
        <w:rPr>
          <w:rStyle w:val="Emphasis"/>
          <w:highlight w:val="green"/>
        </w:rPr>
        <w:t>rights like property could be</w:t>
      </w:r>
      <w:r w:rsidRPr="00AA5B8B">
        <w:rPr>
          <w:rStyle w:val="Emphasis"/>
        </w:rPr>
        <w:t xml:space="preserve"> justly </w:t>
      </w:r>
      <w:r w:rsidRPr="00864830">
        <w:rPr>
          <w:rStyle w:val="Emphasis"/>
          <w:highlight w:val="green"/>
        </w:rPr>
        <w:t>overridden</w:t>
      </w:r>
      <w:r w:rsidRPr="00AA5B8B">
        <w:rPr>
          <w:rStyle w:val="Emphasis"/>
        </w:rPr>
        <w:t xml:space="preserve"> </w:t>
      </w:r>
      <w:r w:rsidRPr="00864830">
        <w:rPr>
          <w:rStyle w:val="Emphasis"/>
          <w:highlight w:val="green"/>
        </w:rPr>
        <w:t>under</w:t>
      </w:r>
      <w:r w:rsidRPr="00AA5B8B">
        <w:rPr>
          <w:rStyle w:val="Emphasis"/>
        </w:rPr>
        <w:t xml:space="preserve"> </w:t>
      </w:r>
      <w:r w:rsidRPr="00864830">
        <w:rPr>
          <w:rStyle w:val="Emphasis"/>
          <w:highlight w:val="green"/>
        </w:rPr>
        <w:t>certain conditions</w:t>
      </w:r>
      <w:r w:rsidRPr="00AA5B8B">
        <w:rPr>
          <w:rStyle w:val="Emphasis"/>
        </w:rPr>
        <w:t xml:space="preserve">, namely, </w:t>
      </w:r>
      <w:r w:rsidRPr="00864830">
        <w:rPr>
          <w:rStyle w:val="Emphasis"/>
          <w:highlight w:val="green"/>
        </w:rPr>
        <w:t>when</w:t>
      </w:r>
      <w:r w:rsidRPr="00AA5B8B">
        <w:rPr>
          <w:rStyle w:val="Emphasis"/>
        </w:rPr>
        <w:t xml:space="preserve"> the goods are perishable and would go to waste or when their </w:t>
      </w:r>
      <w:r w:rsidRPr="00864830">
        <w:rPr>
          <w:rStyle w:val="Emphasis"/>
          <w:highlight w:val="green"/>
        </w:rPr>
        <w:t>extraction may intrude on the common</w:t>
      </w:r>
      <w:r w:rsidRPr="00AA5B8B">
        <w:rPr>
          <w:rStyle w:val="Emphasis"/>
        </w:rPr>
        <w:t xml:space="preserve"> good, in which case they extend only to what leaves enough behind for others.</w:t>
      </w:r>
      <w:r w:rsidRPr="00AA5B8B">
        <w:rPr>
          <w:sz w:val="16"/>
        </w:rPr>
        <w:t xml:space="preserve">24 Building on this analysis, we submit that displays of social responsibility fall along a continuum. </w:t>
      </w:r>
      <w:r w:rsidRPr="00AA5B8B">
        <w:rPr>
          <w:rStyle w:val="Emphasis"/>
        </w:rPr>
        <w:t xml:space="preserve">During the COVID-19 pandemic, a high degree of </w:t>
      </w:r>
      <w:r w:rsidRPr="00864830">
        <w:rPr>
          <w:rStyle w:val="Emphasis"/>
          <w:highlight w:val="green"/>
        </w:rPr>
        <w:t>responsibility would be shown by</w:t>
      </w:r>
      <w:r w:rsidRPr="00AA5B8B">
        <w:rPr>
          <w:rStyle w:val="Emphasis"/>
        </w:rPr>
        <w:t xml:space="preserve"> temporarily </w:t>
      </w:r>
      <w:r w:rsidRPr="00864830">
        <w:rPr>
          <w:rStyle w:val="Emphasis"/>
          <w:highlight w:val="green"/>
        </w:rPr>
        <w:t>sharing patents</w:t>
      </w:r>
      <w:r w:rsidRPr="00AA5B8B">
        <w:rPr>
          <w:rStyle w:val="Emphasis"/>
        </w:rPr>
        <w:t xml:space="preserve"> for products aimed at preventing, containing, or treating COVID-19, which is India and South Africa’s proposal</w:t>
      </w:r>
      <w:r w:rsidRPr="00AA5B8B">
        <w:rPr>
          <w:sz w:val="16"/>
        </w:rPr>
        <w:t>; moderate responsibility would be demonstrated by temporarily sharing licenses to manufacture COVID-19 vaccines, as the WTO Director General proposes; and minimal responsibility would be shown by sending vaccines directly to nations in response to pleas for help, which Pfizer did when it pledged up to 40 million doses of its vaccine to COVAX (which represents under 2% of the 2.5 billion doses Pfizer will produce in 2021).25</w:t>
      </w:r>
    </w:p>
    <w:p w14:paraId="55116001" w14:textId="50FDE56E" w:rsidR="004B65BE" w:rsidRDefault="004B65BE" w:rsidP="004B65BE">
      <w:pPr>
        <w:pStyle w:val="Heading3"/>
      </w:pPr>
      <w:r>
        <w:t>Method</w:t>
      </w:r>
    </w:p>
    <w:p w14:paraId="344E32F9" w14:textId="77777777" w:rsidR="004B65BE" w:rsidRPr="000635C0" w:rsidRDefault="004B65BE" w:rsidP="004B65BE">
      <w:pPr>
        <w:pStyle w:val="Heading4"/>
        <w:rPr>
          <w:rFonts w:asciiTheme="minorHAnsi" w:hAnsiTheme="minorHAnsi" w:cstheme="minorHAnsi"/>
          <w:szCs w:val="26"/>
          <w:u w:val="single"/>
        </w:rPr>
      </w:pPr>
      <w:r w:rsidRPr="000635C0">
        <w:rPr>
          <w:rFonts w:asciiTheme="minorHAnsi" w:hAnsiTheme="minorHAnsi" w:cstheme="minorHAnsi"/>
        </w:rPr>
        <w:t xml:space="preserve">1] </w:t>
      </w:r>
      <w:r w:rsidRPr="000635C0">
        <w:rPr>
          <w:rFonts w:asciiTheme="minorHAnsi" w:hAnsiTheme="minorHAnsi" w:cstheme="minorHAnsi"/>
          <w:szCs w:val="26"/>
        </w:rPr>
        <w:t xml:space="preserve">1AR theory is legit – anything else means </w:t>
      </w:r>
      <w:r w:rsidRPr="000635C0">
        <w:rPr>
          <w:rFonts w:asciiTheme="minorHAnsi" w:hAnsiTheme="minorHAnsi" w:cstheme="minorHAnsi"/>
          <w:szCs w:val="26"/>
          <w:u w:val="single"/>
        </w:rPr>
        <w:t xml:space="preserve">infinite abuse </w:t>
      </w:r>
    </w:p>
    <w:p w14:paraId="37064875" w14:textId="77777777" w:rsidR="004B65BE" w:rsidRPr="000635C0" w:rsidRDefault="004B65BE" w:rsidP="004B65BE">
      <w:pPr>
        <w:pStyle w:val="Heading4"/>
        <w:rPr>
          <w:rFonts w:asciiTheme="minorHAnsi" w:hAnsiTheme="minorHAnsi" w:cstheme="minorHAnsi"/>
        </w:rPr>
      </w:pPr>
      <w:r w:rsidRPr="000635C0">
        <w:rPr>
          <w:rFonts w:asciiTheme="minorHAnsi" w:hAnsiTheme="minorHAnsi" w:cstheme="minorHAnsi"/>
        </w:rPr>
        <w:t xml:space="preserve">– drop the debater – 1AR is </w:t>
      </w:r>
      <w:r w:rsidRPr="000635C0">
        <w:rPr>
          <w:rFonts w:asciiTheme="minorHAnsi" w:hAnsiTheme="minorHAnsi" w:cstheme="minorHAnsi"/>
          <w:u w:val="single"/>
        </w:rPr>
        <w:t>too short</w:t>
      </w:r>
      <w:r w:rsidRPr="000635C0">
        <w:rPr>
          <w:rFonts w:asciiTheme="minorHAnsi" w:hAnsiTheme="minorHAnsi" w:cstheme="minorHAnsi"/>
        </w:rPr>
        <w:t xml:space="preserve"> to make up for the time trade-off </w:t>
      </w:r>
    </w:p>
    <w:p w14:paraId="07168DB8" w14:textId="77777777" w:rsidR="004B65BE" w:rsidRPr="000635C0" w:rsidRDefault="004B65BE" w:rsidP="004B65BE">
      <w:pPr>
        <w:pStyle w:val="Heading4"/>
        <w:rPr>
          <w:rFonts w:asciiTheme="minorHAnsi" w:hAnsiTheme="minorHAnsi" w:cstheme="minorHAnsi"/>
        </w:rPr>
      </w:pPr>
      <w:r w:rsidRPr="000635C0">
        <w:rPr>
          <w:rFonts w:asciiTheme="minorHAnsi" w:hAnsiTheme="minorHAnsi" w:cstheme="minorHAnsi"/>
        </w:rPr>
        <w:t xml:space="preserve">– no RVIs – 6 min 2NR means they can </w:t>
      </w:r>
      <w:r w:rsidRPr="000635C0">
        <w:rPr>
          <w:rFonts w:asciiTheme="minorHAnsi" w:hAnsiTheme="minorHAnsi" w:cstheme="minorHAnsi"/>
          <w:u w:val="single"/>
        </w:rPr>
        <w:t>brute force</w:t>
      </w:r>
      <w:r w:rsidRPr="000635C0">
        <w:rPr>
          <w:rFonts w:asciiTheme="minorHAnsi" w:hAnsiTheme="minorHAnsi" w:cstheme="minorHAnsi"/>
        </w:rPr>
        <w:t xml:space="preserve"> me every time </w:t>
      </w:r>
    </w:p>
    <w:p w14:paraId="07477DD3" w14:textId="77777777" w:rsidR="004B65BE" w:rsidRPr="000635C0" w:rsidRDefault="004B65BE" w:rsidP="004B65BE">
      <w:pPr>
        <w:pStyle w:val="Heading4"/>
        <w:rPr>
          <w:rFonts w:asciiTheme="minorHAnsi" w:hAnsiTheme="minorHAnsi" w:cstheme="minorHAnsi"/>
        </w:rPr>
      </w:pPr>
      <w:r w:rsidRPr="000635C0">
        <w:rPr>
          <w:rFonts w:asciiTheme="minorHAnsi" w:hAnsiTheme="minorHAnsi" w:cstheme="minorHAnsi"/>
        </w:rPr>
        <w:t xml:space="preserve">– competing </w:t>
      </w:r>
      <w:proofErr w:type="spellStart"/>
      <w:r w:rsidRPr="000635C0">
        <w:rPr>
          <w:rFonts w:asciiTheme="minorHAnsi" w:hAnsiTheme="minorHAnsi" w:cstheme="minorHAnsi"/>
        </w:rPr>
        <w:t>interps</w:t>
      </w:r>
      <w:proofErr w:type="spellEnd"/>
      <w:r w:rsidRPr="000635C0">
        <w:rPr>
          <w:rFonts w:asciiTheme="minorHAnsi" w:hAnsiTheme="minorHAnsi" w:cstheme="minorHAnsi"/>
        </w:rPr>
        <w:t xml:space="preserve"> – reasonability narrows the theory debate to one issue of </w:t>
      </w:r>
      <w:proofErr w:type="spellStart"/>
      <w:r w:rsidRPr="000635C0">
        <w:rPr>
          <w:rFonts w:asciiTheme="minorHAnsi" w:hAnsiTheme="minorHAnsi" w:cstheme="minorHAnsi"/>
        </w:rPr>
        <w:t>brightline</w:t>
      </w:r>
      <w:proofErr w:type="spellEnd"/>
      <w:r w:rsidRPr="000635C0">
        <w:rPr>
          <w:rFonts w:asciiTheme="minorHAnsi" w:hAnsiTheme="minorHAnsi" w:cstheme="minorHAnsi"/>
        </w:rPr>
        <w:t xml:space="preserve">, making it easy for the Neg to collapse to the issue in the long 2NR </w:t>
      </w:r>
    </w:p>
    <w:p w14:paraId="5CB2C10C" w14:textId="77777777" w:rsidR="004B65BE" w:rsidRPr="000635C0" w:rsidRDefault="004B65BE" w:rsidP="004B65BE">
      <w:pPr>
        <w:pStyle w:val="Heading4"/>
        <w:rPr>
          <w:rFonts w:asciiTheme="minorHAnsi" w:hAnsiTheme="minorHAnsi" w:cstheme="minorHAnsi"/>
        </w:rPr>
      </w:pPr>
      <w:r w:rsidRPr="000635C0">
        <w:rPr>
          <w:rFonts w:asciiTheme="minorHAnsi" w:hAnsiTheme="minorHAnsi" w:cstheme="minorHAnsi"/>
        </w:rPr>
        <w:t>– 1AR theory is the highest layer – the NC has 7 minutes to be abusive and 6 minutes to leverage the abuse against 1A theory in the 2N, making checking abuse lexically impossible</w:t>
      </w:r>
    </w:p>
    <w:p w14:paraId="50A4C871" w14:textId="77777777" w:rsidR="004B65BE" w:rsidRPr="000635C0" w:rsidRDefault="004B65BE" w:rsidP="004B65BE">
      <w:pPr>
        <w:pStyle w:val="Heading4"/>
        <w:spacing w:before="0" w:line="276" w:lineRule="auto"/>
        <w:rPr>
          <w:rFonts w:asciiTheme="minorHAnsi" w:eastAsia="Times New Roman" w:hAnsiTheme="minorHAnsi" w:cstheme="minorHAnsi"/>
        </w:rPr>
      </w:pPr>
      <w:r w:rsidRPr="000635C0">
        <w:rPr>
          <w:rFonts w:asciiTheme="minorHAnsi" w:hAnsiTheme="minorHAnsi" w:cstheme="minorHAnsi"/>
        </w:rPr>
        <w:t>2]</w:t>
      </w:r>
      <w:r w:rsidRPr="000635C0">
        <w:rPr>
          <w:rFonts w:asciiTheme="minorHAnsi" w:eastAsia="Times New Roman" w:hAnsiTheme="minorHAnsi" w:cstheme="minorHAnsi"/>
        </w:rPr>
        <w:t xml:space="preserve"> Give me new weighing in the 2AR for 1AR shells – I don’t know what arguments will be read in the 2NR so 1AR weighing is impossible as I don’t know what to weigh against.</w:t>
      </w:r>
    </w:p>
    <w:p w14:paraId="5CAA8425" w14:textId="77777777" w:rsidR="004B65BE" w:rsidRPr="000635C0" w:rsidRDefault="004B65BE" w:rsidP="004B65BE">
      <w:pPr>
        <w:pStyle w:val="Heading4"/>
        <w:rPr>
          <w:rFonts w:asciiTheme="minorHAnsi" w:hAnsiTheme="minorHAnsi" w:cstheme="minorHAnsi"/>
        </w:rPr>
      </w:pPr>
      <w:r w:rsidRPr="000635C0">
        <w:t xml:space="preserve">3] </w:t>
      </w:r>
      <w:r w:rsidRPr="000635C0">
        <w:rPr>
          <w:rFonts w:asciiTheme="minorHAnsi" w:hAnsiTheme="minorHAnsi" w:cstheme="minorHAnsi"/>
        </w:rPr>
        <w:t xml:space="preserve">Affirm if I win offense to a </w:t>
      </w:r>
      <w:proofErr w:type="spellStart"/>
      <w:r w:rsidRPr="000635C0">
        <w:rPr>
          <w:rFonts w:asciiTheme="minorHAnsi" w:hAnsiTheme="minorHAnsi" w:cstheme="minorHAnsi"/>
        </w:rPr>
        <w:t>counterinterp</w:t>
      </w:r>
      <w:proofErr w:type="spellEnd"/>
      <w:r w:rsidRPr="000635C0">
        <w:rPr>
          <w:rFonts w:asciiTheme="minorHAnsi" w:hAnsiTheme="minorHAnsi" w:cstheme="minorHAnsi"/>
        </w:rPr>
        <w:t xml:space="preserve"> </w:t>
      </w:r>
    </w:p>
    <w:p w14:paraId="149C6B44" w14:textId="77777777" w:rsidR="004B65BE" w:rsidRPr="000635C0" w:rsidRDefault="004B65BE" w:rsidP="004B65BE">
      <w:pPr>
        <w:pStyle w:val="Heading4"/>
        <w:rPr>
          <w:rFonts w:asciiTheme="minorHAnsi" w:hAnsiTheme="minorHAnsi" w:cstheme="minorHAnsi"/>
        </w:rPr>
      </w:pPr>
      <w:r w:rsidRPr="000635C0">
        <w:rPr>
          <w:rFonts w:asciiTheme="minorHAnsi" w:hAnsiTheme="minorHAnsi" w:cstheme="minorHAnsi"/>
        </w:rPr>
        <w:t xml:space="preserve">A] </w:t>
      </w:r>
      <w:proofErr w:type="spellStart"/>
      <w:r w:rsidRPr="000635C0">
        <w:rPr>
          <w:rFonts w:asciiTheme="minorHAnsi" w:hAnsiTheme="minorHAnsi" w:cstheme="minorHAnsi"/>
        </w:rPr>
        <w:t>Timeskew</w:t>
      </w:r>
      <w:proofErr w:type="spellEnd"/>
      <w:r w:rsidRPr="000635C0">
        <w:rPr>
          <w:rFonts w:asciiTheme="minorHAnsi" w:hAnsiTheme="minorHAnsi" w:cstheme="minorHAnsi"/>
        </w:rPr>
        <w:t xml:space="preserve"> – 6 Minute 2NR with collapse to whatever I undercover means that you can win theory and substance, but I need to go for both in half the time and split it between the 2 layers. </w:t>
      </w:r>
    </w:p>
    <w:p w14:paraId="4FCBD1CA" w14:textId="77777777" w:rsidR="004B65BE" w:rsidRPr="000635C0" w:rsidRDefault="004B65BE" w:rsidP="004B65BE">
      <w:pPr>
        <w:pStyle w:val="Heading4"/>
        <w:rPr>
          <w:rFonts w:asciiTheme="minorHAnsi" w:hAnsiTheme="minorHAnsi" w:cstheme="minorHAnsi"/>
        </w:rPr>
      </w:pPr>
      <w:r w:rsidRPr="000635C0">
        <w:rPr>
          <w:rFonts w:asciiTheme="minorHAnsi" w:hAnsiTheme="minorHAnsi" w:cstheme="minorHAnsi"/>
        </w:rPr>
        <w:t>B] Reciprocity – you get T and theory so I should get theory and an RVI to make the burden reciprocal.</w:t>
      </w:r>
    </w:p>
    <w:p w14:paraId="593C142A" w14:textId="77777777" w:rsidR="004B65BE" w:rsidRPr="000635C0" w:rsidRDefault="004B65BE" w:rsidP="004B65BE">
      <w:pPr>
        <w:pStyle w:val="Heading4"/>
        <w:spacing w:line="240" w:lineRule="auto"/>
        <w:rPr>
          <w:rFonts w:asciiTheme="minorHAnsi" w:hAnsiTheme="minorHAnsi" w:cstheme="minorHAnsi"/>
        </w:rPr>
      </w:pPr>
      <w:r w:rsidRPr="000635C0">
        <w:t xml:space="preserve">4] Nothing in the 1AC has triggered it, but </w:t>
      </w:r>
      <w:r w:rsidRPr="000635C0">
        <w:rPr>
          <w:rFonts w:asciiTheme="minorHAnsi" w:hAnsiTheme="minorHAnsi" w:cstheme="minorHAnsi"/>
        </w:rPr>
        <w:t xml:space="preserve">Presumption and permissibility affirm – </w:t>
      </w:r>
    </w:p>
    <w:p w14:paraId="70DE6AAB" w14:textId="77777777" w:rsidR="004B65BE" w:rsidRPr="000635C0" w:rsidRDefault="004B65BE" w:rsidP="004B65BE">
      <w:pPr>
        <w:pStyle w:val="Heading4"/>
        <w:spacing w:line="240" w:lineRule="auto"/>
        <w:rPr>
          <w:rFonts w:asciiTheme="minorHAnsi" w:hAnsiTheme="minorHAnsi" w:cstheme="minorHAnsi"/>
        </w:rPr>
      </w:pPr>
      <w:r w:rsidRPr="000635C0">
        <w:rPr>
          <w:rFonts w:asciiTheme="minorHAnsi" w:hAnsiTheme="minorHAnsi" w:cstheme="minorHAnsi"/>
        </w:rPr>
        <w:t xml:space="preserve">a) We always default to assuming something true until proven false </w:t>
      </w:r>
      <w:proofErr w:type="spellStart"/>
      <w:proofErr w:type="gramStart"/>
      <w:r w:rsidRPr="000635C0">
        <w:rPr>
          <w:rFonts w:asciiTheme="minorHAnsi" w:hAnsiTheme="minorHAnsi" w:cstheme="minorHAnsi"/>
        </w:rPr>
        <w:t>ie</w:t>
      </w:r>
      <w:proofErr w:type="spellEnd"/>
      <w:proofErr w:type="gramEnd"/>
      <w:r w:rsidRPr="000635C0">
        <w:rPr>
          <w:rFonts w:asciiTheme="minorHAnsi" w:hAnsiTheme="minorHAnsi" w:cstheme="minorHAnsi"/>
        </w:rPr>
        <w:t xml:space="preserve"> if I told you my name is Daniel you would believe me </w:t>
      </w:r>
    </w:p>
    <w:p w14:paraId="1FAF130A" w14:textId="77777777" w:rsidR="004B65BE" w:rsidRPr="000635C0" w:rsidRDefault="004B65BE" w:rsidP="004B65BE">
      <w:pPr>
        <w:pStyle w:val="Heading4"/>
        <w:spacing w:line="240" w:lineRule="auto"/>
        <w:rPr>
          <w:rFonts w:asciiTheme="minorHAnsi" w:hAnsiTheme="minorHAnsi" w:cstheme="minorHAnsi"/>
        </w:rPr>
      </w:pPr>
      <w:r w:rsidRPr="000635C0">
        <w:rPr>
          <w:rFonts w:asciiTheme="minorHAnsi" w:hAnsiTheme="minorHAnsi" w:cstheme="minorHAnsi"/>
        </w:rPr>
        <w:t xml:space="preserve">b) If agents have to justify why every action is morally </w:t>
      </w:r>
      <w:proofErr w:type="gramStart"/>
      <w:r w:rsidRPr="000635C0">
        <w:rPr>
          <w:rFonts w:asciiTheme="minorHAnsi" w:hAnsiTheme="minorHAnsi" w:cstheme="minorHAnsi"/>
        </w:rPr>
        <w:t>good</w:t>
      </w:r>
      <w:proofErr w:type="gramEnd"/>
      <w:r w:rsidRPr="000635C0">
        <w:rPr>
          <w:rFonts w:asciiTheme="minorHAnsi" w:hAnsiTheme="minorHAnsi" w:cstheme="minorHAnsi"/>
        </w:rPr>
        <w:t xml:space="preserve"> we would have to justify actions that are morally neutral </w:t>
      </w:r>
      <w:proofErr w:type="spellStart"/>
      <w:r w:rsidRPr="000635C0">
        <w:rPr>
          <w:rFonts w:asciiTheme="minorHAnsi" w:hAnsiTheme="minorHAnsi" w:cstheme="minorHAnsi"/>
        </w:rPr>
        <w:t>ie</w:t>
      </w:r>
      <w:proofErr w:type="spellEnd"/>
      <w:r w:rsidRPr="000635C0">
        <w:rPr>
          <w:rFonts w:asciiTheme="minorHAnsi" w:hAnsiTheme="minorHAnsi" w:cstheme="minorHAnsi"/>
        </w:rPr>
        <w:t xml:space="preserve"> drinking water </w:t>
      </w:r>
    </w:p>
    <w:p w14:paraId="1A7A3649" w14:textId="77777777" w:rsidR="004B65BE" w:rsidRPr="000635C0" w:rsidRDefault="004B65BE" w:rsidP="004B65BE">
      <w:pPr>
        <w:pStyle w:val="Heading4"/>
        <w:spacing w:line="240" w:lineRule="auto"/>
        <w:rPr>
          <w:rFonts w:asciiTheme="minorHAnsi" w:hAnsiTheme="minorHAnsi" w:cstheme="minorHAnsi"/>
        </w:rPr>
      </w:pPr>
      <w:r w:rsidRPr="000635C0">
        <w:rPr>
          <w:rFonts w:asciiTheme="minorHAnsi" w:hAnsiTheme="minorHAnsi" w:cstheme="minorHAnsi"/>
        </w:rPr>
        <w:t xml:space="preserve">c) Lack of offense means it’s ok to do something, but it’s never okay to do something which is prohibited which means that the neg </w:t>
      </w:r>
      <w:proofErr w:type="gramStart"/>
      <w:r w:rsidRPr="000635C0">
        <w:rPr>
          <w:rFonts w:asciiTheme="minorHAnsi" w:hAnsiTheme="minorHAnsi" w:cstheme="minorHAnsi"/>
        </w:rPr>
        <w:t>has to</w:t>
      </w:r>
      <w:proofErr w:type="gramEnd"/>
      <w:r w:rsidRPr="000635C0">
        <w:rPr>
          <w:rFonts w:asciiTheme="minorHAnsi" w:hAnsiTheme="minorHAnsi" w:cstheme="minorHAnsi"/>
        </w:rPr>
        <w:t xml:space="preserve"> win offense. </w:t>
      </w:r>
    </w:p>
    <w:p w14:paraId="5D814537" w14:textId="77777777" w:rsidR="004B65BE" w:rsidRPr="000635C0" w:rsidRDefault="004B65BE" w:rsidP="004B65BE">
      <w:pPr>
        <w:pStyle w:val="Heading4"/>
        <w:spacing w:line="240" w:lineRule="auto"/>
        <w:rPr>
          <w:rFonts w:eastAsia="Times New Roman"/>
        </w:rPr>
      </w:pPr>
      <w:r w:rsidRPr="000635C0">
        <w:rPr>
          <w:rFonts w:asciiTheme="minorHAnsi" w:hAnsiTheme="minorHAnsi" w:cstheme="minorHAnsi"/>
        </w:rPr>
        <w:t xml:space="preserve">d) </w:t>
      </w:r>
      <w:r w:rsidRPr="000635C0">
        <w:rPr>
          <w:rFonts w:eastAsia="Times New Roman"/>
        </w:rPr>
        <w:t>empirics</w:t>
      </w:r>
    </w:p>
    <w:p w14:paraId="43493FBF" w14:textId="77777777" w:rsidR="004B65BE" w:rsidRPr="000635C0" w:rsidRDefault="004B65BE" w:rsidP="004B65BE">
      <w:pPr>
        <w:spacing w:after="0" w:line="276" w:lineRule="auto"/>
        <w:rPr>
          <w:rFonts w:asciiTheme="minorHAnsi" w:eastAsia="Times New Roman" w:hAnsiTheme="minorHAnsi" w:cstheme="minorHAnsi"/>
          <w:sz w:val="16"/>
          <w:szCs w:val="16"/>
        </w:rPr>
      </w:pPr>
      <w:r w:rsidRPr="000635C0">
        <w:rPr>
          <w:rFonts w:asciiTheme="minorHAnsi" w:eastAsia="Times New Roman" w:hAnsiTheme="minorHAnsi" w:cstheme="minorHAnsi"/>
          <w:b/>
          <w:bCs/>
          <w:sz w:val="26"/>
          <w:szCs w:val="26"/>
        </w:rPr>
        <w:t>Shah 19, </w:t>
      </w:r>
      <w:r w:rsidRPr="000635C0">
        <w:rPr>
          <w:rFonts w:asciiTheme="minorHAnsi" w:eastAsia="Times New Roman" w:hAnsiTheme="minorHAnsi" w:cstheme="minorHAnsi"/>
          <w:sz w:val="16"/>
          <w:szCs w:val="16"/>
        </w:rPr>
        <w:t>[Shah, </w:t>
      </w:r>
      <w:proofErr w:type="spellStart"/>
      <w:r w:rsidRPr="000635C0">
        <w:rPr>
          <w:rFonts w:asciiTheme="minorHAnsi" w:eastAsia="Times New Roman" w:hAnsiTheme="minorHAnsi" w:cstheme="minorHAnsi"/>
          <w:sz w:val="16"/>
          <w:szCs w:val="16"/>
        </w:rPr>
        <w:t>Sachin</w:t>
      </w:r>
      <w:proofErr w:type="spellEnd"/>
      <w:r w:rsidRPr="000635C0">
        <w:rPr>
          <w:rFonts w:asciiTheme="minorHAnsi" w:eastAsia="Times New Roman" w:hAnsiTheme="minorHAnsi" w:cstheme="minorHAnsi"/>
          <w:sz w:val="16"/>
          <w:szCs w:val="16"/>
        </w:rPr>
        <w:t>. “A STATISTICAL ANALYSIS OF SIDE-BIAS ON THE 2019 JANUARY-FEBRUARY LINCOLN-DOUGLAS DEBATE TOPIC.” NSD Update, National Symposium of Debate, 16 Feb. 2019, </w:t>
      </w:r>
      <w:hyperlink r:id="rId13" w:history="1">
        <w:r w:rsidRPr="000635C0">
          <w:rPr>
            <w:rStyle w:val="Hyperlink"/>
            <w:rFonts w:asciiTheme="minorHAnsi" w:eastAsia="Times New Roman" w:hAnsiTheme="minorHAnsi" w:cstheme="minorHAnsi"/>
            <w:sz w:val="16"/>
            <w:szCs w:val="16"/>
          </w:rPr>
          <w:t>http://nsdupdate.com/2019/a-statistical-analysis-of-side-bias-on-the-2019-january-february-lincoln-douglas-debate-topic/</w:t>
        </w:r>
      </w:hyperlink>
      <w:r w:rsidRPr="000635C0">
        <w:rPr>
          <w:rFonts w:asciiTheme="minorHAnsi" w:eastAsia="Times New Roman" w:hAnsiTheme="minorHAnsi" w:cstheme="minorHAnsi"/>
          <w:sz w:val="16"/>
          <w:szCs w:val="16"/>
        </w:rPr>
        <w:t xml:space="preserve"> ]//LHPSS accessed 9/4/19 </w:t>
      </w:r>
    </w:p>
    <w:p w14:paraId="375789CC" w14:textId="3CE6DE79" w:rsidR="004B65BE" w:rsidRDefault="004B65BE" w:rsidP="004B65BE">
      <w:pPr>
        <w:spacing w:after="0" w:line="276" w:lineRule="auto"/>
        <w:rPr>
          <w:rFonts w:asciiTheme="minorHAnsi" w:eastAsia="Times New Roman" w:hAnsiTheme="minorHAnsi" w:cstheme="minorHAnsi"/>
        </w:rPr>
      </w:pPr>
      <w:r w:rsidRPr="000635C0">
        <w:rPr>
          <w:rFonts w:asciiTheme="minorHAnsi" w:eastAsia="Times New Roman" w:hAnsiTheme="minorHAnsi" w:cstheme="minorHAnsi"/>
          <w:sz w:val="14"/>
          <w:szCs w:val="14"/>
        </w:rPr>
        <w:t>As a final note, it is also interesting to look at the trend over multiple topics. In the rounds </w:t>
      </w:r>
      <w:r w:rsidRPr="000635C0">
        <w:rPr>
          <w:rFonts w:asciiTheme="minorHAnsi" w:eastAsia="Times New Roman" w:hAnsiTheme="minorHAnsi" w:cstheme="minorHAnsi"/>
          <w:b/>
          <w:bCs/>
          <w:u w:val="single"/>
        </w:rPr>
        <w:t>from</w:t>
      </w:r>
      <w:r w:rsidRPr="000635C0">
        <w:rPr>
          <w:rFonts w:asciiTheme="minorHAnsi" w:eastAsia="Times New Roman" w:hAnsiTheme="minorHAnsi" w:cstheme="minorHAnsi"/>
          <w:sz w:val="14"/>
          <w:szCs w:val="14"/>
        </w:rPr>
        <w:t> 93 TOC bid distributing tournaments (</w:t>
      </w:r>
      <w:r w:rsidRPr="000635C0">
        <w:rPr>
          <w:rFonts w:asciiTheme="minorHAnsi" w:eastAsia="Times New Roman" w:hAnsiTheme="minorHAnsi" w:cstheme="minorHAnsi"/>
          <w:b/>
          <w:bCs/>
          <w:u w:val="single"/>
        </w:rPr>
        <w:t>20</w:t>
      </w:r>
      <w:r w:rsidRPr="00864830">
        <w:rPr>
          <w:rFonts w:asciiTheme="minorHAnsi" w:eastAsia="Times New Roman" w:hAnsiTheme="minorHAnsi" w:cstheme="minorHAnsi"/>
          <w:b/>
          <w:bCs/>
          <w:highlight w:val="green"/>
          <w:u w:val="single"/>
          <w:shd w:val="clear" w:color="auto" w:fill="FFFF00"/>
        </w:rPr>
        <w:t>17</w:t>
      </w:r>
      <w:r w:rsidRPr="00864830">
        <w:rPr>
          <w:rFonts w:asciiTheme="minorHAnsi" w:eastAsia="Times New Roman" w:hAnsiTheme="minorHAnsi" w:cstheme="minorHAnsi"/>
          <w:b/>
          <w:bCs/>
          <w:highlight w:val="green"/>
          <w:u w:val="single"/>
        </w:rPr>
        <w:t> </w:t>
      </w:r>
      <w:r w:rsidRPr="00864830">
        <w:rPr>
          <w:rFonts w:asciiTheme="minorHAnsi" w:eastAsia="Times New Roman" w:hAnsiTheme="minorHAnsi" w:cstheme="minorHAnsi"/>
          <w:b/>
          <w:bCs/>
          <w:highlight w:val="green"/>
          <w:u w:val="single"/>
          <w:shd w:val="clear" w:color="auto" w:fill="FFFF00"/>
        </w:rPr>
        <w:t>–</w:t>
      </w:r>
      <w:r w:rsidRPr="000635C0">
        <w:rPr>
          <w:rFonts w:asciiTheme="minorHAnsi" w:eastAsia="Times New Roman" w:hAnsiTheme="minorHAnsi" w:cstheme="minorHAnsi"/>
          <w:b/>
          <w:bCs/>
          <w:u w:val="single"/>
        </w:rPr>
        <w:t> 20</w:t>
      </w:r>
      <w:r w:rsidRPr="00864830">
        <w:rPr>
          <w:rFonts w:asciiTheme="minorHAnsi" w:eastAsia="Times New Roman" w:hAnsiTheme="minorHAnsi" w:cstheme="minorHAnsi"/>
          <w:b/>
          <w:bCs/>
          <w:highlight w:val="green"/>
          <w:u w:val="single"/>
          <w:shd w:val="clear" w:color="auto" w:fill="FFFF00"/>
        </w:rPr>
        <w:t>19</w:t>
      </w:r>
      <w:r w:rsidRPr="000635C0">
        <w:rPr>
          <w:rFonts w:asciiTheme="minorHAnsi" w:eastAsia="Times New Roman" w:hAnsiTheme="minorHAnsi" w:cstheme="minorHAnsi"/>
          <w:sz w:val="14"/>
          <w:szCs w:val="14"/>
        </w:rPr>
        <w:t> YTD), </w:t>
      </w:r>
      <w:r w:rsidRPr="00864830">
        <w:rPr>
          <w:rFonts w:asciiTheme="minorHAnsi" w:eastAsia="Times New Roman" w:hAnsiTheme="minorHAnsi" w:cstheme="minorHAnsi"/>
          <w:b/>
          <w:bCs/>
          <w:highlight w:val="green"/>
          <w:u w:val="single"/>
          <w:shd w:val="clear" w:color="auto" w:fill="FFFF00"/>
        </w:rPr>
        <w:t>the neg</w:t>
      </w:r>
      <w:r w:rsidRPr="000635C0">
        <w:rPr>
          <w:rFonts w:asciiTheme="minorHAnsi" w:eastAsia="Times New Roman" w:hAnsiTheme="minorHAnsi" w:cstheme="minorHAnsi"/>
          <w:sz w:val="14"/>
          <w:szCs w:val="14"/>
        </w:rPr>
        <w:t>ative </w:t>
      </w:r>
      <w:r w:rsidRPr="00864830">
        <w:rPr>
          <w:rFonts w:asciiTheme="minorHAnsi" w:eastAsia="Times New Roman" w:hAnsiTheme="minorHAnsi" w:cstheme="minorHAnsi"/>
          <w:b/>
          <w:bCs/>
          <w:highlight w:val="green"/>
          <w:u w:val="single"/>
          <w:shd w:val="clear" w:color="auto" w:fill="FFFF00"/>
        </w:rPr>
        <w:t>won 52.99% of ballots</w:t>
      </w:r>
      <w:r w:rsidRPr="000635C0">
        <w:rPr>
          <w:rFonts w:asciiTheme="minorHAnsi" w:eastAsia="Times New Roman" w:hAnsiTheme="minorHAnsi" w:cstheme="minorHAnsi"/>
          <w:sz w:val="14"/>
          <w:szCs w:val="14"/>
        </w:rPr>
        <w:t> (</w:t>
      </w:r>
      <w:r w:rsidRPr="000635C0">
        <w:rPr>
          <w:rFonts w:asciiTheme="minorHAnsi" w:eastAsia="Times New Roman" w:hAnsiTheme="minorHAnsi" w:cstheme="minorHAnsi"/>
          <w:b/>
          <w:bCs/>
          <w:u w:val="single"/>
        </w:rPr>
        <w:t>p-value &lt; 0.0001)</w:t>
      </w:r>
      <w:r w:rsidRPr="000635C0">
        <w:rPr>
          <w:rFonts w:asciiTheme="minorHAnsi" w:eastAsia="Times New Roman" w:hAnsiTheme="minorHAnsi" w:cstheme="minorHAnsi"/>
          <w:sz w:val="14"/>
          <w:szCs w:val="14"/>
        </w:rPr>
        <w:t> and 54.63% of upset rounds (p-value &lt; 0.0001). </w:t>
      </w:r>
      <w:r w:rsidRPr="00864830">
        <w:rPr>
          <w:rFonts w:asciiTheme="minorHAnsi" w:eastAsia="Times New Roman" w:hAnsiTheme="minorHAnsi" w:cstheme="minorHAnsi"/>
          <w:b/>
          <w:bCs/>
          <w:highlight w:val="green"/>
          <w:u w:val="single"/>
          <w:shd w:val="clear" w:color="auto" w:fill="FFFF00"/>
        </w:rPr>
        <w:t>This suggests the bias might be structural</w:t>
      </w:r>
      <w:r w:rsidRPr="000635C0">
        <w:rPr>
          <w:rFonts w:asciiTheme="minorHAnsi" w:eastAsia="Times New Roman" w:hAnsiTheme="minorHAnsi" w:cstheme="minorHAnsi"/>
          <w:b/>
          <w:bCs/>
          <w:u w:val="single"/>
        </w:rPr>
        <w:t>, and not topic specific, as this data spans six different topics.</w:t>
      </w:r>
      <w:r w:rsidRPr="000635C0">
        <w:rPr>
          <w:rFonts w:asciiTheme="minorHAnsi" w:eastAsia="Times New Roman" w:hAnsiTheme="minorHAnsi" w:cstheme="minorHAnsi"/>
        </w:rPr>
        <w:t xml:space="preserve">  </w:t>
      </w:r>
    </w:p>
    <w:p w14:paraId="7FF19188" w14:textId="71FE18F2" w:rsidR="004E5E55" w:rsidRDefault="004E5E55" w:rsidP="004E5E55">
      <w:pPr>
        <w:pStyle w:val="Heading4"/>
        <w:rPr>
          <w:rFonts w:eastAsia="Times New Roman"/>
        </w:rPr>
      </w:pPr>
      <w:r>
        <w:rPr>
          <w:rFonts w:eastAsia="Times New Roman"/>
        </w:rPr>
        <w:t>5] 30 speaks theory</w:t>
      </w:r>
    </w:p>
    <w:p w14:paraId="3C0FE736" w14:textId="70860B73" w:rsidR="00792A1E" w:rsidRDefault="00792A1E" w:rsidP="00792A1E">
      <w:pPr>
        <w:pStyle w:val="Heading3"/>
      </w:pPr>
      <w:r>
        <w:t>Theory</w:t>
      </w:r>
    </w:p>
    <w:p w14:paraId="6172295F" w14:textId="74941D38" w:rsidR="00792A1E" w:rsidRDefault="00792A1E" w:rsidP="00792A1E">
      <w:pPr>
        <w:pStyle w:val="Heading4"/>
      </w:pPr>
      <w:proofErr w:type="spellStart"/>
      <w:r>
        <w:t>Interp</w:t>
      </w:r>
      <w:proofErr w:type="spellEnd"/>
      <w:r>
        <w:t xml:space="preserve"> must delineate theory </w:t>
      </w:r>
      <w:proofErr w:type="spellStart"/>
      <w:r>
        <w:t>interps</w:t>
      </w:r>
      <w:proofErr w:type="spellEnd"/>
      <w:r>
        <w:t xml:space="preserve"> in cite boxes</w:t>
      </w:r>
    </w:p>
    <w:p w14:paraId="7131E36E" w14:textId="1BEAC494" w:rsidR="00792A1E" w:rsidRPr="00792A1E" w:rsidRDefault="00792A1E" w:rsidP="00792A1E">
      <w:pPr>
        <w:pStyle w:val="Heading4"/>
      </w:pPr>
      <w:r>
        <w:t>Violation they don’t - screenshots</w:t>
      </w:r>
    </w:p>
    <w:p w14:paraId="6C0131B2" w14:textId="64C46B07" w:rsidR="00792A1E" w:rsidRDefault="00792A1E" w:rsidP="00792A1E">
      <w:r w:rsidRPr="00792A1E">
        <w:drawing>
          <wp:inline distT="0" distB="0" distL="0" distR="0" wp14:anchorId="0B4475CD" wp14:editId="20296EA2">
            <wp:extent cx="20117435" cy="10828655"/>
            <wp:effectExtent l="0" t="0" r="0" b="0"/>
            <wp:docPr id="1" name="Picture 1"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with medium confidence"/>
                    <pic:cNvPicPr/>
                  </pic:nvPicPr>
                  <pic:blipFill>
                    <a:blip r:embed="rId14"/>
                    <a:stretch>
                      <a:fillRect/>
                    </a:stretch>
                  </pic:blipFill>
                  <pic:spPr>
                    <a:xfrm>
                      <a:off x="0" y="0"/>
                      <a:ext cx="20117435" cy="10828655"/>
                    </a:xfrm>
                    <a:prstGeom prst="rect">
                      <a:avLst/>
                    </a:prstGeom>
                  </pic:spPr>
                </pic:pic>
              </a:graphicData>
            </a:graphic>
          </wp:inline>
        </w:drawing>
      </w:r>
    </w:p>
    <w:p w14:paraId="7AE11474" w14:textId="77777777" w:rsidR="00737484" w:rsidRDefault="00737484" w:rsidP="00737484">
      <w:pPr>
        <w:pStyle w:val="Heading4"/>
      </w:pPr>
      <w:r>
        <w:t>Prefer</w:t>
      </w:r>
    </w:p>
    <w:p w14:paraId="27DA988F" w14:textId="77777777" w:rsidR="00737484" w:rsidRDefault="00737484" w:rsidP="00737484">
      <w:pPr>
        <w:pStyle w:val="Heading4"/>
      </w:pPr>
      <w:r>
        <w:t>1] Norming – a) predictability – knowing what shells you read allows me to know about what theory norms that you want to set instead of going into round without any idea of how to test your norm and ensures setting the best norms b) spillover – disclosing shells allow for your norms to proliferate by letting debaters see what norms are good and OW since it’s a sequencing question to other voters</w:t>
      </w:r>
    </w:p>
    <w:p w14:paraId="081B6784" w14:textId="77777777" w:rsidR="00737484" w:rsidRDefault="00737484" w:rsidP="00737484">
      <w:pPr>
        <w:pStyle w:val="Heading4"/>
      </w:pPr>
      <w:r>
        <w:t xml:space="preserve">2] substance </w:t>
      </w:r>
      <w:proofErr w:type="spellStart"/>
      <w:r>
        <w:t>crowdout</w:t>
      </w:r>
      <w:proofErr w:type="spellEnd"/>
      <w:r>
        <w:t xml:space="preserve"> – knowing what </w:t>
      </w:r>
      <w:proofErr w:type="spellStart"/>
      <w:r>
        <w:t>interps</w:t>
      </w:r>
      <w:proofErr w:type="spellEnd"/>
      <w:r>
        <w:t xml:space="preserve"> to meet by disclosing them allows me to meet them instead of forcing you to read a shell which decks topic ed and ow on time frame since we only have 2 months to talk about the topic</w:t>
      </w:r>
    </w:p>
    <w:p w14:paraId="5E4AE932" w14:textId="1A0A4EDD" w:rsidR="00737484" w:rsidRDefault="00737484" w:rsidP="00737484">
      <w:pPr>
        <w:pStyle w:val="Heading4"/>
      </w:pPr>
      <w:r>
        <w:t xml:space="preserve">Fairness – </w:t>
      </w:r>
      <w:proofErr w:type="spellStart"/>
      <w:r>
        <w:t>prereq</w:t>
      </w:r>
      <w:proofErr w:type="spellEnd"/>
    </w:p>
    <w:p w14:paraId="27F10C00" w14:textId="0B1B7948" w:rsidR="00737484" w:rsidRDefault="00737484" w:rsidP="00737484">
      <w:pPr>
        <w:pStyle w:val="Heading4"/>
      </w:pPr>
      <w:r>
        <w:t>Education – portable</w:t>
      </w:r>
    </w:p>
    <w:p w14:paraId="01759774" w14:textId="4B0EFDBC" w:rsidR="00737484" w:rsidRDefault="00737484" w:rsidP="00737484">
      <w:pPr>
        <w:pStyle w:val="Heading4"/>
      </w:pPr>
      <w:r>
        <w:t xml:space="preserve">No </w:t>
      </w:r>
      <w:proofErr w:type="spellStart"/>
      <w:r>
        <w:t>rvi</w:t>
      </w:r>
      <w:proofErr w:type="spellEnd"/>
      <w:r>
        <w:t xml:space="preserve"> on 1ac theory – 7 min dump</w:t>
      </w:r>
    </w:p>
    <w:p w14:paraId="1928F249" w14:textId="22CE961B" w:rsidR="00737484" w:rsidRDefault="00737484" w:rsidP="00737484">
      <w:pPr>
        <w:pStyle w:val="Heading4"/>
      </w:pPr>
      <w:r>
        <w:t>Ci on disclosure – norming</w:t>
      </w:r>
    </w:p>
    <w:p w14:paraId="1BAF6520" w14:textId="4E18B43F" w:rsidR="00737484" w:rsidRPr="00737484" w:rsidRDefault="00737484" w:rsidP="00737484">
      <w:pPr>
        <w:pStyle w:val="Heading4"/>
      </w:pPr>
      <w:proofErr w:type="spellStart"/>
      <w:r>
        <w:t>Dtd</w:t>
      </w:r>
      <w:proofErr w:type="spellEnd"/>
      <w:r>
        <w:t xml:space="preserve"> on disclosure – illogical </w:t>
      </w:r>
    </w:p>
    <w:p w14:paraId="6B1C7846" w14:textId="6E215935" w:rsidR="00DB28D2" w:rsidRDefault="00DB28D2" w:rsidP="00DB28D2">
      <w:pPr>
        <w:pStyle w:val="Heading3"/>
      </w:pPr>
      <w:r>
        <w:t>Adv</w:t>
      </w:r>
    </w:p>
    <w:p w14:paraId="09E85953" w14:textId="09E78FC7" w:rsidR="00DB28D2" w:rsidRDefault="00DB28D2" w:rsidP="00DB28D2">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w:t>
      </w:r>
    </w:p>
    <w:p w14:paraId="37B9B859" w14:textId="77777777" w:rsidR="00DB28D2" w:rsidRDefault="00DB28D2" w:rsidP="00DB28D2">
      <w:pPr>
        <w:pStyle w:val="Heading4"/>
      </w:pPr>
      <w:r>
        <w:t>Spec in doc</w:t>
      </w:r>
    </w:p>
    <w:p w14:paraId="6AE20732" w14:textId="77777777" w:rsidR="00DB28D2" w:rsidRDefault="00DB28D2" w:rsidP="00DB28D2">
      <w:r>
        <w:t>The – “</w:t>
      </w:r>
      <w:r w:rsidRPr="00834069">
        <w:t>used to point forward to a following qualifying or defining clause or phrase</w:t>
      </w:r>
      <w:r>
        <w:t xml:space="preserve">”. Google. </w:t>
      </w:r>
      <w:hyperlink r:id="rId15" w:history="1">
        <w:r w:rsidRPr="000516E3">
          <w:rPr>
            <w:rStyle w:val="Hyperlink"/>
          </w:rPr>
          <w:t>https://www.google.com/search?q=the+definition&amp;rlz=1C1CHBF_enUS877US877&amp;oq=the+definition&amp;aqs=chrome.0.69i59j69i64j69i61j69i60l2.2103j0j7&amp;sourceid=chrome&amp;ie=UTF-8</w:t>
        </w:r>
      </w:hyperlink>
    </w:p>
    <w:p w14:paraId="7C3AF356" w14:textId="77777777" w:rsidR="00DB28D2" w:rsidRPr="000635C0" w:rsidRDefault="00DB28D2" w:rsidP="00DB28D2">
      <w:r w:rsidRPr="0045788B">
        <w:t>member nations of the World Trade Organization</w:t>
      </w:r>
      <w:r>
        <w:t xml:space="preserve"> – it’s a term of art so put away your </w:t>
      </w:r>
      <w:proofErr w:type="spellStart"/>
      <w:r>
        <w:t>aprioris</w:t>
      </w:r>
      <w:proofErr w:type="spellEnd"/>
      <w:r>
        <w:t xml:space="preserve"> – we will defend official list – </w:t>
      </w:r>
      <w:hyperlink r:id="rId16" w:history="1">
        <w:r w:rsidRPr="000516E3">
          <w:rPr>
            <w:rStyle w:val="Hyperlink"/>
          </w:rPr>
          <w:t>https://www.wto.org/english/thewto_e/whatis_e/tif_e/org6_e.htm</w:t>
        </w:r>
      </w:hyperlink>
    </w:p>
    <w:p w14:paraId="7C9612EA" w14:textId="77777777" w:rsidR="00DB28D2" w:rsidRPr="000635C0" w:rsidRDefault="00DB28D2" w:rsidP="00DB28D2">
      <w:r w:rsidRPr="000635C0">
        <w:t xml:space="preserve">Ought – “used to express obligation”. Merriam Webster. </w:t>
      </w:r>
      <w:hyperlink r:id="rId17" w:history="1">
        <w:r w:rsidRPr="000635C0">
          <w:rPr>
            <w:rStyle w:val="Hyperlink"/>
          </w:rPr>
          <w:t>https://www.merriam-webster.com/dictionary/ought</w:t>
        </w:r>
      </w:hyperlink>
    </w:p>
    <w:p w14:paraId="246091C5" w14:textId="77777777" w:rsidR="00DB28D2" w:rsidRDefault="00DB28D2" w:rsidP="00DB28D2">
      <w:pPr>
        <w:rPr>
          <w:rStyle w:val="Hyperlink"/>
        </w:rPr>
      </w:pPr>
      <w:r w:rsidRPr="000635C0">
        <w:t xml:space="preserve">To – “used as a function word to indicate application or attention”. Merriam Webster. </w:t>
      </w:r>
      <w:hyperlink r:id="rId18" w:history="1">
        <w:r w:rsidRPr="000635C0">
          <w:rPr>
            <w:rStyle w:val="Hyperlink"/>
          </w:rPr>
          <w:t>https://www.merriam-webster.com/dictionary/to</w:t>
        </w:r>
      </w:hyperlink>
    </w:p>
    <w:p w14:paraId="27C508A9" w14:textId="77777777" w:rsidR="00DB28D2" w:rsidRDefault="00DB28D2" w:rsidP="00DB28D2">
      <w:pPr>
        <w:rPr>
          <w:rStyle w:val="Hyperlink"/>
        </w:rPr>
      </w:pPr>
      <w:r>
        <w:rPr>
          <w:rStyle w:val="Hyperlink"/>
        </w:rPr>
        <w:t>Reduce – “</w:t>
      </w:r>
      <w:r w:rsidRPr="00E63651">
        <w:rPr>
          <w:rStyle w:val="Hyperlink"/>
        </w:rPr>
        <w:t>bring someone or something to (a lower or weaker state, condition, or role)</w:t>
      </w:r>
      <w:r>
        <w:rPr>
          <w:rStyle w:val="Hyperlink"/>
        </w:rPr>
        <w:t xml:space="preserve">” – Google. </w:t>
      </w:r>
      <w:hyperlink r:id="rId19" w:history="1">
        <w:r w:rsidRPr="000516E3">
          <w:rPr>
            <w:rStyle w:val="Hyperlink"/>
          </w:rPr>
          <w:t>https://www.google.com/search?q=reduce+definition&amp;rlz=1C1CHBF_enUS877US877&amp;oq=reduce+definition&amp;aqs=chrome.0.69i59l2j69i60l2.3332j0j7&amp;sourceid=chrome&amp;ie=UTF-8</w:t>
        </w:r>
      </w:hyperlink>
    </w:p>
    <w:p w14:paraId="4CEA09EB" w14:textId="6A9665C4" w:rsidR="00DB28D2" w:rsidRDefault="00DB28D2" w:rsidP="00DB28D2">
      <w:r>
        <w:t>Intellectual property protections – it’s a term of art – “</w:t>
      </w:r>
      <w:r w:rsidRPr="00A62D0A">
        <w:t xml:space="preserve">Intellectual property rights are the rights given to persons over the creations of their minds. They usually give the creator an exclusive right over the use of his/her creation for a certain </w:t>
      </w:r>
      <w:proofErr w:type="gramStart"/>
      <w:r w:rsidRPr="00A62D0A">
        <w:t>period of time</w:t>
      </w:r>
      <w:proofErr w:type="gramEnd"/>
      <w:r>
        <w:t xml:space="preserve">”. WTO. </w:t>
      </w:r>
      <w:hyperlink r:id="rId20" w:history="1">
        <w:r w:rsidR="00A80561" w:rsidRPr="00AD5EE5">
          <w:rPr>
            <w:rStyle w:val="Hyperlink"/>
          </w:rPr>
          <w:t>https://www.wto.org/english/tratop_e/trips_e/intel1_e.htm</w:t>
        </w:r>
      </w:hyperlink>
    </w:p>
    <w:p w14:paraId="171F9D41" w14:textId="5404516B" w:rsidR="00A80561" w:rsidRPr="000635C0" w:rsidRDefault="00A80561" w:rsidP="00DB28D2">
      <w:r>
        <w:t xml:space="preserve">Feldman 19 delineates </w:t>
      </w:r>
      <w:r w:rsidRPr="00A80561">
        <w:t xml:space="preserve">patent, orphan drug designation, </w:t>
      </w:r>
      <w:r>
        <w:t>or</w:t>
      </w:r>
      <w:r w:rsidRPr="00A80561">
        <w:t xml:space="preserve"> data exclusivity</w:t>
      </w:r>
    </w:p>
    <w:p w14:paraId="498B63FF" w14:textId="77777777" w:rsidR="00DB28D2" w:rsidRDefault="00DB28D2" w:rsidP="00DB28D2">
      <w:r>
        <w:t>For – “</w:t>
      </w:r>
      <w:r w:rsidRPr="00C653CC">
        <w:t>used as a function word to indicate an intended goal</w:t>
      </w:r>
      <w:r>
        <w:t xml:space="preserve">”. Merriam Webster. </w:t>
      </w:r>
      <w:hyperlink r:id="rId21" w:history="1">
        <w:r w:rsidRPr="000516E3">
          <w:rPr>
            <w:rStyle w:val="Hyperlink"/>
          </w:rPr>
          <w:t>https://www.merriam-webster.com/dictionary/for</w:t>
        </w:r>
      </w:hyperlink>
    </w:p>
    <w:p w14:paraId="03880F7F" w14:textId="77777777" w:rsidR="00DB28D2" w:rsidRDefault="00DB28D2" w:rsidP="00DB28D2">
      <w:r>
        <w:t>Medicines – “</w:t>
      </w:r>
      <w:r w:rsidRPr="00CE463F">
        <w:t>the science or practice of the diagnosis, treatment, and prevention of disease</w:t>
      </w:r>
      <w:r>
        <w:t xml:space="preserve">”. Google. </w:t>
      </w:r>
      <w:hyperlink r:id="rId22" w:history="1">
        <w:r w:rsidRPr="00512684">
          <w:rPr>
            <w:rStyle w:val="Hyperlink"/>
          </w:rPr>
          <w:t>https://www.google.com/search?q=medicines+definition&amp;rlz=1C1CHBF_enUS877US877&amp;oq=medicines+&amp;aqs=chrome.2.69i59l4j69i60l3.1898j0j7&amp;sourceid=chrome&amp;ie=UTF-8</w:t>
        </w:r>
      </w:hyperlink>
    </w:p>
    <w:p w14:paraId="15C73728" w14:textId="77777777" w:rsidR="00DB28D2" w:rsidRPr="00997666" w:rsidRDefault="00DB28D2" w:rsidP="00DB28D2">
      <w:r>
        <w:t xml:space="preserve">Counter solvency advocates </w:t>
      </w:r>
    </w:p>
    <w:p w14:paraId="169BBFF7" w14:textId="77777777" w:rsidR="00DB28D2" w:rsidRDefault="00DB28D2" w:rsidP="00DB28D2">
      <w:hyperlink r:id="rId23" w:history="1">
        <w:r w:rsidRPr="001430A0">
          <w:rPr>
            <w:rStyle w:val="Hyperlink"/>
          </w:rPr>
          <w:t>https://www.who.int/intellectualproperty/submissions/Pharmacoevolution.pdf?ua=1</w:t>
        </w:r>
      </w:hyperlink>
    </w:p>
    <w:p w14:paraId="13838609" w14:textId="1EDE83C9" w:rsidR="00DB28D2" w:rsidRPr="00DB28D2" w:rsidRDefault="00DB28D2" w:rsidP="00DB28D2">
      <w:hyperlink r:id="rId24" w:history="1">
        <w:r w:rsidRPr="00E07672">
          <w:rPr>
            <w:rStyle w:val="Hyperlink"/>
          </w:rPr>
          <w:t>https://pubs.acs.org/doi/10.1021/acsmedchemlett.9b00497</w:t>
        </w:r>
      </w:hyperlink>
    </w:p>
    <w:p w14:paraId="689E1302" w14:textId="6636EF5A" w:rsidR="00DB28D2" w:rsidRPr="005B38BB" w:rsidRDefault="00DB28D2" w:rsidP="00DB28D2">
      <w:r w:rsidRPr="005B38BB">
        <w:rPr>
          <w:rStyle w:val="Style13ptBold"/>
        </w:rPr>
        <w:t xml:space="preserve">Feldman </w:t>
      </w:r>
      <w:r w:rsidR="00BD4DD7">
        <w:rPr>
          <w:rStyle w:val="Style13ptBold"/>
        </w:rPr>
        <w:t>19</w:t>
      </w:r>
      <w:r>
        <w:t xml:space="preserve"> </w:t>
      </w:r>
      <w:r w:rsidRPr="005B38BB">
        <w:t>Robin Feldman 2-11-2019 "‘One-and-done’ for new drugs could cut patent thickets and boost generic competition"</w:t>
      </w:r>
      <w:r>
        <w:t xml:space="preserve"> </w:t>
      </w:r>
      <w:hyperlink r:id="rId25"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134C2AB7" w14:textId="77777777" w:rsidR="00DB28D2" w:rsidRPr="0072187F" w:rsidRDefault="00DB28D2" w:rsidP="00DB28D2">
      <w:pPr>
        <w:rPr>
          <w:sz w:val="16"/>
        </w:rPr>
      </w:pPr>
      <w:r w:rsidRPr="0072187F">
        <w:rPr>
          <w:u w:val="single"/>
        </w:rPr>
        <w:t xml:space="preserve">I believe that </w:t>
      </w:r>
      <w:r w:rsidRPr="00AE2E4E">
        <w:rPr>
          <w:highlight w:val="green"/>
          <w:u w:val="single"/>
        </w:rPr>
        <w:t xml:space="preserve">one period of protection </w:t>
      </w:r>
      <w:r w:rsidRPr="00AE2E4E">
        <w:rPr>
          <w:b/>
          <w:bCs/>
          <w:highlight w:val="green"/>
          <w:u w:val="single"/>
          <w:bdr w:val="single" w:sz="4" w:space="0" w:color="auto"/>
        </w:rPr>
        <w:t>should be enough</w:t>
      </w:r>
      <w:r w:rsidRPr="0072187F">
        <w:rPr>
          <w:u w:val="single"/>
        </w:rPr>
        <w:t xml:space="preserve">. We should </w:t>
      </w:r>
      <w:r w:rsidRPr="00AE2E4E">
        <w:rPr>
          <w:highlight w:val="green"/>
          <w:u w:val="single"/>
        </w:rPr>
        <w:t xml:space="preserve">make </w:t>
      </w:r>
      <w:r w:rsidRPr="0072187F">
        <w:rPr>
          <w:u w:val="single"/>
        </w:rPr>
        <w:t xml:space="preserve">the </w:t>
      </w:r>
      <w:r w:rsidRPr="00AE2E4E">
        <w:rPr>
          <w:highlight w:val="green"/>
          <w:u w:val="single"/>
        </w:rPr>
        <w:t xml:space="preserve">legal changes </w:t>
      </w:r>
      <w:r w:rsidRPr="0072187F">
        <w:rPr>
          <w:u w:val="single"/>
        </w:rPr>
        <w:t xml:space="preserve">necessary </w:t>
      </w:r>
      <w:r w:rsidRPr="00AE2E4E">
        <w:rPr>
          <w:highlight w:val="green"/>
          <w:u w:val="single"/>
        </w:rPr>
        <w:t xml:space="preserve">to prevent companies </w:t>
      </w:r>
      <w:r w:rsidRPr="00AE2E4E">
        <w:rPr>
          <w:b/>
          <w:bCs/>
          <w:highlight w:val="green"/>
          <w:u w:val="single"/>
        </w:rPr>
        <w:t>from building patent walls</w:t>
      </w:r>
      <w:r w:rsidRPr="00AE2E4E">
        <w:rPr>
          <w:highlight w:val="green"/>
          <w:u w:val="single"/>
        </w:rPr>
        <w:t xml:space="preserve"> </w:t>
      </w:r>
      <w:r w:rsidRPr="0072187F">
        <w:rPr>
          <w:u w:val="single"/>
        </w:rPr>
        <w:t xml:space="preserve">and piling up mountains of rights. This could be </w:t>
      </w:r>
      <w:r w:rsidRPr="00AE2E4E">
        <w:rPr>
          <w:highlight w:val="green"/>
          <w:u w:val="single"/>
        </w:rPr>
        <w:t xml:space="preserve">accomplished </w:t>
      </w:r>
      <w:r w:rsidRPr="00AE2E4E">
        <w:rPr>
          <w:b/>
          <w:bCs/>
          <w:highlight w:val="green"/>
          <w:u w:val="single"/>
          <w:bdr w:val="single" w:sz="4" w:space="0" w:color="auto"/>
        </w:rPr>
        <w:t>by a “one-and-done” approach</w:t>
      </w:r>
      <w:r w:rsidRPr="00AE2E4E">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AE2E4E">
        <w:rPr>
          <w:highlight w:val="green"/>
          <w:u w:val="single"/>
        </w:rPr>
        <w:t>The result</w:t>
      </w:r>
      <w:r w:rsidRPr="0072187F">
        <w:rPr>
          <w:u w:val="single"/>
        </w:rPr>
        <w:t xml:space="preserve">, however, </w:t>
      </w:r>
      <w:r w:rsidRPr="00AE2E4E">
        <w:rPr>
          <w:highlight w:val="green"/>
          <w:u w:val="single"/>
        </w:rPr>
        <w:t xml:space="preserve">is that a </w:t>
      </w:r>
      <w:r w:rsidRPr="0072187F">
        <w:rPr>
          <w:u w:val="single"/>
        </w:rPr>
        <w:t xml:space="preserve">pharmaceutical </w:t>
      </w:r>
      <w:r w:rsidRPr="00AE2E4E">
        <w:rPr>
          <w:highlight w:val="green"/>
          <w:u w:val="single"/>
        </w:rPr>
        <w:t xml:space="preserve">company chooses whether </w:t>
      </w:r>
      <w:r w:rsidRPr="0072187F">
        <w:rPr>
          <w:u w:val="single"/>
        </w:rPr>
        <w:t xml:space="preserve">its period of </w:t>
      </w:r>
      <w:r w:rsidRPr="00AE2E4E">
        <w:rPr>
          <w:highlight w:val="green"/>
          <w:u w:val="single"/>
        </w:rPr>
        <w:t xml:space="preserve">exclusivity would be a </w:t>
      </w:r>
      <w:bookmarkStart w:id="0" w:name="_Hlk82847330"/>
      <w:r w:rsidRPr="00AE2E4E">
        <w:rPr>
          <w:highlight w:val="green"/>
          <w:u w:val="single"/>
        </w:rPr>
        <w:t>patent</w:t>
      </w:r>
      <w:r w:rsidRPr="0072187F">
        <w:rPr>
          <w:u w:val="single"/>
        </w:rPr>
        <w:t xml:space="preserve">, an </w:t>
      </w:r>
      <w:r w:rsidRPr="00AE2E4E">
        <w:rPr>
          <w:highlight w:val="green"/>
          <w:u w:val="single"/>
        </w:rPr>
        <w:t>orphan drug designation</w:t>
      </w:r>
      <w:r w:rsidRPr="0072187F">
        <w:rPr>
          <w:u w:val="single"/>
        </w:rPr>
        <w:t xml:space="preserve">, a period of </w:t>
      </w:r>
      <w:r w:rsidRPr="00AE2E4E">
        <w:rPr>
          <w:highlight w:val="green"/>
          <w:u w:val="single"/>
        </w:rPr>
        <w:t xml:space="preserve">data exclusivity </w:t>
      </w:r>
      <w:bookmarkEnd w:id="0"/>
      <w:r w:rsidRPr="0072187F">
        <w:rPr>
          <w:u w:val="single"/>
        </w:rPr>
        <w:t xml:space="preserve">(in which no generic is allowed to use the original drug’s safety and effectiveness data), or something else — </w:t>
      </w:r>
      <w:r w:rsidRPr="00AE2E4E">
        <w:rPr>
          <w:highlight w:val="green"/>
          <w:u w:val="single"/>
        </w:rPr>
        <w:t xml:space="preserve">but </w:t>
      </w:r>
      <w:r w:rsidRPr="00AE2E4E">
        <w:rPr>
          <w:b/>
          <w:bCs/>
          <w:highlight w:val="green"/>
          <w:u w:val="single"/>
        </w:rPr>
        <w:t xml:space="preserve">not </w:t>
      </w:r>
      <w:proofErr w:type="gramStart"/>
      <w:r w:rsidRPr="00AE2E4E">
        <w:rPr>
          <w:b/>
          <w:bCs/>
          <w:highlight w:val="green"/>
          <w:u w:val="single"/>
        </w:rPr>
        <w:t>all of</w:t>
      </w:r>
      <w:proofErr w:type="gramEnd"/>
      <w:r w:rsidRPr="00AE2E4E">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AE2E4E">
        <w:rPr>
          <w:highlight w:val="green"/>
          <w:u w:val="single"/>
        </w:rPr>
        <w:t>Implementing</w:t>
      </w:r>
      <w:r w:rsidRPr="00AE2E4E">
        <w:rPr>
          <w:sz w:val="16"/>
          <w:highlight w:val="green"/>
        </w:rPr>
        <w:t xml:space="preserve"> </w:t>
      </w:r>
      <w:r w:rsidRPr="0072187F">
        <w:rPr>
          <w:sz w:val="16"/>
        </w:rPr>
        <w:t xml:space="preserve">a </w:t>
      </w:r>
      <w:r w:rsidRPr="00AE2E4E">
        <w:rPr>
          <w:highlight w:val="green"/>
          <w:u w:val="single"/>
        </w:rPr>
        <w:t>one-and-done</w:t>
      </w:r>
      <w:r w:rsidRPr="00AE2E4E">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AE2E4E">
        <w:rPr>
          <w:highlight w:val="green"/>
          <w:u w:val="single"/>
        </w:rPr>
        <w:t xml:space="preserve">through </w:t>
      </w:r>
      <w:r w:rsidRPr="00AE2E4E">
        <w:rPr>
          <w:b/>
          <w:bCs/>
          <w:highlight w:val="green"/>
          <w:u w:val="single"/>
          <w:bdr w:val="single" w:sz="4" w:space="0" w:color="auto"/>
        </w:rPr>
        <w:t xml:space="preserve">legislative changes to the FDA’s drug approval </w:t>
      </w:r>
      <w:proofErr w:type="gramStart"/>
      <w:r w:rsidRPr="00AE2E4E">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79689CB0" w14:textId="77777777" w:rsidR="00DB28D2" w:rsidRDefault="00DB28D2" w:rsidP="00DB28D2">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3D4FF98F" w14:textId="77777777" w:rsidR="00DB28D2" w:rsidRPr="005B38BB" w:rsidRDefault="00DB28D2" w:rsidP="00DB28D2">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2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4025B2E6" w14:textId="504FF972" w:rsidR="00DB28D2" w:rsidRDefault="00DB28D2" w:rsidP="00DB28D2">
      <w:pPr>
        <w:rPr>
          <w:u w:val="single"/>
        </w:rPr>
      </w:pPr>
      <w:r w:rsidRPr="00AE2E4E">
        <w:rPr>
          <w:highlight w:val="green"/>
          <w:u w:val="single"/>
        </w:rPr>
        <w:t>Drug companies</w:t>
      </w:r>
      <w:r w:rsidRPr="00AE2E4E">
        <w:rPr>
          <w:sz w:val="16"/>
          <w:highlight w:val="green"/>
        </w:rPr>
        <w:t xml:space="preserve"> </w:t>
      </w:r>
      <w:r w:rsidRPr="00AE2E4E">
        <w:rPr>
          <w:b/>
          <w:bCs/>
          <w:highlight w:val="green"/>
          <w:u w:val="single"/>
        </w:rPr>
        <w:t>have brought great innovations</w:t>
      </w:r>
      <w:r w:rsidRPr="00AE2E4E">
        <w:rPr>
          <w:sz w:val="16"/>
          <w:highlight w:val="green"/>
        </w:rPr>
        <w:t xml:space="preserve"> </w:t>
      </w:r>
      <w:r w:rsidRPr="007E660D">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7E660D">
        <w:rPr>
          <w:sz w:val="16"/>
        </w:rPr>
        <w:t>time period</w:t>
      </w:r>
      <w:proofErr w:type="gramEnd"/>
      <w:r w:rsidRPr="007E660D">
        <w:rPr>
          <w:sz w:val="16"/>
        </w:rPr>
        <w:t xml:space="preserve"> of protection so companies can recoup their investments by charging monopoly prices</w:t>
      </w:r>
      <w:r w:rsidRPr="007E660D">
        <w:rPr>
          <w:u w:val="single"/>
        </w:rPr>
        <w:t xml:space="preserve">. When patents end, lower-priced competitors should be able to jump into the market and drive down the price. </w:t>
      </w:r>
      <w:r w:rsidRPr="00AE2E4E">
        <w:rPr>
          <w:b/>
          <w:bCs/>
          <w:highlight w:val="green"/>
          <w:u w:val="single"/>
          <w:bdr w:val="single" w:sz="4" w:space="0" w:color="auto"/>
        </w:rPr>
        <w:t>But that’s not happening</w:t>
      </w:r>
      <w:r w:rsidRPr="007E660D">
        <w:rPr>
          <w:u w:val="single"/>
        </w:rPr>
        <w:t xml:space="preserve">. Instead, </w:t>
      </w:r>
      <w:r w:rsidRPr="00AE2E4E">
        <w:rPr>
          <w:highlight w:val="green"/>
          <w:u w:val="single"/>
        </w:rPr>
        <w:t>drug companies build massive patent walls around their products</w:t>
      </w:r>
      <w:r w:rsidRPr="007E660D">
        <w:rPr>
          <w:u w:val="single"/>
        </w:rPr>
        <w:t xml:space="preserve">, </w:t>
      </w:r>
      <w:r w:rsidRPr="00AE2E4E">
        <w:rPr>
          <w:highlight w:val="green"/>
          <w:u w:val="single"/>
        </w:rPr>
        <w:t>extending</w:t>
      </w:r>
      <w:r w:rsidRPr="007E660D">
        <w:rPr>
          <w:u w:val="single"/>
        </w:rPr>
        <w:t xml:space="preserve"> the </w:t>
      </w:r>
      <w:r w:rsidRPr="00AE2E4E">
        <w:rPr>
          <w:highlight w:val="green"/>
          <w:u w:val="single"/>
        </w:rPr>
        <w:t xml:space="preserve">protection </w:t>
      </w:r>
      <w:proofErr w:type="gramStart"/>
      <w:r w:rsidRPr="00AE2E4E">
        <w:rPr>
          <w:b/>
          <w:bCs/>
          <w:highlight w:val="green"/>
          <w:u w:val="single"/>
        </w:rPr>
        <w:t>over and over again</w:t>
      </w:r>
      <w:proofErr w:type="gramEnd"/>
      <w:r w:rsidRPr="007E660D">
        <w:rPr>
          <w:sz w:val="16"/>
        </w:rPr>
        <w:t xml:space="preserve">. </w:t>
      </w:r>
      <w:r w:rsidRPr="007E660D">
        <w:rPr>
          <w:u w:val="single"/>
        </w:rPr>
        <w:t xml:space="preserve">Some modern </w:t>
      </w:r>
      <w:r w:rsidRPr="00AE2E4E">
        <w:rPr>
          <w:highlight w:val="green"/>
          <w:u w:val="single"/>
        </w:rPr>
        <w:t xml:space="preserve">drugs have </w:t>
      </w:r>
      <w:r w:rsidRPr="007E660D">
        <w:rPr>
          <w:u w:val="single"/>
        </w:rPr>
        <w:t xml:space="preserve">an </w:t>
      </w:r>
      <w:r w:rsidRPr="00AE2E4E">
        <w:rPr>
          <w:highlight w:val="green"/>
          <w:u w:val="single"/>
        </w:rPr>
        <w:t>avalanche of U.S. patents</w:t>
      </w:r>
      <w:r w:rsidRPr="007E660D">
        <w:rPr>
          <w:u w:val="single"/>
        </w:rPr>
        <w:t xml:space="preserve">, with </w:t>
      </w:r>
      <w:r w:rsidRPr="00AE2E4E">
        <w:rPr>
          <w:highlight w:val="green"/>
          <w:u w:val="single"/>
        </w:rPr>
        <w:t xml:space="preserve">expiration dates </w:t>
      </w:r>
      <w:r w:rsidRPr="00AE2E4E">
        <w:rPr>
          <w:b/>
          <w:bCs/>
          <w:highlight w:val="green"/>
          <w:u w:val="single"/>
          <w:bdr w:val="single" w:sz="4" w:space="0" w:color="auto"/>
        </w:rPr>
        <w:t>staggered across time</w:t>
      </w:r>
      <w:r w:rsidRPr="00AE2E4E">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AE2E4E">
        <w:rPr>
          <w:highlight w:val="green"/>
          <w:u w:val="single"/>
        </w:rPr>
        <w:t>Rather than rewarding innovation</w:t>
      </w:r>
      <w:r w:rsidRPr="007E660D">
        <w:rPr>
          <w:u w:val="single"/>
        </w:rPr>
        <w:t xml:space="preserve">, </w:t>
      </w:r>
      <w:r w:rsidRPr="00AE2E4E">
        <w:rPr>
          <w:highlight w:val="green"/>
          <w:u w:val="single"/>
        </w:rPr>
        <w:t xml:space="preserve">our patent system is </w:t>
      </w:r>
      <w:r w:rsidRPr="007E660D">
        <w:rPr>
          <w:u w:val="single"/>
        </w:rPr>
        <w:t xml:space="preserve">now </w:t>
      </w:r>
      <w:r w:rsidRPr="00AE2E4E">
        <w:rPr>
          <w:highlight w:val="green"/>
          <w:u w:val="single"/>
        </w:rPr>
        <w:t>largely repurposing drugs</w:t>
      </w:r>
      <w:r w:rsidRPr="007E660D">
        <w:rPr>
          <w:u w:val="single"/>
        </w:rPr>
        <w:t xml:space="preserve">. </w:t>
      </w:r>
      <w:r w:rsidRPr="00AE2E4E">
        <w:rPr>
          <w:highlight w:val="green"/>
          <w:u w:val="single"/>
        </w:rPr>
        <w:t>Between 2005 and 2015</w:t>
      </w:r>
      <w:r w:rsidRPr="007E660D">
        <w:rPr>
          <w:u w:val="single"/>
        </w:rPr>
        <w:t xml:space="preserve">, </w:t>
      </w:r>
      <w:r w:rsidRPr="00AE2E4E">
        <w:rPr>
          <w:b/>
          <w:bCs/>
          <w:highlight w:val="green"/>
          <w:u w:val="single"/>
        </w:rPr>
        <w:t>more than three-quarters</w:t>
      </w:r>
      <w:r w:rsidRPr="00AE2E4E">
        <w:rPr>
          <w:highlight w:val="green"/>
          <w:u w:val="single"/>
        </w:rPr>
        <w:t xml:space="preserve"> of </w:t>
      </w:r>
      <w:r w:rsidRPr="007E660D">
        <w:rPr>
          <w:u w:val="single"/>
        </w:rPr>
        <w:t xml:space="preserve">the </w:t>
      </w:r>
      <w:r w:rsidRPr="00AE2E4E">
        <w:rPr>
          <w:highlight w:val="green"/>
          <w:u w:val="single"/>
        </w:rPr>
        <w:t xml:space="preserve">drugs associated with new patents </w:t>
      </w:r>
      <w:r w:rsidRPr="00AE2E4E">
        <w:rPr>
          <w:b/>
          <w:bCs/>
          <w:highlight w:val="green"/>
          <w:u w:val="single"/>
        </w:rPr>
        <w:t>were not new ones</w:t>
      </w:r>
      <w:r w:rsidRPr="00AE2E4E">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AE2E4E">
        <w:rPr>
          <w:highlight w:val="green"/>
          <w:u w:val="single"/>
        </w:rPr>
        <w:t xml:space="preserve">new patents can be </w:t>
      </w:r>
      <w:r w:rsidRPr="00AE2E4E">
        <w:rPr>
          <w:b/>
          <w:bCs/>
          <w:highlight w:val="green"/>
          <w:u w:val="single"/>
        </w:rPr>
        <w:t>obtained on minor tweaks</w:t>
      </w:r>
      <w:r w:rsidRPr="00AE2E4E">
        <w:rPr>
          <w:highlight w:val="green"/>
          <w:u w:val="single"/>
        </w:rPr>
        <w:t xml:space="preserve"> </w:t>
      </w:r>
      <w:r w:rsidRPr="007E660D">
        <w:rPr>
          <w:u w:val="single"/>
        </w:rPr>
        <w:t xml:space="preserve">such as adjustments to dosage or delivery systems — a once-a-day pill instead of a twice-a-day </w:t>
      </w:r>
      <w:proofErr w:type="gramStart"/>
      <w:r w:rsidRPr="007E660D">
        <w:rPr>
          <w:u w:val="single"/>
        </w:rPr>
        <w:t>one;</w:t>
      </w:r>
      <w:proofErr w:type="gramEnd"/>
      <w:r w:rsidRPr="007E660D">
        <w:rPr>
          <w:u w:val="single"/>
        </w:rPr>
        <w:t xml:space="preserv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464F4BF3" w14:textId="77777777" w:rsidR="00A37759" w:rsidRPr="008D03E5" w:rsidRDefault="00A37759" w:rsidP="00A37759">
      <w:pPr>
        <w:pStyle w:val="Heading4"/>
        <w:rPr>
          <w:color w:val="FF0000"/>
        </w:rPr>
      </w:pPr>
      <w:r w:rsidRPr="008D03E5">
        <w:rPr>
          <w:color w:val="FF0000"/>
        </w:rPr>
        <w:t xml:space="preserve">Reforming the Patent Process would </w:t>
      </w:r>
      <w:r w:rsidRPr="008D03E5">
        <w:rPr>
          <w:color w:val="FF0000"/>
          <w:u w:val="single"/>
        </w:rPr>
        <w:t>lower Drug Prices</w:t>
      </w:r>
      <w:r w:rsidRPr="008D03E5">
        <w:rPr>
          <w:color w:val="FF0000"/>
        </w:rPr>
        <w:t xml:space="preserve"> and </w:t>
      </w:r>
      <w:r w:rsidRPr="008D03E5">
        <w:rPr>
          <w:color w:val="FF0000"/>
          <w:u w:val="single"/>
        </w:rPr>
        <w:t>incentivize Pharma Innovation</w:t>
      </w:r>
      <w:r w:rsidRPr="008D03E5">
        <w:rPr>
          <w:color w:val="FF0000"/>
        </w:rPr>
        <w:t xml:space="preserve"> by revitalizing the Market.</w:t>
      </w:r>
    </w:p>
    <w:p w14:paraId="6B218A3B" w14:textId="77777777" w:rsidR="00A37759" w:rsidRPr="008D03E5" w:rsidRDefault="00A37759" w:rsidP="00A37759">
      <w:pPr>
        <w:rPr>
          <w:color w:val="FF0000"/>
        </w:rPr>
      </w:pPr>
      <w:proofErr w:type="spellStart"/>
      <w:r w:rsidRPr="008D03E5">
        <w:rPr>
          <w:rStyle w:val="Style13ptBold"/>
          <w:color w:val="FF0000"/>
        </w:rPr>
        <w:t>Stanbrook</w:t>
      </w:r>
      <w:proofErr w:type="spellEnd"/>
      <w:r w:rsidRPr="008D03E5">
        <w:rPr>
          <w:rStyle w:val="Style13ptBold"/>
          <w:color w:val="FF0000"/>
        </w:rPr>
        <w:t xml:space="preserve"> 13</w:t>
      </w:r>
      <w:r w:rsidRPr="008D03E5">
        <w:rPr>
          <w:color w:val="FF0000"/>
        </w:rPr>
        <w:t xml:space="preserve">, Matthew B. "Limiting “evergreening” for a better balance of drug innovation incentives." (2013): 939-939. (MD (University of Toronto) PhD (University of Toronto))//Elmer </w:t>
      </w:r>
    </w:p>
    <w:p w14:paraId="27215F3C" w14:textId="0674F11F" w:rsidR="00A37759" w:rsidRPr="008D03E5" w:rsidRDefault="00A37759" w:rsidP="00DB28D2">
      <w:pPr>
        <w:rPr>
          <w:color w:val="FF0000"/>
          <w:u w:val="single"/>
        </w:rPr>
      </w:pPr>
      <w:r w:rsidRPr="008D03E5">
        <w:rPr>
          <w:color w:val="FF0000"/>
          <w:u w:val="single"/>
        </w:rPr>
        <w:t>At issue in the Indian case was “</w:t>
      </w:r>
      <w:r w:rsidRPr="008D03E5">
        <w:rPr>
          <w:color w:val="FF0000"/>
          <w:highlight w:val="green"/>
          <w:u w:val="single"/>
        </w:rPr>
        <w:t>evergreening</w:t>
      </w:r>
      <w:r w:rsidRPr="008D03E5">
        <w:rPr>
          <w:color w:val="FF0000"/>
          <w:u w:val="single"/>
        </w:rPr>
        <w:t xml:space="preserve">,” </w:t>
      </w:r>
      <w:r w:rsidRPr="008D03E5">
        <w:rPr>
          <w:color w:val="FF0000"/>
          <w:highlight w:val="green"/>
          <w:u w:val="single"/>
        </w:rPr>
        <w:t xml:space="preserve">a </w:t>
      </w:r>
      <w:r w:rsidRPr="008D03E5">
        <w:rPr>
          <w:color w:val="FF0000"/>
          <w:u w:val="single"/>
        </w:rPr>
        <w:t xml:space="preserve">now </w:t>
      </w:r>
      <w:r w:rsidRPr="008D03E5">
        <w:rPr>
          <w:color w:val="FF0000"/>
          <w:highlight w:val="green"/>
          <w:u w:val="single"/>
        </w:rPr>
        <w:t xml:space="preserve">widespread practice </w:t>
      </w:r>
      <w:r w:rsidRPr="008D03E5">
        <w:rPr>
          <w:color w:val="FF0000"/>
          <w:u w:val="single"/>
        </w:rPr>
        <w:t>by the pharmaceutical industry designed to extend the monopoly on an existing drug by modifying it and seeking new patents</w:t>
      </w:r>
      <w:r w:rsidRPr="008D03E5">
        <w:rPr>
          <w:color w:val="FF0000"/>
          <w:sz w:val="16"/>
        </w:rPr>
        <w:t xml:space="preserve">.2 Currently, half of all drugs patented in Canada have multiple subsequent patents, extending the lifetime of the original patent by about 8 years.3 </w:t>
      </w:r>
      <w:r w:rsidRPr="008D03E5">
        <w:rPr>
          <w:color w:val="FF0000"/>
          <w:highlight w:val="green"/>
          <w:u w:val="single"/>
        </w:rPr>
        <w:t>Manufacturers</w:t>
      </w:r>
      <w:r w:rsidRPr="008D03E5">
        <w:rPr>
          <w:color w:val="FF0000"/>
          <w:u w:val="single"/>
        </w:rPr>
        <w:t xml:space="preserve">, in </w:t>
      </w:r>
      <w:proofErr w:type="spellStart"/>
      <w:r w:rsidRPr="008D03E5">
        <w:rPr>
          <w:color w:val="FF0000"/>
          <w:u w:val="single"/>
        </w:rPr>
        <w:t>defence</w:t>
      </w:r>
      <w:proofErr w:type="spellEnd"/>
      <w:r w:rsidRPr="008D03E5">
        <w:rPr>
          <w:color w:val="FF0000"/>
          <w:u w:val="single"/>
        </w:rPr>
        <w:t xml:space="preserve"> of these practices, predictably </w:t>
      </w:r>
      <w:r w:rsidRPr="008D03E5">
        <w:rPr>
          <w:color w:val="FF0000"/>
          <w:highlight w:val="green"/>
          <w:u w:val="single"/>
        </w:rPr>
        <w:t xml:space="preserve">tout </w:t>
      </w:r>
      <w:r w:rsidRPr="008D03E5">
        <w:rPr>
          <w:color w:val="FF0000"/>
          <w:u w:val="single"/>
        </w:rPr>
        <w:t xml:space="preserve">the </w:t>
      </w:r>
      <w:r w:rsidRPr="008D03E5">
        <w:rPr>
          <w:color w:val="FF0000"/>
          <w:highlight w:val="green"/>
          <w:u w:val="single"/>
        </w:rPr>
        <w:t xml:space="preserve">advantages </w:t>
      </w:r>
      <w:r w:rsidRPr="008D03E5">
        <w:rPr>
          <w:color w:val="FF0000"/>
          <w:u w:val="single"/>
        </w:rPr>
        <w:t>of new versions of their products, which often represent more potent isomers or salts of the original drugs, longer-lasting formulations or improved delivery systems that make adherence easier or more convenient.</w:t>
      </w:r>
      <w:r w:rsidRPr="008D03E5">
        <w:rPr>
          <w:color w:val="FF0000"/>
          <w:sz w:val="16"/>
        </w:rPr>
        <w:t xml:space="preserve"> But the </w:t>
      </w:r>
      <w:r w:rsidRPr="008D03E5">
        <w:rPr>
          <w:color w:val="FF0000"/>
          <w:highlight w:val="green"/>
          <w:u w:val="single"/>
        </w:rPr>
        <w:t>new versions are</w:t>
      </w:r>
      <w:r w:rsidRPr="008D03E5">
        <w:rPr>
          <w:color w:val="FF0000"/>
          <w:sz w:val="16"/>
          <w:highlight w:val="green"/>
        </w:rPr>
        <w:t xml:space="preserve"> </w:t>
      </w:r>
      <w:r w:rsidRPr="008D03E5">
        <w:rPr>
          <w:color w:val="FF0000"/>
          <w:sz w:val="16"/>
        </w:rPr>
        <w:t>by definition “</w:t>
      </w:r>
      <w:r w:rsidRPr="008D03E5">
        <w:rPr>
          <w:b/>
          <w:bCs/>
          <w:color w:val="FF0000"/>
          <w:highlight w:val="green"/>
          <w:u w:val="single"/>
        </w:rPr>
        <w:t>me too” drugs</w:t>
      </w:r>
      <w:r w:rsidRPr="008D03E5">
        <w:rPr>
          <w:color w:val="FF0000"/>
          <w:highlight w:val="green"/>
          <w:u w:val="single"/>
        </w:rPr>
        <w:t xml:space="preserve">, </w:t>
      </w:r>
      <w:r w:rsidRPr="008D03E5">
        <w:rPr>
          <w:color w:val="FF0000"/>
          <w:u w:val="single"/>
        </w:rPr>
        <w:t xml:space="preserve">and demonstration that the resulting </w:t>
      </w:r>
      <w:r w:rsidRPr="008D03E5">
        <w:rPr>
          <w:b/>
          <w:bCs/>
          <w:color w:val="FF0000"/>
          <w:highlight w:val="green"/>
          <w:u w:val="single"/>
        </w:rPr>
        <w:t>incremental benefits</w:t>
      </w:r>
      <w:r w:rsidRPr="008D03E5">
        <w:rPr>
          <w:color w:val="FF0000"/>
          <w:highlight w:val="green"/>
          <w:u w:val="single"/>
        </w:rPr>
        <w:t xml:space="preserve"> </w:t>
      </w:r>
      <w:r w:rsidRPr="008D03E5">
        <w:rPr>
          <w:color w:val="FF0000"/>
          <w:u w:val="single"/>
        </w:rPr>
        <w:t xml:space="preserve">in efficacy and safety are clinically meaningful </w:t>
      </w:r>
      <w:r w:rsidRPr="008D03E5">
        <w:rPr>
          <w:b/>
          <w:bCs/>
          <w:color w:val="FF0000"/>
          <w:highlight w:val="green"/>
          <w:u w:val="single"/>
          <w:bdr w:val="single" w:sz="4" w:space="0" w:color="auto"/>
        </w:rPr>
        <w:t>is often lacking</w:t>
      </w:r>
      <w:r w:rsidRPr="008D03E5">
        <w:rPr>
          <w:color w:val="FF0000"/>
          <w:u w:val="single"/>
        </w:rPr>
        <w:t>.</w:t>
      </w:r>
      <w:r w:rsidRPr="008D03E5">
        <w:rPr>
          <w:color w:val="FF0000"/>
          <w:sz w:val="16"/>
        </w:rPr>
        <w:t xml:space="preserve"> Moreover, </w:t>
      </w:r>
      <w:r w:rsidRPr="008D03E5">
        <w:rPr>
          <w:color w:val="FF0000"/>
          <w:u w:val="single"/>
        </w:rPr>
        <w:t>the original drugs have often been “blockbusters” used for years to improve the health of millions of patients. It seems hard to argue convincingly why such beneficial drugs require an upgrade, often just before their patents expire</w:t>
      </w:r>
      <w:r w:rsidRPr="008D03E5">
        <w:rPr>
          <w:color w:val="FF0000"/>
          <w:sz w:val="16"/>
        </w:rPr>
        <w:t xml:space="preserve">. </w:t>
      </w:r>
      <w:r w:rsidRPr="008D03E5">
        <w:rPr>
          <w:color w:val="FF0000"/>
          <w:highlight w:val="green"/>
          <w:u w:val="single"/>
        </w:rPr>
        <w:t xml:space="preserve">Rather than </w:t>
      </w:r>
      <w:r w:rsidRPr="008D03E5">
        <w:rPr>
          <w:color w:val="FF0000"/>
          <w:u w:val="single"/>
        </w:rPr>
        <w:t xml:space="preserve">the </w:t>
      </w:r>
      <w:r w:rsidRPr="008D03E5">
        <w:rPr>
          <w:color w:val="FF0000"/>
          <w:highlight w:val="green"/>
          <w:u w:val="single"/>
        </w:rPr>
        <w:t xml:space="preserve">marginal benefits </w:t>
      </w:r>
      <w:r w:rsidRPr="008D03E5">
        <w:rPr>
          <w:color w:val="FF0000"/>
          <w:u w:val="single"/>
        </w:rPr>
        <w:t xml:space="preserve">accrued </w:t>
      </w:r>
      <w:r w:rsidRPr="008D03E5">
        <w:rPr>
          <w:color w:val="FF0000"/>
          <w:highlight w:val="green"/>
          <w:u w:val="single"/>
        </w:rPr>
        <w:t xml:space="preserve">from tinkering </w:t>
      </w:r>
      <w:r w:rsidRPr="008D03E5">
        <w:rPr>
          <w:color w:val="FF0000"/>
          <w:u w:val="single"/>
        </w:rPr>
        <w:t xml:space="preserve">with already effective agents, </w:t>
      </w:r>
      <w:r w:rsidRPr="008D03E5">
        <w:rPr>
          <w:color w:val="FF0000"/>
          <w:highlight w:val="green"/>
          <w:u w:val="single"/>
        </w:rPr>
        <w:t xml:space="preserve">patients </w:t>
      </w:r>
      <w:r w:rsidRPr="008D03E5">
        <w:rPr>
          <w:color w:val="FF0000"/>
          <w:u w:val="single"/>
        </w:rPr>
        <w:t xml:space="preserve">worldwide </w:t>
      </w:r>
      <w:r w:rsidRPr="008D03E5">
        <w:rPr>
          <w:color w:val="FF0000"/>
          <w:highlight w:val="green"/>
          <w:u w:val="single"/>
        </w:rPr>
        <w:t xml:space="preserve">are in desperate need of </w:t>
      </w:r>
      <w:r w:rsidRPr="008D03E5">
        <w:rPr>
          <w:color w:val="FF0000"/>
          <w:u w:val="single"/>
        </w:rPr>
        <w:t xml:space="preserve">new </w:t>
      </w:r>
      <w:r w:rsidRPr="008D03E5">
        <w:rPr>
          <w:color w:val="FF0000"/>
          <w:highlight w:val="green"/>
          <w:u w:val="single"/>
        </w:rPr>
        <w:t xml:space="preserve">classes of pharmaceuticals </w:t>
      </w:r>
      <w:r w:rsidRPr="008D03E5">
        <w:rPr>
          <w:color w:val="FF0000"/>
          <w:u w:val="single"/>
        </w:rPr>
        <w:t>for the great many health conditions for which treatments are presently inadequate or entirely lacking</w:t>
      </w:r>
      <w:r w:rsidRPr="008D03E5">
        <w:rPr>
          <w:color w:val="FF0000"/>
          <w:sz w:val="16"/>
        </w:rPr>
        <w:t xml:space="preserve">. But </w:t>
      </w:r>
      <w:r w:rsidRPr="008D03E5">
        <w:rPr>
          <w:color w:val="FF0000"/>
          <w:highlight w:val="green"/>
          <w:u w:val="single"/>
        </w:rPr>
        <w:t>developing</w:t>
      </w:r>
      <w:r w:rsidRPr="008D03E5">
        <w:rPr>
          <w:color w:val="FF0000"/>
          <w:sz w:val="16"/>
          <w:highlight w:val="green"/>
        </w:rPr>
        <w:t xml:space="preserve"> </w:t>
      </w:r>
      <w:r w:rsidRPr="008D03E5">
        <w:rPr>
          <w:color w:val="FF0000"/>
          <w:highlight w:val="green"/>
          <w:u w:val="single"/>
        </w:rPr>
        <w:t>truly innovative drugs is</w:t>
      </w:r>
      <w:r w:rsidRPr="008D03E5">
        <w:rPr>
          <w:color w:val="FF0000"/>
          <w:sz w:val="16"/>
          <w:highlight w:val="green"/>
        </w:rPr>
        <w:t xml:space="preserve"> </w:t>
      </w:r>
      <w:r w:rsidRPr="008D03E5">
        <w:rPr>
          <w:color w:val="FF0000"/>
          <w:sz w:val="16"/>
        </w:rPr>
        <w:t xml:space="preserve">undeniably a </w:t>
      </w:r>
      <w:r w:rsidRPr="008D03E5">
        <w:rPr>
          <w:color w:val="FF0000"/>
          <w:highlight w:val="green"/>
          <w:u w:val="single"/>
        </w:rPr>
        <w:t>high-risk</w:t>
      </w:r>
      <w:r w:rsidRPr="008D03E5">
        <w:rPr>
          <w:color w:val="FF0000"/>
          <w:sz w:val="16"/>
          <w:highlight w:val="green"/>
        </w:rPr>
        <w:t xml:space="preserve"> </w:t>
      </w:r>
      <w:r w:rsidRPr="008D03E5">
        <w:rPr>
          <w:color w:val="FF0000"/>
          <w:sz w:val="16"/>
        </w:rPr>
        <w:t xml:space="preserve">venture. It is important and necessary that pharmaceutical companies continue to take these risks, because they are usually the only entities with sufficient resources to do so. </w:t>
      </w:r>
      <w:r w:rsidRPr="008D03E5">
        <w:rPr>
          <w:color w:val="FF0000"/>
          <w:u w:val="single"/>
        </w:rPr>
        <w:t xml:space="preserve">Therefore, </w:t>
      </w:r>
      <w:r w:rsidRPr="008D03E5">
        <w:rPr>
          <w:color w:val="FF0000"/>
          <w:highlight w:val="green"/>
          <w:u w:val="single"/>
        </w:rPr>
        <w:t xml:space="preserve">companies must </w:t>
      </w:r>
      <w:r w:rsidRPr="008D03E5">
        <w:rPr>
          <w:color w:val="FF0000"/>
          <w:u w:val="single"/>
        </w:rPr>
        <w:t xml:space="preserve">continue to </w:t>
      </w:r>
      <w:r w:rsidRPr="008D03E5">
        <w:rPr>
          <w:color w:val="FF0000"/>
          <w:highlight w:val="green"/>
          <w:u w:val="single"/>
        </w:rPr>
        <w:t xml:space="preserve">perceive </w:t>
      </w:r>
      <w:r w:rsidRPr="008D03E5">
        <w:rPr>
          <w:b/>
          <w:bCs/>
          <w:color w:val="FF0000"/>
          <w:highlight w:val="green"/>
          <w:u w:val="single"/>
        </w:rPr>
        <w:t>sufficient incentives</w:t>
      </w:r>
      <w:r w:rsidRPr="008D03E5">
        <w:rPr>
          <w:color w:val="FF0000"/>
          <w:highlight w:val="green"/>
          <w:u w:val="single"/>
        </w:rPr>
        <w:t xml:space="preserve"> </w:t>
      </w:r>
      <w:r w:rsidRPr="008D03E5">
        <w:rPr>
          <w:color w:val="FF0000"/>
          <w:u w:val="single"/>
        </w:rPr>
        <w:t xml:space="preserve">to continue investing in innovation. Indeed, there is evidence that the </w:t>
      </w:r>
      <w:r w:rsidRPr="008D03E5">
        <w:rPr>
          <w:color w:val="FF0000"/>
          <w:highlight w:val="green"/>
          <w:u w:val="single"/>
        </w:rPr>
        <w:t xml:space="preserve">prospect of future evergreening has become </w:t>
      </w:r>
      <w:r w:rsidRPr="008D03E5">
        <w:rPr>
          <w:color w:val="FF0000"/>
          <w:u w:val="single"/>
        </w:rPr>
        <w:t xml:space="preserve">part of the incentive </w:t>
      </w:r>
      <w:r w:rsidRPr="008D03E5">
        <w:rPr>
          <w:color w:val="FF0000"/>
          <w:highlight w:val="green"/>
          <w:u w:val="single"/>
        </w:rPr>
        <w:t xml:space="preserve">calculation </w:t>
      </w:r>
      <w:r w:rsidRPr="008D03E5">
        <w:rPr>
          <w:color w:val="FF0000"/>
          <w:u w:val="single"/>
        </w:rPr>
        <w:t>for innovative drug development</w:t>
      </w:r>
      <w:r w:rsidRPr="008D03E5">
        <w:rPr>
          <w:color w:val="FF0000"/>
          <w:sz w:val="16"/>
        </w:rPr>
        <w:t xml:space="preserve">.4 But surely it is </w:t>
      </w:r>
      <w:r w:rsidRPr="008D03E5">
        <w:rPr>
          <w:color w:val="FF0000"/>
          <w:highlight w:val="green"/>
          <w:u w:val="single"/>
        </w:rPr>
        <w:t>perverse to</w:t>
      </w:r>
      <w:r w:rsidRPr="008D03E5">
        <w:rPr>
          <w:color w:val="FF0000"/>
          <w:sz w:val="16"/>
          <w:highlight w:val="green"/>
        </w:rPr>
        <w:t xml:space="preserve"> </w:t>
      </w:r>
      <w:r w:rsidRPr="008D03E5">
        <w:rPr>
          <w:color w:val="FF0000"/>
          <w:sz w:val="16"/>
        </w:rPr>
        <w:t xml:space="preserve">extend unpredictably a period of patent protection that the government intended to be clearly defined and predictable, and to </w:t>
      </w:r>
      <w:r w:rsidRPr="008D03E5">
        <w:rPr>
          <w:color w:val="FF0000"/>
          <w:highlight w:val="green"/>
          <w:u w:val="single"/>
        </w:rPr>
        <w:t>maintain incentives</w:t>
      </w:r>
      <w:r w:rsidRPr="008D03E5">
        <w:rPr>
          <w:color w:val="FF0000"/>
          <w:sz w:val="16"/>
          <w:highlight w:val="green"/>
        </w:rPr>
        <w:t xml:space="preserve"> </w:t>
      </w:r>
      <w:r w:rsidRPr="008D03E5">
        <w:rPr>
          <w:color w:val="FF0000"/>
          <w:highlight w:val="green"/>
          <w:u w:val="single"/>
        </w:rPr>
        <w:t>that drive companies to divert</w:t>
      </w:r>
      <w:r w:rsidRPr="008D03E5">
        <w:rPr>
          <w:color w:val="FF0000"/>
          <w:sz w:val="16"/>
          <w:highlight w:val="green"/>
        </w:rPr>
        <w:t xml:space="preserve"> </w:t>
      </w:r>
      <w:r w:rsidRPr="008D03E5">
        <w:rPr>
          <w:color w:val="FF0000"/>
          <w:sz w:val="16"/>
        </w:rPr>
        <w:t xml:space="preserve">their </w:t>
      </w:r>
      <w:r w:rsidRPr="008D03E5">
        <w:rPr>
          <w:b/>
          <w:bCs/>
          <w:color w:val="FF0000"/>
          <w:highlight w:val="green"/>
          <w:u w:val="single"/>
        </w:rPr>
        <w:t>drug-development resources away from innovation</w:t>
      </w:r>
      <w:r w:rsidRPr="008D03E5">
        <w:rPr>
          <w:color w:val="FF0000"/>
          <w:highlight w:val="green"/>
          <w:u w:val="single"/>
        </w:rPr>
        <w:t>.</w:t>
      </w:r>
      <w:r w:rsidRPr="008D03E5">
        <w:rPr>
          <w:color w:val="FF0000"/>
          <w:sz w:val="16"/>
        </w:rPr>
        <w:t xml:space="preserve"> </w:t>
      </w:r>
      <w:r w:rsidRPr="008D03E5">
        <w:rPr>
          <w:b/>
          <w:bCs/>
          <w:color w:val="FF0000"/>
          <w:u w:val="single"/>
        </w:rPr>
        <w:t>Current patent legislation may not be optimal</w:t>
      </w:r>
      <w:r w:rsidRPr="008D03E5">
        <w:rPr>
          <w:color w:val="FF0000"/>
          <w:u w:val="single"/>
        </w:rPr>
        <w:t xml:space="preserve"> for striking the right balance between encouraging innovation and facilitating profiteering. </w:t>
      </w:r>
      <w:r w:rsidRPr="008D03E5">
        <w:rPr>
          <w:color w:val="FF0000"/>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8D03E5">
        <w:rPr>
          <w:color w:val="FF0000"/>
          <w:u w:val="single"/>
        </w:rPr>
        <w:t>Governments, including Canada’s, would do well to take inspiration from India’s example and tighten regulations that currently facilitate evergreening.</w:t>
      </w:r>
      <w:r w:rsidRPr="008D03E5">
        <w:rPr>
          <w:color w:val="FF0000"/>
          <w:sz w:val="16"/>
        </w:rPr>
        <w:t xml:space="preserve"> This might involve </w:t>
      </w:r>
      <w:r w:rsidRPr="008D03E5">
        <w:rPr>
          <w:b/>
          <w:bCs/>
          <w:color w:val="FF0000"/>
          <w:highlight w:val="green"/>
          <w:u w:val="single"/>
        </w:rPr>
        <w:t>denying future patents for modifications</w:t>
      </w:r>
      <w:r w:rsidRPr="008D03E5">
        <w:rPr>
          <w:color w:val="FF0000"/>
          <w:sz w:val="16"/>
          <w:highlight w:val="green"/>
        </w:rPr>
        <w:t xml:space="preserve"> </w:t>
      </w:r>
      <w:r w:rsidRPr="008D03E5">
        <w:rPr>
          <w:color w:val="FF0000"/>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8D03E5">
        <w:rPr>
          <w:color w:val="FF0000"/>
          <w:u w:val="single"/>
        </w:rPr>
        <w:t xml:space="preserve">Limits on evergreening </w:t>
      </w:r>
      <w:r w:rsidRPr="008D03E5">
        <w:rPr>
          <w:color w:val="FF0000"/>
          <w:highlight w:val="green"/>
          <w:u w:val="single"/>
        </w:rPr>
        <w:t xml:space="preserve">would </w:t>
      </w:r>
      <w:r w:rsidRPr="008D03E5">
        <w:rPr>
          <w:color w:val="FF0000"/>
          <w:u w:val="single"/>
        </w:rPr>
        <w:t xml:space="preserve">likely </w:t>
      </w:r>
      <w:r w:rsidRPr="008D03E5">
        <w:rPr>
          <w:color w:val="FF0000"/>
          <w:highlight w:val="green"/>
          <w:u w:val="single"/>
        </w:rPr>
        <w:t xml:space="preserve">reduce </w:t>
      </w:r>
      <w:r w:rsidRPr="008D03E5">
        <w:rPr>
          <w:color w:val="FF0000"/>
          <w:u w:val="single"/>
        </w:rPr>
        <w:t xml:space="preserve">the </w:t>
      </w:r>
      <w:r w:rsidRPr="008D03E5">
        <w:rPr>
          <w:b/>
          <w:bCs/>
          <w:color w:val="FF0000"/>
          <w:highlight w:val="green"/>
          <w:u w:val="single"/>
        </w:rPr>
        <w:t>extensive patent litigation</w:t>
      </w:r>
      <w:r w:rsidRPr="008D03E5">
        <w:rPr>
          <w:color w:val="FF0000"/>
          <w:highlight w:val="green"/>
          <w:u w:val="single"/>
        </w:rPr>
        <w:t xml:space="preserve"> that contributes to </w:t>
      </w:r>
      <w:r w:rsidRPr="008D03E5">
        <w:rPr>
          <w:color w:val="FF0000"/>
          <w:u w:val="single"/>
        </w:rPr>
        <w:t xml:space="preserve">the </w:t>
      </w:r>
      <w:r w:rsidRPr="008D03E5">
        <w:rPr>
          <w:b/>
          <w:bCs/>
          <w:color w:val="FF0000"/>
          <w:highlight w:val="green"/>
          <w:u w:val="single"/>
        </w:rPr>
        <w:t>high prices of generic drugs</w:t>
      </w:r>
      <w:r w:rsidRPr="008D03E5">
        <w:rPr>
          <w:color w:val="FF0000"/>
          <w:highlight w:val="green"/>
          <w:u w:val="single"/>
        </w:rPr>
        <w:t xml:space="preserve"> </w:t>
      </w:r>
      <w:r w:rsidRPr="008D03E5">
        <w:rPr>
          <w:color w:val="FF0000"/>
          <w:u w:val="single"/>
        </w:rPr>
        <w:t>in Canada</w:t>
      </w:r>
      <w:r w:rsidRPr="008D03E5">
        <w:rPr>
          <w:color w:val="FF0000"/>
          <w:sz w:val="16"/>
        </w:rPr>
        <w:t xml:space="preserve">.3 Reducing economic pressure on generic drug companies may facilitate current provincial initiatives to lower generic drug prices. </w:t>
      </w:r>
      <w:r w:rsidRPr="008D03E5">
        <w:rPr>
          <w:color w:val="FF0000"/>
          <w:u w:val="single"/>
        </w:rPr>
        <w:t>As opportunities to generate revenue from evergreening are eliminated, research-based pharmaceutical companies would be left with no choice but to invest more in innovative drug development to maintain their profits.</w:t>
      </w:r>
    </w:p>
    <w:p w14:paraId="5E9DDD9B" w14:textId="77777777" w:rsidR="00DB28D2" w:rsidRDefault="00DB28D2" w:rsidP="00DB28D2">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694B76D9" w14:textId="77777777" w:rsidR="00DB28D2" w:rsidRPr="00E2724F" w:rsidRDefault="00DB28D2" w:rsidP="00DB28D2">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27" w:history="1">
        <w:r w:rsidRPr="004D0B79">
          <w:rPr>
            <w:rStyle w:val="Hyperlink"/>
          </w:rPr>
          <w:t>https://abcnews.go.com/Health/amidst-superbug-crisis-scientists-urge-innovation/story?id=62763415</w:t>
        </w:r>
      </w:hyperlink>
      <w:r>
        <w:t xml:space="preserve">] Dhruv </w:t>
      </w:r>
    </w:p>
    <w:p w14:paraId="0F1B401F" w14:textId="77777777" w:rsidR="00DB28D2" w:rsidRPr="001948D4" w:rsidRDefault="00DB28D2" w:rsidP="00DB28D2">
      <w:pPr>
        <w:rPr>
          <w:sz w:val="16"/>
        </w:rPr>
      </w:pPr>
      <w:hyperlink r:id="rId28"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AE2E4E">
        <w:rPr>
          <w:rStyle w:val="StyleUnderline"/>
          <w:highlight w:val="green"/>
        </w:rPr>
        <w:t xml:space="preserve">the </w:t>
      </w:r>
      <w:hyperlink r:id="rId29" w:tgtFrame="_blank" w:history="1">
        <w:r w:rsidRPr="00AE2E4E">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30"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AE2E4E">
        <w:rPr>
          <w:rStyle w:val="StyleUnderline"/>
          <w:highlight w:val="green"/>
        </w:rPr>
        <w:t xml:space="preserve">represents a </w:t>
      </w:r>
      <w:r w:rsidRPr="00AE2E4E">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AE2E4E">
        <w:rPr>
          <w:rStyle w:val="Emphasis"/>
          <w:highlight w:val="green"/>
        </w:rPr>
        <w:t>rising</w:t>
      </w:r>
      <w:r w:rsidRPr="003C32B5">
        <w:rPr>
          <w:rStyle w:val="Emphasis"/>
        </w:rPr>
        <w:t xml:space="preserve"> rates</w:t>
      </w:r>
      <w:r w:rsidRPr="003C32B5">
        <w:rPr>
          <w:rStyle w:val="StyleUnderline"/>
        </w:rPr>
        <w:t xml:space="preserve"> of </w:t>
      </w:r>
      <w:r w:rsidRPr="00AE2E4E">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AE2E4E">
        <w:rPr>
          <w:rStyle w:val="StyleUnderline"/>
          <w:highlight w:val="green"/>
        </w:rPr>
        <w:t xml:space="preserve">may cause </w:t>
      </w:r>
      <w:r w:rsidRPr="00AE2E4E">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AE2E4E">
        <w:rPr>
          <w:rStyle w:val="StyleUnderline"/>
          <w:highlight w:val="green"/>
        </w:rPr>
        <w:t>resistance develops when germs</w:t>
      </w:r>
      <w:r w:rsidRPr="003C32B5">
        <w:rPr>
          <w:sz w:val="16"/>
        </w:rPr>
        <w:t xml:space="preserve"> like bacteria and fungi </w:t>
      </w:r>
      <w:proofErr w:type="gramStart"/>
      <w:r w:rsidRPr="003C32B5">
        <w:rPr>
          <w:sz w:val="16"/>
        </w:rPr>
        <w:t>are able to</w:t>
      </w:r>
      <w:proofErr w:type="gramEnd"/>
      <w:r w:rsidRPr="003C32B5">
        <w:rPr>
          <w:sz w:val="16"/>
        </w:rPr>
        <w:t xml:space="preserve"> “</w:t>
      </w:r>
      <w:r w:rsidRPr="00AE2E4E">
        <w:rPr>
          <w:rStyle w:val="StyleUnderline"/>
          <w:highlight w:val="green"/>
        </w:rPr>
        <w:t>defeat</w:t>
      </w:r>
      <w:r w:rsidRPr="003C32B5">
        <w:rPr>
          <w:sz w:val="16"/>
        </w:rPr>
        <w:t xml:space="preserve"> the </w:t>
      </w:r>
      <w:r w:rsidRPr="00AE2E4E">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proofErr w:type="gramStart"/>
      <w:r w:rsidRPr="003C32B5">
        <w:rPr>
          <w:rStyle w:val="Emphasis"/>
        </w:rPr>
        <w:t>superbugs.</w:t>
      </w:r>
      <w:proofErr w:type="gramEnd"/>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proofErr w:type="gramStart"/>
      <w:r w:rsidRPr="003C32B5">
        <w:rPr>
          <w:rStyle w:val="StyleUnderline"/>
        </w:rPr>
        <w:t>wide</w:t>
      </w:r>
      <w:r w:rsidRPr="003C32B5">
        <w:rPr>
          <w:sz w:val="16"/>
        </w:rPr>
        <w:t>, and</w:t>
      </w:r>
      <w:proofErr w:type="gramEnd"/>
      <w:r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3C32B5">
        <w:rPr>
          <w:sz w:val="16"/>
        </w:rPr>
        <w:t>a number of</w:t>
      </w:r>
      <w:proofErr w:type="gramEnd"/>
      <w:r w:rsidRPr="003C32B5">
        <w:rPr>
          <w:sz w:val="16"/>
        </w:rPr>
        <w:t xml:space="preserve"> people with HIV and malaria.</w:t>
      </w:r>
      <w:r>
        <w:rPr>
          <w:sz w:val="16"/>
        </w:rPr>
        <w:t xml:space="preserve"> </w:t>
      </w:r>
      <w:r w:rsidRPr="003C32B5">
        <w:rPr>
          <w:sz w:val="16"/>
          <w:szCs w:val="18"/>
        </w:rPr>
        <w:t>The people at the</w:t>
      </w:r>
      <w:r>
        <w:rPr>
          <w:sz w:val="16"/>
          <w:szCs w:val="18"/>
        </w:rPr>
        <w:t xml:space="preserve"> </w:t>
      </w:r>
      <w:hyperlink r:id="rId31"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32"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3C32B5">
        <w:rPr>
          <w:sz w:val="16"/>
          <w:szCs w:val="18"/>
        </w:rPr>
        <w:t>auris</w:t>
      </w:r>
      <w:proofErr w:type="spellEnd"/>
      <w:r w:rsidRPr="003C32B5">
        <w:rPr>
          <w:sz w:val="16"/>
          <w:szCs w:val="18"/>
        </w:rPr>
        <w:t xml:space="preserve"> “came from multiple places, at the same time. It wasn’t just one organism that [evolved]” in a single location, Redfield added.</w:t>
      </w:r>
      <w:r>
        <w:rPr>
          <w:sz w:val="16"/>
          <w:szCs w:val="18"/>
        </w:rPr>
        <w:t xml:space="preserve"> </w:t>
      </w:r>
      <w:r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3C32B5">
        <w:rPr>
          <w:sz w:val="16"/>
          <w:szCs w:val="18"/>
        </w:rPr>
        <w:t>patient, and</w:t>
      </w:r>
      <w:proofErr w:type="gramEnd"/>
      <w:r w:rsidRPr="003C32B5">
        <w:rPr>
          <w:sz w:val="16"/>
          <w:szCs w:val="18"/>
        </w:rPr>
        <w:t xml:space="preserve"> discontinue it once it is no longer medically needed.</w:t>
      </w:r>
      <w:r>
        <w:rPr>
          <w:sz w:val="16"/>
          <w:szCs w:val="18"/>
        </w:rPr>
        <w:t xml:space="preserve"> </w:t>
      </w:r>
      <w:r w:rsidRPr="003C32B5">
        <w:rPr>
          <w:sz w:val="16"/>
          <w:szCs w:val="18"/>
        </w:rPr>
        <w:t xml:space="preserve">WHO has also highlighted that the inappropriate use of antimicrobials in agriculture -- such as on farms and in animals -- may be an underappreciated cause of </w:t>
      </w:r>
      <w:proofErr w:type="gramStart"/>
      <w:r w:rsidRPr="003C32B5">
        <w:rPr>
          <w:sz w:val="16"/>
          <w:szCs w:val="18"/>
        </w:rPr>
        <w:t>AMR.</w:t>
      </w:r>
      <w:proofErr w:type="gramEnd"/>
      <w:r>
        <w:rPr>
          <w:sz w:val="16"/>
          <w:szCs w:val="18"/>
        </w:rPr>
        <w:t xml:space="preserve"> </w:t>
      </w:r>
      <w:r w:rsidRPr="003C32B5">
        <w:rPr>
          <w:sz w:val="16"/>
        </w:rPr>
        <w:t xml:space="preserve">Noting these trends, </w:t>
      </w:r>
      <w:r w:rsidRPr="00AE2E4E">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AE2E4E">
        <w:rPr>
          <w:rStyle w:val="StyleUnderline"/>
          <w:highlight w:val="green"/>
        </w:rPr>
        <w:t xml:space="preserve">development of </w:t>
      </w:r>
      <w:r w:rsidRPr="00AE2E4E">
        <w:rPr>
          <w:rStyle w:val="Emphasis"/>
          <w:highlight w:val="green"/>
        </w:rPr>
        <w:t>new</w:t>
      </w:r>
      <w:r w:rsidRPr="003C32B5">
        <w:rPr>
          <w:rStyle w:val="Emphasis"/>
        </w:rPr>
        <w:t xml:space="preserve"> antimicrobial </w:t>
      </w:r>
      <w:r w:rsidRPr="00AE2E4E">
        <w:rPr>
          <w:rStyle w:val="Emphasis"/>
          <w:highlight w:val="green"/>
        </w:rPr>
        <w:t>medications</w:t>
      </w:r>
      <w:r w:rsidRPr="003C32B5">
        <w:rPr>
          <w:rStyle w:val="StyleUnderline"/>
        </w:rPr>
        <w:t xml:space="preserve">, </w:t>
      </w:r>
      <w:r w:rsidRPr="00AE2E4E">
        <w:rPr>
          <w:rStyle w:val="Emphasis"/>
          <w:highlight w:val="green"/>
        </w:rPr>
        <w:t>vaccines</w:t>
      </w:r>
      <w:r w:rsidRPr="003C32B5">
        <w:rPr>
          <w:rStyle w:val="StyleUnderline"/>
        </w:rPr>
        <w:t xml:space="preserve">, </w:t>
      </w:r>
      <w:r w:rsidRPr="00AE2E4E">
        <w:rPr>
          <w:rStyle w:val="StyleUnderline"/>
          <w:highlight w:val="green"/>
        </w:rPr>
        <w:t>and</w:t>
      </w:r>
      <w:r w:rsidRPr="003C32B5">
        <w:rPr>
          <w:rStyle w:val="StyleUnderline"/>
        </w:rPr>
        <w:t xml:space="preserve"> careful </w:t>
      </w:r>
      <w:r w:rsidRPr="00AE2E4E">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AE2E4E">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AE2E4E">
        <w:rPr>
          <w:rStyle w:val="StyleUnderline"/>
          <w:highlight w:val="green"/>
        </w:rPr>
        <w:t>challenges</w:t>
      </w:r>
      <w:r w:rsidRPr="003C32B5">
        <w:rPr>
          <w:rStyle w:val="StyleUnderline"/>
        </w:rPr>
        <w:t xml:space="preserve"> of antimicrobial resistance</w:t>
      </w:r>
      <w:r w:rsidRPr="003C32B5">
        <w:rPr>
          <w:sz w:val="16"/>
        </w:rPr>
        <w:t xml:space="preserve">” </w:t>
      </w:r>
      <w:r w:rsidRPr="00AE2E4E">
        <w:rPr>
          <w:rStyle w:val="StyleUnderline"/>
          <w:highlight w:val="green"/>
        </w:rPr>
        <w:t>are</w:t>
      </w:r>
      <w:r w:rsidRPr="003C32B5">
        <w:rPr>
          <w:sz w:val="16"/>
        </w:rPr>
        <w:t xml:space="preserve"> “</w:t>
      </w:r>
      <w:r w:rsidRPr="00AE2E4E">
        <w:rPr>
          <w:rStyle w:val="Emphasis"/>
          <w:highlight w:val="green"/>
        </w:rPr>
        <w:t>not insurmountable</w:t>
      </w:r>
      <w:r w:rsidRPr="003C32B5">
        <w:rPr>
          <w:sz w:val="16"/>
        </w:rPr>
        <w:t xml:space="preserve">,” and that </w:t>
      </w:r>
      <w:r w:rsidRPr="003C32B5">
        <w:rPr>
          <w:rStyle w:val="StyleUnderline"/>
        </w:rPr>
        <w:t xml:space="preserve">coordinated </w:t>
      </w:r>
      <w:r w:rsidRPr="00AE2E4E">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AE2E4E">
        <w:rPr>
          <w:rStyle w:val="Emphasis"/>
          <w:highlight w:val="green"/>
        </w:rPr>
        <w:t>secure the future</w:t>
      </w:r>
      <w:r w:rsidRPr="00AE2E4E">
        <w:rPr>
          <w:rStyle w:val="StyleUnderline"/>
          <w:highlight w:val="green"/>
        </w:rPr>
        <w:t xml:space="preserve"> from drug-resistant diseases</w:t>
      </w:r>
      <w:r w:rsidRPr="003C32B5">
        <w:rPr>
          <w:sz w:val="16"/>
        </w:rPr>
        <w:t>.”</w:t>
      </w:r>
    </w:p>
    <w:p w14:paraId="23779E36" w14:textId="77777777" w:rsidR="00DB28D2" w:rsidRPr="00E2724F" w:rsidRDefault="00DB28D2" w:rsidP="00DB28D2">
      <w:pPr>
        <w:pStyle w:val="Heading4"/>
      </w:pPr>
      <w:r>
        <w:t xml:space="preserve">Extinction - generic defense doesn’t apply. </w:t>
      </w:r>
    </w:p>
    <w:p w14:paraId="3EFD32E4" w14:textId="77777777" w:rsidR="00DB28D2" w:rsidRPr="00A10F89" w:rsidRDefault="00DB28D2" w:rsidP="00DB28D2">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33"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5CDBDAE0" w14:textId="72B0ACDC" w:rsidR="00DB28D2" w:rsidRPr="00147FD6" w:rsidRDefault="00DB28D2" w:rsidP="00DB28D2">
      <w:pPr>
        <w:rPr>
          <w:b/>
          <w:iCs/>
          <w:u w:val="single"/>
          <w:bdr w:val="single" w:sz="18" w:space="0" w:color="auto"/>
        </w:rPr>
      </w:pPr>
      <w:r w:rsidRPr="00A10F89">
        <w:rPr>
          <w:rStyle w:val="StyleUnderline"/>
          <w:sz w:val="24"/>
        </w:rPr>
        <w:t xml:space="preserve">It is by now no secret that </w:t>
      </w:r>
      <w:r w:rsidRPr="00AE2E4E">
        <w:rPr>
          <w:rStyle w:val="StyleUnderline"/>
          <w:sz w:val="24"/>
          <w:highlight w:val="green"/>
        </w:rPr>
        <w:t>the</w:t>
      </w:r>
      <w:r w:rsidRPr="00A10F89">
        <w:rPr>
          <w:rStyle w:val="StyleUnderline"/>
          <w:sz w:val="24"/>
        </w:rPr>
        <w:t xml:space="preserve"> human </w:t>
      </w:r>
      <w:r w:rsidRPr="00AE2E4E">
        <w:rPr>
          <w:rStyle w:val="StyleUnderline"/>
          <w:sz w:val="24"/>
          <w:highlight w:val="green"/>
        </w:rPr>
        <w:t>species is locked in a race</w:t>
      </w:r>
      <w:r w:rsidRPr="00A10F89">
        <w:rPr>
          <w:rStyle w:val="StyleUnderline"/>
          <w:sz w:val="24"/>
        </w:rPr>
        <w:t xml:space="preserve"> of its own making </w:t>
      </w:r>
      <w:r w:rsidRPr="00AE2E4E">
        <w:rPr>
          <w:rStyle w:val="StyleUnderline"/>
          <w:sz w:val="24"/>
          <w:highlight w:val="green"/>
        </w:rPr>
        <w:t>with “</w:t>
      </w:r>
      <w:r w:rsidRPr="00AE2E4E">
        <w:rPr>
          <w:rStyle w:val="StyleUnderline"/>
          <w:bCs/>
          <w:sz w:val="24"/>
          <w:highlight w:val="green"/>
        </w:rPr>
        <w:t>superbugs</w:t>
      </w:r>
      <w:r w:rsidRPr="00AE2E4E">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AE2E4E">
        <w:rPr>
          <w:rStyle w:val="StyleUnderline"/>
          <w:sz w:val="24"/>
          <w:highlight w:val="green"/>
        </w:rPr>
        <w:t>an</w:t>
      </w:r>
      <w:r w:rsidRPr="00A10F89">
        <w:rPr>
          <w:rStyle w:val="StyleUnderline"/>
          <w:sz w:val="24"/>
        </w:rPr>
        <w:t xml:space="preserve"> </w:t>
      </w:r>
      <w:r w:rsidRPr="00AE2E4E">
        <w:rPr>
          <w:rStyle w:val="Emphasis"/>
          <w:sz w:val="24"/>
          <w:highlight w:val="green"/>
        </w:rPr>
        <w:t>existential threat</w:t>
      </w:r>
      <w:r w:rsidRPr="00A10F89">
        <w:rPr>
          <w:rStyle w:val="StyleUnderline"/>
          <w:sz w:val="24"/>
        </w:rPr>
        <w:t xml:space="preserve"> largely </w:t>
      </w:r>
      <w:r w:rsidRPr="00AE2E4E">
        <w:rPr>
          <w:rStyle w:val="StyleUnderline"/>
          <w:sz w:val="24"/>
          <w:highlight w:val="green"/>
        </w:rPr>
        <w:t>of its</w:t>
      </w:r>
      <w:r w:rsidRPr="00A10F89">
        <w:rPr>
          <w:rStyle w:val="StyleUnderline"/>
          <w:sz w:val="24"/>
        </w:rPr>
        <w:t xml:space="preserve"> </w:t>
      </w:r>
      <w:r w:rsidRPr="00AE2E4E">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AE2E4E">
        <w:rPr>
          <w:rStyle w:val="StyleUnderline"/>
          <w:sz w:val="24"/>
          <w:highlight w:val="green"/>
        </w:rPr>
        <w:t>a</w:t>
      </w:r>
      <w:r w:rsidRPr="00A10F89">
        <w:rPr>
          <w:rStyle w:val="StyleUnderline"/>
          <w:sz w:val="24"/>
        </w:rPr>
        <w:t xml:space="preserve"> </w:t>
      </w:r>
      <w:r w:rsidRPr="00AE2E4E">
        <w:rPr>
          <w:rStyle w:val="Emphasis"/>
          <w:sz w:val="24"/>
          <w:highlight w:val="green"/>
        </w:rPr>
        <w:t>high-probability, high-impact event</w:t>
      </w:r>
      <w:r w:rsidRPr="00A10F89">
        <w:rPr>
          <w:rStyle w:val="StyleUnderline"/>
          <w:sz w:val="24"/>
        </w:rPr>
        <w:t xml:space="preserve"> </w:t>
      </w:r>
      <w:r w:rsidRPr="00AE2E4E">
        <w:rPr>
          <w:rStyle w:val="StyleUnderline"/>
          <w:sz w:val="24"/>
          <w:highlight w:val="green"/>
        </w:rPr>
        <w:t>that people</w:t>
      </w:r>
      <w:r w:rsidRPr="00A10F89">
        <w:rPr>
          <w:rStyle w:val="StyleUnderline"/>
          <w:sz w:val="24"/>
        </w:rPr>
        <w:t xml:space="preserve"> manage to </w:t>
      </w:r>
      <w:r w:rsidRPr="00AE2E4E">
        <w:rPr>
          <w:rStyle w:val="Emphasis"/>
          <w:sz w:val="24"/>
          <w:highlight w:val="green"/>
        </w:rPr>
        <w:t>ignore anyway</w:t>
      </w:r>
      <w:r w:rsidRPr="00A10F89">
        <w:rPr>
          <w:rStyle w:val="StyleUnderline"/>
          <w:sz w:val="24"/>
        </w:rPr>
        <w:t xml:space="preserve"> </w:t>
      </w:r>
      <w:r w:rsidRPr="00AE2E4E">
        <w:rPr>
          <w:rStyle w:val="StyleUnderline"/>
          <w:sz w:val="24"/>
          <w:highlight w:val="green"/>
        </w:rPr>
        <w:t>for</w:t>
      </w:r>
      <w:r w:rsidRPr="00A10F89">
        <w:rPr>
          <w:rStyle w:val="StyleUnderline"/>
          <w:sz w:val="24"/>
        </w:rPr>
        <w:t xml:space="preserve"> a raft of </w:t>
      </w:r>
      <w:r w:rsidRPr="00AE2E4E">
        <w:rPr>
          <w:rStyle w:val="Emphasis"/>
          <w:sz w:val="24"/>
          <w:highlight w:val="green"/>
        </w:rPr>
        <w:t>social-psychological reasons</w:t>
      </w:r>
      <w:r w:rsidRPr="00A10F89">
        <w:rPr>
          <w:rStyle w:val="StyleUnderline"/>
          <w:sz w:val="24"/>
        </w:rPr>
        <w:t xml:space="preserve">.2 </w:t>
      </w:r>
      <w:r w:rsidRPr="00AE2E4E">
        <w:rPr>
          <w:rStyle w:val="StyleUnderline"/>
          <w:sz w:val="24"/>
          <w:highlight w:val="green"/>
        </w:rPr>
        <w:t>A pandemic</w:t>
      </w:r>
      <w:r w:rsidRPr="00A10F89">
        <w:rPr>
          <w:rStyle w:val="StyleUnderline"/>
          <w:sz w:val="24"/>
        </w:rPr>
        <w:t xml:space="preserve"> is a quintessential gray rhino, for it </w:t>
      </w:r>
      <w:r w:rsidRPr="00AE2E4E">
        <w:rPr>
          <w:rStyle w:val="StyleUnderline"/>
          <w:sz w:val="24"/>
          <w:highlight w:val="green"/>
        </w:rPr>
        <w:t xml:space="preserve">is no longer a matter of if but of </w:t>
      </w:r>
      <w:r w:rsidRPr="00AE2E4E">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AE2E4E">
        <w:rPr>
          <w:rStyle w:val="Emphasis"/>
          <w:sz w:val="24"/>
          <w:highlight w:val="green"/>
        </w:rPr>
        <w:t>most predictable catastrophe in</w:t>
      </w:r>
      <w:r w:rsidRPr="00A10F89">
        <w:rPr>
          <w:rStyle w:val="StyleUnderline"/>
          <w:sz w:val="24"/>
        </w:rPr>
        <w:t xml:space="preserve"> the </w:t>
      </w:r>
      <w:r w:rsidRPr="00AE2E4E">
        <w:rPr>
          <w:rStyle w:val="Emphasis"/>
          <w:sz w:val="24"/>
          <w:highlight w:val="green"/>
        </w:rPr>
        <w:t>history</w:t>
      </w:r>
      <w:r w:rsidRPr="00A10F89">
        <w:rPr>
          <w:rStyle w:val="StyleUnderline"/>
          <w:sz w:val="24"/>
        </w:rPr>
        <w:t xml:space="preserve"> of </w:t>
      </w:r>
      <w:proofErr w:type="gramStart"/>
      <w:r w:rsidRPr="00A10F89">
        <w:rPr>
          <w:rStyle w:val="StyleUnderline"/>
          <w:sz w:val="24"/>
        </w:rPr>
        <w:t>the human race</w:t>
      </w:r>
      <w:proofErr w:type="gramEnd"/>
      <w:r w:rsidRPr="00A10F89">
        <w:rPr>
          <w:rStyle w:val="StyleUnderline"/>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A10F89">
        <w:rPr>
          <w:rStyle w:val="StyleUnderline"/>
          <w:sz w:val="24"/>
        </w:rPr>
        <w:t>sufficient amounts of</w:t>
      </w:r>
      <w:proofErr w:type="gramEnd"/>
      <w:r w:rsidRPr="00A10F89">
        <w:rPr>
          <w:rStyle w:val="StyleUnderline"/>
          <w:sz w:val="24"/>
        </w:rPr>
        <w:t xml:space="preserve">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w:t>
      </w:r>
      <w:proofErr w:type="gramStart"/>
      <w:r w:rsidRPr="0010630F">
        <w:rPr>
          <w:sz w:val="16"/>
        </w:rPr>
        <w:t>as a result of</w:t>
      </w:r>
      <w:proofErr w:type="gramEnd"/>
      <w:r w:rsidRPr="0010630F">
        <w:rPr>
          <w:sz w:val="16"/>
        </w:rPr>
        <w:t xml:space="preserve">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AE2E4E">
        <w:rPr>
          <w:rStyle w:val="StyleUnderline"/>
          <w:sz w:val="24"/>
          <w:highlight w:val="green"/>
        </w:rPr>
        <w:t>hospitals</w:t>
      </w:r>
      <w:r w:rsidRPr="00A10F89">
        <w:rPr>
          <w:rStyle w:val="StyleUnderline"/>
          <w:sz w:val="24"/>
        </w:rPr>
        <w:t xml:space="preserve"> have </w:t>
      </w:r>
      <w:r w:rsidRPr="00AE2E4E">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AE2E4E">
        <w:rPr>
          <w:rStyle w:val="StyleUnderline"/>
          <w:sz w:val="24"/>
          <w:highlight w:val="green"/>
        </w:rPr>
        <w:t>Overuse</w:t>
      </w:r>
      <w:r w:rsidRPr="00A10F89">
        <w:rPr>
          <w:rStyle w:val="StyleUnderline"/>
          <w:sz w:val="24"/>
        </w:rPr>
        <w:t xml:space="preserve"> of antibiotics and commercial products containing them has </w:t>
      </w:r>
      <w:r w:rsidRPr="00AE2E4E">
        <w:rPr>
          <w:rStyle w:val="StyleUnderline"/>
          <w:sz w:val="24"/>
          <w:highlight w:val="green"/>
        </w:rPr>
        <w:t>helped superbugs</w:t>
      </w:r>
      <w:r w:rsidRPr="00A10F89">
        <w:rPr>
          <w:rStyle w:val="StyleUnderline"/>
          <w:sz w:val="24"/>
        </w:rPr>
        <w:t xml:space="preserve"> to </w:t>
      </w:r>
      <w:r w:rsidRPr="00AE2E4E">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AE2E4E">
        <w:rPr>
          <w:rStyle w:val="Emphasis"/>
          <w:sz w:val="24"/>
          <w:highlight w:val="green"/>
        </w:rPr>
        <w:t>something as simple as a minor cut could</w:t>
      </w:r>
      <w:r w:rsidRPr="00A10F89">
        <w:rPr>
          <w:rStyle w:val="Emphasis"/>
          <w:sz w:val="24"/>
        </w:rPr>
        <w:t xml:space="preserve"> again </w:t>
      </w:r>
      <w:r w:rsidRPr="00AE2E4E">
        <w:rPr>
          <w:rStyle w:val="Emphasis"/>
          <w:sz w:val="24"/>
          <w:highlight w:val="green"/>
        </w:rPr>
        <w:t>become life-threatening if</w:t>
      </w:r>
      <w:r w:rsidRPr="00A10F89">
        <w:rPr>
          <w:rStyle w:val="Emphasis"/>
          <w:sz w:val="24"/>
        </w:rPr>
        <w:t xml:space="preserve"> it becomes </w:t>
      </w:r>
      <w:r w:rsidRPr="00AE2E4E">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w:t>
      </w:r>
      <w:proofErr w:type="gramStart"/>
      <w:r w:rsidRPr="00A10F89">
        <w:rPr>
          <w:rStyle w:val="StyleUnderline"/>
          <w:sz w:val="24"/>
        </w:rPr>
        <w:t>all of</w:t>
      </w:r>
      <w:proofErr w:type="gramEnd"/>
      <w:r w:rsidRPr="00A10F89">
        <w:rPr>
          <w:rStyle w:val="StyleUnderline"/>
          <w:sz w:val="24"/>
        </w:rPr>
        <w:t xml:space="preserve">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10630F">
        <w:rPr>
          <w:sz w:val="16"/>
        </w:rPr>
        <w:t>During the course of</w:t>
      </w:r>
      <w:proofErr w:type="gramEnd"/>
      <w:r w:rsidRPr="0010630F">
        <w:rPr>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w:t>
      </w:r>
      <w:proofErr w:type="gramStart"/>
      <w:r w:rsidRPr="00A10F89">
        <w:rPr>
          <w:rStyle w:val="StyleUnderline"/>
          <w:sz w:val="24"/>
        </w:rPr>
        <w:t>the majority of</w:t>
      </w:r>
      <w:proofErr w:type="gramEnd"/>
      <w:r w:rsidRPr="00A10F89">
        <w:rPr>
          <w:rStyle w:val="StyleUnderline"/>
          <w:sz w:val="24"/>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w:t>
      </w:r>
      <w:proofErr w:type="gramStart"/>
      <w:r w:rsidRPr="0010630F">
        <w:rPr>
          <w:sz w:val="16"/>
        </w:rPr>
        <w:t>symptoms, but</w:t>
      </w:r>
      <w:proofErr w:type="gramEnd"/>
      <w:r w:rsidRPr="0010630F">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10630F">
        <w:rPr>
          <w:sz w:val="16"/>
        </w:rPr>
        <w:t>similar to</w:t>
      </w:r>
      <w:proofErr w:type="gramEnd"/>
      <w:r w:rsidRPr="0010630F">
        <w:rPr>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10630F">
        <w:rPr>
          <w:sz w:val="16"/>
        </w:rPr>
        <w:t>Past experience</w:t>
      </w:r>
      <w:proofErr w:type="gramEnd"/>
      <w:r w:rsidRPr="0010630F">
        <w:rPr>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10630F">
        <w:rPr>
          <w:sz w:val="16"/>
        </w:rPr>
        <w:t>interest:</w:t>
      </w:r>
      <w:proofErr w:type="gramEnd"/>
      <w:r w:rsidRPr="0010630F">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10630F">
        <w:rPr>
          <w:sz w:val="16"/>
        </w:rPr>
        <w:t>has to</w:t>
      </w:r>
      <w:proofErr w:type="gramEnd"/>
      <w:r w:rsidRPr="0010630F">
        <w:rPr>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w:t>
      </w:r>
      <w:proofErr w:type="gramStart"/>
      <w:r w:rsidRPr="0010630F">
        <w:rPr>
          <w:sz w:val="16"/>
        </w:rPr>
        <w:t>antibiotics, in case</w:t>
      </w:r>
      <w:proofErr w:type="gramEnd"/>
      <w:r w:rsidRPr="0010630F">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10630F">
        <w:rPr>
          <w:sz w:val="16"/>
        </w:rPr>
        <w:t>them</w:t>
      </w:r>
      <w:proofErr w:type="gramEnd"/>
      <w:r w:rsidRPr="0010630F">
        <w:rPr>
          <w:sz w:val="16"/>
        </w:rPr>
        <w:t xml:space="preserve"> and we need them quickly. Of course, </w:t>
      </w:r>
      <w:proofErr w:type="gramStart"/>
      <w:r w:rsidRPr="0010630F">
        <w:rPr>
          <w:sz w:val="16"/>
        </w:rPr>
        <w:t>this is why</w:t>
      </w:r>
      <w:proofErr w:type="gramEnd"/>
      <w:r w:rsidRPr="0010630F">
        <w:rPr>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10630F">
        <w:rPr>
          <w:sz w:val="16"/>
        </w:rPr>
        <w:t>every one</w:t>
      </w:r>
      <w:proofErr w:type="spellEnd"/>
      <w:proofErr w:type="gram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10630F">
        <w:rPr>
          <w:sz w:val="16"/>
        </w:rPr>
        <w:t>survive, and</w:t>
      </w:r>
      <w:proofErr w:type="gramEnd"/>
      <w:r w:rsidRPr="0010630F">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10630F">
        <w:rPr>
          <w:sz w:val="16"/>
        </w:rPr>
        <w:t>as a result of</w:t>
      </w:r>
      <w:proofErr w:type="gramEnd"/>
      <w:r w:rsidRPr="0010630F">
        <w:rPr>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10630F">
        <w:rPr>
          <w:sz w:val="16"/>
        </w:rPr>
        <w:t>managed</w:t>
      </w:r>
      <w:proofErr w:type="gramEnd"/>
      <w:r w:rsidRPr="0010630F">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10630F">
        <w:rPr>
          <w:sz w:val="16"/>
        </w:rPr>
        <w:t>institutions, and</w:t>
      </w:r>
      <w:proofErr w:type="gramEnd"/>
      <w:r w:rsidRPr="0010630F">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AE2E4E">
        <w:rPr>
          <w:rStyle w:val="StyleUnderline"/>
          <w:bCs/>
          <w:sz w:val="24"/>
          <w:highlight w:val="green"/>
        </w:rPr>
        <w:t xml:space="preserve">WHO </w:t>
      </w:r>
      <w:r w:rsidRPr="0010630F">
        <w:rPr>
          <w:rStyle w:val="StyleUnderline"/>
          <w:bCs/>
          <w:sz w:val="24"/>
        </w:rPr>
        <w:t xml:space="preserve">is </w:t>
      </w:r>
      <w:r w:rsidRPr="00AE2E4E">
        <w:rPr>
          <w:rStyle w:val="StyleUnderline"/>
          <w:bCs/>
          <w:sz w:val="24"/>
          <w:highlight w:val="green"/>
        </w:rPr>
        <w:t xml:space="preserve">under-resourced </w:t>
      </w:r>
      <w:r w:rsidRPr="0010630F">
        <w:rPr>
          <w:rStyle w:val="StyleUnderline"/>
          <w:bCs/>
          <w:sz w:val="24"/>
        </w:rPr>
        <w:t xml:space="preserve">for the problems it is meant to solve. </w:t>
      </w:r>
      <w:r w:rsidRPr="00AE2E4E">
        <w:rPr>
          <w:rStyle w:val="StyleUnderline"/>
          <w:bCs/>
          <w:sz w:val="24"/>
          <w:highlight w:val="green"/>
        </w:rPr>
        <w:t>Funding comes from voluntary donations</w:t>
      </w:r>
      <w:r w:rsidRPr="0010630F">
        <w:rPr>
          <w:rStyle w:val="StyleUnderline"/>
          <w:bCs/>
          <w:sz w:val="24"/>
        </w:rPr>
        <w:t xml:space="preserve">, and there is </w:t>
      </w:r>
      <w:r w:rsidRPr="00AE2E4E">
        <w:rPr>
          <w:rStyle w:val="StyleUnderline"/>
          <w:bCs/>
          <w:sz w:val="24"/>
          <w:highlight w:val="green"/>
        </w:rPr>
        <w:t xml:space="preserve">no mechanism by which </w:t>
      </w:r>
      <w:r w:rsidRPr="0010630F">
        <w:rPr>
          <w:rStyle w:val="StyleUnderline"/>
          <w:bCs/>
          <w:sz w:val="24"/>
        </w:rPr>
        <w:t xml:space="preserve">it can quickly </w:t>
      </w:r>
      <w:r w:rsidRPr="00AE2E4E">
        <w:rPr>
          <w:rStyle w:val="StyleUnderline"/>
          <w:bCs/>
          <w:sz w:val="24"/>
          <w:highlight w:val="green"/>
        </w:rPr>
        <w:t xml:space="preserve">scale up </w:t>
      </w:r>
      <w:r w:rsidRPr="0010630F">
        <w:rPr>
          <w:rStyle w:val="StyleUnderline"/>
          <w:bCs/>
          <w:sz w:val="24"/>
        </w:rPr>
        <w:t xml:space="preserve">its efforts during an emergency. The </w:t>
      </w:r>
      <w:r w:rsidRPr="00AE2E4E">
        <w:rPr>
          <w:rStyle w:val="StyleUnderline"/>
          <w:bCs/>
          <w:sz w:val="24"/>
          <w:highlight w:val="green"/>
        </w:rPr>
        <w:t xml:space="preserve">result is </w:t>
      </w:r>
      <w:r w:rsidRPr="0010630F">
        <w:rPr>
          <w:rStyle w:val="StyleUnderline"/>
          <w:bCs/>
          <w:sz w:val="24"/>
        </w:rPr>
        <w:t xml:space="preserve">that its </w:t>
      </w:r>
      <w:r w:rsidRPr="00AE2E4E">
        <w:rPr>
          <w:rStyle w:val="StyleUnderline"/>
          <w:bCs/>
          <w:sz w:val="24"/>
          <w:highlight w:val="green"/>
        </w:rPr>
        <w:t>response</w:t>
      </w:r>
      <w:r w:rsidRPr="0010630F">
        <w:rPr>
          <w:rStyle w:val="StyleUnderline"/>
          <w:bCs/>
          <w:sz w:val="24"/>
        </w:rPr>
        <w:t xml:space="preserve"> to the next major disease outbreak </w:t>
      </w:r>
      <w:r w:rsidRPr="00AE2E4E">
        <w:rPr>
          <w:rStyle w:val="StyleUnderline"/>
          <w:bCs/>
          <w:sz w:val="24"/>
          <w:highlight w:val="green"/>
        </w:rPr>
        <w:t xml:space="preserve">is </w:t>
      </w:r>
      <w:r w:rsidRPr="0010630F">
        <w:rPr>
          <w:rStyle w:val="StyleUnderline"/>
          <w:bCs/>
          <w:sz w:val="24"/>
        </w:rPr>
        <w:t xml:space="preserve">likely to be as </w:t>
      </w:r>
      <w:r w:rsidRPr="00AE2E4E">
        <w:rPr>
          <w:rStyle w:val="StyleUnderline"/>
          <w:bCs/>
          <w:sz w:val="24"/>
          <w:highlight w:val="green"/>
        </w:rPr>
        <w:t xml:space="preserve">inadequate </w:t>
      </w:r>
      <w:r w:rsidRPr="0010630F">
        <w:rPr>
          <w:rStyle w:val="StyleUnderline"/>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w:t>
      </w:r>
      <w:proofErr w:type="gramStart"/>
      <w:r w:rsidRPr="0010630F">
        <w:rPr>
          <w:sz w:val="16"/>
        </w:rPr>
        <w:t>some kind of emergency</w:t>
      </w:r>
      <w:proofErr w:type="gramEnd"/>
      <w:r w:rsidRPr="0010630F">
        <w:rPr>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10630F">
        <w:rPr>
          <w:sz w:val="16"/>
        </w:rPr>
        <w:t>the human race</w:t>
      </w:r>
      <w:proofErr w:type="gramEnd"/>
      <w:r w:rsidRPr="0010630F">
        <w:rPr>
          <w:sz w:val="16"/>
        </w:rPr>
        <w:t xml:space="preserv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10630F">
        <w:rPr>
          <w:sz w:val="16"/>
        </w:rPr>
        <w:t>The majority of</w:t>
      </w:r>
      <w:proofErr w:type="gramEnd"/>
      <w:r w:rsidRPr="0010630F">
        <w:rPr>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AE2E4E">
        <w:rPr>
          <w:rStyle w:val="Emphasis"/>
          <w:sz w:val="24"/>
          <w:highlight w:val="green"/>
        </w:rPr>
        <w:t>superbugs are evolving</w:t>
      </w:r>
      <w:r w:rsidRPr="00A10F89">
        <w:rPr>
          <w:rStyle w:val="Emphasis"/>
          <w:sz w:val="24"/>
        </w:rPr>
        <w:t xml:space="preserve">. Epidemiological </w:t>
      </w:r>
      <w:r w:rsidRPr="00AE2E4E">
        <w:rPr>
          <w:rStyle w:val="Emphasis"/>
          <w:sz w:val="24"/>
          <w:highlight w:val="green"/>
        </w:rPr>
        <w:t xml:space="preserve">models </w:t>
      </w:r>
      <w:r w:rsidRPr="00A10F89">
        <w:rPr>
          <w:rStyle w:val="Emphasis"/>
          <w:sz w:val="24"/>
        </w:rPr>
        <w:t xml:space="preserve">now </w:t>
      </w:r>
      <w:r w:rsidRPr="00AE2E4E">
        <w:rPr>
          <w:rStyle w:val="Emphasis"/>
          <w:sz w:val="24"/>
          <w:highlight w:val="green"/>
        </w:rPr>
        <w:t xml:space="preserve">predict </w:t>
      </w:r>
      <w:r w:rsidRPr="00A10F89">
        <w:rPr>
          <w:rStyle w:val="Emphasis"/>
          <w:sz w:val="24"/>
        </w:rPr>
        <w:t xml:space="preserve">how an algorithmic process of </w:t>
      </w:r>
      <w:r w:rsidRPr="00AE2E4E">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AE2E4E">
        <w:rPr>
          <w:rStyle w:val="Emphasis"/>
          <w:sz w:val="24"/>
          <w:highlight w:val="green"/>
        </w:rPr>
        <w:t>move through the modern world</w:t>
      </w:r>
      <w:r w:rsidRPr="00A10F89">
        <w:rPr>
          <w:rStyle w:val="Emphasis"/>
          <w:sz w:val="24"/>
        </w:rPr>
        <w:t xml:space="preserve">. </w:t>
      </w:r>
      <w:r w:rsidRPr="00AE2E4E">
        <w:rPr>
          <w:rStyle w:val="Emphasis"/>
          <w:sz w:val="24"/>
          <w:highlight w:val="green"/>
        </w:rPr>
        <w:t xml:space="preserve">All urban centers </w:t>
      </w:r>
      <w:r w:rsidRPr="00A10F89">
        <w:rPr>
          <w:rStyle w:val="Emphasis"/>
          <w:sz w:val="24"/>
        </w:rPr>
        <w:t xml:space="preserve">around the entire globe </w:t>
      </w:r>
      <w:r w:rsidRPr="00AE2E4E">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AE2E4E">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AE2E4E">
        <w:rPr>
          <w:rStyle w:val="Emphasis"/>
          <w:sz w:val="24"/>
          <w:highlight w:val="green"/>
        </w:rPr>
        <w:t xml:space="preserve">could kill </w:t>
      </w:r>
      <w:r w:rsidRPr="00A10F89">
        <w:rPr>
          <w:rStyle w:val="Emphasis"/>
          <w:sz w:val="24"/>
        </w:rPr>
        <w:t xml:space="preserve">more than </w:t>
      </w:r>
      <w:r w:rsidRPr="00AE2E4E">
        <w:rPr>
          <w:rStyle w:val="Emphasis"/>
          <w:sz w:val="24"/>
          <w:highlight w:val="green"/>
        </w:rPr>
        <w:t xml:space="preserve">33 million </w:t>
      </w:r>
      <w:r w:rsidRPr="00A10F89">
        <w:rPr>
          <w:rStyle w:val="Emphasis"/>
          <w:sz w:val="24"/>
        </w:rPr>
        <w:t xml:space="preserve">people </w:t>
      </w:r>
      <w:r w:rsidRPr="00AE2E4E">
        <w:rPr>
          <w:rStyle w:val="Emphasis"/>
          <w:sz w:val="24"/>
          <w:highlight w:val="green"/>
        </w:rPr>
        <w:t xml:space="preserve">in </w:t>
      </w:r>
      <w:r w:rsidRPr="00A10F89">
        <w:rPr>
          <w:rStyle w:val="Emphasis"/>
          <w:sz w:val="24"/>
        </w:rPr>
        <w:t xml:space="preserve">250 </w:t>
      </w:r>
      <w:r w:rsidRPr="00AE2E4E">
        <w:rPr>
          <w:rStyle w:val="Emphasis"/>
          <w:sz w:val="24"/>
          <w:highlight w:val="green"/>
        </w:rPr>
        <w:t>days</w:t>
      </w:r>
      <w:r w:rsidRPr="00A10F89">
        <w:rPr>
          <w:rStyle w:val="Emphasis"/>
          <w:sz w:val="24"/>
        </w:rPr>
        <w:t>.3</w:t>
      </w:r>
    </w:p>
    <w:sectPr w:rsidR="00DB28D2" w:rsidRPr="00147F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974CB"/>
    <w:rsid w:val="000139A3"/>
    <w:rsid w:val="0002403F"/>
    <w:rsid w:val="000731B3"/>
    <w:rsid w:val="00082EDF"/>
    <w:rsid w:val="000B3B28"/>
    <w:rsid w:val="00100833"/>
    <w:rsid w:val="00104529"/>
    <w:rsid w:val="00105942"/>
    <w:rsid w:val="00107396"/>
    <w:rsid w:val="00144A4C"/>
    <w:rsid w:val="00147FD6"/>
    <w:rsid w:val="00176AB0"/>
    <w:rsid w:val="00177B7D"/>
    <w:rsid w:val="0018322D"/>
    <w:rsid w:val="001B5776"/>
    <w:rsid w:val="001E527A"/>
    <w:rsid w:val="001E5298"/>
    <w:rsid w:val="001F78CE"/>
    <w:rsid w:val="00232BAF"/>
    <w:rsid w:val="00236318"/>
    <w:rsid w:val="00251FC7"/>
    <w:rsid w:val="00261C9F"/>
    <w:rsid w:val="002855A7"/>
    <w:rsid w:val="002B146A"/>
    <w:rsid w:val="002B5E17"/>
    <w:rsid w:val="002D7FF2"/>
    <w:rsid w:val="00315690"/>
    <w:rsid w:val="00316B75"/>
    <w:rsid w:val="00325646"/>
    <w:rsid w:val="003460F2"/>
    <w:rsid w:val="0038158C"/>
    <w:rsid w:val="003902BA"/>
    <w:rsid w:val="003905D9"/>
    <w:rsid w:val="003A09E2"/>
    <w:rsid w:val="00407037"/>
    <w:rsid w:val="004605D6"/>
    <w:rsid w:val="00494EFC"/>
    <w:rsid w:val="004B65BE"/>
    <w:rsid w:val="004C60E8"/>
    <w:rsid w:val="004E3579"/>
    <w:rsid w:val="004E5E55"/>
    <w:rsid w:val="004E728B"/>
    <w:rsid w:val="004F39E0"/>
    <w:rsid w:val="00516B44"/>
    <w:rsid w:val="00537BD5"/>
    <w:rsid w:val="00550987"/>
    <w:rsid w:val="0057268A"/>
    <w:rsid w:val="005D2912"/>
    <w:rsid w:val="005D3343"/>
    <w:rsid w:val="005F7636"/>
    <w:rsid w:val="00603B4E"/>
    <w:rsid w:val="006065BD"/>
    <w:rsid w:val="00645FA9"/>
    <w:rsid w:val="00647866"/>
    <w:rsid w:val="00665003"/>
    <w:rsid w:val="006A2AD0"/>
    <w:rsid w:val="006C2375"/>
    <w:rsid w:val="006D4ECC"/>
    <w:rsid w:val="0071234E"/>
    <w:rsid w:val="00722258"/>
    <w:rsid w:val="007243E5"/>
    <w:rsid w:val="00737484"/>
    <w:rsid w:val="00766EA0"/>
    <w:rsid w:val="00792A1E"/>
    <w:rsid w:val="00795718"/>
    <w:rsid w:val="007A2226"/>
    <w:rsid w:val="007F5B66"/>
    <w:rsid w:val="00823A1C"/>
    <w:rsid w:val="00845B9D"/>
    <w:rsid w:val="00860984"/>
    <w:rsid w:val="00863FE6"/>
    <w:rsid w:val="00864D16"/>
    <w:rsid w:val="008B3ECB"/>
    <w:rsid w:val="008B4E85"/>
    <w:rsid w:val="008C1B2E"/>
    <w:rsid w:val="008D03E5"/>
    <w:rsid w:val="008E48DB"/>
    <w:rsid w:val="0091627E"/>
    <w:rsid w:val="00916ACB"/>
    <w:rsid w:val="0097032B"/>
    <w:rsid w:val="009974CB"/>
    <w:rsid w:val="009D2EAD"/>
    <w:rsid w:val="009D54B2"/>
    <w:rsid w:val="009E1922"/>
    <w:rsid w:val="009F7ED2"/>
    <w:rsid w:val="00A37759"/>
    <w:rsid w:val="00A80561"/>
    <w:rsid w:val="00A93661"/>
    <w:rsid w:val="00A95652"/>
    <w:rsid w:val="00AC0AB8"/>
    <w:rsid w:val="00B33C6D"/>
    <w:rsid w:val="00B4508F"/>
    <w:rsid w:val="00B55AD5"/>
    <w:rsid w:val="00B8057C"/>
    <w:rsid w:val="00BD4DD7"/>
    <w:rsid w:val="00BD6238"/>
    <w:rsid w:val="00BF593B"/>
    <w:rsid w:val="00BF773A"/>
    <w:rsid w:val="00BF7E81"/>
    <w:rsid w:val="00C13773"/>
    <w:rsid w:val="00C17CC8"/>
    <w:rsid w:val="00C44FD7"/>
    <w:rsid w:val="00C83417"/>
    <w:rsid w:val="00C9604F"/>
    <w:rsid w:val="00CA19AA"/>
    <w:rsid w:val="00CC0C65"/>
    <w:rsid w:val="00CC5298"/>
    <w:rsid w:val="00CD736E"/>
    <w:rsid w:val="00CD798D"/>
    <w:rsid w:val="00CE161E"/>
    <w:rsid w:val="00CF412C"/>
    <w:rsid w:val="00CF59A8"/>
    <w:rsid w:val="00D325A9"/>
    <w:rsid w:val="00D36A8A"/>
    <w:rsid w:val="00D37EED"/>
    <w:rsid w:val="00D61409"/>
    <w:rsid w:val="00D6691E"/>
    <w:rsid w:val="00D71170"/>
    <w:rsid w:val="00D861CD"/>
    <w:rsid w:val="00DA1C92"/>
    <w:rsid w:val="00DA25D4"/>
    <w:rsid w:val="00DA6538"/>
    <w:rsid w:val="00DB28D2"/>
    <w:rsid w:val="00E15E75"/>
    <w:rsid w:val="00E5262C"/>
    <w:rsid w:val="00EC7DC4"/>
    <w:rsid w:val="00ED30CF"/>
    <w:rsid w:val="00F176EF"/>
    <w:rsid w:val="00F45E10"/>
    <w:rsid w:val="00F619AE"/>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68235"/>
  <w15:chartTrackingRefBased/>
  <w15:docId w15:val="{480F3EB4-81C1-4597-BFE3-D3FBA5335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974CB"/>
    <w:rPr>
      <w:rFonts w:ascii="Calibri" w:hAnsi="Calibri" w:cs="Calibri"/>
    </w:rPr>
  </w:style>
  <w:style w:type="paragraph" w:styleId="Heading1">
    <w:name w:val="heading 1"/>
    <w:aliases w:val="Pocket"/>
    <w:basedOn w:val="Normal"/>
    <w:next w:val="Normal"/>
    <w:link w:val="Heading1Char"/>
    <w:qFormat/>
    <w:rsid w:val="009974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974C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974C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t"/>
    <w:basedOn w:val="Normal"/>
    <w:next w:val="Normal"/>
    <w:link w:val="Heading4Char"/>
    <w:uiPriority w:val="3"/>
    <w:unhideWhenUsed/>
    <w:qFormat/>
    <w:rsid w:val="009974C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974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74CB"/>
  </w:style>
  <w:style w:type="character" w:customStyle="1" w:styleId="Heading1Char">
    <w:name w:val="Heading 1 Char"/>
    <w:aliases w:val="Pocket Char"/>
    <w:basedOn w:val="DefaultParagraphFont"/>
    <w:link w:val="Heading1"/>
    <w:rsid w:val="009974C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974C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974C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 Ch Char"/>
    <w:basedOn w:val="DefaultParagraphFont"/>
    <w:link w:val="Heading4"/>
    <w:uiPriority w:val="3"/>
    <w:rsid w:val="009974C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B"/>
    <w:basedOn w:val="DefaultParagraphFont"/>
    <w:link w:val="textbold"/>
    <w:uiPriority w:val="7"/>
    <w:qFormat/>
    <w:rsid w:val="009974C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974CB"/>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8"/>
    <w:basedOn w:val="DefaultParagraphFont"/>
    <w:uiPriority w:val="6"/>
    <w:qFormat/>
    <w:rsid w:val="009974CB"/>
    <w:rPr>
      <w:b/>
      <w:sz w:val="22"/>
      <w:u w:val="single"/>
    </w:rPr>
  </w:style>
  <w:style w:type="character" w:styleId="Hyperlink">
    <w:name w:val="Hyperlink"/>
    <w:aliases w:val="heading 1 (block title),Important,Read,Internet Link,Card Text,Analytic Text,Internet link,Char Char1,Heading 3 Char2,Block Char1,Heading 3 Char1 Char1,No Underline Char1,Char Char Char Char Char Char Char Char1,Text 7 Char1,Tags v 2 Char1,C,T"/>
    <w:basedOn w:val="DefaultParagraphFont"/>
    <w:link w:val="Card"/>
    <w:uiPriority w:val="99"/>
    <w:unhideWhenUsed/>
    <w:rsid w:val="009974CB"/>
    <w:rPr>
      <w:color w:val="auto"/>
      <w:u w:val="none"/>
    </w:rPr>
  </w:style>
  <w:style w:type="character" w:styleId="FollowedHyperlink">
    <w:name w:val="FollowedHyperlink"/>
    <w:basedOn w:val="DefaultParagraphFont"/>
    <w:uiPriority w:val="99"/>
    <w:semiHidden/>
    <w:unhideWhenUsed/>
    <w:rsid w:val="009974CB"/>
    <w:rPr>
      <w:color w:val="auto"/>
      <w:u w:val="none"/>
    </w:rPr>
  </w:style>
  <w:style w:type="paragraph" w:customStyle="1" w:styleId="Card">
    <w:name w:val="Card"/>
    <w:aliases w:val="No Spacing,card,Debate Text,No Spacing11,No Spacing31,No Spacing22,No Spacing111,No Spacing3,No Spacing2,Read stuff,tag,Tag and Cite,nonunderlined,Dont use,No Spacing111112,No Spacing1121,No Spacing41,Note Level 2,No Spacing1,No Spacing112,Tags"/>
    <w:basedOn w:val="Heading1"/>
    <w:link w:val="Hyperlink"/>
    <w:autoRedefine/>
    <w:uiPriority w:val="99"/>
    <w:qFormat/>
    <w:rsid w:val="000731B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0731B3"/>
    <w:pPr>
      <w:ind w:left="720"/>
      <w:jc w:val="both"/>
    </w:pPr>
    <w:rPr>
      <w:b/>
      <w:iCs/>
      <w:u w:val="single"/>
    </w:rPr>
  </w:style>
  <w:style w:type="character" w:customStyle="1" w:styleId="AnalyticsChar">
    <w:name w:val="Analytics Char"/>
    <w:basedOn w:val="DefaultParagraphFont"/>
    <w:link w:val="Analytics"/>
    <w:rsid w:val="000731B3"/>
    <w:rPr>
      <w:rFonts w:ascii="Times New Roman" w:hAnsi="Times New Roman"/>
    </w:rPr>
  </w:style>
  <w:style w:type="paragraph" w:customStyle="1" w:styleId="Analytics">
    <w:name w:val="Analytics"/>
    <w:basedOn w:val="Normal"/>
    <w:link w:val="AnalyticsChar"/>
    <w:qFormat/>
    <w:rsid w:val="000731B3"/>
    <w:pPr>
      <w:tabs>
        <w:tab w:val="left" w:pos="1980"/>
      </w:tabs>
      <w:spacing w:line="480" w:lineRule="auto"/>
    </w:pPr>
    <w:rPr>
      <w:rFonts w:ascii="Times New Roman" w:hAnsi="Times New Roman" w:cstheme="minorBidi"/>
    </w:rPr>
  </w:style>
  <w:style w:type="character" w:styleId="UnresolvedMention">
    <w:name w:val="Unresolved Mention"/>
    <w:basedOn w:val="DefaultParagraphFont"/>
    <w:uiPriority w:val="99"/>
    <w:semiHidden/>
    <w:unhideWhenUsed/>
    <w:rsid w:val="00A805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nsdupdate.com/2019/a-statistical-analysis-of-side-bias-on-the-2019-january-february-lincoln-douglas-debate-topic/" TargetMode="External"/><Relationship Id="rId18" Type="http://schemas.openxmlformats.org/officeDocument/2006/relationships/hyperlink" Target="https://www.merriam-webster.com/dictionary/to" TargetMode="External"/><Relationship Id="rId26" Type="http://schemas.openxmlformats.org/officeDocument/2006/relationships/hyperlink" Target="https://www.statnews.com/2019/02/11/drug-patent-protection-one-done/" TargetMode="External"/><Relationship Id="rId3" Type="http://schemas.openxmlformats.org/officeDocument/2006/relationships/styles" Target="styles.xml"/><Relationship Id="rId21" Type="http://schemas.openxmlformats.org/officeDocument/2006/relationships/hyperlink" Target="https://www.merriam-webster.com/dictionary/for" TargetMode="External"/><Relationship Id="rId34" Type="http://schemas.openxmlformats.org/officeDocument/2006/relationships/fontTable" Target="fontTable.xml"/><Relationship Id="rId7" Type="http://schemas.openxmlformats.org/officeDocument/2006/relationships/hyperlink" Target="https://www.jstor.org/stable/pdf/2176470.pdf" TargetMode="External"/><Relationship Id="rId12" Type="http://schemas.openxmlformats.org/officeDocument/2006/relationships/hyperlink" Target="https://jme.bmj.com/content/early/2021/07/06/medethics-2021-107555" TargetMode="External"/><Relationship Id="rId17" Type="http://schemas.openxmlformats.org/officeDocument/2006/relationships/hyperlink" Target="https://www.merriam-webster.com/dictionary/ought" TargetMode="External"/><Relationship Id="rId25" Type="http://schemas.openxmlformats.org/officeDocument/2006/relationships/hyperlink" Target="https://www.statnews.com/2019/02/11/drug-patent-protection-one-done/" TargetMode="External"/><Relationship Id="rId33" Type="http://schemas.openxmlformats.org/officeDocument/2006/relationships/hyperlink" Target="https://www.the-american-interest.com/2017/01/12/superbug-pandemics-and-how-to-prevent-them/" TargetMode="External"/><Relationship Id="rId2" Type="http://schemas.openxmlformats.org/officeDocument/2006/relationships/numbering" Target="numbering.xml"/><Relationship Id="rId16" Type="http://schemas.openxmlformats.org/officeDocument/2006/relationships/hyperlink" Target="https://www.wto.org/english/thewto_e/whatis_e/tif_e/org6_e.htm" TargetMode="External"/><Relationship Id="rId20" Type="http://schemas.openxmlformats.org/officeDocument/2006/relationships/hyperlink" Target="https://www.wto.org/english/tratop_e/trips_e/intel1_e.htm" TargetMode="External"/><Relationship Id="rId29" Type="http://schemas.openxmlformats.org/officeDocument/2006/relationships/hyperlink" Target="https://abcnews.go.com/Health/superbug-fungus-global-health-threat-600-us-infected/story?id=62297532" TargetMode="External"/><Relationship Id="rId1" Type="http://schemas.openxmlformats.org/officeDocument/2006/relationships/customXml" Target="../customXml/item1.xml"/><Relationship Id="rId6" Type="http://schemas.openxmlformats.org/officeDocument/2006/relationships/hyperlink" Target="https://link.springer.com/article/10.1007/s13194-020-00294-w" TargetMode="External"/><Relationship Id="rId11" Type="http://schemas.openxmlformats.org/officeDocument/2006/relationships/hyperlink" Target="http://eprints.lse.ac.uk/37521/1/Kant_Copyright_and_Communicative_Freedom_%28lsero%29.pdf" TargetMode="External"/><Relationship Id="rId24" Type="http://schemas.openxmlformats.org/officeDocument/2006/relationships/hyperlink" Target="https://pubs.acs.org/doi/10.1021/acsmedchemlett.9b00497" TargetMode="External"/><Relationship Id="rId32" Type="http://schemas.openxmlformats.org/officeDocument/2006/relationships/hyperlink" Target="https://abcnews.go.com/Health/melissa-rivers-talks-fathers-suicide-dr-jennifer-ashton/story?id=62733179&amp;cid=clicksource_26_null_headlines_hed" TargetMode="External"/><Relationship Id="rId5" Type="http://schemas.openxmlformats.org/officeDocument/2006/relationships/webSettings" Target="webSettings.xml"/><Relationship Id="rId15" Type="http://schemas.openxmlformats.org/officeDocument/2006/relationships/hyperlink" Target="https://www.google.com/search?q=the+definition&amp;rlz=1C1CHBF_enUS877US877&amp;oq=the+definition&amp;aqs=chrome.0.69i59j69i64j69i61j69i60l2.2103j0j7&amp;sourceid=chrome&amp;ie=UTF-8" TargetMode="External"/><Relationship Id="rId23" Type="http://schemas.openxmlformats.org/officeDocument/2006/relationships/hyperlink" Target="https://www.who.int/intellectualproperty/submissions/Pharmacoevolution.pdf?ua=1" TargetMode="External"/><Relationship Id="rId28" Type="http://schemas.openxmlformats.org/officeDocument/2006/relationships/hyperlink" Target="https://abcnews.go.com/Politics/amal-clooney-angelina-jolie-speak-us-weighed-vetoing/story?id=62574726" TargetMode="External"/><Relationship Id="rId10" Type="http://schemas.openxmlformats.org/officeDocument/2006/relationships/hyperlink" Target="https://scholarship.law.columbia.edu/cgi/viewcontent.cgi?article=2843&amp;context=faculty_scholarship" TargetMode="External"/><Relationship Id="rId19" Type="http://schemas.openxmlformats.org/officeDocument/2006/relationships/hyperlink" Target="https://www.google.com/search?q=reduce+definition&amp;rlz=1C1CHBF_enUS877US877&amp;oq=reduce+definition&amp;aqs=chrome.0.69i59l2j69i60l2.3332j0j7&amp;sourceid=chrome&amp;ie=UTF-8" TargetMode="External"/><Relationship Id="rId31" Type="http://schemas.openxmlformats.org/officeDocument/2006/relationships/hyperlink" Target="https://www.who.int/news-room/detail/27-02-2017-who-publishes-list-of-bacteria-for-which-new-antibiotics-are-urgently-needed" TargetMode="External"/><Relationship Id="rId4" Type="http://schemas.openxmlformats.org/officeDocument/2006/relationships/settings" Target="settings.xml"/><Relationship Id="rId9" Type="http://schemas.openxmlformats.org/officeDocument/2006/relationships/hyperlink" Target="https://scholarship.law.columbia.edu/cgi/viewcontent.cgi?article=2843&amp;context=faculty_scholarship" TargetMode="External"/><Relationship Id="rId14" Type="http://schemas.openxmlformats.org/officeDocument/2006/relationships/image" Target="media/image1.png"/><Relationship Id="rId22" Type="http://schemas.openxmlformats.org/officeDocument/2006/relationships/hyperlink" Target="https://www.google.com/search?q=medicines+definition&amp;rlz=1C1CHBF_enUS877US877&amp;oq=medicines+&amp;aqs=chrome.2.69i59l4j69i60l3.1898j0j7&amp;sourceid=chrome&amp;ie=UTF-8" TargetMode="External"/><Relationship Id="rId27" Type="http://schemas.openxmlformats.org/officeDocument/2006/relationships/hyperlink" Target="https://abcnews.go.com/Health/amidst-superbug-crisis-scientists-urge-innovation/story?id=62763415" TargetMode="External"/><Relationship Id="rId30" Type="http://schemas.openxmlformats.org/officeDocument/2006/relationships/hyperlink" Target="https://www.who.int/antimicrobial-resistance/interagency-coordination-group/IACG_final_report_EN.pdf?ua=1" TargetMode="External"/><Relationship Id="rId35" Type="http://schemas.openxmlformats.org/officeDocument/2006/relationships/theme" Target="theme/theme1.xml"/><Relationship Id="rId8" Type="http://schemas.openxmlformats.org/officeDocument/2006/relationships/hyperlink" Target="https://www.ncbi.nlm.nih.gov/pmc/articles/PMC668669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Pages>
  <Words>13488</Words>
  <Characters>76884</Characters>
  <Application>Microsoft Office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18</cp:revision>
  <dcterms:created xsi:type="dcterms:W3CDTF">2021-09-18T13:31:00Z</dcterms:created>
  <dcterms:modified xsi:type="dcterms:W3CDTF">2021-09-18T14:08:00Z</dcterms:modified>
</cp:coreProperties>
</file>