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0D99C" w14:textId="74FD20B0" w:rsidR="00A95652" w:rsidRDefault="00336FDE" w:rsidP="00336FDE">
      <w:pPr>
        <w:pStyle w:val="Heading1"/>
      </w:pPr>
      <w:r w:rsidRPr="00336FDE">
        <w:t>Speech 1AC UT Rd 3 vs Plano East 12-3 9PM</w:t>
      </w:r>
    </w:p>
    <w:p w14:paraId="55E0E788" w14:textId="77777777" w:rsidR="000E2CC8" w:rsidRPr="00B6286B" w:rsidRDefault="000E2CC8" w:rsidP="000E2CC8">
      <w:pPr>
        <w:pStyle w:val="Heading3"/>
      </w:pPr>
      <w:r w:rsidRPr="00B6286B">
        <w:t>Part 1</w:t>
      </w:r>
      <w:r>
        <w:t xml:space="preserve"> is the Impacts</w:t>
      </w:r>
    </w:p>
    <w:p w14:paraId="301F3C6D" w14:textId="77777777" w:rsidR="000E2CC8" w:rsidRPr="00B6286B" w:rsidRDefault="000E2CC8" w:rsidP="000E2CC8">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395DEA47" w14:textId="77777777" w:rsidR="000E2CC8" w:rsidRPr="00B6286B" w:rsidRDefault="000E2CC8" w:rsidP="000E2CC8">
      <w:r w:rsidRPr="00B6286B">
        <w:rPr>
          <w:rStyle w:val="Style13ptBold"/>
        </w:rPr>
        <w:t>Wang 18</w:t>
      </w:r>
      <w:r w:rsidRPr="00B6286B">
        <w:t xml:space="preserve"> [Jackie, PhD African-American Studies @ Harvard, “Carceral Capitalism” p. 63-85//ak47]</w:t>
      </w:r>
    </w:p>
    <w:p w14:paraId="62F186F9" w14:textId="77777777" w:rsidR="000E2CC8" w:rsidRPr="00B6286B" w:rsidRDefault="000E2CC8" w:rsidP="000E2CC8">
      <w:pPr>
        <w:rPr>
          <w:rStyle w:val="Emphasis"/>
        </w:rPr>
      </w:pPr>
      <w:r w:rsidRPr="00B6286B">
        <w:rPr>
          <w:sz w:val="16"/>
        </w:rPr>
        <w:t>Mass Incarceration, the Debt Economy, and the Post-Work Society The purpose of the above summary of the Black Panther Party’s analysis of prisons and how technological innovation could lead to the lumpenization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A94A00">
        <w:rPr>
          <w:rStyle w:val="Emphasis"/>
          <w:highlight w:val="green"/>
        </w:rPr>
        <w:t>surplus populations</w:t>
      </w:r>
      <w:r w:rsidRPr="00B6286B">
        <w:rPr>
          <w:rStyle w:val="Emphasis"/>
        </w:rPr>
        <w:t xml:space="preserve"> that </w:t>
      </w:r>
      <w:r w:rsidRPr="00A94A00">
        <w:rPr>
          <w:rStyle w:val="Emphasis"/>
          <w:highlight w:val="green"/>
        </w:rPr>
        <w:t>are housed</w:t>
      </w:r>
      <w:r w:rsidRPr="00B6286B">
        <w:rPr>
          <w:rStyle w:val="Emphasis"/>
        </w:rPr>
        <w:t>—</w:t>
      </w:r>
      <w:r w:rsidRPr="00A94A00">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A94A00">
        <w:rPr>
          <w:rStyle w:val="Emphasis"/>
          <w:highlight w:val="green"/>
        </w:rPr>
        <w:t>debt reconfigures biopolitical power by demanding a</w:t>
      </w:r>
      <w:r w:rsidRPr="00B6286B">
        <w:rPr>
          <w:rStyle w:val="Emphasis"/>
        </w:rPr>
        <w:t xml:space="preserve"> production of subjectivity specific to indebted man.³²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actually produces a </w:t>
      </w:r>
      <w:r w:rsidRPr="00A94A00">
        <w:rPr>
          <w:rStyle w:val="Emphasis"/>
          <w:highlight w:val="green"/>
        </w:rPr>
        <w:t>specific kind of subjectivity</w:t>
      </w:r>
      <w:r w:rsidRPr="00B6286B">
        <w:rPr>
          <w:rStyle w:val="Emphasis"/>
        </w:rPr>
        <w:t xml:space="preserve">. </w:t>
      </w:r>
      <w:r w:rsidRPr="00B6286B">
        <w:rPr>
          <w:sz w:val="16"/>
        </w:rPr>
        <w:t>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in order to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market.³³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selfdriving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A94A00">
        <w:rPr>
          <w:rStyle w:val="Emphasis"/>
          <w:highlight w:val="green"/>
        </w:rPr>
        <w:t>credit instruments</w:t>
      </w:r>
      <w:r w:rsidRPr="00B6286B">
        <w:rPr>
          <w:rStyle w:val="Emphasis"/>
        </w:rPr>
        <w:t xml:space="preserve"> and the “discipline of the free market” </w:t>
      </w:r>
      <w:r w:rsidRPr="00A94A00">
        <w:rPr>
          <w:rStyle w:val="Emphasis"/>
          <w:highlight w:val="green"/>
        </w:rPr>
        <w:t>reduce our lives to</w:t>
      </w:r>
      <w:r w:rsidRPr="00B6286B">
        <w:rPr>
          <w:rStyle w:val="Emphasis"/>
        </w:rPr>
        <w:t xml:space="preserve"> the acquisition of </w:t>
      </w:r>
      <w:r w:rsidRPr="00A94A00">
        <w:rPr>
          <w:rStyle w:val="Emphasis"/>
          <w:highlight w:val="green"/>
        </w:rPr>
        <w:t>“marketable skills” and make it impossible to explore, wander, create,</w:t>
      </w:r>
      <w:r w:rsidRPr="00B6286B">
        <w:rPr>
          <w:rStyle w:val="Emphasis"/>
        </w:rPr>
        <w:t xml:space="preserve"> invent, learn (as opposed to “acquiring skills”), relax, </w:t>
      </w:r>
      <w:r w:rsidRPr="00A94A00">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actually rooted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A94A00">
        <w:rPr>
          <w:rStyle w:val="Emphasis"/>
          <w:highlight w:val="green"/>
        </w:rPr>
        <w:t>Parasitic governance, as a modality of</w:t>
      </w:r>
      <w:r w:rsidRPr="00B6286B">
        <w:rPr>
          <w:rStyle w:val="Emphasis"/>
        </w:rPr>
        <w:t xml:space="preserve"> the new </w:t>
      </w:r>
      <w:r w:rsidRPr="00A94A00">
        <w:rPr>
          <w:rStyle w:val="Emphasis"/>
          <w:highlight w:val="green"/>
        </w:rPr>
        <w:t>racial capitalism, uses</w:t>
      </w:r>
      <w:r w:rsidRPr="00B6286B">
        <w:rPr>
          <w:rStyle w:val="Emphasis"/>
        </w:rPr>
        <w:t xml:space="preserve"> five primary techniques: 1) </w:t>
      </w:r>
      <w:r w:rsidRPr="00A94A00">
        <w:rPr>
          <w:rStyle w:val="Emphasis"/>
          <w:highlight w:val="green"/>
        </w:rPr>
        <w:t>financial states of exception</w:t>
      </w:r>
      <w:r w:rsidRPr="00B6286B">
        <w:rPr>
          <w:rStyle w:val="Emphasis"/>
        </w:rPr>
        <w:t xml:space="preserve">, 2) </w:t>
      </w:r>
      <w:r w:rsidRPr="00A94A00">
        <w:rPr>
          <w:rStyle w:val="Emphasis"/>
          <w:highlight w:val="green"/>
        </w:rPr>
        <w:t>automated processing</w:t>
      </w:r>
      <w:r w:rsidRPr="00B6286B">
        <w:rPr>
          <w:rStyle w:val="Emphasis"/>
        </w:rPr>
        <w:t xml:space="preserve">, 3) </w:t>
      </w:r>
      <w:r w:rsidRPr="00A94A00">
        <w:rPr>
          <w:rStyle w:val="Emphasis"/>
          <w:highlight w:val="green"/>
        </w:rPr>
        <w:t>extraction and looting</w:t>
      </w:r>
      <w:r w:rsidRPr="00B6286B">
        <w:rPr>
          <w:rStyle w:val="Emphasis"/>
        </w:rPr>
        <w:t xml:space="preserve">, 4) </w:t>
      </w:r>
      <w:r w:rsidRPr="00A94A00">
        <w:rPr>
          <w:rStyle w:val="Emphasis"/>
          <w:highlight w:val="green"/>
        </w:rPr>
        <w:t>confinement</w:t>
      </w:r>
      <w:r w:rsidRPr="00B6286B">
        <w:rPr>
          <w:rStyle w:val="Emphasis"/>
        </w:rPr>
        <w:t xml:space="preserve">, </w:t>
      </w:r>
      <w:r w:rsidRPr="00A94A00">
        <w:rPr>
          <w:rStyle w:val="Emphasis"/>
          <w:highlight w:val="green"/>
        </w:rPr>
        <w:t>and</w:t>
      </w:r>
      <w:r w:rsidRPr="00B6286B">
        <w:rPr>
          <w:rStyle w:val="Emphasis"/>
        </w:rPr>
        <w:t xml:space="preserve"> 5) </w:t>
      </w:r>
      <w:r w:rsidRPr="00A94A00">
        <w:rPr>
          <w:rStyle w:val="Emphasis"/>
          <w:highlight w:val="green"/>
        </w:rPr>
        <w:t>gratuitous violence</w:t>
      </w:r>
      <w:r w:rsidRPr="00B6286B">
        <w:rPr>
          <w:rStyle w:val="Emphasis"/>
        </w:rPr>
        <w:t xml:space="preserve"> (with execution as an extreme manifestation of this technique). </w:t>
      </w:r>
      <w:r w:rsidRPr="00B6286B">
        <w:rPr>
          <w:sz w:val="8"/>
          <w:szCs w:val="8"/>
        </w:rPr>
        <w:t>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fining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jobless.”³⁶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A94A00">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A94A00">
        <w:rPr>
          <w:rStyle w:val="Emphasis"/>
          <w:highlight w:val="green"/>
        </w:rPr>
        <w:t>and looting are the lifeblood of global capitalism</w:t>
      </w:r>
      <w:r w:rsidRPr="00B6286B">
        <w:rPr>
          <w:rStyle w:val="Emphasis"/>
        </w:rPr>
        <w:t xml:space="preserve">, </w:t>
      </w:r>
      <w:r w:rsidRPr="00B6286B">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A94A00">
        <w:rPr>
          <w:rStyle w:val="Emphasis"/>
          <w:highlight w:val="green"/>
        </w:rPr>
        <w:t>the expansion of capitalism necessitates</w:t>
      </w:r>
      <w:r w:rsidRPr="00B6286B">
        <w:rPr>
          <w:rStyle w:val="Emphasis"/>
        </w:rPr>
        <w:t xml:space="preserve"> the use of </w:t>
      </w:r>
      <w:r w:rsidRPr="00A94A00">
        <w:rPr>
          <w:rStyle w:val="Emphasis"/>
          <w:highlight w:val="green"/>
        </w:rPr>
        <w:t>force to expropriate wealth from</w:t>
      </w:r>
      <w:r w:rsidRPr="00B6286B">
        <w:rPr>
          <w:rStyle w:val="Emphasis"/>
        </w:rPr>
        <w:t xml:space="preserve"> areas </w:t>
      </w:r>
      <w:r w:rsidRPr="00A94A00">
        <w:rPr>
          <w:rStyle w:val="Emphasis"/>
          <w:highlight w:val="green"/>
        </w:rPr>
        <w:t>“outside” its formal sphere.</w:t>
      </w:r>
      <w:r w:rsidRPr="00B6286B">
        <w:rPr>
          <w:rStyle w:val="Emphasis"/>
        </w:rPr>
        <w:t xml:space="preserve"> </w:t>
      </w:r>
      <w:r w:rsidRPr="00B6286B">
        <w:rPr>
          <w:sz w:val="16"/>
        </w:rPr>
        <w:t>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neoliberalization of the U.S. economy, household debt has ballooned, and this debt load is disproportionately borne by black Americans and the poor. Between 1980 and 2006, “household debt as a percentage of disposable personal income has grown from 72.1% to 139.7%.”³⁷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in order to function. </w:t>
      </w:r>
      <w:r w:rsidRPr="00B6286B">
        <w:rPr>
          <w:sz w:val="16"/>
        </w:rPr>
        <w:t xml:space="preserve">In his description of the “consumer life of the ghetto,” Terry provides a number of examples of predatory scams that are only possible vis-à-vis the ghetto as a spatial configuration: a Playstation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life.³⁸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A94A00">
        <w:rPr>
          <w:rStyle w:val="Emphasis"/>
          <w:highlight w:val="green"/>
        </w:rPr>
        <w:t xml:space="preserve">racial segregation and </w:t>
      </w:r>
      <w:r w:rsidRPr="00B6286B">
        <w:rPr>
          <w:rStyle w:val="Emphasis"/>
        </w:rPr>
        <w:t xml:space="preserve">the spatial concentration of </w:t>
      </w:r>
      <w:r w:rsidRPr="00A94A00">
        <w:rPr>
          <w:rStyle w:val="Emphasis"/>
          <w:highlight w:val="green"/>
        </w:rPr>
        <w:t xml:space="preserve">poverty </w:t>
      </w:r>
      <w:r w:rsidRPr="00B6286B">
        <w:rPr>
          <w:rStyle w:val="Emphasis"/>
        </w:rPr>
        <w:t xml:space="preserve">essentially </w:t>
      </w:r>
      <w:r w:rsidRPr="00A94A00">
        <w:rPr>
          <w:rStyle w:val="Emphasis"/>
          <w:highlight w:val="green"/>
        </w:rPr>
        <w:t xml:space="preserve">create zones that are </w:t>
      </w:r>
      <w:r w:rsidRPr="00B6286B">
        <w:rPr>
          <w:rStyle w:val="Emphasis"/>
        </w:rPr>
        <w:t xml:space="preserve">marked </w:t>
      </w:r>
      <w:r w:rsidRPr="00A94A00">
        <w:rPr>
          <w:rStyle w:val="Emphasis"/>
          <w:highlight w:val="green"/>
        </w:rPr>
        <w:t>lootable.</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A94A00">
        <w:rPr>
          <w:rStyle w:val="Emphasis"/>
          <w:highlight w:val="green"/>
        </w:rPr>
        <w:t>confinement and gratuitous violence</w:t>
      </w:r>
      <w:r w:rsidRPr="00B6286B">
        <w:rPr>
          <w:rStyle w:val="Emphasis"/>
        </w:rPr>
        <w:t xml:space="preserve"> are examples of exclusionary processes that </w:t>
      </w:r>
      <w:r w:rsidRPr="00A94A00">
        <w:rPr>
          <w:rStyle w:val="Emphasis"/>
          <w:highlight w:val="green"/>
        </w:rPr>
        <w:t>result in civic and actual death</w:t>
      </w:r>
      <w:r w:rsidRPr="00B6286B">
        <w:rPr>
          <w:rStyle w:val="Emphasis"/>
        </w:rPr>
        <w:t xml:space="preserve">. </w:t>
      </w:r>
      <w:r w:rsidRPr="00B6286B">
        <w:rPr>
          <w:sz w:val="8"/>
          <w:szCs w:val="8"/>
        </w:rPr>
        <w:t>In other words, in the first three instances the parasitic state and predatory credit system must keep people alive in order to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CoreCivic)—the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order.”⁴¹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state as a whole. This is perhaps why many poor and workingclass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A94A00">
        <w:rPr>
          <w:rStyle w:val="Emphasis"/>
          <w:highlight w:val="green"/>
        </w:rPr>
        <w:t>poverty into a</w:t>
      </w:r>
      <w:r w:rsidRPr="00B6286B">
        <w:rPr>
          <w:rStyle w:val="Emphasis"/>
        </w:rPr>
        <w:t xml:space="preserve"> personal </w:t>
      </w:r>
      <w:r w:rsidRPr="00A94A00">
        <w:rPr>
          <w:rStyle w:val="Emphasis"/>
          <w:highlight w:val="green"/>
        </w:rPr>
        <w:t xml:space="preserve">moral failure </w:t>
      </w:r>
      <w:r w:rsidRPr="00B6286B">
        <w:rPr>
          <w:rStyle w:val="Emphasis"/>
        </w:rPr>
        <w:t xml:space="preserve">was intimately </w:t>
      </w:r>
      <w:r w:rsidRPr="00A94A00">
        <w:rPr>
          <w:rStyle w:val="Emphasis"/>
          <w:highlight w:val="green"/>
        </w:rPr>
        <w:t>tied to the construction of black Americans as disposable and subject to mass incarceration.</w:t>
      </w:r>
      <w:r w:rsidRPr="00B6286B">
        <w:rPr>
          <w:rStyle w:val="Emphasis"/>
        </w:rPr>
        <w:t xml:space="preserve"> </w:t>
      </w:r>
      <w:r w:rsidRPr="00B6286B">
        <w:rPr>
          <w:sz w:val="16"/>
        </w:rPr>
        <w:t>Antiblack racism, and not merely the profit motive, is at the heart of mass incarceration. Thus, the title of this book, Carceral Capitalism, is not an attempt to posit carcerality as an effect of capitalism, but to think about the carceral continuum alongside and in conjunction with the dynamics of late capitalism.</w:t>
      </w:r>
    </w:p>
    <w:p w14:paraId="66D3EED9" w14:textId="77777777" w:rsidR="000E2CC8" w:rsidRPr="00B6286B" w:rsidRDefault="000E2CC8" w:rsidP="000E2CC8">
      <w:pPr>
        <w:keepNext/>
        <w:keepLines/>
        <w:spacing w:before="40" w:after="0"/>
        <w:outlineLvl w:val="3"/>
        <w:rPr>
          <w:rFonts w:eastAsiaTheme="majorEastAsia"/>
          <w:b/>
          <w:iCs/>
          <w:sz w:val="26"/>
        </w:rPr>
      </w:pPr>
      <w:r w:rsidRPr="00B6286B">
        <w:rPr>
          <w:rFonts w:eastAsiaTheme="majorEastAsia"/>
          <w:b/>
          <w:iCs/>
          <w:sz w:val="26"/>
        </w:rPr>
        <w:t>Resource competition and wealth extraction under Racial Capitalism produces fascism, endless war and environmental destruction</w:t>
      </w:r>
    </w:p>
    <w:p w14:paraId="6B7EE65A" w14:textId="77777777" w:rsidR="000E2CC8" w:rsidRPr="00B6286B" w:rsidRDefault="000E2CC8" w:rsidP="000E2CC8">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7E57FDA2" w14:textId="77777777" w:rsidR="000E2CC8" w:rsidRPr="00B6286B" w:rsidRDefault="000E2CC8" w:rsidP="000E2CC8">
      <w:pPr>
        <w:rPr>
          <w:sz w:val="16"/>
        </w:rPr>
      </w:pPr>
      <w:r w:rsidRPr="00B6286B">
        <w:rPr>
          <w:sz w:val="16"/>
        </w:rPr>
        <w:t>Cyclical, Structural, and Systemic Crises  Most commentators on the contemporary crisis refer to the “Great Recession” of 2008 and its aftermath.</w:t>
      </w:r>
      <w:r w:rsidRPr="00B6286B">
        <w:rPr>
          <w:rStyle w:val="Emphasis"/>
        </w:rPr>
        <w:t xml:space="preserve"> Yet the causal origins of g</w:t>
      </w:r>
      <w:r w:rsidRPr="00A94A00">
        <w:rPr>
          <w:rStyle w:val="Emphasis"/>
          <w:highlight w:val="green"/>
        </w:rPr>
        <w:t>lobal crisis are</w:t>
      </w:r>
      <w:r w:rsidRPr="00B6286B">
        <w:rPr>
          <w:rStyle w:val="Emphasis"/>
        </w:rPr>
        <w:t xml:space="preserve"> to be </w:t>
      </w:r>
      <w:r w:rsidRPr="00A94A00">
        <w:rPr>
          <w:rStyle w:val="Emphasis"/>
          <w:highlight w:val="green"/>
        </w:rPr>
        <w:t>found in over-accumulation and</w:t>
      </w:r>
      <w:r w:rsidRPr="00B6286B">
        <w:rPr>
          <w:rStyle w:val="Emphasis"/>
        </w:rPr>
        <w:t xml:space="preserve"> also in </w:t>
      </w:r>
      <w:r w:rsidRPr="00A94A00">
        <w:rPr>
          <w:rStyle w:val="Emphasis"/>
          <w:highlight w:val="green"/>
        </w:rPr>
        <w:t xml:space="preserve">contradictions </w:t>
      </w:r>
      <w:r w:rsidRPr="00B6286B">
        <w:rPr>
          <w:rStyle w:val="Emphasis"/>
        </w:rPr>
        <w:t xml:space="preserve">of state power, or in what Marxists call the internal contradictions </w:t>
      </w:r>
      <w:r w:rsidRPr="00A94A00">
        <w:rPr>
          <w:rStyle w:val="Emphasis"/>
          <w:highlight w:val="green"/>
        </w:rPr>
        <w:t>of</w:t>
      </w:r>
      <w:r w:rsidRPr="00B6286B">
        <w:rPr>
          <w:rStyle w:val="Emphasis"/>
        </w:rPr>
        <w:t xml:space="preserve"> the </w:t>
      </w:r>
      <w:r w:rsidRPr="00A94A00">
        <w:rPr>
          <w:rStyle w:val="Emphasis"/>
          <w:highlight w:val="green"/>
        </w:rPr>
        <w:t>capitalist system</w:t>
      </w:r>
      <w:r w:rsidRPr="00B6286B">
        <w:rPr>
          <w:rStyle w:val="Emphasis"/>
        </w:rPr>
        <w:t xml:space="preserve">. Moreover, because the system is now global, crisis in any one place tends to represent crisis for the system as a whole. </w:t>
      </w:r>
      <w:r w:rsidRPr="00B6286B">
        <w:rPr>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A94A00">
        <w:rPr>
          <w:rStyle w:val="Emphasis"/>
          <w:highlight w:val="green"/>
        </w:rPr>
        <w:t>impending collapse of centralised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A94A00">
        <w:rPr>
          <w:rStyle w:val="Emphasis"/>
          <w:highlight w:val="green"/>
        </w:rPr>
        <w:t xml:space="preserve">threatening the ability of billions </w:t>
      </w:r>
      <w:r w:rsidRPr="00B6286B">
        <w:rPr>
          <w:rStyle w:val="Emphasis"/>
        </w:rPr>
        <w:t xml:space="preserve">of people </w:t>
      </w:r>
      <w:r w:rsidRPr="00A94A00">
        <w:rPr>
          <w:rStyle w:val="Emphasis"/>
          <w:highlight w:val="green"/>
        </w:rPr>
        <w:t>to survive</w:t>
      </w:r>
      <w:r w:rsidRPr="00B6286B">
        <w:rPr>
          <w:rStyle w:val="Emphasis"/>
        </w:rPr>
        <w:t>,</w:t>
      </w:r>
      <w:r w:rsidRPr="00B6286B">
        <w:rPr>
          <w:sz w:val="16"/>
        </w:rPr>
        <w:t xml:space="preserve"> and raising the specter of a collapse of world civilisation and degeneration into a new “Dark Ages.”2</w:t>
      </w:r>
      <w:r w:rsidRPr="00B6286B">
        <w:rPr>
          <w:rStyle w:val="Emphasis"/>
        </w:rPr>
        <w:t xml:space="preserve">  This crisis of humanity shares a number of aspects with earlier structural crises but there are also several features unique to the present:  1. </w:t>
      </w:r>
      <w:r w:rsidRPr="00A94A00">
        <w:rPr>
          <w:rStyle w:val="Emphasis"/>
          <w:highlight w:val="green"/>
        </w:rPr>
        <w:t>The system is fast reaching</w:t>
      </w:r>
      <w:r w:rsidRPr="00B6286B">
        <w:rPr>
          <w:rStyle w:val="Emphasis"/>
        </w:rPr>
        <w:t xml:space="preserve"> the </w:t>
      </w:r>
      <w:r w:rsidRPr="00A94A00">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A94A00">
        <w:rPr>
          <w:rStyle w:val="Emphasis"/>
          <w:highlight w:val="green"/>
        </w:rPr>
        <w:t>violence</w:t>
      </w:r>
      <w:r w:rsidRPr="00B6286B">
        <w:rPr>
          <w:rStyle w:val="Emphasis"/>
        </w:rPr>
        <w:t xml:space="preserve"> and social control </w:t>
      </w:r>
      <w:r w:rsidRPr="00A94A00">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r w:rsidRPr="00A94A00">
        <w:rPr>
          <w:rStyle w:val="Emphasis"/>
          <w:highlight w:val="green"/>
        </w:rPr>
        <w:t>Computerised wars, drones, bunker-buster bombs</w:t>
      </w:r>
      <w:r w:rsidRPr="00B6286B">
        <w:rPr>
          <w:rStyle w:val="Emphasis"/>
        </w:rPr>
        <w:t xml:space="preserve">, star wars, and so forth, have changed the face of warfare. </w:t>
      </w:r>
      <w:r w:rsidRPr="00B6286B">
        <w:rPr>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B6286B">
        <w:rPr>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B6286B">
        <w:rPr>
          <w:rStyle w:val="Emphasis"/>
        </w:rPr>
        <w:t xml:space="preserve"> </w:t>
      </w:r>
      <w:r w:rsidRPr="00A94A00">
        <w:rPr>
          <w:rStyle w:val="Emphasis"/>
          <w:highlight w:val="green"/>
        </w:rPr>
        <w:t>The spread of w</w:t>
      </w:r>
      <w:r w:rsidRPr="00B6286B">
        <w:rPr>
          <w:rStyle w:val="Emphasis"/>
        </w:rPr>
        <w:t xml:space="preserve">eapons of </w:t>
      </w:r>
      <w:r w:rsidRPr="00A94A00">
        <w:rPr>
          <w:rStyle w:val="Emphasis"/>
          <w:highlight w:val="green"/>
        </w:rPr>
        <w:t>m</w:t>
      </w:r>
      <w:r w:rsidRPr="00B6286B">
        <w:rPr>
          <w:rStyle w:val="Emphasis"/>
        </w:rPr>
        <w:t xml:space="preserve">ass </w:t>
      </w:r>
      <w:r w:rsidRPr="00A94A00">
        <w:rPr>
          <w:rStyle w:val="Emphasis"/>
          <w:highlight w:val="green"/>
        </w:rPr>
        <w:t>d</w:t>
      </w:r>
      <w:r w:rsidRPr="00B6286B">
        <w:rPr>
          <w:rStyle w:val="Emphasis"/>
        </w:rPr>
        <w:t xml:space="preserve">estruction </w:t>
      </w:r>
      <w:r w:rsidRPr="00A94A00">
        <w:rPr>
          <w:rStyle w:val="Emphasis"/>
          <w:highlight w:val="green"/>
        </w:rPr>
        <w:t>and</w:t>
      </w:r>
      <w:r w:rsidRPr="00B6286B">
        <w:rPr>
          <w:rStyle w:val="Emphasis"/>
        </w:rPr>
        <w:t xml:space="preserve"> the unprecedented </w:t>
      </w:r>
      <w:r w:rsidRPr="00A94A00">
        <w:rPr>
          <w:rStyle w:val="Emphasis"/>
          <w:highlight w:val="green"/>
        </w:rPr>
        <w:t>militarisation</w:t>
      </w:r>
      <w:r w:rsidRPr="00B6286B">
        <w:rPr>
          <w:rStyle w:val="Emphasis"/>
        </w:rPr>
        <w:t xml:space="preserve"> of social life and conflict across the globe </w:t>
      </w:r>
      <w:r w:rsidRPr="00A94A00">
        <w:rPr>
          <w:rStyle w:val="Emphasis"/>
          <w:highlight w:val="green"/>
        </w:rPr>
        <w:t>makes it hard to imagine</w:t>
      </w:r>
      <w:r w:rsidRPr="00B6286B">
        <w:rPr>
          <w:rStyle w:val="Emphasis"/>
        </w:rPr>
        <w:t xml:space="preserve"> that </w:t>
      </w:r>
      <w:r w:rsidRPr="00A94A00">
        <w:rPr>
          <w:rStyle w:val="Emphasis"/>
          <w:highlight w:val="green"/>
        </w:rPr>
        <w:t>the system can come under</w:t>
      </w:r>
      <w:r w:rsidRPr="00B6286B">
        <w:rPr>
          <w:rStyle w:val="Emphasis"/>
        </w:rPr>
        <w:t xml:space="preserve"> any </w:t>
      </w:r>
      <w:r w:rsidRPr="00A94A00">
        <w:rPr>
          <w:rStyle w:val="Emphasis"/>
          <w:highlight w:val="green"/>
        </w:rPr>
        <w:t>stable political authority</w:t>
      </w:r>
      <w:r w:rsidRPr="00B6286B">
        <w:rPr>
          <w:rStyle w:val="Emphasis"/>
        </w:rPr>
        <w:t xml:space="preserve"> that assures its reproduction.  </w:t>
      </w:r>
      <w:r w:rsidRPr="00B6286B">
        <w:rPr>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A94A00">
        <w:rPr>
          <w:rStyle w:val="Emphasis"/>
          <w:highlight w:val="green"/>
        </w:rPr>
        <w:t>The ultra-right is</w:t>
      </w:r>
      <w:r w:rsidRPr="00B6286B">
        <w:rPr>
          <w:rStyle w:val="Emphasis"/>
        </w:rPr>
        <w:t xml:space="preserve"> an </w:t>
      </w:r>
      <w:r w:rsidRPr="00A94A00">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A94A00">
        <w:rPr>
          <w:rStyle w:val="Emphasis"/>
          <w:highlight w:val="green"/>
        </w:rPr>
        <w:t>It involves militarism,</w:t>
      </w:r>
      <w:r w:rsidRPr="00B6286B">
        <w:rPr>
          <w:rStyle w:val="Emphasis"/>
        </w:rPr>
        <w:t xml:space="preserve"> extreme </w:t>
      </w:r>
      <w:r w:rsidRPr="00A94A00">
        <w:rPr>
          <w:rStyle w:val="Emphasis"/>
          <w:highlight w:val="green"/>
        </w:rPr>
        <w:t>masculinisation, homophobia, racism and racist mobilisations</w:t>
      </w:r>
      <w:r w:rsidRPr="00B6286B">
        <w:rPr>
          <w:rStyle w:val="Emphasis"/>
        </w:rPr>
        <w:t xml:space="preserve">, including the search for scapegoats, such as immigrant workers and, in the West, Muslims. </w:t>
      </w:r>
      <w:r w:rsidRPr="00A94A00">
        <w:rPr>
          <w:rStyle w:val="Emphasis"/>
          <w:highlight w:val="green"/>
        </w:rPr>
        <w:t>Twenty-first century fascism</w:t>
      </w:r>
      <w:r w:rsidRPr="00B6286B">
        <w:rPr>
          <w:rStyle w:val="Emphasis"/>
        </w:rPr>
        <w:t xml:space="preserve"> evokes mystifying ideologies, often involving race/culture supremacy and xenophobia, embracing an idealised and mythical past. Neo-fascist culture </w:t>
      </w:r>
      <w:r w:rsidRPr="00A94A00">
        <w:rPr>
          <w:rStyle w:val="Emphasis"/>
          <w:highlight w:val="green"/>
        </w:rPr>
        <w:t>normalises and glamorises warfare</w:t>
      </w:r>
      <w:r w:rsidRPr="00B6286B">
        <w:rPr>
          <w:rStyle w:val="Emphasis"/>
        </w:rPr>
        <w:t xml:space="preserve"> and social violence, </w:t>
      </w:r>
      <w:r w:rsidRPr="00B6286B">
        <w:rPr>
          <w:sz w:val="16"/>
        </w:rPr>
        <w:t>indeed, generates a fascination with domination that is portrayed even as heroic.</w:t>
      </w:r>
    </w:p>
    <w:p w14:paraId="10AA2245" w14:textId="77777777" w:rsidR="000E2CC8" w:rsidRPr="00B6286B" w:rsidRDefault="000E2CC8" w:rsidP="000E2CC8">
      <w:pPr>
        <w:pStyle w:val="Heading4"/>
        <w:rPr>
          <w:rFonts w:cs="Arial"/>
        </w:rPr>
      </w:pPr>
      <w:r w:rsidRPr="00B6286B">
        <w:rPr>
          <w:rFonts w:cs="Arial"/>
        </w:rPr>
        <w:t xml:space="preserve">Independently, Black Ball technology produced by capitalism produces extinction </w:t>
      </w:r>
      <w:r>
        <w:rPr>
          <w:rFonts w:cs="Arial"/>
        </w:rPr>
        <w:t>–</w:t>
      </w:r>
      <w:r w:rsidRPr="00B6286B">
        <w:rPr>
          <w:rFonts w:cs="Arial"/>
        </w:rPr>
        <w:t xml:space="preserve"> try or die for Leninist tech regulation</w:t>
      </w:r>
    </w:p>
    <w:p w14:paraId="69F172A0" w14:textId="77777777" w:rsidR="000E2CC8" w:rsidRPr="00B6286B" w:rsidRDefault="000E2CC8" w:rsidP="000E2CC8">
      <w:r w:rsidRPr="00B6286B">
        <w:rPr>
          <w:rStyle w:val="Style13ptBold"/>
        </w:rPr>
        <w:t>Bostrom 19</w:t>
      </w:r>
      <w:r w:rsidRPr="00B6286B">
        <w:t xml:space="preserve"> [Nick Bostrom (philosopher at Oxford and founding director of the Future of Humanity Institute). The Vulnerable World Hypothesis”. Global Policy Volume 10. Issue 4. November 2019. Accessed 11/1/8/21. </w:t>
      </w:r>
      <w:hyperlink r:id="rId6" w:history="1">
        <w:r w:rsidRPr="00B6286B">
          <w:rPr>
            <w:rStyle w:val="Hyperlink"/>
          </w:rPr>
          <w:t>https://www.nickbostrom.com/papers/vulnerable.pdf</w:t>
        </w:r>
      </w:hyperlink>
      <w:r w:rsidRPr="00B6286B">
        <w:rPr>
          <w:rStyle w:val="Hyperlink"/>
        </w:rPr>
        <w:t xml:space="preserve"> //Recut Xu from </w:t>
      </w:r>
      <w:r w:rsidRPr="00B6286B">
        <w:t>EM]</w:t>
      </w:r>
    </w:p>
    <w:p w14:paraId="6EC761DA" w14:textId="77777777" w:rsidR="000E2CC8" w:rsidRPr="00B6286B" w:rsidRDefault="000E2CC8" w:rsidP="000E2CC8">
      <w:pPr>
        <w:rPr>
          <w:b/>
          <w:iCs/>
          <w:u w:val="single"/>
        </w:rPr>
      </w:pPr>
      <w:r w:rsidRPr="00B6286B">
        <w:rPr>
          <w:sz w:val="16"/>
        </w:rPr>
        <w:t xml:space="preserve">Let us introduce the hypothesis that the urn of creativity contains at least one black ball. We can refer to this as the vulnerable world hypothesis (VWH). </w:t>
      </w:r>
      <w:r w:rsidRPr="00B6286B">
        <w:rPr>
          <w:rStyle w:val="Emphasis"/>
        </w:rPr>
        <w:t xml:space="preserve">Intuitively, the hypothesis is that </w:t>
      </w:r>
      <w:r w:rsidRPr="00A94A00">
        <w:rPr>
          <w:rStyle w:val="Emphasis"/>
          <w:highlight w:val="green"/>
        </w:rPr>
        <w:t>there is some</w:t>
      </w:r>
      <w:r w:rsidRPr="00B6286B">
        <w:rPr>
          <w:rStyle w:val="Emphasis"/>
        </w:rPr>
        <w:t xml:space="preserve"> level of </w:t>
      </w:r>
      <w:r w:rsidRPr="00A94A00">
        <w:rPr>
          <w:rStyle w:val="Emphasis"/>
          <w:highlight w:val="green"/>
        </w:rPr>
        <w:t>tech</w:t>
      </w:r>
      <w:r w:rsidRPr="00B6286B">
        <w:rPr>
          <w:rStyle w:val="Emphasis"/>
        </w:rPr>
        <w:t xml:space="preserve">nology </w:t>
      </w:r>
      <w:r w:rsidRPr="00A94A00">
        <w:rPr>
          <w:rStyle w:val="Emphasis"/>
          <w:highlight w:val="green"/>
        </w:rPr>
        <w:t>at which civilization</w:t>
      </w:r>
      <w:r w:rsidRPr="00B6286B">
        <w:rPr>
          <w:rStyle w:val="Emphasis"/>
        </w:rPr>
        <w:t xml:space="preserve"> almost </w:t>
      </w:r>
      <w:r w:rsidRPr="00A94A00">
        <w:rPr>
          <w:rStyle w:val="Emphasis"/>
          <w:highlight w:val="green"/>
        </w:rPr>
        <w:t>certainly gets destroyed unless</w:t>
      </w:r>
      <w:r w:rsidRPr="00B6286B">
        <w:rPr>
          <w:rStyle w:val="Emphasis"/>
        </w:rPr>
        <w:t xml:space="preserve"> quite extraordinary and historically unprecedented degrees of preventive </w:t>
      </w:r>
      <w:r w:rsidRPr="00A94A00">
        <w:rPr>
          <w:rStyle w:val="Emphasis"/>
          <w:highlight w:val="green"/>
        </w:rPr>
        <w:t>policing</w:t>
      </w:r>
      <w:r w:rsidRPr="00B6286B">
        <w:rPr>
          <w:rStyle w:val="Emphasis"/>
        </w:rPr>
        <w:t xml:space="preserve"> and/</w:t>
      </w:r>
      <w:r w:rsidRPr="00A94A00">
        <w:rPr>
          <w:rStyle w:val="Emphasis"/>
          <w:highlight w:val="green"/>
        </w:rPr>
        <w:t>or</w:t>
      </w:r>
      <w:r w:rsidRPr="00B6286B">
        <w:rPr>
          <w:rStyle w:val="Emphasis"/>
        </w:rPr>
        <w:t xml:space="preserve"> global </w:t>
      </w:r>
      <w:r w:rsidRPr="00A94A00">
        <w:rPr>
          <w:rStyle w:val="Emphasis"/>
          <w:highlight w:val="green"/>
        </w:rPr>
        <w:t>governance are implemented</w:t>
      </w:r>
      <w:r w:rsidRPr="00B6286B">
        <w:rPr>
          <w:rStyle w:val="Emphasis"/>
        </w:rPr>
        <w:t>.</w:t>
      </w:r>
      <w:r w:rsidRPr="00B6286B">
        <w:rPr>
          <w:sz w:val="16"/>
        </w:rPr>
        <w:t xml:space="preserve"> More precisely: VWH: If technological development continues then a set of capabilities will at some point be attained that make the devastation of civilization extremely likely, unless civilization sufficiently exits the semianarchic default condition. </w:t>
      </w:r>
      <w:r w:rsidRPr="00B6286B">
        <w:rPr>
          <w:rStyle w:val="Emphasis"/>
        </w:rPr>
        <w:t xml:space="preserve">By </w:t>
      </w:r>
      <w:r w:rsidRPr="00A94A00">
        <w:rPr>
          <w:rStyle w:val="Emphasis"/>
          <w:highlight w:val="green"/>
        </w:rPr>
        <w:t>the ‘semi-anarchic</w:t>
      </w:r>
      <w:r w:rsidRPr="00B6286B">
        <w:rPr>
          <w:rStyle w:val="Emphasis"/>
        </w:rPr>
        <w:t xml:space="preserve"> default </w:t>
      </w:r>
      <w:r w:rsidRPr="00A94A00">
        <w:rPr>
          <w:rStyle w:val="Emphasis"/>
          <w:highlight w:val="green"/>
        </w:rPr>
        <w:t>condition’</w:t>
      </w:r>
      <w:r w:rsidRPr="00B6286B">
        <w:rPr>
          <w:rStyle w:val="Emphasis"/>
        </w:rPr>
        <w:t xml:space="preserve"> I mean a world order </w:t>
      </w:r>
      <w:r w:rsidRPr="00A94A00">
        <w:rPr>
          <w:rStyle w:val="Emphasis"/>
          <w:highlight w:val="green"/>
        </w:rPr>
        <w:t>characterized by</w:t>
      </w:r>
      <w:r w:rsidRPr="00B6286B">
        <w:rPr>
          <w:rStyle w:val="Emphasis"/>
        </w:rPr>
        <w:t xml:space="preserve"> three features12 :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A94A00">
        <w:rPr>
          <w:rStyle w:val="Emphasis"/>
          <w:highlight w:val="green"/>
        </w:rPr>
        <w:t>Limited capacity for global governance</w:t>
      </w:r>
      <w:r w:rsidRPr="00B6286B">
        <w:rPr>
          <w:rStyle w:val="Emphasis"/>
        </w:rPr>
        <w:t xml:space="preserve">. There is </w:t>
      </w:r>
      <w:r w:rsidRPr="00A94A00">
        <w:rPr>
          <w:rStyle w:val="Emphasis"/>
          <w:highlight w:val="green"/>
        </w:rPr>
        <w:t>no</w:t>
      </w:r>
      <w:r w:rsidRPr="00B6286B">
        <w:rPr>
          <w:rStyle w:val="Emphasis"/>
        </w:rPr>
        <w:t xml:space="preserve"> reliable </w:t>
      </w:r>
      <w:r w:rsidRPr="00A94A00">
        <w:rPr>
          <w:rStyle w:val="Emphasis"/>
          <w:highlight w:val="green"/>
        </w:rPr>
        <w:t>mechanism for</w:t>
      </w:r>
      <w:r w:rsidRPr="00B6286B">
        <w:rPr>
          <w:rStyle w:val="Emphasis"/>
        </w:rPr>
        <w:t xml:space="preserve"> solving global </w:t>
      </w:r>
      <w:r w:rsidRPr="00A94A00">
        <w:rPr>
          <w:rStyle w:val="Emphasis"/>
          <w:highlight w:val="green"/>
        </w:rPr>
        <w:t>coordination</w:t>
      </w:r>
      <w:r w:rsidRPr="00B6286B">
        <w:rPr>
          <w:rStyle w:val="Emphasis"/>
        </w:rPr>
        <w:t xml:space="preserve"> problems </w:t>
      </w:r>
      <w:r w:rsidRPr="00A94A00">
        <w:rPr>
          <w:rStyle w:val="Emphasis"/>
          <w:highlight w:val="green"/>
        </w:rPr>
        <w:t>and protecting global commons</w:t>
      </w:r>
      <w:r w:rsidRPr="00B6286B">
        <w:rPr>
          <w:rStyle w:val="Emphasis"/>
        </w:rPr>
        <w:t xml:space="preserve"> – particularly in high-stakes situations </w:t>
      </w:r>
      <w:r w:rsidRPr="00A94A00">
        <w:rPr>
          <w:rStyle w:val="Emphasis"/>
          <w:highlight w:val="green"/>
        </w:rPr>
        <w:t>where</w:t>
      </w:r>
      <w:r w:rsidRPr="00B6286B">
        <w:rPr>
          <w:rStyle w:val="Emphasis"/>
        </w:rPr>
        <w:t xml:space="preserve"> vital national security </w:t>
      </w:r>
      <w:r w:rsidRPr="00A94A00">
        <w:rPr>
          <w:rStyle w:val="Emphasis"/>
          <w:highlight w:val="green"/>
        </w:rPr>
        <w:t>interests are involved</w:t>
      </w:r>
      <w:r w:rsidRPr="00B6286B">
        <w:rPr>
          <w:rStyle w:val="Emphasis"/>
        </w:rPr>
        <w:t xml:space="preserve">. 3. </w:t>
      </w:r>
      <w:r w:rsidRPr="00A94A00">
        <w:rPr>
          <w:rStyle w:val="Emphasis"/>
          <w:highlight w:val="green"/>
        </w:rPr>
        <w:t>Diverse motivations</w:t>
      </w:r>
      <w:r w:rsidRPr="00B6286B">
        <w:rPr>
          <w:rStyle w:val="Emphasis"/>
        </w:rPr>
        <w:t xml:space="preserve">. There is a wide and recognizably human distribution of motives </w:t>
      </w:r>
      <w:r w:rsidRPr="00A94A00">
        <w:rPr>
          <w:rStyle w:val="Emphasis"/>
          <w:highlight w:val="green"/>
        </w:rPr>
        <w:t>represented by</w:t>
      </w:r>
      <w:r w:rsidRPr="00B6286B">
        <w:rPr>
          <w:rStyle w:val="Emphasis"/>
        </w:rPr>
        <w:t xml:space="preserve"> a </w:t>
      </w:r>
      <w:r w:rsidRPr="00A94A00">
        <w:rPr>
          <w:rStyle w:val="Emphasis"/>
          <w:highlight w:val="green"/>
        </w:rPr>
        <w:t>large population of actors</w:t>
      </w:r>
      <w:r w:rsidRPr="00B6286B">
        <w:rPr>
          <w:rStyle w:val="Emphasis"/>
        </w:rPr>
        <w:t xml:space="preserve"> (at both the individual and state level) – in particular, there are many actors motivated, to a substantial degree, </w:t>
      </w:r>
      <w:r w:rsidRPr="00A94A00">
        <w:rPr>
          <w:rStyle w:val="Emphasis"/>
          <w:highlight w:val="green"/>
        </w:rPr>
        <w:t>by</w:t>
      </w:r>
      <w:r w:rsidRPr="00B6286B">
        <w:rPr>
          <w:rStyle w:val="Emphasis"/>
        </w:rPr>
        <w:t xml:space="preserve"> perceived </w:t>
      </w:r>
      <w:r w:rsidRPr="00A94A00">
        <w:rPr>
          <w:rStyle w:val="Emphasis"/>
          <w:highlight w:val="green"/>
        </w:rPr>
        <w:t>self-interest (e.g. money,</w:t>
      </w:r>
      <w:r w:rsidRPr="00B6286B">
        <w:rPr>
          <w:rStyle w:val="Emphasis"/>
        </w:rPr>
        <w:t xml:space="preserve"> power, status, comfort and convenience) and there are some actors (‘the apocalyptic residual’) who would act in ways that destroy civilization even at high cost to themselves.3 </w:t>
      </w:r>
      <w:r w:rsidRPr="00B6286B">
        <w:rPr>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favour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macrostrategic situation. But those considerations and possibilities need to be further analyzed, and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in order to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B6286B">
        <w:rPr>
          <w:rStyle w:val="Emphasis"/>
        </w:rPr>
        <w:t>The first type is one where, as in the ‘</w:t>
      </w:r>
      <w:r w:rsidRPr="00A94A00">
        <w:rPr>
          <w:rStyle w:val="Emphasis"/>
          <w:highlight w:val="green"/>
        </w:rPr>
        <w:t>easy nukes’</w:t>
      </w:r>
      <w:r w:rsidRPr="00B6286B">
        <w:rPr>
          <w:rStyle w:val="Emphasis"/>
        </w:rPr>
        <w:t xml:space="preserve"> scenario, it </w:t>
      </w:r>
      <w:r w:rsidRPr="00A94A00">
        <w:rPr>
          <w:rStyle w:val="Emphasis"/>
          <w:highlight w:val="green"/>
        </w:rPr>
        <w:t>becomes</w:t>
      </w:r>
      <w:r w:rsidRPr="00B6286B">
        <w:rPr>
          <w:rStyle w:val="Emphasis"/>
        </w:rPr>
        <w:t xml:space="preserve"> too </w:t>
      </w:r>
      <w:r w:rsidRPr="00A94A00">
        <w:rPr>
          <w:rStyle w:val="Emphasis"/>
          <w:highlight w:val="green"/>
        </w:rPr>
        <w:t>easy for individuals</w:t>
      </w:r>
      <w:r w:rsidRPr="00B6286B">
        <w:rPr>
          <w:rStyle w:val="Emphasis"/>
        </w:rPr>
        <w:t xml:space="preserve"> or small groups </w:t>
      </w:r>
      <w:r w:rsidRPr="00A94A00">
        <w:rPr>
          <w:rStyle w:val="Emphasis"/>
          <w:highlight w:val="green"/>
        </w:rPr>
        <w:t>to cause</w:t>
      </w:r>
      <w:r w:rsidRPr="00B6286B">
        <w:rPr>
          <w:rStyle w:val="Emphasis"/>
        </w:rPr>
        <w:t xml:space="preserve"> mass </w:t>
      </w:r>
      <w:r w:rsidRPr="00A94A00">
        <w:rPr>
          <w:rStyle w:val="Emphasis"/>
          <w:highlight w:val="green"/>
        </w:rPr>
        <w:t>destruction</w:t>
      </w:r>
      <w:r w:rsidRPr="00B6286B">
        <w:rPr>
          <w:rStyle w:val="Emphasis"/>
        </w:rPr>
        <w:t xml:space="preserve">: </w:t>
      </w:r>
      <w:r w:rsidRPr="00B6286B">
        <w:rPr>
          <w:sz w:val="16"/>
        </w:rPr>
        <w:t>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in order for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B6286B">
        <w:rPr>
          <w:rStyle w:val="Emphasis"/>
        </w:rPr>
        <w:t xml:space="preserve"> However, consider yet another scenario, ‘moderately easy </w:t>
      </w:r>
      <w:r w:rsidRPr="00A94A00">
        <w:rPr>
          <w:rStyle w:val="Emphasis"/>
          <w:highlight w:val="green"/>
        </w:rPr>
        <w:t>bio-doom</w:t>
      </w:r>
      <w:r w:rsidRPr="00B6286B">
        <w:rPr>
          <w:rStyle w:val="Emphasis"/>
        </w:rPr>
        <w:t xml:space="preserve">’, </w:t>
      </w:r>
      <w:r w:rsidRPr="00A94A00">
        <w:rPr>
          <w:rStyle w:val="Emphasis"/>
          <w:highlight w:val="green"/>
        </w:rPr>
        <w:t>in which</w:t>
      </w:r>
      <w:r w:rsidRPr="00B6286B">
        <w:rPr>
          <w:rStyle w:val="Emphasis"/>
        </w:rPr>
        <w:t xml:space="preserve"> again it requires a semi-skilled five-person team working for a year to put the black-ball technology into effect, except that this time it is </w:t>
      </w:r>
      <w:r w:rsidRPr="00A94A00">
        <w:rPr>
          <w:rStyle w:val="Emphasis"/>
          <w:highlight w:val="green"/>
        </w:rPr>
        <w:t>a biological agent</w:t>
      </w:r>
      <w:r w:rsidRPr="00B6286B">
        <w:rPr>
          <w:rStyle w:val="Emphasis"/>
        </w:rPr>
        <w:t xml:space="preserve">, a single point release of which is </w:t>
      </w:r>
      <w:r w:rsidRPr="00A94A00">
        <w:rPr>
          <w:rStyle w:val="Emphasis"/>
          <w:highlight w:val="green"/>
        </w:rPr>
        <w:t>sufficient to kill billions</w:t>
      </w:r>
      <w:r w:rsidRPr="00B6286B">
        <w:rPr>
          <w:rStyle w:val="Emphasis"/>
        </w:rPr>
        <w:t xml:space="preserve">. </w:t>
      </w:r>
      <w:r w:rsidRPr="00B6286B">
        <w:rPr>
          <w:sz w:val="16"/>
        </w:rPr>
        <w:t xml:space="preserve">In ‘moderately easy bio-doom’, the threshold for a Type-1 vulnerability would be reached. </w:t>
      </w:r>
      <w:r w:rsidRPr="00B6286B">
        <w:rPr>
          <w:rStyle w:val="Emphasis"/>
        </w:rPr>
        <w:t xml:space="preserve">If destroying civilisation required only that a single group succeed with a task at the moderately-easy level, </w:t>
      </w:r>
      <w:r w:rsidRPr="00A94A00">
        <w:rPr>
          <w:rStyle w:val="Emphasis"/>
          <w:highlight w:val="green"/>
        </w:rPr>
        <w:t>civilization would</w:t>
      </w:r>
      <w:r w:rsidRPr="00B6286B">
        <w:rPr>
          <w:rStyle w:val="Emphasis"/>
        </w:rPr>
        <w:t xml:space="preserve"> probably </w:t>
      </w:r>
      <w:r w:rsidRPr="00A94A00">
        <w:rPr>
          <w:rStyle w:val="Emphasis"/>
          <w:highlight w:val="green"/>
        </w:rPr>
        <w:t>be destroyed</w:t>
      </w:r>
      <w:r w:rsidRPr="00B6286B">
        <w:rPr>
          <w:rStyle w:val="Emphasis"/>
        </w:rPr>
        <w:t xml:space="preserve"> within a few years in the semi-anarchic default condition. </w:t>
      </w:r>
      <w:r w:rsidRPr="00B6286B">
        <w:rPr>
          <w:sz w:val="8"/>
          <w:szCs w:val="8"/>
        </w:rPr>
        <w:t>Indeed, both Aum Shinrikyo and Al-Qaeda sought to obtain nuclear and biological weapons, and would likely have chosen to use them (see e.g. Danzig et al., 2011; Olson, 1999; Mowatt-Larssen and Allison, 2010). So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fairly easy.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Again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secondstrike capability by both superpowers by the mid-1960s created the conditions for ‘strategic stability’ (Colby and Gerson, 2013). Prior to this period, American war plans reflected a much greater inclination, in any crisis situation, to launch a preemptive nuclear strike against the Soviet Union’s nuclear arsenal. The introduction of nuclear submarinebased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So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actually is.20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Badash, 2001; Ellsberg, 2017).21 The less aggressive side would be utterly destroyed.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B6286B">
        <w:rPr>
          <w:sz w:val="16"/>
        </w:rPr>
        <w:t xml:space="preserve"> </w:t>
      </w:r>
      <w:r w:rsidRPr="00B6286B">
        <w:rPr>
          <w:rStyle w:val="Emphasis"/>
        </w:rPr>
        <w:t xml:space="preserve">Some international relations scholars believe that the net economic benefits of conquest have declined substantially in the post-industrial era and that this decline has been a major contributor to peace.23 If powerful national </w:t>
      </w:r>
      <w:r w:rsidRPr="00A94A00">
        <w:rPr>
          <w:rStyle w:val="Emphasis"/>
          <w:highlight w:val="green"/>
        </w:rPr>
        <w:t>economic motives</w:t>
      </w:r>
      <w:r w:rsidRPr="00B6286B">
        <w:rPr>
          <w:rStyle w:val="Emphasis"/>
        </w:rPr>
        <w:t xml:space="preserve"> were again </w:t>
      </w:r>
      <w:r w:rsidRPr="00A94A00">
        <w:rPr>
          <w:rStyle w:val="Emphasis"/>
          <w:highlight w:val="green"/>
        </w:rPr>
        <w:t>added to</w:t>
      </w:r>
      <w:r w:rsidRPr="00B6286B">
        <w:rPr>
          <w:rStyle w:val="Emphasis"/>
        </w:rPr>
        <w:t xml:space="preserve"> other </w:t>
      </w:r>
      <w:r w:rsidRPr="00A94A00">
        <w:rPr>
          <w:rStyle w:val="Emphasis"/>
          <w:highlight w:val="green"/>
        </w:rPr>
        <w:t>causes for war (such as concern for</w:t>
      </w:r>
      <w:r w:rsidRPr="00B6286B">
        <w:rPr>
          <w:rStyle w:val="Emphasis"/>
        </w:rPr>
        <w:t xml:space="preserve"> one’s own </w:t>
      </w:r>
      <w:r w:rsidRPr="00A94A00">
        <w:rPr>
          <w:rStyle w:val="Emphasis"/>
          <w:highlight w:val="green"/>
        </w:rPr>
        <w:t>security</w:t>
      </w:r>
      <w:r w:rsidRPr="00B6286B">
        <w:rPr>
          <w:rStyle w:val="Emphasis"/>
        </w:rPr>
        <w:t xml:space="preserve">, disputes over non-economic values, maintenance of national reputation, influence of particularly bellicose special interest groups, inter alia) </w:t>
      </w:r>
      <w:r w:rsidRPr="00A94A00">
        <w:rPr>
          <w:rStyle w:val="Emphasis"/>
          <w:highlight w:val="green"/>
        </w:rPr>
        <w:t>then</w:t>
      </w:r>
      <w:r w:rsidRPr="00B6286B">
        <w:rPr>
          <w:rStyle w:val="Emphasis"/>
        </w:rPr>
        <w:t xml:space="preserve"> armed </w:t>
      </w:r>
      <w:r w:rsidRPr="00A94A00">
        <w:rPr>
          <w:rStyle w:val="Emphasis"/>
          <w:highlight w:val="green"/>
        </w:rPr>
        <w:t>conflicts</w:t>
      </w:r>
      <w:r w:rsidRPr="00B6286B">
        <w:rPr>
          <w:rStyle w:val="Emphasis"/>
        </w:rPr>
        <w:t xml:space="preserve"> might </w:t>
      </w:r>
      <w:r w:rsidRPr="00A94A00">
        <w:rPr>
          <w:rStyle w:val="Emphasis"/>
          <w:highlight w:val="green"/>
        </w:rPr>
        <w:t>become</w:t>
      </w:r>
      <w:r w:rsidRPr="00B6286B">
        <w:rPr>
          <w:rStyle w:val="Emphasis"/>
        </w:rPr>
        <w:t xml:space="preserve"> more </w:t>
      </w:r>
      <w:r w:rsidRPr="00A94A00">
        <w:rPr>
          <w:rStyle w:val="Emphasis"/>
          <w:highlight w:val="green"/>
        </w:rPr>
        <w:t>common and large-scale</w:t>
      </w:r>
      <w:r w:rsidRPr="00B6286B">
        <w:rPr>
          <w:rStyle w:val="Emphasis"/>
        </w:rPr>
        <w:t xml:space="preserve"> nuclear </w:t>
      </w:r>
      <w:r w:rsidRPr="00A94A00">
        <w:rPr>
          <w:rStyle w:val="Emphasis"/>
          <w:highlight w:val="green"/>
        </w:rPr>
        <w:t>war</w:t>
      </w:r>
      <w:r w:rsidRPr="00B6286B">
        <w:rPr>
          <w:rStyle w:val="Emphasis"/>
        </w:rPr>
        <w:t xml:space="preserve"> more </w:t>
      </w:r>
      <w:r w:rsidRPr="00A94A00">
        <w:rPr>
          <w:rStyle w:val="Emphasis"/>
          <w:highlight w:val="green"/>
        </w:rPr>
        <w:t>likely</w:t>
      </w:r>
      <w:r w:rsidRPr="00B6286B">
        <w:rPr>
          <w:rStyle w:val="Emphasis"/>
        </w:rPr>
        <w:t xml:space="preserve">. </w:t>
      </w:r>
      <w:r w:rsidRPr="00B6286B">
        <w:rPr>
          <w:sz w:val="8"/>
          <w:szCs w:val="8"/>
        </w:rPr>
        <w:t>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have the ability to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(Friedlingstein et al., 2014)). Now, we could imagine a situation in which the problem of global warming would be far more dire than it actually seems to be. For example, the transient climate sensitivity (a measure of the medium-term change in mean global surface temperature of the Earth that results from some kind of forcing, such as a doubling of atmospheric CO2) could have turned out to be much greater than it is (Shindell,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has the ability to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semianarchic default condition) to take some action that contributes slightly to what cumulatively becomes a civilizationdevastating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in order for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normally-motivated actors (such as the motive of preempting a strike by one’s adversary). This is in contrast to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strangelets’) In 1942, it occurred to Edward Teller, one of the Manhattan scientists, that a nuclear explosion would create a temperature unprecedented in Earth’s history, producing conditions similar to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Hiroshimas).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B6286B">
        <w:rPr>
          <w:sz w:val="16"/>
        </w:rPr>
        <w:t xml:space="preserve"> </w:t>
      </w:r>
      <w:r w:rsidRPr="00B6286B">
        <w:rPr>
          <w:rStyle w:val="Emphasis"/>
        </w:rPr>
        <w:t xml:space="preserve">Whenever we pull a ball from the urn of </w:t>
      </w:r>
      <w:r w:rsidRPr="00A94A00">
        <w:rPr>
          <w:rStyle w:val="Emphasis"/>
          <w:highlight w:val="green"/>
        </w:rPr>
        <w:t>invention</w:t>
      </w:r>
      <w:r w:rsidRPr="00B6286B">
        <w:rPr>
          <w:rStyle w:val="Emphasis"/>
        </w:rPr>
        <w:t xml:space="preserve">, there </w:t>
      </w:r>
      <w:r w:rsidRPr="00A94A00">
        <w:rPr>
          <w:rStyle w:val="Emphasis"/>
          <w:highlight w:val="green"/>
        </w:rPr>
        <w:t>could</w:t>
      </w:r>
      <w:r w:rsidRPr="00B6286B">
        <w:rPr>
          <w:rStyle w:val="Emphasis"/>
        </w:rPr>
        <w:t xml:space="preserve"> conceivably </w:t>
      </w:r>
      <w:r w:rsidRPr="00A94A00">
        <w:rPr>
          <w:rStyle w:val="Emphasis"/>
          <w:highlight w:val="green"/>
        </w:rPr>
        <w:t>be</w:t>
      </w:r>
      <w:r w:rsidRPr="00B6286B">
        <w:rPr>
          <w:rStyle w:val="Emphasis"/>
        </w:rPr>
        <w:t xml:space="preserve"> a possibility of </w:t>
      </w:r>
      <w:r w:rsidRPr="00A94A00">
        <w:rPr>
          <w:rStyle w:val="Emphasis"/>
          <w:highlight w:val="green"/>
        </w:rPr>
        <w:t>accidental devastation</w:t>
      </w:r>
      <w:r w:rsidRPr="00B6286B">
        <w:rPr>
          <w:rStyle w:val="Emphasis"/>
        </w:rPr>
        <w:t xml:space="preserve">. </w:t>
      </w:r>
      <w:r w:rsidRPr="00B6286B">
        <w:rPr>
          <w:sz w:val="16"/>
        </w:rPr>
        <w:t xml:space="preserve">Usually, this risk is negligible; but in some cases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in order for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B6286B">
        <w:rPr>
          <w:rStyle w:val="Emphasis"/>
        </w:rPr>
        <w:t>Thus, consider a ‘</w:t>
      </w:r>
      <w:r w:rsidRPr="00A94A00">
        <w:rPr>
          <w:rStyle w:val="Emphasis"/>
          <w:highlight w:val="green"/>
        </w:rPr>
        <w:t>surprising strangelets’</w:t>
      </w:r>
      <w:r w:rsidRPr="00B6286B">
        <w:rPr>
          <w:rStyle w:val="Emphasis"/>
        </w:rPr>
        <w:t xml:space="preserve"> scenario </w:t>
      </w:r>
      <w:r w:rsidRPr="00A94A00">
        <w:rPr>
          <w:rStyle w:val="Emphasis"/>
          <w:highlight w:val="green"/>
        </w:rPr>
        <w:t>in which</w:t>
      </w:r>
      <w:r w:rsidRPr="00B6286B">
        <w:rPr>
          <w:rStyle w:val="Emphasis"/>
        </w:rPr>
        <w:t xml:space="preserve"> some modern </w:t>
      </w:r>
      <w:r w:rsidRPr="00A94A00">
        <w:rPr>
          <w:rStyle w:val="Emphasis"/>
          <w:highlight w:val="green"/>
        </w:rPr>
        <w:t>high-energy physics experiment</w:t>
      </w:r>
      <w:r w:rsidRPr="00B6286B">
        <w:rPr>
          <w:rStyle w:val="Emphasis"/>
        </w:rPr>
        <w:t xml:space="preserve"> turns out to </w:t>
      </w:r>
      <w:r w:rsidRPr="00A94A00">
        <w:rPr>
          <w:rStyle w:val="Emphasis"/>
          <w:highlight w:val="green"/>
        </w:rPr>
        <w:t>initiate a self-catalyzing process</w:t>
      </w:r>
      <w:r w:rsidRPr="00B6286B">
        <w:rPr>
          <w:rStyle w:val="Emphasis"/>
        </w:rPr>
        <w:t xml:space="preserve"> in which ordinary matter gets converted into strange matter, with the result that our </w:t>
      </w:r>
      <w:r w:rsidRPr="00A94A00">
        <w:rPr>
          <w:rStyle w:val="Emphasis"/>
          <w:highlight w:val="green"/>
        </w:rPr>
        <w:t>planet is destroyed</w:t>
      </w:r>
      <w:r w:rsidRPr="00B6286B">
        <w:rPr>
          <w:rStyle w:val="Emphasis"/>
        </w:rPr>
        <w:t xml:space="preserve">. This scenario, and variations thereof in which accelerator experiments </w:t>
      </w:r>
      <w:r w:rsidRPr="00A94A00">
        <w:rPr>
          <w:rStyle w:val="Emphasis"/>
          <w:highlight w:val="green"/>
        </w:rPr>
        <w:t>generate</w:t>
      </w:r>
      <w:r w:rsidRPr="00B6286B">
        <w:rPr>
          <w:rStyle w:val="Emphasis"/>
        </w:rPr>
        <w:t xml:space="preserve"> stable </w:t>
      </w:r>
      <w:r w:rsidRPr="00A94A00">
        <w:rPr>
          <w:rStyle w:val="Emphasis"/>
          <w:highlight w:val="green"/>
        </w:rPr>
        <w:t>black holes or trigger</w:t>
      </w:r>
      <w:r w:rsidRPr="00B6286B">
        <w:rPr>
          <w:rStyle w:val="Emphasis"/>
        </w:rPr>
        <w:t xml:space="preserve"> the decay of a metastable </w:t>
      </w:r>
      <w:r w:rsidRPr="00A94A00">
        <w:rPr>
          <w:rStyle w:val="Emphasis"/>
          <w:highlight w:val="green"/>
        </w:rPr>
        <w:t>vacuum state,</w:t>
      </w:r>
      <w:r w:rsidRPr="00B6286B">
        <w:rPr>
          <w:rStyle w:val="Emphasis"/>
        </w:rPr>
        <w:t xml:space="preserve"> have been analyzed in the literature (Jaffe et al., 2000; Tegmark and Bostrom, 2005). </w:t>
      </w:r>
      <w:r w:rsidRPr="00B6286B">
        <w:rPr>
          <w:sz w:val="16"/>
        </w:rPr>
        <w:t xml:space="preserve">Such outcomes would indeed be very surprising, since analysis indicates that they have a completely negligible chance of occurring. </w:t>
      </w:r>
      <w:r w:rsidRPr="00B6286B">
        <w:rPr>
          <w:rStyle w:val="Emphasis"/>
        </w:rPr>
        <w:t xml:space="preserve">Of course, with sufficiently bad luck, a negligiblechance </w:t>
      </w:r>
      <w:r w:rsidRPr="00A94A00">
        <w:rPr>
          <w:rStyle w:val="Emphasis"/>
          <w:highlight w:val="green"/>
        </w:rPr>
        <w:t>event could occur</w:t>
      </w:r>
      <w:r w:rsidRPr="00B6286B">
        <w:rPr>
          <w:rStyle w:val="Emphasis"/>
        </w:rPr>
        <w:t>.</w:t>
      </w:r>
      <w:r w:rsidRPr="00B6286B">
        <w:rPr>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B6286B">
        <w:rPr>
          <w:rStyle w:val="Style13ptBold"/>
          <w:b w:val="0"/>
          <w:sz w:val="16"/>
        </w:rPr>
        <w:t xml:space="preserve"> </w:t>
      </w:r>
      <w:r w:rsidRPr="00B6286B">
        <w:rPr>
          <w:sz w:val="16"/>
        </w:rPr>
        <w:t xml:space="preserve">The truth of VWH would be bad news. But it would not imply that civilization will be devastated. In principle at least, there are several responses that could stabilize the world even if vulnerability exists. </w:t>
      </w:r>
      <w:r w:rsidRPr="00B6286B">
        <w:rPr>
          <w:rStyle w:val="Emphasis"/>
        </w:rPr>
        <w:t xml:space="preserve">Recall that we defined the hypothesis in terms of a </w:t>
      </w:r>
      <w:r w:rsidRPr="00A94A00">
        <w:rPr>
          <w:rStyle w:val="Emphasis"/>
          <w:highlight w:val="green"/>
        </w:rPr>
        <w:t>black-ball tech</w:t>
      </w:r>
      <w:r w:rsidRPr="00B6286B">
        <w:rPr>
          <w:rStyle w:val="Emphasis"/>
        </w:rPr>
        <w:t xml:space="preserve">nology </w:t>
      </w:r>
      <w:r w:rsidRPr="00A94A00">
        <w:rPr>
          <w:rStyle w:val="Emphasis"/>
          <w:highlight w:val="green"/>
        </w:rPr>
        <w:t>mak</w:t>
      </w:r>
      <w:r w:rsidRPr="00B6286B">
        <w:rPr>
          <w:rStyle w:val="Emphasis"/>
        </w:rPr>
        <w:t xml:space="preserve">ing </w:t>
      </w:r>
      <w:r w:rsidRPr="00A94A00">
        <w:rPr>
          <w:rStyle w:val="Emphasis"/>
          <w:highlight w:val="green"/>
        </w:rPr>
        <w:t>civilizational devastation</w:t>
      </w:r>
      <w:r w:rsidRPr="00B6286B">
        <w:rPr>
          <w:rStyle w:val="Emphasis"/>
        </w:rPr>
        <w:t xml:space="preserve"> extremely </w:t>
      </w:r>
      <w:r w:rsidRPr="00A94A00">
        <w:rPr>
          <w:rStyle w:val="Emphasis"/>
          <w:highlight w:val="green"/>
        </w:rPr>
        <w:t>likely</w:t>
      </w:r>
      <w:r w:rsidRPr="00B6286B">
        <w:rPr>
          <w:rStyle w:val="Emphasis"/>
        </w:rPr>
        <w:t xml:space="preserve"> conditional </w:t>
      </w:r>
      <w:r w:rsidRPr="00A94A00">
        <w:rPr>
          <w:rStyle w:val="Emphasis"/>
          <w:highlight w:val="green"/>
        </w:rPr>
        <w:t>on</w:t>
      </w:r>
      <w:r w:rsidRPr="00B6286B">
        <w:rPr>
          <w:rStyle w:val="Emphasis"/>
        </w:rPr>
        <w:t xml:space="preserve"> technological development continuing and the semi-</w:t>
      </w:r>
      <w:r w:rsidRPr="00A94A00">
        <w:rPr>
          <w:rStyle w:val="Emphasis"/>
          <w:highlight w:val="green"/>
        </w:rPr>
        <w:t>anarchic</w:t>
      </w:r>
      <w:r w:rsidRPr="00B6286B">
        <w:rPr>
          <w:rStyle w:val="Emphasis"/>
        </w:rPr>
        <w:t xml:space="preserve"> default </w:t>
      </w:r>
      <w:r w:rsidRPr="00A94A00">
        <w:rPr>
          <w:rStyle w:val="Emphasis"/>
          <w:highlight w:val="green"/>
        </w:rPr>
        <w:t>condition persisting</w:t>
      </w:r>
      <w:r w:rsidRPr="00B6286B">
        <w:rPr>
          <w:rStyle w:val="Emphasis"/>
        </w:rPr>
        <w:t>.</w:t>
      </w:r>
      <w:r w:rsidRPr="00B6286B">
        <w:rPr>
          <w:sz w:val="16"/>
        </w:rPr>
        <w:t xml:space="preserve"> </w:t>
      </w:r>
      <w:r w:rsidRPr="00B6286B">
        <w:rPr>
          <w:sz w:val="8"/>
          <w:szCs w:val="8"/>
        </w:rPr>
        <w:t>Thus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In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catastrophe in its own right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devastational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6286B">
        <w:rPr>
          <w:sz w:val="16"/>
        </w:rPr>
        <w:t>.</w:t>
      </w:r>
      <w:r w:rsidRPr="00B6286B">
        <w:rPr>
          <w:rStyle w:val="Emphasis"/>
        </w:rPr>
        <w:t xml:space="preserve"> Recall that such a vulnerability entails that ‘by default’ a great </w:t>
      </w:r>
      <w:r w:rsidRPr="00A94A00">
        <w:rPr>
          <w:rStyle w:val="Emphasis"/>
          <w:highlight w:val="green"/>
        </w:rPr>
        <w:t>many actors face incentives to take</w:t>
      </w:r>
      <w:r w:rsidRPr="00B6286B">
        <w:rPr>
          <w:rStyle w:val="Emphasis"/>
        </w:rPr>
        <w:t xml:space="preserve"> some </w:t>
      </w:r>
      <w:r w:rsidRPr="00A94A00">
        <w:rPr>
          <w:rStyle w:val="Emphasis"/>
          <w:highlight w:val="green"/>
        </w:rPr>
        <w:t>damaging action</w:t>
      </w:r>
      <w:r w:rsidRPr="00B6286B">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A94A00">
        <w:rPr>
          <w:rStyle w:val="Emphasis"/>
          <w:highlight w:val="green"/>
        </w:rPr>
        <w:t>economic gain being</w:t>
      </w:r>
      <w:r w:rsidRPr="00B6286B">
        <w:rPr>
          <w:rStyle w:val="Emphasis"/>
        </w:rPr>
        <w:t xml:space="preserve"> perhaps being </w:t>
      </w:r>
      <w:r w:rsidRPr="00A94A00">
        <w:rPr>
          <w:rStyle w:val="Emphasis"/>
          <w:highlight w:val="green"/>
        </w:rPr>
        <w:t>the prime example of</w:t>
      </w:r>
      <w:r w:rsidRPr="00B6286B">
        <w:rPr>
          <w:rStyle w:val="Emphasis"/>
        </w:rPr>
        <w:t xml:space="preserve"> such a </w:t>
      </w:r>
      <w:r w:rsidRPr="00A94A00">
        <w:rPr>
          <w:rStyle w:val="Emphasis"/>
          <w:highlight w:val="green"/>
        </w:rPr>
        <w:t>near-universal motivation</w:t>
      </w:r>
      <w:r w:rsidRPr="00B6286B">
        <w:rPr>
          <w:rStyle w:val="Emphasis"/>
        </w:rPr>
        <w:t xml:space="preserve">. </w:t>
      </w:r>
      <w:r w:rsidRPr="00B6286B">
        <w:rPr>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6286B">
        <w:rPr>
          <w:rStyle w:val="Emphasis"/>
          <w:sz w:val="8"/>
          <w:szCs w:val="8"/>
        </w:rPr>
        <w:t xml:space="preserve"> </w:t>
      </w:r>
      <w:r w:rsidRPr="00B6286B">
        <w:rPr>
          <w:rStyle w:val="Emphasis"/>
        </w:rPr>
        <w:t xml:space="preserve">1. </w:t>
      </w:r>
      <w:r w:rsidRPr="00A94A00">
        <w:rPr>
          <w:rStyle w:val="Emphasis"/>
          <w:highlight w:val="green"/>
        </w:rPr>
        <w:t>Create</w:t>
      </w:r>
      <w:r w:rsidRPr="00B6286B">
        <w:rPr>
          <w:rStyle w:val="Emphasis"/>
        </w:rPr>
        <w:t xml:space="preserve"> the capacity for extremely </w:t>
      </w:r>
      <w:r w:rsidRPr="00A94A00">
        <w:rPr>
          <w:rStyle w:val="Emphasis"/>
          <w:highlight w:val="green"/>
        </w:rPr>
        <w:t>effective</w:t>
      </w:r>
      <w:r w:rsidRPr="00B6286B">
        <w:rPr>
          <w:rStyle w:val="Emphasis"/>
        </w:rPr>
        <w:t xml:space="preserve"> </w:t>
      </w:r>
      <w:r w:rsidRPr="00A94A00">
        <w:rPr>
          <w:rStyle w:val="Emphasis"/>
          <w:highlight w:val="green"/>
        </w:rPr>
        <w:t>preventive policing</w:t>
      </w:r>
      <w:r w:rsidRPr="00B6286B">
        <w:rPr>
          <w:rStyle w:val="Emphasis"/>
        </w:rPr>
        <w:t xml:space="preserve">. </w:t>
      </w:r>
      <w:r w:rsidRPr="00A94A00">
        <w:rPr>
          <w:rStyle w:val="Emphasis"/>
          <w:highlight w:val="green"/>
        </w:rPr>
        <w:t>Develop</w:t>
      </w:r>
      <w:r w:rsidRPr="00B6286B">
        <w:rPr>
          <w:rStyle w:val="Emphasis"/>
        </w:rPr>
        <w:t xml:space="preserve"> the intra-state </w:t>
      </w:r>
      <w:r w:rsidRPr="00A94A00">
        <w:rPr>
          <w:rStyle w:val="Emphasis"/>
          <w:highlight w:val="green"/>
        </w:rPr>
        <w:t>governance capacity needed to prevent</w:t>
      </w:r>
      <w:r w:rsidRPr="00B6286B">
        <w:rPr>
          <w:rStyle w:val="Emphasis"/>
        </w:rPr>
        <w:t xml:space="preserve">, with extremely high reliability, any individual or small group – including ones that cannot be deterred – </w:t>
      </w:r>
      <w:r w:rsidRPr="00A94A00">
        <w:rPr>
          <w:rStyle w:val="Emphasis"/>
          <w:highlight w:val="green"/>
        </w:rPr>
        <w:t>from</w:t>
      </w:r>
      <w:r w:rsidRPr="00B6286B">
        <w:rPr>
          <w:rStyle w:val="Emphasis"/>
        </w:rPr>
        <w:t xml:space="preserve"> </w:t>
      </w:r>
      <w:r w:rsidRPr="00A94A00">
        <w:rPr>
          <w:rStyle w:val="Emphasis"/>
          <w:highlight w:val="green"/>
        </w:rPr>
        <w:t>carrying out</w:t>
      </w:r>
      <w:r w:rsidRPr="00B6286B">
        <w:rPr>
          <w:rStyle w:val="Emphasis"/>
        </w:rPr>
        <w:t xml:space="preserve"> any </w:t>
      </w:r>
      <w:r w:rsidRPr="00A94A00">
        <w:rPr>
          <w:rStyle w:val="Emphasis"/>
          <w:highlight w:val="green"/>
        </w:rPr>
        <w:t>action that is</w:t>
      </w:r>
      <w:r w:rsidRPr="00B6286B">
        <w:rPr>
          <w:rStyle w:val="Emphasis"/>
        </w:rPr>
        <w:t xml:space="preserve"> highly </w:t>
      </w:r>
      <w:r w:rsidRPr="00A94A00">
        <w:rPr>
          <w:rStyle w:val="Emphasis"/>
          <w:highlight w:val="green"/>
        </w:rPr>
        <w:t>illegal</w:t>
      </w:r>
      <w:r w:rsidRPr="00B6286B">
        <w:rPr>
          <w:rStyle w:val="Emphasis"/>
        </w:rPr>
        <w:t xml:space="preserve">; and 2. Create the capacity for </w:t>
      </w:r>
      <w:r w:rsidRPr="00A94A00">
        <w:rPr>
          <w:rStyle w:val="Emphasis"/>
          <w:highlight w:val="green"/>
        </w:rPr>
        <w:t>strong global governance</w:t>
      </w:r>
      <w:r w:rsidRPr="00B6286B">
        <w:rPr>
          <w:rStyle w:val="Emphasis"/>
        </w:rPr>
        <w:t xml:space="preserve">. Develop the inter-state governance capacity needed </w:t>
      </w:r>
      <w:r w:rsidRPr="00A94A00">
        <w:rPr>
          <w:rStyle w:val="Emphasis"/>
          <w:highlight w:val="green"/>
        </w:rPr>
        <w:t>to</w:t>
      </w:r>
      <w:r w:rsidRPr="00B6286B">
        <w:rPr>
          <w:rStyle w:val="Emphasis"/>
        </w:rPr>
        <w:t xml:space="preserve"> reliably </w:t>
      </w:r>
      <w:r w:rsidRPr="00A94A00">
        <w:rPr>
          <w:rStyle w:val="Emphasis"/>
          <w:highlight w:val="green"/>
        </w:rPr>
        <w:t>solve</w:t>
      </w:r>
      <w:r w:rsidRPr="00B6286B">
        <w:rPr>
          <w:rStyle w:val="Emphasis"/>
        </w:rPr>
        <w:t xml:space="preserve"> the most serious global </w:t>
      </w:r>
      <w:r w:rsidRPr="00A94A00">
        <w:rPr>
          <w:rStyle w:val="Emphasis"/>
          <w:highlight w:val="green"/>
        </w:rPr>
        <w:t>commons problems and ensure</w:t>
      </w:r>
      <w:r w:rsidRPr="00B6286B">
        <w:rPr>
          <w:rStyle w:val="Emphasis"/>
        </w:rPr>
        <w:t xml:space="preserve"> robust </w:t>
      </w:r>
      <w:r w:rsidRPr="00A94A00">
        <w:rPr>
          <w:rStyle w:val="Emphasis"/>
          <w:highlight w:val="green"/>
        </w:rPr>
        <w:t>cooperation</w:t>
      </w:r>
      <w:r w:rsidRPr="00B6286B">
        <w:rPr>
          <w:rStyle w:val="Emphasis"/>
        </w:rPr>
        <w:t xml:space="preserve"> </w:t>
      </w:r>
      <w:r w:rsidRPr="00A94A00">
        <w:rPr>
          <w:rStyle w:val="Emphasis"/>
          <w:highlight w:val="green"/>
        </w:rPr>
        <w:t>between states</w:t>
      </w:r>
      <w:r w:rsidRPr="00B6286B">
        <w:rPr>
          <w:rStyle w:val="Emphasis"/>
        </w:rPr>
        <w:t xml:space="preserve"> (and other strong organizations) wherever vital security interests are at stake – </w:t>
      </w:r>
      <w:r w:rsidRPr="00A94A00">
        <w:rPr>
          <w:rStyle w:val="Emphasis"/>
          <w:highlight w:val="green"/>
        </w:rPr>
        <w:t>even where</w:t>
      </w:r>
      <w:r w:rsidRPr="00B6286B">
        <w:rPr>
          <w:rStyle w:val="Emphasis"/>
        </w:rPr>
        <w:t xml:space="preserve"> there are very </w:t>
      </w:r>
      <w:r w:rsidRPr="00A94A00">
        <w:rPr>
          <w:rStyle w:val="Emphasis"/>
          <w:highlight w:val="green"/>
        </w:rPr>
        <w:t>strong incentives</w:t>
      </w:r>
      <w:r w:rsidRPr="00B6286B">
        <w:rPr>
          <w:rStyle w:val="Emphasis"/>
        </w:rPr>
        <w:t xml:space="preserve"> </w:t>
      </w:r>
      <w:r w:rsidRPr="00A94A00">
        <w:rPr>
          <w:rStyle w:val="Emphasis"/>
          <w:highlight w:val="green"/>
        </w:rPr>
        <w:t>to</w:t>
      </w:r>
      <w:r w:rsidRPr="00B6286B">
        <w:rPr>
          <w:rStyle w:val="Emphasis"/>
        </w:rPr>
        <w:t xml:space="preserve"> </w:t>
      </w:r>
      <w:r w:rsidRPr="00A94A00">
        <w:rPr>
          <w:rStyle w:val="Emphasis"/>
          <w:highlight w:val="green"/>
        </w:rPr>
        <w:t>defect</w:t>
      </w:r>
      <w:r w:rsidRPr="00B6286B">
        <w:rPr>
          <w:rStyle w:val="Emphasis"/>
        </w:rPr>
        <w:t xml:space="preserve"> from agreements or refuse to sign on in the first place.</w:t>
      </w:r>
    </w:p>
    <w:p w14:paraId="7201E074" w14:textId="77777777" w:rsidR="000E2CC8" w:rsidRPr="00B6286B" w:rsidRDefault="000E2CC8" w:rsidP="000E2CC8">
      <w:pPr>
        <w:pStyle w:val="Heading3"/>
      </w:pPr>
      <w:r w:rsidRPr="00B6286B">
        <w:t>Part 2</w:t>
      </w:r>
      <w:r>
        <w:t xml:space="preserve"> is the Solvency</w:t>
      </w:r>
    </w:p>
    <w:p w14:paraId="4D0CB082" w14:textId="77777777" w:rsidR="000E2CC8" w:rsidRDefault="000E2CC8" w:rsidP="000E2CC8">
      <w:pPr>
        <w:pStyle w:val="Heading4"/>
        <w:rPr>
          <w:rFonts w:cs="Arial"/>
          <w:szCs w:val="24"/>
        </w:rPr>
      </w:pPr>
      <w:r w:rsidRPr="00B6286B">
        <w:rPr>
          <w:rFonts w:cs="Arial"/>
          <w:szCs w:val="24"/>
        </w:rPr>
        <w:t xml:space="preserve">I affirm Resolved: A just government ought to recognize an unconditional right of workers to strike. </w:t>
      </w:r>
      <w:r>
        <w:rPr>
          <w:rFonts w:cs="Arial"/>
          <w:szCs w:val="24"/>
        </w:rPr>
        <w:t xml:space="preserve">Spec and definitions in doc. </w:t>
      </w:r>
    </w:p>
    <w:p w14:paraId="7ADC5A7E" w14:textId="77777777" w:rsidR="000E2CC8" w:rsidRPr="00E90436" w:rsidRDefault="000E2CC8" w:rsidP="000E2CC8">
      <w:pPr>
        <w:spacing w:after="0"/>
        <w:rPr>
          <w:sz w:val="14"/>
          <w:szCs w:val="14"/>
        </w:rPr>
      </w:pPr>
      <w:r w:rsidRPr="00E90436">
        <w:rPr>
          <w:sz w:val="14"/>
          <w:szCs w:val="14"/>
        </w:rPr>
        <w:t>Enforcement – the vanguard party will enforce the plan – further clarified in 1AC COFI 94</w:t>
      </w:r>
    </w:p>
    <w:p w14:paraId="728889DC" w14:textId="77777777" w:rsidR="000E2CC8" w:rsidRPr="00E90436" w:rsidRDefault="000E2CC8" w:rsidP="000E2CC8">
      <w:pPr>
        <w:spacing w:after="0"/>
        <w:rPr>
          <w:sz w:val="14"/>
          <w:szCs w:val="14"/>
        </w:rPr>
      </w:pPr>
      <w:r w:rsidRPr="00E90436">
        <w:rPr>
          <w:sz w:val="14"/>
          <w:szCs w:val="14"/>
        </w:rPr>
        <w:t>“a” is “used as a function word before singular nouns when the referent is unspecified” – Merriam Webster – https://www.merriam-webster.com/dictionary/a //Xu]</w:t>
      </w:r>
    </w:p>
    <w:p w14:paraId="7B1DA0F3" w14:textId="77777777" w:rsidR="000E2CC8" w:rsidRPr="00E90436" w:rsidRDefault="000E2CC8" w:rsidP="000E2CC8">
      <w:pPr>
        <w:spacing w:after="0"/>
        <w:rPr>
          <w:sz w:val="14"/>
          <w:szCs w:val="14"/>
        </w:rPr>
      </w:pPr>
      <w:r w:rsidRPr="00E90436">
        <w:rPr>
          <w:sz w:val="14"/>
          <w:szCs w:val="14"/>
        </w:rPr>
        <w:t>“just” is “acting or being in conformity with what is morally upright or good” – Merriam Webster – https://www.merriam-webster.com/dictionary/just //Xu]</w:t>
      </w:r>
    </w:p>
    <w:p w14:paraId="3AB47700" w14:textId="77777777" w:rsidR="000E2CC8" w:rsidRPr="00E90436" w:rsidRDefault="000E2CC8" w:rsidP="000E2CC8">
      <w:pPr>
        <w:spacing w:after="0"/>
        <w:rPr>
          <w:sz w:val="14"/>
          <w:szCs w:val="14"/>
        </w:rPr>
      </w:pPr>
      <w:r w:rsidRPr="00E90436">
        <w:rPr>
          <w:sz w:val="14"/>
          <w:szCs w:val="14"/>
        </w:rPr>
        <w:t>“to” is “used as a function word to indicate movement or an action or condition suggestive of movement toward a place, person, or thing reached” – Merriam Webster – https://www.merriam-webster.com/dictionary/to //Xu]</w:t>
      </w:r>
    </w:p>
    <w:p w14:paraId="3846040E" w14:textId="77777777" w:rsidR="000E2CC8" w:rsidRPr="00E90436" w:rsidRDefault="000E2CC8" w:rsidP="000E2CC8">
      <w:pPr>
        <w:spacing w:after="0"/>
        <w:rPr>
          <w:sz w:val="14"/>
          <w:szCs w:val="14"/>
        </w:rPr>
      </w:pPr>
      <w:r w:rsidRPr="00E90436">
        <w:rPr>
          <w:sz w:val="14"/>
          <w:szCs w:val="14"/>
        </w:rPr>
        <w:t>“recognize” is “to accept and approve of (something) as having legal or official authority” – Merriam Webster – https://www.merriam-webster.com/dictionary/recognize //Xu]</w:t>
      </w:r>
    </w:p>
    <w:p w14:paraId="71166ABE" w14:textId="77777777" w:rsidR="000E2CC8" w:rsidRPr="00E90436" w:rsidRDefault="000E2CC8" w:rsidP="000E2CC8">
      <w:pPr>
        <w:spacing w:after="0"/>
        <w:rPr>
          <w:sz w:val="14"/>
          <w:szCs w:val="14"/>
        </w:rPr>
      </w:pPr>
      <w:r w:rsidRPr="00E90436">
        <w:rPr>
          <w:sz w:val="14"/>
          <w:szCs w:val="14"/>
        </w:rPr>
        <w:t>“an” is “the form of the indefinite article used before words beginning with a vowel sound” – Google – https://www.google.com/search?q=an+definition&amp;rlz=1C1CHBF_enUS877US877&amp;oq=an+definition&amp;aqs=chrome.0.69i59j69i64j69i60l3.1674j0j7&amp;sourceid=chrome&amp;ie=UTF-8 //Xu]</w:t>
      </w:r>
    </w:p>
    <w:p w14:paraId="0409FD2E" w14:textId="77777777" w:rsidR="000E2CC8" w:rsidRPr="00E90436" w:rsidRDefault="000E2CC8" w:rsidP="000E2CC8">
      <w:pPr>
        <w:spacing w:after="0"/>
        <w:rPr>
          <w:sz w:val="14"/>
          <w:szCs w:val="14"/>
        </w:rPr>
      </w:pPr>
      <w:r w:rsidRPr="00E90436">
        <w:rPr>
          <w:sz w:val="14"/>
          <w:szCs w:val="14"/>
        </w:rPr>
        <w:t>“unconditional” is “not conditional or limited : ABSOLUTE, UNQUALIFIED” – Merriam Webster – https://www.merriam-webster.com/dictionary/unconditional //Xu]</w:t>
      </w:r>
      <w:r>
        <w:rPr>
          <w:sz w:val="14"/>
          <w:szCs w:val="14"/>
        </w:rPr>
        <w:t xml:space="preserve"> This means we will defend ALL strikes. </w:t>
      </w:r>
    </w:p>
    <w:p w14:paraId="0E426E75" w14:textId="77777777" w:rsidR="000E2CC8" w:rsidRPr="00E90436" w:rsidRDefault="000E2CC8" w:rsidP="000E2CC8">
      <w:pPr>
        <w:spacing w:after="0"/>
        <w:rPr>
          <w:sz w:val="14"/>
          <w:szCs w:val="14"/>
        </w:rPr>
      </w:pPr>
      <w:r w:rsidRPr="00E90436">
        <w:rPr>
          <w:sz w:val="14"/>
          <w:szCs w:val="14"/>
        </w:rPr>
        <w:t>“right” is “the power or privilege to which one is justly entitled” – Merriam Webster – https://www.merriam-webster.com/dictionary/right //Xu]</w:t>
      </w:r>
    </w:p>
    <w:p w14:paraId="25944071" w14:textId="77777777" w:rsidR="000E2CC8" w:rsidRPr="00E90436" w:rsidRDefault="000E2CC8" w:rsidP="000E2CC8">
      <w:pPr>
        <w:spacing w:after="0"/>
        <w:rPr>
          <w:sz w:val="14"/>
          <w:szCs w:val="14"/>
        </w:rPr>
      </w:pPr>
      <w:r w:rsidRPr="00E90436">
        <w:rPr>
          <w:sz w:val="14"/>
          <w:szCs w:val="14"/>
        </w:rPr>
        <w:t>“of” is “used as a function word to indicate belonging or a possessive relationship” – Merriam Webster – https://www.merriam-webster.com/dictionary/of //Xu]</w:t>
      </w:r>
    </w:p>
    <w:p w14:paraId="437902E5" w14:textId="77777777" w:rsidR="000E2CC8" w:rsidRPr="00E90436" w:rsidRDefault="000E2CC8" w:rsidP="000E2CC8">
      <w:pPr>
        <w:spacing w:after="0"/>
        <w:rPr>
          <w:sz w:val="14"/>
          <w:szCs w:val="14"/>
        </w:rPr>
      </w:pPr>
      <w:r w:rsidRPr="00E90436">
        <w:rPr>
          <w:sz w:val="14"/>
          <w:szCs w:val="14"/>
        </w:rPr>
        <w:t>“workers” is “a member of the working class” – Merriam Webster – https://www.merriam-webster.com/dictionary/worker //Xu]</w:t>
      </w:r>
    </w:p>
    <w:p w14:paraId="1470EED9" w14:textId="77777777" w:rsidR="000E2CC8" w:rsidRPr="00E90436" w:rsidRDefault="000E2CC8" w:rsidP="000E2CC8">
      <w:pPr>
        <w:spacing w:after="0"/>
        <w:rPr>
          <w:sz w:val="14"/>
          <w:szCs w:val="14"/>
        </w:rPr>
      </w:pPr>
      <w:r w:rsidRPr="00E90436">
        <w:rPr>
          <w:sz w:val="14"/>
          <w:szCs w:val="14"/>
        </w:rPr>
        <w:t>“strike” is “to stop work in order to force an employer to comply with demands” – Merriam Webster – https://www.merriam-webster.com/dictionary/strike //Xu]</w:t>
      </w:r>
    </w:p>
    <w:p w14:paraId="4B87C4A3" w14:textId="77777777" w:rsidR="000E2CC8" w:rsidRPr="00E90436" w:rsidRDefault="000E2CC8" w:rsidP="000E2CC8">
      <w:pPr>
        <w:spacing w:after="0"/>
        <w:rPr>
          <w:sz w:val="14"/>
          <w:szCs w:val="14"/>
        </w:rPr>
      </w:pPr>
      <w:r w:rsidRPr="00E90436">
        <w:rPr>
          <w:sz w:val="14"/>
          <w:szCs w:val="14"/>
        </w:rPr>
        <w:t xml:space="preserve">Countersolvency Advocate – </w:t>
      </w:r>
      <w:hyperlink r:id="rId7" w:history="1">
        <w:r w:rsidRPr="00E90436">
          <w:rPr>
            <w:rStyle w:val="Hyperlink"/>
            <w:sz w:val="14"/>
            <w:szCs w:val="14"/>
          </w:rPr>
          <w:t>https://dukespace.lib.duke.edu/dspace/bitstream/handle/10161/18680/Carpenter_duke_0066D_14978.pdf?sequence=1&amp;isAllowed=y</w:t>
        </w:r>
      </w:hyperlink>
    </w:p>
    <w:p w14:paraId="328F77D5" w14:textId="77777777" w:rsidR="000E2CC8" w:rsidRPr="00B6286B" w:rsidRDefault="000E2CC8" w:rsidP="000E2CC8">
      <w:pPr>
        <w:rPr>
          <w:sz w:val="24"/>
        </w:rPr>
      </w:pPr>
    </w:p>
    <w:p w14:paraId="44F4FF52" w14:textId="77777777" w:rsidR="000E2CC8" w:rsidRPr="00B6286B" w:rsidRDefault="000E2CC8" w:rsidP="000E2CC8">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A94A00">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A94A00">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A94A00">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A94A00">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A94A00">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A94A00">
        <w:rPr>
          <w:rStyle w:val="Emphasis"/>
          <w:b/>
          <w:highlight w:val="green"/>
        </w:rPr>
        <w:t>the body politic; or the act of exercising supreme political power or control.</w:t>
      </w:r>
    </w:p>
    <w:p w14:paraId="05F3B792" w14:textId="77777777" w:rsidR="000E2CC8" w:rsidRPr="00B6286B" w:rsidRDefault="000E2CC8" w:rsidP="000E2CC8">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71D61A27" w14:textId="77777777" w:rsidR="000E2CC8" w:rsidRPr="00B6286B" w:rsidRDefault="000E2CC8" w:rsidP="000E2CC8">
      <w:pPr>
        <w:rPr>
          <w:rStyle w:val="Style13ptBold"/>
        </w:rPr>
      </w:pPr>
    </w:p>
    <w:p w14:paraId="3DB63A43" w14:textId="77777777" w:rsidR="000E2CC8" w:rsidRDefault="000E2CC8" w:rsidP="000E2CC8">
      <w:pPr>
        <w:pStyle w:val="Heading4"/>
      </w:pPr>
      <w:r>
        <w:t>That includes a revolutionary vanguard</w:t>
      </w:r>
    </w:p>
    <w:p w14:paraId="12E5EBFE" w14:textId="77777777" w:rsidR="000E2CC8" w:rsidRDefault="000E2CC8" w:rsidP="000E2CC8">
      <w:r>
        <w:rPr>
          <w:rStyle w:val="Style13ptBold"/>
        </w:rPr>
        <w:t xml:space="preserve">Britannica ND </w:t>
      </w:r>
      <w:r w:rsidRPr="00D96445">
        <w:t>[</w:t>
      </w:r>
      <w:r>
        <w:t>Encyclopædia Britannica, No Date, Encyclopædia Britannica is a general knowledge English-language encyclopaedia which is now published exclusively as an online encyclopedia, https://www.britannica.com/topic/vanguard-of-the-proletariat //WFU Partner Majed]</w:t>
      </w:r>
    </w:p>
    <w:p w14:paraId="199B25F9" w14:textId="77777777" w:rsidR="000E2CC8" w:rsidRDefault="000E2CC8" w:rsidP="000E2CC8">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A94A00">
        <w:rPr>
          <w:rStyle w:val="Emphasis"/>
          <w:highlight w:val="green"/>
        </w:rPr>
        <w:t>the vanguard as a</w:t>
      </w:r>
      <w:r w:rsidRPr="00D96445">
        <w:rPr>
          <w:sz w:val="12"/>
        </w:rPr>
        <w:t xml:space="preserve"> highly disciplined, </w:t>
      </w:r>
      <w:r w:rsidRPr="00A94A00">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A94A00">
        <w:rPr>
          <w:rStyle w:val="Emphasis"/>
          <w:highlight w:val="green"/>
        </w:rPr>
        <w:t>showing the proletariat where its true class interests lie.</w:t>
      </w:r>
    </w:p>
    <w:p w14:paraId="700C8BDC" w14:textId="77777777" w:rsidR="000E2CC8" w:rsidRPr="008F72A6" w:rsidRDefault="000E2CC8" w:rsidP="000E2CC8"/>
    <w:p w14:paraId="2C5E5EED" w14:textId="77777777" w:rsidR="000E2CC8" w:rsidRPr="004D3217" w:rsidRDefault="000E2CC8" w:rsidP="000E2CC8">
      <w:pPr>
        <w:pStyle w:val="Heading4"/>
        <w:rPr>
          <w:rFonts w:cs="Calibri"/>
        </w:rPr>
      </w:pPr>
      <w:r w:rsidRPr="004D3217">
        <w:rPr>
          <w:rFonts w:cs="Calibri"/>
        </w:rPr>
        <w:t xml:space="preserve">“Ought” </w:t>
      </w:r>
      <w:r>
        <w:rPr>
          <w:rFonts w:cs="Calibri"/>
        </w:rPr>
        <w:t>denotes futurity</w:t>
      </w:r>
    </w:p>
    <w:p w14:paraId="3B6C6212" w14:textId="77777777" w:rsidR="000E2CC8" w:rsidRPr="004D3217" w:rsidRDefault="000E2CC8" w:rsidP="000E2CC8">
      <w:r w:rsidRPr="004D3217">
        <w:rPr>
          <w:rStyle w:val="Style13ptBold"/>
        </w:rPr>
        <w:t>English Grammar 10</w:t>
      </w:r>
      <w:r w:rsidRPr="004D3217">
        <w:t xml:space="preserve"> [“Must and Ought to”; English Grammar; August 16, 2010; </w:t>
      </w:r>
      <w:hyperlink r:id="rId8" w:history="1">
        <w:r w:rsidRPr="004D3217">
          <w:rPr>
            <w:rStyle w:val="Hyperlink"/>
          </w:rPr>
          <w:t>https://www.englishgrammar.org/must-and-ought-to/</w:t>
        </w:r>
      </w:hyperlink>
      <w:r w:rsidRPr="004D3217">
        <w:t xml:space="preserve"> //BWSWJ]</w:t>
      </w:r>
    </w:p>
    <w:p w14:paraId="47FB1A51" w14:textId="77777777" w:rsidR="000E2CC8" w:rsidRPr="00D91374" w:rsidRDefault="000E2CC8" w:rsidP="000E2CC8">
      <w:pPr>
        <w:rPr>
          <w:sz w:val="16"/>
        </w:rPr>
      </w:pPr>
      <w:r w:rsidRPr="00D91374">
        <w:rPr>
          <w:sz w:val="16"/>
        </w:rPr>
        <w:t xml:space="preserve">Ought expresses ideas such as duty, necessity and moral obligation. It is not as forceful as must, but it is stronger than should. You ought to be punctual. We ought to help the poor. </w:t>
      </w:r>
      <w:r w:rsidRPr="00A94A00">
        <w:rPr>
          <w:rStyle w:val="StyleUnderline"/>
          <w:highlight w:val="green"/>
        </w:rPr>
        <w:t xml:space="preserve">You ought to visit </w:t>
      </w:r>
      <w:r w:rsidRPr="004D3217">
        <w:rPr>
          <w:rStyle w:val="StyleUnderline"/>
        </w:rPr>
        <w:t xml:space="preserve">your friends </w:t>
      </w:r>
      <w:r w:rsidRPr="00A94A00">
        <w:rPr>
          <w:rStyle w:val="StyleUnderline"/>
          <w:highlight w:val="green"/>
        </w:rPr>
        <w:t>once in a while</w:t>
      </w:r>
      <w:r w:rsidRPr="00A94A00">
        <w:rPr>
          <w:sz w:val="16"/>
          <w:highlight w:val="green"/>
        </w:rPr>
        <w:t xml:space="preserve">. </w:t>
      </w:r>
      <w:r w:rsidRPr="00A94A00">
        <w:rPr>
          <w:rStyle w:val="StyleUnderline"/>
          <w:highlight w:val="green"/>
        </w:rPr>
        <w:t>Ought generally points to</w:t>
      </w:r>
      <w:r w:rsidRPr="004D3217">
        <w:rPr>
          <w:rStyle w:val="StyleUnderline"/>
        </w:rPr>
        <w:t xml:space="preserve"> present and </w:t>
      </w:r>
      <w:r w:rsidRPr="00A94A00">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072D5DBC" w14:textId="77777777" w:rsidR="000E2CC8" w:rsidRPr="00B6286B" w:rsidRDefault="000E2CC8" w:rsidP="000E2CC8"/>
    <w:p w14:paraId="7271B3A2" w14:textId="77777777" w:rsidR="000E2CC8" w:rsidRPr="00B6286B" w:rsidRDefault="000E2CC8" w:rsidP="000E2CC8">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0F0552DA" w14:textId="77777777" w:rsidR="000E2CC8" w:rsidRPr="00B6286B" w:rsidRDefault="000E2CC8" w:rsidP="000E2CC8">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working class consciousness.” “Excerpted—with slight editing—from the major Resolution passed at the WRG Conference, moved by the Revolutionary Party Faction.” “The Leninist Concept of the Revolutionary Vanguard Party”. Marxists.org. 1993. Accessed 11/7/21. </w:t>
      </w:r>
      <w:hyperlink r:id="rId9" w:history="1">
        <w:r w:rsidRPr="00B6286B">
          <w:t>https://www.marxists.org/history/etol/newspape/socialistvoice/partyPR46.html</w:t>
        </w:r>
      </w:hyperlink>
      <w:r w:rsidRPr="00B6286B">
        <w:t xml:space="preserve"> //Xu]</w:t>
      </w:r>
    </w:p>
    <w:p w14:paraId="5A48388E" w14:textId="77777777" w:rsidR="000E2CC8" w:rsidRPr="00FF303F" w:rsidRDefault="000E2CC8" w:rsidP="000E2CC8">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A94A00">
        <w:rPr>
          <w:rStyle w:val="Emphasis"/>
          <w:highlight w:val="green"/>
        </w:rPr>
        <w:t>militancy needs to be organised</w:t>
      </w:r>
      <w:r w:rsidRPr="001700C7">
        <w:rPr>
          <w:rStyle w:val="Emphasis"/>
        </w:rPr>
        <w:t xml:space="preserve"> </w:t>
      </w:r>
      <w:r w:rsidRPr="00A94A00">
        <w:rPr>
          <w:rStyle w:val="Emphasis"/>
          <w:highlight w:val="green"/>
        </w:rPr>
        <w:t>in</w:t>
      </w:r>
      <w:r w:rsidRPr="001700C7">
        <w:rPr>
          <w:rStyle w:val="Emphasis"/>
        </w:rPr>
        <w:t xml:space="preserve"> a conscious Leninist </w:t>
      </w:r>
      <w:r w:rsidRPr="00A94A00">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misleadership. </w:t>
      </w:r>
      <w:r w:rsidRPr="00A94A00">
        <w:rPr>
          <w:rStyle w:val="Emphasis"/>
          <w:highlight w:val="green"/>
        </w:rPr>
        <w:t>Spontaneous militancy</w:t>
      </w:r>
      <w:r w:rsidRPr="001700C7">
        <w:rPr>
          <w:rStyle w:val="Emphasis"/>
        </w:rPr>
        <w:t xml:space="preserve"> </w:t>
      </w:r>
      <w:r w:rsidRPr="00A94A00">
        <w:rPr>
          <w:rStyle w:val="Emphasis"/>
          <w:highlight w:val="green"/>
        </w:rPr>
        <w:t>will</w:t>
      </w:r>
      <w:r w:rsidRPr="001700C7">
        <w:rPr>
          <w:rStyle w:val="Emphasis"/>
        </w:rPr>
        <w:t xml:space="preserve"> always </w:t>
      </w:r>
      <w:r w:rsidRPr="00A94A00">
        <w:rPr>
          <w:rStyle w:val="Emphasis"/>
          <w:highlight w:val="green"/>
        </w:rPr>
        <w:t>mature into</w:t>
      </w:r>
      <w:r w:rsidRPr="001700C7">
        <w:rPr>
          <w:rStyle w:val="Emphasis"/>
        </w:rPr>
        <w:t xml:space="preserve"> a form of </w:t>
      </w:r>
      <w:r w:rsidRPr="00A94A00">
        <w:rPr>
          <w:rStyle w:val="Emphasis"/>
          <w:highlight w:val="green"/>
        </w:rPr>
        <w:t>bourgeois consciousness and</w:t>
      </w:r>
      <w:r w:rsidRPr="001700C7">
        <w:rPr>
          <w:rStyle w:val="Emphasis"/>
        </w:rPr>
        <w:t xml:space="preserve"> </w:t>
      </w:r>
      <w:r w:rsidRPr="00A94A00">
        <w:rPr>
          <w:rStyle w:val="Emphasis"/>
          <w:highlight w:val="green"/>
        </w:rPr>
        <w:t>be defeated without</w:t>
      </w:r>
      <w:r w:rsidRPr="001700C7">
        <w:rPr>
          <w:rStyle w:val="Emphasis"/>
        </w:rPr>
        <w:t xml:space="preserve"> </w:t>
      </w:r>
      <w:r w:rsidRPr="00A94A00">
        <w:rPr>
          <w:rStyle w:val="Emphasis"/>
          <w:highlight w:val="green"/>
        </w:rPr>
        <w:t>the</w:t>
      </w:r>
      <w:r w:rsidRPr="001700C7">
        <w:rPr>
          <w:rStyle w:val="Emphasis"/>
        </w:rPr>
        <w:t xml:space="preserve"> revolutionary </w:t>
      </w:r>
      <w:r w:rsidRPr="00A94A00">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rank and file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A94A00">
        <w:rPr>
          <w:rStyle w:val="Emphasis"/>
          <w:highlight w:val="green"/>
        </w:rPr>
        <w:t>Communists fight</w:t>
      </w:r>
      <w:r w:rsidRPr="001700C7">
        <w:rPr>
          <w:rStyle w:val="Emphasis"/>
        </w:rPr>
        <w:t xml:space="preserve"> </w:t>
      </w:r>
      <w:r w:rsidRPr="00A94A00">
        <w:rPr>
          <w:rStyle w:val="Emphasis"/>
          <w:highlight w:val="green"/>
        </w:rPr>
        <w:t>against reformism</w:t>
      </w:r>
      <w:r w:rsidRPr="001700C7">
        <w:rPr>
          <w:rStyle w:val="Emphasis"/>
        </w:rPr>
        <w:t xml:space="preserve"> on the basis of the understanding that reformism is counterrevolutionary. Reformism </w:t>
      </w:r>
      <w:r w:rsidRPr="00A94A00">
        <w:rPr>
          <w:rStyle w:val="Emphasis"/>
          <w:highlight w:val="green"/>
        </w:rPr>
        <w:t>leads</w:t>
      </w:r>
      <w:r w:rsidRPr="001700C7">
        <w:rPr>
          <w:rStyle w:val="Emphasis"/>
        </w:rPr>
        <w:t xml:space="preserve"> not to strike victories, but </w:t>
      </w:r>
      <w:r w:rsidRPr="00A94A00">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A94A00">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A94A00">
        <w:rPr>
          <w:rStyle w:val="Emphasis"/>
          <w:highlight w:val="green"/>
        </w:rPr>
        <w:t>ary to defeat the capitalist offensive and begin a workers’ fightback</w:t>
      </w:r>
      <w:r w:rsidRPr="001700C7">
        <w:rPr>
          <w:rStyle w:val="Emphasis"/>
        </w:rPr>
        <w:t xml:space="preserve">. But </w:t>
      </w:r>
      <w:r w:rsidRPr="00A94A00">
        <w:rPr>
          <w:rStyle w:val="Emphasis"/>
          <w:highlight w:val="green"/>
        </w:rPr>
        <w:t>the need for revolutionary leadership</w:t>
      </w:r>
      <w:r w:rsidRPr="001700C7">
        <w:rPr>
          <w:rStyle w:val="Emphasis"/>
        </w:rPr>
        <w:t xml:space="preserve"> only </w:t>
      </w:r>
      <w:r w:rsidRPr="00A94A00">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absolutely necessary? To raise the slogan of the general strike and fail to raise the need for revolutionary strike leadership means that the WRT has gone over to the manipulative politics of the middle class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in spite of the traitors. </w:t>
      </w:r>
      <w:r w:rsidRPr="001700C7">
        <w:rPr>
          <w:rStyle w:val="Emphasis"/>
        </w:rPr>
        <w:t xml:space="preserve">The fact is that the capitalist offensive can only be fought successfully by </w:t>
      </w:r>
      <w:r w:rsidRPr="00A94A00">
        <w:rPr>
          <w:rStyle w:val="Emphasis"/>
          <w:highlight w:val="green"/>
        </w:rPr>
        <w:t>revolutionary workers,</w:t>
      </w:r>
      <w:r w:rsidRPr="001700C7">
        <w:rPr>
          <w:rStyle w:val="Emphasis"/>
        </w:rPr>
        <w:t xml:space="preserve"> who </w:t>
      </w:r>
      <w:r w:rsidRPr="00A94A00">
        <w:rPr>
          <w:rStyle w:val="Emphasis"/>
          <w:highlight w:val="green"/>
        </w:rPr>
        <w:t>understand</w:t>
      </w:r>
      <w:r w:rsidRPr="001700C7">
        <w:rPr>
          <w:rStyle w:val="Emphasis"/>
        </w:rPr>
        <w:t xml:space="preserve"> that </w:t>
      </w:r>
      <w:r w:rsidRPr="00A94A00">
        <w:rPr>
          <w:rStyle w:val="Emphasis"/>
          <w:highlight w:val="green"/>
        </w:rPr>
        <w:t>the capitalist system</w:t>
      </w:r>
      <w:r w:rsidRPr="001700C7">
        <w:rPr>
          <w:rStyle w:val="Emphasis"/>
        </w:rPr>
        <w:t xml:space="preserve"> is incapable of maintaining generalised reforms and </w:t>
      </w:r>
      <w:r w:rsidRPr="00A94A00">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all of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at all times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 Any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middle class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built in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A94A00">
        <w:rPr>
          <w:rStyle w:val="Emphasis"/>
          <w:highlight w:val="green"/>
        </w:rPr>
        <w:t>revolutionary leadership</w:t>
      </w:r>
      <w:r w:rsidRPr="001700C7">
        <w:rPr>
          <w:rStyle w:val="Emphasis"/>
        </w:rPr>
        <w:t xml:space="preserve"> from the start, by </w:t>
      </w:r>
      <w:r w:rsidRPr="00A94A00">
        <w:rPr>
          <w:rStyle w:val="Emphasis"/>
          <w:highlight w:val="green"/>
        </w:rPr>
        <w:t>expos</w:t>
      </w:r>
      <w:r w:rsidRPr="001700C7">
        <w:rPr>
          <w:rStyle w:val="Emphasis"/>
        </w:rPr>
        <w:t xml:space="preserve">ing the </w:t>
      </w:r>
      <w:r w:rsidRPr="00A94A00">
        <w:rPr>
          <w:rStyle w:val="Emphasis"/>
          <w:highlight w:val="green"/>
        </w:rPr>
        <w:t>reformists and</w:t>
      </w:r>
      <w:r w:rsidRPr="001700C7">
        <w:rPr>
          <w:rStyle w:val="Emphasis"/>
        </w:rPr>
        <w:t xml:space="preserve"> at the same time </w:t>
      </w:r>
      <w:r w:rsidRPr="00A94A00">
        <w:rPr>
          <w:rStyle w:val="Emphasis"/>
          <w:highlight w:val="green"/>
        </w:rPr>
        <w:t>propos</w:t>
      </w:r>
      <w:r w:rsidRPr="001700C7">
        <w:rPr>
          <w:rStyle w:val="Emphasis"/>
        </w:rPr>
        <w:t xml:space="preserve">ing </w:t>
      </w:r>
      <w:r w:rsidRPr="00A94A00">
        <w:rPr>
          <w:rStyle w:val="Emphasis"/>
          <w:highlight w:val="green"/>
        </w:rPr>
        <w:t>practical action based</w:t>
      </w:r>
      <w:r w:rsidRPr="001700C7">
        <w:rPr>
          <w:rStyle w:val="Emphasis"/>
        </w:rPr>
        <w:t xml:space="preserve"> on the actual </w:t>
      </w:r>
      <w:r w:rsidRPr="00A94A00">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absolutely categorical on this question: </w:t>
      </w:r>
      <w:r w:rsidRPr="001700C7">
        <w:rPr>
          <w:rStyle w:val="Emphasis"/>
        </w:rPr>
        <w:t xml:space="preserve">A </w:t>
      </w:r>
      <w:r w:rsidRPr="00A94A00">
        <w:rPr>
          <w:rStyle w:val="Emphasis"/>
          <w:highlight w:val="green"/>
        </w:rPr>
        <w:t>general strike is the sharpest form of class struggle</w:t>
      </w:r>
      <w:r w:rsidRPr="001700C7">
        <w:rPr>
          <w:rStyle w:val="Emphasis"/>
        </w:rPr>
        <w:t xml:space="preserve">. It is only one step from the general strike </w:t>
      </w:r>
      <w:r w:rsidRPr="00A94A00">
        <w:rPr>
          <w:rStyle w:val="Emphasis"/>
          <w:highlight w:val="green"/>
        </w:rPr>
        <w:t>to armed insurrection</w:t>
      </w:r>
      <w:r w:rsidRPr="001700C7">
        <w:rPr>
          <w:rStyle w:val="Emphasis"/>
        </w:rPr>
        <w:t xml:space="preserve">. This is precisely why the general strike, more than any other form of class struggle requires a clear, distinct, resolute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bosses offensive. A tremendous radicalisation would begin in the working class. Many advanced workers would come to the conclusion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A94A00">
        <w:rPr>
          <w:rStyle w:val="Emphasis"/>
          <w:highlight w:val="green"/>
        </w:rPr>
        <w:t>spontaneously</w:t>
      </w:r>
      <w:r w:rsidRPr="001700C7">
        <w:rPr>
          <w:rStyle w:val="Emphasis"/>
        </w:rPr>
        <w:t xml:space="preserve"> </w:t>
      </w:r>
      <w:r w:rsidRPr="00A94A00">
        <w:rPr>
          <w:rStyle w:val="Emphasis"/>
          <w:highlight w:val="green"/>
        </w:rPr>
        <w:t>revolutionary</w:t>
      </w:r>
      <w:r w:rsidRPr="001700C7">
        <w:rPr>
          <w:rStyle w:val="Emphasis"/>
        </w:rPr>
        <w:t xml:space="preserve"> socialist” </w:t>
      </w:r>
      <w:r w:rsidRPr="00A94A00">
        <w:rPr>
          <w:rStyle w:val="Emphasis"/>
          <w:highlight w:val="green"/>
        </w:rPr>
        <w:t>workers</w:t>
      </w:r>
      <w:r w:rsidRPr="001700C7">
        <w:rPr>
          <w:rStyle w:val="Emphasis"/>
        </w:rPr>
        <w:t xml:space="preserve">. This </w:t>
      </w:r>
      <w:r w:rsidRPr="00A94A00">
        <w:rPr>
          <w:rStyle w:val="Emphasis"/>
          <w:highlight w:val="green"/>
        </w:rPr>
        <w:t>is metaphysics, not Marxism</w:t>
      </w:r>
      <w:r w:rsidRPr="001700C7">
        <w:rPr>
          <w:rStyle w:val="Emphasis"/>
        </w:rPr>
        <w:t>.</w:t>
      </w:r>
    </w:p>
    <w:p w14:paraId="1FAE84BE" w14:textId="77777777" w:rsidR="000E2CC8" w:rsidRPr="00B6286B" w:rsidRDefault="000E2CC8" w:rsidP="000E2CC8">
      <w:pPr>
        <w:pStyle w:val="Heading3"/>
      </w:pPr>
      <w:r w:rsidRPr="00B6286B">
        <w:t>Part 3</w:t>
      </w:r>
      <w:r>
        <w:t xml:space="preserve"> is the Method</w:t>
      </w:r>
    </w:p>
    <w:p w14:paraId="052728BF" w14:textId="77777777" w:rsidR="000E2CC8" w:rsidRPr="00B6286B" w:rsidRDefault="000E2CC8" w:rsidP="000E2CC8">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4A52D1F2" w14:textId="77777777" w:rsidR="000E2CC8" w:rsidRPr="00B6286B" w:rsidRDefault="000E2CC8" w:rsidP="000E2CC8"/>
    <w:p w14:paraId="664D1158" w14:textId="77777777" w:rsidR="000E2CC8" w:rsidRPr="00B6286B" w:rsidRDefault="000E2CC8" w:rsidP="000E2CC8">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359F5468" w14:textId="77777777" w:rsidR="000E2CC8" w:rsidRPr="00B6286B" w:rsidRDefault="000E2CC8" w:rsidP="000E2CC8">
      <w:pPr>
        <w:rPr>
          <w:rStyle w:val="Heading4Char"/>
          <w:rFonts w:cs="Arial"/>
          <w:szCs w:val="24"/>
        </w:rPr>
      </w:pPr>
    </w:p>
    <w:p w14:paraId="3C75E1CA" w14:textId="77777777" w:rsidR="000E2CC8" w:rsidRPr="00B6286B" w:rsidRDefault="000E2CC8" w:rsidP="000E2CC8">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aff that prophesize the end of Capitalism </w:t>
      </w:r>
    </w:p>
    <w:p w14:paraId="1163CB37" w14:textId="77777777" w:rsidR="000E2CC8" w:rsidRPr="00B6286B" w:rsidRDefault="000E2CC8" w:rsidP="000E2CC8">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3C77C5BD" w14:textId="77777777" w:rsidR="000E2CC8" w:rsidRPr="00BD19C6" w:rsidRDefault="000E2CC8" w:rsidP="000E2CC8">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r w:rsidRPr="00A94A00">
        <w:rPr>
          <w:rStyle w:val="Emphasis"/>
          <w:rFonts w:asciiTheme="minorHAnsi" w:hAnsiTheme="minorHAnsi" w:cstheme="minorHAnsi"/>
          <w:highlight w:val="green"/>
        </w:rPr>
        <w:t>recognizeable</w:t>
      </w:r>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to each other to create a we that does not yet exist.</w:t>
      </w:r>
      <w:r w:rsidRPr="00BD19C6">
        <w:rPr>
          <w:rFonts w:asciiTheme="minorHAnsi" w:hAnsiTheme="minorHAnsi" w:cstheme="min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hierarchicalizations. </w:t>
      </w:r>
      <w:r w:rsidRPr="00BD19C6">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59E9A572" w14:textId="77777777" w:rsidR="000E2CC8" w:rsidRPr="00B6286B" w:rsidRDefault="000E2CC8" w:rsidP="000E2CC8">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737CF2AF" w14:textId="77777777" w:rsidR="000E2CC8" w:rsidRPr="00B6286B" w:rsidRDefault="000E2CC8" w:rsidP="000E2CC8">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0" w:anchor=".XWwv7ZNKh0s" w:history="1">
        <w:r w:rsidRPr="00B6286B">
          <w:rPr>
            <w:rStyle w:val="Hyperlink"/>
          </w:rPr>
          <w:t>http://www.hamptoninstitution.org/why-black-people-need-maoism.html#.XWwv7ZNKh0s</w:t>
        </w:r>
      </w:hyperlink>
      <w:r w:rsidRPr="00B6286B">
        <w:t xml:space="preserve"> // KZaidi]</w:t>
      </w:r>
    </w:p>
    <w:p w14:paraId="1B770F79" w14:textId="77777777" w:rsidR="000E2CC8" w:rsidRPr="00B6286B" w:rsidRDefault="000E2CC8" w:rsidP="000E2CC8">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A94A00">
        <w:rPr>
          <w:rStyle w:val="Emphasis"/>
          <w:highlight w:val="green"/>
        </w:rPr>
        <w:t>Maoism is a living</w:t>
      </w:r>
      <w:r w:rsidRPr="00B6286B">
        <w:rPr>
          <w:rStyle w:val="Emphasis"/>
        </w:rPr>
        <w:t xml:space="preserve">, breathing </w:t>
      </w:r>
      <w:r w:rsidRPr="00A94A00">
        <w:rPr>
          <w:rStyle w:val="Emphasis"/>
          <w:highlight w:val="green"/>
        </w:rPr>
        <w:t>science.</w:t>
      </w:r>
      <w:r w:rsidRPr="00B6286B">
        <w:rPr>
          <w:rStyle w:val="Emphasis"/>
        </w:rPr>
        <w:t xml:space="preserve"> By science we mean something </w:t>
      </w:r>
      <w:r w:rsidRPr="00A94A00">
        <w:rPr>
          <w:rStyle w:val="Emphasis"/>
          <w:highlight w:val="green"/>
        </w:rPr>
        <w:t xml:space="preserve">with universal principles </w:t>
      </w:r>
      <w:r w:rsidRPr="00B6286B">
        <w:rPr>
          <w:rStyle w:val="Emphasis"/>
        </w:rPr>
        <w:t xml:space="preserve">that can be taken and </w:t>
      </w:r>
      <w:r w:rsidRPr="00A94A00">
        <w:rPr>
          <w:rStyle w:val="Emphasis"/>
          <w:highlight w:val="green"/>
        </w:rPr>
        <w:t xml:space="preserve">applied by </w:t>
      </w:r>
      <w:r w:rsidRPr="00B6286B">
        <w:rPr>
          <w:rStyle w:val="Emphasis"/>
        </w:rPr>
        <w:t>all who have a</w:t>
      </w:r>
      <w:r w:rsidRPr="00A94A00">
        <w:rPr>
          <w:rStyle w:val="Emphasis"/>
          <w:highlight w:val="green"/>
        </w:rPr>
        <w:t xml:space="preserve"> material interest in</w:t>
      </w:r>
      <w:r w:rsidRPr="00B6286B">
        <w:rPr>
          <w:rStyle w:val="Emphasis"/>
        </w:rPr>
        <w:t xml:space="preserve"> making </w:t>
      </w:r>
      <w:r w:rsidRPr="00A94A00">
        <w:rPr>
          <w:rStyle w:val="Emphasis"/>
          <w:highlight w:val="green"/>
        </w:rPr>
        <w:t>revolution</w:t>
      </w:r>
      <w:r w:rsidRPr="00B6286B">
        <w:rPr>
          <w:rStyle w:val="Emphasis"/>
        </w:rPr>
        <w:t xml:space="preserve">. </w:t>
      </w:r>
      <w:r w:rsidRPr="00B6286B">
        <w:rPr>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A94A00">
        <w:rPr>
          <w:rStyle w:val="Emphasis"/>
          <w:highlight w:val="green"/>
        </w:rPr>
        <w:t>The BPP was destroyed by</w:t>
      </w:r>
      <w:r w:rsidRPr="00B6286B">
        <w:rPr>
          <w:rStyle w:val="Emphasis"/>
        </w:rPr>
        <w:t xml:space="preserve"> a combination of factors: </w:t>
      </w:r>
      <w:r w:rsidRPr="00A94A00">
        <w:rPr>
          <w:rStyle w:val="Emphasis"/>
          <w:highlight w:val="green"/>
        </w:rPr>
        <w:t xml:space="preserve">lack </w:t>
      </w:r>
      <w:r w:rsidRPr="00B6286B">
        <w:rPr>
          <w:rStyle w:val="Emphasis"/>
        </w:rPr>
        <w:t xml:space="preserve">of a really </w:t>
      </w:r>
      <w:r w:rsidRPr="00A94A00">
        <w:rPr>
          <w:rStyle w:val="Emphasis"/>
          <w:highlight w:val="green"/>
        </w:rPr>
        <w:t xml:space="preserve">scientific </w:t>
      </w:r>
      <w:r w:rsidRPr="00B6286B">
        <w:rPr>
          <w:rStyle w:val="Emphasis"/>
        </w:rPr>
        <w:t xml:space="preserve">method of </w:t>
      </w:r>
      <w:r w:rsidRPr="00A94A00">
        <w:rPr>
          <w:rStyle w:val="Emphasis"/>
          <w:highlight w:val="green"/>
        </w:rPr>
        <w:t>analysis</w:t>
      </w:r>
      <w:r w:rsidRPr="00B6286B">
        <w:rPr>
          <w:rStyle w:val="Emphasis"/>
        </w:rPr>
        <w:t xml:space="preserve"> and cohesive program of political education, </w:t>
      </w:r>
      <w:r w:rsidRPr="00A94A00">
        <w:rPr>
          <w:rStyle w:val="Emphasis"/>
          <w:highlight w:val="green"/>
        </w:rPr>
        <w:t>failure to</w:t>
      </w:r>
      <w:r w:rsidRPr="00B6286B">
        <w:rPr>
          <w:rStyle w:val="Emphasis"/>
        </w:rPr>
        <w:t xml:space="preserve"> promote and </w:t>
      </w:r>
      <w:r w:rsidRPr="00A94A00">
        <w:rPr>
          <w:rStyle w:val="Emphasis"/>
          <w:highlight w:val="green"/>
        </w:rPr>
        <w:t>apply</w:t>
      </w:r>
      <w:r w:rsidRPr="00B6286B">
        <w:rPr>
          <w:rStyle w:val="Emphasis"/>
        </w:rPr>
        <w:t xml:space="preserve"> the </w:t>
      </w:r>
      <w:r w:rsidRPr="00A94A00">
        <w:rPr>
          <w:rStyle w:val="Emphasis"/>
          <w:highlight w:val="green"/>
        </w:rPr>
        <w:t>Marxist</w:t>
      </w:r>
      <w:r w:rsidRPr="00B6286B">
        <w:rPr>
          <w:rStyle w:val="Emphasis"/>
        </w:rPr>
        <w:t xml:space="preserve">-Leninist principle of Democratic Centralism (debate inside the party, </w:t>
      </w:r>
      <w:r w:rsidRPr="00A94A00">
        <w:rPr>
          <w:rStyle w:val="Emphasis"/>
          <w:highlight w:val="green"/>
        </w:rPr>
        <w:t xml:space="preserve">formation </w:t>
      </w:r>
      <w:r w:rsidRPr="00B6286B">
        <w:rPr>
          <w:rStyle w:val="Emphasis"/>
        </w:rPr>
        <w:t xml:space="preserve">of a political line </w:t>
      </w:r>
      <w:r w:rsidRPr="00A94A00">
        <w:rPr>
          <w:rStyle w:val="Emphasis"/>
          <w:highlight w:val="green"/>
        </w:rPr>
        <w:t xml:space="preserve">through </w:t>
      </w:r>
      <w:r w:rsidRPr="00B6286B">
        <w:rPr>
          <w:rStyle w:val="Emphasis"/>
        </w:rPr>
        <w:t xml:space="preserve">this </w:t>
      </w:r>
      <w:r w:rsidRPr="00A94A00">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A94A00">
        <w:rPr>
          <w:rStyle w:val="Emphasis"/>
          <w:highlight w:val="green"/>
        </w:rPr>
        <w:t>opening the door for</w:t>
      </w:r>
      <w:r w:rsidRPr="00B6286B">
        <w:rPr>
          <w:rStyle w:val="Emphasis"/>
        </w:rPr>
        <w:t xml:space="preserve"> external factors (</w:t>
      </w:r>
      <w:r w:rsidRPr="00A94A00">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A94A00">
        <w:rPr>
          <w:rStyle w:val="Emphasis"/>
          <w:highlight w:val="green"/>
        </w:rPr>
        <w:t>Party building</w:t>
      </w:r>
      <w:r w:rsidRPr="00B6286B">
        <w:rPr>
          <w:rStyle w:val="Emphasis"/>
        </w:rPr>
        <w:t xml:space="preserve"> in the USA </w:t>
      </w:r>
      <w:r w:rsidRPr="00A94A00">
        <w:rPr>
          <w:rStyle w:val="Emphasis"/>
          <w:highlight w:val="green"/>
        </w:rPr>
        <w:t>requires the careful</w:t>
      </w:r>
      <w:r w:rsidRPr="00B6286B">
        <w:rPr>
          <w:rStyle w:val="Emphasis"/>
        </w:rPr>
        <w:t xml:space="preserve"> and thorough </w:t>
      </w:r>
      <w:r w:rsidRPr="00A94A00">
        <w:rPr>
          <w:rStyle w:val="Emphasis"/>
          <w:highlight w:val="green"/>
        </w:rPr>
        <w:t>cultivation of a</w:t>
      </w:r>
      <w:r w:rsidRPr="00B6286B">
        <w:rPr>
          <w:rStyle w:val="Emphasis"/>
        </w:rPr>
        <w:t xml:space="preserve"> mass </w:t>
      </w:r>
      <w:r w:rsidRPr="00A94A00">
        <w:rPr>
          <w:rStyle w:val="Emphasis"/>
          <w:highlight w:val="green"/>
        </w:rPr>
        <w:t>base.</w:t>
      </w:r>
      <w:r w:rsidRPr="00B6286B">
        <w:rPr>
          <w:rStyle w:val="Emphasis"/>
        </w:rPr>
        <w:t xml:space="preserve"> Tens of thousands, even hundreds of thousands, of </w:t>
      </w:r>
      <w:r w:rsidRPr="00A94A00">
        <w:rPr>
          <w:rStyle w:val="Emphasis"/>
          <w:highlight w:val="green"/>
        </w:rPr>
        <w:t>people must</w:t>
      </w:r>
      <w:r w:rsidRPr="00B6286B">
        <w:rPr>
          <w:rStyle w:val="Emphasis"/>
        </w:rPr>
        <w:t xml:space="preserve"> depend on and follow this party and </w:t>
      </w:r>
      <w:r w:rsidRPr="00A94A00">
        <w:rPr>
          <w:rStyle w:val="Emphasis"/>
          <w:highlight w:val="green"/>
        </w:rPr>
        <w:t>participate in</w:t>
      </w:r>
      <w:r w:rsidRPr="00B6286B">
        <w:rPr>
          <w:rStyle w:val="Emphasis"/>
        </w:rPr>
        <w:t xml:space="preserve"> mass </w:t>
      </w:r>
      <w:r w:rsidRPr="00A94A00">
        <w:rPr>
          <w:rStyle w:val="Emphasis"/>
          <w:highlight w:val="green"/>
        </w:rPr>
        <w:t>organizations before it can</w:t>
      </w:r>
      <w:r w:rsidRPr="00B6286B">
        <w:rPr>
          <w:rStyle w:val="Emphasis"/>
        </w:rPr>
        <w:t xml:space="preserve"> even </w:t>
      </w:r>
      <w:r w:rsidRPr="00A94A00">
        <w:rPr>
          <w:rStyle w:val="Emphasis"/>
          <w:highlight w:val="green"/>
        </w:rPr>
        <w:t>be</w:t>
      </w:r>
      <w:r w:rsidRPr="00B6286B">
        <w:rPr>
          <w:rStyle w:val="Emphasis"/>
        </w:rPr>
        <w:t xml:space="preserve">gin to call itself </w:t>
      </w:r>
      <w:r w:rsidRPr="00A94A00">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A94A00">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A94A00">
        <w:rPr>
          <w:rStyle w:val="Emphasis"/>
          <w:highlight w:val="green"/>
        </w:rPr>
        <w:t>develop</w:t>
      </w:r>
      <w:r w:rsidRPr="00B6286B">
        <w:rPr>
          <w:rStyle w:val="Emphasis"/>
        </w:rPr>
        <w:t xml:space="preserve">ment of </w:t>
      </w:r>
      <w:r w:rsidRPr="00A94A00">
        <w:rPr>
          <w:rStyle w:val="Emphasis"/>
          <w:highlight w:val="green"/>
        </w:rPr>
        <w:t xml:space="preserve">a class analysis </w:t>
      </w:r>
      <w:r w:rsidRPr="00B6286B">
        <w:rPr>
          <w:rStyle w:val="Emphasis"/>
        </w:rPr>
        <w:t xml:space="preserve">and political line in the USA that is </w:t>
      </w:r>
      <w:r w:rsidRPr="00A94A00">
        <w:rPr>
          <w:rStyle w:val="Emphasis"/>
          <w:highlight w:val="green"/>
        </w:rPr>
        <w:t>based in</w:t>
      </w:r>
      <w:r w:rsidRPr="00B6286B">
        <w:rPr>
          <w:rStyle w:val="Emphasis"/>
        </w:rPr>
        <w:t xml:space="preserve"> painstaking </w:t>
      </w:r>
      <w:r w:rsidRPr="00A94A00">
        <w:rPr>
          <w:rStyle w:val="Emphasis"/>
          <w:highlight w:val="green"/>
        </w:rPr>
        <w:t xml:space="preserve">investigation </w:t>
      </w:r>
      <w:r w:rsidRPr="00B6286B">
        <w:rPr>
          <w:rStyle w:val="Emphasis"/>
        </w:rPr>
        <w:t xml:space="preserve">and rooted in the aspirations and struggles of the most oppressed, </w:t>
      </w:r>
      <w:r w:rsidRPr="00B6286B">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A94A00">
        <w:rPr>
          <w:rStyle w:val="Emphasis"/>
          <w:highlight w:val="green"/>
        </w:rPr>
        <w:t xml:space="preserve">we must </w:t>
      </w:r>
      <w:r w:rsidRPr="00B6286B">
        <w:rPr>
          <w:rStyle w:val="Emphasis"/>
        </w:rPr>
        <w:t xml:space="preserve">get together, </w:t>
      </w:r>
      <w:r w:rsidRPr="00A94A00">
        <w:rPr>
          <w:rStyle w:val="Emphasis"/>
          <w:highlight w:val="green"/>
        </w:rPr>
        <w:t xml:space="preserve">unite </w:t>
      </w:r>
      <w:r w:rsidRPr="00B6286B">
        <w:rPr>
          <w:rStyle w:val="Emphasis"/>
        </w:rPr>
        <w:t xml:space="preserve">on a principled and unshakeable basis, </w:t>
      </w:r>
      <w:r w:rsidRPr="00A94A00">
        <w:rPr>
          <w:rStyle w:val="Emphasis"/>
          <w:highlight w:val="green"/>
        </w:rPr>
        <w:t xml:space="preserve">and </w:t>
      </w:r>
      <w:r w:rsidRPr="00B6286B">
        <w:rPr>
          <w:rStyle w:val="Emphasis"/>
        </w:rPr>
        <w:t xml:space="preserve">mount a formidable </w:t>
      </w:r>
      <w:r w:rsidRPr="00A94A00">
        <w:rPr>
          <w:rStyle w:val="Emphasis"/>
          <w:highlight w:val="green"/>
        </w:rPr>
        <w:t>resist</w:t>
      </w:r>
      <w:r w:rsidRPr="00B6286B">
        <w:rPr>
          <w:rStyle w:val="Emphasis"/>
        </w:rPr>
        <w:t xml:space="preserve">ance against decades and centuries-old oppression based in </w:t>
      </w:r>
      <w:r w:rsidRPr="00A94A00">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41995E03" w14:textId="77777777" w:rsidR="000E2CC8" w:rsidRPr="00B6286B" w:rsidRDefault="000E2CC8" w:rsidP="000E2CC8">
      <w:pPr>
        <w:rPr>
          <w:b/>
          <w:iCs/>
          <w:u w:val="single"/>
        </w:rPr>
      </w:pPr>
    </w:p>
    <w:p w14:paraId="33B876C0" w14:textId="77777777" w:rsidR="000E2CC8" w:rsidRPr="00B6286B" w:rsidRDefault="000E2CC8" w:rsidP="000E2CC8">
      <w:pPr>
        <w:pStyle w:val="Heading4"/>
        <w:rPr>
          <w:rFonts w:cs="Arial"/>
        </w:rPr>
      </w:pPr>
      <w:r>
        <w:rPr>
          <w:rFonts w:cs="Arial"/>
        </w:rPr>
        <w:t>The aff forwards a model of debate where iterative ballots over a season help us determine what a future communist world would look like – the ROB</w:t>
      </w:r>
      <w:r w:rsidRPr="00B6286B">
        <w:rPr>
          <w:rFonts w:cs="Arial"/>
        </w:rPr>
        <w:t xml:space="preserve"> is key to establish the conditions that makes revolution possible</w:t>
      </w:r>
    </w:p>
    <w:p w14:paraId="46B07F89" w14:textId="77777777" w:rsidR="000E2CC8" w:rsidRDefault="000E2CC8" w:rsidP="000E2CC8">
      <w:r w:rsidRPr="00B6286B">
        <w:rPr>
          <w:rStyle w:val="Style13ptBold"/>
        </w:rPr>
        <w:t>Southall 10</w:t>
      </w:r>
      <w:r w:rsidRPr="00B6286B">
        <w:t xml:space="preserve"> (Nicholas Southall, doctoral student, University of Wollongong. “A Multitude of Possibilities: The Strategic Vision of Antonio Negri and Michael Hardt,” School of History and Politics and Sociology, 2010, </w:t>
      </w:r>
      <w:hyperlink r:id="rId11" w:history="1">
        <w:r w:rsidRPr="00B6286B">
          <w:rPr>
            <w:rStyle w:val="Hyperlink"/>
            <w:sz w:val="16"/>
          </w:rPr>
          <w:t>http://ro.uow.edu.au/cgi/viewcontent.cgi?article=4274&amp;context=theses</w:t>
        </w:r>
      </w:hyperlink>
      <w:r w:rsidRPr="00B6286B">
        <w:t xml:space="preserve"> )</w:t>
      </w:r>
    </w:p>
    <w:p w14:paraId="7C199829" w14:textId="77777777" w:rsidR="000E2CC8" w:rsidRDefault="000E2CC8" w:rsidP="000E2CC8">
      <w:pPr>
        <w:pStyle w:val="ListParagraph"/>
        <w:numPr>
          <w:ilvl w:val="0"/>
          <w:numId w:val="33"/>
        </w:numPr>
      </w:pPr>
      <w:r>
        <w:t>Pre and post fiat offense can apply</w:t>
      </w:r>
    </w:p>
    <w:p w14:paraId="7CEF6496" w14:textId="77777777" w:rsidR="000E2CC8" w:rsidRPr="00B6286B" w:rsidRDefault="000E2CC8" w:rsidP="000E2CC8">
      <w:pPr>
        <w:pStyle w:val="ListParagraph"/>
        <w:numPr>
          <w:ilvl w:val="0"/>
          <w:numId w:val="33"/>
        </w:numPr>
      </w:pPr>
      <w:r>
        <w:t>Weigh w magnitude/probaibltiy/timeframe</w:t>
      </w:r>
    </w:p>
    <w:p w14:paraId="06F2CCE6" w14:textId="77777777" w:rsidR="000E2CC8" w:rsidRPr="00B6286B" w:rsidRDefault="000E2CC8" w:rsidP="000E2CC8">
      <w:pPr>
        <w:rPr>
          <w:sz w:val="16"/>
        </w:rPr>
      </w:pPr>
      <w:r w:rsidRPr="00A94A00">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A94A00">
        <w:rPr>
          <w:rStyle w:val="Emphasis"/>
          <w:highlight w:val="green"/>
        </w:rPr>
        <w:t>is</w:t>
      </w:r>
      <w:r w:rsidRPr="00B6286B">
        <w:rPr>
          <w:rStyle w:val="StyleUnderline"/>
        </w:rPr>
        <w:t xml:space="preserve"> often </w:t>
      </w:r>
      <w:r w:rsidRPr="00A94A00">
        <w:rPr>
          <w:rStyle w:val="Emphasis"/>
          <w:highlight w:val="green"/>
        </w:rPr>
        <w:t>linked to previous</w:t>
      </w:r>
      <w:r w:rsidRPr="00B6286B">
        <w:rPr>
          <w:rStyle w:val="StyleUnderline"/>
        </w:rPr>
        <w:t xml:space="preserve"> or existing 'communist </w:t>
      </w:r>
      <w:r w:rsidRPr="00A94A00">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A94A00">
        <w:rPr>
          <w:rStyle w:val="Emphasis"/>
          <w:highlight w:val="green"/>
        </w:rPr>
        <w:t>Reclaiming</w:t>
      </w:r>
      <w:r w:rsidRPr="00B6286B">
        <w:rPr>
          <w:rStyle w:val="StyleUnderline"/>
        </w:rPr>
        <w:t xml:space="preserve"> and speaking of </w:t>
      </w:r>
      <w:r w:rsidRPr="00A94A00">
        <w:rPr>
          <w:rStyle w:val="Emphasis"/>
          <w:highlight w:val="green"/>
        </w:rPr>
        <w:t>communism</w:t>
      </w:r>
      <w:r w:rsidRPr="00B6286B">
        <w:rPr>
          <w:rStyle w:val="StyleUnderline"/>
        </w:rPr>
        <w:t xml:space="preserve"> in a positive sense </w:t>
      </w:r>
      <w:r w:rsidRPr="00A94A00">
        <w:rPr>
          <w:rStyle w:val="Emphasis"/>
          <w:highlight w:val="green"/>
        </w:rPr>
        <w:t xml:space="preserve">recognises </w:t>
      </w:r>
      <w:r w:rsidRPr="00B6286B">
        <w:rPr>
          <w:rStyle w:val="Emphasis"/>
        </w:rPr>
        <w:t xml:space="preserve">the </w:t>
      </w:r>
      <w:r w:rsidRPr="00A94A00">
        <w:rPr>
          <w:rStyle w:val="Emphasis"/>
          <w:highlight w:val="green"/>
        </w:rPr>
        <w:t xml:space="preserve">genuine </w:t>
      </w:r>
      <w:r w:rsidRPr="00B6286B">
        <w:rPr>
          <w:rStyle w:val="Emphasis"/>
        </w:rPr>
        <w:t xml:space="preserve">communist </w:t>
      </w:r>
      <w:r w:rsidRPr="00A94A00">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A94A00">
        <w:rPr>
          <w:rStyle w:val="Emphasis"/>
          <w:highlight w:val="green"/>
        </w:rPr>
        <w:t xml:space="preserve"> those who </w:t>
      </w:r>
      <w:r w:rsidRPr="00B6286B">
        <w:rPr>
          <w:rStyle w:val="Emphasis"/>
        </w:rPr>
        <w:t>seek to</w:t>
      </w:r>
      <w:r w:rsidRPr="00B6286B">
        <w:rPr>
          <w:rStyle w:val="StyleUnderline"/>
        </w:rPr>
        <w:t xml:space="preserve"> silence dissent, </w:t>
      </w:r>
      <w:r w:rsidRPr="00A94A00">
        <w:rPr>
          <w:rStyle w:val="Emphasis"/>
          <w:highlight w:val="green"/>
        </w:rPr>
        <w:t>curtail critical debate</w:t>
      </w:r>
      <w:r w:rsidRPr="00B6286B">
        <w:rPr>
          <w:rStyle w:val="StyleUnderline"/>
        </w:rPr>
        <w:t xml:space="preserve"> and label opponents of capital, war and repression as 'traitors' and 'terrorists', </w:t>
      </w:r>
      <w:r w:rsidRPr="00A94A00">
        <w:rPr>
          <w:rStyle w:val="Emphasis"/>
          <w:highlight w:val="green"/>
        </w:rPr>
        <w:t>while they defend an</w:t>
      </w:r>
      <w:r w:rsidRPr="00B6286B">
        <w:rPr>
          <w:rStyle w:val="StyleUnderline"/>
        </w:rPr>
        <w:t xml:space="preserve"> established </w:t>
      </w:r>
      <w:r w:rsidRPr="00A94A00">
        <w:rPr>
          <w:rStyle w:val="Emphasis"/>
          <w:highlight w:val="green"/>
        </w:rPr>
        <w:t>order that is</w:t>
      </w:r>
      <w:r w:rsidRPr="00B6286B">
        <w:rPr>
          <w:rStyle w:val="StyleUnderline"/>
        </w:rPr>
        <w:t xml:space="preserve"> in fact </w:t>
      </w:r>
      <w:r w:rsidRPr="00A94A00">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A94A00">
        <w:rPr>
          <w:rStyle w:val="Emphasis"/>
          <w:highlight w:val="green"/>
        </w:rPr>
        <w:t xml:space="preserve">academic </w:t>
      </w:r>
      <w:r w:rsidRPr="00B6286B">
        <w:rPr>
          <w:rStyle w:val="Emphasis"/>
        </w:rPr>
        <w:t xml:space="preserve">strategic </w:t>
      </w:r>
      <w:r w:rsidRPr="00A94A00">
        <w:rPr>
          <w:rStyle w:val="Emphasis"/>
          <w:highlight w:val="green"/>
        </w:rPr>
        <w:t>investigations</w:t>
      </w:r>
      <w:r w:rsidRPr="00B6286B">
        <w:rPr>
          <w:rStyle w:val="Emphasis"/>
        </w:rPr>
        <w:t xml:space="preserve"> that </w:t>
      </w:r>
      <w:r w:rsidRPr="00A94A00">
        <w:rPr>
          <w:rStyle w:val="Emphasis"/>
          <w:highlight w:val="green"/>
        </w:rPr>
        <w:t>have "been forged by</w:t>
      </w:r>
      <w:r w:rsidRPr="00B6286B">
        <w:rPr>
          <w:rStyle w:val="Emphasis"/>
        </w:rPr>
        <w:t xml:space="preserve"> professors and students who take their </w:t>
      </w:r>
      <w:r w:rsidRPr="00A94A00">
        <w:rPr>
          <w:rStyle w:val="Emphasis"/>
          <w:highlight w:val="green"/>
        </w:rPr>
        <w:t>work outside the universities</w:t>
      </w:r>
      <w:r w:rsidRPr="00B6286B">
        <w:rPr>
          <w:rStyle w:val="Emphasis"/>
        </w:rPr>
        <w:t xml:space="preserve"> both to put their expertise at the service of the social movements and to enrich their research by </w:t>
      </w:r>
      <w:r w:rsidRPr="00A94A00">
        <w:rPr>
          <w:rStyle w:val="Emphasis"/>
          <w:highlight w:val="green"/>
        </w:rPr>
        <w:t xml:space="preserve">learning from </w:t>
      </w:r>
      <w:r w:rsidRPr="00B6286B">
        <w:rPr>
          <w:rStyle w:val="Emphasis"/>
        </w:rPr>
        <w:t xml:space="preserve">the </w:t>
      </w:r>
      <w:r w:rsidRPr="00A94A00">
        <w:rPr>
          <w:rStyle w:val="Emphasis"/>
          <w:highlight w:val="green"/>
        </w:rPr>
        <w:t>movements</w:t>
      </w:r>
      <w:r w:rsidRPr="00B6286B">
        <w:rPr>
          <w:rStyle w:val="Emphasis"/>
        </w:rPr>
        <w:t xml:space="preserve"> </w:t>
      </w:r>
      <w:r w:rsidRPr="00A94A00">
        <w:rPr>
          <w:rStyle w:val="Emphasis"/>
          <w:highlight w:val="green"/>
        </w:rPr>
        <w:t>and</w:t>
      </w:r>
      <w:r w:rsidRPr="00B6286B">
        <w:rPr>
          <w:rStyle w:val="Emphasis"/>
        </w:rPr>
        <w:t xml:space="preserve"> participating in t</w:t>
      </w:r>
      <w:r w:rsidRPr="00B6286B">
        <w:rPr>
          <w:rStyle w:val="StyleUnderline"/>
        </w:rPr>
        <w:t xml:space="preserve">he </w:t>
      </w:r>
      <w:r w:rsidRPr="00A94A00">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A94A00">
        <w:rPr>
          <w:rStyle w:val="Emphasis"/>
          <w:highlight w:val="green"/>
        </w:rPr>
        <w:t>investigation</w:t>
      </w:r>
      <w:r w:rsidRPr="00B6286B">
        <w:rPr>
          <w:rStyle w:val="Emphasis"/>
        </w:rPr>
        <w:t xml:space="preserve"> can be "a </w:t>
      </w:r>
      <w:r w:rsidRPr="00A94A00">
        <w:rPr>
          <w:rStyle w:val="Emphasis"/>
          <w:highlight w:val="green"/>
        </w:rPr>
        <w:t>form</w:t>
      </w:r>
      <w:r w:rsidRPr="00B6286B">
        <w:rPr>
          <w:rStyle w:val="Emphasis"/>
        </w:rPr>
        <w:t xml:space="preserve"> of </w:t>
      </w:r>
      <w:r w:rsidRPr="00A94A00">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B6286B">
        <w:rPr>
          <w:rStyle w:val="Emphasis"/>
        </w:rPr>
        <w:t xml:space="preserve"> </w:t>
      </w:r>
      <w:r w:rsidRPr="00A94A00">
        <w:rPr>
          <w:rStyle w:val="Emphasis"/>
          <w:highlight w:val="green"/>
        </w:rPr>
        <w:t>the</w:t>
      </w:r>
      <w:r w:rsidRPr="00B6286B">
        <w:rPr>
          <w:rStyle w:val="Emphasis"/>
        </w:rPr>
        <w:t xml:space="preserve"> </w:t>
      </w:r>
      <w:r w:rsidRPr="00A94A00">
        <w:rPr>
          <w:rStyle w:val="StyleUnderline"/>
          <w:highlight w:val="green"/>
        </w:rPr>
        <w:t>fundamental task is to translate</w:t>
      </w:r>
      <w:r w:rsidRPr="00B6286B">
        <w:rPr>
          <w:rStyle w:val="StyleUnderline"/>
        </w:rPr>
        <w:t xml:space="preserve"> that sociological perspective into not just political science but really </w:t>
      </w:r>
      <w:r w:rsidRPr="00A94A00">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2BAB5784" w14:textId="77777777" w:rsidR="000E2CC8" w:rsidRPr="00B6286B" w:rsidRDefault="000E2CC8" w:rsidP="000E2CC8">
      <w:pPr>
        <w:pStyle w:val="Heading3"/>
      </w:pPr>
      <w:r w:rsidRPr="00B6286B">
        <w:t>Part 4</w:t>
      </w:r>
      <w:r>
        <w:t xml:space="preserve"> is the Cold War</w:t>
      </w:r>
    </w:p>
    <w:p w14:paraId="67493320" w14:textId="77777777" w:rsidR="000E2CC8" w:rsidRPr="00B6286B" w:rsidRDefault="000E2CC8" w:rsidP="000E2CC8">
      <w:pPr>
        <w:pStyle w:val="Heading4"/>
        <w:rPr>
          <w:rFonts w:cs="Arial"/>
        </w:rPr>
      </w:pPr>
      <w:r w:rsidRPr="00B6286B">
        <w:rPr>
          <w:rFonts w:cs="Arial"/>
        </w:rPr>
        <w:t>Central Planning solves everything</w:t>
      </w:r>
      <w:r>
        <w:rPr>
          <w:rFonts w:cs="Arial"/>
        </w:rPr>
        <w:t xml:space="preserve"> – </w:t>
      </w:r>
    </w:p>
    <w:p w14:paraId="7E3B3A19" w14:textId="77777777" w:rsidR="000E2CC8" w:rsidRPr="00B6286B" w:rsidRDefault="000E2CC8" w:rsidP="000E2CC8">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4130CB5E" w14:textId="77777777" w:rsidR="000E2CC8" w:rsidRPr="00B6286B" w:rsidRDefault="000E2CC8" w:rsidP="000E2CC8">
      <w:pPr>
        <w:rPr>
          <w:b/>
          <w:bCs/>
          <w:sz w:val="26"/>
        </w:rPr>
      </w:pPr>
      <w:r w:rsidRPr="00B6286B">
        <w:rPr>
          <w:rStyle w:val="Style13ptBold"/>
        </w:rPr>
        <w:t xml:space="preserve">Nieto &amp; Mateo 20 </w:t>
      </w:r>
      <w:r w:rsidRPr="00B6286B">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2" w:history="1">
        <w:r w:rsidRPr="00B6286B">
          <w:rPr>
            <w:rStyle w:val="Hyperlink"/>
          </w:rPr>
          <w:t>https://www.researchgate.net/publication/338327276_Dynamic_Efficiency_in_a_Planned_Economy_Innovation_and_Entrepreneurship_Without_Markets //</w:t>
        </w:r>
      </w:hyperlink>
      <w:r w:rsidRPr="00B6286B">
        <w:t xml:space="preserve">gbs jacobs &amp; majeed] </w:t>
      </w:r>
    </w:p>
    <w:p w14:paraId="07F69969" w14:textId="77777777" w:rsidR="000E2CC8" w:rsidRPr="00B6286B" w:rsidRDefault="000E2CC8" w:rsidP="000E2CC8">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A94A00">
        <w:rPr>
          <w:rStyle w:val="Emphasis"/>
          <w:highlight w:val="green"/>
        </w:rPr>
        <w:t xml:space="preserve">a socialist economy has </w:t>
      </w:r>
      <w:r w:rsidRPr="00B6286B">
        <w:rPr>
          <w:rStyle w:val="Emphasis"/>
        </w:rPr>
        <w:t xml:space="preserve">significant </w:t>
      </w:r>
      <w:r w:rsidRPr="00A94A00">
        <w:rPr>
          <w:rStyle w:val="Emphasis"/>
          <w:highlight w:val="green"/>
        </w:rPr>
        <w:t>advantages for</w:t>
      </w:r>
      <w:r w:rsidRPr="00B6286B">
        <w:rPr>
          <w:rStyle w:val="Emphasis"/>
        </w:rPr>
        <w:t xml:space="preserve"> developing technological and business </w:t>
      </w:r>
      <w:r w:rsidRPr="00A94A00">
        <w:rPr>
          <w:rStyle w:val="Emphasis"/>
          <w:highlight w:val="green"/>
        </w:rPr>
        <w:t>innovation</w:t>
      </w:r>
      <w:r w:rsidRPr="00B6286B">
        <w:rPr>
          <w:rStyle w:val="Emphasis"/>
        </w:rPr>
        <w:t>, as opposed to a capitalist economy: i) socialism allows for greater and</w:t>
      </w:r>
      <w:r w:rsidRPr="00A94A00">
        <w:rPr>
          <w:rStyle w:val="Emphasis"/>
          <w:highlight w:val="green"/>
        </w:rPr>
        <w:t xml:space="preserve"> more efficient</w:t>
      </w:r>
      <w:r w:rsidRPr="00B6286B">
        <w:rPr>
          <w:rStyle w:val="Emphasis"/>
        </w:rPr>
        <w:t xml:space="preserve"> allocation of resources to </w:t>
      </w:r>
      <w:r w:rsidRPr="00A94A00">
        <w:rPr>
          <w:rStyle w:val="Emphasis"/>
          <w:highlight w:val="green"/>
        </w:rPr>
        <w:t>R&amp;D</w:t>
      </w:r>
      <w:r w:rsidRPr="00B6286B">
        <w:rPr>
          <w:rStyle w:val="Emphasis"/>
        </w:rPr>
        <w:t xml:space="preserve">&amp;I activities, </w:t>
      </w:r>
      <w:r w:rsidRPr="00A94A00">
        <w:rPr>
          <w:rStyle w:val="Emphasis"/>
          <w:highlight w:val="green"/>
        </w:rPr>
        <w:t>thanks to centralized control</w:t>
      </w:r>
      <w:r w:rsidRPr="00B6286B">
        <w:rPr>
          <w:rStyle w:val="Emphasis"/>
        </w:rPr>
        <w:t xml:space="preserve"> of the surplus </w:t>
      </w:r>
      <w:r w:rsidRPr="00A94A00">
        <w:rPr>
          <w:rStyle w:val="Emphasis"/>
          <w:highlight w:val="green"/>
        </w:rPr>
        <w:t xml:space="preserve">and </w:t>
      </w:r>
      <w:r w:rsidRPr="00B6286B">
        <w:rPr>
          <w:rStyle w:val="Emphasis"/>
        </w:rPr>
        <w:t xml:space="preserve">the </w:t>
      </w:r>
      <w:r w:rsidRPr="00A94A00">
        <w:rPr>
          <w:rStyle w:val="Emphasis"/>
          <w:highlight w:val="green"/>
        </w:rPr>
        <w:t xml:space="preserve">absence of </w:t>
      </w:r>
      <w:r w:rsidRPr="00B6286B">
        <w:rPr>
          <w:rStyle w:val="Emphasis"/>
        </w:rPr>
        <w:t xml:space="preserve">sumptuous </w:t>
      </w:r>
      <w:r w:rsidRPr="00A94A00">
        <w:rPr>
          <w:rStyle w:val="Emphasis"/>
          <w:highlight w:val="green"/>
        </w:rPr>
        <w:t>consumption</w:t>
      </w:r>
      <w:r w:rsidRPr="00B6286B">
        <w:rPr>
          <w:rStyle w:val="Emphasis"/>
        </w:rPr>
        <w:t xml:space="preserve"> and a rentier population; ii) there are </w:t>
      </w:r>
      <w:r w:rsidRPr="00A94A00">
        <w:rPr>
          <w:rStyle w:val="Emphasis"/>
          <w:highlight w:val="green"/>
        </w:rPr>
        <w:t>no obstacles</w:t>
      </w:r>
      <w:r w:rsidRPr="00B6286B">
        <w:rPr>
          <w:rStyle w:val="Emphasis"/>
        </w:rPr>
        <w:t xml:space="preserve"> (property rights) </w:t>
      </w:r>
      <w:r w:rsidRPr="00A94A00">
        <w:rPr>
          <w:rStyle w:val="Emphasis"/>
          <w:highlight w:val="green"/>
        </w:rPr>
        <w:t>to</w:t>
      </w:r>
      <w:r w:rsidRPr="00B6286B">
        <w:rPr>
          <w:rStyle w:val="Emphasis"/>
        </w:rPr>
        <w:t xml:space="preserve"> the free </w:t>
      </w:r>
      <w:r w:rsidRPr="00A94A00">
        <w:rPr>
          <w:rStyle w:val="Emphasis"/>
          <w:highlight w:val="green"/>
        </w:rPr>
        <w:t xml:space="preserve">dissemination of new products </w:t>
      </w:r>
      <w:r w:rsidRPr="00B6286B">
        <w:rPr>
          <w:rStyle w:val="Emphasis"/>
        </w:rPr>
        <w:t xml:space="preserve">and techniques; iii) the </w:t>
      </w:r>
      <w:r w:rsidRPr="00A94A00">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A94A00">
        <w:rPr>
          <w:rStyle w:val="Emphasis"/>
          <w:highlight w:val="green"/>
        </w:rPr>
        <w:t xml:space="preserve">and </w:t>
      </w:r>
      <w:r w:rsidRPr="00B6286B">
        <w:rPr>
          <w:rStyle w:val="Emphasis"/>
        </w:rPr>
        <w:t xml:space="preserve">fuller </w:t>
      </w:r>
      <w:r w:rsidRPr="00A94A00">
        <w:rPr>
          <w:rStyle w:val="Emphasis"/>
          <w:highlight w:val="green"/>
        </w:rPr>
        <w:t>develop</w:t>
      </w:r>
      <w:r w:rsidRPr="00B6286B">
        <w:rPr>
          <w:rStyle w:val="Emphasis"/>
        </w:rPr>
        <w:t xml:space="preserve">ment of </w:t>
      </w:r>
      <w:r w:rsidRPr="00A94A00">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A94A00">
        <w:rPr>
          <w:rStyle w:val="Emphasis"/>
          <w:highlight w:val="green"/>
        </w:rPr>
        <w:t>criteria</w:t>
      </w:r>
      <w:r w:rsidRPr="00B6286B">
        <w:rPr>
          <w:rStyle w:val="Emphasis"/>
        </w:rPr>
        <w:t xml:space="preserve"> are </w:t>
      </w:r>
      <w:r w:rsidRPr="00A94A00">
        <w:rPr>
          <w:rStyle w:val="Emphasis"/>
          <w:highlight w:val="green"/>
        </w:rPr>
        <w:t>more varied than</w:t>
      </w:r>
      <w:r w:rsidRPr="00B6286B">
        <w:rPr>
          <w:rStyle w:val="Emphasis"/>
        </w:rPr>
        <w:t xml:space="preserve"> mere expectation of </w:t>
      </w:r>
      <w:r w:rsidRPr="00A94A00">
        <w:rPr>
          <w:rStyle w:val="Emphasis"/>
          <w:highlight w:val="green"/>
        </w:rPr>
        <w:t>profit</w:t>
      </w:r>
      <w:r w:rsidRPr="00B6286B">
        <w:rPr>
          <w:rStyle w:val="Emphasis"/>
        </w:rPr>
        <w:t xml:space="preserve">; v) </w:t>
      </w:r>
      <w:r w:rsidRPr="00A94A00">
        <w:rPr>
          <w:rStyle w:val="Emphasis"/>
          <w:highlight w:val="green"/>
        </w:rPr>
        <w:t>social</w:t>
      </w:r>
      <w:r w:rsidRPr="00B6286B">
        <w:rPr>
          <w:rStyle w:val="Emphasis"/>
        </w:rPr>
        <w:t xml:space="preserve"> </w:t>
      </w:r>
      <w:r w:rsidRPr="00A94A00">
        <w:rPr>
          <w:rStyle w:val="Emphasis"/>
          <w:highlight w:val="green"/>
        </w:rPr>
        <w:t>ownership is more</w:t>
      </w:r>
      <w:r w:rsidRPr="00B6286B">
        <w:rPr>
          <w:rStyle w:val="Emphasis"/>
        </w:rPr>
        <w:t xml:space="preserve"> inclusive and </w:t>
      </w:r>
      <w:r w:rsidRPr="00A94A00">
        <w:rPr>
          <w:rStyle w:val="Emphasis"/>
          <w:highlight w:val="green"/>
        </w:rPr>
        <w:t>participatory</w:t>
      </w:r>
      <w:r w:rsidRPr="00B6286B">
        <w:rPr>
          <w:rStyle w:val="Emphasis"/>
        </w:rPr>
        <w:t xml:space="preserve"> than capitalist enterprise </w:t>
      </w:r>
      <w:r w:rsidRPr="00A94A00">
        <w:rPr>
          <w:rStyle w:val="Emphasis"/>
          <w:highlight w:val="green"/>
        </w:rPr>
        <w:t>in</w:t>
      </w:r>
      <w:r w:rsidRPr="00B6286B">
        <w:rPr>
          <w:rStyle w:val="Emphasis"/>
        </w:rPr>
        <w:t xml:space="preserve"> terms of generating and </w:t>
      </w:r>
      <w:r w:rsidRPr="00A94A00">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A94A00">
        <w:rPr>
          <w:rStyle w:val="Emphasis"/>
          <w:highlight w:val="green"/>
        </w:rPr>
        <w:t>no</w:t>
      </w:r>
      <w:r w:rsidRPr="00B6286B">
        <w:rPr>
          <w:rStyle w:val="Emphasis"/>
        </w:rPr>
        <w:t xml:space="preserve">t impose </w:t>
      </w:r>
      <w:r w:rsidRPr="00A94A00">
        <w:rPr>
          <w:rStyle w:val="Emphasis"/>
          <w:highlight w:val="green"/>
        </w:rPr>
        <w:t>short-term innovation cycles</w:t>
      </w:r>
      <w:r w:rsidRPr="00B6286B">
        <w:rPr>
          <w:rStyle w:val="Emphasis"/>
        </w:rPr>
        <w:t xml:space="preserve"> looking </w:t>
      </w:r>
      <w:r w:rsidRPr="00A94A00">
        <w:rPr>
          <w:rStyle w:val="Emphasis"/>
          <w:highlight w:val="green"/>
        </w:rPr>
        <w:t>to</w:t>
      </w:r>
      <w:r w:rsidRPr="00B6286B">
        <w:rPr>
          <w:rStyle w:val="Emphasis"/>
        </w:rPr>
        <w:t xml:space="preserve"> generate products that can </w:t>
      </w:r>
      <w:r w:rsidRPr="00A94A00">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i)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A94A00">
        <w:rPr>
          <w:rStyle w:val="Emphasis"/>
          <w:highlight w:val="green"/>
        </w:rPr>
        <w:t>of new tech</w:t>
      </w:r>
      <w:r w:rsidRPr="008F126F">
        <w:rPr>
          <w:rStyle w:val="Emphasis"/>
        </w:rPr>
        <w:t>nologies</w:t>
      </w:r>
      <w:r w:rsidRPr="00A94A00">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A94A00">
        <w:rPr>
          <w:rStyle w:val="Emphasis"/>
          <w:highlight w:val="green"/>
        </w:rPr>
        <w:t>explore</w:t>
      </w:r>
      <w:r w:rsidRPr="00B6286B">
        <w:rPr>
          <w:rStyle w:val="Emphasis"/>
        </w:rPr>
        <w:t xml:space="preserve"> </w:t>
      </w:r>
      <w:r w:rsidRPr="00A94A00">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A94A00">
        <w:rPr>
          <w:rStyle w:val="Emphasis"/>
          <w:highlight w:val="green"/>
        </w:rPr>
        <w:t>incentives</w:t>
      </w:r>
      <w:r w:rsidRPr="00B6286B">
        <w:rPr>
          <w:rStyle w:val="Emphasis"/>
        </w:rPr>
        <w:t xml:space="preserve"> </w:t>
      </w:r>
      <w:r w:rsidRPr="00A94A00">
        <w:rPr>
          <w:rStyle w:val="Emphasis"/>
          <w:highlight w:val="green"/>
        </w:rPr>
        <w:t>would</w:t>
      </w:r>
      <w:r w:rsidRPr="00B6286B">
        <w:rPr>
          <w:rStyle w:val="Emphasis"/>
        </w:rPr>
        <w:t xml:space="preserve"> exist that </w:t>
      </w:r>
      <w:r w:rsidRPr="00A94A00">
        <w:rPr>
          <w:rStyle w:val="Emphasis"/>
          <w:highlight w:val="green"/>
        </w:rPr>
        <w:t>reward the degree to which</w:t>
      </w:r>
      <w:r w:rsidRPr="00B6286B">
        <w:rPr>
          <w:rStyle w:val="Emphasis"/>
        </w:rPr>
        <w:t xml:space="preserve"> the freely programmed </w:t>
      </w:r>
      <w:r w:rsidRPr="00A94A00">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A94A00">
        <w:rPr>
          <w:rStyle w:val="Emphasis"/>
          <w:highlight w:val="green"/>
        </w:rPr>
        <w:t xml:space="preserve">differences </w:t>
      </w:r>
      <w:r w:rsidRPr="00B6286B">
        <w:rPr>
          <w:rStyle w:val="Emphasis"/>
        </w:rPr>
        <w:t xml:space="preserve">would </w:t>
      </w:r>
      <w:r w:rsidRPr="00A94A00">
        <w:rPr>
          <w:rStyle w:val="Emphasis"/>
          <w:highlight w:val="green"/>
        </w:rPr>
        <w:t xml:space="preserve">lie in </w:t>
      </w:r>
      <w:r w:rsidRPr="00B6286B">
        <w:rPr>
          <w:rStyle w:val="Emphasis"/>
        </w:rPr>
        <w:t xml:space="preserve">the form of interaction among them (in the absence of mercantile links), their </w:t>
      </w:r>
      <w:r w:rsidRPr="00A94A00">
        <w:rPr>
          <w:rStyle w:val="Emphasis"/>
          <w:highlight w:val="green"/>
        </w:rPr>
        <w:t>decision-making capacity</w:t>
      </w:r>
      <w:r w:rsidRPr="00B6286B">
        <w:rPr>
          <w:rStyle w:val="Emphasis"/>
        </w:rPr>
        <w:t xml:space="preserve"> (since no private property rights adhere), </w:t>
      </w:r>
      <w:r w:rsidRPr="00A94A00">
        <w:rPr>
          <w:rStyle w:val="Emphasis"/>
          <w:highlight w:val="green"/>
        </w:rPr>
        <w:t>and</w:t>
      </w:r>
      <w:r w:rsidRPr="00B6286B">
        <w:rPr>
          <w:rStyle w:val="Emphasis"/>
        </w:rPr>
        <w:t xml:space="preserve"> the types of </w:t>
      </w:r>
      <w:r w:rsidRPr="00A94A00">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1A6816D5" w14:textId="77777777" w:rsidR="000E2CC8" w:rsidRPr="00B6286B" w:rsidRDefault="000E2CC8" w:rsidP="000E2CC8">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26409A02" w14:textId="77777777" w:rsidR="000E2CC8" w:rsidRPr="00B6286B" w:rsidRDefault="000E2CC8" w:rsidP="000E2CC8">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17611426" w14:textId="77777777" w:rsidR="000E2CC8" w:rsidRPr="00B6286B" w:rsidRDefault="000E2CC8" w:rsidP="000E2CC8">
      <w:pPr>
        <w:rPr>
          <w:sz w:val="14"/>
        </w:rPr>
      </w:pPr>
      <w:r w:rsidRPr="00B6286B">
        <w:rPr>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A94A00">
        <w:rPr>
          <w:rStyle w:val="Emphasis"/>
          <w:highlight w:val="green"/>
        </w:rPr>
        <w:t>seize stocks from</w:t>
      </w:r>
      <w:r w:rsidRPr="00B6286B">
        <w:rPr>
          <w:rStyle w:val="Emphasis"/>
        </w:rPr>
        <w:t xml:space="preserve"> rich </w:t>
      </w:r>
      <w:r w:rsidRPr="00A94A00">
        <w:rPr>
          <w:rStyle w:val="Emphasis"/>
          <w:highlight w:val="green"/>
        </w:rPr>
        <w:t>landowners</w:t>
      </w:r>
      <w:r w:rsidRPr="00B6286B">
        <w:rPr>
          <w:rStyle w:val="Emphasis"/>
        </w:rPr>
        <w:t xml:space="preserve">, </w:t>
      </w:r>
      <w:r w:rsidRPr="00A94A00">
        <w:rPr>
          <w:rStyle w:val="Emphasis"/>
          <w:highlight w:val="green"/>
        </w:rPr>
        <w:t>nationalise banks</w:t>
      </w:r>
      <w:r w:rsidRPr="00B6286B">
        <w:rPr>
          <w:rStyle w:val="Emphasis"/>
        </w:rPr>
        <w:t xml:space="preserve"> and cartels, </w:t>
      </w:r>
      <w:r w:rsidRPr="00A94A00">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A94A00">
        <w:rPr>
          <w:rStyle w:val="Emphasis"/>
          <w:highlight w:val="green"/>
        </w:rPr>
        <w:t xml:space="preserve">audit </w:t>
      </w:r>
      <w:r w:rsidRPr="00B6286B">
        <w:rPr>
          <w:rStyle w:val="Emphasis"/>
        </w:rPr>
        <w:t xml:space="preserve">of all </w:t>
      </w:r>
      <w:r w:rsidRPr="00A94A00">
        <w:rPr>
          <w:rStyle w:val="Emphasis"/>
          <w:highlight w:val="green"/>
        </w:rPr>
        <w:t>supply chains</w:t>
      </w:r>
      <w:r w:rsidRPr="00B6286B">
        <w:rPr>
          <w:rStyle w:val="Emphasis"/>
        </w:rPr>
        <w:t xml:space="preserve"> and import flows running into our country. </w:t>
      </w:r>
      <w:r w:rsidRPr="00B6286B">
        <w:rPr>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A94A00">
        <w:rPr>
          <w:rStyle w:val="Emphasis"/>
          <w:highlight w:val="green"/>
        </w:rPr>
        <w:t xml:space="preserve">investment in </w:t>
      </w:r>
      <w:r w:rsidRPr="00B6286B">
        <w:rPr>
          <w:rStyle w:val="Emphasis"/>
        </w:rPr>
        <w:t xml:space="preserve">the </w:t>
      </w:r>
      <w:r w:rsidRPr="00A94A00">
        <w:rPr>
          <w:rStyle w:val="Emphasis"/>
          <w:highlight w:val="green"/>
        </w:rPr>
        <w:t xml:space="preserve">habitability </w:t>
      </w:r>
      <w:r w:rsidRPr="00B6286B">
        <w:rPr>
          <w:rStyle w:val="Emphasis"/>
        </w:rPr>
        <w:t xml:space="preserve">of this planet, an establishment </w:t>
      </w:r>
      <w:r w:rsidRPr="00A94A00">
        <w:rPr>
          <w:rStyle w:val="Emphasis"/>
          <w:highlight w:val="green"/>
        </w:rPr>
        <w:t>and</w:t>
      </w:r>
      <w:r w:rsidRPr="00B6286B">
        <w:rPr>
          <w:rStyle w:val="Emphasis"/>
        </w:rPr>
        <w:t xml:space="preserve"> maintenance of </w:t>
      </w:r>
      <w:r w:rsidRPr="00A94A00">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A94A00">
        <w:rPr>
          <w:rStyle w:val="Emphasis"/>
          <w:highlight w:val="green"/>
        </w:rPr>
        <w:t>draconian restraints on</w:t>
      </w:r>
      <w:r w:rsidRPr="00B6286B">
        <w:rPr>
          <w:rStyle w:val="Emphasis"/>
        </w:rPr>
        <w:t xml:space="preserve"> existing plantation and animal </w:t>
      </w:r>
      <w:r w:rsidRPr="00A94A00">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A94A00">
        <w:rPr>
          <w:rStyle w:val="Emphasis"/>
          <w:highlight w:val="green"/>
        </w:rPr>
        <w:t>registering land</w:t>
      </w:r>
      <w:r w:rsidRPr="00B6286B">
        <w:rPr>
          <w:rStyle w:val="Emphasis"/>
        </w:rPr>
        <w:t xml:space="preserve"> properties, </w:t>
      </w:r>
      <w:r w:rsidRPr="00A94A00">
        <w:rPr>
          <w:rStyle w:val="Emphasis"/>
          <w:highlight w:val="green"/>
        </w:rPr>
        <w:t>monitoring</w:t>
      </w:r>
      <w:r w:rsidRPr="00B6286B">
        <w:rPr>
          <w:rStyle w:val="Emphasis"/>
        </w:rPr>
        <w:t xml:space="preserve"> rainforests </w:t>
      </w:r>
      <w:r w:rsidRPr="00A94A00">
        <w:rPr>
          <w:rStyle w:val="Emphasis"/>
          <w:highlight w:val="green"/>
        </w:rPr>
        <w:t>via satellites,</w:t>
      </w:r>
      <w:r w:rsidRPr="00B6286B">
        <w:rPr>
          <w:rStyle w:val="Emphasis"/>
        </w:rPr>
        <w:t xml:space="preserve"> enforcing the forest code and actually </w:t>
      </w:r>
      <w:r w:rsidRPr="00A94A00">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B6286B">
        <w:rPr>
          <w:sz w:val="14"/>
        </w:rPr>
        <w:t>–</w:t>
      </w:r>
      <w:r w:rsidRPr="00B6286B">
        <w:rPr>
          <w:rStyle w:val="Emphasis"/>
        </w:rPr>
        <w:t xml:space="preserve"> is the purpose of wildlife consumption, </w:t>
      </w:r>
      <w:r w:rsidRPr="00A94A00">
        <w:rPr>
          <w:rStyle w:val="Emphasis"/>
          <w:highlight w:val="green"/>
        </w:rPr>
        <w:t xml:space="preserve">criminalisation and actual </w:t>
      </w:r>
      <w:r w:rsidRPr="00B6286B">
        <w:rPr>
          <w:rStyle w:val="Emphasis"/>
        </w:rPr>
        <w:t xml:space="preserve">law </w:t>
      </w:r>
      <w:r w:rsidRPr="00A94A00">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r w:rsidRPr="00A94A00">
        <w:rPr>
          <w:rStyle w:val="Emphasis"/>
          <w:highlight w:val="green"/>
        </w:rPr>
        <w:t xml:space="preserve">nationalisation of all </w:t>
      </w:r>
      <w:r w:rsidRPr="00B6286B">
        <w:rPr>
          <w:rStyle w:val="Emphasis"/>
        </w:rPr>
        <w:t xml:space="preserve">private </w:t>
      </w:r>
      <w:r w:rsidRPr="00A94A00">
        <w:rPr>
          <w:rStyle w:val="Emphasis"/>
          <w:highlight w:val="green"/>
        </w:rPr>
        <w:t>companies</w:t>
      </w:r>
      <w:r w:rsidRPr="00B6286B">
        <w:rPr>
          <w:rStyle w:val="Emphasis"/>
        </w:rPr>
        <w:t xml:space="preserve"> extracting and processing and distributing fossil fuels. </w:t>
      </w:r>
      <w:r w:rsidRPr="00B6286B">
        <w:rPr>
          <w:sz w:val="14"/>
        </w:rPr>
        <w:t>Corporations on the loose like ExxonMobil, BP, Shell, RWE, Lundin Energy and the rest of the pack will have to be reined in, and the safest way to do that is to put them under public ownership, either through acquisition or –</w:t>
      </w:r>
      <w:r w:rsidRPr="00B6286B">
        <w:rPr>
          <w:rStyle w:val="Emphasis"/>
        </w:rPr>
        <w:t xml:space="preserve"> more defensibly – </w:t>
      </w:r>
      <w:r w:rsidRPr="00A94A00">
        <w:rPr>
          <w:rStyle w:val="Emphasis"/>
          <w:highlight w:val="green"/>
        </w:rPr>
        <w:t>confiscation without recompense</w:t>
      </w:r>
      <w:r w:rsidRPr="00B6286B">
        <w:rPr>
          <w:rStyle w:val="Emphasis"/>
        </w:rPr>
        <w:t xml:space="preserve">. </w:t>
      </w:r>
      <w:r w:rsidRPr="00B6286B">
        <w:rPr>
          <w:sz w:val="14"/>
        </w:rPr>
        <w:t>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A94A00">
        <w:rPr>
          <w:rStyle w:val="Emphasis"/>
          <w:highlight w:val="green"/>
        </w:rPr>
        <w:t xml:space="preserve">CCS </w:t>
      </w:r>
      <w:r w:rsidRPr="00B6286B">
        <w:rPr>
          <w:rStyle w:val="Emphasis"/>
        </w:rPr>
        <w:t xml:space="preserve">would </w:t>
      </w:r>
      <w:r w:rsidRPr="00A94A00">
        <w:rPr>
          <w:rStyle w:val="Emphasis"/>
          <w:highlight w:val="green"/>
        </w:rPr>
        <w:t>devour</w:t>
      </w:r>
      <w:r w:rsidRPr="00B6286B">
        <w:rPr>
          <w:rStyle w:val="Emphasis"/>
        </w:rPr>
        <w:t xml:space="preserve"> such </w:t>
      </w:r>
      <w:r w:rsidRPr="00A94A00">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B6286B">
        <w:rPr>
          <w:rStyle w:val="Emphasis"/>
        </w:rPr>
        <w:t xml:space="preserve">A </w:t>
      </w:r>
      <w:r w:rsidRPr="00A94A00">
        <w:rPr>
          <w:rStyle w:val="Emphasis"/>
          <w:highlight w:val="green"/>
        </w:rPr>
        <w:t>capitalist solution</w:t>
      </w:r>
      <w:r w:rsidRPr="00B6286B">
        <w:rPr>
          <w:rStyle w:val="Emphasis"/>
        </w:rPr>
        <w:t xml:space="preserve"> to a problem made by capitalism? If only. A capitalist company </w:t>
      </w:r>
      <w:r w:rsidRPr="00A94A00">
        <w:rPr>
          <w:rStyle w:val="Emphasis"/>
          <w:highlight w:val="green"/>
        </w:rPr>
        <w:t>has</w:t>
      </w:r>
      <w:r w:rsidRPr="00B6286B">
        <w:rPr>
          <w:rStyle w:val="Emphasis"/>
        </w:rPr>
        <w:t xml:space="preserve"> to have a </w:t>
      </w:r>
      <w:r w:rsidRPr="00A94A00">
        <w:rPr>
          <w:rStyle w:val="Emphasis"/>
          <w:highlight w:val="green"/>
        </w:rPr>
        <w:t>commodity to sell</w:t>
      </w:r>
      <w:r w:rsidRPr="00B6286B">
        <w:rPr>
          <w:rStyle w:val="Emphasis"/>
        </w:rPr>
        <w:t xml:space="preserve">. With the exception of the pilot plant in Iceland, Climeworks and the other start-ups are turning their concentrated CO 2 into goods with exchange-value. It can be gas sold </w:t>
      </w:r>
      <w:r w:rsidRPr="00A94A00">
        <w:rPr>
          <w:rStyle w:val="Emphasis"/>
          <w:highlight w:val="green"/>
        </w:rPr>
        <w:t>to greenhous</w:t>
      </w:r>
      <w:r w:rsidRPr="00B6286B">
        <w:rPr>
          <w:rStyle w:val="Emphasis"/>
        </w:rPr>
        <w:t xml:space="preserve">es </w:t>
      </w:r>
      <w:r w:rsidRPr="00A94A00">
        <w:rPr>
          <w:rStyle w:val="Emphasis"/>
          <w:highlight w:val="green"/>
        </w:rPr>
        <w:t>or</w:t>
      </w:r>
      <w:r w:rsidRPr="00B6286B">
        <w:rPr>
          <w:rStyle w:val="Emphasis"/>
        </w:rPr>
        <w:t xml:space="preserve"> soft drink producers (Coca-Cola in the case of Climeworks in Zürich); it could </w:t>
      </w:r>
      <w:r w:rsidRPr="00A94A00">
        <w:rPr>
          <w:rStyle w:val="Emphasis"/>
          <w:highlight w:val="green"/>
        </w:rPr>
        <w:t>go into</w:t>
      </w:r>
      <w:r w:rsidRPr="00B6286B">
        <w:rPr>
          <w:rStyle w:val="Emphasis"/>
        </w:rPr>
        <w:t xml:space="preserve"> microalgae or </w:t>
      </w:r>
      <w:r w:rsidRPr="00A94A00">
        <w:rPr>
          <w:rStyle w:val="Emphasis"/>
          <w:highlight w:val="green"/>
        </w:rPr>
        <w:t>liquid fuel</w:t>
      </w:r>
      <w:r w:rsidRPr="00B6286B">
        <w:rPr>
          <w:rStyle w:val="Emphasis"/>
        </w:rPr>
        <w:t xml:space="preserve">, possibly even for airplanes. Such commodities bury no CO 2 . </w:t>
      </w:r>
      <w:r w:rsidRPr="00A94A00">
        <w:rPr>
          <w:rStyle w:val="Emphasis"/>
          <w:highlight w:val="green"/>
        </w:rPr>
        <w:t xml:space="preserve">They capture </w:t>
      </w:r>
      <w:r w:rsidRPr="00B6286B">
        <w:rPr>
          <w:rStyle w:val="Emphasis"/>
        </w:rPr>
        <w:t xml:space="preserve">it </w:t>
      </w:r>
      <w:r w:rsidRPr="00A94A00">
        <w:rPr>
          <w:rStyle w:val="Emphasis"/>
          <w:highlight w:val="green"/>
        </w:rPr>
        <w:t>and</w:t>
      </w:r>
      <w:r w:rsidRPr="00B6286B">
        <w:rPr>
          <w:rStyle w:val="Emphasis"/>
        </w:rPr>
        <w:t xml:space="preserve"> pass it on for </w:t>
      </w:r>
      <w:r w:rsidRPr="00A94A00">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A94A00">
        <w:rPr>
          <w:rStyle w:val="Emphasis"/>
          <w:highlight w:val="green"/>
        </w:rPr>
        <w:t>not just</w:t>
      </w:r>
      <w:r w:rsidRPr="00B6286B">
        <w:rPr>
          <w:rStyle w:val="Emphasis"/>
        </w:rPr>
        <w:t xml:space="preserve"> for ‘</w:t>
      </w:r>
      <w:r w:rsidRPr="00A94A00">
        <w:rPr>
          <w:rStyle w:val="Emphasis"/>
          <w:highlight w:val="green"/>
        </w:rPr>
        <w:t>getting rid of</w:t>
      </w:r>
      <w:r w:rsidRPr="00B6286B">
        <w:rPr>
          <w:rStyle w:val="Emphasis"/>
        </w:rPr>
        <w:t xml:space="preserve"> these </w:t>
      </w:r>
      <w:r w:rsidRPr="00A94A00">
        <w:rPr>
          <w:rStyle w:val="Emphasis"/>
          <w:highlight w:val="green"/>
        </w:rPr>
        <w:t>corporations</w:t>
      </w:r>
      <w:r w:rsidRPr="00B6286B">
        <w:rPr>
          <w:rStyle w:val="Emphasis"/>
        </w:rPr>
        <w:t xml:space="preserve">, as we might like to, </w:t>
      </w:r>
      <w:r w:rsidRPr="00A94A00">
        <w:rPr>
          <w:rStyle w:val="Emphasis"/>
          <w:highlight w:val="green"/>
        </w:rPr>
        <w:t>but transforming them into</w:t>
      </w:r>
      <w:r w:rsidRPr="00B6286B">
        <w:rPr>
          <w:rStyle w:val="Emphasis"/>
        </w:rPr>
        <w:t xml:space="preserve"> companies that deliver a carbon removal service’. Make them </w:t>
      </w:r>
      <w:r w:rsidRPr="00A94A00">
        <w:rPr>
          <w:rStyle w:val="Emphasis"/>
          <w:highlight w:val="green"/>
        </w:rPr>
        <w:t>public utilities for restabilising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A94A00">
        <w:rPr>
          <w:rStyle w:val="Emphasis"/>
          <w:highlight w:val="green"/>
        </w:rPr>
        <w:t>through control measures</w:t>
      </w:r>
      <w:r w:rsidRPr="00B6286B">
        <w:rPr>
          <w:rStyle w:val="Emphasis"/>
        </w:rPr>
        <w:t xml:space="preserve"> – rationing, </w:t>
      </w:r>
      <w:r w:rsidRPr="00A94A00">
        <w:rPr>
          <w:rStyle w:val="Emphasis"/>
          <w:highlight w:val="green"/>
        </w:rPr>
        <w:t>reallocating, requisitioning, sanctioning</w:t>
      </w:r>
      <w:r w:rsidRPr="00B6286B">
        <w:rPr>
          <w:rStyle w:val="Emphasis"/>
        </w:rPr>
        <w:t xml:space="preserve">, ordering … </w:t>
      </w:r>
      <w:r w:rsidRPr="00B6286B">
        <w:rPr>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A94A00">
        <w:rPr>
          <w:rStyle w:val="Emphasis"/>
          <w:highlight w:val="green"/>
        </w:rPr>
        <w:t xml:space="preserve">capitalist state </w:t>
      </w:r>
      <w:r w:rsidRPr="00B6286B">
        <w:rPr>
          <w:rStyle w:val="Emphasis"/>
        </w:rPr>
        <w:t>will continue to</w:t>
      </w:r>
      <w:r w:rsidRPr="00A94A00">
        <w:rPr>
          <w:rStyle w:val="Emphasis"/>
          <w:highlight w:val="green"/>
        </w:rPr>
        <w:t xml:space="preserve"> attend to symptoms, which</w:t>
      </w:r>
      <w:r w:rsidRPr="00B6286B">
        <w:rPr>
          <w:rStyle w:val="Emphasis"/>
        </w:rPr>
        <w:t xml:space="preserve">, however, must eventually </w:t>
      </w:r>
      <w:r w:rsidRPr="00A94A00">
        <w:rPr>
          <w:rStyle w:val="Emphasis"/>
          <w:highlight w:val="green"/>
        </w:rPr>
        <w:t>reach a boiling point.</w:t>
      </w:r>
      <w:r w:rsidRPr="00B6286B">
        <w:rPr>
          <w:rStyle w:val="Emphasis"/>
        </w:rPr>
        <w:t xml:space="preserve"> </w:t>
      </w:r>
      <w:r w:rsidRPr="00B6286B">
        <w:rPr>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A94A00">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harbour a </w:t>
      </w:r>
      <w:r w:rsidRPr="00A94A00">
        <w:rPr>
          <w:rStyle w:val="Emphasis"/>
          <w:highlight w:val="green"/>
        </w:rPr>
        <w:t xml:space="preserve">predisposition for emergency action and </w:t>
      </w:r>
      <w:r w:rsidRPr="00B6286B">
        <w:rPr>
          <w:rStyle w:val="Emphasis"/>
        </w:rPr>
        <w:t xml:space="preserve">an openness to some degree of </w:t>
      </w:r>
      <w:r w:rsidRPr="00A94A00">
        <w:rPr>
          <w:rStyle w:val="Emphasis"/>
          <w:highlight w:val="green"/>
        </w:rPr>
        <w:t>hard power from the state</w:t>
      </w:r>
      <w:r w:rsidRPr="00B6286B">
        <w:rPr>
          <w:rStyle w:val="Emphasis"/>
        </w:rPr>
        <w:t xml:space="preserve">. </w:t>
      </w:r>
      <w:r w:rsidRPr="00B6286B">
        <w:rPr>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024EABFB" w14:textId="77777777" w:rsidR="000E2CC8" w:rsidRPr="00B6286B" w:rsidRDefault="000E2CC8" w:rsidP="000E2CC8">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1F287C2D" w14:textId="77777777" w:rsidR="000E2CC8" w:rsidRPr="00B6286B" w:rsidRDefault="000E2CC8" w:rsidP="000E2CC8">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3" w:history="1">
        <w:r w:rsidRPr="00B6286B">
          <w:rPr>
            <w:rStyle w:val="Hyperlink"/>
          </w:rPr>
          <w:t>https://philpapers.org/archive/STETAM-4.pdf</w:t>
        </w:r>
      </w:hyperlink>
      <w:r w:rsidRPr="00B6286B">
        <w:t xml:space="preserve"> //Xu]</w:t>
      </w:r>
    </w:p>
    <w:p w14:paraId="6F308278" w14:textId="77777777" w:rsidR="000E2CC8" w:rsidRDefault="000E2CC8" w:rsidP="000E2CC8">
      <w:pPr>
        <w:rPr>
          <w:sz w:val="16"/>
        </w:rPr>
      </w:pPr>
      <w:r w:rsidRPr="00B6286B">
        <w:rPr>
          <w:sz w:val="16"/>
          <w:szCs w:val="16"/>
        </w:rPr>
        <w:t>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man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A94A00">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A94A00">
        <w:rPr>
          <w:rStyle w:val="Emphasis"/>
          <w:highlight w:val="green"/>
        </w:rPr>
        <w:t>use</w:t>
      </w:r>
      <w:r w:rsidRPr="00B6286B">
        <w:rPr>
          <w:rStyle w:val="Emphasis"/>
        </w:rPr>
        <w:t xml:space="preserve"> such new and emerging technologies as </w:t>
      </w:r>
      <w:r w:rsidRPr="00A94A00">
        <w:rPr>
          <w:rStyle w:val="Emphasis"/>
          <w:highlight w:val="green"/>
        </w:rPr>
        <w:t>genetics</w:t>
      </w:r>
      <w:r w:rsidRPr="00B6286B">
        <w:rPr>
          <w:rStyle w:val="Emphasis"/>
        </w:rPr>
        <w:t xml:space="preserve">, robotics, </w:t>
      </w:r>
      <w:r w:rsidRPr="00A94A00">
        <w:rPr>
          <w:rStyle w:val="Emphasis"/>
          <w:highlight w:val="green"/>
        </w:rPr>
        <w:t>a</w:t>
      </w:r>
      <w:r w:rsidRPr="00B6286B">
        <w:rPr>
          <w:rStyle w:val="Emphasis"/>
        </w:rPr>
        <w:t xml:space="preserve">rtificial </w:t>
      </w:r>
      <w:r w:rsidRPr="00A94A00">
        <w:rPr>
          <w:rStyle w:val="Emphasis"/>
          <w:highlight w:val="green"/>
        </w:rPr>
        <w:t>i</w:t>
      </w:r>
      <w:r w:rsidRPr="00B6286B">
        <w:rPr>
          <w:rStyle w:val="Emphasis"/>
        </w:rPr>
        <w:t xml:space="preserve">ntelligence, </w:t>
      </w:r>
      <w:r w:rsidRPr="00A94A00">
        <w:rPr>
          <w:rStyle w:val="Emphasis"/>
          <w:highlight w:val="green"/>
        </w:rPr>
        <w:t>and nanotech</w:t>
      </w:r>
      <w:r w:rsidRPr="00B6286B">
        <w:rPr>
          <w:rStyle w:val="Emphasis"/>
        </w:rPr>
        <w:t xml:space="preserve">nology </w:t>
      </w:r>
      <w:r w:rsidRPr="00A94A00">
        <w:rPr>
          <w:rStyle w:val="Emphasis"/>
          <w:highlight w:val="green"/>
        </w:rPr>
        <w:t>to achieve</w:t>
      </w:r>
      <w:r w:rsidRPr="00B6286B">
        <w:rPr>
          <w:rStyle w:val="Emphasis"/>
        </w:rPr>
        <w:t xml:space="preserve"> ambitious goals: the elimination of disease; radical life extension (even </w:t>
      </w:r>
      <w:r w:rsidRPr="00A94A00">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A94A00">
        <w:rPr>
          <w:rStyle w:val="Emphasis"/>
          <w:highlight w:val="green"/>
        </w:rPr>
        <w:t>enhanced</w:t>
      </w:r>
      <w:r w:rsidRPr="00B6286B">
        <w:rPr>
          <w:rStyle w:val="Emphasis"/>
        </w:rPr>
        <w:t xml:space="preserve"> intellectual, physical, aesthetic and </w:t>
      </w:r>
      <w:r w:rsidRPr="00A94A00">
        <w:rPr>
          <w:rStyle w:val="Emphasis"/>
          <w:highlight w:val="green"/>
        </w:rPr>
        <w:t>ethical capabilities</w:t>
      </w:r>
      <w:r w:rsidRPr="00B6286B">
        <w:rPr>
          <w:rStyle w:val="Emphasis"/>
        </w:rPr>
        <w:t xml:space="preserve">. Some transhumanists even aim at the </w:t>
      </w:r>
      <w:r w:rsidRPr="00A94A00">
        <w:rPr>
          <w:rStyle w:val="Emphasis"/>
          <w:highlight w:val="green"/>
        </w:rPr>
        <w:t>abolition</w:t>
      </w:r>
      <w:r w:rsidRPr="00B6286B">
        <w:rPr>
          <w:rStyle w:val="Emphasis"/>
        </w:rPr>
        <w:t xml:space="preserve"> of all forms </w:t>
      </w:r>
      <w:r w:rsidRPr="00A94A00">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 in particular, has written much about “existential risks” or the possibilities that new technologies present for the extinction of life on earth (Bostrom 2002). Nonetheless, many transhumanists prefer a “Proactionary Principle” of rational risk-assessment, as More (2005) puts it, as opposed to a “Precautionary Principle” of excessive safeguarding regarding technological developments. Politically, transhumanists have covered the spectrum. Proto-transhumanists such as molecular biologist J.D. Bernal and geneticist/evolutionary biologist J.B.S. Haldane were Marxists, Bernal being a member of the Communist Party of Great Britain, while Haldane was an external supporter of the Party. Riccardo Campa, chair of the Associazione Italiana Transumanisti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Extropianism)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“overhumanists” or “sovrumanists” (from the Italian “sovrumanismo”), a group of members within the ITA, have been accused of fascist tendencies.4 As I have not been able to read any of the purportedly fascist texts (Stefano Vaj’s Biopolitica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cyborgology,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activity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A94A00">
        <w:rPr>
          <w:rStyle w:val="Emphasis"/>
          <w:highlight w:val="green"/>
        </w:rPr>
        <w:t>material conditions</w:t>
      </w:r>
      <w:r w:rsidRPr="00B6286B">
        <w:rPr>
          <w:rStyle w:val="Emphasis"/>
        </w:rPr>
        <w:t xml:space="preserve"> of the relations and means of production </w:t>
      </w:r>
      <w:r w:rsidRPr="00A94A00">
        <w:rPr>
          <w:rStyle w:val="Emphasis"/>
          <w:highlight w:val="green"/>
        </w:rPr>
        <w:t>produce the</w:t>
      </w:r>
      <w:r w:rsidRPr="00B6286B">
        <w:rPr>
          <w:rStyle w:val="Emphasis"/>
        </w:rPr>
        <w:t xml:space="preserve"> situations and </w:t>
      </w:r>
      <w:r w:rsidRPr="00A94A00">
        <w:rPr>
          <w:rStyle w:val="Emphasis"/>
          <w:highlight w:val="green"/>
        </w:rPr>
        <w:t>systems in which individuals live and</w:t>
      </w:r>
      <w:r w:rsidRPr="00B6286B">
        <w:rPr>
          <w:rStyle w:val="Emphasis"/>
        </w:rPr>
        <w:t xml:space="preserve"> by which their conceptions of </w:t>
      </w:r>
      <w:r w:rsidRPr="00A94A00">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Thus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Thus the second key aspect: that technological advancement is a necessary precondition for revolution. </w:t>
      </w:r>
      <w:r w:rsidRPr="00B6286B">
        <w:rPr>
          <w:rStyle w:val="Emphasis"/>
        </w:rPr>
        <w:t xml:space="preserve">Marx holds that to achieve a socialist society one of the first priorities of </w:t>
      </w:r>
      <w:r w:rsidRPr="00A94A00">
        <w:rPr>
          <w:rStyle w:val="Emphasis"/>
          <w:highlight w:val="green"/>
        </w:rPr>
        <w:t>the revolutionary proletariat must</w:t>
      </w:r>
      <w:r w:rsidRPr="00B6286B">
        <w:rPr>
          <w:rStyle w:val="Emphasis"/>
        </w:rPr>
        <w:t xml:space="preserve"> be to “</w:t>
      </w:r>
      <w:r w:rsidRPr="00A94A00">
        <w:rPr>
          <w:rStyle w:val="Emphasis"/>
          <w:highlight w:val="green"/>
        </w:rPr>
        <w:t>centralise</w:t>
      </w:r>
      <w:r w:rsidRPr="00B6286B">
        <w:rPr>
          <w:rStyle w:val="Emphasis"/>
        </w:rPr>
        <w:t xml:space="preserve"> all instruments of </w:t>
      </w:r>
      <w:r w:rsidRPr="00A94A00">
        <w:rPr>
          <w:rStyle w:val="Emphasis"/>
          <w:highlight w:val="green"/>
        </w:rPr>
        <w:t>production</w:t>
      </w:r>
      <w:r w:rsidRPr="00B6286B">
        <w:rPr>
          <w:rStyle w:val="Emphasis"/>
        </w:rPr>
        <w:t xml:space="preserve"> in the hands of the State … to </w:t>
      </w:r>
      <w:r w:rsidRPr="00A94A00">
        <w:rPr>
          <w:rStyle w:val="Emphasis"/>
          <w:highlight w:val="green"/>
        </w:rPr>
        <w:t>increase</w:t>
      </w:r>
      <w:r w:rsidRPr="00B6286B">
        <w:rPr>
          <w:rStyle w:val="Emphasis"/>
        </w:rPr>
        <w:t xml:space="preserve"> the total of </w:t>
      </w:r>
      <w:r w:rsidRPr="00A94A00">
        <w:rPr>
          <w:rStyle w:val="Emphasis"/>
          <w:highlight w:val="green"/>
        </w:rPr>
        <w:t>productive forces</w:t>
      </w:r>
      <w:r w:rsidRPr="00B6286B">
        <w:rPr>
          <w:rStyle w:val="Emphasis"/>
        </w:rPr>
        <w:t xml:space="preserve"> as </w:t>
      </w:r>
      <w:r w:rsidRPr="00A94A00">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A94A00">
        <w:rPr>
          <w:rStyle w:val="Emphasis"/>
          <w:highlight w:val="green"/>
        </w:rPr>
        <w:t>machines perform</w:t>
      </w:r>
      <w:r w:rsidRPr="00B6286B">
        <w:rPr>
          <w:rStyle w:val="Emphasis"/>
        </w:rPr>
        <w:t xml:space="preserve"> much of </w:t>
      </w:r>
      <w:r w:rsidRPr="00A94A00">
        <w:rPr>
          <w:rStyle w:val="Emphasis"/>
          <w:highlight w:val="green"/>
        </w:rPr>
        <w:t>the labor</w:t>
      </w:r>
      <w:r w:rsidRPr="00B6286B">
        <w:rPr>
          <w:rStyle w:val="Emphasis"/>
        </w:rPr>
        <w:t xml:space="preserve"> required for human survival that </w:t>
      </w:r>
      <w:r w:rsidRPr="00A94A00">
        <w:rPr>
          <w:rStyle w:val="Emphasis"/>
          <w:highlight w:val="green"/>
        </w:rPr>
        <w:t>humans</w:t>
      </w:r>
      <w:r w:rsidRPr="00B6286B">
        <w:rPr>
          <w:rStyle w:val="Emphasis"/>
        </w:rPr>
        <w:t xml:space="preserve"> can </w:t>
      </w:r>
      <w:r w:rsidRPr="00A94A00">
        <w:rPr>
          <w:rStyle w:val="Emphasis"/>
          <w:highlight w:val="green"/>
        </w:rPr>
        <w:t>achieve</w:t>
      </w:r>
      <w:r w:rsidRPr="00B6286B">
        <w:rPr>
          <w:rStyle w:val="Emphasis"/>
        </w:rPr>
        <w:t xml:space="preserve"> revolutionarily </w:t>
      </w:r>
      <w:r w:rsidRPr="00A94A00">
        <w:rPr>
          <w:rStyle w:val="Emphasis"/>
          <w:highlight w:val="green"/>
        </w:rPr>
        <w:t>new ways of living</w:t>
      </w:r>
      <w:r w:rsidRPr="00B6286B">
        <w:rPr>
          <w:rStyle w:val="Emphasis"/>
        </w:rPr>
        <w:t>.</w:t>
      </w:r>
      <w:r w:rsidRPr="00B6286B">
        <w:rPr>
          <w:sz w:val="16"/>
        </w:rPr>
        <w:t xml:space="preserve"> </w:t>
      </w:r>
      <w:r w:rsidRPr="00B6286B">
        <w:rPr>
          <w:sz w:val="8"/>
          <w:szCs w:val="8"/>
        </w:rPr>
        <w:t>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Singularitarians,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Thus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Trek-esque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total destruction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A94A00">
        <w:rPr>
          <w:rStyle w:val="Emphasis"/>
          <w:highlight w:val="green"/>
        </w:rPr>
        <w:t>capitalist production</w:t>
      </w:r>
      <w:r w:rsidRPr="00B6286B">
        <w:rPr>
          <w:rStyle w:val="Emphasis"/>
        </w:rPr>
        <w:t xml:space="preserve"> divorces or </w:t>
      </w:r>
      <w:r w:rsidRPr="00A94A00">
        <w:rPr>
          <w:rStyle w:val="Emphasis"/>
          <w:highlight w:val="green"/>
        </w:rPr>
        <w:t>alienates</w:t>
      </w:r>
      <w:r w:rsidRPr="00B6286B">
        <w:rPr>
          <w:rStyle w:val="Emphasis"/>
        </w:rPr>
        <w:t xml:space="preserve"> </w:t>
      </w:r>
      <w:r w:rsidRPr="00A94A00">
        <w:rPr>
          <w:rStyle w:val="Emphasis"/>
          <w:highlight w:val="green"/>
        </w:rPr>
        <w:t>the worker from the activity</w:t>
      </w:r>
      <w:r w:rsidRPr="00B6286B">
        <w:rPr>
          <w:rStyle w:val="Emphasis"/>
        </w:rPr>
        <w:t xml:space="preserve"> she engages in, </w:t>
      </w:r>
      <w:r w:rsidRPr="00A94A00">
        <w:rPr>
          <w:rStyle w:val="Emphasis"/>
          <w:highlight w:val="green"/>
        </w:rPr>
        <w:t>subjecting</w:t>
      </w:r>
      <w:r w:rsidRPr="00B6286B">
        <w:rPr>
          <w:rStyle w:val="Emphasis"/>
        </w:rPr>
        <w:t xml:space="preserve"> her instead </w:t>
      </w:r>
      <w:r w:rsidRPr="00A94A00">
        <w:rPr>
          <w:rStyle w:val="Emphasis"/>
          <w:highlight w:val="green"/>
        </w:rPr>
        <w:t>to “alien” powers</w:t>
      </w:r>
      <w:r w:rsidRPr="00B6286B">
        <w:rPr>
          <w:rStyle w:val="Emphasis"/>
        </w:rPr>
        <w:t xml:space="preserve"> – her </w:t>
      </w:r>
      <w:r w:rsidRPr="00A94A00">
        <w:rPr>
          <w:rStyle w:val="Emphasis"/>
          <w:highlight w:val="green"/>
        </w:rPr>
        <w:t>employer’s need for profit</w:t>
      </w:r>
      <w:r w:rsidRPr="00B6286B">
        <w:rPr>
          <w:rStyle w:val="Emphasis"/>
        </w:rPr>
        <w:t>.</w:t>
      </w:r>
      <w:r w:rsidRPr="00B6286B">
        <w:rPr>
          <w:sz w:val="16"/>
        </w:rPr>
        <w:t xml:space="preserve"> Marx elaborates: the division of labour offers us the first example of how … as long as a cleavage exists between the particular and the common interest, as long, therefore, as activity is not voluntarily … divided, man’s own deed becomes an alien power opposed to him, which enslaves him instead of being controlled by him. For as soon as the distribution of labour comes into being, each man has a particular, exclusive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is not be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A94A00">
        <w:rPr>
          <w:rStyle w:val="Emphasis"/>
          <w:highlight w:val="green"/>
        </w:rPr>
        <w:t>humans are needy</w:t>
      </w:r>
      <w:r w:rsidRPr="00B6286B">
        <w:rPr>
          <w:rStyle w:val="Emphasis"/>
        </w:rPr>
        <w:t xml:space="preserve"> means that they are in a large sense passive beings. One is necessarily </w:t>
      </w:r>
      <w:r w:rsidRPr="00A94A00">
        <w:rPr>
          <w:rStyle w:val="Emphasis"/>
          <w:highlight w:val="green"/>
        </w:rPr>
        <w:t>dependent on</w:t>
      </w:r>
      <w:r w:rsidRPr="00B6286B">
        <w:rPr>
          <w:rStyle w:val="Emphasis"/>
        </w:rPr>
        <w:t xml:space="preserve"> the </w:t>
      </w:r>
      <w:r w:rsidRPr="00A94A00">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A94A00">
        <w:rPr>
          <w:rStyle w:val="Emphasis"/>
          <w:highlight w:val="green"/>
        </w:rPr>
        <w:t>neediness</w:t>
      </w:r>
      <w:r w:rsidRPr="00B6286B">
        <w:rPr>
          <w:rStyle w:val="Emphasis"/>
        </w:rPr>
        <w:t xml:space="preserve"> here do not describe individual modes of man’s behavior at all: they </w:t>
      </w:r>
      <w:r w:rsidRPr="00A94A00">
        <w:rPr>
          <w:rStyle w:val="Emphasis"/>
          <w:highlight w:val="green"/>
        </w:rPr>
        <w:t>are features of</w:t>
      </w:r>
      <w:r w:rsidRPr="00B6286B">
        <w:rPr>
          <w:rStyle w:val="Emphasis"/>
        </w:rPr>
        <w:t xml:space="preserve"> his whole </w:t>
      </w:r>
      <w:r w:rsidRPr="00A94A00">
        <w:rPr>
          <w:rStyle w:val="Emphasis"/>
          <w:highlight w:val="green"/>
        </w:rPr>
        <w:t>existence</w:t>
      </w:r>
      <w:r w:rsidRPr="00B6286B">
        <w:rPr>
          <w:rStyle w:val="Emphasis"/>
        </w:rPr>
        <w:t xml:space="preserve">” (Marcuse 1973, 21). Marx holds that since </w:t>
      </w:r>
      <w:r w:rsidRPr="00A94A00">
        <w:rPr>
          <w:rStyle w:val="Emphasis"/>
          <w:highlight w:val="green"/>
        </w:rPr>
        <w:t>external objects</w:t>
      </w:r>
      <w:r w:rsidRPr="00B6286B">
        <w:rPr>
          <w:rStyle w:val="Emphasis"/>
        </w:rPr>
        <w:t xml:space="preserve"> </w:t>
      </w:r>
      <w:r w:rsidRPr="00A94A00">
        <w:rPr>
          <w:rStyle w:val="Emphasis"/>
          <w:highlight w:val="green"/>
        </w:rPr>
        <w:t>are</w:t>
      </w:r>
      <w:r w:rsidRPr="00B6286B">
        <w:rPr>
          <w:rStyle w:val="Emphasis"/>
        </w:rPr>
        <w:t xml:space="preserve"> essential to life, they are actually </w:t>
      </w:r>
      <w:r w:rsidRPr="00A94A00">
        <w:rPr>
          <w:rStyle w:val="Emphasis"/>
          <w:highlight w:val="green"/>
        </w:rPr>
        <w:t>parts of</w:t>
      </w:r>
      <w:r w:rsidRPr="00B6286B">
        <w:rPr>
          <w:rStyle w:val="Emphasis"/>
        </w:rPr>
        <w:t xml:space="preserve"> human </w:t>
      </w:r>
      <w:r w:rsidRPr="00A94A00">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A94A00">
        <w:rPr>
          <w:rStyle w:val="Emphasis"/>
          <w:highlight w:val="green"/>
        </w:rPr>
        <w:t>social needs</w:t>
      </w:r>
      <w:r w:rsidRPr="00B6286B">
        <w:rPr>
          <w:rStyle w:val="Emphasis"/>
        </w:rPr>
        <w:t xml:space="preserve"> which </w:t>
      </w:r>
      <w:r w:rsidRPr="00A94A00">
        <w:rPr>
          <w:rStyle w:val="Emphasis"/>
          <w:highlight w:val="green"/>
        </w:rPr>
        <w:t>constitute</w:t>
      </w:r>
      <w:r w:rsidRPr="00B6286B">
        <w:rPr>
          <w:rStyle w:val="Emphasis"/>
        </w:rPr>
        <w:t xml:space="preserve"> a fundamental </w:t>
      </w:r>
      <w:r w:rsidRPr="00A94A00">
        <w:rPr>
          <w:rStyle w:val="Emphasis"/>
          <w:highlight w:val="green"/>
        </w:rPr>
        <w:t>connection between</w:t>
      </w:r>
      <w:r w:rsidRPr="00B6286B">
        <w:rPr>
          <w:rStyle w:val="Emphasis"/>
        </w:rPr>
        <w:t xml:space="preserve"> the </w:t>
      </w:r>
      <w:r w:rsidRPr="00A94A00">
        <w:rPr>
          <w:rStyle w:val="Emphasis"/>
          <w:highlight w:val="green"/>
        </w:rPr>
        <w:t>individual and</w:t>
      </w:r>
      <w:r w:rsidRPr="00B6286B">
        <w:rPr>
          <w:rStyle w:val="Emphasis"/>
        </w:rPr>
        <w:t xml:space="preserve"> other individuals in </w:t>
      </w:r>
      <w:r w:rsidRPr="00A94A00">
        <w:rPr>
          <w:rStyle w:val="Emphasis"/>
          <w:highlight w:val="green"/>
        </w:rPr>
        <w:t>society</w:t>
      </w:r>
      <w:r w:rsidRPr="00B6286B">
        <w:rPr>
          <w:rStyle w:val="Emphasis"/>
        </w:rPr>
        <w:t xml:space="preserve">. Humans need other humans for non-material needs such as </w:t>
      </w:r>
      <w:r w:rsidRPr="00A94A00">
        <w:rPr>
          <w:rStyle w:val="Emphasis"/>
          <w:highlight w:val="green"/>
        </w:rPr>
        <w:t>education, friendship, and culture</w:t>
      </w:r>
      <w:r w:rsidRPr="00B6286B">
        <w:rPr>
          <w:rStyle w:val="Emphasis"/>
        </w:rPr>
        <w:t xml:space="preserve">. Uniquely human (as far as we can tell) qualities, such as culture, require human beings to be social beings; thus sociality is part of human nature. </w:t>
      </w:r>
      <w:r w:rsidRPr="00B6286B">
        <w:rPr>
          <w:sz w:val="8"/>
          <w:szCs w:val="8"/>
        </w:rPr>
        <w:t>But humans are also active, self- and world-determining beings. Humans have the ability to relate to objects “universally,” through labor. Human labor produces objects: buildings, computers, medicines. All of these creations we regard as created by “us” – as humans – out of the raw materials found in nature. In producing such objects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actually produce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István Mészáros elaborates, asserting that never “can there be a point in history at which we could say: ‘now the human substance has been fully realized.’ For such a fixing would deprive the human being of his essential attribute: his power of ‘self-mediation’ and ‘self-development’” (Mészáros 1970, 119). It is impossible to posit an ideal ending to the saga of human history as that would constrain the freedom of the human by not allowing her very nature of self-determination to be expressed. 3.2 Transhumanists generally agree with the natural being of the human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particular brains,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A94A00">
        <w:rPr>
          <w:rStyle w:val="Emphasis"/>
          <w:highlight w:val="green"/>
        </w:rPr>
        <w:t>Some</w:t>
      </w:r>
      <w:r w:rsidRPr="00B6286B">
        <w:rPr>
          <w:rStyle w:val="Emphasis"/>
        </w:rPr>
        <w:t xml:space="preserve"> human </w:t>
      </w:r>
      <w:r w:rsidRPr="00A94A00">
        <w:rPr>
          <w:rStyle w:val="Emphasis"/>
          <w:highlight w:val="green"/>
        </w:rPr>
        <w:t xml:space="preserve">needs </w:t>
      </w:r>
      <w:r w:rsidRPr="00B6286B">
        <w:rPr>
          <w:rStyle w:val="Emphasis"/>
        </w:rPr>
        <w:t xml:space="preserve">may be </w:t>
      </w:r>
      <w:r w:rsidRPr="00A94A00">
        <w:rPr>
          <w:rStyle w:val="Emphasis"/>
          <w:highlight w:val="green"/>
        </w:rPr>
        <w:t>eliminated</w:t>
      </w:r>
      <w:r w:rsidRPr="00B6286B">
        <w:rPr>
          <w:rStyle w:val="Emphasis"/>
        </w:rPr>
        <w:t xml:space="preserve"> entirely </w:t>
      </w:r>
      <w:r w:rsidRPr="00A94A00">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A94A00">
        <w:rPr>
          <w:rStyle w:val="Emphasis"/>
          <w:highlight w:val="green"/>
        </w:rPr>
        <w:t>calories</w:t>
      </w:r>
      <w:r w:rsidRPr="00B6286B">
        <w:rPr>
          <w:rStyle w:val="Emphasis"/>
        </w:rPr>
        <w:t xml:space="preserve"> could be </w:t>
      </w:r>
      <w:r w:rsidRPr="00A94A00">
        <w:rPr>
          <w:rStyle w:val="Emphasis"/>
          <w:highlight w:val="green"/>
        </w:rPr>
        <w:t>supplied through</w:t>
      </w:r>
      <w:r w:rsidRPr="00B6286B">
        <w:rPr>
          <w:rStyle w:val="Emphasis"/>
        </w:rPr>
        <w:t xml:space="preserve"> smart drugs, supplements, and </w:t>
      </w:r>
      <w:r w:rsidRPr="00A94A00">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that transhumanists generally give precedence to the active aspect of human nature. More invokes “Perpetual Progress” as a transhumanist tenet that “captures the way transhumanists challenge traditional assertions that we should leave human nature fundamentally unchanged in order to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A94A00">
        <w:rPr>
          <w:rStyle w:val="Emphasis"/>
          <w:highlight w:val="green"/>
        </w:rPr>
        <w:t>unimaginable forms of existence can</w:t>
      </w:r>
      <w:r w:rsidRPr="00B6286B">
        <w:rPr>
          <w:rStyle w:val="Emphasis"/>
        </w:rPr>
        <w:t xml:space="preserve"> all </w:t>
      </w:r>
      <w:r w:rsidRPr="00A94A00">
        <w:rPr>
          <w:rStyle w:val="Emphasis"/>
          <w:highlight w:val="green"/>
        </w:rPr>
        <w:t>be stamped</w:t>
      </w:r>
      <w:r w:rsidRPr="00B6286B">
        <w:rPr>
          <w:rStyle w:val="Emphasis"/>
        </w:rPr>
        <w:t xml:space="preserve"> </w:t>
      </w:r>
      <w:r w:rsidRPr="00A94A00">
        <w:rPr>
          <w:rStyle w:val="Emphasis"/>
          <w:highlight w:val="green"/>
        </w:rPr>
        <w:t>with</w:t>
      </w:r>
      <w:r w:rsidRPr="00B6286B">
        <w:rPr>
          <w:rStyle w:val="Emphasis"/>
        </w:rPr>
        <w:t xml:space="preserve"> the mark of </w:t>
      </w:r>
      <w:r w:rsidRPr="00A94A00">
        <w:rPr>
          <w:rStyle w:val="Emphasis"/>
          <w:highlight w:val="green"/>
        </w:rPr>
        <w:t>humanity</w:t>
      </w:r>
      <w:r w:rsidRPr="00B6286B">
        <w:rPr>
          <w:rStyle w:val="Emphasis"/>
        </w:rPr>
        <w:t xml:space="preserve">, or whatever it is that humanity will call itself </w:t>
      </w:r>
      <w:r w:rsidRPr="00A94A00">
        <w:rPr>
          <w:rStyle w:val="Emphasis"/>
          <w:highlight w:val="green"/>
        </w:rPr>
        <w:t>in</w:t>
      </w:r>
      <w:r w:rsidRPr="00B6286B">
        <w:rPr>
          <w:rStyle w:val="Emphasis"/>
        </w:rPr>
        <w:t xml:space="preserve"> the transhuman and </w:t>
      </w:r>
      <w:r w:rsidRPr="00A94A00">
        <w:rPr>
          <w:rStyle w:val="Emphasis"/>
          <w:highlight w:val="green"/>
        </w:rPr>
        <w:t>posthuman</w:t>
      </w:r>
      <w:r w:rsidRPr="00B6286B">
        <w:rPr>
          <w:rStyle w:val="Emphasis"/>
        </w:rPr>
        <w:t xml:space="preserve"> stages of its </w:t>
      </w:r>
      <w:r w:rsidRPr="00A94A00">
        <w:rPr>
          <w:rStyle w:val="Emphasis"/>
          <w:highlight w:val="green"/>
        </w:rPr>
        <w:t>existence</w:t>
      </w:r>
      <w:r w:rsidRPr="00B6286B">
        <w:rPr>
          <w:rStyle w:val="Emphasis"/>
        </w:rPr>
        <w:t xml:space="preserve">. </w:t>
      </w:r>
      <w:r w:rsidRPr="00B6286B">
        <w:rPr>
          <w:sz w:val="8"/>
          <w:szCs w:val="8"/>
        </w:rPr>
        <w:t>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Mészáros echoes these sentiments in his reading of Marx: “Nothing is therefore ‘implanted in human nature.’ Human nature is not something fixed by nature, but, on the contrary, a ‘nature’ which is made by man in his acts of ‘self-transcendence’ as a natural being” (Mészáros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(e.g.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in the near future. Thus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taken into account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A94A00">
        <w:rPr>
          <w:rStyle w:val="Emphasis"/>
          <w:highlight w:val="green"/>
        </w:rPr>
        <w:t>access to</w:t>
      </w:r>
      <w:r w:rsidRPr="00B6286B">
        <w:rPr>
          <w:rStyle w:val="Emphasis"/>
        </w:rPr>
        <w:t xml:space="preserve"> the trans and </w:t>
      </w:r>
      <w:r w:rsidRPr="00A94A00">
        <w:rPr>
          <w:rStyle w:val="Emphasis"/>
          <w:highlight w:val="green"/>
        </w:rPr>
        <w:t>posthuman</w:t>
      </w:r>
      <w:r w:rsidRPr="00B6286B">
        <w:rPr>
          <w:rStyle w:val="Emphasis"/>
        </w:rPr>
        <w:t xml:space="preserve"> </w:t>
      </w:r>
      <w:r w:rsidRPr="00A94A00">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A94A00">
        <w:rPr>
          <w:rStyle w:val="Emphasis"/>
          <w:highlight w:val="green"/>
        </w:rPr>
        <w:t>stratified</w:t>
      </w:r>
      <w:r w:rsidRPr="00B6286B">
        <w:rPr>
          <w:rStyle w:val="Emphasis"/>
        </w:rPr>
        <w:t xml:space="preserve"> </w:t>
      </w:r>
      <w:r w:rsidRPr="00A94A00">
        <w:rPr>
          <w:rStyle w:val="Emphasis"/>
          <w:highlight w:val="green"/>
        </w:rPr>
        <w:t>by</w:t>
      </w:r>
      <w:r w:rsidRPr="00B6286B">
        <w:rPr>
          <w:rStyle w:val="Emphasis"/>
        </w:rPr>
        <w:t xml:space="preserve"> the </w:t>
      </w:r>
      <w:r w:rsidRPr="00A94A00">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have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 xml:space="preserve">While some proposed technologies, such as molecular assemblers, do present possibilities of undermining or upsetting social structures, it is also possible that </w:t>
      </w:r>
      <w:r w:rsidRPr="00A94A00">
        <w:rPr>
          <w:rStyle w:val="Emphasis"/>
          <w:highlight w:val="green"/>
        </w:rPr>
        <w:t>oppressive</w:t>
      </w:r>
      <w:r w:rsidRPr="00B6286B">
        <w:rPr>
          <w:rStyle w:val="Emphasis"/>
        </w:rPr>
        <w:t xml:space="preserve"> social </w:t>
      </w:r>
      <w:r w:rsidRPr="00A94A00">
        <w:rPr>
          <w:rStyle w:val="Emphasis"/>
          <w:highlight w:val="green"/>
        </w:rPr>
        <w:t>structures will</w:t>
      </w:r>
      <w:r w:rsidRPr="00B6286B">
        <w:rPr>
          <w:rStyle w:val="Emphasis"/>
        </w:rPr>
        <w:t xml:space="preserve"> inhibit or </w:t>
      </w:r>
      <w:r w:rsidRPr="00A94A00">
        <w:rPr>
          <w:rStyle w:val="Emphasis"/>
          <w:highlight w:val="green"/>
        </w:rPr>
        <w:t>corrupt</w:t>
      </w:r>
      <w:r w:rsidRPr="00B6286B">
        <w:rPr>
          <w:rStyle w:val="Emphasis"/>
        </w:rPr>
        <w:t xml:space="preserve"> the optimal </w:t>
      </w:r>
      <w:r w:rsidRPr="00A94A00">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through the use of the above-mentioned techniques means that more product is produced by less workers who receive less wages. Therefore there are less and/or poorer consumers to consume ever more product. With no one to buy up all of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well aware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A94A00">
        <w:rPr>
          <w:rStyle w:val="Emphasis"/>
          <w:highlight w:val="green"/>
        </w:rPr>
        <w:t>selling assemblers</w:t>
      </w:r>
      <w:r w:rsidRPr="00B6286B">
        <w:rPr>
          <w:rStyle w:val="Emphasis"/>
        </w:rPr>
        <w:t xml:space="preserve"> would be </w:t>
      </w:r>
      <w:r w:rsidRPr="00A94A00">
        <w:rPr>
          <w:rStyle w:val="Emphasis"/>
          <w:highlight w:val="green"/>
        </w:rPr>
        <w:t>identical to selling</w:t>
      </w:r>
      <w:r w:rsidRPr="00B6286B">
        <w:rPr>
          <w:rStyle w:val="Emphasis"/>
        </w:rPr>
        <w:t xml:space="preserve"> off ownership of the </w:t>
      </w:r>
      <w:r w:rsidRPr="00A94A00">
        <w:rPr>
          <w:rStyle w:val="Emphasis"/>
          <w:highlight w:val="green"/>
        </w:rPr>
        <w:t>means of production</w:t>
      </w:r>
      <w:r w:rsidRPr="00B6286B">
        <w:rPr>
          <w:rStyle w:val="Emphasis"/>
        </w:rPr>
        <w:t xml:space="preserve">. </w:t>
      </w:r>
      <w:r w:rsidRPr="00B6286B">
        <w:rPr>
          <w:sz w:val="16"/>
        </w:rPr>
        <w:t>In summary, transhumanists need to take into account the fact that, while technology does restructure society, the structures of society – which are social relations between humans – also influence the deployment of technologies. If the ultimate goal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330A284F" w14:textId="77777777" w:rsidR="000E2CC8" w:rsidRDefault="000E2CC8" w:rsidP="000E2CC8">
      <w:pPr>
        <w:pStyle w:val="Heading4"/>
      </w:pPr>
      <w:r>
        <w:t xml:space="preserve">4] Capitalism is lagging – </w:t>
      </w:r>
    </w:p>
    <w:p w14:paraId="27B93C23" w14:textId="77777777" w:rsidR="000E2CC8" w:rsidRPr="001576BC" w:rsidRDefault="000E2CC8" w:rsidP="000E2CC8">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0844D19A" w14:textId="77777777" w:rsidR="000E2CC8" w:rsidRPr="00076A9D" w:rsidRDefault="000E2CC8" w:rsidP="000E2CC8">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A94A00">
        <w:rPr>
          <w:rStyle w:val="Emphasis"/>
          <w:highlight w:val="green"/>
        </w:rPr>
        <w:t xml:space="preserve">market economy is a </w:t>
      </w:r>
      <w:r w:rsidRPr="007A5CE4">
        <w:rPr>
          <w:rStyle w:val="Emphasis"/>
        </w:rPr>
        <w:t xml:space="preserve">rather </w:t>
      </w:r>
      <w:r w:rsidRPr="00A94A00">
        <w:rPr>
          <w:rStyle w:val="Emphasis"/>
          <w:highlight w:val="green"/>
        </w:rPr>
        <w:t>slow</w:t>
      </w:r>
      <w:r w:rsidRPr="007A5CE4">
        <w:rPr>
          <w:rStyle w:val="Emphasis"/>
        </w:rPr>
        <w:t xml:space="preserve"> </w:t>
      </w:r>
      <w:r w:rsidRPr="00A94A00">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68129B">
        <w:rPr>
          <w:rStyle w:val="Emphasis"/>
        </w:rPr>
        <w:t xml:space="preserve">Computer </w:t>
      </w:r>
      <w:r w:rsidRPr="00A94A00">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A94A00">
        <w:rPr>
          <w:rStyle w:val="Emphasis"/>
          <w:highlight w:val="green"/>
        </w:rPr>
        <w:t>delivered</w:t>
      </w:r>
      <w:r w:rsidRPr="0023657D">
        <w:rPr>
          <w:rStyle w:val="Emphasis"/>
        </w:rPr>
        <w:t xml:space="preserve"> very </w:t>
      </w:r>
      <w:r w:rsidRPr="0068129B">
        <w:rPr>
          <w:rStyle w:val="Emphasis"/>
        </w:rPr>
        <w:t xml:space="preserve">big </w:t>
      </w:r>
      <w:r w:rsidRPr="00A94A00">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A94A00">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A94A00">
        <w:rPr>
          <w:rStyle w:val="Emphasis"/>
          <w:highlight w:val="green"/>
        </w:rPr>
        <w:t xml:space="preserve">raises </w:t>
      </w:r>
      <w:r w:rsidRPr="00165FA9">
        <w:rPr>
          <w:rStyle w:val="Emphasis"/>
        </w:rPr>
        <w:t xml:space="preserve">the </w:t>
      </w:r>
      <w:r w:rsidRPr="00A94A00">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A94A00">
        <w:rPr>
          <w:rStyle w:val="Emphasis"/>
          <w:highlight w:val="green"/>
        </w:rPr>
        <w:t xml:space="preserve">program </w:t>
      </w:r>
      <w:r w:rsidRPr="0068129B">
        <w:rPr>
          <w:rStyle w:val="Emphasis"/>
        </w:rPr>
        <w:t xml:space="preserve">could </w:t>
      </w:r>
      <w:r w:rsidRPr="00A94A00">
        <w:rPr>
          <w:rStyle w:val="Emphasis"/>
          <w:highlight w:val="green"/>
        </w:rPr>
        <w:t>perform</w:t>
      </w:r>
      <w:r w:rsidRPr="006133AF">
        <w:rPr>
          <w:rStyle w:val="Emphasis"/>
        </w:rPr>
        <w:t xml:space="preserve"> the </w:t>
      </w:r>
      <w:r w:rsidRPr="0068129B">
        <w:rPr>
          <w:rStyle w:val="Emphasis"/>
        </w:rPr>
        <w:t xml:space="preserve">computations necessary for the </w:t>
      </w:r>
      <w:r w:rsidRPr="00A94A00">
        <w:rPr>
          <w:rStyle w:val="Emphasis"/>
          <w:highlight w:val="green"/>
        </w:rPr>
        <w:t xml:space="preserve">control </w:t>
      </w:r>
      <w:r w:rsidRPr="0068129B">
        <w:rPr>
          <w:rStyle w:val="Emphasis"/>
        </w:rPr>
        <w:t xml:space="preserve">and balancing </w:t>
      </w:r>
      <w:r w:rsidRPr="00A94A00">
        <w:rPr>
          <w:rStyle w:val="Emphasis"/>
          <w:highlight w:val="green"/>
        </w:rPr>
        <w:t>of production</w:t>
      </w:r>
      <w:r w:rsidRPr="006133AF">
        <w:rPr>
          <w:rStyle w:val="Emphasis"/>
        </w:rPr>
        <w:t xml:space="preserve"> far </w:t>
      </w:r>
      <w:r w:rsidRPr="00A94A00">
        <w:rPr>
          <w:rStyle w:val="Emphasis"/>
          <w:highlight w:val="green"/>
        </w:rPr>
        <w:t>faster than</w:t>
      </w:r>
      <w:r w:rsidRPr="006133AF">
        <w:rPr>
          <w:rStyle w:val="Emphasis"/>
        </w:rPr>
        <w:t xml:space="preserve"> either a </w:t>
      </w:r>
      <w:r w:rsidRPr="00A94A00">
        <w:rPr>
          <w:rStyle w:val="Emphasis"/>
          <w:highlight w:val="green"/>
        </w:rPr>
        <w:t xml:space="preserve">market </w:t>
      </w:r>
      <w:r w:rsidRPr="0068129B">
        <w:rPr>
          <w:rStyle w:val="Emphasis"/>
        </w:rPr>
        <w:t>or a planning bureau</w:t>
      </w:r>
      <w:r w:rsidRPr="0068129B">
        <w:rPr>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A94A00">
        <w:rPr>
          <w:rStyle w:val="Emphasis"/>
          <w:highlight w:val="green"/>
        </w:rPr>
        <w:t>digital</w:t>
      </w:r>
      <w:r w:rsidRPr="00F32639">
        <w:rPr>
          <w:rStyle w:val="Emphasis"/>
        </w:rPr>
        <w:t xml:space="preserve"> </w:t>
      </w:r>
      <w:r w:rsidRPr="00A94A00">
        <w:rPr>
          <w:rStyle w:val="Emphasis"/>
          <w:highlight w:val="green"/>
        </w:rPr>
        <w:t xml:space="preserve">computer simulating </w:t>
      </w:r>
      <w:r w:rsidRPr="0068129B">
        <w:rPr>
          <w:rStyle w:val="Emphasis"/>
        </w:rPr>
        <w:t xml:space="preserve">a </w:t>
      </w:r>
      <w:r w:rsidRPr="00A94A00">
        <w:rPr>
          <w:rStyle w:val="Emphasis"/>
          <w:highlight w:val="green"/>
        </w:rPr>
        <w:t>neural computer</w:t>
      </w:r>
      <w:r w:rsidRPr="00F32639">
        <w:rPr>
          <w:rStyle w:val="Emphasis"/>
        </w:rPr>
        <w:t xml:space="preserve"> </w:t>
      </w:r>
      <w:r w:rsidRPr="00A94A00">
        <w:rPr>
          <w:rStyle w:val="Emphasis"/>
          <w:highlight w:val="green"/>
        </w:rPr>
        <w:t>simulating</w:t>
      </w:r>
      <w:r w:rsidRPr="00F32639">
        <w:rPr>
          <w:rStyle w:val="Emphasis"/>
        </w:rPr>
        <w:t xml:space="preserve"> the </w:t>
      </w:r>
      <w:r w:rsidRPr="00A94A00">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In order to achieve this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TotalHarmony(output,goal) where out put,goal : </w:t>
      </w:r>
      <w:r w:rsidRPr="0068129B">
        <w:rPr>
          <w:rFonts w:ascii="Cambria Math" w:hAnsi="Cambria Math" w:cs="Cambria Math"/>
          <w:sz w:val="12"/>
        </w:rPr>
        <w:t>∗</w:t>
      </w:r>
      <w:r w:rsidRPr="0068129B">
        <w:rPr>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01C63FC2" wp14:editId="2D88B2FF">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704798FC" wp14:editId="05C4DCCF">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A94A00">
        <w:rPr>
          <w:rStyle w:val="Emphasis"/>
          <w:highlight w:val="green"/>
        </w:rPr>
        <w:t xml:space="preserve">run times are </w:t>
      </w:r>
      <w:r w:rsidRPr="00165FA9">
        <w:rPr>
          <w:rStyle w:val="Emphasis"/>
        </w:rPr>
        <w:t xml:space="preserve">approximately </w:t>
      </w:r>
      <w:r w:rsidRPr="00A94A00">
        <w:rPr>
          <w:rStyle w:val="Emphasis"/>
          <w:highlight w:val="green"/>
        </w:rPr>
        <w:t xml:space="preserve">a linear function of </w:t>
      </w:r>
      <w:r w:rsidRPr="00A62ED6">
        <w:rPr>
          <w:rStyle w:val="Emphasis"/>
        </w:rPr>
        <w:t xml:space="preserve">the </w:t>
      </w:r>
      <w:r w:rsidRPr="00A94A00">
        <w:rPr>
          <w:rStyle w:val="Emphasis"/>
          <w:highlight w:val="green"/>
        </w:rPr>
        <w:t>number of industries</w:t>
      </w:r>
      <w:r w:rsidRPr="00F32639">
        <w:rPr>
          <w:rStyle w:val="Emphasis"/>
        </w:rPr>
        <w:t xml:space="preserve">. </w:t>
      </w:r>
      <w:r w:rsidRPr="0068129B">
        <w:rPr>
          <w:sz w:val="12"/>
        </w:rPr>
        <w:t xml:space="preserve">In general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two phase development: rapid expansion followed by equilibration can be clearly seen. Conclusion </w:t>
      </w:r>
      <w:r w:rsidRPr="00F32639">
        <w:rPr>
          <w:rStyle w:val="Emphasis"/>
        </w:rPr>
        <w:t xml:space="preserve">The </w:t>
      </w:r>
      <w:r w:rsidRPr="0068129B">
        <w:rPr>
          <w:rStyle w:val="Emphasis"/>
        </w:rPr>
        <w:t xml:space="preserve">experimental </w:t>
      </w:r>
      <w:r w:rsidRPr="00A94A00">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A94A00">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A94A00">
        <w:rPr>
          <w:rStyle w:val="Emphasis"/>
          <w:highlight w:val="green"/>
        </w:rPr>
        <w:t xml:space="preserve">similar compute time for balancing </w:t>
      </w:r>
      <w:r w:rsidRPr="0068129B">
        <w:rPr>
          <w:rStyle w:val="Emphasis"/>
        </w:rPr>
        <w:t xml:space="preserve">a plan of </w:t>
      </w:r>
      <w:r w:rsidRPr="00A94A00">
        <w:rPr>
          <w:rStyle w:val="Emphasis"/>
          <w:highlight w:val="green"/>
        </w:rPr>
        <w:t xml:space="preserve">an entire economy on a </w:t>
      </w:r>
      <w:r w:rsidRPr="0068129B">
        <w:rPr>
          <w:rStyle w:val="Emphasis"/>
        </w:rPr>
        <w:t xml:space="preserve">modern </w:t>
      </w:r>
      <w:r w:rsidRPr="00A94A00">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A94A00">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A94A00">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A94A00">
        <w:rPr>
          <w:rStyle w:val="Emphasis"/>
          <w:highlight w:val="green"/>
        </w:rPr>
        <w:t>suitable</w:t>
      </w:r>
      <w:r w:rsidRPr="00A94A00">
        <w:rPr>
          <w:sz w:val="12"/>
          <w:highlight w:val="green"/>
        </w:rPr>
        <w:t xml:space="preserve"> </w:t>
      </w:r>
      <w:r w:rsidRPr="00A94A00">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A94A00">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A94A00">
        <w:rPr>
          <w:rStyle w:val="Emphasis"/>
          <w:highlight w:val="green"/>
        </w:rPr>
        <w:t xml:space="preserve">an automatic data collection network, </w:t>
      </w:r>
      <w:r w:rsidRPr="0068129B">
        <w:rPr>
          <w:rStyle w:val="Emphasis"/>
        </w:rPr>
        <w:t xml:space="preserve">which </w:t>
      </w:r>
      <w:r w:rsidRPr="00A94A00">
        <w:rPr>
          <w:rStyle w:val="Emphasis"/>
          <w:highlight w:val="green"/>
        </w:rPr>
        <w:t>relay</w:t>
      </w:r>
      <w:r w:rsidRPr="0068129B">
        <w:rPr>
          <w:rStyle w:val="Emphasis"/>
        </w:rPr>
        <w:t xml:space="preserve">ed up-to-date </w:t>
      </w:r>
      <w:r w:rsidRPr="00A94A00">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A94A00">
        <w:rPr>
          <w:rStyle w:val="Emphasis"/>
          <w:highlight w:val="green"/>
        </w:rPr>
        <w:t>third</w:t>
      </w:r>
      <w:r w:rsidRPr="0068129B">
        <w:rPr>
          <w:rStyle w:val="Emphasis"/>
        </w:rPr>
        <w:t xml:space="preserve"> economic </w:t>
      </w:r>
      <w:r w:rsidRPr="00A94A00">
        <w:rPr>
          <w:rStyle w:val="Emphasis"/>
          <w:highlight w:val="green"/>
        </w:rPr>
        <w:t>alternative to market</w:t>
      </w:r>
      <w:r w:rsidRPr="0068129B">
        <w:rPr>
          <w:rStyle w:val="Emphasis"/>
        </w:rPr>
        <w:t xml:space="preserve"> allocation </w:t>
      </w:r>
      <w:r w:rsidRPr="00A94A00">
        <w:rPr>
          <w:rStyle w:val="Emphasis"/>
          <w:highlight w:val="green"/>
        </w:rPr>
        <w:t>or bureaucratic allocation.</w:t>
      </w:r>
    </w:p>
    <w:p w14:paraId="5329ADFA" w14:textId="77777777" w:rsidR="000E2CC8" w:rsidRPr="00B6286B" w:rsidRDefault="000E2CC8" w:rsidP="000E2CC8">
      <w:pPr>
        <w:pStyle w:val="Heading3"/>
      </w:pPr>
      <w:r w:rsidRPr="00B6286B">
        <w:t>Part 5</w:t>
      </w:r>
      <w:r>
        <w:t xml:space="preserve"> is Preempts</w:t>
      </w:r>
    </w:p>
    <w:p w14:paraId="01043008" w14:textId="77777777" w:rsidR="000E2CC8" w:rsidRPr="00B6286B" w:rsidRDefault="000E2CC8" w:rsidP="000E2CC8">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18B35F14" w14:textId="77777777" w:rsidR="000E2CC8" w:rsidRPr="00B6286B" w:rsidRDefault="000E2CC8" w:rsidP="000E2CC8">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34533046" w14:textId="77777777" w:rsidR="000E2CC8" w:rsidRDefault="000E2CC8" w:rsidP="000E2CC8">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A94A00">
        <w:rPr>
          <w:rStyle w:val="Emphasis"/>
          <w:highlight w:val="green"/>
        </w:rPr>
        <w:t xml:space="preserve">we </w:t>
      </w:r>
      <w:r w:rsidRPr="00B6286B">
        <w:rPr>
          <w:rStyle w:val="Emphasis"/>
        </w:rPr>
        <w:t xml:space="preserve">identify (not wish to identify or pretend to identify but actually identify by </w:t>
      </w:r>
      <w:r w:rsidRPr="00A94A00">
        <w:rPr>
          <w:rStyle w:val="Emphasis"/>
          <w:highlight w:val="green"/>
        </w:rPr>
        <w:t>put</w:t>
      </w:r>
      <w:r w:rsidRPr="00B6286B">
        <w:rPr>
          <w:rStyle w:val="Emphasis"/>
        </w:rPr>
        <w:t xml:space="preserve">ting </w:t>
      </w:r>
      <w:r w:rsidRPr="00A94A00">
        <w:rPr>
          <w:rStyle w:val="Emphasis"/>
          <w:highlight w:val="green"/>
        </w:rPr>
        <w:t>our lives on the line</w:t>
      </w:r>
      <w:r w:rsidRPr="00B6286B">
        <w:rPr>
          <w:rStyle w:val="Emphasis"/>
        </w:rPr>
        <w:t xml:space="preserve">) with efforts </w:t>
      </w:r>
      <w:r w:rsidRPr="00A94A00">
        <w:rPr>
          <w:rStyle w:val="Emphasis"/>
          <w:highlight w:val="green"/>
        </w:rPr>
        <w:t>to reverse</w:t>
      </w:r>
      <w:r w:rsidRPr="00B6286B">
        <w:rPr>
          <w:rStyle w:val="Emphasis"/>
        </w:rPr>
        <w:t xml:space="preserve"> patterns of </w:t>
      </w:r>
      <w:r w:rsidRPr="00A94A00">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A94A00">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A94A00">
        <w:rPr>
          <w:rStyle w:val="Emphasis"/>
          <w:highlight w:val="green"/>
        </w:rPr>
        <w:t xml:space="preserve">prevent us from becoming </w:t>
      </w:r>
      <w:r w:rsidRPr="00B6286B">
        <w:rPr>
          <w:rStyle w:val="Emphasis"/>
        </w:rPr>
        <w:t xml:space="preserve">spiritually and politically </w:t>
      </w:r>
      <w:r w:rsidRPr="00A94A00">
        <w:rPr>
          <w:rStyle w:val="Emphasis"/>
          <w:highlight w:val="green"/>
        </w:rPr>
        <w:t xml:space="preserve">alive. </w:t>
      </w:r>
      <w:r w:rsidRPr="00B6286B">
        <w:rPr>
          <w:rStyle w:val="Emphasis"/>
        </w:rPr>
        <w:t xml:space="preserve">They prevent us </w:t>
      </w:r>
      <w:r w:rsidRPr="00A94A00">
        <w:rPr>
          <w:rStyle w:val="Emphasis"/>
          <w:highlight w:val="green"/>
        </w:rPr>
        <w:t xml:space="preserve">from changing </w:t>
      </w:r>
      <w:r w:rsidRPr="00B6286B">
        <w:rPr>
          <w:rStyle w:val="Emphasis"/>
        </w:rPr>
        <w:t xml:space="preserve">the </w:t>
      </w:r>
      <w:r w:rsidRPr="00A94A00">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A94A00">
        <w:rPr>
          <w:rStyle w:val="Emphasis"/>
          <w:highlight w:val="green"/>
        </w:rPr>
        <w:t xml:space="preserve">Revolutionary suicide means living </w:t>
      </w:r>
      <w:r w:rsidRPr="00B6286B">
        <w:rPr>
          <w:rStyle w:val="Emphasis"/>
        </w:rPr>
        <w:t xml:space="preserve">out our </w:t>
      </w:r>
      <w:r w:rsidRPr="00A94A00">
        <w:rPr>
          <w:rStyle w:val="Emphasis"/>
          <w:highlight w:val="green"/>
        </w:rPr>
        <w:t xml:space="preserve">commitments, even </w:t>
      </w:r>
      <w:r w:rsidRPr="00B6286B">
        <w:rPr>
          <w:rStyle w:val="Emphasis"/>
        </w:rPr>
        <w:t xml:space="preserve">when that means </w:t>
      </w:r>
      <w:r w:rsidRPr="00A94A00">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A94A00">
        <w:rPr>
          <w:rStyle w:val="Emphasis"/>
          <w:highlight w:val="green"/>
        </w:rPr>
        <w:t>salvation</w:t>
      </w:r>
      <w:r w:rsidRPr="00B6286B">
        <w:rPr>
          <w:rStyle w:val="StyleUnderline"/>
        </w:rPr>
        <w:t xml:space="preserve"> of an entire planet </w:t>
      </w:r>
      <w:r w:rsidRPr="00A94A00">
        <w:rPr>
          <w:rStyle w:val="Emphasis"/>
          <w:highlight w:val="green"/>
        </w:rPr>
        <w:t>requires a total risk of everything</w:t>
      </w:r>
      <w:r w:rsidRPr="00B6286B">
        <w:rPr>
          <w:sz w:val="16"/>
        </w:rPr>
        <w:t xml:space="preserve"> — of you, of me, of unyielding people everywhere, for all time. This is what revolutionary suicide is. </w:t>
      </w:r>
      <w:r w:rsidRPr="00A94A00">
        <w:rPr>
          <w:rStyle w:val="Emphasis"/>
          <w:highlight w:val="green"/>
        </w:rPr>
        <w:t>The cost of revolution</w:t>
      </w:r>
      <w:r w:rsidRPr="00B6286B">
        <w:rPr>
          <w:rStyle w:val="Emphasis"/>
        </w:rPr>
        <w:t xml:space="preserve">ary change </w:t>
      </w:r>
      <w:r w:rsidRPr="00A94A00">
        <w:rPr>
          <w:rStyle w:val="Emphasis"/>
          <w:highlight w:val="green"/>
        </w:rPr>
        <w:t xml:space="preserve">is </w:t>
      </w:r>
      <w:r w:rsidRPr="00B6286B">
        <w:rPr>
          <w:rStyle w:val="Emphasis"/>
        </w:rPr>
        <w:t xml:space="preserve">people’s </w:t>
      </w:r>
      <w:r w:rsidRPr="00A94A00">
        <w:rPr>
          <w:rStyle w:val="Emphasis"/>
          <w:highlight w:val="green"/>
        </w:rPr>
        <w:t>willingness to pay with their</w:t>
      </w:r>
      <w:r w:rsidRPr="00B6286B">
        <w:rPr>
          <w:rStyle w:val="StyleUnderline"/>
        </w:rPr>
        <w:t xml:space="preserve"> own</w:t>
      </w:r>
      <w:r w:rsidRPr="00B6286B">
        <w:rPr>
          <w:sz w:val="16"/>
        </w:rPr>
        <w:t xml:space="preserve"> </w:t>
      </w:r>
      <w:r w:rsidRPr="00A94A00">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766FC0A2" w14:textId="77777777" w:rsidR="000E2CC8" w:rsidRPr="00B6286B" w:rsidRDefault="000E2CC8" w:rsidP="000E2CC8">
      <w:pPr>
        <w:rPr>
          <w:sz w:val="16"/>
        </w:rPr>
      </w:pPr>
    </w:p>
    <w:p w14:paraId="383E0F2F" w14:textId="77777777" w:rsidR="000E2CC8" w:rsidRPr="00B6286B" w:rsidRDefault="000E2CC8" w:rsidP="000E2CC8">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3FD957C4" w14:textId="77777777" w:rsidR="000E2CC8" w:rsidRPr="00B6286B" w:rsidRDefault="000E2CC8" w:rsidP="000E2CC8">
      <w:pPr>
        <w:rPr>
          <w:rFonts w:eastAsia="Book Antiqua"/>
        </w:rPr>
      </w:pPr>
      <w:r w:rsidRPr="00B6286B">
        <w:rPr>
          <w:rFonts w:eastAsia="Book Antiqua"/>
          <w:b/>
          <w:sz w:val="26"/>
          <w:szCs w:val="26"/>
        </w:rPr>
        <w:t>Bhattacharyya 13</w:t>
      </w:r>
      <w:r w:rsidRPr="00B6286B">
        <w:rPr>
          <w:rFonts w:eastAsia="Book Antiqua"/>
        </w:rPr>
        <w:t>, Race and Ethnicity Prof at Aston University (Gargi, How can we live with ourselves? Universities and the attempt to reconcile learning and doing, Ethnic and Racial Studies, Vol. 36, No. 9, 1411-1428)</w:t>
      </w:r>
    </w:p>
    <w:p w14:paraId="1008BDF1" w14:textId="77777777" w:rsidR="000E2CC8" w:rsidRPr="00B6286B" w:rsidRDefault="000E2CC8" w:rsidP="000E2CC8">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A94A00">
        <w:rPr>
          <w:rStyle w:val="Emphasis"/>
          <w:highlight w:val="green"/>
        </w:rPr>
        <w:t>a move away from radical imagination</w:t>
      </w:r>
      <w:r w:rsidRPr="00B6286B">
        <w:rPr>
          <w:rFonts w:eastAsia="Book Antiqua"/>
          <w:u w:val="single"/>
        </w:rPr>
        <w:t xml:space="preserve"> in the politics of race, </w:t>
      </w:r>
      <w:r w:rsidRPr="00A94A00">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A94A00">
        <w:rPr>
          <w:rStyle w:val="Emphasis"/>
          <w:highlight w:val="green"/>
        </w:rPr>
        <w:t>institutional detail</w:t>
      </w:r>
      <w:r w:rsidRPr="00A94A00">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A94A00">
        <w:rPr>
          <w:rStyle w:val="Emphasis"/>
          <w:highlight w:val="green"/>
        </w:rPr>
        <w:t>revolutionary subject is unlikely to emerge from</w:t>
      </w:r>
      <w:r w:rsidRPr="00B6286B">
        <w:rPr>
          <w:rFonts w:eastAsia="Book Antiqua"/>
          <w:u w:val="single"/>
        </w:rPr>
        <w:t xml:space="preserve"> the </w:t>
      </w:r>
      <w:r w:rsidRPr="00A94A00">
        <w:rPr>
          <w:rStyle w:val="Emphasis"/>
          <w:highlight w:val="green"/>
        </w:rPr>
        <w:t>mundane</w:t>
      </w:r>
      <w:r w:rsidRPr="00B6286B">
        <w:rPr>
          <w:rFonts w:eastAsia="Book Antiqua"/>
          <w:u w:val="single"/>
        </w:rPr>
        <w:t xml:space="preserve"> techniques of </w:t>
      </w:r>
      <w:r w:rsidRPr="00A94A00">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in order for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A94A00">
        <w:rPr>
          <w:rStyle w:val="Emphasis"/>
          <w:highlight w:val="green"/>
        </w:rPr>
        <w:t xml:space="preserve"> limited by</w:t>
      </w:r>
      <w:r w:rsidRPr="00B6286B">
        <w:rPr>
          <w:rFonts w:eastAsia="Book Antiqua"/>
          <w:u w:val="single"/>
        </w:rPr>
        <w:t xml:space="preserve"> the narrow demands of such </w:t>
      </w:r>
      <w:r w:rsidRPr="00A94A00">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endeavour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B6286B">
        <w:rPr>
          <w:rStyle w:val="Emphasis"/>
        </w:rPr>
        <w:t>anti-racism as</w:t>
      </w:r>
      <w:r w:rsidRPr="00B6286B">
        <w:rPr>
          <w:rFonts w:eastAsia="Book Antiqua"/>
          <w:u w:val="single"/>
        </w:rPr>
        <w:t xml:space="preserve"> a matter of </w:t>
      </w:r>
      <w:r w:rsidRPr="00A94A00">
        <w:rPr>
          <w:rStyle w:val="Emphasis"/>
          <w:highlight w:val="green"/>
        </w:rPr>
        <w:t>organizational adaptation, not</w:t>
      </w:r>
      <w:r w:rsidRPr="00B6286B">
        <w:rPr>
          <w:rFonts w:eastAsia="Book Antiqua"/>
          <w:u w:val="single"/>
        </w:rPr>
        <w:t xml:space="preserve"> any </w:t>
      </w:r>
      <w:r w:rsidRPr="00A94A00">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A94A00">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A94A00">
        <w:rPr>
          <w:rStyle w:val="Emphasis"/>
          <w:highlight w:val="green"/>
        </w:rPr>
        <w:t xml:space="preserve">abandons </w:t>
      </w:r>
      <w:r w:rsidRPr="00B6286B">
        <w:rPr>
          <w:rStyle w:val="Emphasis"/>
        </w:rPr>
        <w:t xml:space="preserve">any sense of </w:t>
      </w:r>
      <w:r w:rsidRPr="00A94A00">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496022C4" w14:textId="77777777" w:rsidR="000E2CC8" w:rsidRPr="00BD19C6" w:rsidRDefault="000E2CC8" w:rsidP="000E2CC8">
      <w:pPr>
        <w:pStyle w:val="Heading4"/>
        <w:rPr>
          <w:rFonts w:asciiTheme="minorHAnsi" w:hAnsiTheme="minorHAnsi" w:cstheme="minorHAnsi"/>
        </w:rPr>
      </w:pPr>
      <w:r w:rsidRPr="00BD19C6">
        <w:rPr>
          <w:rFonts w:asciiTheme="minorHAnsi" w:hAnsiTheme="minorHAnsi" w:cstheme="minorHAnsi"/>
        </w:rPr>
        <w:t xml:space="preserve">Governance is good and inevitable </w:t>
      </w:r>
      <w:r>
        <w:rPr>
          <w:rFonts w:asciiTheme="minorHAnsi" w:hAnsiTheme="minorHAnsi" w:cstheme="minorHAnsi"/>
        </w:rPr>
        <w:t>–</w:t>
      </w:r>
      <w:r w:rsidRPr="00BD19C6">
        <w:rPr>
          <w:rFonts w:asciiTheme="minorHAnsi" w:hAnsiTheme="minorHAnsi" w:cstheme="minorHAnsi"/>
        </w:rPr>
        <w:t xml:space="preserve"> </w:t>
      </w:r>
    </w:p>
    <w:p w14:paraId="08228C01" w14:textId="77777777" w:rsidR="000E2CC8" w:rsidRPr="00BD19C6" w:rsidRDefault="000E2CC8" w:rsidP="000E2CC8">
      <w:pPr>
        <w:rPr>
          <w:rFonts w:asciiTheme="minorHAnsi" w:hAnsiTheme="minorHAnsi" w:cstheme="minorHAnsi"/>
          <w:b/>
          <w:bCs/>
          <w:sz w:val="26"/>
        </w:rPr>
      </w:pPr>
      <w:r w:rsidRPr="00BD19C6">
        <w:rPr>
          <w:rStyle w:val="Style13ptBold"/>
          <w:rFonts w:asciiTheme="minorHAnsi" w:hAnsiTheme="minorHAnsi" w:cstheme="minorHAnsi"/>
        </w:rPr>
        <w:t>Renaux 19</w:t>
      </w:r>
      <w:r w:rsidRPr="00BD19C6">
        <w:rPr>
          <w:rFonts w:asciiTheme="minorHAnsi" w:hAnsiTheme="minorHAnsi" w:cstheme="minorHAnsi"/>
        </w:rPr>
        <w:t xml:space="preserve"> [Valarie, 5/29/19, Philosophy. Writing on Marxism, eliminativism in philosophy of mind and metaethics, suffering(-focused ethics), and philosophical pessimism, “Marxism and the State”, </w:t>
      </w:r>
      <w:hyperlink r:id="rId16"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3061AAD3" w14:textId="77777777" w:rsidR="000E2CC8" w:rsidRPr="006F522E" w:rsidRDefault="000E2CC8" w:rsidP="000E2CC8">
      <w:pPr>
        <w:rPr>
          <w:rStyle w:val="Emphasis"/>
        </w:rPr>
      </w:pPr>
      <w:r w:rsidRPr="006F522E">
        <w:rPr>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6F522E">
        <w:rPr>
          <w:rStyle w:val="Emphasis"/>
        </w:rPr>
        <w:t xml:space="preserve"> </w:t>
      </w:r>
      <w:r w:rsidRPr="00A94A00">
        <w:rPr>
          <w:rStyle w:val="Emphasis"/>
          <w:highlight w:val="green"/>
        </w:rPr>
        <w:t>The state is</w:t>
      </w:r>
      <w:r w:rsidRPr="006F522E">
        <w:rPr>
          <w:rStyle w:val="Emphasis"/>
        </w:rPr>
        <w:t xml:space="preserve"> not separate from society; it is society, it is the </w:t>
      </w:r>
      <w:r w:rsidRPr="00A94A00">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A94A00">
        <w:rPr>
          <w:rStyle w:val="Emphasis"/>
          <w:highlight w:val="green"/>
        </w:rPr>
        <w:t>without it,</w:t>
      </w:r>
      <w:r w:rsidRPr="006F522E">
        <w:rPr>
          <w:rStyle w:val="Emphasis"/>
        </w:rPr>
        <w:t xml:space="preserve"> the </w:t>
      </w:r>
      <w:r w:rsidRPr="00A94A00">
        <w:rPr>
          <w:rStyle w:val="Emphasis"/>
          <w:highlight w:val="green"/>
        </w:rPr>
        <w:t xml:space="preserve">society would be </w:t>
      </w:r>
      <w:r w:rsidRPr="006F522E">
        <w:rPr>
          <w:rStyle w:val="Emphasis"/>
        </w:rPr>
        <w:t xml:space="preserve">reduced to utter barbarism, open, </w:t>
      </w:r>
      <w:r w:rsidRPr="00A94A00">
        <w:rPr>
          <w:rStyle w:val="Emphasis"/>
          <w:highlight w:val="green"/>
        </w:rPr>
        <w:t>ubiquitous kinetic violence, a</w:t>
      </w:r>
      <w:r w:rsidRPr="006F522E">
        <w:rPr>
          <w:rStyle w:val="Emphasis"/>
        </w:rPr>
        <w:t xml:space="preserve"> marked </w:t>
      </w:r>
      <w:r w:rsidRPr="00A94A00">
        <w:rPr>
          <w:rStyle w:val="Emphasis"/>
          <w:highlight w:val="green"/>
        </w:rPr>
        <w:t>decline in living standards for all</w:t>
      </w:r>
      <w:r w:rsidRPr="006F522E">
        <w:rPr>
          <w:rStyle w:val="Emphasis"/>
        </w:rPr>
        <w:t xml:space="preserve">, both relative </w:t>
      </w:r>
      <w:r w:rsidRPr="00A94A00">
        <w:rPr>
          <w:rStyle w:val="Emphasis"/>
          <w:highlight w:val="green"/>
        </w:rPr>
        <w:t>and</w:t>
      </w:r>
      <w:r w:rsidRPr="006F522E">
        <w:rPr>
          <w:rStyle w:val="Emphasis"/>
        </w:rPr>
        <w:t xml:space="preserve"> actual, </w:t>
      </w:r>
      <w:r w:rsidRPr="00A94A00">
        <w:rPr>
          <w:rStyle w:val="Emphasis"/>
          <w:highlight w:val="green"/>
        </w:rPr>
        <w:t>a</w:t>
      </w:r>
      <w:r w:rsidRPr="006F522E">
        <w:rPr>
          <w:rStyle w:val="Emphasis"/>
        </w:rPr>
        <w:t xml:space="preserve"> severe </w:t>
      </w:r>
      <w:r w:rsidRPr="00A94A00">
        <w:rPr>
          <w:rStyle w:val="Emphasis"/>
          <w:highlight w:val="green"/>
        </w:rPr>
        <w:t>degradation in the quality of goods</w:t>
      </w:r>
      <w:r w:rsidRPr="006F522E">
        <w:rPr>
          <w:rStyle w:val="Emphasis"/>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A94A00">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A94A00">
        <w:rPr>
          <w:rStyle w:val="Emphasis"/>
          <w:highlight w:val="green"/>
        </w:rPr>
        <w:t xml:space="preserve">contradictions </w:t>
      </w:r>
      <w:r w:rsidRPr="006F522E">
        <w:rPr>
          <w:rStyle w:val="Emphasis"/>
        </w:rPr>
        <w:t xml:space="preserve">— </w:t>
      </w:r>
      <w:r w:rsidRPr="00A94A00">
        <w:rPr>
          <w:rStyle w:val="Emphasis"/>
          <w:highlight w:val="green"/>
        </w:rPr>
        <w:t>would be acted out through</w:t>
      </w:r>
      <w:r w:rsidRPr="006F522E">
        <w:rPr>
          <w:rStyle w:val="Emphasis"/>
        </w:rPr>
        <w:t xml:space="preserve"> direct, </w:t>
      </w:r>
      <w:r w:rsidRPr="00A94A00">
        <w:rPr>
          <w:rStyle w:val="Emphasis"/>
          <w:highlight w:val="green"/>
        </w:rPr>
        <w:t>physical struggle</w:t>
      </w:r>
      <w:r w:rsidRPr="006F522E">
        <w:rPr>
          <w:rStyle w:val="Emphasis"/>
        </w:rPr>
        <w:t xml:space="preserve">. There are but </w:t>
      </w:r>
      <w:r w:rsidRPr="00A94A00">
        <w:rPr>
          <w:rStyle w:val="Emphasis"/>
          <w:highlight w:val="green"/>
        </w:rPr>
        <w:t>two outcomes</w:t>
      </w:r>
      <w:r w:rsidRPr="006F522E">
        <w:rPr>
          <w:rStyle w:val="Emphasis"/>
        </w:rPr>
        <w:t xml:space="preserve"> to such a thing: </w:t>
      </w:r>
      <w:r w:rsidRPr="00A94A00">
        <w:rPr>
          <w:rStyle w:val="Emphasis"/>
          <w:highlight w:val="green"/>
        </w:rPr>
        <w:t>either a state will be formed anew</w:t>
      </w:r>
      <w:r w:rsidRPr="006F522E">
        <w:rPr>
          <w:rStyle w:val="Emphasis"/>
        </w:rPr>
        <w:t xml:space="preserve">, but only </w:t>
      </w:r>
      <w:r w:rsidRPr="00A94A00">
        <w:rPr>
          <w:rStyle w:val="Emphasis"/>
          <w:highlight w:val="green"/>
        </w:rPr>
        <w:t>after a</w:t>
      </w:r>
      <w:r w:rsidRPr="006F522E">
        <w:rPr>
          <w:rStyle w:val="Emphasis"/>
        </w:rPr>
        <w:t xml:space="preserve">n extended </w:t>
      </w:r>
      <w:r w:rsidRPr="00A94A00">
        <w:rPr>
          <w:rStyle w:val="Emphasis"/>
          <w:highlight w:val="green"/>
        </w:rPr>
        <w:t>period of</w:t>
      </w:r>
      <w:r w:rsidRPr="006F522E">
        <w:rPr>
          <w:rStyle w:val="Emphasis"/>
        </w:rPr>
        <w:t xml:space="preserve"> acute</w:t>
      </w:r>
      <w:r w:rsidRPr="00A94A00">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A94A00">
        <w:rPr>
          <w:rStyle w:val="Emphasis"/>
          <w:highlight w:val="green"/>
        </w:rPr>
        <w:t>or</w:t>
      </w:r>
      <w:r w:rsidRPr="006F522E">
        <w:rPr>
          <w:rStyle w:val="Emphasis"/>
        </w:rPr>
        <w:t xml:space="preserve">, worse still, the construction of a new state, for whatever reason, fails, and the </w:t>
      </w:r>
      <w:r w:rsidRPr="00A94A00">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6F522E">
        <w:rPr>
          <w:rStyle w:val="Emphasis"/>
        </w:rPr>
        <w:t xml:space="preserve"> Truly there is no more succinct and accurate description of </w:t>
      </w:r>
      <w:r w:rsidRPr="00A94A00">
        <w:rPr>
          <w:rStyle w:val="Emphasis"/>
          <w:highlight w:val="green"/>
        </w:rPr>
        <w:t>politics</w:t>
      </w:r>
      <w:r w:rsidRPr="006F522E">
        <w:rPr>
          <w:rStyle w:val="Emphasis"/>
        </w:rPr>
        <w:t xml:space="preserve"> — which </w:t>
      </w:r>
      <w:r w:rsidRPr="00A94A00">
        <w:rPr>
          <w:rStyle w:val="Emphasis"/>
          <w:highlight w:val="green"/>
        </w:rPr>
        <w:t>is</w:t>
      </w:r>
      <w:r w:rsidRPr="006F522E">
        <w:rPr>
          <w:rStyle w:val="Emphasis"/>
        </w:rPr>
        <w:t xml:space="preserve">, at its core, </w:t>
      </w:r>
      <w:r w:rsidRPr="00A94A00">
        <w:rPr>
          <w:rStyle w:val="Emphasis"/>
          <w:highlight w:val="green"/>
        </w:rPr>
        <w:t>the systematised</w:t>
      </w:r>
      <w:r w:rsidRPr="006F522E">
        <w:rPr>
          <w:rStyle w:val="Emphasis"/>
        </w:rPr>
        <w:t xml:space="preserve"> control and </w:t>
      </w:r>
      <w:r w:rsidRPr="00A94A00">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A94A00">
        <w:rPr>
          <w:rStyle w:val="Emphasis"/>
          <w:highlight w:val="green"/>
        </w:rPr>
        <w:t xml:space="preserve">the only </w:t>
      </w:r>
      <w:r w:rsidRPr="006F522E">
        <w:rPr>
          <w:rStyle w:val="Emphasis"/>
        </w:rPr>
        <w:t xml:space="preserve">rational </w:t>
      </w:r>
      <w:r w:rsidRPr="00A94A00">
        <w:rPr>
          <w:rStyle w:val="Emphasis"/>
          <w:highlight w:val="green"/>
        </w:rPr>
        <w:t xml:space="preserve">expression of </w:t>
      </w:r>
      <w:r w:rsidRPr="006F522E">
        <w:rPr>
          <w:rStyle w:val="Emphasis"/>
        </w:rPr>
        <w:t xml:space="preserve">our </w:t>
      </w:r>
      <w:r w:rsidRPr="00A94A00">
        <w:rPr>
          <w:rStyle w:val="Emphasis"/>
          <w:highlight w:val="green"/>
        </w:rPr>
        <w:t>political interests is</w:t>
      </w:r>
      <w:r w:rsidRPr="006F522E">
        <w:rPr>
          <w:rStyle w:val="Emphasis"/>
        </w:rPr>
        <w:t xml:space="preserve"> a </w:t>
      </w:r>
      <w:r w:rsidRPr="00A94A00">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A94A00">
        <w:rPr>
          <w:rStyle w:val="Emphasis"/>
          <w:highlight w:val="green"/>
        </w:rPr>
        <w:t>lessons of</w:t>
      </w:r>
      <w:r w:rsidRPr="006F522E">
        <w:rPr>
          <w:rStyle w:val="Emphasis"/>
        </w:rPr>
        <w:t xml:space="preserve"> the </w:t>
      </w:r>
      <w:r w:rsidRPr="00A94A00">
        <w:rPr>
          <w:rStyle w:val="Emphasis"/>
          <w:highlight w:val="green"/>
        </w:rPr>
        <w:t xml:space="preserve">Paris Commune </w:t>
      </w:r>
      <w:r w:rsidRPr="006F522E">
        <w:rPr>
          <w:rStyle w:val="Emphasis"/>
        </w:rPr>
        <w:t xml:space="preserve">and of all revolutionary ventures throughout history </w:t>
      </w:r>
      <w:r w:rsidRPr="00A94A00">
        <w:rPr>
          <w:rStyle w:val="Emphasis"/>
          <w:highlight w:val="green"/>
        </w:rPr>
        <w:t>is that</w:t>
      </w:r>
      <w:r w:rsidRPr="006F522E">
        <w:rPr>
          <w:rStyle w:val="Emphasis"/>
        </w:rPr>
        <w:t xml:space="preserve"> the </w:t>
      </w:r>
      <w:r w:rsidRPr="00A94A00">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A94A00">
        <w:rPr>
          <w:rStyle w:val="Emphasis"/>
          <w:highlight w:val="green"/>
        </w:rPr>
        <w:t>the</w:t>
      </w:r>
      <w:r w:rsidRPr="006F522E">
        <w:rPr>
          <w:rStyle w:val="Emphasis"/>
        </w:rPr>
        <w:t xml:space="preserve"> working </w:t>
      </w:r>
      <w:r w:rsidRPr="00A94A00">
        <w:rPr>
          <w:rStyle w:val="Emphasis"/>
          <w:highlight w:val="green"/>
        </w:rPr>
        <w:t xml:space="preserve">class must create its </w:t>
      </w:r>
      <w:r w:rsidRPr="006F522E">
        <w:rPr>
          <w:rStyle w:val="Emphasis"/>
        </w:rPr>
        <w:t xml:space="preserve">own </w:t>
      </w:r>
      <w:r w:rsidRPr="00A94A00">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2DE33DCA" w14:textId="77777777" w:rsidR="000E2CC8" w:rsidRPr="002006BA" w:rsidRDefault="000E2CC8" w:rsidP="000E2CC8"/>
    <w:p w14:paraId="2DDBF0B5" w14:textId="77777777" w:rsidR="000E2CC8" w:rsidRPr="000E2CC8" w:rsidRDefault="000E2CC8" w:rsidP="000E2CC8"/>
    <w:sectPr w:rsidR="000E2CC8" w:rsidRPr="000E2C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52212"/>
    <w:multiLevelType w:val="hybridMultilevel"/>
    <w:tmpl w:val="170A3B86"/>
    <w:lvl w:ilvl="0" w:tplc="0FA0BB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176B"/>
    <w:rsid w:val="000139A3"/>
    <w:rsid w:val="0002403F"/>
    <w:rsid w:val="00077CEC"/>
    <w:rsid w:val="000B3B28"/>
    <w:rsid w:val="000E2CC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36FDE"/>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256F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176B"/>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58322"/>
  <w15:chartTrackingRefBased/>
  <w15:docId w15:val="{D1A2CEAA-342D-4B73-9554-A72A91B1F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176B"/>
    <w:rPr>
      <w:rFonts w:ascii="Calibri" w:hAnsi="Calibri" w:cs="Calibri"/>
    </w:rPr>
  </w:style>
  <w:style w:type="paragraph" w:styleId="Heading1">
    <w:name w:val="heading 1"/>
    <w:aliases w:val="Pocket"/>
    <w:basedOn w:val="Normal"/>
    <w:next w:val="Normal"/>
    <w:link w:val="Heading1Char"/>
    <w:qFormat/>
    <w:rsid w:val="00C017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17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C017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C017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17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76B"/>
  </w:style>
  <w:style w:type="character" w:customStyle="1" w:styleId="Heading1Char">
    <w:name w:val="Heading 1 Char"/>
    <w:aliases w:val="Pocket Char"/>
    <w:basedOn w:val="DefaultParagraphFont"/>
    <w:link w:val="Heading1"/>
    <w:rsid w:val="00C017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176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C0176B"/>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C0176B"/>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C017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176B"/>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C0176B"/>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0176B"/>
    <w:rPr>
      <w:color w:val="auto"/>
      <w:u w:val="none"/>
    </w:rPr>
  </w:style>
  <w:style w:type="character" w:styleId="FollowedHyperlink">
    <w:name w:val="FollowedHyperlink"/>
    <w:basedOn w:val="DefaultParagraphFont"/>
    <w:uiPriority w:val="99"/>
    <w:semiHidden/>
    <w:unhideWhenUsed/>
    <w:rsid w:val="00C0176B"/>
    <w:rPr>
      <w:color w:val="auto"/>
      <w:u w:val="none"/>
    </w:rPr>
  </w:style>
  <w:style w:type="character" w:styleId="UnresolvedMention">
    <w:name w:val="Unresolved Mention"/>
    <w:basedOn w:val="DefaultParagraphFont"/>
    <w:uiPriority w:val="99"/>
    <w:semiHidden/>
    <w:unhideWhenUsed/>
    <w:rsid w:val="000E2CC8"/>
    <w:rPr>
      <w:color w:val="605E5C"/>
      <w:shd w:val="clear" w:color="auto" w:fill="E1DFDD"/>
    </w:rPr>
  </w:style>
  <w:style w:type="paragraph" w:customStyle="1" w:styleId="gbsmj">
    <w:name w:val="gbs mj"/>
    <w:link w:val="gbsmjChar"/>
    <w:uiPriority w:val="4"/>
    <w:qFormat/>
    <w:rsid w:val="000E2CC8"/>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0E2CC8"/>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0E2CC8"/>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0E2CC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0E2CC8"/>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0E2CC8"/>
    <w:pPr>
      <w:ind w:left="720"/>
      <w:contextualSpacing/>
    </w:pPr>
  </w:style>
  <w:style w:type="paragraph" w:styleId="DocumentMap">
    <w:name w:val="Document Map"/>
    <w:basedOn w:val="Normal"/>
    <w:link w:val="DocumentMapChar"/>
    <w:uiPriority w:val="99"/>
    <w:semiHidden/>
    <w:unhideWhenUsed/>
    <w:rsid w:val="000E2C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CC8"/>
    <w:rPr>
      <w:rFonts w:ascii="Lucida Grande" w:hAnsi="Lucida Grande" w:cs="Lucida Grande"/>
      <w:sz w:val="24"/>
    </w:rPr>
  </w:style>
  <w:style w:type="paragraph" w:customStyle="1" w:styleId="Style4">
    <w:name w:val="Style4"/>
    <w:basedOn w:val="Normal"/>
    <w:qFormat/>
    <w:rsid w:val="000E2CC8"/>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0E2CC8"/>
  </w:style>
  <w:style w:type="character" w:customStyle="1" w:styleId="StyleStyle49ptChar">
    <w:name w:val="Style Style4 + 9 pt Char"/>
    <w:basedOn w:val="DefaultParagraphFont"/>
    <w:link w:val="StyleStyle49pt"/>
    <w:locked/>
    <w:rsid w:val="000E2CC8"/>
    <w:rPr>
      <w:rFonts w:ascii="Times New Roman" w:eastAsia="Times New Roman" w:hAnsi="Times New Roman" w:cs="Calibri"/>
      <w:sz w:val="20"/>
      <w:u w:val="single"/>
    </w:rPr>
  </w:style>
  <w:style w:type="character" w:customStyle="1" w:styleId="StyleTimesNewRoman9pt">
    <w:name w:val="Style Times New Roman 9 pt"/>
    <w:rsid w:val="000E2CC8"/>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E2CC8"/>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0E2CC8"/>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0E2C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0E2CC8"/>
    <w:rPr>
      <w:color w:val="000000" w:themeColor="text1"/>
    </w:rPr>
  </w:style>
  <w:style w:type="character" w:customStyle="1" w:styleId="AnalyticChar">
    <w:name w:val="Analytic Char"/>
    <w:basedOn w:val="DefaultParagraphFont"/>
    <w:link w:val="Analytic"/>
    <w:rsid w:val="000E2CC8"/>
    <w:rPr>
      <w:rFonts w:ascii="Calibri" w:eastAsiaTheme="majorEastAsia" w:hAnsi="Calibri" w:cstheme="majorBidi"/>
      <w:b/>
      <w:iCs/>
      <w:color w:val="000000" w:themeColor="text1"/>
      <w:sz w:val="26"/>
    </w:rPr>
  </w:style>
  <w:style w:type="character" w:customStyle="1" w:styleId="CardTextChar">
    <w:name w:val="CardText Char"/>
    <w:link w:val="CardText"/>
    <w:locked/>
    <w:rsid w:val="000E2CC8"/>
    <w:rPr>
      <w:rFonts w:ascii="Georgia" w:hAnsi="Georgia" w:cs="Calibri"/>
    </w:rPr>
  </w:style>
  <w:style w:type="paragraph" w:customStyle="1" w:styleId="CardText">
    <w:name w:val="CardText"/>
    <w:basedOn w:val="Normal"/>
    <w:link w:val="CardTextChar"/>
    <w:qFormat/>
    <w:rsid w:val="000E2CC8"/>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s://philpapers.org/archive/STETAM-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ukespace.lib.duke.edu/dspace/bitstream/handle/10161/18680/Carpenter_duke_0066D_14978.pdf?sequence=1&amp;isAllowed=y" TargetMode="External"/><Relationship Id="rId12" Type="http://schemas.openxmlformats.org/officeDocument/2006/relationships/hyperlink" Target="https://www.researchgate.net/publication/338327276_Dynamic_Efficiency_in_a_Planned_Economy_Innovation_and_Entrepreneurship_Without_Markets%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www.nickbostrom.com/papers/vulnerable.pdf" TargetMode="External"/><Relationship Id="rId11" Type="http://schemas.openxmlformats.org/officeDocument/2006/relationships/hyperlink" Target="http://ro.uow.edu.au/cgi/viewcontent.cgi?article=4274&amp;context=these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hamptoninstitution.org/why-black-people-need-maoism.html" TargetMode="External"/><Relationship Id="rId4" Type="http://schemas.openxmlformats.org/officeDocument/2006/relationships/settings" Target="settings.xml"/><Relationship Id="rId9" Type="http://schemas.openxmlformats.org/officeDocument/2006/relationships/hyperlink" Target="https://www.marxists.org/history/etol/newspape/socialistvoice/partyPR46.html"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40180</Words>
  <Characters>229028</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cp:revision>
  <dcterms:created xsi:type="dcterms:W3CDTF">2021-12-04T03:03:00Z</dcterms:created>
  <dcterms:modified xsi:type="dcterms:W3CDTF">2021-12-04T03:04:00Z</dcterms:modified>
</cp:coreProperties>
</file>