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CE9B" w14:textId="0957352A" w:rsidR="00372F3E" w:rsidRPr="00847E05" w:rsidRDefault="00372F3E" w:rsidP="00372F3E">
      <w:pPr>
        <w:pStyle w:val="Heading1"/>
      </w:pPr>
      <w:r w:rsidRPr="00847E05">
        <w:t>Speech 1AC UT Doubles vs Strake 12-4 6PM</w:t>
      </w:r>
    </w:p>
    <w:p w14:paraId="5D416712" w14:textId="77777777" w:rsidR="005F0FA0" w:rsidRPr="00847E05" w:rsidRDefault="005F0FA0" w:rsidP="005F0FA0">
      <w:pPr>
        <w:pStyle w:val="Heading3"/>
      </w:pPr>
      <w:r w:rsidRPr="00847E05">
        <w:t>Part 1 is the Impacts</w:t>
      </w:r>
    </w:p>
    <w:p w14:paraId="311BF881" w14:textId="77777777" w:rsidR="005F0FA0" w:rsidRPr="00847E05" w:rsidRDefault="005F0FA0" w:rsidP="005F0FA0">
      <w:pPr>
        <w:pStyle w:val="Heading4"/>
        <w:rPr>
          <w:rFonts w:cs="Arial"/>
        </w:rPr>
      </w:pPr>
      <w:r w:rsidRPr="00847E05">
        <w:rPr>
          <w:rFonts w:cs="Arial"/>
        </w:rPr>
        <w:t xml:space="preserve">All Capitalism is </w:t>
      </w:r>
      <w:r w:rsidRPr="00847E05">
        <w:rPr>
          <w:rFonts w:cs="Arial"/>
          <w:u w:val="single"/>
        </w:rPr>
        <w:t>Racial Capitalism</w:t>
      </w:r>
      <w:r w:rsidRPr="00847E05">
        <w:rPr>
          <w:rFonts w:cs="Arial"/>
        </w:rPr>
        <w:t xml:space="preserve"> – the modern system of labor can only sustain itself through parasitic governance which produce </w:t>
      </w:r>
      <w:r w:rsidRPr="00847E05">
        <w:rPr>
          <w:rFonts w:cs="Arial"/>
          <w:u w:val="single"/>
        </w:rPr>
        <w:t>disposable populations</w:t>
      </w:r>
      <w:r w:rsidRPr="00847E05">
        <w:rPr>
          <w:rFonts w:cs="Arial"/>
        </w:rPr>
        <w:t xml:space="preserve"> and black death</w:t>
      </w:r>
    </w:p>
    <w:p w14:paraId="191933F9" w14:textId="77777777" w:rsidR="005F0FA0" w:rsidRPr="00847E05" w:rsidRDefault="005F0FA0" w:rsidP="005F0FA0">
      <w:r w:rsidRPr="00847E05">
        <w:rPr>
          <w:rStyle w:val="Style13ptBold"/>
        </w:rPr>
        <w:t>Wang 18</w:t>
      </w:r>
      <w:r w:rsidRPr="00847E05">
        <w:t xml:space="preserve"> [Jackie, PhD </w:t>
      </w:r>
      <w:proofErr w:type="gramStart"/>
      <w:r w:rsidRPr="00847E05">
        <w:t>African-American</w:t>
      </w:r>
      <w:proofErr w:type="gramEnd"/>
      <w:r w:rsidRPr="00847E05">
        <w:t xml:space="preserve"> Studies @ Harvard, “Carceral Capitalism” p. 63-85//ak47]</w:t>
      </w:r>
    </w:p>
    <w:p w14:paraId="76EB9964" w14:textId="77777777" w:rsidR="005F0FA0" w:rsidRPr="00847E05" w:rsidRDefault="005F0FA0" w:rsidP="005F0FA0">
      <w:pPr>
        <w:rPr>
          <w:rStyle w:val="Emphasis"/>
        </w:rPr>
      </w:pPr>
      <w:r w:rsidRPr="00847E05">
        <w:rPr>
          <w:sz w:val="16"/>
        </w:rPr>
        <w:t xml:space="preserve">Mass Incarceration, the Debt Economy, and the Post-Work Society The purpose of the above summary of the Black Panther Party’s analysis of prisons and how technological innovation could lead to the </w:t>
      </w:r>
      <w:proofErr w:type="spellStart"/>
      <w:r w:rsidRPr="00847E05">
        <w:rPr>
          <w:sz w:val="16"/>
        </w:rPr>
        <w:t>lumpenization</w:t>
      </w:r>
      <w:proofErr w:type="spellEnd"/>
      <w:r w:rsidRPr="00847E05">
        <w:rPr>
          <w:sz w:val="16"/>
        </w:rPr>
        <w:t xml:space="preserve"> of the working class is to draw attention to the possibility that labor-saving technologies will not necessarily liberate humans from work as we move toward a post-scarcity and post-work society,</w:t>
      </w:r>
      <w:r w:rsidRPr="00847E05">
        <w:rPr>
          <w:rStyle w:val="Emphasis"/>
        </w:rPr>
        <w:t xml:space="preserve"> but can lead to the creation of </w:t>
      </w:r>
      <w:r w:rsidRPr="00847E05">
        <w:rPr>
          <w:rStyle w:val="Emphasis"/>
          <w:highlight w:val="green"/>
        </w:rPr>
        <w:t>surplus populations</w:t>
      </w:r>
      <w:r w:rsidRPr="00847E05">
        <w:rPr>
          <w:rStyle w:val="Emphasis"/>
        </w:rPr>
        <w:t xml:space="preserve"> that </w:t>
      </w:r>
      <w:r w:rsidRPr="00847E05">
        <w:rPr>
          <w:rStyle w:val="Emphasis"/>
          <w:highlight w:val="green"/>
        </w:rPr>
        <w:t>are housed</w:t>
      </w:r>
      <w:r w:rsidRPr="00847E05">
        <w:rPr>
          <w:rStyle w:val="Emphasis"/>
        </w:rPr>
        <w:t>—</w:t>
      </w:r>
      <w:r w:rsidRPr="00847E05">
        <w:rPr>
          <w:rStyle w:val="Emphasis"/>
          <w:highlight w:val="green"/>
        </w:rPr>
        <w:t>and generate value</w:t>
      </w:r>
      <w:r w:rsidRPr="00847E05">
        <w:rPr>
          <w:rStyle w:val="Emphasis"/>
        </w:rPr>
        <w:t xml:space="preserve">—in prison or are folded into the economy as debtors. </w:t>
      </w:r>
      <w:r w:rsidRPr="00847E05">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847E05">
        <w:rPr>
          <w:rStyle w:val="Emphasis"/>
        </w:rPr>
        <w:t xml:space="preserve">In other words, </w:t>
      </w:r>
      <w:r w:rsidRPr="00847E05">
        <w:rPr>
          <w:rStyle w:val="Emphasis"/>
          <w:highlight w:val="green"/>
        </w:rPr>
        <w:t>debt reconfigures biopolitical power by demanding a</w:t>
      </w:r>
      <w:r w:rsidRPr="00847E05">
        <w:rPr>
          <w:rStyle w:val="Emphasis"/>
        </w:rPr>
        <w:t xml:space="preserve"> production of subjectivity specific to indebted </w:t>
      </w:r>
      <w:proofErr w:type="gramStart"/>
      <w:r w:rsidRPr="00847E05">
        <w:rPr>
          <w:rStyle w:val="Emphasis"/>
        </w:rPr>
        <w:t>man.³</w:t>
      </w:r>
      <w:proofErr w:type="gramEnd"/>
      <w:r w:rsidRPr="00847E05">
        <w:rPr>
          <w:rStyle w:val="Emphasis"/>
        </w:rPr>
        <w:t>²</w:t>
      </w:r>
      <w:r w:rsidRPr="00847E05">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847E05">
        <w:rPr>
          <w:rStyle w:val="Emphasis"/>
        </w:rPr>
        <w:t xml:space="preserve"> but that debt </w:t>
      </w:r>
      <w:proofErr w:type="gramStart"/>
      <w:r w:rsidRPr="00847E05">
        <w:rPr>
          <w:rStyle w:val="Emphasis"/>
        </w:rPr>
        <w:t>actually produces</w:t>
      </w:r>
      <w:proofErr w:type="gramEnd"/>
      <w:r w:rsidRPr="00847E05">
        <w:rPr>
          <w:rStyle w:val="Emphasis"/>
        </w:rPr>
        <w:t xml:space="preserve"> a </w:t>
      </w:r>
      <w:r w:rsidRPr="00847E05">
        <w:rPr>
          <w:rStyle w:val="Emphasis"/>
          <w:highlight w:val="green"/>
        </w:rPr>
        <w:t>specific kind of subjectivity</w:t>
      </w:r>
      <w:r w:rsidRPr="00847E05">
        <w:rPr>
          <w:rStyle w:val="Emphasis"/>
        </w:rPr>
        <w:t xml:space="preserve">. </w:t>
      </w:r>
      <w:r w:rsidRPr="00847E05">
        <w:rPr>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847E05">
        <w:rPr>
          <w:sz w:val="16"/>
        </w:rPr>
        <w:t>in order to</w:t>
      </w:r>
      <w:proofErr w:type="gramEnd"/>
      <w:r w:rsidRPr="00847E05">
        <w:rPr>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847E05">
        <w:rPr>
          <w:sz w:val="16"/>
        </w:rPr>
        <w:t>market.³</w:t>
      </w:r>
      <w:proofErr w:type="gramEnd"/>
      <w:r w:rsidRPr="00847E05">
        <w:rPr>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847E05">
        <w:rPr>
          <w:sz w:val="16"/>
        </w:rPr>
        <w:t>selfdriving</w:t>
      </w:r>
      <w:proofErr w:type="spellEnd"/>
      <w:r w:rsidRPr="00847E05">
        <w:rPr>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847E05">
        <w:rPr>
          <w:rStyle w:val="Emphasis"/>
        </w:rPr>
        <w:t xml:space="preserve"> Will these </w:t>
      </w:r>
      <w:r w:rsidRPr="00847E05">
        <w:rPr>
          <w:rStyle w:val="Emphasis"/>
          <w:highlight w:val="green"/>
        </w:rPr>
        <w:t>credit instruments</w:t>
      </w:r>
      <w:r w:rsidRPr="00847E05">
        <w:rPr>
          <w:rStyle w:val="Emphasis"/>
        </w:rPr>
        <w:t xml:space="preserve"> and the “discipline of the free market” </w:t>
      </w:r>
      <w:r w:rsidRPr="00847E05">
        <w:rPr>
          <w:rStyle w:val="Emphasis"/>
          <w:highlight w:val="green"/>
        </w:rPr>
        <w:t>reduce our lives to</w:t>
      </w:r>
      <w:r w:rsidRPr="00847E05">
        <w:rPr>
          <w:rStyle w:val="Emphasis"/>
        </w:rPr>
        <w:t xml:space="preserve"> the acquisition of </w:t>
      </w:r>
      <w:r w:rsidRPr="00847E05">
        <w:rPr>
          <w:rStyle w:val="Emphasis"/>
          <w:highlight w:val="green"/>
        </w:rPr>
        <w:t>“marketable skills” and make it impossible to explore, wander, create,</w:t>
      </w:r>
      <w:r w:rsidRPr="00847E05">
        <w:rPr>
          <w:rStyle w:val="Emphasis"/>
        </w:rPr>
        <w:t xml:space="preserve"> invent, learn (as opposed to “acquiring skills”), relax, </w:t>
      </w:r>
      <w:r w:rsidRPr="00847E05">
        <w:rPr>
          <w:rStyle w:val="Emphasis"/>
          <w:highlight w:val="green"/>
        </w:rPr>
        <w:t>form non-instrumentalized social bonds</w:t>
      </w:r>
      <w:r w:rsidRPr="00847E05">
        <w:rPr>
          <w:rStyle w:val="Emphasis"/>
        </w:rPr>
        <w:t xml:space="preserve">, loaf, and daydream? </w:t>
      </w:r>
      <w:r w:rsidRPr="00847E05">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847E05">
        <w:rPr>
          <w:rStyle w:val="Emphasis"/>
        </w:rPr>
        <w:t xml:space="preserve">I hope to draw attention to the ways in which the carceral techniques of the state are shaped by— and work in tandem with—the imperatives of global capitalism. </w:t>
      </w:r>
      <w:r w:rsidRPr="00847E05">
        <w:rPr>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847E05">
        <w:rPr>
          <w:sz w:val="16"/>
        </w:rPr>
        <w:t>actually rooted</w:t>
      </w:r>
      <w:proofErr w:type="gramEnd"/>
      <w:r w:rsidRPr="00847E05">
        <w:rPr>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847E05">
        <w:rPr>
          <w:sz w:val="16"/>
        </w:rPr>
        <w:t>—“</w:t>
      </w:r>
      <w:proofErr w:type="gramEnd"/>
      <w:r w:rsidRPr="00847E05">
        <w:rPr>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847E05">
        <w:rPr>
          <w:rStyle w:val="Emphasis"/>
        </w:rPr>
        <w:t xml:space="preserve"> </w:t>
      </w:r>
      <w:r w:rsidRPr="00847E05">
        <w:rPr>
          <w:rStyle w:val="Emphasis"/>
          <w:highlight w:val="green"/>
        </w:rPr>
        <w:t>Parasitic governance, as a modality of</w:t>
      </w:r>
      <w:r w:rsidRPr="00847E05">
        <w:rPr>
          <w:rStyle w:val="Emphasis"/>
        </w:rPr>
        <w:t xml:space="preserve"> the new </w:t>
      </w:r>
      <w:r w:rsidRPr="00847E05">
        <w:rPr>
          <w:rStyle w:val="Emphasis"/>
          <w:highlight w:val="green"/>
        </w:rPr>
        <w:t>racial capitalism, uses</w:t>
      </w:r>
      <w:r w:rsidRPr="00847E05">
        <w:rPr>
          <w:rStyle w:val="Emphasis"/>
        </w:rPr>
        <w:t xml:space="preserve"> five primary techniques: 1) </w:t>
      </w:r>
      <w:r w:rsidRPr="00847E05">
        <w:rPr>
          <w:rStyle w:val="Emphasis"/>
          <w:highlight w:val="green"/>
        </w:rPr>
        <w:t>financial states of exception</w:t>
      </w:r>
      <w:r w:rsidRPr="00847E05">
        <w:rPr>
          <w:rStyle w:val="Emphasis"/>
        </w:rPr>
        <w:t xml:space="preserve">, 2) </w:t>
      </w:r>
      <w:r w:rsidRPr="00847E05">
        <w:rPr>
          <w:rStyle w:val="Emphasis"/>
          <w:highlight w:val="green"/>
        </w:rPr>
        <w:t>automated processing</w:t>
      </w:r>
      <w:r w:rsidRPr="00847E05">
        <w:rPr>
          <w:rStyle w:val="Emphasis"/>
        </w:rPr>
        <w:t xml:space="preserve">, 3) </w:t>
      </w:r>
      <w:r w:rsidRPr="00847E05">
        <w:rPr>
          <w:rStyle w:val="Emphasis"/>
          <w:highlight w:val="green"/>
        </w:rPr>
        <w:t>extraction and looting</w:t>
      </w:r>
      <w:r w:rsidRPr="00847E05">
        <w:rPr>
          <w:rStyle w:val="Emphasis"/>
        </w:rPr>
        <w:t xml:space="preserve">, 4) </w:t>
      </w:r>
      <w:r w:rsidRPr="00847E05">
        <w:rPr>
          <w:rStyle w:val="Emphasis"/>
          <w:highlight w:val="green"/>
        </w:rPr>
        <w:t>confinement</w:t>
      </w:r>
      <w:r w:rsidRPr="00847E05">
        <w:rPr>
          <w:rStyle w:val="Emphasis"/>
        </w:rPr>
        <w:t xml:space="preserve">, </w:t>
      </w:r>
      <w:r w:rsidRPr="00847E05">
        <w:rPr>
          <w:rStyle w:val="Emphasis"/>
          <w:highlight w:val="green"/>
        </w:rPr>
        <w:t>and</w:t>
      </w:r>
      <w:r w:rsidRPr="00847E05">
        <w:rPr>
          <w:rStyle w:val="Emphasis"/>
        </w:rPr>
        <w:t xml:space="preserve"> 5) </w:t>
      </w:r>
      <w:r w:rsidRPr="00847E05">
        <w:rPr>
          <w:rStyle w:val="Emphasis"/>
          <w:highlight w:val="green"/>
        </w:rPr>
        <w:t>gratuitous violence</w:t>
      </w:r>
      <w:r w:rsidRPr="00847E05">
        <w:rPr>
          <w:rStyle w:val="Emphasis"/>
        </w:rPr>
        <w:t xml:space="preserve"> (with execution as an extreme manifestation of this technique). </w:t>
      </w:r>
      <w:r w:rsidRPr="00847E05">
        <w:rPr>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847E05">
        <w:rPr>
          <w:sz w:val="8"/>
          <w:szCs w:val="8"/>
        </w:rPr>
        <w:t>fining</w:t>
      </w:r>
      <w:proofErr w:type="spellEnd"/>
      <w:r w:rsidRPr="00847E05">
        <w:rPr>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847E05">
        <w:rPr>
          <w:sz w:val="8"/>
          <w:szCs w:val="8"/>
        </w:rPr>
        <w:t>.”³</w:t>
      </w:r>
      <w:proofErr w:type="gramEnd"/>
      <w:r w:rsidRPr="00847E05">
        <w:rPr>
          <w:sz w:val="8"/>
          <w:szCs w:val="8"/>
        </w:rPr>
        <w:t>⁶ Unfortunately, because the social consequences of automated processing are difficult to make legible and identify, cases such as the Midas case often fail to register as scandals.</w:t>
      </w:r>
      <w:r w:rsidRPr="00847E05">
        <w:rPr>
          <w:rStyle w:val="Emphasis"/>
        </w:rPr>
        <w:t xml:space="preserve"> Extraction and Looting </w:t>
      </w:r>
      <w:r w:rsidRPr="00847E05">
        <w:rPr>
          <w:rStyle w:val="Emphasis"/>
          <w:highlight w:val="green"/>
        </w:rPr>
        <w:t>Racialized expropriation</w:t>
      </w:r>
      <w:r w:rsidRPr="00847E05">
        <w:rPr>
          <w:rStyle w:val="Emphasis"/>
        </w:rPr>
        <w:t xml:space="preserve">, as a tool of both finance capital and the parasitic state, is discussed in greater depth in my chapters on the debt economy and municipal finance. While extraction </w:t>
      </w:r>
      <w:r w:rsidRPr="00847E05">
        <w:rPr>
          <w:rStyle w:val="Emphasis"/>
          <w:highlight w:val="green"/>
        </w:rPr>
        <w:t>and looting are the lifeblood of global capitalism</w:t>
      </w:r>
      <w:r w:rsidRPr="00847E05">
        <w:rPr>
          <w:rStyle w:val="Emphasis"/>
        </w:rPr>
        <w:t xml:space="preserve">, </w:t>
      </w:r>
      <w:r w:rsidRPr="00847E05">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847E05">
        <w:rPr>
          <w:rStyle w:val="Emphasis"/>
        </w:rPr>
        <w:t xml:space="preserve"> Some have argued that </w:t>
      </w:r>
      <w:r w:rsidRPr="00847E05">
        <w:rPr>
          <w:rStyle w:val="Emphasis"/>
          <w:highlight w:val="green"/>
        </w:rPr>
        <w:t>the expansion of capitalism necessitates</w:t>
      </w:r>
      <w:r w:rsidRPr="00847E05">
        <w:rPr>
          <w:rStyle w:val="Emphasis"/>
        </w:rPr>
        <w:t xml:space="preserve"> the use of </w:t>
      </w:r>
      <w:r w:rsidRPr="00847E05">
        <w:rPr>
          <w:rStyle w:val="Emphasis"/>
          <w:highlight w:val="green"/>
        </w:rPr>
        <w:t>force to expropriate wealth from</w:t>
      </w:r>
      <w:r w:rsidRPr="00847E05">
        <w:rPr>
          <w:rStyle w:val="Emphasis"/>
        </w:rPr>
        <w:t xml:space="preserve"> areas </w:t>
      </w:r>
      <w:r w:rsidRPr="00847E05">
        <w:rPr>
          <w:rStyle w:val="Emphasis"/>
          <w:highlight w:val="green"/>
        </w:rPr>
        <w:t>“outside” its formal sphere.</w:t>
      </w:r>
      <w:r w:rsidRPr="00847E05">
        <w:rPr>
          <w:rStyle w:val="Emphasis"/>
        </w:rPr>
        <w:t xml:space="preserve"> </w:t>
      </w:r>
      <w:r w:rsidRPr="00847E05">
        <w:rPr>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847E05">
        <w:rPr>
          <w:sz w:val="16"/>
        </w:rPr>
        <w:t>neoliberalization</w:t>
      </w:r>
      <w:proofErr w:type="spellEnd"/>
      <w:r w:rsidRPr="00847E05">
        <w:rPr>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847E05">
        <w:rPr>
          <w:sz w:val="16"/>
        </w:rPr>
        <w:t>.”³</w:t>
      </w:r>
      <w:proofErr w:type="gramEnd"/>
      <w:r w:rsidRPr="00847E05">
        <w:rPr>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847E05">
        <w:rPr>
          <w:rStyle w:val="Emphasis"/>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847E05">
        <w:rPr>
          <w:rStyle w:val="Emphasis"/>
        </w:rPr>
        <w:t>in order to</w:t>
      </w:r>
      <w:proofErr w:type="gramEnd"/>
      <w:r w:rsidRPr="00847E05">
        <w:rPr>
          <w:rStyle w:val="Emphasis"/>
        </w:rPr>
        <w:t xml:space="preserve"> function. </w:t>
      </w:r>
      <w:r w:rsidRPr="00847E05">
        <w:rPr>
          <w:sz w:val="16"/>
        </w:rPr>
        <w:t xml:space="preserve">In his description of the “consumer life of the ghetto,” Terry provides </w:t>
      </w:r>
      <w:proofErr w:type="gramStart"/>
      <w:r w:rsidRPr="00847E05">
        <w:rPr>
          <w:sz w:val="16"/>
        </w:rPr>
        <w:t>a number of</w:t>
      </w:r>
      <w:proofErr w:type="gramEnd"/>
      <w:r w:rsidRPr="00847E05">
        <w:rPr>
          <w:sz w:val="16"/>
        </w:rPr>
        <w:t xml:space="preserve"> examples of predatory scams that are only possible vis-à-vis the ghetto as a spatial configuration: a </w:t>
      </w:r>
      <w:proofErr w:type="spellStart"/>
      <w:r w:rsidRPr="00847E05">
        <w:rPr>
          <w:sz w:val="16"/>
        </w:rPr>
        <w:t>Playstation</w:t>
      </w:r>
      <w:proofErr w:type="spellEnd"/>
      <w:r w:rsidRPr="00847E05">
        <w:rPr>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847E05">
        <w:rPr>
          <w:sz w:val="16"/>
        </w:rPr>
        <w:t>life.³</w:t>
      </w:r>
      <w:proofErr w:type="gramEnd"/>
      <w:r w:rsidRPr="00847E05">
        <w:rPr>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847E05">
        <w:rPr>
          <w:rStyle w:val="Emphasis"/>
        </w:rPr>
        <w:t xml:space="preserve">Nonetheless, Terry’s analysis is convincing insofar as it shows how </w:t>
      </w:r>
      <w:r w:rsidRPr="00847E05">
        <w:rPr>
          <w:rStyle w:val="Emphasis"/>
          <w:highlight w:val="green"/>
        </w:rPr>
        <w:t xml:space="preserve">racial segregation and </w:t>
      </w:r>
      <w:r w:rsidRPr="00847E05">
        <w:rPr>
          <w:rStyle w:val="Emphasis"/>
        </w:rPr>
        <w:t xml:space="preserve">the spatial concentration of </w:t>
      </w:r>
      <w:r w:rsidRPr="00847E05">
        <w:rPr>
          <w:rStyle w:val="Emphasis"/>
          <w:highlight w:val="green"/>
        </w:rPr>
        <w:t xml:space="preserve">poverty </w:t>
      </w:r>
      <w:r w:rsidRPr="00847E05">
        <w:rPr>
          <w:rStyle w:val="Emphasis"/>
        </w:rPr>
        <w:t xml:space="preserve">essentially </w:t>
      </w:r>
      <w:r w:rsidRPr="00847E05">
        <w:rPr>
          <w:rStyle w:val="Emphasis"/>
          <w:highlight w:val="green"/>
        </w:rPr>
        <w:t xml:space="preserve">create zones that are </w:t>
      </w:r>
      <w:r w:rsidRPr="00847E05">
        <w:rPr>
          <w:rStyle w:val="Emphasis"/>
        </w:rPr>
        <w:t xml:space="preserve">marked </w:t>
      </w:r>
      <w:proofErr w:type="spellStart"/>
      <w:r w:rsidRPr="00847E05">
        <w:rPr>
          <w:rStyle w:val="Emphasis"/>
          <w:highlight w:val="green"/>
        </w:rPr>
        <w:t>lootable</w:t>
      </w:r>
      <w:proofErr w:type="spellEnd"/>
      <w:r w:rsidRPr="00847E05">
        <w:rPr>
          <w:rStyle w:val="Emphasis"/>
          <w:highlight w:val="green"/>
        </w:rPr>
        <w:t>.</w:t>
      </w:r>
      <w:r w:rsidRPr="00847E05">
        <w:rPr>
          <w:rStyle w:val="Emphasis"/>
        </w:rPr>
        <w:t xml:space="preserve"> </w:t>
      </w:r>
      <w:r w:rsidRPr="00847E05">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847E05">
        <w:rPr>
          <w:rStyle w:val="Emphasis"/>
        </w:rPr>
        <w:t xml:space="preserve"> </w:t>
      </w:r>
      <w:r w:rsidRPr="00847E05">
        <w:rPr>
          <w:rStyle w:val="Emphasis"/>
          <w:highlight w:val="green"/>
        </w:rPr>
        <w:t>confinement and gratuitous violence</w:t>
      </w:r>
      <w:r w:rsidRPr="00847E05">
        <w:rPr>
          <w:rStyle w:val="Emphasis"/>
        </w:rPr>
        <w:t xml:space="preserve"> are examples of exclusionary processes that </w:t>
      </w:r>
      <w:r w:rsidRPr="00847E05">
        <w:rPr>
          <w:rStyle w:val="Emphasis"/>
          <w:highlight w:val="green"/>
        </w:rPr>
        <w:t>result in civic and actual death</w:t>
      </w:r>
      <w:r w:rsidRPr="00847E05">
        <w:rPr>
          <w:rStyle w:val="Emphasis"/>
        </w:rPr>
        <w:t xml:space="preserve">. </w:t>
      </w:r>
      <w:r w:rsidRPr="00847E05">
        <w:rPr>
          <w:sz w:val="8"/>
          <w:szCs w:val="8"/>
        </w:rPr>
        <w:t xml:space="preserve">In other words, in the first three instances the parasitic state and predatory credit system must keep people alive </w:t>
      </w:r>
      <w:proofErr w:type="gramStart"/>
      <w:r w:rsidRPr="00847E05">
        <w:rPr>
          <w:sz w:val="8"/>
          <w:szCs w:val="8"/>
        </w:rPr>
        <w:t>in order to</w:t>
      </w:r>
      <w:proofErr w:type="gramEnd"/>
      <w:r w:rsidRPr="00847E05">
        <w:rPr>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847E05">
        <w:rPr>
          <w:sz w:val="8"/>
          <w:szCs w:val="8"/>
        </w:rPr>
        <w:t>CoreCivic</w:t>
      </w:r>
      <w:proofErr w:type="spellEnd"/>
      <w:r w:rsidRPr="00847E05">
        <w:rPr>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847E05">
        <w:rPr>
          <w:sz w:val="8"/>
          <w:szCs w:val="8"/>
        </w:rPr>
        <w:t>.”⁴</w:t>
      </w:r>
      <w:proofErr w:type="gramEnd"/>
      <w:r w:rsidRPr="00847E05">
        <w:rPr>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847E05">
        <w:rPr>
          <w:sz w:val="8"/>
          <w:szCs w:val="8"/>
        </w:rPr>
        <w:t>state as a whole</w:t>
      </w:r>
      <w:proofErr w:type="gramEnd"/>
      <w:r w:rsidRPr="00847E05">
        <w:rPr>
          <w:sz w:val="8"/>
          <w:szCs w:val="8"/>
        </w:rPr>
        <w:t xml:space="preserve">. This is perhaps why many poor and </w:t>
      </w:r>
      <w:proofErr w:type="spellStart"/>
      <w:r w:rsidRPr="00847E05">
        <w:rPr>
          <w:sz w:val="8"/>
          <w:szCs w:val="8"/>
        </w:rPr>
        <w:t>workingclass</w:t>
      </w:r>
      <w:proofErr w:type="spellEnd"/>
      <w:r w:rsidRPr="00847E05">
        <w:rPr>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847E05">
        <w:rPr>
          <w:sz w:val="16"/>
        </w:rPr>
        <w:t>.</w:t>
      </w:r>
      <w:r w:rsidRPr="00847E05">
        <w:rPr>
          <w:rStyle w:val="Emphasis"/>
        </w:rPr>
        <w:t xml:space="preserve"> The conversion of </w:t>
      </w:r>
      <w:r w:rsidRPr="00847E05">
        <w:rPr>
          <w:rStyle w:val="Emphasis"/>
          <w:highlight w:val="green"/>
        </w:rPr>
        <w:t>poverty into a</w:t>
      </w:r>
      <w:r w:rsidRPr="00847E05">
        <w:rPr>
          <w:rStyle w:val="Emphasis"/>
        </w:rPr>
        <w:t xml:space="preserve"> personal </w:t>
      </w:r>
      <w:r w:rsidRPr="00847E05">
        <w:rPr>
          <w:rStyle w:val="Emphasis"/>
          <w:highlight w:val="green"/>
        </w:rPr>
        <w:t xml:space="preserve">moral failure </w:t>
      </w:r>
      <w:r w:rsidRPr="00847E05">
        <w:rPr>
          <w:rStyle w:val="Emphasis"/>
        </w:rPr>
        <w:t xml:space="preserve">was intimately </w:t>
      </w:r>
      <w:r w:rsidRPr="00847E05">
        <w:rPr>
          <w:rStyle w:val="Emphasis"/>
          <w:highlight w:val="green"/>
        </w:rPr>
        <w:t>tied to the construction of black Americans as disposable and subject to mass incarceration.</w:t>
      </w:r>
      <w:r w:rsidRPr="00847E05">
        <w:rPr>
          <w:rStyle w:val="Emphasis"/>
        </w:rPr>
        <w:t xml:space="preserve"> </w:t>
      </w:r>
      <w:r w:rsidRPr="00847E05">
        <w:rPr>
          <w:sz w:val="16"/>
        </w:rPr>
        <w:t xml:space="preserve">Antiblack racism, and not merely the profit motive, is at the heart of mass incarceration. Thus, the title of this book, Carceral Capitalism, is not an attempt to posit </w:t>
      </w:r>
      <w:proofErr w:type="spellStart"/>
      <w:r w:rsidRPr="00847E05">
        <w:rPr>
          <w:sz w:val="16"/>
        </w:rPr>
        <w:t>carcerality</w:t>
      </w:r>
      <w:proofErr w:type="spellEnd"/>
      <w:r w:rsidRPr="00847E05">
        <w:rPr>
          <w:sz w:val="16"/>
        </w:rPr>
        <w:t xml:space="preserve"> as an effect of capitalism, but to think about the carceral continuum alongside and in conjunction with the dynamics of late capitalism.</w:t>
      </w:r>
    </w:p>
    <w:p w14:paraId="47688B89" w14:textId="77777777" w:rsidR="005F0FA0" w:rsidRPr="00847E05" w:rsidRDefault="005F0FA0" w:rsidP="005F0FA0">
      <w:pPr>
        <w:keepNext/>
        <w:keepLines/>
        <w:spacing w:before="40" w:after="0"/>
        <w:outlineLvl w:val="3"/>
        <w:rPr>
          <w:rFonts w:eastAsiaTheme="majorEastAsia"/>
          <w:b/>
          <w:iCs/>
          <w:sz w:val="26"/>
        </w:rPr>
      </w:pPr>
      <w:r w:rsidRPr="00847E05">
        <w:rPr>
          <w:rFonts w:eastAsiaTheme="majorEastAsia"/>
          <w:b/>
          <w:iCs/>
          <w:sz w:val="26"/>
        </w:rPr>
        <w:t xml:space="preserve">Resource competition and wealth extraction under Racial Capitalism produces fascism, endless </w:t>
      </w:r>
      <w:proofErr w:type="gramStart"/>
      <w:r w:rsidRPr="00847E05">
        <w:rPr>
          <w:rFonts w:eastAsiaTheme="majorEastAsia"/>
          <w:b/>
          <w:iCs/>
          <w:sz w:val="26"/>
        </w:rPr>
        <w:t>war</w:t>
      </w:r>
      <w:proofErr w:type="gramEnd"/>
      <w:r w:rsidRPr="00847E05">
        <w:rPr>
          <w:rFonts w:eastAsiaTheme="majorEastAsia"/>
          <w:b/>
          <w:iCs/>
          <w:sz w:val="26"/>
        </w:rPr>
        <w:t xml:space="preserve"> and environmental destruction</w:t>
      </w:r>
    </w:p>
    <w:p w14:paraId="10BDEA81" w14:textId="77777777" w:rsidR="005F0FA0" w:rsidRPr="00847E05" w:rsidRDefault="005F0FA0" w:rsidP="005F0FA0">
      <w:r w:rsidRPr="00847E05">
        <w:rPr>
          <w:rStyle w:val="Style13ptBold"/>
        </w:rPr>
        <w:t>Robinson 14</w:t>
      </w:r>
      <w:r w:rsidRPr="00847E05">
        <w:rPr>
          <w:b/>
        </w:rPr>
        <w:t xml:space="preserve"> </w:t>
      </w:r>
      <w:r w:rsidRPr="00847E05">
        <w:t>(William I., Prof. of Sociology, Global and International Studies, and Latin American Studies, @ UC-Santa Barbara, “Global Capitalism: Crisis of Humanity and the Specter of 21st Century Fascism” The World Financial Review)</w:t>
      </w:r>
    </w:p>
    <w:p w14:paraId="60DA0145" w14:textId="77777777" w:rsidR="005F0FA0" w:rsidRPr="00847E05" w:rsidRDefault="005F0FA0" w:rsidP="005F0FA0">
      <w:pPr>
        <w:rPr>
          <w:sz w:val="16"/>
        </w:rPr>
      </w:pPr>
      <w:r w:rsidRPr="00847E05">
        <w:rPr>
          <w:sz w:val="16"/>
        </w:rPr>
        <w:t xml:space="preserve">Cyclical, Structural, and Systemic </w:t>
      </w:r>
      <w:proofErr w:type="gramStart"/>
      <w:r w:rsidRPr="00847E05">
        <w:rPr>
          <w:sz w:val="16"/>
        </w:rPr>
        <w:t>Crises  Most</w:t>
      </w:r>
      <w:proofErr w:type="gramEnd"/>
      <w:r w:rsidRPr="00847E05">
        <w:rPr>
          <w:sz w:val="16"/>
        </w:rPr>
        <w:t xml:space="preserve"> commentators on the contemporary crisis refer to the “Great Recession” of 2008 and its aftermath.</w:t>
      </w:r>
      <w:r w:rsidRPr="00847E05">
        <w:rPr>
          <w:rStyle w:val="Emphasis"/>
        </w:rPr>
        <w:t xml:space="preserve"> Yet the causal origins of g</w:t>
      </w:r>
      <w:r w:rsidRPr="00847E05">
        <w:rPr>
          <w:rStyle w:val="Emphasis"/>
          <w:highlight w:val="green"/>
        </w:rPr>
        <w:t>lobal crisis are</w:t>
      </w:r>
      <w:r w:rsidRPr="00847E05">
        <w:rPr>
          <w:rStyle w:val="Emphasis"/>
        </w:rPr>
        <w:t xml:space="preserve"> to be </w:t>
      </w:r>
      <w:r w:rsidRPr="00847E05">
        <w:rPr>
          <w:rStyle w:val="Emphasis"/>
          <w:highlight w:val="green"/>
        </w:rPr>
        <w:t xml:space="preserve">found in over-accumulation </w:t>
      </w:r>
      <w:proofErr w:type="gramStart"/>
      <w:r w:rsidRPr="00847E05">
        <w:rPr>
          <w:rStyle w:val="Emphasis"/>
          <w:highlight w:val="green"/>
        </w:rPr>
        <w:t>and</w:t>
      </w:r>
      <w:r w:rsidRPr="00847E05">
        <w:rPr>
          <w:rStyle w:val="Emphasis"/>
        </w:rPr>
        <w:t xml:space="preserve"> also</w:t>
      </w:r>
      <w:proofErr w:type="gramEnd"/>
      <w:r w:rsidRPr="00847E05">
        <w:rPr>
          <w:rStyle w:val="Emphasis"/>
        </w:rPr>
        <w:t xml:space="preserve"> in </w:t>
      </w:r>
      <w:r w:rsidRPr="00847E05">
        <w:rPr>
          <w:rStyle w:val="Emphasis"/>
          <w:highlight w:val="green"/>
        </w:rPr>
        <w:t xml:space="preserve">contradictions </w:t>
      </w:r>
      <w:r w:rsidRPr="00847E05">
        <w:rPr>
          <w:rStyle w:val="Emphasis"/>
        </w:rPr>
        <w:t xml:space="preserve">of state power, or in what Marxists call the internal contradictions </w:t>
      </w:r>
      <w:r w:rsidRPr="00847E05">
        <w:rPr>
          <w:rStyle w:val="Emphasis"/>
          <w:highlight w:val="green"/>
        </w:rPr>
        <w:t>of</w:t>
      </w:r>
      <w:r w:rsidRPr="00847E05">
        <w:rPr>
          <w:rStyle w:val="Emphasis"/>
        </w:rPr>
        <w:t xml:space="preserve"> the </w:t>
      </w:r>
      <w:r w:rsidRPr="00847E05">
        <w:rPr>
          <w:rStyle w:val="Emphasis"/>
          <w:highlight w:val="green"/>
        </w:rPr>
        <w:t>capitalist system</w:t>
      </w:r>
      <w:r w:rsidRPr="00847E05">
        <w:rPr>
          <w:rStyle w:val="Emphasis"/>
        </w:rPr>
        <w:t xml:space="preserve">. Moreover, because the system is now global, crisis in any one place tends to represent crisis for the </w:t>
      </w:r>
      <w:proofErr w:type="gramStart"/>
      <w:r w:rsidRPr="00847E05">
        <w:rPr>
          <w:rStyle w:val="Emphasis"/>
        </w:rPr>
        <w:t>system as a whole</w:t>
      </w:r>
      <w:proofErr w:type="gramEnd"/>
      <w:r w:rsidRPr="00847E05">
        <w:rPr>
          <w:rStyle w:val="Emphasis"/>
        </w:rPr>
        <w:t xml:space="preserve">. </w:t>
      </w:r>
      <w:r w:rsidRPr="00847E05">
        <w:rPr>
          <w:sz w:val="16"/>
        </w:rPr>
        <w:t xml:space="preserve">The system cannot expand because the </w:t>
      </w:r>
      <w:proofErr w:type="spellStart"/>
      <w:r w:rsidRPr="00847E05">
        <w:rPr>
          <w:sz w:val="16"/>
        </w:rPr>
        <w:t>marginalisation</w:t>
      </w:r>
      <w:proofErr w:type="spellEnd"/>
      <w:r w:rsidRPr="00847E05">
        <w:rPr>
          <w:sz w:val="16"/>
        </w:rPr>
        <w:t xml:space="preserve"> of a significant portion of humanity from direct productive participation, the downward pressure on wages and popular consumption worldwide, and the </w:t>
      </w:r>
      <w:proofErr w:type="spellStart"/>
      <w:r w:rsidRPr="00847E05">
        <w:rPr>
          <w:sz w:val="16"/>
        </w:rPr>
        <w:t>polarisation</w:t>
      </w:r>
      <w:proofErr w:type="spellEnd"/>
      <w:r w:rsidRPr="00847E05">
        <w:rPr>
          <w:sz w:val="16"/>
        </w:rPr>
        <w:t xml:space="preserve"> of income, has reduced the ability of the world market to absorb world output. At the same time, given the </w:t>
      </w:r>
      <w:proofErr w:type="gramStart"/>
      <w:r w:rsidRPr="00847E05">
        <w:rPr>
          <w:sz w:val="16"/>
        </w:rPr>
        <w:t>particular configuration</w:t>
      </w:r>
      <w:proofErr w:type="gramEnd"/>
      <w:r w:rsidRPr="00847E05">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847E05">
        <w:rPr>
          <w:sz w:val="16"/>
        </w:rPr>
        <w:t>globalisation</w:t>
      </w:r>
      <w:proofErr w:type="spellEnd"/>
      <w:r w:rsidRPr="00847E05">
        <w:rPr>
          <w:sz w:val="16"/>
        </w:rPr>
        <w:t xml:space="preserve">. Prior to that, the structural crisis of the 1930s was resolved through the creation of a new model of redistributive capitalism, and prior to that the </w:t>
      </w:r>
      <w:proofErr w:type="spellStart"/>
      <w:r w:rsidRPr="00847E05">
        <w:rPr>
          <w:sz w:val="16"/>
        </w:rPr>
        <w:t>struc</w:t>
      </w:r>
      <w:proofErr w:type="spellEnd"/>
      <w:r w:rsidRPr="00847E05">
        <w:rPr>
          <w:sz w:val="16"/>
        </w:rPr>
        <w:t xml:space="preserve">- </w:t>
      </w:r>
      <w:proofErr w:type="spellStart"/>
      <w:r w:rsidRPr="00847E05">
        <w:rPr>
          <w:sz w:val="16"/>
        </w:rPr>
        <w:t>tural</w:t>
      </w:r>
      <w:proofErr w:type="spellEnd"/>
      <w:r w:rsidRPr="00847E05">
        <w:rPr>
          <w:sz w:val="16"/>
        </w:rPr>
        <w:t xml:space="preserve"> crisis of the 1870s resulted in the development of </w:t>
      </w:r>
      <w:proofErr w:type="spellStart"/>
      <w:r w:rsidRPr="00847E05">
        <w:rPr>
          <w:sz w:val="16"/>
        </w:rPr>
        <w:t>corpo</w:t>
      </w:r>
      <w:proofErr w:type="spellEnd"/>
      <w:r w:rsidRPr="00847E05">
        <w:rPr>
          <w:sz w:val="16"/>
        </w:rPr>
        <w:t xml:space="preserve">- rate capitalism. A systemic crisis involves the replacement of a system by an entirely new system or by an outright collapse. A structural crisis </w:t>
      </w:r>
      <w:proofErr w:type="gramStart"/>
      <w:r w:rsidRPr="00847E05">
        <w:rPr>
          <w:sz w:val="16"/>
        </w:rPr>
        <w:t>opens up</w:t>
      </w:r>
      <w:proofErr w:type="gramEnd"/>
      <w:r w:rsidRPr="00847E05">
        <w:rPr>
          <w:sz w:val="16"/>
        </w:rPr>
        <w:t xml:space="preserve"> the possibility for a systemic crisis. But if it </w:t>
      </w:r>
      <w:proofErr w:type="gramStart"/>
      <w:r w:rsidRPr="00847E05">
        <w:rPr>
          <w:sz w:val="16"/>
        </w:rPr>
        <w:t>actually snowballs</w:t>
      </w:r>
      <w:proofErr w:type="gramEnd"/>
      <w:r w:rsidRPr="00847E05">
        <w:rPr>
          <w:sz w:val="16"/>
        </w:rPr>
        <w:t xml:space="preserve"> into a systemic crisis – in this case, if it gives way either to capitalism being superseded or to a breakdown of global </w:t>
      </w:r>
      <w:proofErr w:type="spellStart"/>
      <w:r w:rsidRPr="00847E05">
        <w:rPr>
          <w:sz w:val="16"/>
        </w:rPr>
        <w:t>civilisation</w:t>
      </w:r>
      <w:proofErr w:type="spellEnd"/>
      <w:r w:rsidRPr="00847E05">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847E05">
        <w:rPr>
          <w:sz w:val="16"/>
        </w:rPr>
        <w:t>ideological</w:t>
      </w:r>
      <w:proofErr w:type="gramEnd"/>
      <w:r w:rsidRPr="00847E05">
        <w:rPr>
          <w:sz w:val="16"/>
        </w:rPr>
        <w:t xml:space="preserve"> and ecological, not to mention the existential crisis of our consciousness, values and very being. There is a crisis of social </w:t>
      </w:r>
      <w:proofErr w:type="spellStart"/>
      <w:r w:rsidRPr="00847E05">
        <w:rPr>
          <w:sz w:val="16"/>
        </w:rPr>
        <w:t>polarisation</w:t>
      </w:r>
      <w:proofErr w:type="spellEnd"/>
      <w:r w:rsidRPr="00847E05">
        <w:rPr>
          <w:sz w:val="16"/>
        </w:rPr>
        <w:t xml:space="preserve">, that is, of social reproduction. The system cannot meet the needs or assure the survival of millions of people, perhaps </w:t>
      </w:r>
      <w:proofErr w:type="gramStart"/>
      <w:r w:rsidRPr="00847E05">
        <w:rPr>
          <w:sz w:val="16"/>
        </w:rPr>
        <w:t>a majority of</w:t>
      </w:r>
      <w:proofErr w:type="gramEnd"/>
      <w:r w:rsidRPr="00847E05">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847E05">
        <w:rPr>
          <w:sz w:val="16"/>
        </w:rPr>
        <w:t>insecurity</w:t>
      </w:r>
      <w:proofErr w:type="gramEnd"/>
      <w:r w:rsidRPr="00847E05">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847E05">
        <w:rPr>
          <w:rStyle w:val="Emphasis"/>
        </w:rPr>
        <w:t xml:space="preserve"> And a canopy that envelops all these dimensions is a crisis of sustainability rooted in an ecological holocaust that has already begun, expressed in climate change and the </w:t>
      </w:r>
      <w:r w:rsidRPr="00847E05">
        <w:rPr>
          <w:rStyle w:val="Emphasis"/>
          <w:highlight w:val="green"/>
        </w:rPr>
        <w:t xml:space="preserve">impending collapse of </w:t>
      </w:r>
      <w:proofErr w:type="spellStart"/>
      <w:r w:rsidRPr="00847E05">
        <w:rPr>
          <w:rStyle w:val="Emphasis"/>
          <w:highlight w:val="green"/>
        </w:rPr>
        <w:t>centralised</w:t>
      </w:r>
      <w:proofErr w:type="spellEnd"/>
      <w:r w:rsidRPr="00847E05">
        <w:rPr>
          <w:rStyle w:val="Emphasis"/>
          <w:highlight w:val="green"/>
        </w:rPr>
        <w:t xml:space="preserve"> agricultural</w:t>
      </w:r>
      <w:r w:rsidRPr="00847E05">
        <w:rPr>
          <w:rStyle w:val="Emphasis"/>
        </w:rPr>
        <w:t xml:space="preserve"> systems in several regions of the world, among other indicators. </w:t>
      </w:r>
      <w:r w:rsidRPr="00847E05">
        <w:rPr>
          <w:sz w:val="16"/>
        </w:rPr>
        <w:t xml:space="preserve">By a crisis of humanity I mean a crisis that is approaching systemic proportions, </w:t>
      </w:r>
      <w:r w:rsidRPr="00847E05">
        <w:rPr>
          <w:rStyle w:val="Emphasis"/>
          <w:highlight w:val="green"/>
        </w:rPr>
        <w:t xml:space="preserve">threatening the ability of billions </w:t>
      </w:r>
      <w:r w:rsidRPr="00847E05">
        <w:rPr>
          <w:rStyle w:val="Emphasis"/>
        </w:rPr>
        <w:t xml:space="preserve">of people </w:t>
      </w:r>
      <w:r w:rsidRPr="00847E05">
        <w:rPr>
          <w:rStyle w:val="Emphasis"/>
          <w:highlight w:val="green"/>
        </w:rPr>
        <w:t>to survive</w:t>
      </w:r>
      <w:r w:rsidRPr="00847E05">
        <w:rPr>
          <w:rStyle w:val="Emphasis"/>
        </w:rPr>
        <w:t>,</w:t>
      </w:r>
      <w:r w:rsidRPr="00847E05">
        <w:rPr>
          <w:sz w:val="16"/>
        </w:rPr>
        <w:t xml:space="preserve"> and raising the specter of a collapse of world </w:t>
      </w:r>
      <w:proofErr w:type="spellStart"/>
      <w:r w:rsidRPr="00847E05">
        <w:rPr>
          <w:sz w:val="16"/>
        </w:rPr>
        <w:t>civilisation</w:t>
      </w:r>
      <w:proofErr w:type="spellEnd"/>
      <w:r w:rsidRPr="00847E05">
        <w:rPr>
          <w:sz w:val="16"/>
        </w:rPr>
        <w:t xml:space="preserve"> and degeneration into a new “Dark Ages.”2</w:t>
      </w:r>
      <w:r w:rsidRPr="00847E05">
        <w:rPr>
          <w:rStyle w:val="Emphasis"/>
        </w:rPr>
        <w:t xml:space="preserve">  This crisis of humanity shares a number of aspects with earlier structural crises but there are also several features unique to the present:  1. </w:t>
      </w:r>
      <w:r w:rsidRPr="00847E05">
        <w:rPr>
          <w:rStyle w:val="Emphasis"/>
          <w:highlight w:val="green"/>
        </w:rPr>
        <w:t>The system is fast reaching</w:t>
      </w:r>
      <w:r w:rsidRPr="00847E05">
        <w:rPr>
          <w:rStyle w:val="Emphasis"/>
        </w:rPr>
        <w:t xml:space="preserve"> the </w:t>
      </w:r>
      <w:r w:rsidRPr="00847E05">
        <w:rPr>
          <w:rStyle w:val="Emphasis"/>
          <w:highlight w:val="green"/>
        </w:rPr>
        <w:t>ecological limits of its reproduction</w:t>
      </w:r>
      <w:r w:rsidRPr="00847E05">
        <w:rPr>
          <w:rStyle w:val="Emphasis"/>
        </w:rPr>
        <w:t xml:space="preserve">. </w:t>
      </w:r>
      <w:r w:rsidRPr="00847E05">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847E05">
        <w:rPr>
          <w:rStyle w:val="Emphasis"/>
        </w:rPr>
        <w:t xml:space="preserve">2. The magnitude of the means of </w:t>
      </w:r>
      <w:r w:rsidRPr="00847E05">
        <w:rPr>
          <w:rStyle w:val="Emphasis"/>
          <w:highlight w:val="green"/>
        </w:rPr>
        <w:t>violence</w:t>
      </w:r>
      <w:r w:rsidRPr="00847E05">
        <w:rPr>
          <w:rStyle w:val="Emphasis"/>
        </w:rPr>
        <w:t xml:space="preserve"> and social control </w:t>
      </w:r>
      <w:r w:rsidRPr="00847E05">
        <w:rPr>
          <w:rStyle w:val="Emphasis"/>
          <w:highlight w:val="green"/>
        </w:rPr>
        <w:t>is unprecedented</w:t>
      </w:r>
      <w:r w:rsidRPr="00847E05">
        <w:rPr>
          <w:rStyle w:val="Emphasis"/>
        </w:rPr>
        <w:t xml:space="preserve">, as is the concentration of the means of global communication and symbolic production and circulation in the hands of a very few powerful groups. </w:t>
      </w:r>
      <w:proofErr w:type="spellStart"/>
      <w:r w:rsidRPr="00847E05">
        <w:rPr>
          <w:rStyle w:val="Emphasis"/>
          <w:highlight w:val="green"/>
        </w:rPr>
        <w:t>Computerised</w:t>
      </w:r>
      <w:proofErr w:type="spellEnd"/>
      <w:r w:rsidRPr="00847E05">
        <w:rPr>
          <w:rStyle w:val="Emphasis"/>
          <w:highlight w:val="green"/>
        </w:rPr>
        <w:t xml:space="preserve"> wars, drones, bunker-buster bombs</w:t>
      </w:r>
      <w:r w:rsidRPr="00847E05">
        <w:rPr>
          <w:rStyle w:val="Emphasis"/>
        </w:rPr>
        <w:t xml:space="preserve">, </w:t>
      </w:r>
      <w:proofErr w:type="gramStart"/>
      <w:r w:rsidRPr="00847E05">
        <w:rPr>
          <w:rStyle w:val="Emphasis"/>
        </w:rPr>
        <w:t>star wars</w:t>
      </w:r>
      <w:proofErr w:type="gramEnd"/>
      <w:r w:rsidRPr="00847E05">
        <w:rPr>
          <w:rStyle w:val="Emphasis"/>
        </w:rPr>
        <w:t xml:space="preserve">, and so forth, have changed the face of warfare. </w:t>
      </w:r>
      <w:r w:rsidRPr="00847E05">
        <w:rPr>
          <w:sz w:val="16"/>
        </w:rPr>
        <w:t xml:space="preserve">Warfare has become </w:t>
      </w:r>
      <w:proofErr w:type="spellStart"/>
      <w:r w:rsidRPr="00847E05">
        <w:rPr>
          <w:sz w:val="16"/>
        </w:rPr>
        <w:t>normalised</w:t>
      </w:r>
      <w:proofErr w:type="spellEnd"/>
      <w:r w:rsidRPr="00847E05">
        <w:rPr>
          <w:sz w:val="16"/>
        </w:rPr>
        <w:t xml:space="preserve"> and </w:t>
      </w:r>
      <w:proofErr w:type="spellStart"/>
      <w:r w:rsidRPr="00847E05">
        <w:rPr>
          <w:sz w:val="16"/>
        </w:rPr>
        <w:t>sanitised</w:t>
      </w:r>
      <w:proofErr w:type="spellEnd"/>
      <w:r w:rsidRPr="00847E05">
        <w:rPr>
          <w:sz w:val="16"/>
        </w:rPr>
        <w:t xml:space="preserve"> for those not directly at the receiving end of armed aggression. At the same </w:t>
      </w:r>
      <w:proofErr w:type="gramStart"/>
      <w:r w:rsidRPr="00847E05">
        <w:rPr>
          <w:sz w:val="16"/>
        </w:rPr>
        <w:t>time</w:t>
      </w:r>
      <w:proofErr w:type="gramEnd"/>
      <w:r w:rsidRPr="00847E05">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847E05">
        <w:rPr>
          <w:sz w:val="16"/>
        </w:rPr>
        <w:t>arrived;  3</w:t>
      </w:r>
      <w:proofErr w:type="gramEnd"/>
      <w:r w:rsidRPr="00847E05">
        <w:rPr>
          <w:sz w:val="16"/>
        </w:rPr>
        <w:t>. Capitalism is reaching apparent limits to its extensive expansion. There are no longer any new territories of significance that can be integrated into world capitalism, de-</w:t>
      </w:r>
      <w:proofErr w:type="spellStart"/>
      <w:r w:rsidRPr="00847E05">
        <w:rPr>
          <w:sz w:val="16"/>
        </w:rPr>
        <w:t>ruralisation</w:t>
      </w:r>
      <w:proofErr w:type="spellEnd"/>
      <w:r w:rsidRPr="00847E05">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847E05">
        <w:rPr>
          <w:sz w:val="16"/>
        </w:rPr>
        <w:t>never before</w:t>
      </w:r>
      <w:proofErr w:type="gramEnd"/>
      <w:r w:rsidRPr="00847E05">
        <w:rPr>
          <w:sz w:val="16"/>
        </w:rPr>
        <w:t xml:space="preserve"> seen. Capitalism must continually expand or collapse. How or where will it now expand?  4.</w:t>
      </w:r>
      <w:r w:rsidRPr="00847E05">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847E05">
        <w:rPr>
          <w:rStyle w:val="Emphasis"/>
        </w:rPr>
        <w:t>militarised</w:t>
      </w:r>
      <w:proofErr w:type="spellEnd"/>
      <w:r w:rsidRPr="00847E05">
        <w:rPr>
          <w:rStyle w:val="Emphasis"/>
        </w:rPr>
        <w:t xml:space="preserve"> gentrification, and so </w:t>
      </w:r>
      <w:proofErr w:type="gramStart"/>
      <w:r w:rsidRPr="00847E05">
        <w:rPr>
          <w:rStyle w:val="Emphasis"/>
        </w:rPr>
        <w:t xml:space="preserve">on;  </w:t>
      </w:r>
      <w:r w:rsidRPr="00847E05">
        <w:rPr>
          <w:sz w:val="16"/>
        </w:rPr>
        <w:t>5</w:t>
      </w:r>
      <w:proofErr w:type="gramEnd"/>
      <w:r w:rsidRPr="00847E05">
        <w:rPr>
          <w:sz w:val="16"/>
        </w:rPr>
        <w:t xml:space="preserve">. There is a disjuncture between a </w:t>
      </w:r>
      <w:proofErr w:type="spellStart"/>
      <w:r w:rsidRPr="00847E05">
        <w:rPr>
          <w:sz w:val="16"/>
        </w:rPr>
        <w:t>globalising</w:t>
      </w:r>
      <w:proofErr w:type="spellEnd"/>
      <w:r w:rsidRPr="00847E05">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847E05">
        <w:rPr>
          <w:sz w:val="16"/>
        </w:rPr>
        <w:t>organise</w:t>
      </w:r>
      <w:proofErr w:type="spellEnd"/>
      <w:r w:rsidRPr="00847E05">
        <w:rPr>
          <w:sz w:val="16"/>
        </w:rPr>
        <w:t xml:space="preserve"> and </w:t>
      </w:r>
      <w:proofErr w:type="spellStart"/>
      <w:r w:rsidRPr="00847E05">
        <w:rPr>
          <w:sz w:val="16"/>
        </w:rPr>
        <w:t>stabilise</w:t>
      </w:r>
      <w:proofErr w:type="spellEnd"/>
      <w:r w:rsidRPr="00847E05">
        <w:rPr>
          <w:sz w:val="16"/>
        </w:rPr>
        <w:t xml:space="preserve"> the system.</w:t>
      </w:r>
      <w:r w:rsidRPr="00847E05">
        <w:rPr>
          <w:rStyle w:val="Emphasis"/>
        </w:rPr>
        <w:t xml:space="preserve"> </w:t>
      </w:r>
      <w:r w:rsidRPr="00847E05">
        <w:rPr>
          <w:rStyle w:val="Emphasis"/>
          <w:highlight w:val="green"/>
        </w:rPr>
        <w:t>The spread of w</w:t>
      </w:r>
      <w:r w:rsidRPr="00847E05">
        <w:rPr>
          <w:rStyle w:val="Emphasis"/>
        </w:rPr>
        <w:t xml:space="preserve">eapons of </w:t>
      </w:r>
      <w:r w:rsidRPr="00847E05">
        <w:rPr>
          <w:rStyle w:val="Emphasis"/>
          <w:highlight w:val="green"/>
        </w:rPr>
        <w:t>m</w:t>
      </w:r>
      <w:r w:rsidRPr="00847E05">
        <w:rPr>
          <w:rStyle w:val="Emphasis"/>
        </w:rPr>
        <w:t xml:space="preserve">ass </w:t>
      </w:r>
      <w:r w:rsidRPr="00847E05">
        <w:rPr>
          <w:rStyle w:val="Emphasis"/>
          <w:highlight w:val="green"/>
        </w:rPr>
        <w:t>d</w:t>
      </w:r>
      <w:r w:rsidRPr="00847E05">
        <w:rPr>
          <w:rStyle w:val="Emphasis"/>
        </w:rPr>
        <w:t xml:space="preserve">estruction </w:t>
      </w:r>
      <w:r w:rsidRPr="00847E05">
        <w:rPr>
          <w:rStyle w:val="Emphasis"/>
          <w:highlight w:val="green"/>
        </w:rPr>
        <w:t>and</w:t>
      </w:r>
      <w:r w:rsidRPr="00847E05">
        <w:rPr>
          <w:rStyle w:val="Emphasis"/>
        </w:rPr>
        <w:t xml:space="preserve"> the unprecedented </w:t>
      </w:r>
      <w:proofErr w:type="spellStart"/>
      <w:r w:rsidRPr="00847E05">
        <w:rPr>
          <w:rStyle w:val="Emphasis"/>
          <w:highlight w:val="green"/>
        </w:rPr>
        <w:t>militarisation</w:t>
      </w:r>
      <w:proofErr w:type="spellEnd"/>
      <w:r w:rsidRPr="00847E05">
        <w:rPr>
          <w:rStyle w:val="Emphasis"/>
        </w:rPr>
        <w:t xml:space="preserve"> of social life and conflict across the globe </w:t>
      </w:r>
      <w:r w:rsidRPr="00847E05">
        <w:rPr>
          <w:rStyle w:val="Emphasis"/>
          <w:highlight w:val="green"/>
        </w:rPr>
        <w:t>makes it hard to imagine</w:t>
      </w:r>
      <w:r w:rsidRPr="00847E05">
        <w:rPr>
          <w:rStyle w:val="Emphasis"/>
        </w:rPr>
        <w:t xml:space="preserve"> that </w:t>
      </w:r>
      <w:r w:rsidRPr="00847E05">
        <w:rPr>
          <w:rStyle w:val="Emphasis"/>
          <w:highlight w:val="green"/>
        </w:rPr>
        <w:t>the system can come under</w:t>
      </w:r>
      <w:r w:rsidRPr="00847E05">
        <w:rPr>
          <w:rStyle w:val="Emphasis"/>
        </w:rPr>
        <w:t xml:space="preserve"> any </w:t>
      </w:r>
      <w:r w:rsidRPr="00847E05">
        <w:rPr>
          <w:rStyle w:val="Emphasis"/>
          <w:highlight w:val="green"/>
        </w:rPr>
        <w:t>stable political authority</w:t>
      </w:r>
      <w:r w:rsidRPr="00847E05">
        <w:rPr>
          <w:rStyle w:val="Emphasis"/>
        </w:rPr>
        <w:t xml:space="preserve"> that assures its reproduction.  </w:t>
      </w:r>
      <w:r w:rsidRPr="00847E05">
        <w:rPr>
          <w:sz w:val="16"/>
        </w:rPr>
        <w:t xml:space="preserve">Global Police </w:t>
      </w:r>
      <w:proofErr w:type="gramStart"/>
      <w:r w:rsidRPr="00847E05">
        <w:rPr>
          <w:sz w:val="16"/>
        </w:rPr>
        <w:t>State  How</w:t>
      </w:r>
      <w:proofErr w:type="gramEnd"/>
      <w:r w:rsidRPr="00847E05">
        <w:rPr>
          <w:sz w:val="16"/>
        </w:rPr>
        <w:t xml:space="preserve"> have social and political forces worldwide responded to crisis? The crisis has resulted in a rapid political </w:t>
      </w:r>
      <w:proofErr w:type="spellStart"/>
      <w:r w:rsidRPr="00847E05">
        <w:rPr>
          <w:sz w:val="16"/>
        </w:rPr>
        <w:t>polarisation</w:t>
      </w:r>
      <w:proofErr w:type="spellEnd"/>
      <w:r w:rsidRPr="00847E05">
        <w:rPr>
          <w:sz w:val="16"/>
        </w:rPr>
        <w:t xml:space="preserve"> in global society. Both right and left-wing forces are ascendant. Three responses seem to be in dispute.  One is what we could call “reformism from above.” This elite reformism is aimed at </w:t>
      </w:r>
      <w:proofErr w:type="spellStart"/>
      <w:r w:rsidRPr="00847E05">
        <w:rPr>
          <w:sz w:val="16"/>
        </w:rPr>
        <w:t>stabilising</w:t>
      </w:r>
      <w:proofErr w:type="spellEnd"/>
      <w:r w:rsidRPr="00847E05">
        <w:rPr>
          <w:sz w:val="16"/>
        </w:rPr>
        <w:t xml:space="preserve"> the system, at saving the system from itself and from more radical re- </w:t>
      </w:r>
      <w:proofErr w:type="spellStart"/>
      <w:r w:rsidRPr="00847E05">
        <w:rPr>
          <w:sz w:val="16"/>
        </w:rPr>
        <w:t>sponses</w:t>
      </w:r>
      <w:proofErr w:type="spellEnd"/>
      <w:r w:rsidRPr="00847E05">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847E05">
        <w:rPr>
          <w:sz w:val="16"/>
        </w:rPr>
        <w:t>grassroots</w:t>
      </w:r>
      <w:proofErr w:type="gramEnd"/>
      <w:r w:rsidRPr="00847E05">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847E05">
        <w:rPr>
          <w:rStyle w:val="Emphasis"/>
        </w:rPr>
        <w:t xml:space="preserve">5 </w:t>
      </w:r>
      <w:r w:rsidRPr="00847E05">
        <w:rPr>
          <w:rStyle w:val="Emphasis"/>
          <w:highlight w:val="green"/>
        </w:rPr>
        <w:t>The ultra-right is</w:t>
      </w:r>
      <w:r w:rsidRPr="00847E05">
        <w:rPr>
          <w:rStyle w:val="Emphasis"/>
        </w:rPr>
        <w:t xml:space="preserve"> an </w:t>
      </w:r>
      <w:r w:rsidRPr="00847E05">
        <w:rPr>
          <w:rStyle w:val="Emphasis"/>
          <w:highlight w:val="green"/>
        </w:rPr>
        <w:t>insurgent</w:t>
      </w:r>
      <w:r w:rsidRPr="00847E05">
        <w:rPr>
          <w:rStyle w:val="Emphasis"/>
        </w:rPr>
        <w:t xml:space="preserve"> force in many countries. </w:t>
      </w:r>
      <w:r w:rsidRPr="00847E05">
        <w:rPr>
          <w:sz w:val="16"/>
        </w:rPr>
        <w:t xml:space="preserve">In broad strokes, this project seeks to fuse reactionary political power with transnational capital and to </w:t>
      </w:r>
      <w:proofErr w:type="spellStart"/>
      <w:r w:rsidRPr="00847E05">
        <w:rPr>
          <w:sz w:val="16"/>
        </w:rPr>
        <w:t>organise</w:t>
      </w:r>
      <w:proofErr w:type="spellEnd"/>
      <w:r w:rsidRPr="00847E05">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47E05">
        <w:rPr>
          <w:rStyle w:val="Emphasis"/>
          <w:highlight w:val="green"/>
        </w:rPr>
        <w:t>It involves militarism,</w:t>
      </w:r>
      <w:r w:rsidRPr="00847E05">
        <w:rPr>
          <w:rStyle w:val="Emphasis"/>
        </w:rPr>
        <w:t xml:space="preserve"> extreme </w:t>
      </w:r>
      <w:proofErr w:type="spellStart"/>
      <w:r w:rsidRPr="00847E05">
        <w:rPr>
          <w:rStyle w:val="Emphasis"/>
          <w:highlight w:val="green"/>
        </w:rPr>
        <w:t>masculinisation</w:t>
      </w:r>
      <w:proofErr w:type="spellEnd"/>
      <w:r w:rsidRPr="00847E05">
        <w:rPr>
          <w:rStyle w:val="Emphasis"/>
          <w:highlight w:val="green"/>
        </w:rPr>
        <w:t xml:space="preserve">, homophobia, </w:t>
      </w:r>
      <w:proofErr w:type="gramStart"/>
      <w:r w:rsidRPr="00847E05">
        <w:rPr>
          <w:rStyle w:val="Emphasis"/>
          <w:highlight w:val="green"/>
        </w:rPr>
        <w:t>racism</w:t>
      </w:r>
      <w:proofErr w:type="gramEnd"/>
      <w:r w:rsidRPr="00847E05">
        <w:rPr>
          <w:rStyle w:val="Emphasis"/>
          <w:highlight w:val="green"/>
        </w:rPr>
        <w:t xml:space="preserve"> and racist </w:t>
      </w:r>
      <w:proofErr w:type="spellStart"/>
      <w:r w:rsidRPr="00847E05">
        <w:rPr>
          <w:rStyle w:val="Emphasis"/>
          <w:highlight w:val="green"/>
        </w:rPr>
        <w:t>mobilisations</w:t>
      </w:r>
      <w:proofErr w:type="spellEnd"/>
      <w:r w:rsidRPr="00847E05">
        <w:rPr>
          <w:rStyle w:val="Emphasis"/>
        </w:rPr>
        <w:t xml:space="preserve">, including the search for scapegoats, such as immigrant workers and, in the West, Muslims. </w:t>
      </w:r>
      <w:r w:rsidRPr="00847E05">
        <w:rPr>
          <w:rStyle w:val="Emphasis"/>
          <w:highlight w:val="green"/>
        </w:rPr>
        <w:t>Twenty-first century fascism</w:t>
      </w:r>
      <w:r w:rsidRPr="00847E05">
        <w:rPr>
          <w:rStyle w:val="Emphasis"/>
        </w:rPr>
        <w:t xml:space="preserve"> evokes mystifying ideologies, often involving race/culture supremacy and xenophobia, embracing an </w:t>
      </w:r>
      <w:proofErr w:type="spellStart"/>
      <w:r w:rsidRPr="00847E05">
        <w:rPr>
          <w:rStyle w:val="Emphasis"/>
        </w:rPr>
        <w:t>idealised</w:t>
      </w:r>
      <w:proofErr w:type="spellEnd"/>
      <w:r w:rsidRPr="00847E05">
        <w:rPr>
          <w:rStyle w:val="Emphasis"/>
        </w:rPr>
        <w:t xml:space="preserve"> and mythical past. Neo-fascist culture </w:t>
      </w:r>
      <w:proofErr w:type="spellStart"/>
      <w:r w:rsidRPr="00847E05">
        <w:rPr>
          <w:rStyle w:val="Emphasis"/>
          <w:highlight w:val="green"/>
        </w:rPr>
        <w:t>normalises</w:t>
      </w:r>
      <w:proofErr w:type="spellEnd"/>
      <w:r w:rsidRPr="00847E05">
        <w:rPr>
          <w:rStyle w:val="Emphasis"/>
          <w:highlight w:val="green"/>
        </w:rPr>
        <w:t xml:space="preserve"> and </w:t>
      </w:r>
      <w:proofErr w:type="spellStart"/>
      <w:r w:rsidRPr="00847E05">
        <w:rPr>
          <w:rStyle w:val="Emphasis"/>
          <w:highlight w:val="green"/>
        </w:rPr>
        <w:t>glamorises</w:t>
      </w:r>
      <w:proofErr w:type="spellEnd"/>
      <w:r w:rsidRPr="00847E05">
        <w:rPr>
          <w:rStyle w:val="Emphasis"/>
          <w:highlight w:val="green"/>
        </w:rPr>
        <w:t xml:space="preserve"> warfare</w:t>
      </w:r>
      <w:r w:rsidRPr="00847E05">
        <w:rPr>
          <w:rStyle w:val="Emphasis"/>
        </w:rPr>
        <w:t xml:space="preserve"> and social violence, </w:t>
      </w:r>
      <w:r w:rsidRPr="00847E05">
        <w:rPr>
          <w:sz w:val="16"/>
        </w:rPr>
        <w:t>indeed, generates a fascination with domination that is portrayed even as heroic.</w:t>
      </w:r>
    </w:p>
    <w:p w14:paraId="266FACED" w14:textId="77777777" w:rsidR="005F0FA0" w:rsidRPr="00847E05" w:rsidRDefault="005F0FA0" w:rsidP="005F0FA0">
      <w:pPr>
        <w:pStyle w:val="Heading4"/>
        <w:rPr>
          <w:rFonts w:cs="Arial"/>
        </w:rPr>
      </w:pPr>
      <w:r w:rsidRPr="00847E05">
        <w:rPr>
          <w:rFonts w:cs="Arial"/>
        </w:rPr>
        <w:t>Independently, Black Ball technology produced by capitalism produces extinction – try or die for Leninist tech regulation</w:t>
      </w:r>
    </w:p>
    <w:p w14:paraId="2549D96A" w14:textId="77777777" w:rsidR="005F0FA0" w:rsidRPr="00847E05" w:rsidRDefault="005F0FA0" w:rsidP="005F0FA0">
      <w:r w:rsidRPr="00847E05">
        <w:rPr>
          <w:rStyle w:val="Style13ptBold"/>
        </w:rPr>
        <w:t>Bostrom 19</w:t>
      </w:r>
      <w:r w:rsidRPr="00847E05">
        <w:t xml:space="preserve"> [Nick Bostrom (philosopher at Oxford and founding director of the Future of Humanity Institute). The Vulnerable World Hypothesis”. Global Policy Volume 10. Issue 4. November 2019. Accessed 11/1/8/21. </w:t>
      </w:r>
      <w:hyperlink r:id="rId6" w:history="1">
        <w:r w:rsidRPr="00847E05">
          <w:rPr>
            <w:rStyle w:val="Hyperlink"/>
          </w:rPr>
          <w:t>https://www.nickbostrom.com/papers/vulnerable.pdf</w:t>
        </w:r>
      </w:hyperlink>
      <w:r w:rsidRPr="00847E05">
        <w:rPr>
          <w:rStyle w:val="Hyperlink"/>
        </w:rPr>
        <w:t xml:space="preserve"> //Recut Xu from </w:t>
      </w:r>
      <w:r w:rsidRPr="00847E05">
        <w:t>EM]</w:t>
      </w:r>
    </w:p>
    <w:p w14:paraId="1D267EC4" w14:textId="77777777" w:rsidR="005F0FA0" w:rsidRPr="00847E05" w:rsidRDefault="005F0FA0" w:rsidP="005F0FA0">
      <w:pPr>
        <w:rPr>
          <w:b/>
          <w:iCs/>
          <w:u w:val="single"/>
        </w:rPr>
      </w:pPr>
      <w:r w:rsidRPr="00847E05">
        <w:rPr>
          <w:sz w:val="16"/>
        </w:rPr>
        <w:t xml:space="preserve">Let us introduce the hypothesis that the urn of creativity contains at least one black ball. We can refer to this as the vulnerable world hypothesis (VWH). </w:t>
      </w:r>
      <w:r w:rsidRPr="00847E05">
        <w:rPr>
          <w:rStyle w:val="Emphasis"/>
        </w:rPr>
        <w:t xml:space="preserve">Intuitively, the hypothesis is that </w:t>
      </w:r>
      <w:r w:rsidRPr="00847E05">
        <w:rPr>
          <w:rStyle w:val="Emphasis"/>
          <w:highlight w:val="green"/>
        </w:rPr>
        <w:t>there is some</w:t>
      </w:r>
      <w:r w:rsidRPr="00847E05">
        <w:rPr>
          <w:rStyle w:val="Emphasis"/>
        </w:rPr>
        <w:t xml:space="preserve"> level of </w:t>
      </w:r>
      <w:r w:rsidRPr="00847E05">
        <w:rPr>
          <w:rStyle w:val="Emphasis"/>
          <w:highlight w:val="green"/>
        </w:rPr>
        <w:t>tech</w:t>
      </w:r>
      <w:r w:rsidRPr="00847E05">
        <w:rPr>
          <w:rStyle w:val="Emphasis"/>
        </w:rPr>
        <w:t xml:space="preserve">nology </w:t>
      </w:r>
      <w:r w:rsidRPr="00847E05">
        <w:rPr>
          <w:rStyle w:val="Emphasis"/>
          <w:highlight w:val="green"/>
        </w:rPr>
        <w:t>at which civilization</w:t>
      </w:r>
      <w:r w:rsidRPr="00847E05">
        <w:rPr>
          <w:rStyle w:val="Emphasis"/>
        </w:rPr>
        <w:t xml:space="preserve"> almost </w:t>
      </w:r>
      <w:r w:rsidRPr="00847E05">
        <w:rPr>
          <w:rStyle w:val="Emphasis"/>
          <w:highlight w:val="green"/>
        </w:rPr>
        <w:t>certainly gets destroyed unless</w:t>
      </w:r>
      <w:r w:rsidRPr="00847E05">
        <w:rPr>
          <w:rStyle w:val="Emphasis"/>
        </w:rPr>
        <w:t xml:space="preserve"> quite extraordinary and historically unprecedented degrees of preventive </w:t>
      </w:r>
      <w:r w:rsidRPr="00847E05">
        <w:rPr>
          <w:rStyle w:val="Emphasis"/>
          <w:highlight w:val="green"/>
        </w:rPr>
        <w:t>policing</w:t>
      </w:r>
      <w:r w:rsidRPr="00847E05">
        <w:rPr>
          <w:rStyle w:val="Emphasis"/>
        </w:rPr>
        <w:t xml:space="preserve"> and/</w:t>
      </w:r>
      <w:r w:rsidRPr="00847E05">
        <w:rPr>
          <w:rStyle w:val="Emphasis"/>
          <w:highlight w:val="green"/>
        </w:rPr>
        <w:t>or</w:t>
      </w:r>
      <w:r w:rsidRPr="00847E05">
        <w:rPr>
          <w:rStyle w:val="Emphasis"/>
        </w:rPr>
        <w:t xml:space="preserve"> global </w:t>
      </w:r>
      <w:r w:rsidRPr="00847E05">
        <w:rPr>
          <w:rStyle w:val="Emphasis"/>
          <w:highlight w:val="green"/>
        </w:rPr>
        <w:t>governance are implemented</w:t>
      </w:r>
      <w:r w:rsidRPr="00847E05">
        <w:rPr>
          <w:rStyle w:val="Emphasis"/>
        </w:rPr>
        <w:t>.</w:t>
      </w:r>
      <w:r w:rsidRPr="00847E05">
        <w:rPr>
          <w:sz w:val="16"/>
        </w:rPr>
        <w:t xml:space="preserve"> More precisely: VWH: If technological development continues then a set of capabilities will at some point be attained that make the devastation of civilization extremely likely, unless civilization sufficiently exits the </w:t>
      </w:r>
      <w:proofErr w:type="spellStart"/>
      <w:r w:rsidRPr="00847E05">
        <w:rPr>
          <w:sz w:val="16"/>
        </w:rPr>
        <w:t>semianarchic</w:t>
      </w:r>
      <w:proofErr w:type="spellEnd"/>
      <w:r w:rsidRPr="00847E05">
        <w:rPr>
          <w:sz w:val="16"/>
        </w:rPr>
        <w:t xml:space="preserve"> default condition. </w:t>
      </w:r>
      <w:r w:rsidRPr="00847E05">
        <w:rPr>
          <w:rStyle w:val="Emphasis"/>
        </w:rPr>
        <w:t xml:space="preserve">By </w:t>
      </w:r>
      <w:r w:rsidRPr="00847E05">
        <w:rPr>
          <w:rStyle w:val="Emphasis"/>
          <w:highlight w:val="green"/>
        </w:rPr>
        <w:t>the ‘semi-anarchic</w:t>
      </w:r>
      <w:r w:rsidRPr="00847E05">
        <w:rPr>
          <w:rStyle w:val="Emphasis"/>
        </w:rPr>
        <w:t xml:space="preserve"> default </w:t>
      </w:r>
      <w:r w:rsidRPr="00847E05">
        <w:rPr>
          <w:rStyle w:val="Emphasis"/>
          <w:highlight w:val="green"/>
        </w:rPr>
        <w:t>condition’</w:t>
      </w:r>
      <w:r w:rsidRPr="00847E05">
        <w:rPr>
          <w:rStyle w:val="Emphasis"/>
        </w:rPr>
        <w:t xml:space="preserve"> I mean a world order </w:t>
      </w:r>
      <w:r w:rsidRPr="00847E05">
        <w:rPr>
          <w:rStyle w:val="Emphasis"/>
          <w:highlight w:val="green"/>
        </w:rPr>
        <w:t>characterized by</w:t>
      </w:r>
      <w:r w:rsidRPr="00847E05">
        <w:rPr>
          <w:rStyle w:val="Emphasis"/>
        </w:rPr>
        <w:t xml:space="preserve"> three features</w:t>
      </w:r>
      <w:proofErr w:type="gramStart"/>
      <w:r w:rsidRPr="00847E05">
        <w:rPr>
          <w:rStyle w:val="Emphasis"/>
        </w:rPr>
        <w:t>12 :</w:t>
      </w:r>
      <w:proofErr w:type="gramEnd"/>
      <w:r w:rsidRPr="00847E05">
        <w:rPr>
          <w:rStyle w:val="Emphasis"/>
        </w:rPr>
        <w:t xml:space="preserve">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847E05">
        <w:rPr>
          <w:rStyle w:val="Emphasis"/>
          <w:highlight w:val="green"/>
        </w:rPr>
        <w:t>Limited capacity for global governance</w:t>
      </w:r>
      <w:r w:rsidRPr="00847E05">
        <w:rPr>
          <w:rStyle w:val="Emphasis"/>
        </w:rPr>
        <w:t xml:space="preserve">. There is </w:t>
      </w:r>
      <w:r w:rsidRPr="00847E05">
        <w:rPr>
          <w:rStyle w:val="Emphasis"/>
          <w:highlight w:val="green"/>
        </w:rPr>
        <w:t>no</w:t>
      </w:r>
      <w:r w:rsidRPr="00847E05">
        <w:rPr>
          <w:rStyle w:val="Emphasis"/>
        </w:rPr>
        <w:t xml:space="preserve"> reliable </w:t>
      </w:r>
      <w:r w:rsidRPr="00847E05">
        <w:rPr>
          <w:rStyle w:val="Emphasis"/>
          <w:highlight w:val="green"/>
        </w:rPr>
        <w:t>mechanism for</w:t>
      </w:r>
      <w:r w:rsidRPr="00847E05">
        <w:rPr>
          <w:rStyle w:val="Emphasis"/>
        </w:rPr>
        <w:t xml:space="preserve"> solving global </w:t>
      </w:r>
      <w:r w:rsidRPr="00847E05">
        <w:rPr>
          <w:rStyle w:val="Emphasis"/>
          <w:highlight w:val="green"/>
        </w:rPr>
        <w:t>coordination</w:t>
      </w:r>
      <w:r w:rsidRPr="00847E05">
        <w:rPr>
          <w:rStyle w:val="Emphasis"/>
        </w:rPr>
        <w:t xml:space="preserve"> problems </w:t>
      </w:r>
      <w:r w:rsidRPr="00847E05">
        <w:rPr>
          <w:rStyle w:val="Emphasis"/>
          <w:highlight w:val="green"/>
        </w:rPr>
        <w:t>and protecting global commons</w:t>
      </w:r>
      <w:r w:rsidRPr="00847E05">
        <w:rPr>
          <w:rStyle w:val="Emphasis"/>
        </w:rPr>
        <w:t xml:space="preserve"> – particularly in high-stakes situations </w:t>
      </w:r>
      <w:r w:rsidRPr="00847E05">
        <w:rPr>
          <w:rStyle w:val="Emphasis"/>
          <w:highlight w:val="green"/>
        </w:rPr>
        <w:t>where</w:t>
      </w:r>
      <w:r w:rsidRPr="00847E05">
        <w:rPr>
          <w:rStyle w:val="Emphasis"/>
        </w:rPr>
        <w:t xml:space="preserve"> vital national security </w:t>
      </w:r>
      <w:r w:rsidRPr="00847E05">
        <w:rPr>
          <w:rStyle w:val="Emphasis"/>
          <w:highlight w:val="green"/>
        </w:rPr>
        <w:t>interests are involved</w:t>
      </w:r>
      <w:r w:rsidRPr="00847E05">
        <w:rPr>
          <w:rStyle w:val="Emphasis"/>
        </w:rPr>
        <w:t xml:space="preserve">. 3. </w:t>
      </w:r>
      <w:r w:rsidRPr="00847E05">
        <w:rPr>
          <w:rStyle w:val="Emphasis"/>
          <w:highlight w:val="green"/>
        </w:rPr>
        <w:t>Diverse motivations</w:t>
      </w:r>
      <w:r w:rsidRPr="00847E05">
        <w:rPr>
          <w:rStyle w:val="Emphasis"/>
        </w:rPr>
        <w:t xml:space="preserve">. There is a wide and recognizably human distribution of motives </w:t>
      </w:r>
      <w:r w:rsidRPr="00847E05">
        <w:rPr>
          <w:rStyle w:val="Emphasis"/>
          <w:highlight w:val="green"/>
        </w:rPr>
        <w:t>represented by</w:t>
      </w:r>
      <w:r w:rsidRPr="00847E05">
        <w:rPr>
          <w:rStyle w:val="Emphasis"/>
        </w:rPr>
        <w:t xml:space="preserve"> a </w:t>
      </w:r>
      <w:r w:rsidRPr="00847E05">
        <w:rPr>
          <w:rStyle w:val="Emphasis"/>
          <w:highlight w:val="green"/>
        </w:rPr>
        <w:t>large population of actors</w:t>
      </w:r>
      <w:r w:rsidRPr="00847E05">
        <w:rPr>
          <w:rStyle w:val="Emphasis"/>
        </w:rPr>
        <w:t xml:space="preserve"> (at both the individual and state level) – in particular, there are many actors motivated, to a substantial degree, </w:t>
      </w:r>
      <w:r w:rsidRPr="00847E05">
        <w:rPr>
          <w:rStyle w:val="Emphasis"/>
          <w:highlight w:val="green"/>
        </w:rPr>
        <w:t>by</w:t>
      </w:r>
      <w:r w:rsidRPr="00847E05">
        <w:rPr>
          <w:rStyle w:val="Emphasis"/>
        </w:rPr>
        <w:t xml:space="preserve"> perceived </w:t>
      </w:r>
      <w:r w:rsidRPr="00847E05">
        <w:rPr>
          <w:rStyle w:val="Emphasis"/>
          <w:highlight w:val="green"/>
        </w:rPr>
        <w:t>self-interest (e.g. money,</w:t>
      </w:r>
      <w:r w:rsidRPr="00847E05">
        <w:rPr>
          <w:rStyle w:val="Emphasis"/>
        </w:rPr>
        <w:t xml:space="preserve"> power, status, comfort and convenience) and there are some actors (‘the apocalyptic residual’) who would act in ways that destroy civilization even at high cost to themselves.3 </w:t>
      </w:r>
      <w:r w:rsidRPr="00847E05">
        <w:rPr>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847E05">
        <w:rPr>
          <w:sz w:val="16"/>
        </w:rPr>
        <w:t>favour</w:t>
      </w:r>
      <w:proofErr w:type="spellEnd"/>
      <w:r w:rsidRPr="00847E05">
        <w:rPr>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847E05">
        <w:rPr>
          <w:sz w:val="16"/>
        </w:rPr>
        <w:t>macrostrategic</w:t>
      </w:r>
      <w:proofErr w:type="spellEnd"/>
      <w:r w:rsidRPr="00847E05">
        <w:rPr>
          <w:sz w:val="16"/>
        </w:rPr>
        <w:t xml:space="preserve"> situation. But those considerations and possibilities need to be further </w:t>
      </w:r>
      <w:proofErr w:type="gramStart"/>
      <w:r w:rsidRPr="00847E05">
        <w:rPr>
          <w:sz w:val="16"/>
        </w:rPr>
        <w:t>analyzed, and</w:t>
      </w:r>
      <w:proofErr w:type="gramEnd"/>
      <w:r w:rsidRPr="00847E05">
        <w:rPr>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847E05">
        <w:rPr>
          <w:sz w:val="16"/>
        </w:rPr>
        <w:t>in order to</w:t>
      </w:r>
      <w:proofErr w:type="gramEnd"/>
      <w:r w:rsidRPr="00847E05">
        <w:rPr>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847E05">
        <w:rPr>
          <w:rStyle w:val="Emphasis"/>
        </w:rPr>
        <w:t>The first type is one where, as in the ‘</w:t>
      </w:r>
      <w:r w:rsidRPr="00847E05">
        <w:rPr>
          <w:rStyle w:val="Emphasis"/>
          <w:highlight w:val="green"/>
        </w:rPr>
        <w:t>easy nukes’</w:t>
      </w:r>
      <w:r w:rsidRPr="00847E05">
        <w:rPr>
          <w:rStyle w:val="Emphasis"/>
        </w:rPr>
        <w:t xml:space="preserve"> scenario, it </w:t>
      </w:r>
      <w:r w:rsidRPr="00847E05">
        <w:rPr>
          <w:rStyle w:val="Emphasis"/>
          <w:highlight w:val="green"/>
        </w:rPr>
        <w:t>becomes</w:t>
      </w:r>
      <w:r w:rsidRPr="00847E05">
        <w:rPr>
          <w:rStyle w:val="Emphasis"/>
        </w:rPr>
        <w:t xml:space="preserve"> too </w:t>
      </w:r>
      <w:r w:rsidRPr="00847E05">
        <w:rPr>
          <w:rStyle w:val="Emphasis"/>
          <w:highlight w:val="green"/>
        </w:rPr>
        <w:t>easy for individuals</w:t>
      </w:r>
      <w:r w:rsidRPr="00847E05">
        <w:rPr>
          <w:rStyle w:val="Emphasis"/>
        </w:rPr>
        <w:t xml:space="preserve"> or small groups </w:t>
      </w:r>
      <w:r w:rsidRPr="00847E05">
        <w:rPr>
          <w:rStyle w:val="Emphasis"/>
          <w:highlight w:val="green"/>
        </w:rPr>
        <w:t>to cause</w:t>
      </w:r>
      <w:r w:rsidRPr="00847E05">
        <w:rPr>
          <w:rStyle w:val="Emphasis"/>
        </w:rPr>
        <w:t xml:space="preserve"> mass </w:t>
      </w:r>
      <w:r w:rsidRPr="00847E05">
        <w:rPr>
          <w:rStyle w:val="Emphasis"/>
          <w:highlight w:val="green"/>
        </w:rPr>
        <w:t>destruction</w:t>
      </w:r>
      <w:r w:rsidRPr="00847E05">
        <w:rPr>
          <w:rStyle w:val="Emphasis"/>
        </w:rPr>
        <w:t xml:space="preserve">: </w:t>
      </w:r>
      <w:r w:rsidRPr="00847E05">
        <w:rPr>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847E05">
        <w:rPr>
          <w:sz w:val="16"/>
        </w:rPr>
        <w:t>in order for</w:t>
      </w:r>
      <w:proofErr w:type="gramEnd"/>
      <w:r w:rsidRPr="00847E05">
        <w:rPr>
          <w:sz w:val="16"/>
        </w:rPr>
        <w:t xml:space="preserve">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847E05">
        <w:rPr>
          <w:rStyle w:val="Emphasis"/>
        </w:rPr>
        <w:t xml:space="preserve"> However, consider yet another scenario, ‘moderately easy </w:t>
      </w:r>
      <w:r w:rsidRPr="00847E05">
        <w:rPr>
          <w:rStyle w:val="Emphasis"/>
          <w:highlight w:val="green"/>
        </w:rPr>
        <w:t>bio-doom</w:t>
      </w:r>
      <w:r w:rsidRPr="00847E05">
        <w:rPr>
          <w:rStyle w:val="Emphasis"/>
        </w:rPr>
        <w:t xml:space="preserve">’, </w:t>
      </w:r>
      <w:r w:rsidRPr="00847E05">
        <w:rPr>
          <w:rStyle w:val="Emphasis"/>
          <w:highlight w:val="green"/>
        </w:rPr>
        <w:t>in which</w:t>
      </w:r>
      <w:r w:rsidRPr="00847E05">
        <w:rPr>
          <w:rStyle w:val="Emphasis"/>
        </w:rPr>
        <w:t xml:space="preserve"> again it requires a semi-skilled five-person team working for a year to put the black-ball technology into effect, except that this time it is </w:t>
      </w:r>
      <w:r w:rsidRPr="00847E05">
        <w:rPr>
          <w:rStyle w:val="Emphasis"/>
          <w:highlight w:val="green"/>
        </w:rPr>
        <w:t>a biological agent</w:t>
      </w:r>
      <w:r w:rsidRPr="00847E05">
        <w:rPr>
          <w:rStyle w:val="Emphasis"/>
        </w:rPr>
        <w:t xml:space="preserve">, a single point release of which is </w:t>
      </w:r>
      <w:r w:rsidRPr="00847E05">
        <w:rPr>
          <w:rStyle w:val="Emphasis"/>
          <w:highlight w:val="green"/>
        </w:rPr>
        <w:t>sufficient to kill billions</w:t>
      </w:r>
      <w:r w:rsidRPr="00847E05">
        <w:rPr>
          <w:rStyle w:val="Emphasis"/>
        </w:rPr>
        <w:t xml:space="preserve">. </w:t>
      </w:r>
      <w:r w:rsidRPr="00847E05">
        <w:rPr>
          <w:sz w:val="16"/>
        </w:rPr>
        <w:t xml:space="preserve">In ‘moderately easy bio-doom’, the threshold for a Type-1 vulnerability would be reached. </w:t>
      </w:r>
      <w:r w:rsidRPr="00847E05">
        <w:rPr>
          <w:rStyle w:val="Emphasis"/>
        </w:rPr>
        <w:t xml:space="preserve">If destroying </w:t>
      </w:r>
      <w:proofErr w:type="spellStart"/>
      <w:r w:rsidRPr="00847E05">
        <w:rPr>
          <w:rStyle w:val="Emphasis"/>
        </w:rPr>
        <w:t>civilisation</w:t>
      </w:r>
      <w:proofErr w:type="spellEnd"/>
      <w:r w:rsidRPr="00847E05">
        <w:rPr>
          <w:rStyle w:val="Emphasis"/>
        </w:rPr>
        <w:t xml:space="preserve"> required only that a single group succeed with a task at the moderately-easy level, </w:t>
      </w:r>
      <w:r w:rsidRPr="00847E05">
        <w:rPr>
          <w:rStyle w:val="Emphasis"/>
          <w:highlight w:val="green"/>
        </w:rPr>
        <w:t>civilization would</w:t>
      </w:r>
      <w:r w:rsidRPr="00847E05">
        <w:rPr>
          <w:rStyle w:val="Emphasis"/>
        </w:rPr>
        <w:t xml:space="preserve"> probably </w:t>
      </w:r>
      <w:r w:rsidRPr="00847E05">
        <w:rPr>
          <w:rStyle w:val="Emphasis"/>
          <w:highlight w:val="green"/>
        </w:rPr>
        <w:t>be destroyed</w:t>
      </w:r>
      <w:r w:rsidRPr="00847E05">
        <w:rPr>
          <w:rStyle w:val="Emphasis"/>
        </w:rPr>
        <w:t xml:space="preserve"> within a few years in the semi-anarchic default condition. </w:t>
      </w:r>
      <w:r w:rsidRPr="00847E05">
        <w:rPr>
          <w:sz w:val="8"/>
          <w:szCs w:val="8"/>
        </w:rPr>
        <w:t xml:space="preserve">Indeed, both Aum Shinrikyo and Al-Qaeda sought to obtain nuclear and biological weapons, and would likely have chosen to use them (see </w:t>
      </w:r>
      <w:proofErr w:type="gramStart"/>
      <w:r w:rsidRPr="00847E05">
        <w:rPr>
          <w:sz w:val="8"/>
          <w:szCs w:val="8"/>
        </w:rPr>
        <w:t>e.g.</w:t>
      </w:r>
      <w:proofErr w:type="gramEnd"/>
      <w:r w:rsidRPr="00847E05">
        <w:rPr>
          <w:sz w:val="8"/>
          <w:szCs w:val="8"/>
        </w:rPr>
        <w:t xml:space="preserve"> Danzig et al., 2011; Olson, 1999; </w:t>
      </w:r>
      <w:proofErr w:type="spellStart"/>
      <w:r w:rsidRPr="00847E05">
        <w:rPr>
          <w:sz w:val="8"/>
          <w:szCs w:val="8"/>
        </w:rPr>
        <w:t>Mowatt-Larssen</w:t>
      </w:r>
      <w:proofErr w:type="spellEnd"/>
      <w:r w:rsidRPr="00847E05">
        <w:rPr>
          <w:sz w:val="8"/>
          <w:szCs w:val="8"/>
        </w:rPr>
        <w:t xml:space="preserve"> and Allison, 2010). </w:t>
      </w:r>
      <w:proofErr w:type="gramStart"/>
      <w:r w:rsidRPr="00847E05">
        <w:rPr>
          <w:sz w:val="8"/>
          <w:szCs w:val="8"/>
        </w:rPr>
        <w:t>So</w:t>
      </w:r>
      <w:proofErr w:type="gramEnd"/>
      <w:r w:rsidRPr="00847E05">
        <w:rPr>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847E05">
        <w:rPr>
          <w:sz w:val="8"/>
          <w:szCs w:val="8"/>
        </w:rPr>
        <w:t>fairly easy</w:t>
      </w:r>
      <w:proofErr w:type="gramEnd"/>
      <w:r w:rsidRPr="00847E05">
        <w:rPr>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847E05">
        <w:rPr>
          <w:sz w:val="8"/>
          <w:szCs w:val="8"/>
        </w:rPr>
        <w:t>Again</w:t>
      </w:r>
      <w:proofErr w:type="gramEnd"/>
      <w:r w:rsidRPr="00847E05">
        <w:rPr>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847E05">
        <w:rPr>
          <w:sz w:val="8"/>
          <w:szCs w:val="8"/>
        </w:rPr>
        <w:t>secondstrike</w:t>
      </w:r>
      <w:proofErr w:type="spellEnd"/>
      <w:r w:rsidRPr="00847E05">
        <w:rPr>
          <w:sz w:val="8"/>
          <w:szCs w:val="8"/>
        </w:rPr>
        <w:t xml:space="preserve"> capability by both superpowers by the mid-1960s created the conditions for ‘strategic stability’ (Colby and Gerson, 2013). Prior to this period, American war </w:t>
      </w:r>
      <w:proofErr w:type="spellStart"/>
      <w:r w:rsidRPr="00847E05">
        <w:rPr>
          <w:sz w:val="8"/>
          <w:szCs w:val="8"/>
        </w:rPr>
        <w:t>plans</w:t>
      </w:r>
      <w:proofErr w:type="spellEnd"/>
      <w:r w:rsidRPr="00847E05">
        <w:rPr>
          <w:sz w:val="8"/>
          <w:szCs w:val="8"/>
        </w:rPr>
        <w:t xml:space="preserve"> reflected a much greater inclination, in any </w:t>
      </w:r>
      <w:proofErr w:type="gramStart"/>
      <w:r w:rsidRPr="00847E05">
        <w:rPr>
          <w:sz w:val="8"/>
          <w:szCs w:val="8"/>
        </w:rPr>
        <w:t>crisis situation</w:t>
      </w:r>
      <w:proofErr w:type="gramEnd"/>
      <w:r w:rsidRPr="00847E05">
        <w:rPr>
          <w:sz w:val="8"/>
          <w:szCs w:val="8"/>
        </w:rPr>
        <w:t xml:space="preserve">, to launch a preemptive nuclear strike against the Soviet Union’s nuclear arsenal. The introduction of nuclear </w:t>
      </w:r>
      <w:proofErr w:type="spellStart"/>
      <w:r w:rsidRPr="00847E05">
        <w:rPr>
          <w:sz w:val="8"/>
          <w:szCs w:val="8"/>
        </w:rPr>
        <w:t>submarinebased</w:t>
      </w:r>
      <w:proofErr w:type="spellEnd"/>
      <w:r w:rsidRPr="00847E05">
        <w:rPr>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847E05">
        <w:rPr>
          <w:sz w:val="8"/>
          <w:szCs w:val="8"/>
        </w:rPr>
        <w:t>So</w:t>
      </w:r>
      <w:proofErr w:type="gramEnd"/>
      <w:r w:rsidRPr="00847E05">
        <w:rPr>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847E05">
        <w:rPr>
          <w:sz w:val="8"/>
          <w:szCs w:val="8"/>
        </w:rPr>
        <w:t>actually is</w:t>
      </w:r>
      <w:proofErr w:type="gramEnd"/>
      <w:r w:rsidRPr="00847E05">
        <w:rPr>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847E05">
        <w:rPr>
          <w:sz w:val="8"/>
          <w:szCs w:val="8"/>
        </w:rPr>
        <w:t>Badash</w:t>
      </w:r>
      <w:proofErr w:type="spellEnd"/>
      <w:r w:rsidRPr="00847E05">
        <w:rPr>
          <w:sz w:val="8"/>
          <w:szCs w:val="8"/>
        </w:rPr>
        <w:t xml:space="preserve">, 2001; Ellsberg, 2017).21 The less aggressive side would be </w:t>
      </w:r>
      <w:proofErr w:type="gramStart"/>
      <w:r w:rsidRPr="00847E05">
        <w:rPr>
          <w:sz w:val="8"/>
          <w:szCs w:val="8"/>
        </w:rPr>
        <w:t>utterly destroyed</w:t>
      </w:r>
      <w:proofErr w:type="gramEnd"/>
      <w:r w:rsidRPr="00847E05">
        <w:rPr>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847E05">
        <w:rPr>
          <w:sz w:val="16"/>
        </w:rPr>
        <w:t xml:space="preserve"> </w:t>
      </w:r>
      <w:r w:rsidRPr="00847E05">
        <w:rPr>
          <w:rStyle w:val="Emphasis"/>
        </w:rPr>
        <w:t xml:space="preserve">Some international relations scholars believe that the net economic benefits of conquest have declined substantially in the post-industrial era and that this decline has been a major contributor to peace.23 If powerful national </w:t>
      </w:r>
      <w:r w:rsidRPr="00847E05">
        <w:rPr>
          <w:rStyle w:val="Emphasis"/>
          <w:highlight w:val="green"/>
        </w:rPr>
        <w:t>economic motives</w:t>
      </w:r>
      <w:r w:rsidRPr="00847E05">
        <w:rPr>
          <w:rStyle w:val="Emphasis"/>
        </w:rPr>
        <w:t xml:space="preserve"> were again </w:t>
      </w:r>
      <w:r w:rsidRPr="00847E05">
        <w:rPr>
          <w:rStyle w:val="Emphasis"/>
          <w:highlight w:val="green"/>
        </w:rPr>
        <w:t>added to</w:t>
      </w:r>
      <w:r w:rsidRPr="00847E05">
        <w:rPr>
          <w:rStyle w:val="Emphasis"/>
        </w:rPr>
        <w:t xml:space="preserve"> other </w:t>
      </w:r>
      <w:r w:rsidRPr="00847E05">
        <w:rPr>
          <w:rStyle w:val="Emphasis"/>
          <w:highlight w:val="green"/>
        </w:rPr>
        <w:t>causes for war (such as concern for</w:t>
      </w:r>
      <w:r w:rsidRPr="00847E05">
        <w:rPr>
          <w:rStyle w:val="Emphasis"/>
        </w:rPr>
        <w:t xml:space="preserve"> one’s own </w:t>
      </w:r>
      <w:r w:rsidRPr="00847E05">
        <w:rPr>
          <w:rStyle w:val="Emphasis"/>
          <w:highlight w:val="green"/>
        </w:rPr>
        <w:t>security</w:t>
      </w:r>
      <w:r w:rsidRPr="00847E05">
        <w:rPr>
          <w:rStyle w:val="Emphasis"/>
        </w:rPr>
        <w:t xml:space="preserve">, disputes over non-economic values, maintenance of national reputation, influence of particularly bellicose special interest groups, inter alia) </w:t>
      </w:r>
      <w:r w:rsidRPr="00847E05">
        <w:rPr>
          <w:rStyle w:val="Emphasis"/>
          <w:highlight w:val="green"/>
        </w:rPr>
        <w:t>then</w:t>
      </w:r>
      <w:r w:rsidRPr="00847E05">
        <w:rPr>
          <w:rStyle w:val="Emphasis"/>
        </w:rPr>
        <w:t xml:space="preserve"> armed </w:t>
      </w:r>
      <w:r w:rsidRPr="00847E05">
        <w:rPr>
          <w:rStyle w:val="Emphasis"/>
          <w:highlight w:val="green"/>
        </w:rPr>
        <w:t>conflicts</w:t>
      </w:r>
      <w:r w:rsidRPr="00847E05">
        <w:rPr>
          <w:rStyle w:val="Emphasis"/>
        </w:rPr>
        <w:t xml:space="preserve"> might </w:t>
      </w:r>
      <w:r w:rsidRPr="00847E05">
        <w:rPr>
          <w:rStyle w:val="Emphasis"/>
          <w:highlight w:val="green"/>
        </w:rPr>
        <w:t>become</w:t>
      </w:r>
      <w:r w:rsidRPr="00847E05">
        <w:rPr>
          <w:rStyle w:val="Emphasis"/>
        </w:rPr>
        <w:t xml:space="preserve"> more </w:t>
      </w:r>
      <w:r w:rsidRPr="00847E05">
        <w:rPr>
          <w:rStyle w:val="Emphasis"/>
          <w:highlight w:val="green"/>
        </w:rPr>
        <w:t>common and large-scale</w:t>
      </w:r>
      <w:r w:rsidRPr="00847E05">
        <w:rPr>
          <w:rStyle w:val="Emphasis"/>
        </w:rPr>
        <w:t xml:space="preserve"> nuclear </w:t>
      </w:r>
      <w:r w:rsidRPr="00847E05">
        <w:rPr>
          <w:rStyle w:val="Emphasis"/>
          <w:highlight w:val="green"/>
        </w:rPr>
        <w:t>war</w:t>
      </w:r>
      <w:r w:rsidRPr="00847E05">
        <w:rPr>
          <w:rStyle w:val="Emphasis"/>
        </w:rPr>
        <w:t xml:space="preserve"> more </w:t>
      </w:r>
      <w:r w:rsidRPr="00847E05">
        <w:rPr>
          <w:rStyle w:val="Emphasis"/>
          <w:highlight w:val="green"/>
        </w:rPr>
        <w:t>likely</w:t>
      </w:r>
      <w:r w:rsidRPr="00847E05">
        <w:rPr>
          <w:rStyle w:val="Emphasis"/>
        </w:rPr>
        <w:t xml:space="preserve">. </w:t>
      </w:r>
      <w:r w:rsidRPr="00847E05">
        <w:rPr>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847E05">
        <w:rPr>
          <w:sz w:val="8"/>
          <w:szCs w:val="8"/>
        </w:rPr>
        <w:t>have the ability to</w:t>
      </w:r>
      <w:proofErr w:type="gramEnd"/>
      <w:r w:rsidRPr="00847E05">
        <w:rPr>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847E05">
        <w:rPr>
          <w:sz w:val="8"/>
          <w:szCs w:val="8"/>
        </w:rPr>
        <w:t>Friedlingstein</w:t>
      </w:r>
      <w:proofErr w:type="spellEnd"/>
      <w:r w:rsidRPr="00847E05">
        <w:rPr>
          <w:sz w:val="8"/>
          <w:szCs w:val="8"/>
        </w:rPr>
        <w:t xml:space="preserve"> et al., 2014)). Now, we could imagine a situation in which the problem of global warming would be far more dire than it </w:t>
      </w:r>
      <w:proofErr w:type="gramStart"/>
      <w:r w:rsidRPr="00847E05">
        <w:rPr>
          <w:sz w:val="8"/>
          <w:szCs w:val="8"/>
        </w:rPr>
        <w:t>actually seems</w:t>
      </w:r>
      <w:proofErr w:type="gramEnd"/>
      <w:r w:rsidRPr="00847E05">
        <w:rPr>
          <w:sz w:val="8"/>
          <w:szCs w:val="8"/>
        </w:rPr>
        <w:t xml:space="preserve"> to be. For example, the transient climate sensitivity (a measure of the medium-term change in mean global surface temperature of the Earth that results from </w:t>
      </w:r>
      <w:proofErr w:type="gramStart"/>
      <w:r w:rsidRPr="00847E05">
        <w:rPr>
          <w:sz w:val="8"/>
          <w:szCs w:val="8"/>
        </w:rPr>
        <w:t>some kind of forcing</w:t>
      </w:r>
      <w:proofErr w:type="gramEnd"/>
      <w:r w:rsidRPr="00847E05">
        <w:rPr>
          <w:sz w:val="8"/>
          <w:szCs w:val="8"/>
        </w:rPr>
        <w:t>, such as a doubling of atmospheric CO2) could have turned out to be much greater than it is (</w:t>
      </w:r>
      <w:proofErr w:type="spellStart"/>
      <w:r w:rsidRPr="00847E05">
        <w:rPr>
          <w:sz w:val="8"/>
          <w:szCs w:val="8"/>
        </w:rPr>
        <w:t>Shindell</w:t>
      </w:r>
      <w:proofErr w:type="spellEnd"/>
      <w:r w:rsidRPr="00847E05">
        <w:rPr>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847E05">
        <w:rPr>
          <w:sz w:val="8"/>
          <w:szCs w:val="8"/>
        </w:rPr>
        <w:t>has the ability to</w:t>
      </w:r>
      <w:proofErr w:type="gramEnd"/>
      <w:r w:rsidRPr="00847E05">
        <w:rPr>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847E05">
        <w:rPr>
          <w:sz w:val="8"/>
          <w:szCs w:val="8"/>
        </w:rPr>
        <w:t>semianarchic</w:t>
      </w:r>
      <w:proofErr w:type="spellEnd"/>
      <w:r w:rsidRPr="00847E05">
        <w:rPr>
          <w:sz w:val="8"/>
          <w:szCs w:val="8"/>
        </w:rPr>
        <w:t xml:space="preserve"> default condition) to take some action that contributes slightly to what cumulatively becomes a </w:t>
      </w:r>
      <w:proofErr w:type="spellStart"/>
      <w:r w:rsidRPr="00847E05">
        <w:rPr>
          <w:sz w:val="8"/>
          <w:szCs w:val="8"/>
        </w:rPr>
        <w:t>civilizationdevastating</w:t>
      </w:r>
      <w:proofErr w:type="spellEnd"/>
      <w:r w:rsidRPr="00847E05">
        <w:rPr>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847E05">
        <w:rPr>
          <w:sz w:val="8"/>
          <w:szCs w:val="8"/>
        </w:rPr>
        <w:t>in order for</w:t>
      </w:r>
      <w:proofErr w:type="gramEnd"/>
      <w:r w:rsidRPr="00847E05">
        <w:rPr>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847E05">
        <w:rPr>
          <w:sz w:val="8"/>
          <w:szCs w:val="8"/>
        </w:rPr>
        <w:t>normally-motivated</w:t>
      </w:r>
      <w:proofErr w:type="gramEnd"/>
      <w:r w:rsidRPr="00847E05">
        <w:rPr>
          <w:sz w:val="8"/>
          <w:szCs w:val="8"/>
        </w:rPr>
        <w:t xml:space="preserve"> actors (such as the motive of preempting a strike by one’s adversary). This </w:t>
      </w:r>
      <w:proofErr w:type="gramStart"/>
      <w:r w:rsidRPr="00847E05">
        <w:rPr>
          <w:sz w:val="8"/>
          <w:szCs w:val="8"/>
        </w:rPr>
        <w:t>is in contrast to</w:t>
      </w:r>
      <w:proofErr w:type="gramEnd"/>
      <w:r w:rsidRPr="00847E05">
        <w:rPr>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847E05">
        <w:rPr>
          <w:sz w:val="8"/>
          <w:szCs w:val="8"/>
        </w:rPr>
        <w:t>strangelets</w:t>
      </w:r>
      <w:proofErr w:type="spellEnd"/>
      <w:r w:rsidRPr="00847E05">
        <w:rPr>
          <w:sz w:val="8"/>
          <w:szCs w:val="8"/>
        </w:rPr>
        <w:t xml:space="preserve">’) In 1942, it occurred to Edward Teller, one of the Manhattan scientists, that a nuclear explosion would create a temperature unprecedented in Earth’s history, producing conditions </w:t>
      </w:r>
      <w:proofErr w:type="gramStart"/>
      <w:r w:rsidRPr="00847E05">
        <w:rPr>
          <w:sz w:val="8"/>
          <w:szCs w:val="8"/>
        </w:rPr>
        <w:t>similar to</w:t>
      </w:r>
      <w:proofErr w:type="gramEnd"/>
      <w:r w:rsidRPr="00847E05">
        <w:rPr>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847E05">
        <w:rPr>
          <w:sz w:val="8"/>
          <w:szCs w:val="8"/>
        </w:rPr>
        <w:t>Hiroshimas</w:t>
      </w:r>
      <w:proofErr w:type="spellEnd"/>
      <w:r w:rsidRPr="00847E05">
        <w:rPr>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847E05">
        <w:rPr>
          <w:sz w:val="16"/>
        </w:rPr>
        <w:t xml:space="preserve"> </w:t>
      </w:r>
      <w:r w:rsidRPr="00847E05">
        <w:rPr>
          <w:rStyle w:val="Emphasis"/>
        </w:rPr>
        <w:t xml:space="preserve">Whenever we pull a ball from the urn of </w:t>
      </w:r>
      <w:r w:rsidRPr="00847E05">
        <w:rPr>
          <w:rStyle w:val="Emphasis"/>
          <w:highlight w:val="green"/>
        </w:rPr>
        <w:t>invention</w:t>
      </w:r>
      <w:r w:rsidRPr="00847E05">
        <w:rPr>
          <w:rStyle w:val="Emphasis"/>
        </w:rPr>
        <w:t xml:space="preserve">, there </w:t>
      </w:r>
      <w:r w:rsidRPr="00847E05">
        <w:rPr>
          <w:rStyle w:val="Emphasis"/>
          <w:highlight w:val="green"/>
        </w:rPr>
        <w:t>could</w:t>
      </w:r>
      <w:r w:rsidRPr="00847E05">
        <w:rPr>
          <w:rStyle w:val="Emphasis"/>
        </w:rPr>
        <w:t xml:space="preserve"> conceivably </w:t>
      </w:r>
      <w:r w:rsidRPr="00847E05">
        <w:rPr>
          <w:rStyle w:val="Emphasis"/>
          <w:highlight w:val="green"/>
        </w:rPr>
        <w:t>be</w:t>
      </w:r>
      <w:r w:rsidRPr="00847E05">
        <w:rPr>
          <w:rStyle w:val="Emphasis"/>
        </w:rPr>
        <w:t xml:space="preserve"> a possibility of </w:t>
      </w:r>
      <w:r w:rsidRPr="00847E05">
        <w:rPr>
          <w:rStyle w:val="Emphasis"/>
          <w:highlight w:val="green"/>
        </w:rPr>
        <w:t>accidental devastation</w:t>
      </w:r>
      <w:r w:rsidRPr="00847E05">
        <w:rPr>
          <w:rStyle w:val="Emphasis"/>
        </w:rPr>
        <w:t xml:space="preserve">. </w:t>
      </w:r>
      <w:r w:rsidRPr="00847E05">
        <w:rPr>
          <w:sz w:val="16"/>
        </w:rPr>
        <w:t xml:space="preserve">Usually, this risk is negligible; but in some </w:t>
      </w:r>
      <w:proofErr w:type="gramStart"/>
      <w:r w:rsidRPr="00847E05">
        <w:rPr>
          <w:sz w:val="16"/>
        </w:rPr>
        <w:t>cases</w:t>
      </w:r>
      <w:proofErr w:type="gramEnd"/>
      <w:r w:rsidRPr="00847E05">
        <w:rPr>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847E05">
        <w:rPr>
          <w:sz w:val="16"/>
        </w:rPr>
        <w:t>in order for</w:t>
      </w:r>
      <w:proofErr w:type="gramEnd"/>
      <w:r w:rsidRPr="00847E05">
        <w:rPr>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847E05">
        <w:rPr>
          <w:rStyle w:val="Emphasis"/>
        </w:rPr>
        <w:t>Thus, consider a ‘</w:t>
      </w:r>
      <w:r w:rsidRPr="00847E05">
        <w:rPr>
          <w:rStyle w:val="Emphasis"/>
          <w:highlight w:val="green"/>
        </w:rPr>
        <w:t xml:space="preserve">surprising </w:t>
      </w:r>
      <w:proofErr w:type="spellStart"/>
      <w:r w:rsidRPr="00847E05">
        <w:rPr>
          <w:rStyle w:val="Emphasis"/>
          <w:highlight w:val="green"/>
        </w:rPr>
        <w:t>strangelets</w:t>
      </w:r>
      <w:proofErr w:type="spellEnd"/>
      <w:r w:rsidRPr="00847E05">
        <w:rPr>
          <w:rStyle w:val="Emphasis"/>
          <w:highlight w:val="green"/>
        </w:rPr>
        <w:t>’</w:t>
      </w:r>
      <w:r w:rsidRPr="00847E05">
        <w:rPr>
          <w:rStyle w:val="Emphasis"/>
        </w:rPr>
        <w:t xml:space="preserve"> scenario </w:t>
      </w:r>
      <w:r w:rsidRPr="00847E05">
        <w:rPr>
          <w:rStyle w:val="Emphasis"/>
          <w:highlight w:val="green"/>
        </w:rPr>
        <w:t>in which</w:t>
      </w:r>
      <w:r w:rsidRPr="00847E05">
        <w:rPr>
          <w:rStyle w:val="Emphasis"/>
        </w:rPr>
        <w:t xml:space="preserve"> some modern </w:t>
      </w:r>
      <w:r w:rsidRPr="00847E05">
        <w:rPr>
          <w:rStyle w:val="Emphasis"/>
          <w:highlight w:val="green"/>
        </w:rPr>
        <w:t>high-energy physics experiment</w:t>
      </w:r>
      <w:r w:rsidRPr="00847E05">
        <w:rPr>
          <w:rStyle w:val="Emphasis"/>
        </w:rPr>
        <w:t xml:space="preserve"> turns out to </w:t>
      </w:r>
      <w:r w:rsidRPr="00847E05">
        <w:rPr>
          <w:rStyle w:val="Emphasis"/>
          <w:highlight w:val="green"/>
        </w:rPr>
        <w:t>initiate a self-catalyzing process</w:t>
      </w:r>
      <w:r w:rsidRPr="00847E05">
        <w:rPr>
          <w:rStyle w:val="Emphasis"/>
        </w:rPr>
        <w:t xml:space="preserve"> in which ordinary matter gets converted into strange matter, with the result that our </w:t>
      </w:r>
      <w:r w:rsidRPr="00847E05">
        <w:rPr>
          <w:rStyle w:val="Emphasis"/>
          <w:highlight w:val="green"/>
        </w:rPr>
        <w:t>planet is destroyed</w:t>
      </w:r>
      <w:r w:rsidRPr="00847E05">
        <w:rPr>
          <w:rStyle w:val="Emphasis"/>
        </w:rPr>
        <w:t xml:space="preserve">. This scenario, and variations thereof in which accelerator experiments </w:t>
      </w:r>
      <w:r w:rsidRPr="00847E05">
        <w:rPr>
          <w:rStyle w:val="Emphasis"/>
          <w:highlight w:val="green"/>
        </w:rPr>
        <w:t>generate</w:t>
      </w:r>
      <w:r w:rsidRPr="00847E05">
        <w:rPr>
          <w:rStyle w:val="Emphasis"/>
        </w:rPr>
        <w:t xml:space="preserve"> stable </w:t>
      </w:r>
      <w:r w:rsidRPr="00847E05">
        <w:rPr>
          <w:rStyle w:val="Emphasis"/>
          <w:highlight w:val="green"/>
        </w:rPr>
        <w:t>black holes or trigger</w:t>
      </w:r>
      <w:r w:rsidRPr="00847E05">
        <w:rPr>
          <w:rStyle w:val="Emphasis"/>
        </w:rPr>
        <w:t xml:space="preserve"> the decay of a metastable </w:t>
      </w:r>
      <w:r w:rsidRPr="00847E05">
        <w:rPr>
          <w:rStyle w:val="Emphasis"/>
          <w:highlight w:val="green"/>
        </w:rPr>
        <w:t>vacuum state,</w:t>
      </w:r>
      <w:r w:rsidRPr="00847E05">
        <w:rPr>
          <w:rStyle w:val="Emphasis"/>
        </w:rPr>
        <w:t xml:space="preserve"> have been analyzed in the literature (Jaffe et al., 2000; </w:t>
      </w:r>
      <w:proofErr w:type="spellStart"/>
      <w:r w:rsidRPr="00847E05">
        <w:rPr>
          <w:rStyle w:val="Emphasis"/>
        </w:rPr>
        <w:t>Tegmark</w:t>
      </w:r>
      <w:proofErr w:type="spellEnd"/>
      <w:r w:rsidRPr="00847E05">
        <w:rPr>
          <w:rStyle w:val="Emphasis"/>
        </w:rPr>
        <w:t xml:space="preserve"> and Bostrom, 2005). </w:t>
      </w:r>
      <w:r w:rsidRPr="00847E05">
        <w:rPr>
          <w:sz w:val="16"/>
        </w:rPr>
        <w:t xml:space="preserve">Such outcomes would indeed be very surprising, since analysis indicates that they have a completely negligible chance of occurring. </w:t>
      </w:r>
      <w:r w:rsidRPr="00847E05">
        <w:rPr>
          <w:rStyle w:val="Emphasis"/>
        </w:rPr>
        <w:t xml:space="preserve">Of course, with sufficiently bad luck, a </w:t>
      </w:r>
      <w:proofErr w:type="spellStart"/>
      <w:r w:rsidRPr="00847E05">
        <w:rPr>
          <w:rStyle w:val="Emphasis"/>
        </w:rPr>
        <w:t>negligiblechance</w:t>
      </w:r>
      <w:proofErr w:type="spellEnd"/>
      <w:r w:rsidRPr="00847E05">
        <w:rPr>
          <w:rStyle w:val="Emphasis"/>
        </w:rPr>
        <w:t xml:space="preserve"> </w:t>
      </w:r>
      <w:r w:rsidRPr="00847E05">
        <w:rPr>
          <w:rStyle w:val="Emphasis"/>
          <w:highlight w:val="green"/>
        </w:rPr>
        <w:t>event could occur</w:t>
      </w:r>
      <w:r w:rsidRPr="00847E05">
        <w:rPr>
          <w:rStyle w:val="Emphasis"/>
        </w:rPr>
        <w:t>.</w:t>
      </w:r>
      <w:r w:rsidRPr="00847E05">
        <w:rPr>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847E05">
        <w:rPr>
          <w:rStyle w:val="Style13ptBold"/>
          <w:b w:val="0"/>
          <w:sz w:val="16"/>
        </w:rPr>
        <w:t xml:space="preserve"> </w:t>
      </w:r>
      <w:r w:rsidRPr="00847E05">
        <w:rPr>
          <w:sz w:val="16"/>
        </w:rPr>
        <w:t xml:space="preserve">The truth of VWH would be bad news. But it would not imply that civilization will be devastated. In principle at least, there are several responses that could stabilize the world even if vulnerability exists. </w:t>
      </w:r>
      <w:r w:rsidRPr="00847E05">
        <w:rPr>
          <w:rStyle w:val="Emphasis"/>
        </w:rPr>
        <w:t xml:space="preserve">Recall that we defined the hypothesis in terms of a </w:t>
      </w:r>
      <w:r w:rsidRPr="00847E05">
        <w:rPr>
          <w:rStyle w:val="Emphasis"/>
          <w:highlight w:val="green"/>
        </w:rPr>
        <w:t>black-ball tech</w:t>
      </w:r>
      <w:r w:rsidRPr="00847E05">
        <w:rPr>
          <w:rStyle w:val="Emphasis"/>
        </w:rPr>
        <w:t xml:space="preserve">nology </w:t>
      </w:r>
      <w:r w:rsidRPr="00847E05">
        <w:rPr>
          <w:rStyle w:val="Emphasis"/>
          <w:highlight w:val="green"/>
        </w:rPr>
        <w:t>mak</w:t>
      </w:r>
      <w:r w:rsidRPr="00847E05">
        <w:rPr>
          <w:rStyle w:val="Emphasis"/>
        </w:rPr>
        <w:t xml:space="preserve">ing </w:t>
      </w:r>
      <w:r w:rsidRPr="00847E05">
        <w:rPr>
          <w:rStyle w:val="Emphasis"/>
          <w:highlight w:val="green"/>
        </w:rPr>
        <w:t>civilizational devastation</w:t>
      </w:r>
      <w:r w:rsidRPr="00847E05">
        <w:rPr>
          <w:rStyle w:val="Emphasis"/>
        </w:rPr>
        <w:t xml:space="preserve"> extremely </w:t>
      </w:r>
      <w:r w:rsidRPr="00847E05">
        <w:rPr>
          <w:rStyle w:val="Emphasis"/>
          <w:highlight w:val="green"/>
        </w:rPr>
        <w:t>likely</w:t>
      </w:r>
      <w:r w:rsidRPr="00847E05">
        <w:rPr>
          <w:rStyle w:val="Emphasis"/>
        </w:rPr>
        <w:t xml:space="preserve"> conditional </w:t>
      </w:r>
      <w:r w:rsidRPr="00847E05">
        <w:rPr>
          <w:rStyle w:val="Emphasis"/>
          <w:highlight w:val="green"/>
        </w:rPr>
        <w:t>on</w:t>
      </w:r>
      <w:r w:rsidRPr="00847E05">
        <w:rPr>
          <w:rStyle w:val="Emphasis"/>
        </w:rPr>
        <w:t xml:space="preserve"> technological development continuing and the semi-</w:t>
      </w:r>
      <w:r w:rsidRPr="00847E05">
        <w:rPr>
          <w:rStyle w:val="Emphasis"/>
          <w:highlight w:val="green"/>
        </w:rPr>
        <w:t>anarchic</w:t>
      </w:r>
      <w:r w:rsidRPr="00847E05">
        <w:rPr>
          <w:rStyle w:val="Emphasis"/>
        </w:rPr>
        <w:t xml:space="preserve"> default </w:t>
      </w:r>
      <w:r w:rsidRPr="00847E05">
        <w:rPr>
          <w:rStyle w:val="Emphasis"/>
          <w:highlight w:val="green"/>
        </w:rPr>
        <w:t>condition persisting</w:t>
      </w:r>
      <w:r w:rsidRPr="00847E05">
        <w:rPr>
          <w:rStyle w:val="Emphasis"/>
        </w:rPr>
        <w:t>.</w:t>
      </w:r>
      <w:r w:rsidRPr="00847E05">
        <w:rPr>
          <w:sz w:val="16"/>
        </w:rPr>
        <w:t xml:space="preserve"> </w:t>
      </w:r>
      <w:proofErr w:type="gramStart"/>
      <w:r w:rsidRPr="00847E05">
        <w:rPr>
          <w:sz w:val="8"/>
          <w:szCs w:val="8"/>
        </w:rPr>
        <w:t>Thus</w:t>
      </w:r>
      <w:proofErr w:type="gramEnd"/>
      <w:r w:rsidRPr="00847E05">
        <w:rPr>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847E05">
        <w:rPr>
          <w:sz w:val="8"/>
          <w:szCs w:val="8"/>
        </w:rPr>
        <w:t>In</w:t>
      </w:r>
      <w:proofErr w:type="gramEnd"/>
      <w:r w:rsidRPr="00847E05">
        <w:rPr>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847E05">
        <w:rPr>
          <w:sz w:val="8"/>
          <w:szCs w:val="8"/>
        </w:rPr>
        <w:t>catastrophe in its own right</w:t>
      </w:r>
      <w:proofErr w:type="gramEnd"/>
      <w:r w:rsidRPr="00847E05">
        <w:rPr>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847E05">
        <w:rPr>
          <w:sz w:val="8"/>
          <w:szCs w:val="8"/>
        </w:rPr>
        <w:t>devastational</w:t>
      </w:r>
      <w:proofErr w:type="spellEnd"/>
      <w:r w:rsidRPr="00847E05">
        <w:rPr>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847E05">
        <w:rPr>
          <w:sz w:val="8"/>
          <w:szCs w:val="8"/>
        </w:rPr>
        <w:t>most risky</w:t>
      </w:r>
      <w:proofErr w:type="gramEnd"/>
      <w:r w:rsidRPr="00847E05">
        <w:rPr>
          <w:sz w:val="8"/>
          <w:szCs w:val="8"/>
        </w:rPr>
        <w:t xml:space="preserve"> technological developments, or at least abstain from accelerating them. Even if we suppose that civilizational devastation is unavoidable, many </w:t>
      </w:r>
      <w:proofErr w:type="gramStart"/>
      <w:r w:rsidRPr="00847E05">
        <w:rPr>
          <w:sz w:val="8"/>
          <w:szCs w:val="8"/>
        </w:rPr>
        <w:t>would</w:t>
      </w:r>
      <w:proofErr w:type="gramEnd"/>
      <w:r w:rsidRPr="00847E05">
        <w:rPr>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847E05">
        <w:rPr>
          <w:sz w:val="8"/>
          <w:szCs w:val="8"/>
        </w:rPr>
        <w:t>urn</w:t>
      </w:r>
      <w:proofErr w:type="spellEnd"/>
      <w:r w:rsidRPr="00847E05">
        <w:rPr>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847E05">
        <w:rPr>
          <w:sz w:val="8"/>
          <w:szCs w:val="8"/>
        </w:rPr>
        <w:t>them</w:t>
      </w:r>
      <w:proofErr w:type="gramEnd"/>
      <w:r w:rsidRPr="00847E05">
        <w:rPr>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847E05">
        <w:rPr>
          <w:sz w:val="8"/>
          <w:szCs w:val="8"/>
        </w:rPr>
        <w:t>would</w:t>
      </w:r>
      <w:proofErr w:type="gramEnd"/>
      <w:r w:rsidRPr="00847E05">
        <w:rPr>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847E05">
        <w:rPr>
          <w:sz w:val="8"/>
          <w:szCs w:val="8"/>
        </w:rPr>
        <w:t>Collingridge</w:t>
      </w:r>
      <w:proofErr w:type="spellEnd"/>
      <w:r w:rsidRPr="00847E05">
        <w:rPr>
          <w:sz w:val="8"/>
          <w:szCs w:val="8"/>
        </w:rPr>
        <w:t>, 1980). Nevertheless, for an actor who cares altruistically about long-term outcomes and who is involved in some inventive enterprise (</w:t>
      </w:r>
      <w:proofErr w:type="gramStart"/>
      <w:r w:rsidRPr="00847E05">
        <w:rPr>
          <w:sz w:val="8"/>
          <w:szCs w:val="8"/>
        </w:rPr>
        <w:t>e.g.</w:t>
      </w:r>
      <w:proofErr w:type="gramEnd"/>
      <w:r w:rsidRPr="00847E05">
        <w:rPr>
          <w:sz w:val="8"/>
          <w:szCs w:val="8"/>
        </w:rPr>
        <w:t xml:space="preserve"> as a researcher, funder, entrepreneur, regulator, or legislator) it is worth making the attempt. Some implications, at any rate, seem </w:t>
      </w:r>
      <w:proofErr w:type="gramStart"/>
      <w:r w:rsidRPr="00847E05">
        <w:rPr>
          <w:sz w:val="8"/>
          <w:szCs w:val="8"/>
        </w:rPr>
        <w:t>fairly obvious</w:t>
      </w:r>
      <w:proofErr w:type="gramEnd"/>
      <w:r w:rsidRPr="00847E05">
        <w:rPr>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847E05">
        <w:rPr>
          <w:sz w:val="8"/>
          <w:szCs w:val="8"/>
        </w:rPr>
        <w:t>more or less constant</w:t>
      </w:r>
      <w:proofErr w:type="gramEnd"/>
      <w:r w:rsidRPr="00847E05">
        <w:rPr>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847E05">
        <w:rPr>
          <w:sz w:val="8"/>
          <w:szCs w:val="8"/>
        </w:rPr>
        <w:t>is</w:t>
      </w:r>
      <w:proofErr w:type="gramEnd"/>
      <w:r w:rsidRPr="00847E05">
        <w:rPr>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847E05">
        <w:rPr>
          <w:sz w:val="8"/>
          <w:szCs w:val="8"/>
        </w:rPr>
        <w:t>in order for</w:t>
      </w:r>
      <w:proofErr w:type="gramEnd"/>
      <w:r w:rsidRPr="00847E05">
        <w:rPr>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847E05">
        <w:rPr>
          <w:sz w:val="8"/>
          <w:szCs w:val="8"/>
        </w:rPr>
        <w:t>entirely eliminate</w:t>
      </w:r>
      <w:proofErr w:type="gramEnd"/>
      <w:r w:rsidRPr="00847E05">
        <w:rPr>
          <w:sz w:val="8"/>
          <w:szCs w:val="8"/>
        </w:rPr>
        <w:t xml:space="preserve"> or even greatly reduce the threat of Type-1 vulnerabilities. Note that an intervention that halves the size of the apocalyptic residual would not (at least not through any </w:t>
      </w:r>
      <w:proofErr w:type="spellStart"/>
      <w:r w:rsidRPr="00847E05">
        <w:rPr>
          <w:sz w:val="8"/>
          <w:szCs w:val="8"/>
        </w:rPr>
        <w:t>firstorder</w:t>
      </w:r>
      <w:proofErr w:type="spellEnd"/>
      <w:r w:rsidRPr="00847E05">
        <w:rPr>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847E05">
        <w:rPr>
          <w:sz w:val="8"/>
          <w:szCs w:val="8"/>
        </w:rPr>
        <w:t>fairly uniform</w:t>
      </w:r>
      <w:proofErr w:type="gramEnd"/>
      <w:r w:rsidRPr="00847E05">
        <w:rPr>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847E05">
        <w:rPr>
          <w:sz w:val="8"/>
          <w:szCs w:val="8"/>
        </w:rPr>
        <w:t>Typically</w:t>
      </w:r>
      <w:proofErr w:type="gramEnd"/>
      <w:r w:rsidRPr="00847E05">
        <w:rPr>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847E05">
        <w:rPr>
          <w:sz w:val="8"/>
          <w:szCs w:val="8"/>
        </w:rPr>
        <w:t>peaceloving</w:t>
      </w:r>
      <w:proofErr w:type="spellEnd"/>
      <w:r w:rsidRPr="00847E05">
        <w:rPr>
          <w:sz w:val="8"/>
          <w:szCs w:val="8"/>
        </w:rPr>
        <w:t xml:space="preserve"> direction. The ‘safe first strike’ scenario would be a lot less alarming if the actors facing the security dilemma had attitudes towards one another </w:t>
      </w:r>
      <w:proofErr w:type="gramStart"/>
      <w:r w:rsidRPr="00847E05">
        <w:rPr>
          <w:sz w:val="8"/>
          <w:szCs w:val="8"/>
        </w:rPr>
        <w:t>similar to</w:t>
      </w:r>
      <w:proofErr w:type="gramEnd"/>
      <w:r w:rsidRPr="00847E05">
        <w:rPr>
          <w:sz w:val="8"/>
          <w:szCs w:val="8"/>
        </w:rPr>
        <w:t xml:space="preserve"> those prevailing between Finland and Sweden. For many plausible sets of incentives that could arise for powerful actors </w:t>
      </w:r>
      <w:proofErr w:type="gramStart"/>
      <w:r w:rsidRPr="00847E05">
        <w:rPr>
          <w:sz w:val="8"/>
          <w:szCs w:val="8"/>
        </w:rPr>
        <w:t>as a consequence of</w:t>
      </w:r>
      <w:proofErr w:type="gramEnd"/>
      <w:r w:rsidRPr="00847E05">
        <w:rPr>
          <w:sz w:val="8"/>
          <w:szCs w:val="8"/>
        </w:rPr>
        <w:t xml:space="preserve"> some technological breakthrough, the prospects for a non-</w:t>
      </w:r>
      <w:proofErr w:type="spellStart"/>
      <w:r w:rsidRPr="00847E05">
        <w:rPr>
          <w:sz w:val="8"/>
          <w:szCs w:val="8"/>
        </w:rPr>
        <w:t>devastational</w:t>
      </w:r>
      <w:proofErr w:type="spellEnd"/>
      <w:r w:rsidRPr="00847E05">
        <w:rPr>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847E05">
        <w:rPr>
          <w:sz w:val="16"/>
        </w:rPr>
        <w:t>.</w:t>
      </w:r>
      <w:r w:rsidRPr="00847E05">
        <w:rPr>
          <w:rStyle w:val="Emphasis"/>
        </w:rPr>
        <w:t xml:space="preserve"> Recall that such a vulnerability entails that ‘by default’ a great </w:t>
      </w:r>
      <w:r w:rsidRPr="00847E05">
        <w:rPr>
          <w:rStyle w:val="Emphasis"/>
          <w:highlight w:val="green"/>
        </w:rPr>
        <w:t xml:space="preserve">many </w:t>
      </w:r>
      <w:proofErr w:type="gramStart"/>
      <w:r w:rsidRPr="00847E05">
        <w:rPr>
          <w:rStyle w:val="Emphasis"/>
          <w:highlight w:val="green"/>
        </w:rPr>
        <w:t>actors</w:t>
      </w:r>
      <w:proofErr w:type="gramEnd"/>
      <w:r w:rsidRPr="00847E05">
        <w:rPr>
          <w:rStyle w:val="Emphasis"/>
          <w:highlight w:val="green"/>
        </w:rPr>
        <w:t xml:space="preserve"> face incentives to take</w:t>
      </w:r>
      <w:r w:rsidRPr="00847E05">
        <w:rPr>
          <w:rStyle w:val="Emphasis"/>
        </w:rPr>
        <w:t xml:space="preserve"> some </w:t>
      </w:r>
      <w:r w:rsidRPr="00847E05">
        <w:rPr>
          <w:rStyle w:val="Emphasis"/>
          <w:highlight w:val="green"/>
        </w:rPr>
        <w:t>damaging action</w:t>
      </w:r>
      <w:r w:rsidRPr="00847E05">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847E05">
        <w:rPr>
          <w:rStyle w:val="Emphasis"/>
          <w:highlight w:val="green"/>
        </w:rPr>
        <w:t>economic gain being</w:t>
      </w:r>
      <w:r w:rsidRPr="00847E05">
        <w:rPr>
          <w:rStyle w:val="Emphasis"/>
        </w:rPr>
        <w:t xml:space="preserve"> perhaps being </w:t>
      </w:r>
      <w:r w:rsidRPr="00847E05">
        <w:rPr>
          <w:rStyle w:val="Emphasis"/>
          <w:highlight w:val="green"/>
        </w:rPr>
        <w:t>the prime example of</w:t>
      </w:r>
      <w:r w:rsidRPr="00847E05">
        <w:rPr>
          <w:rStyle w:val="Emphasis"/>
        </w:rPr>
        <w:t xml:space="preserve"> such a </w:t>
      </w:r>
      <w:r w:rsidRPr="00847E05">
        <w:rPr>
          <w:rStyle w:val="Emphasis"/>
          <w:highlight w:val="green"/>
        </w:rPr>
        <w:t>near-universal motivation</w:t>
      </w:r>
      <w:r w:rsidRPr="00847E05">
        <w:rPr>
          <w:rStyle w:val="Emphasis"/>
        </w:rPr>
        <w:t xml:space="preserve">. </w:t>
      </w:r>
      <w:proofErr w:type="gramStart"/>
      <w:r w:rsidRPr="00847E05">
        <w:rPr>
          <w:sz w:val="8"/>
          <w:szCs w:val="8"/>
        </w:rPr>
        <w:t>So</w:t>
      </w:r>
      <w:proofErr w:type="gramEnd"/>
      <w:r w:rsidRPr="00847E05">
        <w:rPr>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847E05">
        <w:rPr>
          <w:sz w:val="8"/>
          <w:szCs w:val="8"/>
        </w:rPr>
        <w:t>so as to</w:t>
      </w:r>
      <w:proofErr w:type="gramEnd"/>
      <w:r w:rsidRPr="00847E05">
        <w:rPr>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847E05">
        <w:rPr>
          <w:sz w:val="8"/>
          <w:szCs w:val="8"/>
        </w:rPr>
        <w:t>renders</w:t>
      </w:r>
      <w:proofErr w:type="gramEnd"/>
      <w:r w:rsidRPr="00847E05">
        <w:rPr>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847E05">
        <w:rPr>
          <w:sz w:val="8"/>
          <w:szCs w:val="8"/>
        </w:rPr>
        <w:t>vulnerability, and</w:t>
      </w:r>
      <w:proofErr w:type="gramEnd"/>
      <w:r w:rsidRPr="00847E05">
        <w:rPr>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847E05">
        <w:rPr>
          <w:sz w:val="8"/>
          <w:szCs w:val="8"/>
        </w:rPr>
        <w:t>The</w:t>
      </w:r>
      <w:proofErr w:type="gramEnd"/>
      <w:r w:rsidRPr="00847E05">
        <w:rPr>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847E05">
        <w:rPr>
          <w:rStyle w:val="Emphasis"/>
          <w:sz w:val="8"/>
          <w:szCs w:val="8"/>
        </w:rPr>
        <w:t xml:space="preserve"> </w:t>
      </w:r>
      <w:r w:rsidRPr="00847E05">
        <w:rPr>
          <w:rStyle w:val="Emphasis"/>
        </w:rPr>
        <w:t xml:space="preserve">1. </w:t>
      </w:r>
      <w:r w:rsidRPr="00847E05">
        <w:rPr>
          <w:rStyle w:val="Emphasis"/>
          <w:highlight w:val="green"/>
        </w:rPr>
        <w:t>Create</w:t>
      </w:r>
      <w:r w:rsidRPr="00847E05">
        <w:rPr>
          <w:rStyle w:val="Emphasis"/>
        </w:rPr>
        <w:t xml:space="preserve"> the capacity for extremely </w:t>
      </w:r>
      <w:r w:rsidRPr="00847E05">
        <w:rPr>
          <w:rStyle w:val="Emphasis"/>
          <w:highlight w:val="green"/>
        </w:rPr>
        <w:t>effective</w:t>
      </w:r>
      <w:r w:rsidRPr="00847E05">
        <w:rPr>
          <w:rStyle w:val="Emphasis"/>
        </w:rPr>
        <w:t xml:space="preserve"> </w:t>
      </w:r>
      <w:r w:rsidRPr="00847E05">
        <w:rPr>
          <w:rStyle w:val="Emphasis"/>
          <w:highlight w:val="green"/>
        </w:rPr>
        <w:t>preventive policing</w:t>
      </w:r>
      <w:r w:rsidRPr="00847E05">
        <w:rPr>
          <w:rStyle w:val="Emphasis"/>
        </w:rPr>
        <w:t xml:space="preserve">. </w:t>
      </w:r>
      <w:r w:rsidRPr="00847E05">
        <w:rPr>
          <w:rStyle w:val="Emphasis"/>
          <w:highlight w:val="green"/>
        </w:rPr>
        <w:t>Develop</w:t>
      </w:r>
      <w:r w:rsidRPr="00847E05">
        <w:rPr>
          <w:rStyle w:val="Emphasis"/>
        </w:rPr>
        <w:t xml:space="preserve"> the intra-state </w:t>
      </w:r>
      <w:r w:rsidRPr="00847E05">
        <w:rPr>
          <w:rStyle w:val="Emphasis"/>
          <w:highlight w:val="green"/>
        </w:rPr>
        <w:t>governance capacity needed to prevent</w:t>
      </w:r>
      <w:r w:rsidRPr="00847E05">
        <w:rPr>
          <w:rStyle w:val="Emphasis"/>
        </w:rPr>
        <w:t xml:space="preserve">, with extremely high reliability, any individual or small group – including ones that cannot be deterred – </w:t>
      </w:r>
      <w:r w:rsidRPr="00847E05">
        <w:rPr>
          <w:rStyle w:val="Emphasis"/>
          <w:highlight w:val="green"/>
        </w:rPr>
        <w:t>from</w:t>
      </w:r>
      <w:r w:rsidRPr="00847E05">
        <w:rPr>
          <w:rStyle w:val="Emphasis"/>
        </w:rPr>
        <w:t xml:space="preserve"> </w:t>
      </w:r>
      <w:r w:rsidRPr="00847E05">
        <w:rPr>
          <w:rStyle w:val="Emphasis"/>
          <w:highlight w:val="green"/>
        </w:rPr>
        <w:t>carrying out</w:t>
      </w:r>
      <w:r w:rsidRPr="00847E05">
        <w:rPr>
          <w:rStyle w:val="Emphasis"/>
        </w:rPr>
        <w:t xml:space="preserve"> any </w:t>
      </w:r>
      <w:r w:rsidRPr="00847E05">
        <w:rPr>
          <w:rStyle w:val="Emphasis"/>
          <w:highlight w:val="green"/>
        </w:rPr>
        <w:t>action that is</w:t>
      </w:r>
      <w:r w:rsidRPr="00847E05">
        <w:rPr>
          <w:rStyle w:val="Emphasis"/>
        </w:rPr>
        <w:t xml:space="preserve"> highly </w:t>
      </w:r>
      <w:r w:rsidRPr="00847E05">
        <w:rPr>
          <w:rStyle w:val="Emphasis"/>
          <w:highlight w:val="green"/>
        </w:rPr>
        <w:t>illegal</w:t>
      </w:r>
      <w:r w:rsidRPr="00847E05">
        <w:rPr>
          <w:rStyle w:val="Emphasis"/>
        </w:rPr>
        <w:t xml:space="preserve">; and 2. Create the capacity for </w:t>
      </w:r>
      <w:r w:rsidRPr="00847E05">
        <w:rPr>
          <w:rStyle w:val="Emphasis"/>
          <w:highlight w:val="green"/>
        </w:rPr>
        <w:t>strong global governance</w:t>
      </w:r>
      <w:r w:rsidRPr="00847E05">
        <w:rPr>
          <w:rStyle w:val="Emphasis"/>
        </w:rPr>
        <w:t xml:space="preserve">. Develop the inter-state governance capacity needed </w:t>
      </w:r>
      <w:r w:rsidRPr="00847E05">
        <w:rPr>
          <w:rStyle w:val="Emphasis"/>
          <w:highlight w:val="green"/>
        </w:rPr>
        <w:t>to</w:t>
      </w:r>
      <w:r w:rsidRPr="00847E05">
        <w:rPr>
          <w:rStyle w:val="Emphasis"/>
        </w:rPr>
        <w:t xml:space="preserve"> reliably </w:t>
      </w:r>
      <w:r w:rsidRPr="00847E05">
        <w:rPr>
          <w:rStyle w:val="Emphasis"/>
          <w:highlight w:val="green"/>
        </w:rPr>
        <w:t>solve</w:t>
      </w:r>
      <w:r w:rsidRPr="00847E05">
        <w:rPr>
          <w:rStyle w:val="Emphasis"/>
        </w:rPr>
        <w:t xml:space="preserve"> the most serious global </w:t>
      </w:r>
      <w:r w:rsidRPr="00847E05">
        <w:rPr>
          <w:rStyle w:val="Emphasis"/>
          <w:highlight w:val="green"/>
        </w:rPr>
        <w:t>commons problems and ensure</w:t>
      </w:r>
      <w:r w:rsidRPr="00847E05">
        <w:rPr>
          <w:rStyle w:val="Emphasis"/>
        </w:rPr>
        <w:t xml:space="preserve"> robust </w:t>
      </w:r>
      <w:r w:rsidRPr="00847E05">
        <w:rPr>
          <w:rStyle w:val="Emphasis"/>
          <w:highlight w:val="green"/>
        </w:rPr>
        <w:t>cooperation</w:t>
      </w:r>
      <w:r w:rsidRPr="00847E05">
        <w:rPr>
          <w:rStyle w:val="Emphasis"/>
        </w:rPr>
        <w:t xml:space="preserve"> </w:t>
      </w:r>
      <w:r w:rsidRPr="00847E05">
        <w:rPr>
          <w:rStyle w:val="Emphasis"/>
          <w:highlight w:val="green"/>
        </w:rPr>
        <w:t>between states</w:t>
      </w:r>
      <w:r w:rsidRPr="00847E05">
        <w:rPr>
          <w:rStyle w:val="Emphasis"/>
        </w:rPr>
        <w:t xml:space="preserve"> (and other strong organizations) wherever vital security interests are at stake – </w:t>
      </w:r>
      <w:r w:rsidRPr="00847E05">
        <w:rPr>
          <w:rStyle w:val="Emphasis"/>
          <w:highlight w:val="green"/>
        </w:rPr>
        <w:t>even where</w:t>
      </w:r>
      <w:r w:rsidRPr="00847E05">
        <w:rPr>
          <w:rStyle w:val="Emphasis"/>
        </w:rPr>
        <w:t xml:space="preserve"> there are very </w:t>
      </w:r>
      <w:r w:rsidRPr="00847E05">
        <w:rPr>
          <w:rStyle w:val="Emphasis"/>
          <w:highlight w:val="green"/>
        </w:rPr>
        <w:t>strong incentives</w:t>
      </w:r>
      <w:r w:rsidRPr="00847E05">
        <w:rPr>
          <w:rStyle w:val="Emphasis"/>
        </w:rPr>
        <w:t xml:space="preserve"> </w:t>
      </w:r>
      <w:r w:rsidRPr="00847E05">
        <w:rPr>
          <w:rStyle w:val="Emphasis"/>
          <w:highlight w:val="green"/>
        </w:rPr>
        <w:t>to</w:t>
      </w:r>
      <w:r w:rsidRPr="00847E05">
        <w:rPr>
          <w:rStyle w:val="Emphasis"/>
        </w:rPr>
        <w:t xml:space="preserve"> </w:t>
      </w:r>
      <w:r w:rsidRPr="00847E05">
        <w:rPr>
          <w:rStyle w:val="Emphasis"/>
          <w:highlight w:val="green"/>
        </w:rPr>
        <w:t>defect</w:t>
      </w:r>
      <w:r w:rsidRPr="00847E05">
        <w:rPr>
          <w:rStyle w:val="Emphasis"/>
        </w:rPr>
        <w:t xml:space="preserve"> from agreements or refuse to sign on in the first place.</w:t>
      </w:r>
    </w:p>
    <w:p w14:paraId="68D9F513" w14:textId="77777777" w:rsidR="005F0FA0" w:rsidRPr="00847E05" w:rsidRDefault="005F0FA0" w:rsidP="005F0FA0">
      <w:pPr>
        <w:pStyle w:val="Heading3"/>
      </w:pPr>
      <w:r w:rsidRPr="00847E05">
        <w:t>Part 2 is the Solvency</w:t>
      </w:r>
    </w:p>
    <w:p w14:paraId="0C9BCBDF" w14:textId="77777777" w:rsidR="005F0FA0" w:rsidRPr="00847E05" w:rsidRDefault="005F0FA0" w:rsidP="005F0FA0">
      <w:pPr>
        <w:pStyle w:val="Heading4"/>
        <w:rPr>
          <w:rFonts w:cs="Arial"/>
          <w:szCs w:val="24"/>
        </w:rPr>
      </w:pPr>
      <w:r w:rsidRPr="00847E05">
        <w:rPr>
          <w:rFonts w:cs="Arial"/>
          <w:szCs w:val="24"/>
        </w:rPr>
        <w:t xml:space="preserve">I affirm Resolved: A just government ought to recognize an unconditional right of workers to strike. Spec and definitions in doc. </w:t>
      </w:r>
    </w:p>
    <w:p w14:paraId="4FE8E80D" w14:textId="77777777" w:rsidR="005F0FA0" w:rsidRPr="00847E05" w:rsidRDefault="005F0FA0" w:rsidP="005F0FA0">
      <w:pPr>
        <w:spacing w:after="0"/>
        <w:rPr>
          <w:sz w:val="14"/>
          <w:szCs w:val="14"/>
        </w:rPr>
      </w:pPr>
      <w:r w:rsidRPr="00847E05">
        <w:rPr>
          <w:sz w:val="14"/>
          <w:szCs w:val="14"/>
        </w:rPr>
        <w:t>Enforcement – the vanguard party will enforce the plan – further clarified in 1AC COFI 94</w:t>
      </w:r>
    </w:p>
    <w:p w14:paraId="351B23D9" w14:textId="77777777" w:rsidR="005F0FA0" w:rsidRPr="00847E05" w:rsidRDefault="005F0FA0" w:rsidP="005F0FA0">
      <w:pPr>
        <w:spacing w:after="0"/>
        <w:rPr>
          <w:sz w:val="14"/>
          <w:szCs w:val="14"/>
        </w:rPr>
      </w:pPr>
      <w:r w:rsidRPr="00847E05">
        <w:rPr>
          <w:sz w:val="14"/>
          <w:szCs w:val="14"/>
        </w:rPr>
        <w:t>“a” is “used as a function word before singular nouns when the referent is unspecified” – Merriam Webster – https://www.merriam-webster.com/dictionary/a //Xu]</w:t>
      </w:r>
    </w:p>
    <w:p w14:paraId="6D3B0F99" w14:textId="77777777" w:rsidR="005F0FA0" w:rsidRPr="00847E05" w:rsidRDefault="005F0FA0" w:rsidP="005F0FA0">
      <w:pPr>
        <w:spacing w:after="0"/>
        <w:rPr>
          <w:sz w:val="14"/>
          <w:szCs w:val="14"/>
        </w:rPr>
      </w:pPr>
      <w:r w:rsidRPr="00847E05">
        <w:rPr>
          <w:sz w:val="14"/>
          <w:szCs w:val="14"/>
        </w:rPr>
        <w:t>“just” is “acting or being in conformity with what is morally upright or good” – Merriam Webster – https://www.merriam-webster.com/dictionary/just //Xu]</w:t>
      </w:r>
    </w:p>
    <w:p w14:paraId="0DD263A3" w14:textId="77777777" w:rsidR="005F0FA0" w:rsidRPr="00847E05" w:rsidRDefault="005F0FA0" w:rsidP="005F0FA0">
      <w:pPr>
        <w:spacing w:after="0"/>
        <w:rPr>
          <w:sz w:val="14"/>
          <w:szCs w:val="14"/>
        </w:rPr>
      </w:pPr>
      <w:r w:rsidRPr="00847E05">
        <w:rPr>
          <w:sz w:val="14"/>
          <w:szCs w:val="14"/>
        </w:rPr>
        <w:t>“to” is “used as a function word to indicate movement or an action or condition suggestive of movement toward a place, person, or thing reached” – Merriam Webster – https://www.merriam-webster.com/dictionary/to //Xu]</w:t>
      </w:r>
    </w:p>
    <w:p w14:paraId="5B450BDA" w14:textId="77777777" w:rsidR="005F0FA0" w:rsidRPr="00847E05" w:rsidRDefault="005F0FA0" w:rsidP="005F0FA0">
      <w:pPr>
        <w:spacing w:after="0"/>
        <w:rPr>
          <w:sz w:val="14"/>
          <w:szCs w:val="14"/>
        </w:rPr>
      </w:pPr>
      <w:r w:rsidRPr="00847E05">
        <w:rPr>
          <w:sz w:val="14"/>
          <w:szCs w:val="14"/>
        </w:rPr>
        <w:t>“recognize” is “to accept and approve of (something) as having legal or official authority” – Merriam Webster – https://www.merriam-webster.com/dictionary/recognize //Xu]</w:t>
      </w:r>
    </w:p>
    <w:p w14:paraId="02E48769" w14:textId="77777777" w:rsidR="005F0FA0" w:rsidRPr="00847E05" w:rsidRDefault="005F0FA0" w:rsidP="005F0FA0">
      <w:pPr>
        <w:spacing w:after="0"/>
        <w:rPr>
          <w:sz w:val="14"/>
          <w:szCs w:val="14"/>
        </w:rPr>
      </w:pPr>
      <w:r w:rsidRPr="00847E05">
        <w:rPr>
          <w:sz w:val="14"/>
          <w:szCs w:val="14"/>
        </w:rPr>
        <w:t>“an” is “the form of the indefinite article used before words beginning with a vowel sound” – Google – https://www.google.com/search?q=an+definition&amp;rlz=1C1CHBF_enUS877US877&amp;oq=an+definition&amp;aqs=chrome.0.69i59j69i64j69i60l3.1674j0j7&amp;sourceid=chrome&amp;ie=UTF-8 //Xu]</w:t>
      </w:r>
    </w:p>
    <w:p w14:paraId="142B7920" w14:textId="77777777" w:rsidR="005F0FA0" w:rsidRPr="00847E05" w:rsidRDefault="005F0FA0" w:rsidP="005F0FA0">
      <w:pPr>
        <w:spacing w:after="0"/>
        <w:rPr>
          <w:sz w:val="14"/>
          <w:szCs w:val="14"/>
        </w:rPr>
      </w:pPr>
      <w:r w:rsidRPr="00847E05">
        <w:rPr>
          <w:sz w:val="14"/>
          <w:szCs w:val="14"/>
        </w:rPr>
        <w:t xml:space="preserve">“unconditional” is “not conditional or </w:t>
      </w:r>
      <w:proofErr w:type="gramStart"/>
      <w:r w:rsidRPr="00847E05">
        <w:rPr>
          <w:sz w:val="14"/>
          <w:szCs w:val="14"/>
        </w:rPr>
        <w:t>limited :</w:t>
      </w:r>
      <w:proofErr w:type="gramEnd"/>
      <w:r w:rsidRPr="00847E05">
        <w:rPr>
          <w:sz w:val="14"/>
          <w:szCs w:val="14"/>
        </w:rPr>
        <w:t xml:space="preserve"> ABSOLUTE, UNQUALIFIED” – Merriam Webster – https://www.merriam-webster.com/dictionary/unconditional //Xu] This means we will defend ALL strikes. </w:t>
      </w:r>
    </w:p>
    <w:p w14:paraId="62D27A05" w14:textId="77777777" w:rsidR="005F0FA0" w:rsidRPr="00847E05" w:rsidRDefault="005F0FA0" w:rsidP="005F0FA0">
      <w:pPr>
        <w:spacing w:after="0"/>
        <w:rPr>
          <w:sz w:val="14"/>
          <w:szCs w:val="14"/>
        </w:rPr>
      </w:pPr>
      <w:r w:rsidRPr="00847E05">
        <w:rPr>
          <w:sz w:val="14"/>
          <w:szCs w:val="14"/>
        </w:rPr>
        <w:t>“right” is “the power or privilege to which one is justly entitled” – Merriam Webster – https://www.merriam-webster.com/dictionary/right //Xu]</w:t>
      </w:r>
    </w:p>
    <w:p w14:paraId="3FA007E7" w14:textId="77777777" w:rsidR="005F0FA0" w:rsidRPr="00847E05" w:rsidRDefault="005F0FA0" w:rsidP="005F0FA0">
      <w:pPr>
        <w:spacing w:after="0"/>
        <w:rPr>
          <w:sz w:val="14"/>
          <w:szCs w:val="14"/>
        </w:rPr>
      </w:pPr>
      <w:r w:rsidRPr="00847E05">
        <w:rPr>
          <w:sz w:val="14"/>
          <w:szCs w:val="14"/>
        </w:rPr>
        <w:t>“of” is “used as a function word to indicate belonging or a possessive relationship” – Merriam Webster – https://www.merriam-webster.com/dictionary/of //Xu]</w:t>
      </w:r>
    </w:p>
    <w:p w14:paraId="795C0CF2" w14:textId="77777777" w:rsidR="005F0FA0" w:rsidRPr="00847E05" w:rsidRDefault="005F0FA0" w:rsidP="005F0FA0">
      <w:pPr>
        <w:spacing w:after="0"/>
        <w:rPr>
          <w:sz w:val="14"/>
          <w:szCs w:val="14"/>
        </w:rPr>
      </w:pPr>
      <w:r w:rsidRPr="00847E05">
        <w:rPr>
          <w:sz w:val="14"/>
          <w:szCs w:val="14"/>
        </w:rPr>
        <w:t>“workers” is “a member of the working class” – Merriam Webster – https://www.merriam-webster.com/dictionary/worker //Xu]</w:t>
      </w:r>
    </w:p>
    <w:p w14:paraId="5B698C8F" w14:textId="77777777" w:rsidR="005F0FA0" w:rsidRPr="00847E05" w:rsidRDefault="005F0FA0" w:rsidP="005F0FA0">
      <w:pPr>
        <w:spacing w:after="0"/>
        <w:rPr>
          <w:sz w:val="14"/>
          <w:szCs w:val="14"/>
        </w:rPr>
      </w:pPr>
      <w:r w:rsidRPr="00847E05">
        <w:rPr>
          <w:sz w:val="14"/>
          <w:szCs w:val="14"/>
        </w:rPr>
        <w:t xml:space="preserve">“strike” is “to stop work </w:t>
      </w:r>
      <w:proofErr w:type="gramStart"/>
      <w:r w:rsidRPr="00847E05">
        <w:rPr>
          <w:sz w:val="14"/>
          <w:szCs w:val="14"/>
        </w:rPr>
        <w:t>in order to</w:t>
      </w:r>
      <w:proofErr w:type="gramEnd"/>
      <w:r w:rsidRPr="00847E05">
        <w:rPr>
          <w:sz w:val="14"/>
          <w:szCs w:val="14"/>
        </w:rPr>
        <w:t xml:space="preserve"> force an employer to comply with demands” – Merriam Webster – https://www.merriam-webster.com/dictionary/strike //Xu]</w:t>
      </w:r>
    </w:p>
    <w:p w14:paraId="7B423279" w14:textId="77777777" w:rsidR="005F0FA0" w:rsidRPr="00847E05" w:rsidRDefault="005F0FA0" w:rsidP="005F0FA0">
      <w:pPr>
        <w:spacing w:after="0"/>
        <w:rPr>
          <w:sz w:val="14"/>
          <w:szCs w:val="14"/>
        </w:rPr>
      </w:pPr>
      <w:proofErr w:type="spellStart"/>
      <w:r w:rsidRPr="00847E05">
        <w:rPr>
          <w:sz w:val="14"/>
          <w:szCs w:val="14"/>
        </w:rPr>
        <w:t>Countersolvency</w:t>
      </w:r>
      <w:proofErr w:type="spellEnd"/>
      <w:r w:rsidRPr="00847E05">
        <w:rPr>
          <w:sz w:val="14"/>
          <w:szCs w:val="14"/>
        </w:rPr>
        <w:t xml:space="preserve"> Advocate – </w:t>
      </w:r>
      <w:hyperlink r:id="rId7" w:history="1">
        <w:r w:rsidRPr="00847E05">
          <w:rPr>
            <w:rStyle w:val="Hyperlink"/>
            <w:sz w:val="14"/>
            <w:szCs w:val="14"/>
          </w:rPr>
          <w:t>https://dukespace.lib.duke.edu/dspace/bitstream/handle/10161/18680/Carpenter_duke_0066D_14978.pdf?sequence=1&amp;isAllowed=y</w:t>
        </w:r>
      </w:hyperlink>
    </w:p>
    <w:p w14:paraId="359734B5" w14:textId="77777777" w:rsidR="005F0FA0" w:rsidRPr="00847E05" w:rsidRDefault="005F0FA0" w:rsidP="005F0FA0">
      <w:pPr>
        <w:rPr>
          <w:sz w:val="24"/>
        </w:rPr>
      </w:pPr>
    </w:p>
    <w:p w14:paraId="04CDDB33" w14:textId="77777777" w:rsidR="005F0FA0" w:rsidRPr="00847E05" w:rsidRDefault="005F0FA0" w:rsidP="005F0FA0">
      <w:pPr>
        <w:pStyle w:val="Heading4"/>
        <w:rPr>
          <w:rFonts w:cs="Arial"/>
          <w:b w:val="0"/>
          <w:bCs/>
          <w:sz w:val="18"/>
          <w:szCs w:val="18"/>
        </w:rPr>
      </w:pPr>
      <w:r w:rsidRPr="00847E05">
        <w:rPr>
          <w:rFonts w:cs="Arial"/>
          <w:szCs w:val="24"/>
        </w:rPr>
        <w:t xml:space="preserve">“Government” means </w:t>
      </w:r>
      <w:r w:rsidRPr="00847E05">
        <w:rPr>
          <w:rStyle w:val="Emphasis"/>
          <w:b/>
        </w:rPr>
        <w:t>What is GOVERNMENT</w:t>
      </w:r>
      <w:r w:rsidRPr="00847E05">
        <w:rPr>
          <w:rStyle w:val="StyleUnderline"/>
          <w:rFonts w:cs="Arial"/>
          <w:sz w:val="6"/>
          <w:szCs w:val="6"/>
        </w:rPr>
        <w:t>?</w:t>
      </w:r>
      <w:r w:rsidRPr="00847E05">
        <w:rPr>
          <w:rFonts w:cs="Arial"/>
          <w:b w:val="0"/>
          <w:sz w:val="6"/>
          <w:szCs w:val="6"/>
        </w:rPr>
        <w:t xml:space="preserve"> 1.</w:t>
      </w:r>
      <w:r w:rsidRPr="00847E05">
        <w:rPr>
          <w:rFonts w:cs="Arial"/>
          <w:b w:val="0"/>
          <w:sz w:val="18"/>
          <w:szCs w:val="18"/>
        </w:rPr>
        <w:t xml:space="preserve"> </w:t>
      </w:r>
      <w:r w:rsidRPr="00847E05">
        <w:rPr>
          <w:rStyle w:val="Emphasis"/>
          <w:b/>
          <w:highlight w:val="green"/>
        </w:rPr>
        <w:t>The regulation</w:t>
      </w:r>
      <w:r w:rsidRPr="00847E05">
        <w:rPr>
          <w:rFonts w:cs="Arial"/>
          <w:b w:val="0"/>
          <w:sz w:val="6"/>
          <w:szCs w:val="6"/>
        </w:rPr>
        <w:t>, restraint, supervision,</w:t>
      </w:r>
      <w:r w:rsidRPr="00847E05">
        <w:rPr>
          <w:rFonts w:cs="Arial"/>
          <w:b w:val="0"/>
          <w:sz w:val="18"/>
          <w:szCs w:val="18"/>
        </w:rPr>
        <w:t xml:space="preserve"> </w:t>
      </w:r>
      <w:r w:rsidRPr="00847E05">
        <w:rPr>
          <w:rStyle w:val="Emphasis"/>
          <w:b/>
          <w:highlight w:val="green"/>
        </w:rPr>
        <w:t>or control which is exercised upon</w:t>
      </w:r>
      <w:r w:rsidRPr="00847E05">
        <w:rPr>
          <w:rFonts w:cs="Arial"/>
          <w:b w:val="0"/>
          <w:sz w:val="18"/>
          <w:szCs w:val="18"/>
        </w:rPr>
        <w:t xml:space="preserve"> </w:t>
      </w:r>
      <w:r w:rsidRPr="00847E05">
        <w:rPr>
          <w:rFonts w:cs="Arial"/>
          <w:b w:val="0"/>
          <w:sz w:val="6"/>
          <w:szCs w:val="6"/>
        </w:rPr>
        <w:t>the individual members of an organized jural</w:t>
      </w:r>
      <w:r w:rsidRPr="00847E05">
        <w:rPr>
          <w:rFonts w:cs="Arial"/>
          <w:b w:val="0"/>
          <w:sz w:val="18"/>
          <w:szCs w:val="18"/>
        </w:rPr>
        <w:t xml:space="preserve"> </w:t>
      </w:r>
      <w:r w:rsidRPr="00847E05">
        <w:rPr>
          <w:rStyle w:val="Emphasis"/>
          <w:b/>
          <w:highlight w:val="green"/>
        </w:rPr>
        <w:t>society by those</w:t>
      </w:r>
      <w:r w:rsidRPr="00847E05">
        <w:rPr>
          <w:rFonts w:cs="Arial"/>
          <w:b w:val="0"/>
          <w:sz w:val="18"/>
          <w:szCs w:val="18"/>
        </w:rPr>
        <w:t xml:space="preserve"> </w:t>
      </w:r>
      <w:r w:rsidRPr="00847E05">
        <w:rPr>
          <w:rFonts w:cs="Arial"/>
          <w:b w:val="0"/>
          <w:sz w:val="6"/>
          <w:szCs w:val="6"/>
        </w:rPr>
        <w:t>invested</w:t>
      </w:r>
      <w:r w:rsidRPr="00847E05">
        <w:rPr>
          <w:rFonts w:cs="Arial"/>
          <w:b w:val="0"/>
          <w:sz w:val="18"/>
          <w:szCs w:val="18"/>
        </w:rPr>
        <w:t xml:space="preserve"> </w:t>
      </w:r>
      <w:r w:rsidRPr="00847E05">
        <w:rPr>
          <w:rStyle w:val="Emphasis"/>
          <w:b/>
          <w:highlight w:val="green"/>
        </w:rPr>
        <w:t>with</w:t>
      </w:r>
      <w:r w:rsidRPr="00847E05">
        <w:rPr>
          <w:rFonts w:cs="Arial"/>
          <w:b w:val="0"/>
          <w:sz w:val="18"/>
          <w:szCs w:val="18"/>
        </w:rPr>
        <w:t xml:space="preserve"> </w:t>
      </w:r>
      <w:r w:rsidRPr="00847E05">
        <w:rPr>
          <w:rFonts w:cs="Arial"/>
          <w:b w:val="0"/>
          <w:sz w:val="6"/>
          <w:szCs w:val="6"/>
        </w:rPr>
        <w:t xml:space="preserve">the </w:t>
      </w:r>
      <w:r w:rsidRPr="00847E05">
        <w:rPr>
          <w:rStyle w:val="Emphasis"/>
          <w:b/>
          <w:highlight w:val="green"/>
        </w:rPr>
        <w:t xml:space="preserve">supreme political authority, for the good </w:t>
      </w:r>
      <w:r w:rsidRPr="00847E05">
        <w:rPr>
          <w:rStyle w:val="StyleUnderline"/>
          <w:rFonts w:cs="Arial"/>
        </w:rPr>
        <w:t>and welfare of</w:t>
      </w:r>
      <w:r w:rsidRPr="00847E05">
        <w:rPr>
          <w:rFonts w:cs="Arial"/>
        </w:rPr>
        <w:t xml:space="preserve"> </w:t>
      </w:r>
      <w:r w:rsidRPr="00847E05">
        <w:rPr>
          <w:rStyle w:val="Emphasis"/>
          <w:b/>
          <w:highlight w:val="green"/>
        </w:rPr>
        <w:t>the body politic; or the act of exercising supreme political power or control.</w:t>
      </w:r>
    </w:p>
    <w:p w14:paraId="685EE607" w14:textId="77777777" w:rsidR="005F0FA0" w:rsidRPr="00847E05" w:rsidRDefault="005F0FA0" w:rsidP="005F0FA0">
      <w:pPr>
        <w:rPr>
          <w:sz w:val="24"/>
        </w:rPr>
      </w:pPr>
      <w:r w:rsidRPr="00847E05">
        <w:rPr>
          <w:rStyle w:val="Style13ptBold"/>
        </w:rPr>
        <w:t>That’s Black Law Dictionary ND</w:t>
      </w:r>
      <w:r w:rsidRPr="00847E05">
        <w:t xml:space="preserve"> [Black’s Law Dictionary. What is GOVERNMENT?”. No Date. Accessed 11/19/21. https://thelawdictionary.org/government/ //Xu]</w:t>
      </w:r>
    </w:p>
    <w:p w14:paraId="1BAB84B8" w14:textId="77777777" w:rsidR="005F0FA0" w:rsidRPr="00847E05" w:rsidRDefault="005F0FA0" w:rsidP="005F0FA0">
      <w:pPr>
        <w:rPr>
          <w:rStyle w:val="Style13ptBold"/>
        </w:rPr>
      </w:pPr>
    </w:p>
    <w:p w14:paraId="1E0F4915" w14:textId="77777777" w:rsidR="005F0FA0" w:rsidRPr="00847E05" w:rsidRDefault="005F0FA0" w:rsidP="005F0FA0">
      <w:pPr>
        <w:pStyle w:val="Heading4"/>
      </w:pPr>
      <w:r w:rsidRPr="00847E05">
        <w:t>That includes a revolutionary vanguard</w:t>
      </w:r>
    </w:p>
    <w:p w14:paraId="4B7373FC" w14:textId="77777777" w:rsidR="005F0FA0" w:rsidRPr="00847E05" w:rsidRDefault="005F0FA0" w:rsidP="005F0FA0">
      <w:r w:rsidRPr="00847E05">
        <w:rPr>
          <w:rStyle w:val="Style13ptBold"/>
        </w:rPr>
        <w:t xml:space="preserve">Britannica ND </w:t>
      </w:r>
      <w:r w:rsidRPr="00847E05">
        <w:t>[</w:t>
      </w:r>
      <w:proofErr w:type="spellStart"/>
      <w:r w:rsidRPr="00847E05">
        <w:t>Encyclopædia</w:t>
      </w:r>
      <w:proofErr w:type="spellEnd"/>
      <w:r w:rsidRPr="00847E05">
        <w:t xml:space="preserve"> Britannica, No Date, </w:t>
      </w:r>
      <w:proofErr w:type="spellStart"/>
      <w:r w:rsidRPr="00847E05">
        <w:t>Encyclopædia</w:t>
      </w:r>
      <w:proofErr w:type="spellEnd"/>
      <w:r w:rsidRPr="00847E05">
        <w:t xml:space="preserve"> Britannica is a general knowledge English-language </w:t>
      </w:r>
      <w:proofErr w:type="spellStart"/>
      <w:r w:rsidRPr="00847E05">
        <w:t>encyclopaedia</w:t>
      </w:r>
      <w:proofErr w:type="spellEnd"/>
      <w:r w:rsidRPr="00847E05">
        <w:t xml:space="preserve"> which is now published exclusively as an online encyclopedia, https://www.britannica.com/topic/vanguard-of-the-proletariat //WFU Partner Majed]</w:t>
      </w:r>
    </w:p>
    <w:p w14:paraId="27355DB8" w14:textId="77777777" w:rsidR="005F0FA0" w:rsidRPr="00847E05" w:rsidRDefault="005F0FA0" w:rsidP="005F0FA0">
      <w:pPr>
        <w:rPr>
          <w:rStyle w:val="Emphasis"/>
        </w:rPr>
      </w:pPr>
      <w:r w:rsidRPr="00847E05">
        <w:rPr>
          <w:sz w:val="12"/>
        </w:rPr>
        <w:t xml:space="preserve">In Vladimir Lenin: </w:t>
      </w:r>
      <w:r w:rsidRPr="00847E05">
        <w:rPr>
          <w:rStyle w:val="StyleUnderline"/>
        </w:rPr>
        <w:t>Formation of a revolutionary party of Vladimir Lenin</w:t>
      </w:r>
      <w:r w:rsidRPr="00847E05">
        <w:rPr>
          <w:sz w:val="12"/>
        </w:rPr>
        <w:t xml:space="preserve"> …the party as the “vanguard of the proletariat.” He conceived of </w:t>
      </w:r>
      <w:r w:rsidRPr="00847E05">
        <w:rPr>
          <w:rStyle w:val="Emphasis"/>
          <w:highlight w:val="green"/>
        </w:rPr>
        <w:t>the vanguard as a</w:t>
      </w:r>
      <w:r w:rsidRPr="00847E05">
        <w:rPr>
          <w:sz w:val="12"/>
        </w:rPr>
        <w:t xml:space="preserve"> highly disciplined, </w:t>
      </w:r>
      <w:r w:rsidRPr="00847E05">
        <w:rPr>
          <w:rStyle w:val="Emphasis"/>
          <w:highlight w:val="green"/>
        </w:rPr>
        <w:t>centralized party that would work unremittingly to suffuse the proletariat with Socialist consciousness and serve as mentor, leader, and guide</w:t>
      </w:r>
      <w:r w:rsidRPr="00847E05">
        <w:rPr>
          <w:sz w:val="12"/>
        </w:rPr>
        <w:t xml:space="preserve">, constantly </w:t>
      </w:r>
      <w:r w:rsidRPr="00847E05">
        <w:rPr>
          <w:rStyle w:val="Emphasis"/>
          <w:highlight w:val="green"/>
        </w:rPr>
        <w:t>showing the proletariat where its true class interests lie.</w:t>
      </w:r>
    </w:p>
    <w:p w14:paraId="45592726" w14:textId="77777777" w:rsidR="005F0FA0" w:rsidRPr="00847E05" w:rsidRDefault="005F0FA0" w:rsidP="005F0FA0"/>
    <w:p w14:paraId="083FA557" w14:textId="77777777" w:rsidR="005F0FA0" w:rsidRPr="00847E05" w:rsidRDefault="005F0FA0" w:rsidP="005F0FA0">
      <w:pPr>
        <w:pStyle w:val="Heading4"/>
        <w:rPr>
          <w:rFonts w:cs="Calibri"/>
        </w:rPr>
      </w:pPr>
      <w:r w:rsidRPr="00847E05">
        <w:rPr>
          <w:rFonts w:cs="Calibri"/>
        </w:rPr>
        <w:t xml:space="preserve">“Ought” </w:t>
      </w:r>
      <w:proofErr w:type="gramStart"/>
      <w:r w:rsidRPr="00847E05">
        <w:rPr>
          <w:rFonts w:cs="Calibri"/>
        </w:rPr>
        <w:t>denotes</w:t>
      </w:r>
      <w:proofErr w:type="gramEnd"/>
      <w:r w:rsidRPr="00847E05">
        <w:rPr>
          <w:rFonts w:cs="Calibri"/>
        </w:rPr>
        <w:t xml:space="preserve"> futurity</w:t>
      </w:r>
    </w:p>
    <w:p w14:paraId="0CB6A77E" w14:textId="77777777" w:rsidR="005F0FA0" w:rsidRPr="00847E05" w:rsidRDefault="005F0FA0" w:rsidP="005F0FA0">
      <w:r w:rsidRPr="00847E05">
        <w:rPr>
          <w:rStyle w:val="Style13ptBold"/>
        </w:rPr>
        <w:t>English Grammar 10</w:t>
      </w:r>
      <w:r w:rsidRPr="00847E05">
        <w:t xml:space="preserve"> [“Must and Ought to”; English Grammar; August 16, 2010; </w:t>
      </w:r>
      <w:hyperlink r:id="rId8" w:history="1">
        <w:r w:rsidRPr="00847E05">
          <w:rPr>
            <w:rStyle w:val="Hyperlink"/>
          </w:rPr>
          <w:t>https://www.englishgrammar.org/must-and-ought-to/</w:t>
        </w:r>
      </w:hyperlink>
      <w:r w:rsidRPr="00847E05">
        <w:t xml:space="preserve"> //BWSWJ]</w:t>
      </w:r>
    </w:p>
    <w:p w14:paraId="564438AE" w14:textId="77777777" w:rsidR="005F0FA0" w:rsidRPr="00847E05" w:rsidRDefault="005F0FA0" w:rsidP="005F0FA0">
      <w:pPr>
        <w:rPr>
          <w:sz w:val="16"/>
        </w:rPr>
      </w:pPr>
      <w:r w:rsidRPr="00847E05">
        <w:rPr>
          <w:sz w:val="16"/>
        </w:rPr>
        <w:t xml:space="preserve">Ought </w:t>
      </w:r>
      <w:proofErr w:type="gramStart"/>
      <w:r w:rsidRPr="00847E05">
        <w:rPr>
          <w:sz w:val="16"/>
        </w:rPr>
        <w:t>expresses</w:t>
      </w:r>
      <w:proofErr w:type="gramEnd"/>
      <w:r w:rsidRPr="00847E05">
        <w:rPr>
          <w:sz w:val="16"/>
        </w:rPr>
        <w:t xml:space="preserve"> ideas such as duty, necessity and moral obligation. It is not as forceful as must, but it is stronger than should. You ought to be punctual. We ought to help the poor. </w:t>
      </w:r>
      <w:r w:rsidRPr="00847E05">
        <w:rPr>
          <w:rStyle w:val="StyleUnderline"/>
          <w:highlight w:val="green"/>
        </w:rPr>
        <w:t xml:space="preserve">You ought to visit </w:t>
      </w:r>
      <w:r w:rsidRPr="00847E05">
        <w:rPr>
          <w:rStyle w:val="StyleUnderline"/>
        </w:rPr>
        <w:t xml:space="preserve">your friends </w:t>
      </w:r>
      <w:proofErr w:type="gramStart"/>
      <w:r w:rsidRPr="00847E05">
        <w:rPr>
          <w:rStyle w:val="StyleUnderline"/>
          <w:highlight w:val="green"/>
        </w:rPr>
        <w:t>once in a while</w:t>
      </w:r>
      <w:proofErr w:type="gramEnd"/>
      <w:r w:rsidRPr="00847E05">
        <w:rPr>
          <w:sz w:val="16"/>
          <w:highlight w:val="green"/>
        </w:rPr>
        <w:t xml:space="preserve">. </w:t>
      </w:r>
      <w:r w:rsidRPr="00847E05">
        <w:rPr>
          <w:rStyle w:val="StyleUnderline"/>
          <w:highlight w:val="green"/>
        </w:rPr>
        <w:t xml:space="preserve">Ought generally </w:t>
      </w:r>
      <w:proofErr w:type="gramStart"/>
      <w:r w:rsidRPr="00847E05">
        <w:rPr>
          <w:rStyle w:val="StyleUnderline"/>
          <w:highlight w:val="green"/>
        </w:rPr>
        <w:t>points</w:t>
      </w:r>
      <w:proofErr w:type="gramEnd"/>
      <w:r w:rsidRPr="00847E05">
        <w:rPr>
          <w:rStyle w:val="StyleUnderline"/>
          <w:highlight w:val="green"/>
        </w:rPr>
        <w:t xml:space="preserve"> to</w:t>
      </w:r>
      <w:r w:rsidRPr="00847E05">
        <w:rPr>
          <w:rStyle w:val="StyleUnderline"/>
        </w:rPr>
        <w:t xml:space="preserve"> present and </w:t>
      </w:r>
      <w:r w:rsidRPr="00847E05">
        <w:rPr>
          <w:rStyle w:val="StyleUnderline"/>
          <w:highlight w:val="green"/>
        </w:rPr>
        <w:t>future</w:t>
      </w:r>
      <w:r w:rsidRPr="00847E05">
        <w:rPr>
          <w:rStyle w:val="StyleUnderline"/>
        </w:rPr>
        <w:t xml:space="preserve"> time</w:t>
      </w:r>
      <w:r w:rsidRPr="00847E05">
        <w:rPr>
          <w:sz w:val="16"/>
        </w:rPr>
        <w:t>. It can point to past time when it is followed by the perfect infinitive (have + past participle).</w:t>
      </w:r>
    </w:p>
    <w:p w14:paraId="123F55FD" w14:textId="77777777" w:rsidR="005F0FA0" w:rsidRPr="00847E05" w:rsidRDefault="005F0FA0" w:rsidP="005F0FA0"/>
    <w:p w14:paraId="22D2782B" w14:textId="77777777" w:rsidR="005F0FA0" w:rsidRPr="00847E05" w:rsidRDefault="005F0FA0" w:rsidP="005F0FA0">
      <w:pPr>
        <w:pStyle w:val="Heading4"/>
        <w:rPr>
          <w:rFonts w:cs="Arial"/>
        </w:rPr>
      </w:pPr>
      <w:r w:rsidRPr="00847E05">
        <w:rPr>
          <w:rStyle w:val="Style13ptBold"/>
          <w:rFonts w:cs="Arial"/>
          <w:b/>
          <w:bCs w:val="0"/>
          <w:szCs w:val="24"/>
        </w:rPr>
        <w:t xml:space="preserve">The plan solves – a future Vanguard party recognizing an unconditional right to strike is key to resist </w:t>
      </w:r>
      <w:r w:rsidRPr="00847E05">
        <w:rPr>
          <w:rFonts w:cs="Arial"/>
        </w:rPr>
        <w:t xml:space="preserve">bourgeois consciousness and organize against Racial Capitalism </w:t>
      </w:r>
    </w:p>
    <w:p w14:paraId="7F58D85E" w14:textId="77777777" w:rsidR="005F0FA0" w:rsidRPr="00847E05" w:rsidRDefault="005F0FA0" w:rsidP="005F0FA0">
      <w:r w:rsidRPr="00847E05">
        <w:rPr>
          <w:rStyle w:val="Style13ptBold"/>
        </w:rPr>
        <w:t>COFI 93</w:t>
      </w:r>
      <w:r w:rsidRPr="00847E05">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847E05">
        <w:t>working class</w:t>
      </w:r>
      <w:proofErr w:type="gramEnd"/>
      <w:r w:rsidRPr="00847E05">
        <w:t xml:space="preserve"> consciousness.” “Excerpted—with slight editing—from the major Resolution passed at the WRG Conference, moved by the Revolutionary Party Faction.” “The Leninist Concept of the Revolutionary Vanguard Party”. Marxists.org. 1993. Accessed 11/7/21. </w:t>
      </w:r>
      <w:hyperlink r:id="rId9" w:history="1">
        <w:r w:rsidRPr="00847E05">
          <w:t>https://www.marxists.org/history/etol/newspape/socialistvoice/partyPR46.html</w:t>
        </w:r>
      </w:hyperlink>
      <w:r w:rsidRPr="00847E05">
        <w:t xml:space="preserve"> //Xu]</w:t>
      </w:r>
    </w:p>
    <w:p w14:paraId="0E718AAF" w14:textId="77777777" w:rsidR="005F0FA0" w:rsidRPr="00847E05" w:rsidRDefault="005F0FA0" w:rsidP="005F0FA0">
      <w:pPr>
        <w:rPr>
          <w:b/>
          <w:iCs/>
          <w:u w:val="single"/>
          <w:bdr w:val="single" w:sz="12" w:space="0" w:color="auto"/>
        </w:rPr>
      </w:pPr>
      <w:r w:rsidRPr="00847E05">
        <w:rPr>
          <w:sz w:val="16"/>
        </w:rPr>
        <w:t xml:space="preserve">Communist Strike Leadership Necessary </w:t>
      </w:r>
      <w:r w:rsidRPr="00847E05">
        <w:rPr>
          <w:rStyle w:val="Emphasis"/>
        </w:rPr>
        <w:t xml:space="preserve">The basic concept of the party advanced by the Menshevik WRT is that “spontaneous </w:t>
      </w:r>
      <w:r w:rsidRPr="00847E05">
        <w:rPr>
          <w:rStyle w:val="Emphasis"/>
          <w:highlight w:val="green"/>
        </w:rPr>
        <w:t xml:space="preserve">militancy needs to be </w:t>
      </w:r>
      <w:proofErr w:type="spellStart"/>
      <w:r w:rsidRPr="00847E05">
        <w:rPr>
          <w:rStyle w:val="Emphasis"/>
          <w:highlight w:val="green"/>
        </w:rPr>
        <w:t>organised</w:t>
      </w:r>
      <w:proofErr w:type="spellEnd"/>
      <w:r w:rsidRPr="00847E05">
        <w:rPr>
          <w:rStyle w:val="Emphasis"/>
        </w:rPr>
        <w:t xml:space="preserve"> </w:t>
      </w:r>
      <w:r w:rsidRPr="00847E05">
        <w:rPr>
          <w:rStyle w:val="Emphasis"/>
          <w:highlight w:val="green"/>
        </w:rPr>
        <w:t>in</w:t>
      </w:r>
      <w:r w:rsidRPr="00847E05">
        <w:rPr>
          <w:rStyle w:val="Emphasis"/>
        </w:rPr>
        <w:t xml:space="preserve"> a conscious Leninist </w:t>
      </w:r>
      <w:r w:rsidRPr="00847E05">
        <w:rPr>
          <w:rStyle w:val="Emphasis"/>
          <w:highlight w:val="green"/>
        </w:rPr>
        <w:t>revolutionary workers party</w:t>
      </w:r>
      <w:r w:rsidRPr="00847E05">
        <w:rPr>
          <w:rStyle w:val="Emphasis"/>
        </w:rPr>
        <w:t>” (Internal Bulletin No. 22). The essence of the WRT position is the refusal to counterpose revolutionary communist leadership to militant reformist consciousness.</w:t>
      </w:r>
      <w:r w:rsidRPr="00847E05">
        <w:rPr>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847E05">
        <w:rPr>
          <w:sz w:val="16"/>
        </w:rPr>
        <w:t>misleadership</w:t>
      </w:r>
      <w:proofErr w:type="spellEnd"/>
      <w:r w:rsidRPr="00847E05">
        <w:rPr>
          <w:sz w:val="16"/>
        </w:rPr>
        <w:t xml:space="preserve">. </w:t>
      </w:r>
      <w:r w:rsidRPr="00847E05">
        <w:rPr>
          <w:rStyle w:val="Emphasis"/>
          <w:highlight w:val="green"/>
        </w:rPr>
        <w:t>Spontaneous militancy</w:t>
      </w:r>
      <w:r w:rsidRPr="00847E05">
        <w:rPr>
          <w:rStyle w:val="Emphasis"/>
        </w:rPr>
        <w:t xml:space="preserve"> </w:t>
      </w:r>
      <w:r w:rsidRPr="00847E05">
        <w:rPr>
          <w:rStyle w:val="Emphasis"/>
          <w:highlight w:val="green"/>
        </w:rPr>
        <w:t>will</w:t>
      </w:r>
      <w:r w:rsidRPr="00847E05">
        <w:rPr>
          <w:rStyle w:val="Emphasis"/>
        </w:rPr>
        <w:t xml:space="preserve"> always </w:t>
      </w:r>
      <w:r w:rsidRPr="00847E05">
        <w:rPr>
          <w:rStyle w:val="Emphasis"/>
          <w:highlight w:val="green"/>
        </w:rPr>
        <w:t>mature into</w:t>
      </w:r>
      <w:r w:rsidRPr="00847E05">
        <w:rPr>
          <w:rStyle w:val="Emphasis"/>
        </w:rPr>
        <w:t xml:space="preserve"> a form of </w:t>
      </w:r>
      <w:r w:rsidRPr="00847E05">
        <w:rPr>
          <w:rStyle w:val="Emphasis"/>
          <w:highlight w:val="green"/>
        </w:rPr>
        <w:t>bourgeois consciousness and</w:t>
      </w:r>
      <w:r w:rsidRPr="00847E05">
        <w:rPr>
          <w:rStyle w:val="Emphasis"/>
        </w:rPr>
        <w:t xml:space="preserve"> </w:t>
      </w:r>
      <w:r w:rsidRPr="00847E05">
        <w:rPr>
          <w:rStyle w:val="Emphasis"/>
          <w:highlight w:val="green"/>
        </w:rPr>
        <w:t>be defeated without</w:t>
      </w:r>
      <w:r w:rsidRPr="00847E05">
        <w:rPr>
          <w:rStyle w:val="Emphasis"/>
        </w:rPr>
        <w:t xml:space="preserve"> </w:t>
      </w:r>
      <w:r w:rsidRPr="00847E05">
        <w:rPr>
          <w:rStyle w:val="Emphasis"/>
          <w:highlight w:val="green"/>
        </w:rPr>
        <w:t>the</w:t>
      </w:r>
      <w:r w:rsidRPr="00847E05">
        <w:rPr>
          <w:rStyle w:val="Emphasis"/>
        </w:rPr>
        <w:t xml:space="preserve"> revolutionary </w:t>
      </w:r>
      <w:r w:rsidRPr="00847E05">
        <w:rPr>
          <w:rStyle w:val="Emphasis"/>
          <w:highlight w:val="green"/>
        </w:rPr>
        <w:t>vanguard party</w:t>
      </w:r>
      <w:r w:rsidRPr="00847E05">
        <w:rPr>
          <w:rStyle w:val="Emphasis"/>
        </w:rPr>
        <w:t xml:space="preserve">. </w:t>
      </w:r>
      <w:r w:rsidRPr="00847E05">
        <w:rPr>
          <w:sz w:val="16"/>
        </w:rPr>
        <w:t xml:space="preserve">The WRT’s view is that rank and file reformists can win real strike victories and that therefore the Marxist position of the need for communist strike leadership is “sectarian </w:t>
      </w:r>
      <w:proofErr w:type="spellStart"/>
      <w:r w:rsidRPr="00847E05">
        <w:rPr>
          <w:sz w:val="16"/>
        </w:rPr>
        <w:t>ultimatism</w:t>
      </w:r>
      <w:proofErr w:type="spellEnd"/>
      <w:r w:rsidRPr="00847E05">
        <w:rPr>
          <w:sz w:val="16"/>
        </w:rPr>
        <w:t>”. This bears witness to the fact that the WRT’s semi-</w:t>
      </w:r>
      <w:proofErr w:type="spellStart"/>
      <w:r w:rsidRPr="00847E05">
        <w:rPr>
          <w:sz w:val="16"/>
        </w:rPr>
        <w:t>spontaneist</w:t>
      </w:r>
      <w:proofErr w:type="spellEnd"/>
      <w:r w:rsidRPr="00847E05">
        <w:rPr>
          <w:sz w:val="16"/>
        </w:rPr>
        <w:t xml:space="preserve"> views are a remnant of the post-war prosperity bubble and an expression of profound </w:t>
      </w:r>
      <w:proofErr w:type="spellStart"/>
      <w:r w:rsidRPr="00847E05">
        <w:rPr>
          <w:sz w:val="16"/>
        </w:rPr>
        <w:t>demoralisation</w:t>
      </w:r>
      <w:proofErr w:type="spellEnd"/>
      <w:r w:rsidRPr="00847E05">
        <w:rPr>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847E05">
        <w:rPr>
          <w:sz w:val="16"/>
        </w:rPr>
        <w:t>mobilisations</w:t>
      </w:r>
      <w:proofErr w:type="spellEnd"/>
      <w:r w:rsidRPr="00847E05">
        <w:rPr>
          <w:sz w:val="16"/>
        </w:rPr>
        <w:t xml:space="preserve">. This period is now over. </w:t>
      </w:r>
      <w:r w:rsidRPr="00847E05">
        <w:rPr>
          <w:rStyle w:val="Emphasis"/>
        </w:rPr>
        <w:t xml:space="preserve">Already, strikes under the leadership of traitors can result only in semi-strikes and semi-victories—at best. </w:t>
      </w:r>
      <w:r w:rsidRPr="00847E05">
        <w:rPr>
          <w:sz w:val="16"/>
        </w:rPr>
        <w:t xml:space="preserve">This does not rule out a temporary period of wage militancy in an economic upturn or exceptional strike victories under the leadership of </w:t>
      </w:r>
      <w:proofErr w:type="gramStart"/>
      <w:r w:rsidRPr="00847E05">
        <w:rPr>
          <w:sz w:val="16"/>
        </w:rPr>
        <w:t>rank and file</w:t>
      </w:r>
      <w:proofErr w:type="gramEnd"/>
      <w:r w:rsidRPr="00847E05">
        <w:rPr>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847E05">
        <w:rPr>
          <w:rStyle w:val="Emphasis"/>
          <w:highlight w:val="green"/>
        </w:rPr>
        <w:t>Communists fight</w:t>
      </w:r>
      <w:r w:rsidRPr="00847E05">
        <w:rPr>
          <w:rStyle w:val="Emphasis"/>
        </w:rPr>
        <w:t xml:space="preserve"> </w:t>
      </w:r>
      <w:r w:rsidRPr="00847E05">
        <w:rPr>
          <w:rStyle w:val="Emphasis"/>
          <w:highlight w:val="green"/>
        </w:rPr>
        <w:t>against reformism</w:t>
      </w:r>
      <w:r w:rsidRPr="00847E05">
        <w:rPr>
          <w:rStyle w:val="Emphasis"/>
        </w:rPr>
        <w:t xml:space="preserve"> </w:t>
      </w:r>
      <w:proofErr w:type="gramStart"/>
      <w:r w:rsidRPr="00847E05">
        <w:rPr>
          <w:rStyle w:val="Emphasis"/>
        </w:rPr>
        <w:t>on the basis of</w:t>
      </w:r>
      <w:proofErr w:type="gramEnd"/>
      <w:r w:rsidRPr="00847E05">
        <w:rPr>
          <w:rStyle w:val="Emphasis"/>
        </w:rPr>
        <w:t xml:space="preserve"> the understanding that reformism is counterrevolutionary. Reformism </w:t>
      </w:r>
      <w:r w:rsidRPr="00847E05">
        <w:rPr>
          <w:rStyle w:val="Emphasis"/>
          <w:highlight w:val="green"/>
        </w:rPr>
        <w:t>leads</w:t>
      </w:r>
      <w:r w:rsidRPr="00847E05">
        <w:rPr>
          <w:rStyle w:val="Emphasis"/>
        </w:rPr>
        <w:t xml:space="preserve"> not to strike victories, but </w:t>
      </w:r>
      <w:r w:rsidRPr="00847E05">
        <w:rPr>
          <w:rStyle w:val="Emphasis"/>
          <w:highlight w:val="green"/>
        </w:rPr>
        <w:t>to counterrevolution and fascism</w:t>
      </w:r>
      <w:r w:rsidRPr="00847E05">
        <w:rPr>
          <w:rStyle w:val="Emphasis"/>
        </w:rPr>
        <w:t xml:space="preserve">. That is why the world capitalist crisis reduces immediately to the crisis of workers’ leadership—because the betrayals of the reformists lead inevitably to the catastrophe of world war and fascism. </w:t>
      </w:r>
      <w:r w:rsidRPr="00847E05">
        <w:rPr>
          <w:sz w:val="16"/>
        </w:rPr>
        <w:t xml:space="preserve">The disastrous record of the last ten years in Australia alone is a forceful argument for the need for the revolutionary party. The </w:t>
      </w:r>
      <w:proofErr w:type="spellStart"/>
      <w:r w:rsidRPr="00847E05">
        <w:rPr>
          <w:sz w:val="16"/>
        </w:rPr>
        <w:t>labour</w:t>
      </w:r>
      <w:proofErr w:type="spellEnd"/>
      <w:r w:rsidRPr="00847E05">
        <w:rPr>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847E05">
        <w:rPr>
          <w:rStyle w:val="Emphasis"/>
        </w:rPr>
        <w:t xml:space="preserve">At the same time the opportunist tendency maintains that </w:t>
      </w:r>
      <w:r w:rsidRPr="00847E05">
        <w:rPr>
          <w:rStyle w:val="Emphasis"/>
          <w:highlight w:val="green"/>
        </w:rPr>
        <w:t>a general strike is necessary</w:t>
      </w:r>
      <w:r w:rsidRPr="00847E05">
        <w:rPr>
          <w:rStyle w:val="Emphasis"/>
        </w:rPr>
        <w:t>! For the last few years, the Workers Revolution Group has stressed again and again: isolation is fatal. A general strike is necess</w:t>
      </w:r>
      <w:r w:rsidRPr="00847E05">
        <w:rPr>
          <w:rStyle w:val="Emphasis"/>
          <w:highlight w:val="green"/>
        </w:rPr>
        <w:t>ary to defeat the capitalist offensive and begin a workers’ fightback</w:t>
      </w:r>
      <w:r w:rsidRPr="00847E05">
        <w:rPr>
          <w:rStyle w:val="Emphasis"/>
        </w:rPr>
        <w:t xml:space="preserve">. But </w:t>
      </w:r>
      <w:r w:rsidRPr="00847E05">
        <w:rPr>
          <w:rStyle w:val="Emphasis"/>
          <w:highlight w:val="green"/>
        </w:rPr>
        <w:t>the need for revolutionary leadership</w:t>
      </w:r>
      <w:r w:rsidRPr="00847E05">
        <w:rPr>
          <w:rStyle w:val="Emphasis"/>
        </w:rPr>
        <w:t xml:space="preserve"> only </w:t>
      </w:r>
      <w:r w:rsidRPr="00847E05">
        <w:rPr>
          <w:rStyle w:val="Emphasis"/>
          <w:highlight w:val="green"/>
        </w:rPr>
        <w:t>rises sharply</w:t>
      </w:r>
      <w:r w:rsidRPr="00847E05">
        <w:rPr>
          <w:rStyle w:val="Emphasis"/>
        </w:rPr>
        <w:t xml:space="preserve"> with the escalation of the struggle. </w:t>
      </w:r>
      <w:r w:rsidRPr="00847E05">
        <w:rPr>
          <w:sz w:val="16"/>
        </w:rPr>
        <w:t xml:space="preserve">The general strike above all needs revolutionary leadership. If isolation is fatal and the general strike is necessary, why then is communist strike leadership suddenly not </w:t>
      </w:r>
      <w:proofErr w:type="gramStart"/>
      <w:r w:rsidRPr="00847E05">
        <w:rPr>
          <w:sz w:val="16"/>
        </w:rPr>
        <w:t>absolutely necessary</w:t>
      </w:r>
      <w:proofErr w:type="gramEnd"/>
      <w:r w:rsidRPr="00847E05">
        <w:rPr>
          <w:sz w:val="16"/>
        </w:rPr>
        <w:t xml:space="preserve">? To raise the slogan of the general strike and fail to raise the need for revolutionary strike leadership means that the WRT has gone over to the manipulative politics of the </w:t>
      </w:r>
      <w:proofErr w:type="gramStart"/>
      <w:r w:rsidRPr="00847E05">
        <w:rPr>
          <w:sz w:val="16"/>
        </w:rPr>
        <w:t>middle class</w:t>
      </w:r>
      <w:proofErr w:type="gramEnd"/>
      <w:r w:rsidRPr="00847E05">
        <w:rPr>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847E05">
        <w:rPr>
          <w:sz w:val="16"/>
        </w:rPr>
        <w:t>in spite of</w:t>
      </w:r>
      <w:proofErr w:type="gramEnd"/>
      <w:r w:rsidRPr="00847E05">
        <w:rPr>
          <w:sz w:val="16"/>
        </w:rPr>
        <w:t xml:space="preserve"> the traitors. </w:t>
      </w:r>
      <w:r w:rsidRPr="00847E05">
        <w:rPr>
          <w:rStyle w:val="Emphasis"/>
        </w:rPr>
        <w:t xml:space="preserve">The fact is that the capitalist offensive can only be fought successfully by </w:t>
      </w:r>
      <w:r w:rsidRPr="00847E05">
        <w:rPr>
          <w:rStyle w:val="Emphasis"/>
          <w:highlight w:val="green"/>
        </w:rPr>
        <w:t>revolutionary workers,</w:t>
      </w:r>
      <w:r w:rsidRPr="00847E05">
        <w:rPr>
          <w:rStyle w:val="Emphasis"/>
        </w:rPr>
        <w:t xml:space="preserve"> who </w:t>
      </w:r>
      <w:r w:rsidRPr="00847E05">
        <w:rPr>
          <w:rStyle w:val="Emphasis"/>
          <w:highlight w:val="green"/>
        </w:rPr>
        <w:t>understand</w:t>
      </w:r>
      <w:r w:rsidRPr="00847E05">
        <w:rPr>
          <w:rStyle w:val="Emphasis"/>
        </w:rPr>
        <w:t xml:space="preserve"> that </w:t>
      </w:r>
      <w:r w:rsidRPr="00847E05">
        <w:rPr>
          <w:rStyle w:val="Emphasis"/>
          <w:highlight w:val="green"/>
        </w:rPr>
        <w:t>the capitalist system</w:t>
      </w:r>
      <w:r w:rsidRPr="00847E05">
        <w:rPr>
          <w:rStyle w:val="Emphasis"/>
        </w:rPr>
        <w:t xml:space="preserve"> is incapable of maintaining </w:t>
      </w:r>
      <w:proofErr w:type="spellStart"/>
      <w:r w:rsidRPr="00847E05">
        <w:rPr>
          <w:rStyle w:val="Emphasis"/>
        </w:rPr>
        <w:t>generalised</w:t>
      </w:r>
      <w:proofErr w:type="spellEnd"/>
      <w:r w:rsidRPr="00847E05">
        <w:rPr>
          <w:rStyle w:val="Emphasis"/>
        </w:rPr>
        <w:t xml:space="preserve"> reforms and </w:t>
      </w:r>
      <w:r w:rsidRPr="00847E05">
        <w:rPr>
          <w:rStyle w:val="Emphasis"/>
          <w:highlight w:val="green"/>
        </w:rPr>
        <w:t>must be overthrown</w:t>
      </w:r>
      <w:r w:rsidRPr="00847E05">
        <w:rPr>
          <w:rStyle w:val="Emphasis"/>
        </w:rPr>
        <w:t xml:space="preserve"> to defend workers’ living standards.</w:t>
      </w:r>
      <w:r w:rsidRPr="00847E05">
        <w:rPr>
          <w:sz w:val="16"/>
        </w:rPr>
        <w:t xml:space="preserve"> Only conscious revolutionary workers, who understand that the sell-out role of the union bureaucracy and the Labor Party flows from the </w:t>
      </w:r>
      <w:proofErr w:type="spellStart"/>
      <w:r w:rsidRPr="00847E05">
        <w:rPr>
          <w:sz w:val="16"/>
        </w:rPr>
        <w:t>labour</w:t>
      </w:r>
      <w:proofErr w:type="spellEnd"/>
      <w:r w:rsidRPr="00847E05">
        <w:rPr>
          <w:sz w:val="16"/>
        </w:rPr>
        <w:t xml:space="preserve"> bureaucracy’s </w:t>
      </w:r>
      <w:proofErr w:type="spellStart"/>
      <w:r w:rsidRPr="00847E05">
        <w:rPr>
          <w:sz w:val="16"/>
        </w:rPr>
        <w:t>defence</w:t>
      </w:r>
      <w:proofErr w:type="spellEnd"/>
      <w:r w:rsidRPr="00847E05">
        <w:rPr>
          <w:sz w:val="16"/>
        </w:rPr>
        <w:t xml:space="preserv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847E05">
        <w:rPr>
          <w:sz w:val="16"/>
        </w:rPr>
        <w:t>generalised</w:t>
      </w:r>
      <w:proofErr w:type="spellEnd"/>
      <w:r w:rsidRPr="00847E05">
        <w:rPr>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847E05">
        <w:rPr>
          <w:sz w:val="16"/>
        </w:rPr>
        <w:t>all of</w:t>
      </w:r>
      <w:proofErr w:type="gramEnd"/>
      <w:r w:rsidRPr="00847E05">
        <w:rPr>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847E05">
        <w:rPr>
          <w:sz w:val="16"/>
        </w:rPr>
        <w:t>at all times</w:t>
      </w:r>
      <w:proofErr w:type="gramEnd"/>
      <w:r w:rsidRPr="00847E05">
        <w:rPr>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847E05">
        <w:rPr>
          <w:sz w:val="16"/>
        </w:rPr>
        <w:t>organise</w:t>
      </w:r>
      <w:proofErr w:type="spellEnd"/>
      <w:r w:rsidRPr="00847E05">
        <w:rPr>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847E05">
        <w:rPr>
          <w:sz w:val="16"/>
        </w:rPr>
        <w:t>“ Any</w:t>
      </w:r>
      <w:proofErr w:type="gramEnd"/>
      <w:r w:rsidRPr="00847E05">
        <w:rPr>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847E05">
        <w:rPr>
          <w:sz w:val="16"/>
        </w:rPr>
        <w:t>organised</w:t>
      </w:r>
      <w:proofErr w:type="spellEnd"/>
      <w:r w:rsidRPr="00847E05">
        <w:rPr>
          <w:sz w:val="16"/>
        </w:rPr>
        <w:t xml:space="preserve"> forces fighting for the general strike proved too small. Only the revolutionary party will fight consistently for the general strike: the </w:t>
      </w:r>
      <w:proofErr w:type="gramStart"/>
      <w:r w:rsidRPr="00847E05">
        <w:rPr>
          <w:sz w:val="16"/>
        </w:rPr>
        <w:t>middle class</w:t>
      </w:r>
      <w:proofErr w:type="gramEnd"/>
      <w:r w:rsidRPr="00847E05">
        <w:rPr>
          <w:sz w:val="16"/>
        </w:rPr>
        <w:t xml:space="preserve"> radicals and centrists will vacillate. It is for this reason that the revolutionary party must be built right now. In the context of a polemic in </w:t>
      </w:r>
      <w:proofErr w:type="spellStart"/>
      <w:r w:rsidRPr="00847E05">
        <w:rPr>
          <w:sz w:val="16"/>
        </w:rPr>
        <w:t>defence</w:t>
      </w:r>
      <w:proofErr w:type="spellEnd"/>
      <w:r w:rsidRPr="00847E05">
        <w:rPr>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847E05">
        <w:rPr>
          <w:sz w:val="16"/>
        </w:rPr>
        <w:t>organisation</w:t>
      </w:r>
      <w:proofErr w:type="spellEnd"/>
      <w:r w:rsidRPr="00847E05">
        <w:rPr>
          <w:sz w:val="16"/>
        </w:rPr>
        <w:t xml:space="preserve"> can simply soak up by means of “recruiting workers </w:t>
      </w:r>
      <w:proofErr w:type="spellStart"/>
      <w:r w:rsidRPr="00847E05">
        <w:rPr>
          <w:sz w:val="16"/>
        </w:rPr>
        <w:t>revolutionised</w:t>
      </w:r>
      <w:proofErr w:type="spellEnd"/>
      <w:r w:rsidRPr="00847E05">
        <w:rPr>
          <w:sz w:val="16"/>
        </w:rPr>
        <w:t xml:space="preserve"> by objective circumstances”. This turns the world completely on its head. The revolutionary party is not </w:t>
      </w:r>
      <w:proofErr w:type="gramStart"/>
      <w:r w:rsidRPr="00847E05">
        <w:rPr>
          <w:sz w:val="16"/>
        </w:rPr>
        <w:t>built in</w:t>
      </w:r>
      <w:proofErr w:type="gramEnd"/>
      <w:r w:rsidRPr="00847E05">
        <w:rPr>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847E05">
        <w:rPr>
          <w:rStyle w:val="Emphasis"/>
        </w:rPr>
        <w:t xml:space="preserve">No: the task of the revolutionaries is to fight for </w:t>
      </w:r>
      <w:r w:rsidRPr="00847E05">
        <w:rPr>
          <w:rStyle w:val="Emphasis"/>
          <w:highlight w:val="green"/>
        </w:rPr>
        <w:t>revolutionary leadership</w:t>
      </w:r>
      <w:r w:rsidRPr="00847E05">
        <w:rPr>
          <w:rStyle w:val="Emphasis"/>
        </w:rPr>
        <w:t xml:space="preserve"> from the start, by </w:t>
      </w:r>
      <w:r w:rsidRPr="00847E05">
        <w:rPr>
          <w:rStyle w:val="Emphasis"/>
          <w:highlight w:val="green"/>
        </w:rPr>
        <w:t>expos</w:t>
      </w:r>
      <w:r w:rsidRPr="00847E05">
        <w:rPr>
          <w:rStyle w:val="Emphasis"/>
        </w:rPr>
        <w:t xml:space="preserve">ing the </w:t>
      </w:r>
      <w:r w:rsidRPr="00847E05">
        <w:rPr>
          <w:rStyle w:val="Emphasis"/>
          <w:highlight w:val="green"/>
        </w:rPr>
        <w:t>reformists and</w:t>
      </w:r>
      <w:r w:rsidRPr="00847E05">
        <w:rPr>
          <w:rStyle w:val="Emphasis"/>
        </w:rPr>
        <w:t xml:space="preserve"> at the same time </w:t>
      </w:r>
      <w:r w:rsidRPr="00847E05">
        <w:rPr>
          <w:rStyle w:val="Emphasis"/>
          <w:highlight w:val="green"/>
        </w:rPr>
        <w:t>propos</w:t>
      </w:r>
      <w:r w:rsidRPr="00847E05">
        <w:rPr>
          <w:rStyle w:val="Emphasis"/>
        </w:rPr>
        <w:t xml:space="preserve">ing </w:t>
      </w:r>
      <w:r w:rsidRPr="00847E05">
        <w:rPr>
          <w:rStyle w:val="Emphasis"/>
          <w:highlight w:val="green"/>
        </w:rPr>
        <w:t>practical action based</w:t>
      </w:r>
      <w:r w:rsidRPr="00847E05">
        <w:rPr>
          <w:rStyle w:val="Emphasis"/>
        </w:rPr>
        <w:t xml:space="preserve"> on the actual </w:t>
      </w:r>
      <w:r w:rsidRPr="00847E05">
        <w:rPr>
          <w:rStyle w:val="Emphasis"/>
          <w:highlight w:val="green"/>
        </w:rPr>
        <w:t>needs of the working class</w:t>
      </w:r>
      <w:r w:rsidRPr="00847E05">
        <w:rPr>
          <w:rStyle w:val="Emphasis"/>
        </w:rPr>
        <w:t xml:space="preserve">. </w:t>
      </w:r>
      <w:r w:rsidRPr="00847E05">
        <w:rPr>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847E05">
        <w:rPr>
          <w:sz w:val="16"/>
        </w:rPr>
        <w:t>absolutely categorical</w:t>
      </w:r>
      <w:proofErr w:type="gramEnd"/>
      <w:r w:rsidRPr="00847E05">
        <w:rPr>
          <w:sz w:val="16"/>
        </w:rPr>
        <w:t xml:space="preserve"> on this question: </w:t>
      </w:r>
      <w:r w:rsidRPr="00847E05">
        <w:rPr>
          <w:rStyle w:val="Emphasis"/>
        </w:rPr>
        <w:t xml:space="preserve">A </w:t>
      </w:r>
      <w:r w:rsidRPr="00847E05">
        <w:rPr>
          <w:rStyle w:val="Emphasis"/>
          <w:highlight w:val="green"/>
        </w:rPr>
        <w:t>general strike is the sharpest form of class struggle</w:t>
      </w:r>
      <w:r w:rsidRPr="00847E05">
        <w:rPr>
          <w:rStyle w:val="Emphasis"/>
        </w:rPr>
        <w:t xml:space="preserve">. It is only one step from the general strike </w:t>
      </w:r>
      <w:r w:rsidRPr="00847E05">
        <w:rPr>
          <w:rStyle w:val="Emphasis"/>
          <w:highlight w:val="green"/>
        </w:rPr>
        <w:t>to armed insurrection</w:t>
      </w:r>
      <w:r w:rsidRPr="00847E05">
        <w:rPr>
          <w:rStyle w:val="Emphasis"/>
        </w:rPr>
        <w:t xml:space="preserve">. This is precisely why the general strike, more than any other form of class struggle requires a clear, distinct, </w:t>
      </w:r>
      <w:proofErr w:type="gramStart"/>
      <w:r w:rsidRPr="00847E05">
        <w:rPr>
          <w:rStyle w:val="Emphasis"/>
        </w:rPr>
        <w:t>resolute</w:t>
      </w:r>
      <w:proofErr w:type="gramEnd"/>
      <w:r w:rsidRPr="00847E05">
        <w:rPr>
          <w:rStyle w:val="Emphasis"/>
        </w:rPr>
        <w:t xml:space="preserve"> and therefore revolutionary leadership. </w:t>
      </w:r>
      <w:r w:rsidRPr="00847E05">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847E05">
        <w:rPr>
          <w:sz w:val="16"/>
        </w:rPr>
        <w:t>bosses</w:t>
      </w:r>
      <w:proofErr w:type="gramEnd"/>
      <w:r w:rsidRPr="00847E05">
        <w:rPr>
          <w:sz w:val="16"/>
        </w:rPr>
        <w:t xml:space="preserve"> offensive. A tremendous </w:t>
      </w:r>
      <w:proofErr w:type="spellStart"/>
      <w:r w:rsidRPr="00847E05">
        <w:rPr>
          <w:sz w:val="16"/>
        </w:rPr>
        <w:t>radicalisation</w:t>
      </w:r>
      <w:proofErr w:type="spellEnd"/>
      <w:r w:rsidRPr="00847E05">
        <w:rPr>
          <w:sz w:val="16"/>
        </w:rPr>
        <w:t xml:space="preserve"> would begin in the working class. Many advanced workers would </w:t>
      </w:r>
      <w:proofErr w:type="gramStart"/>
      <w:r w:rsidRPr="00847E05">
        <w:rPr>
          <w:sz w:val="16"/>
        </w:rPr>
        <w:t>come to the conclusion</w:t>
      </w:r>
      <w:proofErr w:type="gramEnd"/>
      <w:r w:rsidRPr="00847E05">
        <w:rPr>
          <w:sz w:val="16"/>
        </w:rPr>
        <w:t xml:space="preserve"> that a new leadership of the working class is necessary. </w:t>
      </w:r>
      <w:r w:rsidRPr="00847E05">
        <w:rPr>
          <w:rStyle w:val="Emphasis"/>
        </w:rPr>
        <w:t>The general strike clears the ground for the formation of the revolutionary party. But the revolutionary party cannot be “conjured out of the ground” by producing “</w:t>
      </w:r>
      <w:r w:rsidRPr="00847E05">
        <w:rPr>
          <w:rStyle w:val="Emphasis"/>
          <w:highlight w:val="green"/>
        </w:rPr>
        <w:t>spontaneously</w:t>
      </w:r>
      <w:r w:rsidRPr="00847E05">
        <w:rPr>
          <w:rStyle w:val="Emphasis"/>
        </w:rPr>
        <w:t xml:space="preserve"> </w:t>
      </w:r>
      <w:r w:rsidRPr="00847E05">
        <w:rPr>
          <w:rStyle w:val="Emphasis"/>
          <w:highlight w:val="green"/>
        </w:rPr>
        <w:t>revolutionary</w:t>
      </w:r>
      <w:r w:rsidRPr="00847E05">
        <w:rPr>
          <w:rStyle w:val="Emphasis"/>
        </w:rPr>
        <w:t xml:space="preserve"> socialist” </w:t>
      </w:r>
      <w:r w:rsidRPr="00847E05">
        <w:rPr>
          <w:rStyle w:val="Emphasis"/>
          <w:highlight w:val="green"/>
        </w:rPr>
        <w:t>workers</w:t>
      </w:r>
      <w:r w:rsidRPr="00847E05">
        <w:rPr>
          <w:rStyle w:val="Emphasis"/>
        </w:rPr>
        <w:t xml:space="preserve">. This </w:t>
      </w:r>
      <w:r w:rsidRPr="00847E05">
        <w:rPr>
          <w:rStyle w:val="Emphasis"/>
          <w:highlight w:val="green"/>
        </w:rPr>
        <w:t>is metaphysics, not Marxism</w:t>
      </w:r>
      <w:r w:rsidRPr="00847E05">
        <w:rPr>
          <w:rStyle w:val="Emphasis"/>
        </w:rPr>
        <w:t>.</w:t>
      </w:r>
    </w:p>
    <w:p w14:paraId="34E20ADB" w14:textId="77777777" w:rsidR="005F0FA0" w:rsidRPr="00847E05" w:rsidRDefault="005F0FA0" w:rsidP="005F0FA0">
      <w:pPr>
        <w:pStyle w:val="Heading3"/>
      </w:pPr>
      <w:r w:rsidRPr="00847E05">
        <w:t>Part 3 is the Method</w:t>
      </w:r>
    </w:p>
    <w:p w14:paraId="5EC73EA3" w14:textId="77777777" w:rsidR="005F0FA0" w:rsidRPr="00847E05" w:rsidRDefault="005F0FA0" w:rsidP="005F0FA0">
      <w:pPr>
        <w:pStyle w:val="Heading4"/>
        <w:rPr>
          <w:rFonts w:cs="Arial"/>
          <w:szCs w:val="24"/>
        </w:rPr>
      </w:pPr>
      <w:r w:rsidRPr="00847E05">
        <w:rPr>
          <w:rFonts w:cs="Arial"/>
          <w:szCs w:val="24"/>
        </w:rPr>
        <w:t xml:space="preserve">The plan is a good idea but isn’t separate from the </w:t>
      </w:r>
      <w:r w:rsidRPr="00847E05">
        <w:rPr>
          <w:rFonts w:cs="Arial"/>
          <w:szCs w:val="24"/>
          <w:u w:val="single"/>
        </w:rPr>
        <w:t>broader framework</w:t>
      </w:r>
      <w:r w:rsidRPr="00847E05">
        <w:rPr>
          <w:rFonts w:cs="Arial"/>
          <w:szCs w:val="24"/>
        </w:rPr>
        <w:t xml:space="preserve"> – justifications are a </w:t>
      </w:r>
      <w:r w:rsidRPr="00847E05">
        <w:rPr>
          <w:rFonts w:cs="Arial"/>
          <w:szCs w:val="24"/>
          <w:u w:val="single"/>
        </w:rPr>
        <w:t>prior question</w:t>
      </w:r>
      <w:r w:rsidRPr="00847E05">
        <w:rPr>
          <w:rFonts w:cs="Arial"/>
          <w:szCs w:val="24"/>
        </w:rPr>
        <w:t xml:space="preserve"> to imagining specific mechanisms because they answer </w:t>
      </w:r>
      <w:r w:rsidRPr="00847E05">
        <w:rPr>
          <w:rFonts w:cs="Arial"/>
          <w:szCs w:val="24"/>
          <w:u w:val="single"/>
        </w:rPr>
        <w:t>when</w:t>
      </w:r>
      <w:r w:rsidRPr="00847E05">
        <w:rPr>
          <w:rFonts w:cs="Arial"/>
          <w:szCs w:val="24"/>
        </w:rPr>
        <w:t xml:space="preserve">, </w:t>
      </w:r>
      <w:r w:rsidRPr="00847E05">
        <w:rPr>
          <w:rFonts w:cs="Arial"/>
          <w:szCs w:val="24"/>
          <w:u w:val="single"/>
        </w:rPr>
        <w:t>why</w:t>
      </w:r>
      <w:r w:rsidRPr="00847E05">
        <w:rPr>
          <w:rFonts w:cs="Arial"/>
          <w:szCs w:val="24"/>
        </w:rPr>
        <w:t xml:space="preserve"> and </w:t>
      </w:r>
      <w:r w:rsidRPr="00847E05">
        <w:rPr>
          <w:rFonts w:cs="Arial"/>
          <w:szCs w:val="24"/>
          <w:u w:val="single"/>
        </w:rPr>
        <w:t>how</w:t>
      </w:r>
      <w:r w:rsidRPr="00847E05">
        <w:rPr>
          <w:rFonts w:cs="Arial"/>
          <w:szCs w:val="24"/>
        </w:rPr>
        <w:t xml:space="preserve"> that action takes place.</w:t>
      </w:r>
    </w:p>
    <w:p w14:paraId="1CBACD35" w14:textId="77777777" w:rsidR="005F0FA0" w:rsidRPr="00847E05" w:rsidRDefault="005F0FA0" w:rsidP="005F0FA0"/>
    <w:p w14:paraId="455F2380" w14:textId="77777777" w:rsidR="005F0FA0" w:rsidRPr="00847E05" w:rsidRDefault="005F0FA0" w:rsidP="005F0FA0">
      <w:pPr>
        <w:keepNext/>
        <w:keepLines/>
        <w:spacing w:before="40" w:after="0"/>
        <w:outlineLvl w:val="3"/>
        <w:rPr>
          <w:rStyle w:val="Heading4Char"/>
          <w:rFonts w:cs="Arial"/>
          <w:szCs w:val="24"/>
        </w:rPr>
      </w:pPr>
      <w:r w:rsidRPr="00847E05">
        <w:rPr>
          <w:rStyle w:val="Heading4Char"/>
          <w:rFonts w:cs="Arial"/>
        </w:rPr>
        <w:t xml:space="preserve">Our scenario analysis of the plan </w:t>
      </w:r>
      <w:r w:rsidRPr="00847E05">
        <w:rPr>
          <w:rStyle w:val="Heading4Char"/>
          <w:rFonts w:cs="Arial"/>
          <w:szCs w:val="24"/>
        </w:rPr>
        <w:t xml:space="preserve">develops the political grammar for revolution – before we can discuss how to get there, we first must theorize what exact future we are fighting for  </w:t>
      </w:r>
    </w:p>
    <w:p w14:paraId="6DE1B6A5" w14:textId="77777777" w:rsidR="005F0FA0" w:rsidRPr="00847E05" w:rsidRDefault="005F0FA0" w:rsidP="005F0FA0">
      <w:pPr>
        <w:rPr>
          <w:rStyle w:val="Heading4Char"/>
          <w:rFonts w:cs="Arial"/>
          <w:szCs w:val="24"/>
        </w:rPr>
      </w:pPr>
    </w:p>
    <w:p w14:paraId="0728CD48" w14:textId="77777777" w:rsidR="005F0FA0" w:rsidRPr="00847E05" w:rsidRDefault="005F0FA0" w:rsidP="005F0FA0">
      <w:pPr>
        <w:keepNext/>
        <w:keepLines/>
        <w:spacing w:before="40" w:after="0"/>
        <w:outlineLvl w:val="3"/>
        <w:rPr>
          <w:rFonts w:eastAsiaTheme="majorEastAsia"/>
          <w:b/>
          <w:iCs/>
          <w:sz w:val="26"/>
        </w:rPr>
      </w:pPr>
      <w:r w:rsidRPr="00847E05">
        <w:rPr>
          <w:rFonts w:eastAsiaTheme="majorEastAsia"/>
          <w:b/>
          <w:iCs/>
          <w:sz w:val="24"/>
        </w:rPr>
        <w:t xml:space="preserve">Mass base cultivation must start through utopic communist demands like the </w:t>
      </w:r>
      <w:proofErr w:type="spellStart"/>
      <w:r w:rsidRPr="00847E05">
        <w:rPr>
          <w:rFonts w:eastAsiaTheme="majorEastAsia"/>
          <w:b/>
          <w:iCs/>
          <w:sz w:val="24"/>
        </w:rPr>
        <w:t>aff</w:t>
      </w:r>
      <w:proofErr w:type="spellEnd"/>
      <w:r w:rsidRPr="00847E05">
        <w:rPr>
          <w:rFonts w:eastAsiaTheme="majorEastAsia"/>
          <w:b/>
          <w:iCs/>
          <w:sz w:val="24"/>
        </w:rPr>
        <w:t xml:space="preserve"> that prophesize the end of Capitalism </w:t>
      </w:r>
    </w:p>
    <w:p w14:paraId="43580804" w14:textId="77777777" w:rsidR="005F0FA0" w:rsidRPr="00847E05" w:rsidRDefault="005F0FA0" w:rsidP="005F0FA0">
      <w:proofErr w:type="spellStart"/>
      <w:r w:rsidRPr="00847E05">
        <w:rPr>
          <w:b/>
          <w:bCs/>
          <w:sz w:val="26"/>
        </w:rPr>
        <w:t>Tonstad</w:t>
      </w:r>
      <w:proofErr w:type="spellEnd"/>
      <w:r w:rsidRPr="00847E05">
        <w:rPr>
          <w:b/>
          <w:bCs/>
          <w:sz w:val="26"/>
        </w:rPr>
        <w:t xml:space="preserve"> 16</w:t>
      </w:r>
      <w:r w:rsidRPr="00847E05">
        <w:t xml:space="preserve"> (Professor </w:t>
      </w:r>
      <w:proofErr w:type="spellStart"/>
      <w:r w:rsidRPr="00847E05">
        <w:t>Tonstad</w:t>
      </w:r>
      <w:proofErr w:type="spellEnd"/>
      <w:r w:rsidRPr="00847E05">
        <w:t xml:space="preserve"> is a constructive theologian working at the intersection of systematic theology with feminist and queer theory. Her first book, </w:t>
      </w:r>
      <w:proofErr w:type="gramStart"/>
      <w:r w:rsidRPr="00847E05">
        <w:t>God</w:t>
      </w:r>
      <w:proofErr w:type="gramEnd"/>
      <w:r w:rsidRPr="00847E05">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847E05">
        <w:t>448,  Edited</w:t>
      </w:r>
      <w:proofErr w:type="gramEnd"/>
      <w:r w:rsidRPr="00847E05">
        <w:t xml:space="preserve"> for ableist language – “visible” changed to “recognizable” )</w:t>
      </w:r>
    </w:p>
    <w:p w14:paraId="23385886" w14:textId="77777777" w:rsidR="005F0FA0" w:rsidRPr="00847E05" w:rsidRDefault="005F0FA0" w:rsidP="005F0FA0">
      <w:pPr>
        <w:rPr>
          <w:rFonts w:asciiTheme="minorHAnsi" w:hAnsiTheme="minorHAnsi" w:cstheme="minorHAnsi"/>
          <w:b/>
          <w:iCs/>
          <w:u w:val="single"/>
        </w:rPr>
      </w:pPr>
      <w:r w:rsidRPr="00847E05">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7E05">
        <w:rPr>
          <w:rStyle w:val="Emphasis"/>
          <w:rFonts w:asciiTheme="minorHAnsi" w:hAnsiTheme="minorHAnsi" w:cstheme="minorHAnsi"/>
          <w:highlight w:val="green"/>
        </w:rPr>
        <w:t>To</w:t>
      </w:r>
      <w:r w:rsidRPr="00847E05">
        <w:rPr>
          <w:rStyle w:val="Emphasis"/>
          <w:rFonts w:asciiTheme="minorHAnsi" w:hAnsiTheme="minorHAnsi" w:cstheme="minorHAnsi"/>
        </w:rPr>
        <w:t xml:space="preserve"> </w:t>
      </w:r>
      <w:r w:rsidRPr="00847E05">
        <w:rPr>
          <w:rStyle w:val="Emphasis"/>
          <w:rFonts w:asciiTheme="minorHAnsi" w:hAnsiTheme="minorHAnsi" w:cstheme="minorHAnsi"/>
          <w:highlight w:val="green"/>
        </w:rPr>
        <w:t>reeducate</w:t>
      </w:r>
      <w:r w:rsidRPr="00847E05">
        <w:rPr>
          <w:rStyle w:val="Emphasis"/>
          <w:rFonts w:asciiTheme="minorHAnsi" w:hAnsiTheme="minorHAnsi" w:cstheme="minorHAnsi"/>
        </w:rPr>
        <w:t xml:space="preserve"> our temporal </w:t>
      </w:r>
      <w:r w:rsidRPr="00847E05">
        <w:rPr>
          <w:rStyle w:val="Emphasis"/>
          <w:rFonts w:asciiTheme="minorHAnsi" w:hAnsiTheme="minorHAnsi" w:cstheme="minorHAnsi"/>
          <w:highlight w:val="green"/>
        </w:rPr>
        <w:t>desires</w:t>
      </w:r>
      <w:r w:rsidRPr="00847E05">
        <w:rPr>
          <w:rStyle w:val="Emphasis"/>
          <w:rFonts w:asciiTheme="minorHAnsi" w:hAnsiTheme="minorHAnsi" w:cstheme="minorHAnsi"/>
        </w:rPr>
        <w:t xml:space="preserve">, </w:t>
      </w:r>
      <w:r w:rsidRPr="00847E05">
        <w:rPr>
          <w:rStyle w:val="Emphasis"/>
          <w:rFonts w:asciiTheme="minorHAnsi" w:hAnsiTheme="minorHAnsi" w:cstheme="minorHAnsi"/>
          <w:highlight w:val="green"/>
        </w:rPr>
        <w:t xml:space="preserve">we </w:t>
      </w:r>
      <w:r w:rsidRPr="00847E05">
        <w:rPr>
          <w:rStyle w:val="Emphasis"/>
          <w:rFonts w:asciiTheme="minorHAnsi" w:hAnsiTheme="minorHAnsi" w:cstheme="minorHAnsi"/>
        </w:rPr>
        <w:t>need to “</w:t>
      </w:r>
      <w:r w:rsidRPr="00847E05">
        <w:rPr>
          <w:rStyle w:val="Emphasis"/>
          <w:rFonts w:asciiTheme="minorHAnsi" w:hAnsiTheme="minorHAnsi" w:cstheme="minorHAnsi"/>
          <w:highlight w:val="green"/>
        </w:rPr>
        <w:t>affirm what we are and will it</w:t>
      </w:r>
      <w:r w:rsidRPr="00847E05">
        <w:rPr>
          <w:rStyle w:val="Emphasis"/>
          <w:rFonts w:asciiTheme="minorHAnsi" w:hAnsiTheme="minorHAnsi" w:cstheme="minorHAnsi"/>
        </w:rPr>
        <w:t xml:space="preserve">, </w:t>
      </w:r>
      <w:r w:rsidRPr="00847E05">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847E05">
        <w:rPr>
          <w:rStyle w:val="Emphasis"/>
          <w:rFonts w:asciiTheme="minorHAnsi" w:hAnsiTheme="minorHAnsi" w:cstheme="minorHAnsi"/>
        </w:rPr>
        <w:t xml:space="preserve"> </w:t>
      </w:r>
      <w:r w:rsidRPr="00847E05">
        <w:rPr>
          <w:rStyle w:val="Emphasis"/>
          <w:rFonts w:asciiTheme="minorHAnsi" w:hAnsiTheme="minorHAnsi" w:cstheme="minorHAnsi"/>
          <w:highlight w:val="green"/>
        </w:rPr>
        <w:t xml:space="preserve">The utopic demand affirms a future </w:t>
      </w:r>
      <w:r w:rsidRPr="00847E05">
        <w:rPr>
          <w:rStyle w:val="Emphasis"/>
          <w:rFonts w:asciiTheme="minorHAnsi" w:hAnsiTheme="minorHAnsi" w:cstheme="minorHAnsi"/>
        </w:rPr>
        <w:t xml:space="preserve">in which the demand would no longer be utopic, while also </w:t>
      </w:r>
      <w:r w:rsidRPr="00847E05">
        <w:rPr>
          <w:rStyle w:val="Emphasis"/>
          <w:rFonts w:asciiTheme="minorHAnsi" w:hAnsiTheme="minorHAnsi" w:cstheme="minorHAnsi"/>
          <w:highlight w:val="green"/>
        </w:rPr>
        <w:t>estranging</w:t>
      </w:r>
      <w:r w:rsidRPr="00847E05">
        <w:rPr>
          <w:rStyle w:val="Emphasis"/>
          <w:rFonts w:asciiTheme="minorHAnsi" w:hAnsiTheme="minorHAnsi" w:cstheme="minorHAnsi"/>
        </w:rPr>
        <w:t xml:space="preserve"> us </w:t>
      </w:r>
      <w:r w:rsidRPr="00847E05">
        <w:rPr>
          <w:rStyle w:val="Emphasis"/>
          <w:rFonts w:asciiTheme="minorHAnsi" w:hAnsiTheme="minorHAnsi" w:cstheme="minorHAnsi"/>
          <w:highlight w:val="green"/>
        </w:rPr>
        <w:t>from the ethos that there is no alternative</w:t>
      </w:r>
      <w:r w:rsidRPr="00847E05">
        <w:rPr>
          <w:rStyle w:val="Emphasis"/>
          <w:rFonts w:asciiTheme="minorHAnsi" w:hAnsiTheme="minorHAnsi" w:cstheme="minorHAnsi"/>
        </w:rPr>
        <w:t>.</w:t>
      </w:r>
      <w:r w:rsidRPr="00847E05">
        <w:rPr>
          <w:rFonts w:asciiTheme="minorHAnsi" w:hAnsiTheme="minorHAnsi" w:cstheme="minorHAnsi"/>
          <w:sz w:val="16"/>
        </w:rPr>
        <w:t xml:space="preserve">47Guy </w:t>
      </w:r>
      <w:proofErr w:type="spellStart"/>
      <w:r w:rsidRPr="00847E05">
        <w:rPr>
          <w:rFonts w:asciiTheme="minorHAnsi" w:hAnsiTheme="minorHAnsi" w:cstheme="minorHAnsi"/>
          <w:sz w:val="16"/>
        </w:rPr>
        <w:t>Hocquenghem</w:t>
      </w:r>
      <w:proofErr w:type="spellEnd"/>
      <w:r w:rsidRPr="00847E05">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847E05">
        <w:rPr>
          <w:rFonts w:asciiTheme="minorHAnsi" w:hAnsiTheme="minorHAnsi" w:cstheme="minorHAnsi"/>
          <w:sz w:val="16"/>
        </w:rPr>
        <w:t>we</w:t>
      </w:r>
      <w:proofErr w:type="spellEnd"/>
      <w:r w:rsidRPr="00847E05">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847E05">
        <w:rPr>
          <w:rFonts w:asciiTheme="minorHAnsi" w:hAnsiTheme="minorHAnsi" w:cstheme="minorHAnsi"/>
          <w:sz w:val="16"/>
        </w:rPr>
        <w:t>cellularized</w:t>
      </w:r>
      <w:proofErr w:type="spellEnd"/>
      <w:r w:rsidRPr="00847E05">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847E05">
        <w:rPr>
          <w:rFonts w:asciiTheme="minorHAnsi" w:hAnsiTheme="minorHAnsi" w:cstheme="minorHAnsi"/>
        </w:rPr>
        <w:t xml:space="preserve">, and without creating and becoming </w:t>
      </w:r>
      <w:proofErr w:type="gramStart"/>
      <w:r w:rsidRPr="00847E05">
        <w:rPr>
          <w:rFonts w:asciiTheme="minorHAnsi" w:hAnsiTheme="minorHAnsi" w:cstheme="minorHAnsi"/>
        </w:rPr>
        <w:t xml:space="preserve">a </w:t>
      </w:r>
      <w:proofErr w:type="spellStart"/>
      <w:r w:rsidRPr="00847E05">
        <w:rPr>
          <w:rFonts w:asciiTheme="minorHAnsi" w:hAnsiTheme="minorHAnsi" w:cstheme="minorHAnsi"/>
        </w:rPr>
        <w:t>we</w:t>
      </w:r>
      <w:proofErr w:type="spellEnd"/>
      <w:proofErr w:type="gramEnd"/>
      <w:r w:rsidRPr="00847E05">
        <w:rPr>
          <w:rFonts w:asciiTheme="minorHAnsi" w:hAnsiTheme="minorHAnsi" w:cstheme="minorHAnsi"/>
        </w:rPr>
        <w:t xml:space="preserve">, we can neither understand “our” time </w:t>
      </w:r>
      <w:proofErr w:type="spellStart"/>
      <w:r w:rsidRPr="00847E05">
        <w:rPr>
          <w:rFonts w:asciiTheme="minorHAnsi" w:hAnsiTheme="minorHAnsi" w:cstheme="minorHAnsi"/>
        </w:rPr>
        <w:t>aright</w:t>
      </w:r>
      <w:proofErr w:type="spellEnd"/>
      <w:r w:rsidRPr="00847E05">
        <w:rPr>
          <w:rFonts w:asciiTheme="minorHAnsi" w:hAnsiTheme="minorHAnsi" w:cstheme="minorHAnsi"/>
        </w:rPr>
        <w:t xml:space="preserve"> to diagnose it, nor shift the future into a direction other than the one marked out by the insistence that there is no alternative.</w:t>
      </w:r>
      <w:r w:rsidRPr="00847E05">
        <w:rPr>
          <w:rStyle w:val="Emphasis"/>
          <w:rFonts w:asciiTheme="minorHAnsi" w:hAnsiTheme="minorHAnsi" w:cstheme="minorHAnsi"/>
        </w:rPr>
        <w:t xml:space="preserve"> </w:t>
      </w:r>
      <w:r w:rsidRPr="00847E05">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847E05">
        <w:rPr>
          <w:rStyle w:val="Emphasis"/>
          <w:rFonts w:asciiTheme="minorHAnsi" w:hAnsiTheme="minorHAnsi" w:cstheme="minorHAnsi"/>
        </w:rPr>
        <w:t xml:space="preserve"> The first step is to </w:t>
      </w:r>
      <w:r w:rsidRPr="00847E05">
        <w:rPr>
          <w:rStyle w:val="Emphasis"/>
          <w:rFonts w:asciiTheme="minorHAnsi" w:hAnsiTheme="minorHAnsi" w:cstheme="minorHAnsi"/>
          <w:highlight w:val="green"/>
        </w:rPr>
        <w:t>name the powers</w:t>
      </w:r>
      <w:r w:rsidRPr="00847E05">
        <w:rPr>
          <w:rStyle w:val="Emphasis"/>
          <w:rFonts w:asciiTheme="minorHAnsi" w:hAnsiTheme="minorHAnsi" w:cstheme="minorHAnsi"/>
        </w:rPr>
        <w:t xml:space="preserve"> and in so naming call them up </w:t>
      </w:r>
      <w:r w:rsidRPr="00847E05">
        <w:rPr>
          <w:rStyle w:val="Emphasis"/>
          <w:rFonts w:asciiTheme="minorHAnsi" w:hAnsiTheme="minorHAnsi" w:cstheme="minorHAnsi"/>
          <w:highlight w:val="green"/>
        </w:rPr>
        <w:t>and make them</w:t>
      </w:r>
      <w:r w:rsidRPr="00847E05">
        <w:rPr>
          <w:rStyle w:val="Emphasis"/>
          <w:rFonts w:asciiTheme="minorHAnsi" w:hAnsiTheme="minorHAnsi" w:cstheme="minorHAnsi"/>
        </w:rPr>
        <w:t xml:space="preserve"> visible [</w:t>
      </w:r>
      <w:proofErr w:type="spellStart"/>
      <w:r w:rsidRPr="00847E05">
        <w:rPr>
          <w:rStyle w:val="Emphasis"/>
          <w:rFonts w:asciiTheme="minorHAnsi" w:hAnsiTheme="minorHAnsi" w:cstheme="minorHAnsi"/>
          <w:highlight w:val="green"/>
        </w:rPr>
        <w:t>recognizeable</w:t>
      </w:r>
      <w:proofErr w:type="spellEnd"/>
      <w:r w:rsidRPr="00847E05">
        <w:rPr>
          <w:rStyle w:val="Emphasis"/>
          <w:rFonts w:asciiTheme="minorHAnsi" w:hAnsiTheme="minorHAnsi" w:cstheme="minorHAnsi"/>
        </w:rPr>
        <w:t xml:space="preserve">]— </w:t>
      </w:r>
      <w:r w:rsidRPr="00847E05">
        <w:rPr>
          <w:rFonts w:asciiTheme="minorHAnsi" w:hAnsiTheme="minorHAnsi" w:cstheme="minorHAnsi"/>
        </w:rPr>
        <w:t xml:space="preserve">materialization of the demons that ride and haunt us, seeking to destroy us. </w:t>
      </w:r>
      <w:r w:rsidRPr="00847E05">
        <w:rPr>
          <w:rStyle w:val="Emphasis"/>
          <w:rFonts w:asciiTheme="minorHAnsi" w:hAnsiTheme="minorHAnsi" w:cstheme="minorHAnsi"/>
        </w:rPr>
        <w:t xml:space="preserve">The next step is to </w:t>
      </w:r>
      <w:r w:rsidRPr="00847E05">
        <w:rPr>
          <w:rStyle w:val="Emphasis"/>
          <w:rFonts w:asciiTheme="minorHAnsi" w:hAnsiTheme="minorHAnsi" w:cstheme="minorHAnsi"/>
          <w:highlight w:val="green"/>
        </w:rPr>
        <w:t>reorder our temporal</w:t>
      </w:r>
      <w:r w:rsidRPr="00847E05">
        <w:rPr>
          <w:rStyle w:val="Emphasis"/>
          <w:rFonts w:asciiTheme="minorHAnsi" w:hAnsiTheme="minorHAnsi" w:cstheme="minorHAnsi"/>
        </w:rPr>
        <w:t xml:space="preserve"> and</w:t>
      </w:r>
      <w:r w:rsidRPr="00847E05">
        <w:rPr>
          <w:rStyle w:val="Emphasis"/>
          <w:rFonts w:asciiTheme="minorHAnsi" w:hAnsiTheme="minorHAnsi" w:cstheme="minorHAnsi"/>
          <w:highlight w:val="green"/>
        </w:rPr>
        <w:t xml:space="preserve"> spatial relations </w:t>
      </w:r>
      <w:r w:rsidRPr="00847E05">
        <w:rPr>
          <w:rStyle w:val="Emphasis"/>
          <w:rFonts w:asciiTheme="minorHAnsi" w:hAnsiTheme="minorHAnsi" w:cstheme="minorHAnsi"/>
        </w:rPr>
        <w:t xml:space="preserve">to each other to create a </w:t>
      </w:r>
      <w:proofErr w:type="spellStart"/>
      <w:r w:rsidRPr="00847E05">
        <w:rPr>
          <w:rStyle w:val="Emphasis"/>
          <w:rFonts w:asciiTheme="minorHAnsi" w:hAnsiTheme="minorHAnsi" w:cstheme="minorHAnsi"/>
        </w:rPr>
        <w:t>we</w:t>
      </w:r>
      <w:proofErr w:type="spellEnd"/>
      <w:r w:rsidRPr="00847E05">
        <w:rPr>
          <w:rStyle w:val="Emphasis"/>
          <w:rFonts w:asciiTheme="minorHAnsi" w:hAnsiTheme="minorHAnsi" w:cstheme="minorHAnsi"/>
        </w:rPr>
        <w:t xml:space="preserve"> that does not yet </w:t>
      </w:r>
      <w:proofErr w:type="spellStart"/>
      <w:proofErr w:type="gramStart"/>
      <w:r w:rsidRPr="00847E05">
        <w:rPr>
          <w:rStyle w:val="Emphasis"/>
          <w:rFonts w:asciiTheme="minorHAnsi" w:hAnsiTheme="minorHAnsi" w:cstheme="minorHAnsi"/>
        </w:rPr>
        <w:t>exist.</w:t>
      </w:r>
      <w:r w:rsidRPr="00847E05">
        <w:rPr>
          <w:rFonts w:asciiTheme="minorHAnsi" w:hAnsiTheme="minorHAnsi" w:cstheme="minorHAnsi"/>
          <w:sz w:val="16"/>
        </w:rPr>
        <w:t>The</w:t>
      </w:r>
      <w:proofErr w:type="spellEnd"/>
      <w:proofErr w:type="gramEnd"/>
      <w:r w:rsidRPr="00847E05">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847E05">
        <w:rPr>
          <w:rFonts w:asciiTheme="minorHAnsi" w:hAnsiTheme="minorHAnsi" w:cstheme="minorHAnsi"/>
          <w:sz w:val="16"/>
        </w:rPr>
        <w:t>in order to</w:t>
      </w:r>
      <w:proofErr w:type="gramEnd"/>
      <w:r w:rsidRPr="00847E05">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847E05">
        <w:rPr>
          <w:rFonts w:asciiTheme="minorHAnsi" w:hAnsiTheme="minorHAnsi" w:cstheme="minorHAnsi"/>
          <w:sz w:val="16"/>
        </w:rPr>
        <w:t>alarm</w:t>
      </w:r>
      <w:proofErr w:type="gramEnd"/>
      <w:r w:rsidRPr="00847E05">
        <w:rPr>
          <w:rFonts w:asciiTheme="minorHAnsi" w:hAnsiTheme="minorHAnsi" w:cstheme="minorHAnsi"/>
          <w:sz w:val="16"/>
        </w:rPr>
        <w:t xml:space="preserve"> and they fall into trances in which revelations are given to them.</w:t>
      </w:r>
      <w:r w:rsidRPr="00847E05">
        <w:rPr>
          <w:rStyle w:val="Emphasis"/>
          <w:rFonts w:asciiTheme="minorHAnsi" w:hAnsiTheme="minorHAnsi" w:cstheme="minorHAnsi"/>
        </w:rPr>
        <w:t xml:space="preserve"> Prophets </w:t>
      </w:r>
      <w:r w:rsidRPr="00847E05">
        <w:rPr>
          <w:rStyle w:val="Emphasis"/>
          <w:rFonts w:asciiTheme="minorHAnsi" w:hAnsiTheme="minorHAnsi" w:cstheme="minorHAnsi"/>
          <w:highlight w:val="green"/>
        </w:rPr>
        <w:t xml:space="preserve">use </w:t>
      </w:r>
      <w:r w:rsidRPr="00847E05">
        <w:rPr>
          <w:rStyle w:val="Emphasis"/>
          <w:rFonts w:asciiTheme="minorHAnsi" w:hAnsiTheme="minorHAnsi" w:cstheme="minorHAnsi"/>
        </w:rPr>
        <w:t xml:space="preserve">speech, </w:t>
      </w:r>
      <w:r w:rsidRPr="00847E05">
        <w:rPr>
          <w:rStyle w:val="Emphasis"/>
          <w:rFonts w:asciiTheme="minorHAnsi" w:hAnsiTheme="minorHAnsi" w:cstheme="minorHAnsi"/>
          <w:highlight w:val="green"/>
        </w:rPr>
        <w:t xml:space="preserve">performance, </w:t>
      </w:r>
      <w:r w:rsidRPr="00847E05">
        <w:rPr>
          <w:rStyle w:val="Emphasis"/>
          <w:rFonts w:asciiTheme="minorHAnsi" w:hAnsiTheme="minorHAnsi" w:cstheme="minorHAnsi"/>
        </w:rPr>
        <w:t xml:space="preserve">visions, dreams, and bodies </w:t>
      </w:r>
      <w:r w:rsidRPr="00847E05">
        <w:rPr>
          <w:rStyle w:val="Emphasis"/>
          <w:rFonts w:asciiTheme="minorHAnsi" w:hAnsiTheme="minorHAnsi" w:cstheme="minorHAnsi"/>
          <w:highlight w:val="green"/>
        </w:rPr>
        <w:t>to shift the</w:t>
      </w:r>
      <w:r w:rsidRPr="00847E05">
        <w:rPr>
          <w:rStyle w:val="Emphasis"/>
          <w:rFonts w:asciiTheme="minorHAnsi" w:hAnsiTheme="minorHAnsi" w:cstheme="minorHAnsi"/>
        </w:rPr>
        <w:t xml:space="preserve"> relations between </w:t>
      </w:r>
      <w:r w:rsidRPr="00847E05">
        <w:rPr>
          <w:rStyle w:val="Emphasis"/>
          <w:rFonts w:asciiTheme="minorHAnsi" w:hAnsiTheme="minorHAnsi" w:cstheme="minorHAnsi"/>
          <w:highlight w:val="green"/>
        </w:rPr>
        <w:t>structures of authority</w:t>
      </w:r>
      <w:r w:rsidRPr="00847E05">
        <w:rPr>
          <w:rStyle w:val="Emphasis"/>
          <w:rFonts w:asciiTheme="minorHAnsi" w:hAnsiTheme="minorHAnsi" w:cstheme="minorHAnsi"/>
        </w:rPr>
        <w:t xml:space="preserve"> and embedded </w:t>
      </w:r>
      <w:proofErr w:type="spellStart"/>
      <w:r w:rsidRPr="00847E05">
        <w:rPr>
          <w:rStyle w:val="Emphasis"/>
          <w:rFonts w:asciiTheme="minorHAnsi" w:hAnsiTheme="minorHAnsi" w:cstheme="minorHAnsi"/>
        </w:rPr>
        <w:t>hierarchicalizations</w:t>
      </w:r>
      <w:proofErr w:type="spellEnd"/>
      <w:r w:rsidRPr="00847E05">
        <w:rPr>
          <w:rStyle w:val="Emphasis"/>
          <w:rFonts w:asciiTheme="minorHAnsi" w:hAnsiTheme="minorHAnsi" w:cstheme="minorHAnsi"/>
        </w:rPr>
        <w:t xml:space="preserve">. </w:t>
      </w:r>
      <w:r w:rsidRPr="00847E05">
        <w:rPr>
          <w:rFonts w:asciiTheme="minorHAnsi" w:hAnsiTheme="minorHAnsi" w:cstheme="minorHAnsi"/>
          <w:sz w:val="16"/>
        </w:rPr>
        <w:t xml:space="preserve">Those manipulations, those </w:t>
      </w:r>
      <w:proofErr w:type="spellStart"/>
      <w:r w:rsidRPr="00847E05">
        <w:rPr>
          <w:rFonts w:asciiTheme="minorHAnsi" w:hAnsiTheme="minorHAnsi" w:cstheme="minorHAnsi"/>
          <w:sz w:val="16"/>
        </w:rPr>
        <w:t>reorderings</w:t>
      </w:r>
      <w:proofErr w:type="spellEnd"/>
      <w:r w:rsidRPr="00847E05">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847E05">
        <w:rPr>
          <w:rStyle w:val="Emphasis"/>
          <w:rFonts w:asciiTheme="minorHAnsi" w:hAnsiTheme="minorHAnsi" w:cstheme="minorHAnsi"/>
        </w:rPr>
        <w:t xml:space="preserve"> Prophetic contestation breaks open the “monopoly of actuality” that insists “there is no alternative.” </w:t>
      </w:r>
      <w:r w:rsidRPr="00847E05">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847E05">
        <w:rPr>
          <w:rFonts w:asciiTheme="minorHAnsi" w:hAnsiTheme="minorHAnsi" w:cstheme="minorHAnsi"/>
          <w:sz w:val="16"/>
        </w:rPr>
        <w:t>Fuoss</w:t>
      </w:r>
      <w:proofErr w:type="spellEnd"/>
      <w:r w:rsidRPr="00847E05">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847E05">
        <w:rPr>
          <w:rFonts w:asciiTheme="minorHAnsi" w:hAnsiTheme="minorHAnsi" w:cstheme="minorHAnsi"/>
          <w:sz w:val="16"/>
        </w:rPr>
        <w:t>Rohy</w:t>
      </w:r>
      <w:proofErr w:type="spellEnd"/>
      <w:r w:rsidRPr="00847E05">
        <w:rPr>
          <w:rFonts w:asciiTheme="minorHAnsi" w:hAnsiTheme="minorHAnsi" w:cstheme="minorHAnsi"/>
          <w:sz w:val="16"/>
        </w:rPr>
        <w:t xml:space="preserve"> understands as queer non-causality: a temporality “whose beginnings are found in the future.”59 </w:t>
      </w:r>
      <w:proofErr w:type="spellStart"/>
      <w:r w:rsidRPr="00847E05">
        <w:rPr>
          <w:rFonts w:asciiTheme="minorHAnsi" w:hAnsiTheme="minorHAnsi" w:cstheme="minorHAnsi"/>
          <w:sz w:val="16"/>
        </w:rPr>
        <w:t>Rohy</w:t>
      </w:r>
      <w:proofErr w:type="spellEnd"/>
      <w:r w:rsidRPr="00847E05">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847E05">
        <w:rPr>
          <w:rFonts w:asciiTheme="minorHAnsi" w:hAnsiTheme="minorHAnsi" w:cstheme="minorHAnsi"/>
          <w:sz w:val="16"/>
        </w:rPr>
        <w:t>In order to</w:t>
      </w:r>
      <w:proofErr w:type="gramEnd"/>
      <w:r w:rsidRPr="00847E05">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847E05">
        <w:rPr>
          <w:rStyle w:val="Emphasis"/>
          <w:rFonts w:asciiTheme="minorHAnsi" w:hAnsiTheme="minorHAnsi" w:cstheme="minorHAnsi"/>
        </w:rPr>
        <w:t xml:space="preserve">and we need to create the worlds that </w:t>
      </w:r>
      <w:r w:rsidRPr="00847E05">
        <w:rPr>
          <w:rStyle w:val="Emphasis"/>
          <w:rFonts w:asciiTheme="minorHAnsi" w:hAnsiTheme="minorHAnsi" w:cstheme="minorHAnsi"/>
          <w:highlight w:val="green"/>
        </w:rPr>
        <w:t xml:space="preserve">we need to learn </w:t>
      </w:r>
      <w:r w:rsidRPr="00847E05">
        <w:rPr>
          <w:rStyle w:val="Emphasis"/>
          <w:rFonts w:asciiTheme="minorHAnsi" w:hAnsiTheme="minorHAnsi" w:cstheme="minorHAnsi"/>
        </w:rPr>
        <w:t xml:space="preserve">to want </w:t>
      </w:r>
      <w:r w:rsidRPr="00847E05">
        <w:rPr>
          <w:rStyle w:val="Emphasis"/>
          <w:rFonts w:asciiTheme="minorHAnsi" w:hAnsiTheme="minorHAnsi" w:cstheme="minorHAnsi"/>
          <w:highlight w:val="green"/>
        </w:rPr>
        <w:t>through institution-building and the generation of publics</w:t>
      </w:r>
      <w:r w:rsidRPr="00847E05">
        <w:rPr>
          <w:rStyle w:val="Emphasis"/>
          <w:rFonts w:asciiTheme="minorHAnsi" w:hAnsiTheme="minorHAnsi" w:cstheme="minorHAnsi"/>
        </w:rPr>
        <w:t xml:space="preserve">. </w:t>
      </w:r>
    </w:p>
    <w:p w14:paraId="43A8C2B4" w14:textId="77777777" w:rsidR="005F0FA0" w:rsidRPr="00847E05" w:rsidRDefault="005F0FA0" w:rsidP="005F0FA0">
      <w:pPr>
        <w:pStyle w:val="Heading4"/>
        <w:rPr>
          <w:rFonts w:cs="Arial"/>
        </w:rPr>
      </w:pPr>
      <w:r w:rsidRPr="00847E05">
        <w:rPr>
          <w:rFonts w:cs="Arial"/>
        </w:rPr>
        <w:t xml:space="preserve">Debate is a valuable pedagogical space for </w:t>
      </w:r>
      <w:r w:rsidRPr="00847E05">
        <w:rPr>
          <w:rFonts w:cs="Arial"/>
          <w:u w:val="single"/>
        </w:rPr>
        <w:t>material analysis</w:t>
      </w:r>
      <w:r w:rsidRPr="00847E05">
        <w:rPr>
          <w:rFonts w:cs="Arial"/>
        </w:rPr>
        <w:t xml:space="preserve"> and </w:t>
      </w:r>
      <w:r w:rsidRPr="00847E05">
        <w:rPr>
          <w:rFonts w:cs="Arial"/>
          <w:u w:val="single"/>
        </w:rPr>
        <w:t>scientific planning</w:t>
      </w:r>
      <w:r w:rsidRPr="00847E05">
        <w:rPr>
          <w:rFonts w:cs="Arial"/>
        </w:rPr>
        <w:t xml:space="preserve"> – our form of study uses historical synthesis to avoid error replication and catalyze a mass base transition. </w:t>
      </w:r>
    </w:p>
    <w:p w14:paraId="3C424BCE" w14:textId="77777777" w:rsidR="005F0FA0" w:rsidRPr="00847E05" w:rsidRDefault="005F0FA0" w:rsidP="005F0FA0">
      <w:pPr>
        <w:spacing w:after="0" w:line="240" w:lineRule="auto"/>
      </w:pPr>
      <w:r w:rsidRPr="00847E05">
        <w:rPr>
          <w:rStyle w:val="Style13ptBold"/>
        </w:rPr>
        <w:t xml:space="preserve">Williams 18 </w:t>
      </w:r>
      <w:r w:rsidRPr="00847E05">
        <w:t xml:space="preserve">[Carine, 7/30/18, “Why Black People Need Maoism in 2018”, </w:t>
      </w:r>
      <w:r w:rsidRPr="00847E05">
        <w:rPr>
          <w:i/>
          <w:iCs/>
        </w:rPr>
        <w:t>The Hampton Institute</w:t>
      </w:r>
      <w:r w:rsidRPr="00847E05">
        <w:t xml:space="preserve">, </w:t>
      </w:r>
      <w:hyperlink r:id="rId10" w:anchor=".XWwv7ZNKh0s" w:history="1">
        <w:r w:rsidRPr="00847E05">
          <w:rPr>
            <w:rStyle w:val="Hyperlink"/>
          </w:rPr>
          <w:t>http://www.hamptoninstitution.org/why-black-people-need-maoism.html#.XWwv7ZNKh0s</w:t>
        </w:r>
      </w:hyperlink>
      <w:r w:rsidRPr="00847E05">
        <w:t xml:space="preserve"> // </w:t>
      </w:r>
      <w:proofErr w:type="spellStart"/>
      <w:r w:rsidRPr="00847E05">
        <w:t>KZaidi</w:t>
      </w:r>
      <w:proofErr w:type="spellEnd"/>
      <w:r w:rsidRPr="00847E05">
        <w:t>]</w:t>
      </w:r>
    </w:p>
    <w:p w14:paraId="56630490" w14:textId="77777777" w:rsidR="005F0FA0" w:rsidRPr="00847E05" w:rsidRDefault="005F0FA0" w:rsidP="005F0FA0">
      <w:pPr>
        <w:rPr>
          <w:sz w:val="16"/>
        </w:rPr>
      </w:pPr>
      <w:r w:rsidRPr="00847E05">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7E05">
        <w:rPr>
          <w:rStyle w:val="Emphasis"/>
          <w:highlight w:val="green"/>
        </w:rPr>
        <w:t>Maoism is a living</w:t>
      </w:r>
      <w:r w:rsidRPr="00847E05">
        <w:rPr>
          <w:rStyle w:val="Emphasis"/>
        </w:rPr>
        <w:t xml:space="preserve">, breathing </w:t>
      </w:r>
      <w:r w:rsidRPr="00847E05">
        <w:rPr>
          <w:rStyle w:val="Emphasis"/>
          <w:highlight w:val="green"/>
        </w:rPr>
        <w:t>science.</w:t>
      </w:r>
      <w:r w:rsidRPr="00847E05">
        <w:rPr>
          <w:rStyle w:val="Emphasis"/>
        </w:rPr>
        <w:t xml:space="preserve"> By science we mean something </w:t>
      </w:r>
      <w:r w:rsidRPr="00847E05">
        <w:rPr>
          <w:rStyle w:val="Emphasis"/>
          <w:highlight w:val="green"/>
        </w:rPr>
        <w:t xml:space="preserve">with universal principles </w:t>
      </w:r>
      <w:r w:rsidRPr="00847E05">
        <w:rPr>
          <w:rStyle w:val="Emphasis"/>
        </w:rPr>
        <w:t xml:space="preserve">that can be taken and </w:t>
      </w:r>
      <w:r w:rsidRPr="00847E05">
        <w:rPr>
          <w:rStyle w:val="Emphasis"/>
          <w:highlight w:val="green"/>
        </w:rPr>
        <w:t xml:space="preserve">applied by </w:t>
      </w:r>
      <w:r w:rsidRPr="00847E05">
        <w:rPr>
          <w:rStyle w:val="Emphasis"/>
        </w:rPr>
        <w:t>all who have a</w:t>
      </w:r>
      <w:r w:rsidRPr="00847E05">
        <w:rPr>
          <w:rStyle w:val="Emphasis"/>
          <w:highlight w:val="green"/>
        </w:rPr>
        <w:t xml:space="preserve"> material interest in</w:t>
      </w:r>
      <w:r w:rsidRPr="00847E05">
        <w:rPr>
          <w:rStyle w:val="Emphasis"/>
        </w:rPr>
        <w:t xml:space="preserve"> making </w:t>
      </w:r>
      <w:r w:rsidRPr="00847E05">
        <w:rPr>
          <w:rStyle w:val="Emphasis"/>
          <w:highlight w:val="green"/>
        </w:rPr>
        <w:t>revolution</w:t>
      </w:r>
      <w:r w:rsidRPr="00847E05">
        <w:rPr>
          <w:rStyle w:val="Emphasis"/>
        </w:rPr>
        <w:t xml:space="preserve">. </w:t>
      </w:r>
      <w:r w:rsidRPr="00847E05">
        <w:rPr>
          <w:sz w:val="16"/>
        </w:rPr>
        <w:t xml:space="preserve">In the United States, this is Black people, or the New </w:t>
      </w:r>
      <w:proofErr w:type="spellStart"/>
      <w:r w:rsidRPr="00847E05">
        <w:rPr>
          <w:sz w:val="16"/>
        </w:rPr>
        <w:t>Afrikan</w:t>
      </w:r>
      <w:proofErr w:type="spellEnd"/>
      <w:r w:rsidRPr="00847E05">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847E05">
        <w:rPr>
          <w:rStyle w:val="Emphasis"/>
        </w:rPr>
        <w:t xml:space="preserve"> We must place things in their historical context and ensure that we are able to divide one into two, </w:t>
      </w:r>
      <w:r w:rsidRPr="00847E05">
        <w:rPr>
          <w:sz w:val="16"/>
        </w:rPr>
        <w:t>meaning see the beneficial as well as the negative aspects of a thing but also realize that one aspect must be primary</w:t>
      </w:r>
      <w:r w:rsidRPr="00847E05">
        <w:rPr>
          <w:rStyle w:val="Emphasis"/>
        </w:rPr>
        <w:t xml:space="preserve">. </w:t>
      </w:r>
      <w:r w:rsidRPr="00847E05">
        <w:rPr>
          <w:rStyle w:val="Emphasis"/>
          <w:highlight w:val="green"/>
        </w:rPr>
        <w:t>The BPP was destroyed by</w:t>
      </w:r>
      <w:r w:rsidRPr="00847E05">
        <w:rPr>
          <w:rStyle w:val="Emphasis"/>
        </w:rPr>
        <w:t xml:space="preserve"> a combination of factors: </w:t>
      </w:r>
      <w:r w:rsidRPr="00847E05">
        <w:rPr>
          <w:rStyle w:val="Emphasis"/>
          <w:highlight w:val="green"/>
        </w:rPr>
        <w:t xml:space="preserve">lack </w:t>
      </w:r>
      <w:r w:rsidRPr="00847E05">
        <w:rPr>
          <w:rStyle w:val="Emphasis"/>
        </w:rPr>
        <w:t xml:space="preserve">of a really </w:t>
      </w:r>
      <w:r w:rsidRPr="00847E05">
        <w:rPr>
          <w:rStyle w:val="Emphasis"/>
          <w:highlight w:val="green"/>
        </w:rPr>
        <w:t xml:space="preserve">scientific </w:t>
      </w:r>
      <w:r w:rsidRPr="00847E05">
        <w:rPr>
          <w:rStyle w:val="Emphasis"/>
        </w:rPr>
        <w:t xml:space="preserve">method of </w:t>
      </w:r>
      <w:r w:rsidRPr="00847E05">
        <w:rPr>
          <w:rStyle w:val="Emphasis"/>
          <w:highlight w:val="green"/>
        </w:rPr>
        <w:t>analysis</w:t>
      </w:r>
      <w:r w:rsidRPr="00847E05">
        <w:rPr>
          <w:rStyle w:val="Emphasis"/>
        </w:rPr>
        <w:t xml:space="preserve"> and cohesive program of political education, </w:t>
      </w:r>
      <w:r w:rsidRPr="00847E05">
        <w:rPr>
          <w:rStyle w:val="Emphasis"/>
          <w:highlight w:val="green"/>
        </w:rPr>
        <w:t>failure to</w:t>
      </w:r>
      <w:r w:rsidRPr="00847E05">
        <w:rPr>
          <w:rStyle w:val="Emphasis"/>
        </w:rPr>
        <w:t xml:space="preserve"> promote and </w:t>
      </w:r>
      <w:r w:rsidRPr="00847E05">
        <w:rPr>
          <w:rStyle w:val="Emphasis"/>
          <w:highlight w:val="green"/>
        </w:rPr>
        <w:t>apply</w:t>
      </w:r>
      <w:r w:rsidRPr="00847E05">
        <w:rPr>
          <w:rStyle w:val="Emphasis"/>
        </w:rPr>
        <w:t xml:space="preserve"> the </w:t>
      </w:r>
      <w:r w:rsidRPr="00847E05">
        <w:rPr>
          <w:rStyle w:val="Emphasis"/>
          <w:highlight w:val="green"/>
        </w:rPr>
        <w:t>Marxist</w:t>
      </w:r>
      <w:r w:rsidRPr="00847E05">
        <w:rPr>
          <w:rStyle w:val="Emphasis"/>
        </w:rPr>
        <w:t xml:space="preserve">-Leninist principle of Democratic Centralism (debate inside the party, </w:t>
      </w:r>
      <w:r w:rsidRPr="00847E05">
        <w:rPr>
          <w:rStyle w:val="Emphasis"/>
          <w:highlight w:val="green"/>
        </w:rPr>
        <w:t xml:space="preserve">formation </w:t>
      </w:r>
      <w:r w:rsidRPr="00847E05">
        <w:rPr>
          <w:rStyle w:val="Emphasis"/>
        </w:rPr>
        <w:t xml:space="preserve">of a political line </w:t>
      </w:r>
      <w:r w:rsidRPr="00847E05">
        <w:rPr>
          <w:rStyle w:val="Emphasis"/>
          <w:highlight w:val="green"/>
        </w:rPr>
        <w:t xml:space="preserve">through </w:t>
      </w:r>
      <w:r w:rsidRPr="00847E05">
        <w:rPr>
          <w:rStyle w:val="Emphasis"/>
        </w:rPr>
        <w:t xml:space="preserve">this </w:t>
      </w:r>
      <w:r w:rsidRPr="00847E05">
        <w:rPr>
          <w:rStyle w:val="Emphasis"/>
          <w:highlight w:val="green"/>
        </w:rPr>
        <w:t>debate</w:t>
      </w:r>
      <w:r w:rsidRPr="00847E05">
        <w:rPr>
          <w:rStyle w:val="Emphasis"/>
        </w:rPr>
        <w:t xml:space="preserve">, and the upholding of this decision by all party members and organs), </w:t>
      </w:r>
      <w:r w:rsidRPr="00847E05">
        <w:rPr>
          <w:sz w:val="16"/>
        </w:rPr>
        <w:t>and a culture of liberalism that ended with comrades fighting comrades,</w:t>
      </w:r>
      <w:r w:rsidRPr="00847E05">
        <w:rPr>
          <w:rStyle w:val="Emphasis"/>
        </w:rPr>
        <w:t xml:space="preserve"> thus </w:t>
      </w:r>
      <w:r w:rsidRPr="00847E05">
        <w:rPr>
          <w:rStyle w:val="Emphasis"/>
          <w:highlight w:val="green"/>
        </w:rPr>
        <w:t>opening the door for</w:t>
      </w:r>
      <w:r w:rsidRPr="00847E05">
        <w:rPr>
          <w:rStyle w:val="Emphasis"/>
        </w:rPr>
        <w:t xml:space="preserve"> external factors (</w:t>
      </w:r>
      <w:r w:rsidRPr="00847E05">
        <w:rPr>
          <w:rStyle w:val="Emphasis"/>
          <w:highlight w:val="green"/>
        </w:rPr>
        <w:t>the FBI</w:t>
      </w:r>
      <w:r w:rsidRPr="00847E05">
        <w:rPr>
          <w:rStyle w:val="Emphasis"/>
        </w:rPr>
        <w:t xml:space="preserve"> and other LE agencies) </w:t>
      </w:r>
      <w:r w:rsidRPr="00847E05">
        <w:rPr>
          <w:sz w:val="16"/>
        </w:rPr>
        <w:t>to play havoc and get cadre railroaded into prison and killed.</w:t>
      </w:r>
      <w:r w:rsidRPr="00847E05">
        <w:rPr>
          <w:rStyle w:val="Emphasis"/>
        </w:rPr>
        <w:t xml:space="preserve"> We must study and learn </w:t>
      </w:r>
      <w:proofErr w:type="gramStart"/>
      <w:r w:rsidRPr="00847E05">
        <w:rPr>
          <w:rStyle w:val="Emphasis"/>
        </w:rPr>
        <w:t>all of</w:t>
      </w:r>
      <w:proofErr w:type="gramEnd"/>
      <w:r w:rsidRPr="00847E05">
        <w:rPr>
          <w:rStyle w:val="Emphasis"/>
        </w:rPr>
        <w:t xml:space="preserve"> these lessons, because when we develop another organization with the prestige, mass base, and power that the Panthers had, and we will, they will come for us all again. </w:t>
      </w:r>
      <w:r w:rsidRPr="00847E05">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47E05">
        <w:rPr>
          <w:sz w:val="16"/>
        </w:rPr>
        <w:t>is in disagreement</w:t>
      </w:r>
      <w:proofErr w:type="gramEnd"/>
      <w:r w:rsidRPr="00847E05">
        <w:rPr>
          <w:sz w:val="16"/>
        </w:rPr>
        <w:t xml:space="preserve"> with many Marxist-Leninist organizations today, which uphold these things and other imperialist depredations carried out under the faded red banner of China.</w:t>
      </w:r>
      <w:r w:rsidRPr="00847E05">
        <w:rPr>
          <w:rStyle w:val="Emphasis"/>
        </w:rPr>
        <w:t xml:space="preserve"> The Maoist argument is that Marxist-Leninist terrain has been spent, and the 21st century must learn from Maoism. "</w:t>
      </w:r>
      <w:r w:rsidRPr="00847E05">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847E05">
        <w:rPr>
          <w:rStyle w:val="Emphasis"/>
        </w:rPr>
        <w:t xml:space="preserve"> this means that we must be ever more creative in our application and ever more disciplined in our party-building efforts. </w:t>
      </w:r>
      <w:r w:rsidRPr="00847E05">
        <w:rPr>
          <w:rStyle w:val="Emphasis"/>
          <w:highlight w:val="green"/>
        </w:rPr>
        <w:t>Party building</w:t>
      </w:r>
      <w:r w:rsidRPr="00847E05">
        <w:rPr>
          <w:rStyle w:val="Emphasis"/>
        </w:rPr>
        <w:t xml:space="preserve"> in the USA </w:t>
      </w:r>
      <w:r w:rsidRPr="00847E05">
        <w:rPr>
          <w:rStyle w:val="Emphasis"/>
          <w:highlight w:val="green"/>
        </w:rPr>
        <w:t>requires the careful</w:t>
      </w:r>
      <w:r w:rsidRPr="00847E05">
        <w:rPr>
          <w:rStyle w:val="Emphasis"/>
        </w:rPr>
        <w:t xml:space="preserve"> and thorough </w:t>
      </w:r>
      <w:r w:rsidRPr="00847E05">
        <w:rPr>
          <w:rStyle w:val="Emphasis"/>
          <w:highlight w:val="green"/>
        </w:rPr>
        <w:t>cultivation of a</w:t>
      </w:r>
      <w:r w:rsidRPr="00847E05">
        <w:rPr>
          <w:rStyle w:val="Emphasis"/>
        </w:rPr>
        <w:t xml:space="preserve"> mass </w:t>
      </w:r>
      <w:r w:rsidRPr="00847E05">
        <w:rPr>
          <w:rStyle w:val="Emphasis"/>
          <w:highlight w:val="green"/>
        </w:rPr>
        <w:t>base.</w:t>
      </w:r>
      <w:r w:rsidRPr="00847E05">
        <w:rPr>
          <w:rStyle w:val="Emphasis"/>
        </w:rPr>
        <w:t xml:space="preserve"> Tens of thousands, even hundreds of thousands, of </w:t>
      </w:r>
      <w:r w:rsidRPr="00847E05">
        <w:rPr>
          <w:rStyle w:val="Emphasis"/>
          <w:highlight w:val="green"/>
        </w:rPr>
        <w:t>people must</w:t>
      </w:r>
      <w:r w:rsidRPr="00847E05">
        <w:rPr>
          <w:rStyle w:val="Emphasis"/>
        </w:rPr>
        <w:t xml:space="preserve"> depend on and follow this party and </w:t>
      </w:r>
      <w:r w:rsidRPr="00847E05">
        <w:rPr>
          <w:rStyle w:val="Emphasis"/>
          <w:highlight w:val="green"/>
        </w:rPr>
        <w:t>participate in</w:t>
      </w:r>
      <w:r w:rsidRPr="00847E05">
        <w:rPr>
          <w:rStyle w:val="Emphasis"/>
        </w:rPr>
        <w:t xml:space="preserve"> mass </w:t>
      </w:r>
      <w:r w:rsidRPr="00847E05">
        <w:rPr>
          <w:rStyle w:val="Emphasis"/>
          <w:highlight w:val="green"/>
        </w:rPr>
        <w:t>organizations before it can</w:t>
      </w:r>
      <w:r w:rsidRPr="00847E05">
        <w:rPr>
          <w:rStyle w:val="Emphasis"/>
        </w:rPr>
        <w:t xml:space="preserve"> even </w:t>
      </w:r>
      <w:r w:rsidRPr="00847E05">
        <w:rPr>
          <w:rStyle w:val="Emphasis"/>
          <w:highlight w:val="green"/>
        </w:rPr>
        <w:t>be</w:t>
      </w:r>
      <w:r w:rsidRPr="00847E05">
        <w:rPr>
          <w:rStyle w:val="Emphasis"/>
        </w:rPr>
        <w:t xml:space="preserve">gin to call itself </w:t>
      </w:r>
      <w:r w:rsidRPr="00847E05">
        <w:rPr>
          <w:rStyle w:val="Emphasis"/>
          <w:highlight w:val="green"/>
        </w:rPr>
        <w:t>a vanguard.</w:t>
      </w:r>
      <w:r w:rsidRPr="00847E05">
        <w:rPr>
          <w:rStyle w:val="Emphasis"/>
        </w:rPr>
        <w:t xml:space="preserve"> </w:t>
      </w:r>
      <w:r w:rsidRPr="00847E05">
        <w:rPr>
          <w:sz w:val="16"/>
        </w:rPr>
        <w:t>This is what many who came out of the New Communist Movement of the mid-late 1970s failed to realize. The days of endless squabbling sects that fight over "mass bases" of a handful of other activists must be put to an end,</w:t>
      </w:r>
      <w:r w:rsidRPr="00847E05">
        <w:rPr>
          <w:rStyle w:val="Emphasis"/>
        </w:rPr>
        <w:t xml:space="preserve"> and </w:t>
      </w:r>
      <w:r w:rsidRPr="00847E05">
        <w:rPr>
          <w:rStyle w:val="Emphasis"/>
          <w:highlight w:val="green"/>
        </w:rPr>
        <w:t>we must</w:t>
      </w:r>
      <w:r w:rsidRPr="00847E05">
        <w:rPr>
          <w:rStyle w:val="Emphasis"/>
        </w:rPr>
        <w:t xml:space="preserve"> have a truly mass perspective. </w:t>
      </w:r>
      <w:r w:rsidRPr="00847E05">
        <w:rPr>
          <w:sz w:val="16"/>
        </w:rPr>
        <w:t>There is optimism in the spread of For the People (FTP) organizations and the development of the Organizing Committee for a Maoist Communist Party (MCP-OC)</w:t>
      </w:r>
      <w:r w:rsidRPr="00847E05">
        <w:rPr>
          <w:rStyle w:val="Emphasis"/>
        </w:rPr>
        <w:t xml:space="preserve"> which has a more mass orientation and places primacy on the </w:t>
      </w:r>
      <w:r w:rsidRPr="00847E05">
        <w:rPr>
          <w:rStyle w:val="Emphasis"/>
          <w:highlight w:val="green"/>
        </w:rPr>
        <w:t>develop</w:t>
      </w:r>
      <w:r w:rsidRPr="00847E05">
        <w:rPr>
          <w:rStyle w:val="Emphasis"/>
        </w:rPr>
        <w:t xml:space="preserve">ment of </w:t>
      </w:r>
      <w:r w:rsidRPr="00847E05">
        <w:rPr>
          <w:rStyle w:val="Emphasis"/>
          <w:highlight w:val="green"/>
        </w:rPr>
        <w:t xml:space="preserve">a class analysis </w:t>
      </w:r>
      <w:r w:rsidRPr="00847E05">
        <w:rPr>
          <w:rStyle w:val="Emphasis"/>
        </w:rPr>
        <w:t xml:space="preserve">and political line in the USA that is </w:t>
      </w:r>
      <w:r w:rsidRPr="00847E05">
        <w:rPr>
          <w:rStyle w:val="Emphasis"/>
          <w:highlight w:val="green"/>
        </w:rPr>
        <w:t>based in</w:t>
      </w:r>
      <w:r w:rsidRPr="00847E05">
        <w:rPr>
          <w:rStyle w:val="Emphasis"/>
        </w:rPr>
        <w:t xml:space="preserve"> painstaking </w:t>
      </w:r>
      <w:r w:rsidRPr="00847E05">
        <w:rPr>
          <w:rStyle w:val="Emphasis"/>
          <w:highlight w:val="green"/>
        </w:rPr>
        <w:t xml:space="preserve">investigation </w:t>
      </w:r>
      <w:r w:rsidRPr="00847E05">
        <w:rPr>
          <w:rStyle w:val="Emphasis"/>
        </w:rPr>
        <w:t xml:space="preserve">and rooted in the aspirations and struggles of the most oppressed, </w:t>
      </w:r>
      <w:r w:rsidRPr="00847E05">
        <w:rPr>
          <w:sz w:val="16"/>
        </w:rPr>
        <w:t xml:space="preserve">along with a record of seeking to develop international solidarity and prison work. This, I believe, is the best hope for New </w:t>
      </w:r>
      <w:proofErr w:type="spellStart"/>
      <w:r w:rsidRPr="00847E05">
        <w:rPr>
          <w:sz w:val="16"/>
        </w:rPr>
        <w:t>Afrikan</w:t>
      </w:r>
      <w:proofErr w:type="spellEnd"/>
      <w:r w:rsidRPr="00847E05">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847E05">
        <w:rPr>
          <w:rStyle w:val="Emphasis"/>
        </w:rPr>
        <w:t xml:space="preserve"> Time is up for spinning our wheels; </w:t>
      </w:r>
      <w:r w:rsidRPr="00847E05">
        <w:rPr>
          <w:rStyle w:val="Emphasis"/>
          <w:highlight w:val="green"/>
        </w:rPr>
        <w:t xml:space="preserve">we must </w:t>
      </w:r>
      <w:r w:rsidRPr="00847E05">
        <w:rPr>
          <w:rStyle w:val="Emphasis"/>
        </w:rPr>
        <w:t xml:space="preserve">get together, </w:t>
      </w:r>
      <w:r w:rsidRPr="00847E05">
        <w:rPr>
          <w:rStyle w:val="Emphasis"/>
          <w:highlight w:val="green"/>
        </w:rPr>
        <w:t xml:space="preserve">unite </w:t>
      </w:r>
      <w:r w:rsidRPr="00847E05">
        <w:rPr>
          <w:rStyle w:val="Emphasis"/>
        </w:rPr>
        <w:t xml:space="preserve">on a principled and unshakeable basis, </w:t>
      </w:r>
      <w:r w:rsidRPr="00847E05">
        <w:rPr>
          <w:rStyle w:val="Emphasis"/>
          <w:highlight w:val="green"/>
        </w:rPr>
        <w:t xml:space="preserve">and </w:t>
      </w:r>
      <w:r w:rsidRPr="00847E05">
        <w:rPr>
          <w:rStyle w:val="Emphasis"/>
        </w:rPr>
        <w:t xml:space="preserve">mount a formidable </w:t>
      </w:r>
      <w:r w:rsidRPr="00847E05">
        <w:rPr>
          <w:rStyle w:val="Emphasis"/>
          <w:highlight w:val="green"/>
        </w:rPr>
        <w:t>resist</w:t>
      </w:r>
      <w:r w:rsidRPr="00847E05">
        <w:rPr>
          <w:rStyle w:val="Emphasis"/>
        </w:rPr>
        <w:t xml:space="preserve">ance against decades and centuries-old oppression based in </w:t>
      </w:r>
      <w:r w:rsidRPr="00847E05">
        <w:rPr>
          <w:rStyle w:val="Emphasis"/>
          <w:highlight w:val="green"/>
        </w:rPr>
        <w:t>capital</w:t>
      </w:r>
      <w:r w:rsidRPr="00847E05">
        <w:rPr>
          <w:rStyle w:val="Emphasis"/>
        </w:rPr>
        <w:t xml:space="preserve">ism and white supremacy. </w:t>
      </w:r>
      <w:r w:rsidRPr="00847E05">
        <w:rPr>
          <w:sz w:val="16"/>
        </w:rPr>
        <w:t>I also encourage support and donation to the Hampton Institute as an invaluable resource in promoting revolutionary ideology and practice in the finest Marxist tradition.</w:t>
      </w:r>
    </w:p>
    <w:p w14:paraId="7CC5E1E6" w14:textId="77777777" w:rsidR="005F0FA0" w:rsidRPr="00847E05" w:rsidRDefault="005F0FA0" w:rsidP="005F0FA0">
      <w:pPr>
        <w:pStyle w:val="Heading4"/>
        <w:rPr>
          <w:rFonts w:cs="Arial"/>
        </w:rPr>
      </w:pPr>
      <w:r w:rsidRPr="00847E05">
        <w:rPr>
          <w:rFonts w:cs="Arial"/>
        </w:rPr>
        <w:t xml:space="preserve">The </w:t>
      </w:r>
      <w:proofErr w:type="spellStart"/>
      <w:r w:rsidRPr="00847E05">
        <w:rPr>
          <w:rFonts w:cs="Arial"/>
        </w:rPr>
        <w:t>aff</w:t>
      </w:r>
      <w:proofErr w:type="spellEnd"/>
      <w:r w:rsidRPr="00847E05">
        <w:rPr>
          <w:rFonts w:cs="Arial"/>
        </w:rPr>
        <w:t xml:space="preserve"> forwards a model of debate where iterative ballots over a season help us determine what a future communist world would look like – the ROB is key to establish the conditions that makes revolution possible</w:t>
      </w:r>
    </w:p>
    <w:p w14:paraId="4E781CDB" w14:textId="77777777" w:rsidR="005F0FA0" w:rsidRPr="00847E05" w:rsidRDefault="005F0FA0" w:rsidP="005F0FA0">
      <w:proofErr w:type="spellStart"/>
      <w:r w:rsidRPr="00847E05">
        <w:rPr>
          <w:rStyle w:val="Style13ptBold"/>
        </w:rPr>
        <w:t>Southall</w:t>
      </w:r>
      <w:proofErr w:type="spellEnd"/>
      <w:r w:rsidRPr="00847E05">
        <w:rPr>
          <w:rStyle w:val="Style13ptBold"/>
        </w:rPr>
        <w:t xml:space="preserve"> 10</w:t>
      </w:r>
      <w:r w:rsidRPr="00847E05">
        <w:t xml:space="preserve"> (Nicholas </w:t>
      </w:r>
      <w:proofErr w:type="spellStart"/>
      <w:r w:rsidRPr="00847E05">
        <w:t>Southall</w:t>
      </w:r>
      <w:proofErr w:type="spellEnd"/>
      <w:r w:rsidRPr="00847E05">
        <w:t xml:space="preserve">, doctoral student, University of Wollongong. “A Multitude of Possibilities: The Strategic Vision of Antonio Negri and Michael Hardt,” School of History and Politics and Sociology, 2010, </w:t>
      </w:r>
      <w:hyperlink r:id="rId11" w:history="1">
        <w:r w:rsidRPr="00847E05">
          <w:rPr>
            <w:rStyle w:val="Hyperlink"/>
            <w:sz w:val="16"/>
          </w:rPr>
          <w:t>http://ro.uow.edu.au/cgi/viewcontent.cgi?article=4274&amp;context=theses</w:t>
        </w:r>
      </w:hyperlink>
      <w:r w:rsidRPr="00847E05">
        <w:t xml:space="preserve"> )</w:t>
      </w:r>
    </w:p>
    <w:p w14:paraId="70F7D167" w14:textId="77777777" w:rsidR="005F0FA0" w:rsidRPr="00847E05" w:rsidRDefault="005F0FA0" w:rsidP="005F0FA0">
      <w:pPr>
        <w:pStyle w:val="ListParagraph"/>
        <w:numPr>
          <w:ilvl w:val="0"/>
          <w:numId w:val="34"/>
        </w:numPr>
      </w:pPr>
      <w:r w:rsidRPr="00847E05">
        <w:t>Pre and post fiat offense can apply</w:t>
      </w:r>
    </w:p>
    <w:p w14:paraId="6E294012" w14:textId="77777777" w:rsidR="005F0FA0" w:rsidRPr="00847E05" w:rsidRDefault="005F0FA0" w:rsidP="005F0FA0">
      <w:pPr>
        <w:pStyle w:val="ListParagraph"/>
        <w:numPr>
          <w:ilvl w:val="0"/>
          <w:numId w:val="34"/>
        </w:numPr>
      </w:pPr>
      <w:r w:rsidRPr="00847E05">
        <w:t>Weigh w magnitude/</w:t>
      </w:r>
      <w:proofErr w:type="spellStart"/>
      <w:r w:rsidRPr="00847E05">
        <w:t>probaibltiy</w:t>
      </w:r>
      <w:proofErr w:type="spellEnd"/>
      <w:r w:rsidRPr="00847E05">
        <w:t>/timeframe</w:t>
      </w:r>
    </w:p>
    <w:p w14:paraId="3F8BE2DB" w14:textId="77777777" w:rsidR="005F0FA0" w:rsidRPr="00847E05" w:rsidRDefault="005F0FA0" w:rsidP="005F0FA0">
      <w:pPr>
        <w:rPr>
          <w:sz w:val="16"/>
        </w:rPr>
      </w:pPr>
      <w:r w:rsidRPr="00847E05">
        <w:rPr>
          <w:rStyle w:val="Emphasis"/>
          <w:highlight w:val="green"/>
        </w:rPr>
        <w:t>Communism</w:t>
      </w:r>
      <w:r w:rsidRPr="00847E05">
        <w:rPr>
          <w:rStyle w:val="Emphasis"/>
        </w:rPr>
        <w:t xml:space="preserve"> will remain associated with many of the horrors of the twentieth century.</w:t>
      </w:r>
      <w:r w:rsidRPr="00847E05">
        <w:rPr>
          <w:sz w:val="16"/>
        </w:rPr>
        <w:t xml:space="preserve"> Yet the term is still used and understood as a name for the continuing proletarian revolution. A 'communist revival' in the </w:t>
      </w:r>
      <w:proofErr w:type="gramStart"/>
      <w:r w:rsidRPr="00847E05">
        <w:rPr>
          <w:sz w:val="16"/>
        </w:rPr>
        <w:t>English speaking</w:t>
      </w:r>
      <w:proofErr w:type="gramEnd"/>
      <w:r w:rsidRPr="00847E05">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847E05">
        <w:rPr>
          <w:rStyle w:val="StyleUnderline"/>
        </w:rPr>
        <w:t xml:space="preserve">the word </w:t>
      </w:r>
      <w:r w:rsidRPr="00847E05">
        <w:rPr>
          <w:rStyle w:val="Emphasis"/>
          <w:highlight w:val="green"/>
        </w:rPr>
        <w:t>is</w:t>
      </w:r>
      <w:r w:rsidRPr="00847E05">
        <w:rPr>
          <w:rStyle w:val="StyleUnderline"/>
        </w:rPr>
        <w:t xml:space="preserve"> often </w:t>
      </w:r>
      <w:r w:rsidRPr="00847E05">
        <w:rPr>
          <w:rStyle w:val="Emphasis"/>
          <w:highlight w:val="green"/>
        </w:rPr>
        <w:t>linked to previous</w:t>
      </w:r>
      <w:r w:rsidRPr="00847E05">
        <w:rPr>
          <w:rStyle w:val="StyleUnderline"/>
        </w:rPr>
        <w:t xml:space="preserve"> or existing 'communist </w:t>
      </w:r>
      <w:r w:rsidRPr="00847E05">
        <w:rPr>
          <w:rStyle w:val="Emphasis"/>
          <w:highlight w:val="green"/>
        </w:rPr>
        <w:t>states</w:t>
      </w:r>
      <w:r w:rsidRPr="00847E05">
        <w:rPr>
          <w:rStyle w:val="StyleUnderline"/>
        </w:rPr>
        <w:t xml:space="preserve">' and 'communist parties'. </w:t>
      </w:r>
      <w:r w:rsidRPr="00847E05">
        <w:rPr>
          <w:sz w:val="16"/>
        </w:rPr>
        <w:t xml:space="preserve">However, I </w:t>
      </w:r>
      <w:r w:rsidRPr="00847E05">
        <w:t>agree with Hardt and Negri that these states and parties are generally manifestations of state capitalism rather than of communism. The errors and defeats of pre</w:t>
      </w:r>
      <w:r w:rsidRPr="00847E05">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7E05">
        <w:rPr>
          <w:rStyle w:val="Emphasis"/>
          <w:highlight w:val="green"/>
        </w:rPr>
        <w:t>Reclaiming</w:t>
      </w:r>
      <w:r w:rsidRPr="00847E05">
        <w:rPr>
          <w:rStyle w:val="StyleUnderline"/>
        </w:rPr>
        <w:t xml:space="preserve"> and speaking of </w:t>
      </w:r>
      <w:r w:rsidRPr="00847E05">
        <w:rPr>
          <w:rStyle w:val="Emphasis"/>
          <w:highlight w:val="green"/>
        </w:rPr>
        <w:t>communism</w:t>
      </w:r>
      <w:r w:rsidRPr="00847E05">
        <w:rPr>
          <w:rStyle w:val="StyleUnderline"/>
        </w:rPr>
        <w:t xml:space="preserve"> in a positive sense </w:t>
      </w:r>
      <w:proofErr w:type="spellStart"/>
      <w:r w:rsidRPr="00847E05">
        <w:rPr>
          <w:rStyle w:val="Emphasis"/>
          <w:highlight w:val="green"/>
        </w:rPr>
        <w:t>recognises</w:t>
      </w:r>
      <w:proofErr w:type="spellEnd"/>
      <w:r w:rsidRPr="00847E05">
        <w:rPr>
          <w:rStyle w:val="Emphasis"/>
          <w:highlight w:val="green"/>
        </w:rPr>
        <w:t xml:space="preserve"> </w:t>
      </w:r>
      <w:r w:rsidRPr="00847E05">
        <w:rPr>
          <w:rStyle w:val="Emphasis"/>
        </w:rPr>
        <w:t xml:space="preserve">the </w:t>
      </w:r>
      <w:r w:rsidRPr="00847E05">
        <w:rPr>
          <w:rStyle w:val="Emphasis"/>
          <w:highlight w:val="green"/>
        </w:rPr>
        <w:t xml:space="preserve">genuine </w:t>
      </w:r>
      <w:r w:rsidRPr="00847E05">
        <w:rPr>
          <w:rStyle w:val="Emphasis"/>
        </w:rPr>
        <w:t xml:space="preserve">communist </w:t>
      </w:r>
      <w:r w:rsidRPr="00847E05">
        <w:rPr>
          <w:rStyle w:val="Emphasis"/>
          <w:highlight w:val="green"/>
        </w:rPr>
        <w:t>heritage, which opposes authoritarianism</w:t>
      </w:r>
      <w:r w:rsidRPr="00847E05">
        <w:rPr>
          <w:rStyle w:val="Emphasis"/>
        </w:rPr>
        <w:t xml:space="preserve">, repression, </w:t>
      </w:r>
      <w:proofErr w:type="gramStart"/>
      <w:r w:rsidRPr="00847E05">
        <w:rPr>
          <w:rStyle w:val="Emphasis"/>
        </w:rPr>
        <w:t>war</w:t>
      </w:r>
      <w:proofErr w:type="gramEnd"/>
      <w:r w:rsidRPr="00847E05">
        <w:rPr>
          <w:rStyle w:val="StyleUnderline"/>
        </w:rPr>
        <w:t xml:space="preserve"> and terror, </w:t>
      </w:r>
      <w:r w:rsidRPr="00847E05">
        <w:rPr>
          <w:rStyle w:val="Emphasis"/>
        </w:rPr>
        <w:t>and illuminates</w:t>
      </w:r>
      <w:r w:rsidRPr="00847E05">
        <w:rPr>
          <w:rStyle w:val="StyleUnderline"/>
        </w:rPr>
        <w:t xml:space="preserve"> its praxes of </w:t>
      </w:r>
      <w:r w:rsidRPr="00847E05">
        <w:rPr>
          <w:rStyle w:val="Emphasis"/>
        </w:rPr>
        <w:t xml:space="preserve">freedom, democracy, peace and love. </w:t>
      </w:r>
      <w:r w:rsidRPr="00847E05">
        <w:rPr>
          <w:sz w:val="16"/>
        </w:rPr>
        <w:t xml:space="preserve">Communism has been the enemy common to many neo-liberal, social democratic, </w:t>
      </w:r>
      <w:proofErr w:type="gramStart"/>
      <w:r w:rsidRPr="00847E05">
        <w:rPr>
          <w:sz w:val="16"/>
        </w:rPr>
        <w:t>fascist</w:t>
      </w:r>
      <w:proofErr w:type="gramEnd"/>
      <w:r w:rsidRPr="00847E05">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847E05">
        <w:rPr>
          <w:sz w:val="16"/>
        </w:rPr>
        <w:t>Casarino</w:t>
      </w:r>
      <w:proofErr w:type="spellEnd"/>
      <w:r w:rsidRPr="00847E05">
        <w:rPr>
          <w:sz w:val="16"/>
        </w:rPr>
        <w:t xml:space="preserve"> and Negri: 2008: 200), rather communism is a movement, or movement of movements, and is very much alive. It is this living movement of movements that continues to threaten, </w:t>
      </w:r>
      <w:proofErr w:type="gramStart"/>
      <w:r w:rsidRPr="00847E05">
        <w:rPr>
          <w:sz w:val="16"/>
        </w:rPr>
        <w:t>challenge</w:t>
      </w:r>
      <w:proofErr w:type="gramEnd"/>
      <w:r w:rsidRPr="00847E05">
        <w:rPr>
          <w:sz w:val="16"/>
        </w:rPr>
        <w:t xml:space="preserve"> and go beyond capital. When I began this thesis, the world was at war and the people of the globe had been told: "Either you are with </w:t>
      </w:r>
      <w:proofErr w:type="gramStart"/>
      <w:r w:rsidRPr="00847E05">
        <w:rPr>
          <w:sz w:val="16"/>
        </w:rPr>
        <w:t>us</w:t>
      </w:r>
      <w:proofErr w:type="gramEnd"/>
      <w:r w:rsidRPr="00847E05">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847E05">
        <w:rPr>
          <w:sz w:val="16"/>
        </w:rPr>
        <w:t>Liliany</w:t>
      </w:r>
      <w:proofErr w:type="spellEnd"/>
      <w:r w:rsidRPr="00847E05">
        <w:rPr>
          <w:sz w:val="16"/>
        </w:rPr>
        <w:t xml:space="preserve"> </w:t>
      </w:r>
      <w:proofErr w:type="spellStart"/>
      <w:r w:rsidRPr="00847E05">
        <w:rPr>
          <w:sz w:val="16"/>
        </w:rPr>
        <w:t>Oblando</w:t>
      </w:r>
      <w:proofErr w:type="spellEnd"/>
      <w:r w:rsidRPr="00847E05">
        <w:rPr>
          <w:sz w:val="16"/>
        </w:rPr>
        <w:t xml:space="preserve">, a Colombian sociologist, was charged in 2008 with 'rebellion' and 'managing resources related to terrorist activities' while investigating right-wing death squads. </w:t>
      </w:r>
      <w:r w:rsidRPr="00847E05">
        <w:rPr>
          <w:rStyle w:val="StyleUnderline"/>
        </w:rPr>
        <w:t xml:space="preserve">Both within the academy and outside it, </w:t>
      </w:r>
      <w:r w:rsidRPr="00847E05">
        <w:rPr>
          <w:rStyle w:val="Emphasis"/>
        </w:rPr>
        <w:t>this is a dangerous time to</w:t>
      </w:r>
      <w:r w:rsidRPr="00847E05">
        <w:rPr>
          <w:rStyle w:val="StyleUnderline"/>
        </w:rPr>
        <w:t xml:space="preserve"> choose the latter option of 'either with us or against us' and to </w:t>
      </w:r>
      <w:r w:rsidRPr="00847E05">
        <w:rPr>
          <w:rStyle w:val="Emphasis"/>
        </w:rPr>
        <w:t>challenge</w:t>
      </w:r>
      <w:r w:rsidRPr="00847E05">
        <w:rPr>
          <w:rStyle w:val="Emphasis"/>
          <w:highlight w:val="green"/>
        </w:rPr>
        <w:t xml:space="preserve"> those who </w:t>
      </w:r>
      <w:r w:rsidRPr="00847E05">
        <w:rPr>
          <w:rStyle w:val="Emphasis"/>
        </w:rPr>
        <w:t>seek to</w:t>
      </w:r>
      <w:r w:rsidRPr="00847E05">
        <w:rPr>
          <w:rStyle w:val="StyleUnderline"/>
        </w:rPr>
        <w:t xml:space="preserve"> silence dissent, </w:t>
      </w:r>
      <w:r w:rsidRPr="00847E05">
        <w:rPr>
          <w:rStyle w:val="Emphasis"/>
          <w:highlight w:val="green"/>
        </w:rPr>
        <w:t xml:space="preserve">curtail critical </w:t>
      </w:r>
      <w:proofErr w:type="gramStart"/>
      <w:r w:rsidRPr="00847E05">
        <w:rPr>
          <w:rStyle w:val="Emphasis"/>
          <w:highlight w:val="green"/>
        </w:rPr>
        <w:t>debate</w:t>
      </w:r>
      <w:proofErr w:type="gramEnd"/>
      <w:r w:rsidRPr="00847E05">
        <w:rPr>
          <w:rStyle w:val="StyleUnderline"/>
        </w:rPr>
        <w:t xml:space="preserve"> and label opponents of capital, war and repression as 'traitors' and 'terrorists', </w:t>
      </w:r>
      <w:r w:rsidRPr="00847E05">
        <w:rPr>
          <w:rStyle w:val="Emphasis"/>
          <w:highlight w:val="green"/>
        </w:rPr>
        <w:t>while they defend an</w:t>
      </w:r>
      <w:r w:rsidRPr="00847E05">
        <w:rPr>
          <w:rStyle w:val="StyleUnderline"/>
        </w:rPr>
        <w:t xml:space="preserve"> established </w:t>
      </w:r>
      <w:r w:rsidRPr="00847E05">
        <w:rPr>
          <w:rStyle w:val="Emphasis"/>
          <w:highlight w:val="green"/>
        </w:rPr>
        <w:t>order that is</w:t>
      </w:r>
      <w:r w:rsidRPr="00847E05">
        <w:rPr>
          <w:rStyle w:val="StyleUnderline"/>
        </w:rPr>
        <w:t xml:space="preserve"> in fact </w:t>
      </w:r>
      <w:r w:rsidRPr="00847E05">
        <w:rPr>
          <w:rStyle w:val="Emphasis"/>
          <w:highlight w:val="green"/>
        </w:rPr>
        <w:t>terroristic</w:t>
      </w:r>
      <w:r w:rsidRPr="00847E05">
        <w:rPr>
          <w:rStyle w:val="StyleUnderline"/>
        </w:rPr>
        <w:t xml:space="preserve">. </w:t>
      </w:r>
      <w:r w:rsidRPr="00847E05">
        <w:rPr>
          <w:sz w:val="16"/>
        </w:rPr>
        <w:t xml:space="preserve">Hardt and Negri (2004: 33) assert that today "the majority of political scientists are merely technicians working to resolve the </w:t>
      </w:r>
      <w:proofErr w:type="spellStart"/>
      <w:r w:rsidRPr="00847E05">
        <w:rPr>
          <w:sz w:val="16"/>
        </w:rPr>
        <w:t>quantative</w:t>
      </w:r>
      <w:proofErr w:type="spellEnd"/>
      <w:r w:rsidRPr="00847E05">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847E05">
        <w:rPr>
          <w:rStyle w:val="Emphasis"/>
        </w:rPr>
        <w:t xml:space="preserve">Yet Hardt and Negri (2009: 127) are interested in the kind of </w:t>
      </w:r>
      <w:r w:rsidRPr="00847E05">
        <w:rPr>
          <w:rStyle w:val="Emphasis"/>
          <w:highlight w:val="green"/>
        </w:rPr>
        <w:t xml:space="preserve">academic </w:t>
      </w:r>
      <w:r w:rsidRPr="00847E05">
        <w:rPr>
          <w:rStyle w:val="Emphasis"/>
        </w:rPr>
        <w:t xml:space="preserve">strategic </w:t>
      </w:r>
      <w:r w:rsidRPr="00847E05">
        <w:rPr>
          <w:rStyle w:val="Emphasis"/>
          <w:highlight w:val="green"/>
        </w:rPr>
        <w:t>investigations</w:t>
      </w:r>
      <w:r w:rsidRPr="00847E05">
        <w:rPr>
          <w:rStyle w:val="Emphasis"/>
        </w:rPr>
        <w:t xml:space="preserve"> that </w:t>
      </w:r>
      <w:r w:rsidRPr="00847E05">
        <w:rPr>
          <w:rStyle w:val="Emphasis"/>
          <w:highlight w:val="green"/>
        </w:rPr>
        <w:t>have "been forged by</w:t>
      </w:r>
      <w:r w:rsidRPr="00847E05">
        <w:rPr>
          <w:rStyle w:val="Emphasis"/>
        </w:rPr>
        <w:t xml:space="preserve"> professors and students who take their </w:t>
      </w:r>
      <w:r w:rsidRPr="00847E05">
        <w:rPr>
          <w:rStyle w:val="Emphasis"/>
          <w:highlight w:val="green"/>
        </w:rPr>
        <w:t>work outside the universities</w:t>
      </w:r>
      <w:r w:rsidRPr="00847E05">
        <w:rPr>
          <w:rStyle w:val="Emphasis"/>
        </w:rPr>
        <w:t xml:space="preserve"> both to put their expertise at the service of the social movements and to enrich their research by </w:t>
      </w:r>
      <w:r w:rsidRPr="00847E05">
        <w:rPr>
          <w:rStyle w:val="Emphasis"/>
          <w:highlight w:val="green"/>
        </w:rPr>
        <w:t xml:space="preserve">learning from </w:t>
      </w:r>
      <w:r w:rsidRPr="00847E05">
        <w:rPr>
          <w:rStyle w:val="Emphasis"/>
        </w:rPr>
        <w:t xml:space="preserve">the </w:t>
      </w:r>
      <w:r w:rsidRPr="00847E05">
        <w:rPr>
          <w:rStyle w:val="Emphasis"/>
          <w:highlight w:val="green"/>
        </w:rPr>
        <w:t>movements</w:t>
      </w:r>
      <w:r w:rsidRPr="00847E05">
        <w:rPr>
          <w:rStyle w:val="Emphasis"/>
        </w:rPr>
        <w:t xml:space="preserve"> </w:t>
      </w:r>
      <w:r w:rsidRPr="00847E05">
        <w:rPr>
          <w:rStyle w:val="Emphasis"/>
          <w:highlight w:val="green"/>
        </w:rPr>
        <w:t>and</w:t>
      </w:r>
      <w:r w:rsidRPr="00847E05">
        <w:rPr>
          <w:rStyle w:val="Emphasis"/>
        </w:rPr>
        <w:t xml:space="preserve"> participating in t</w:t>
      </w:r>
      <w:r w:rsidRPr="00847E05">
        <w:rPr>
          <w:rStyle w:val="StyleUnderline"/>
        </w:rPr>
        <w:t xml:space="preserve">he </w:t>
      </w:r>
      <w:r w:rsidRPr="00847E05">
        <w:rPr>
          <w:rStyle w:val="StyleUnderline"/>
          <w:highlight w:val="green"/>
        </w:rPr>
        <w:t>production of knowledge</w:t>
      </w:r>
      <w:r w:rsidRPr="00847E05">
        <w:rPr>
          <w:rStyle w:val="StyleUnderline"/>
        </w:rPr>
        <w:t xml:space="preserve"> developed there".</w:t>
      </w:r>
      <w:r w:rsidRPr="00847E05">
        <w:rPr>
          <w:sz w:val="16"/>
        </w:rPr>
        <w:t xml:space="preserve"> </w:t>
      </w:r>
      <w:proofErr w:type="gramStart"/>
      <w:r w:rsidRPr="00847E05">
        <w:rPr>
          <w:sz w:val="16"/>
        </w:rPr>
        <w:t>In order to</w:t>
      </w:r>
      <w:proofErr w:type="gramEnd"/>
      <w:r w:rsidRPr="00847E05">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847E05">
        <w:rPr>
          <w:rStyle w:val="Emphasis"/>
        </w:rPr>
        <w:t xml:space="preserve"> argues that a researcher's politics will influence a whole variety</w:t>
      </w:r>
      <w:r w:rsidRPr="00847E05">
        <w:rPr>
          <w:rStyle w:val="StyleUnderline"/>
        </w:rPr>
        <w:t xml:space="preserve"> of </w:t>
      </w:r>
      <w:r w:rsidRPr="00847E05">
        <w:rPr>
          <w:rStyle w:val="Emphasis"/>
        </w:rPr>
        <w:t>presuppositions that in turn have implications for the conduct of the research</w:t>
      </w:r>
      <w:r w:rsidRPr="00847E05">
        <w:rPr>
          <w:rStyle w:val="StyleUnderline"/>
        </w:rPr>
        <w:t>.</w:t>
      </w:r>
      <w:r w:rsidRPr="00847E05">
        <w:rPr>
          <w:sz w:val="16"/>
        </w:rPr>
        <w:t xml:space="preserve"> Accordingly, </w:t>
      </w:r>
      <w:proofErr w:type="spellStart"/>
      <w:r w:rsidRPr="00847E05">
        <w:rPr>
          <w:sz w:val="16"/>
        </w:rPr>
        <w:t>Mies</w:t>
      </w:r>
      <w:proofErr w:type="spellEnd"/>
      <w:r w:rsidRPr="00847E05">
        <w:rPr>
          <w:sz w:val="16"/>
        </w:rPr>
        <w:t xml:space="preserve"> (1993: 68) advocates a "conscious partiality" in conducting research, while Mitropoulos and Neilson (2005) argue against "the apparently objective space of an ivory tower-whose recourse to a de-</w:t>
      </w:r>
      <w:proofErr w:type="spellStart"/>
      <w:r w:rsidRPr="00847E05">
        <w:rPr>
          <w:sz w:val="16"/>
        </w:rPr>
        <w:t>politicisation</w:t>
      </w:r>
      <w:proofErr w:type="spellEnd"/>
      <w:r w:rsidRPr="00847E05">
        <w:rPr>
          <w:sz w:val="16"/>
        </w:rPr>
        <w:t xml:space="preserve"> of knowledge marks the concealment of a politics". Proletarian politics is compelled to an incessant process of polemic, </w:t>
      </w:r>
      <w:proofErr w:type="gramStart"/>
      <w:r w:rsidRPr="00847E05">
        <w:rPr>
          <w:sz w:val="16"/>
        </w:rPr>
        <w:t>critique</w:t>
      </w:r>
      <w:proofErr w:type="gramEnd"/>
      <w:r w:rsidRPr="00847E05">
        <w:rPr>
          <w:sz w:val="16"/>
        </w:rPr>
        <w:t xml:space="preserve"> and intervention in social relations (</w:t>
      </w:r>
      <w:proofErr w:type="spellStart"/>
      <w:r w:rsidRPr="00847E05">
        <w:rPr>
          <w:sz w:val="16"/>
        </w:rPr>
        <w:t>Thobum</w:t>
      </w:r>
      <w:proofErr w:type="spellEnd"/>
      <w:r w:rsidRPr="00847E05">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847E05">
        <w:rPr>
          <w:sz w:val="16"/>
        </w:rPr>
        <w:t>inï</w:t>
      </w:r>
      <w:proofErr w:type="spellEnd"/>
      <w:r w:rsidRPr="00847E05">
        <w:rPr>
          <w:sz w:val="16"/>
        </w:rPr>
        <w:t>¬‚</w:t>
      </w:r>
      <w:proofErr w:type="spellStart"/>
      <w:r w:rsidRPr="00847E05">
        <w:rPr>
          <w:sz w:val="16"/>
        </w:rPr>
        <w:t>uenced</w:t>
      </w:r>
      <w:proofErr w:type="spellEnd"/>
      <w:r w:rsidRPr="00847E05">
        <w:rPr>
          <w:sz w:val="16"/>
        </w:rPr>
        <w:t xml:space="preserve"> by my values, beliefs, </w:t>
      </w:r>
      <w:proofErr w:type="gramStart"/>
      <w:r w:rsidRPr="00847E05">
        <w:rPr>
          <w:sz w:val="16"/>
        </w:rPr>
        <w:t>experiences</w:t>
      </w:r>
      <w:proofErr w:type="gramEnd"/>
      <w:r w:rsidRPr="00847E05">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847E05">
        <w:rPr>
          <w:sz w:val="16"/>
        </w:rPr>
        <w:t>valorisation</w:t>
      </w:r>
      <w:proofErr w:type="spellEnd"/>
      <w:r w:rsidRPr="00847E05">
        <w:rPr>
          <w:sz w:val="16"/>
        </w:rPr>
        <w:t>. The role of the communist intellectual is to embark "on the project of co-research aimed at making the multitude.</w:t>
      </w:r>
      <w:r w:rsidRPr="00847E05">
        <w:rPr>
          <w:rStyle w:val="StyleUnderline"/>
        </w:rPr>
        <w:t xml:space="preserve"> </w:t>
      </w:r>
      <w:r w:rsidRPr="00847E05">
        <w:rPr>
          <w:rStyle w:val="Emphasis"/>
        </w:rPr>
        <w:t xml:space="preserve">The intellectual is thus not 'out in front' to determine the movements of history or 'on the sidelines' to critique them but rather completely 'inside"' where strategic </w:t>
      </w:r>
      <w:r w:rsidRPr="00847E05">
        <w:rPr>
          <w:rStyle w:val="Emphasis"/>
          <w:highlight w:val="green"/>
        </w:rPr>
        <w:t>investigation</w:t>
      </w:r>
      <w:r w:rsidRPr="00847E05">
        <w:rPr>
          <w:rStyle w:val="Emphasis"/>
        </w:rPr>
        <w:t xml:space="preserve"> can be "a </w:t>
      </w:r>
      <w:r w:rsidRPr="00847E05">
        <w:rPr>
          <w:rStyle w:val="Emphasis"/>
          <w:highlight w:val="green"/>
        </w:rPr>
        <w:t>form</w:t>
      </w:r>
      <w:r w:rsidRPr="00847E05">
        <w:rPr>
          <w:rStyle w:val="Emphasis"/>
        </w:rPr>
        <w:t xml:space="preserve"> of </w:t>
      </w:r>
      <w:r w:rsidRPr="00847E05">
        <w:rPr>
          <w:rStyle w:val="Emphasis"/>
          <w:highlight w:val="green"/>
        </w:rPr>
        <w:t>militancy</w:t>
      </w:r>
      <w:r w:rsidRPr="00847E05">
        <w:rPr>
          <w:rStyle w:val="StyleUnderline"/>
        </w:rPr>
        <w:t>"</w:t>
      </w:r>
      <w:r w:rsidRPr="00847E05">
        <w:rPr>
          <w:sz w:val="16"/>
        </w:rPr>
        <w:t xml:space="preserve"> (Hardt and Negri: 2009: H8, 125). Marx's conception of proletarian praxis, that is the relation of theory and practice, explains how change comes about as people act and learn by </w:t>
      </w:r>
      <w:proofErr w:type="gramStart"/>
      <w:r w:rsidRPr="00847E05">
        <w:rPr>
          <w:sz w:val="16"/>
        </w:rPr>
        <w:t>taking action</w:t>
      </w:r>
      <w:proofErr w:type="gramEnd"/>
      <w:r w:rsidRPr="00847E05">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847E05">
        <w:rPr>
          <w:sz w:val="16"/>
        </w:rPr>
        <w:t>in order to</w:t>
      </w:r>
      <w:proofErr w:type="gramEnd"/>
      <w:r w:rsidRPr="00847E05">
        <w:rPr>
          <w:sz w:val="16"/>
        </w:rPr>
        <w:t xml:space="preserve"> transform reality, which ultimately involves the production of new truths". They use the ideas of </w:t>
      </w:r>
      <w:proofErr w:type="spellStart"/>
      <w:r w:rsidRPr="00847E05">
        <w:rPr>
          <w:sz w:val="16"/>
        </w:rPr>
        <w:t>Raniero</w:t>
      </w:r>
      <w:proofErr w:type="spellEnd"/>
      <w:r w:rsidRPr="00847E05">
        <w:rPr>
          <w:sz w:val="16"/>
        </w:rPr>
        <w:t xml:space="preserve"> </w:t>
      </w:r>
      <w:proofErr w:type="spellStart"/>
      <w:r w:rsidRPr="00847E05">
        <w:rPr>
          <w:sz w:val="16"/>
        </w:rPr>
        <w:t>Panzieri</w:t>
      </w:r>
      <w:proofErr w:type="spellEnd"/>
      <w:r w:rsidRPr="00847E05">
        <w:rPr>
          <w:sz w:val="16"/>
        </w:rPr>
        <w:t xml:space="preserve"> and Cornelius </w:t>
      </w:r>
      <w:proofErr w:type="spellStart"/>
      <w:r w:rsidRPr="00847E05">
        <w:rPr>
          <w:sz w:val="16"/>
        </w:rPr>
        <w:t>Castoriadis</w:t>
      </w:r>
      <w:proofErr w:type="spellEnd"/>
      <w:r w:rsidRPr="00847E05">
        <w:rPr>
          <w:sz w:val="16"/>
        </w:rPr>
        <w:t xml:space="preserve"> (in Hardt and Negri: 2009: 24) to explain that "although Marxism is born as sociology,</w:t>
      </w:r>
      <w:r w:rsidRPr="00847E05">
        <w:rPr>
          <w:rStyle w:val="Emphasis"/>
        </w:rPr>
        <w:t xml:space="preserve"> </w:t>
      </w:r>
      <w:r w:rsidRPr="00847E05">
        <w:rPr>
          <w:rStyle w:val="Emphasis"/>
          <w:highlight w:val="green"/>
        </w:rPr>
        <w:t>the</w:t>
      </w:r>
      <w:r w:rsidRPr="00847E05">
        <w:rPr>
          <w:rStyle w:val="Emphasis"/>
        </w:rPr>
        <w:t xml:space="preserve"> </w:t>
      </w:r>
      <w:r w:rsidRPr="00847E05">
        <w:rPr>
          <w:rStyle w:val="StyleUnderline"/>
          <w:highlight w:val="green"/>
        </w:rPr>
        <w:t>fundamental task is to translate</w:t>
      </w:r>
      <w:r w:rsidRPr="00847E05">
        <w:rPr>
          <w:rStyle w:val="StyleUnderline"/>
        </w:rPr>
        <w:t xml:space="preserve"> that sociological perspective into not just political science but really </w:t>
      </w:r>
      <w:r w:rsidRPr="00847E05">
        <w:rPr>
          <w:rStyle w:val="StyleUnderline"/>
          <w:highlight w:val="green"/>
        </w:rPr>
        <w:t>the science of revolution"</w:t>
      </w:r>
      <w:r w:rsidRPr="00847E05">
        <w:rPr>
          <w:rStyle w:val="StyleUnderline"/>
        </w:rPr>
        <w:t xml:space="preserve"> </w:t>
      </w:r>
      <w:r w:rsidRPr="00847E05">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748AD02F" w14:textId="77777777" w:rsidR="005F0FA0" w:rsidRPr="00847E05" w:rsidRDefault="005F0FA0" w:rsidP="005F0FA0">
      <w:pPr>
        <w:pStyle w:val="Heading3"/>
      </w:pPr>
      <w:r w:rsidRPr="00847E05">
        <w:t>Part 4 is the Cold War</w:t>
      </w:r>
    </w:p>
    <w:p w14:paraId="0C61991B" w14:textId="77777777" w:rsidR="005F0FA0" w:rsidRPr="00847E05" w:rsidRDefault="005F0FA0" w:rsidP="005F0FA0">
      <w:pPr>
        <w:pStyle w:val="Heading4"/>
        <w:rPr>
          <w:rFonts w:cs="Arial"/>
        </w:rPr>
      </w:pPr>
      <w:r w:rsidRPr="00847E05">
        <w:rPr>
          <w:rFonts w:cs="Arial"/>
        </w:rPr>
        <w:t xml:space="preserve">Central Planning solves everything – </w:t>
      </w:r>
    </w:p>
    <w:p w14:paraId="173B685E" w14:textId="77777777" w:rsidR="005F0FA0" w:rsidRPr="00847E05" w:rsidRDefault="005F0FA0" w:rsidP="005F0FA0">
      <w:pPr>
        <w:pStyle w:val="Heading4"/>
        <w:rPr>
          <w:rFonts w:cs="Arial"/>
        </w:rPr>
      </w:pPr>
      <w:r w:rsidRPr="00847E05">
        <w:rPr>
          <w:rFonts w:cs="Arial"/>
        </w:rPr>
        <w:t>1] Red Innovation –</w:t>
      </w:r>
    </w:p>
    <w:p w14:paraId="5D1FA388" w14:textId="77777777" w:rsidR="005F0FA0" w:rsidRPr="00847E05" w:rsidRDefault="005F0FA0" w:rsidP="005F0FA0">
      <w:pPr>
        <w:rPr>
          <w:b/>
          <w:bCs/>
          <w:sz w:val="26"/>
        </w:rPr>
      </w:pPr>
      <w:r w:rsidRPr="00847E05">
        <w:rPr>
          <w:rStyle w:val="Style13ptBold"/>
        </w:rPr>
        <w:t xml:space="preserve">Nieto &amp; Mateo 20 </w:t>
      </w:r>
      <w:r w:rsidRPr="00847E05">
        <w:t xml:space="preserve">[Maxi Nieto is a PhD is sociology from the University of Elche and writer for </w:t>
      </w:r>
      <w:proofErr w:type="spellStart"/>
      <w:r w:rsidRPr="00847E05">
        <w:t>Ciber</w:t>
      </w:r>
      <w:proofErr w:type="spellEnd"/>
      <w:r w:rsidRPr="00847E05">
        <w:t xml:space="preserve"> </w:t>
      </w:r>
      <w:proofErr w:type="spellStart"/>
      <w:r w:rsidRPr="00847E05">
        <w:t>Comunismo</w:t>
      </w:r>
      <w:proofErr w:type="spellEnd"/>
      <w:r w:rsidRPr="00847E05">
        <w:t xml:space="preserve"> and Juan Pablo Mateo is a visiting scholar in the department of Economics at The New School, </w:t>
      </w:r>
      <w:proofErr w:type="gramStart"/>
      <w:r w:rsidRPr="00847E05">
        <w:t>New York</w:t>
      </w:r>
      <w:proofErr w:type="gramEnd"/>
      <w:r w:rsidRPr="00847E05">
        <w:t xml:space="preserve"> and economics professor at the University of Valladolid (Spain). January 2020, “Dynamic Efficiency in a Planned Economy: Innovation and Entrepreneurship Without Markets”, Science &amp; Society, </w:t>
      </w:r>
      <w:hyperlink r:id="rId12" w:history="1">
        <w:r w:rsidRPr="00847E05">
          <w:rPr>
            <w:rStyle w:val="Hyperlink"/>
          </w:rPr>
          <w:t>https://www.researchgate.net/publication/338327276_Dynamic_Efficiency_in_a_Planned_Economy_Innovation_and_Entrepreneurship_Without_Markets //</w:t>
        </w:r>
        <w:proofErr w:type="spellStart"/>
      </w:hyperlink>
      <w:r w:rsidRPr="00847E05">
        <w:t>gbs</w:t>
      </w:r>
      <w:proofErr w:type="spellEnd"/>
      <w:r w:rsidRPr="00847E05">
        <w:t xml:space="preserve"> </w:t>
      </w:r>
      <w:proofErr w:type="spellStart"/>
      <w:r w:rsidRPr="00847E05">
        <w:t>jacobs</w:t>
      </w:r>
      <w:proofErr w:type="spellEnd"/>
      <w:r w:rsidRPr="00847E05">
        <w:t xml:space="preserve"> &amp; </w:t>
      </w:r>
      <w:proofErr w:type="spellStart"/>
      <w:r w:rsidRPr="00847E05">
        <w:t>majeed</w:t>
      </w:r>
      <w:proofErr w:type="spellEnd"/>
      <w:r w:rsidRPr="00847E05">
        <w:t xml:space="preserve">] </w:t>
      </w:r>
    </w:p>
    <w:p w14:paraId="21D179E4" w14:textId="77777777" w:rsidR="005F0FA0" w:rsidRPr="00847E05" w:rsidRDefault="005F0FA0" w:rsidP="005F0FA0">
      <w:pPr>
        <w:rPr>
          <w:sz w:val="16"/>
        </w:rPr>
      </w:pPr>
      <w:r w:rsidRPr="00847E05">
        <w:rPr>
          <w:sz w:val="16"/>
        </w:rPr>
        <w:t xml:space="preserve">4.1. Innovation and social property. Innovation occurs </w:t>
      </w:r>
      <w:proofErr w:type="gramStart"/>
      <w:r w:rsidRPr="00847E05">
        <w:rPr>
          <w:sz w:val="16"/>
        </w:rPr>
        <w:t>as a result of</w:t>
      </w:r>
      <w:proofErr w:type="gramEnd"/>
      <w:r w:rsidRPr="00847E05">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847E05">
        <w:rPr>
          <w:sz w:val="16"/>
        </w:rPr>
        <w:t>in</w:t>
      </w:r>
      <w:proofErr w:type="gramEnd"/>
      <w:r w:rsidRPr="00847E05">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847E05">
        <w:rPr>
          <w:sz w:val="16"/>
        </w:rPr>
        <w:t>Kirzner</w:t>
      </w:r>
      <w:proofErr w:type="spellEnd"/>
      <w:r w:rsidRPr="00847E05">
        <w:rPr>
          <w:sz w:val="16"/>
        </w:rPr>
        <w:t>). In fact, the entrepreneurial function develops within specific institutional frameworks and organized structures, both at the micro and macro levels.</w:t>
      </w:r>
      <w:r w:rsidRPr="00847E05">
        <w:rPr>
          <w:rStyle w:val="Emphasis"/>
        </w:rPr>
        <w:t xml:space="preserve"> In this sense, </w:t>
      </w:r>
      <w:r w:rsidRPr="00847E05">
        <w:rPr>
          <w:rStyle w:val="Emphasis"/>
          <w:highlight w:val="green"/>
        </w:rPr>
        <w:t xml:space="preserve">a socialist economy has </w:t>
      </w:r>
      <w:r w:rsidRPr="00847E05">
        <w:rPr>
          <w:rStyle w:val="Emphasis"/>
        </w:rPr>
        <w:t xml:space="preserve">significant </w:t>
      </w:r>
      <w:r w:rsidRPr="00847E05">
        <w:rPr>
          <w:rStyle w:val="Emphasis"/>
          <w:highlight w:val="green"/>
        </w:rPr>
        <w:t>advantages for</w:t>
      </w:r>
      <w:r w:rsidRPr="00847E05">
        <w:rPr>
          <w:rStyle w:val="Emphasis"/>
        </w:rPr>
        <w:t xml:space="preserve"> developing technological and business </w:t>
      </w:r>
      <w:r w:rsidRPr="00847E05">
        <w:rPr>
          <w:rStyle w:val="Emphasis"/>
          <w:highlight w:val="green"/>
        </w:rPr>
        <w:t>innovation</w:t>
      </w:r>
      <w:r w:rsidRPr="00847E05">
        <w:rPr>
          <w:rStyle w:val="Emphasis"/>
        </w:rPr>
        <w:t xml:space="preserve">, as opposed to a capitalist economy: </w:t>
      </w:r>
      <w:proofErr w:type="spellStart"/>
      <w:r w:rsidRPr="00847E05">
        <w:rPr>
          <w:rStyle w:val="Emphasis"/>
        </w:rPr>
        <w:t>i</w:t>
      </w:r>
      <w:proofErr w:type="spellEnd"/>
      <w:r w:rsidRPr="00847E05">
        <w:rPr>
          <w:rStyle w:val="Emphasis"/>
        </w:rPr>
        <w:t>) socialism allows for greater and</w:t>
      </w:r>
      <w:r w:rsidRPr="00847E05">
        <w:rPr>
          <w:rStyle w:val="Emphasis"/>
          <w:highlight w:val="green"/>
        </w:rPr>
        <w:t xml:space="preserve"> more efficient</w:t>
      </w:r>
      <w:r w:rsidRPr="00847E05">
        <w:rPr>
          <w:rStyle w:val="Emphasis"/>
        </w:rPr>
        <w:t xml:space="preserve"> allocation of resources to </w:t>
      </w:r>
      <w:r w:rsidRPr="00847E05">
        <w:rPr>
          <w:rStyle w:val="Emphasis"/>
          <w:highlight w:val="green"/>
        </w:rPr>
        <w:t>R&amp;D</w:t>
      </w:r>
      <w:r w:rsidRPr="00847E05">
        <w:rPr>
          <w:rStyle w:val="Emphasis"/>
        </w:rPr>
        <w:t xml:space="preserve">&amp;I activities, </w:t>
      </w:r>
      <w:r w:rsidRPr="00847E05">
        <w:rPr>
          <w:rStyle w:val="Emphasis"/>
          <w:highlight w:val="green"/>
        </w:rPr>
        <w:t>thanks to centralized control</w:t>
      </w:r>
      <w:r w:rsidRPr="00847E05">
        <w:rPr>
          <w:rStyle w:val="Emphasis"/>
        </w:rPr>
        <w:t xml:space="preserve"> of the surplus </w:t>
      </w:r>
      <w:r w:rsidRPr="00847E05">
        <w:rPr>
          <w:rStyle w:val="Emphasis"/>
          <w:highlight w:val="green"/>
        </w:rPr>
        <w:t xml:space="preserve">and </w:t>
      </w:r>
      <w:r w:rsidRPr="00847E05">
        <w:rPr>
          <w:rStyle w:val="Emphasis"/>
        </w:rPr>
        <w:t xml:space="preserve">the </w:t>
      </w:r>
      <w:r w:rsidRPr="00847E05">
        <w:rPr>
          <w:rStyle w:val="Emphasis"/>
          <w:highlight w:val="green"/>
        </w:rPr>
        <w:t xml:space="preserve">absence of </w:t>
      </w:r>
      <w:r w:rsidRPr="00847E05">
        <w:rPr>
          <w:rStyle w:val="Emphasis"/>
        </w:rPr>
        <w:t xml:space="preserve">sumptuous </w:t>
      </w:r>
      <w:r w:rsidRPr="00847E05">
        <w:rPr>
          <w:rStyle w:val="Emphasis"/>
          <w:highlight w:val="green"/>
        </w:rPr>
        <w:t>consumption</w:t>
      </w:r>
      <w:r w:rsidRPr="00847E05">
        <w:rPr>
          <w:rStyle w:val="Emphasis"/>
        </w:rPr>
        <w:t xml:space="preserve"> and a rentier population; ii) there are </w:t>
      </w:r>
      <w:r w:rsidRPr="00847E05">
        <w:rPr>
          <w:rStyle w:val="Emphasis"/>
          <w:highlight w:val="green"/>
        </w:rPr>
        <w:t>no obstacles</w:t>
      </w:r>
      <w:r w:rsidRPr="00847E05">
        <w:rPr>
          <w:rStyle w:val="Emphasis"/>
        </w:rPr>
        <w:t xml:space="preserve"> (property rights) </w:t>
      </w:r>
      <w:r w:rsidRPr="00847E05">
        <w:rPr>
          <w:rStyle w:val="Emphasis"/>
          <w:highlight w:val="green"/>
        </w:rPr>
        <w:t>to</w:t>
      </w:r>
      <w:r w:rsidRPr="00847E05">
        <w:rPr>
          <w:rStyle w:val="Emphasis"/>
        </w:rPr>
        <w:t xml:space="preserve"> the free </w:t>
      </w:r>
      <w:r w:rsidRPr="00847E05">
        <w:rPr>
          <w:rStyle w:val="Emphasis"/>
          <w:highlight w:val="green"/>
        </w:rPr>
        <w:t xml:space="preserve">dissemination of new products </w:t>
      </w:r>
      <w:r w:rsidRPr="00847E05">
        <w:rPr>
          <w:rStyle w:val="Emphasis"/>
        </w:rPr>
        <w:t xml:space="preserve">and techniques; iii) the </w:t>
      </w:r>
      <w:r w:rsidRPr="00847E05">
        <w:rPr>
          <w:rStyle w:val="Emphasis"/>
          <w:highlight w:val="green"/>
        </w:rPr>
        <w:t xml:space="preserve">equal distribution </w:t>
      </w:r>
      <w:r w:rsidRPr="00847E05">
        <w:rPr>
          <w:rStyle w:val="Emphasis"/>
        </w:rPr>
        <w:t xml:space="preserve">of resources </w:t>
      </w:r>
      <w:r w:rsidRPr="00847E05">
        <w:rPr>
          <w:sz w:val="16"/>
        </w:rPr>
        <w:t>(which guarantees that no basic needs go unmet) allows for discovery</w:t>
      </w:r>
      <w:r w:rsidRPr="00847E05">
        <w:rPr>
          <w:rStyle w:val="Emphasis"/>
        </w:rPr>
        <w:t xml:space="preserve"> </w:t>
      </w:r>
      <w:r w:rsidRPr="00847E05">
        <w:rPr>
          <w:rStyle w:val="Emphasis"/>
          <w:highlight w:val="green"/>
        </w:rPr>
        <w:t xml:space="preserve">and </w:t>
      </w:r>
      <w:r w:rsidRPr="00847E05">
        <w:rPr>
          <w:rStyle w:val="Emphasis"/>
        </w:rPr>
        <w:t xml:space="preserve">fuller </w:t>
      </w:r>
      <w:r w:rsidRPr="00847E05">
        <w:rPr>
          <w:rStyle w:val="Emphasis"/>
          <w:highlight w:val="green"/>
        </w:rPr>
        <w:t>develop</w:t>
      </w:r>
      <w:r w:rsidRPr="00847E05">
        <w:rPr>
          <w:rStyle w:val="Emphasis"/>
        </w:rPr>
        <w:t xml:space="preserve">ment of </w:t>
      </w:r>
      <w:r w:rsidRPr="00847E05">
        <w:rPr>
          <w:rStyle w:val="Emphasis"/>
          <w:highlight w:val="green"/>
        </w:rPr>
        <w:t>talent</w:t>
      </w:r>
      <w:r w:rsidRPr="00847E05">
        <w:rPr>
          <w:rStyle w:val="Emphasis"/>
        </w:rPr>
        <w:t xml:space="preserve">, </w:t>
      </w:r>
      <w:r w:rsidRPr="00847E05">
        <w:rPr>
          <w:sz w:val="16"/>
        </w:rPr>
        <w:t>which likewise occurs when work is undertaken through tasks that are more balanced for the majority and less routine; iv) in allocating investment, more information is available</w:t>
      </w:r>
      <w:r w:rsidRPr="00847E05">
        <w:rPr>
          <w:rStyle w:val="Emphasis"/>
        </w:rPr>
        <w:t xml:space="preserve"> and the </w:t>
      </w:r>
      <w:r w:rsidRPr="00847E05">
        <w:rPr>
          <w:rStyle w:val="Emphasis"/>
          <w:highlight w:val="green"/>
        </w:rPr>
        <w:t>criteria</w:t>
      </w:r>
      <w:r w:rsidRPr="00847E05">
        <w:rPr>
          <w:rStyle w:val="Emphasis"/>
        </w:rPr>
        <w:t xml:space="preserve"> are </w:t>
      </w:r>
      <w:r w:rsidRPr="00847E05">
        <w:rPr>
          <w:rStyle w:val="Emphasis"/>
          <w:highlight w:val="green"/>
        </w:rPr>
        <w:t>more varied than</w:t>
      </w:r>
      <w:r w:rsidRPr="00847E05">
        <w:rPr>
          <w:rStyle w:val="Emphasis"/>
        </w:rPr>
        <w:t xml:space="preserve"> mere expectation of </w:t>
      </w:r>
      <w:r w:rsidRPr="00847E05">
        <w:rPr>
          <w:rStyle w:val="Emphasis"/>
          <w:highlight w:val="green"/>
        </w:rPr>
        <w:t>profit</w:t>
      </w:r>
      <w:r w:rsidRPr="00847E05">
        <w:rPr>
          <w:rStyle w:val="Emphasis"/>
        </w:rPr>
        <w:t xml:space="preserve">; v) </w:t>
      </w:r>
      <w:r w:rsidRPr="00847E05">
        <w:rPr>
          <w:rStyle w:val="Emphasis"/>
          <w:highlight w:val="green"/>
        </w:rPr>
        <w:t>social</w:t>
      </w:r>
      <w:r w:rsidRPr="00847E05">
        <w:rPr>
          <w:rStyle w:val="Emphasis"/>
        </w:rPr>
        <w:t xml:space="preserve"> </w:t>
      </w:r>
      <w:r w:rsidRPr="00847E05">
        <w:rPr>
          <w:rStyle w:val="Emphasis"/>
          <w:highlight w:val="green"/>
        </w:rPr>
        <w:t>ownership is more</w:t>
      </w:r>
      <w:r w:rsidRPr="00847E05">
        <w:rPr>
          <w:rStyle w:val="Emphasis"/>
        </w:rPr>
        <w:t xml:space="preserve"> inclusive and </w:t>
      </w:r>
      <w:r w:rsidRPr="00847E05">
        <w:rPr>
          <w:rStyle w:val="Emphasis"/>
          <w:highlight w:val="green"/>
        </w:rPr>
        <w:t>participatory</w:t>
      </w:r>
      <w:r w:rsidRPr="00847E05">
        <w:rPr>
          <w:rStyle w:val="Emphasis"/>
        </w:rPr>
        <w:t xml:space="preserve"> than capitalist enterprise </w:t>
      </w:r>
      <w:r w:rsidRPr="00847E05">
        <w:rPr>
          <w:rStyle w:val="Emphasis"/>
          <w:highlight w:val="green"/>
        </w:rPr>
        <w:t>in</w:t>
      </w:r>
      <w:r w:rsidRPr="00847E05">
        <w:rPr>
          <w:rStyle w:val="Emphasis"/>
        </w:rPr>
        <w:t xml:space="preserve"> terms of generating and </w:t>
      </w:r>
      <w:r w:rsidRPr="00847E05">
        <w:rPr>
          <w:rStyle w:val="Emphasis"/>
          <w:highlight w:val="green"/>
        </w:rPr>
        <w:t>mobilizing knowledge</w:t>
      </w:r>
      <w:r w:rsidRPr="00847E05">
        <w:rPr>
          <w:rStyle w:val="Emphasis"/>
        </w:rPr>
        <w:t xml:space="preserve"> </w:t>
      </w:r>
      <w:r w:rsidRPr="00847E05">
        <w:rPr>
          <w:sz w:val="16"/>
        </w:rPr>
        <w:t>(tacit or not) and encouraging innovation;</w:t>
      </w:r>
      <w:r w:rsidRPr="00847E05">
        <w:rPr>
          <w:rStyle w:val="Emphasis"/>
        </w:rPr>
        <w:t xml:space="preserve"> vi) socialism does </w:t>
      </w:r>
      <w:r w:rsidRPr="00847E05">
        <w:rPr>
          <w:rStyle w:val="Emphasis"/>
          <w:highlight w:val="green"/>
        </w:rPr>
        <w:t>no</w:t>
      </w:r>
      <w:r w:rsidRPr="00847E05">
        <w:rPr>
          <w:rStyle w:val="Emphasis"/>
        </w:rPr>
        <w:t xml:space="preserve">t impose </w:t>
      </w:r>
      <w:r w:rsidRPr="00847E05">
        <w:rPr>
          <w:rStyle w:val="Emphasis"/>
          <w:highlight w:val="green"/>
        </w:rPr>
        <w:t>short-term innovation cycles</w:t>
      </w:r>
      <w:r w:rsidRPr="00847E05">
        <w:rPr>
          <w:rStyle w:val="Emphasis"/>
        </w:rPr>
        <w:t xml:space="preserve"> looking </w:t>
      </w:r>
      <w:r w:rsidRPr="00847E05">
        <w:rPr>
          <w:rStyle w:val="Emphasis"/>
          <w:highlight w:val="green"/>
        </w:rPr>
        <w:t>to</w:t>
      </w:r>
      <w:r w:rsidRPr="00847E05">
        <w:rPr>
          <w:rStyle w:val="Emphasis"/>
        </w:rPr>
        <w:t xml:space="preserve"> generate products that can </w:t>
      </w:r>
      <w:r w:rsidRPr="00847E05">
        <w:rPr>
          <w:rStyle w:val="Emphasis"/>
          <w:highlight w:val="green"/>
        </w:rPr>
        <w:t>be commercialized</w:t>
      </w:r>
      <w:r w:rsidRPr="00847E05">
        <w:rPr>
          <w:rStyle w:val="Emphasis"/>
        </w:rPr>
        <w:t xml:space="preserve"> in, </w:t>
      </w:r>
      <w:r w:rsidRPr="00847E05">
        <w:rPr>
          <w:sz w:val="16"/>
        </w:rPr>
        <w:t>say, four to six months, as is typical in capitalist economies. Under these favorable general conditions, the development of innovation in a socialist economy would unfold in three fundamental areas:</w:t>
      </w:r>
      <w:r w:rsidRPr="00847E05">
        <w:rPr>
          <w:rStyle w:val="Emphasis"/>
        </w:rPr>
        <w:t xml:space="preserve"> </w:t>
      </w:r>
      <w:proofErr w:type="spellStart"/>
      <w:r w:rsidRPr="00847E05">
        <w:rPr>
          <w:rStyle w:val="Emphasis"/>
        </w:rPr>
        <w:t>i</w:t>
      </w:r>
      <w:proofErr w:type="spellEnd"/>
      <w:r w:rsidRPr="00847E05">
        <w:rPr>
          <w:rStyle w:val="Emphasis"/>
        </w:rPr>
        <w:t xml:space="preserve">) Strategic planning: this traces the main lines of scientific, technological, and innovation research. </w:t>
      </w:r>
      <w:r w:rsidRPr="00847E05">
        <w:rPr>
          <w:sz w:val="16"/>
        </w:rPr>
        <w:t>Here would enter programs for the development</w:t>
      </w:r>
      <w:r w:rsidRPr="00847E05">
        <w:rPr>
          <w:rStyle w:val="Emphasis"/>
        </w:rPr>
        <w:t xml:space="preserve"> </w:t>
      </w:r>
      <w:r w:rsidRPr="00847E05">
        <w:rPr>
          <w:rStyle w:val="Emphasis"/>
          <w:highlight w:val="green"/>
        </w:rPr>
        <w:t>of new tech</w:t>
      </w:r>
      <w:r w:rsidRPr="00847E05">
        <w:rPr>
          <w:rStyle w:val="Emphasis"/>
        </w:rPr>
        <w:t>nologies</w:t>
      </w:r>
      <w:r w:rsidRPr="00847E05">
        <w:rPr>
          <w:rStyle w:val="Emphasis"/>
          <w:highlight w:val="green"/>
        </w:rPr>
        <w:t xml:space="preserve"> and infrastructure</w:t>
      </w:r>
      <w:r w:rsidRPr="00847E05">
        <w:rPr>
          <w:rStyle w:val="Emphasis"/>
        </w:rPr>
        <w:t xml:space="preserve">s, as well as visionary projects that </w:t>
      </w:r>
      <w:r w:rsidRPr="00847E05">
        <w:rPr>
          <w:rStyle w:val="Emphasis"/>
          <w:highlight w:val="green"/>
        </w:rPr>
        <w:t>explore</w:t>
      </w:r>
      <w:r w:rsidRPr="00847E05">
        <w:rPr>
          <w:rStyle w:val="Emphasis"/>
        </w:rPr>
        <w:t xml:space="preserve"> </w:t>
      </w:r>
      <w:r w:rsidRPr="00847E05">
        <w:rPr>
          <w:rStyle w:val="Emphasis"/>
          <w:highlight w:val="green"/>
        </w:rPr>
        <w:t>eventualities</w:t>
      </w:r>
      <w:r w:rsidRPr="00847E05">
        <w:rPr>
          <w:rStyle w:val="Emphasis"/>
        </w:rPr>
        <w:t xml:space="preserve"> and future scenarios. </w:t>
      </w:r>
      <w:r w:rsidRPr="00847E05">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847E05">
        <w:rPr>
          <w:sz w:val="16"/>
        </w:rPr>
        <w:t>in order to</w:t>
      </w:r>
      <w:proofErr w:type="gramEnd"/>
      <w:r w:rsidRPr="00847E05">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847E05">
        <w:rPr>
          <w:rStyle w:val="Emphasis"/>
        </w:rPr>
        <w:t xml:space="preserve">material </w:t>
      </w:r>
      <w:r w:rsidRPr="00847E05">
        <w:rPr>
          <w:rStyle w:val="Emphasis"/>
          <w:highlight w:val="green"/>
        </w:rPr>
        <w:t>incentives</w:t>
      </w:r>
      <w:r w:rsidRPr="00847E05">
        <w:rPr>
          <w:rStyle w:val="Emphasis"/>
        </w:rPr>
        <w:t xml:space="preserve"> </w:t>
      </w:r>
      <w:r w:rsidRPr="00847E05">
        <w:rPr>
          <w:rStyle w:val="Emphasis"/>
          <w:highlight w:val="green"/>
        </w:rPr>
        <w:t>would</w:t>
      </w:r>
      <w:r w:rsidRPr="00847E05">
        <w:rPr>
          <w:rStyle w:val="Emphasis"/>
        </w:rPr>
        <w:t xml:space="preserve"> exist that </w:t>
      </w:r>
      <w:r w:rsidRPr="00847E05">
        <w:rPr>
          <w:rStyle w:val="Emphasis"/>
          <w:highlight w:val="green"/>
        </w:rPr>
        <w:t>reward the degree to which</w:t>
      </w:r>
      <w:r w:rsidRPr="00847E05">
        <w:rPr>
          <w:rStyle w:val="Emphasis"/>
        </w:rPr>
        <w:t xml:space="preserve"> the freely programmed </w:t>
      </w:r>
      <w:r w:rsidRPr="00847E05">
        <w:rPr>
          <w:rStyle w:val="Emphasis"/>
          <w:highlight w:val="green"/>
        </w:rPr>
        <w:t>objectives are achieved</w:t>
      </w:r>
      <w:r w:rsidRPr="00847E05">
        <w:rPr>
          <w:rStyle w:val="Emphasis"/>
        </w:rPr>
        <w:t xml:space="preserve">, </w:t>
      </w:r>
      <w:r w:rsidRPr="00847E05">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847E05">
        <w:rPr>
          <w:rStyle w:val="Emphasis"/>
        </w:rPr>
        <w:t xml:space="preserve"> Principal </w:t>
      </w:r>
      <w:r w:rsidRPr="00847E05">
        <w:rPr>
          <w:rStyle w:val="Emphasis"/>
          <w:highlight w:val="green"/>
        </w:rPr>
        <w:t xml:space="preserve">differences </w:t>
      </w:r>
      <w:r w:rsidRPr="00847E05">
        <w:rPr>
          <w:rStyle w:val="Emphasis"/>
        </w:rPr>
        <w:t xml:space="preserve">would </w:t>
      </w:r>
      <w:r w:rsidRPr="00847E05">
        <w:rPr>
          <w:rStyle w:val="Emphasis"/>
          <w:highlight w:val="green"/>
        </w:rPr>
        <w:t xml:space="preserve">lie in </w:t>
      </w:r>
      <w:r w:rsidRPr="00847E05">
        <w:rPr>
          <w:rStyle w:val="Emphasis"/>
        </w:rPr>
        <w:t xml:space="preserve">the form of interaction among them (in the absence of mercantile links), their </w:t>
      </w:r>
      <w:r w:rsidRPr="00847E05">
        <w:rPr>
          <w:rStyle w:val="Emphasis"/>
          <w:highlight w:val="green"/>
        </w:rPr>
        <w:t>decision-making capacity</w:t>
      </w:r>
      <w:r w:rsidRPr="00847E05">
        <w:rPr>
          <w:rStyle w:val="Emphasis"/>
        </w:rPr>
        <w:t xml:space="preserve"> (since no private property rights adhere), </w:t>
      </w:r>
      <w:r w:rsidRPr="00847E05">
        <w:rPr>
          <w:rStyle w:val="Emphasis"/>
          <w:highlight w:val="green"/>
        </w:rPr>
        <w:t>and</w:t>
      </w:r>
      <w:r w:rsidRPr="00847E05">
        <w:rPr>
          <w:rStyle w:val="Emphasis"/>
        </w:rPr>
        <w:t xml:space="preserve"> the types of </w:t>
      </w:r>
      <w:r w:rsidRPr="00847E05">
        <w:rPr>
          <w:rStyle w:val="Emphasis"/>
          <w:highlight w:val="green"/>
        </w:rPr>
        <w:t>rules in force</w:t>
      </w:r>
      <w:r w:rsidRPr="00847E05">
        <w:rPr>
          <w:rStyle w:val="Emphasis"/>
        </w:rPr>
        <w:t xml:space="preserve"> </w:t>
      </w:r>
      <w:r w:rsidRPr="00847E05">
        <w:rPr>
          <w:sz w:val="16"/>
        </w:rPr>
        <w:t>(including the incentive system). Among the main actors would be the following:</w:t>
      </w:r>
    </w:p>
    <w:p w14:paraId="7C3DDF5D" w14:textId="77777777" w:rsidR="005F0FA0" w:rsidRPr="00847E05" w:rsidRDefault="005F0FA0" w:rsidP="005F0FA0">
      <w:pPr>
        <w:pStyle w:val="Heading4"/>
        <w:rPr>
          <w:rFonts w:cs="Arial"/>
        </w:rPr>
      </w:pPr>
      <w:r w:rsidRPr="00847E05">
        <w:rPr>
          <w:rFonts w:cs="Arial"/>
        </w:rPr>
        <w:t xml:space="preserve">2] Ecological Leninism – </w:t>
      </w:r>
    </w:p>
    <w:p w14:paraId="6CAEF42F" w14:textId="77777777" w:rsidR="005F0FA0" w:rsidRPr="00847E05" w:rsidRDefault="005F0FA0" w:rsidP="005F0FA0">
      <w:pPr>
        <w:rPr>
          <w:b/>
          <w:bCs/>
          <w:sz w:val="26"/>
        </w:rPr>
      </w:pPr>
      <w:proofErr w:type="spellStart"/>
      <w:r w:rsidRPr="00847E05">
        <w:rPr>
          <w:rStyle w:val="Style13ptBold"/>
        </w:rPr>
        <w:t>Malm</w:t>
      </w:r>
      <w:proofErr w:type="spellEnd"/>
      <w:r w:rsidRPr="00847E05">
        <w:rPr>
          <w:rStyle w:val="Style13ptBold"/>
        </w:rPr>
        <w:t xml:space="preserve"> 20 </w:t>
      </w:r>
      <w:r w:rsidRPr="00847E05">
        <w:t xml:space="preserve">[Andreas </w:t>
      </w:r>
      <w:proofErr w:type="spellStart"/>
      <w:r w:rsidRPr="00847E05">
        <w:t>Malm</w:t>
      </w:r>
      <w:proofErr w:type="spellEnd"/>
      <w:r w:rsidRPr="00847E05">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0EDAA397" w14:textId="77777777" w:rsidR="005F0FA0" w:rsidRPr="00847E05" w:rsidRDefault="005F0FA0" w:rsidP="005F0FA0">
      <w:pPr>
        <w:rPr>
          <w:sz w:val="14"/>
        </w:rPr>
      </w:pPr>
      <w:r w:rsidRPr="00847E05">
        <w:rPr>
          <w:sz w:val="14"/>
        </w:rPr>
        <w:t xml:space="preserve">The impending catastrophe and how to combat it </w:t>
      </w:r>
      <w:proofErr w:type="gramStart"/>
      <w:r w:rsidRPr="00847E05">
        <w:rPr>
          <w:sz w:val="14"/>
        </w:rPr>
        <w:t>In</w:t>
      </w:r>
      <w:proofErr w:type="gramEnd"/>
      <w:r w:rsidRPr="00847E05">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847E05">
        <w:rPr>
          <w:sz w:val="14"/>
        </w:rPr>
        <w:t>Urcatastrophe</w:t>
      </w:r>
      <w:proofErr w:type="spellEnd"/>
      <w:r w:rsidRPr="00847E05">
        <w:rPr>
          <w:sz w:val="14"/>
        </w:rPr>
        <w:t xml:space="preserve"> of the century, had </w:t>
      </w:r>
      <w:proofErr w:type="spellStart"/>
      <w:r w:rsidRPr="00847E05">
        <w:rPr>
          <w:sz w:val="14"/>
        </w:rPr>
        <w:t>haemorrhaged</w:t>
      </w:r>
      <w:proofErr w:type="spellEnd"/>
      <w:r w:rsidRPr="00847E05">
        <w:rPr>
          <w:sz w:val="14"/>
        </w:rPr>
        <w:t xml:space="preserve"> Russia and the other belligerent countries and, so it seemed, put </w:t>
      </w:r>
      <w:proofErr w:type="spellStart"/>
      <w:r w:rsidRPr="00847E05">
        <w:rPr>
          <w:sz w:val="14"/>
        </w:rPr>
        <w:t>civilisation</w:t>
      </w:r>
      <w:proofErr w:type="spellEnd"/>
      <w:r w:rsidRPr="00847E05">
        <w:rPr>
          <w:sz w:val="14"/>
        </w:rPr>
        <w:t xml:space="preserve"> itself on the deathbed. ‘The war has created such an immense crisis, has so strained the material and moral forces of the people, has dealt such blows at the entire modern social </w:t>
      </w:r>
      <w:proofErr w:type="spellStart"/>
      <w:r w:rsidRPr="00847E05">
        <w:rPr>
          <w:sz w:val="14"/>
        </w:rPr>
        <w:t>organisation</w:t>
      </w:r>
      <w:proofErr w:type="spellEnd"/>
      <w:r w:rsidRPr="00847E05">
        <w:rPr>
          <w:sz w:val="14"/>
        </w:rPr>
        <w:t xml:space="preserve">, that humanity must now choose between perishing’ or transitioning to ‘a superior mode of production’. Russia stood before the </w:t>
      </w:r>
      <w:proofErr w:type="spellStart"/>
      <w:r w:rsidRPr="00847E05">
        <w:rPr>
          <w:sz w:val="14"/>
        </w:rPr>
        <w:t>spectre</w:t>
      </w:r>
      <w:proofErr w:type="spellEnd"/>
      <w:r w:rsidRPr="00847E05">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847E05">
        <w:rPr>
          <w:sz w:val="14"/>
        </w:rPr>
        <w:t>doubled</w:t>
      </w:r>
      <w:proofErr w:type="gramEnd"/>
      <w:r w:rsidRPr="00847E05">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847E05">
        <w:rPr>
          <w:rStyle w:val="Emphasis"/>
        </w:rPr>
        <w:t xml:space="preserve"> Second was to get the grain supplies under control, </w:t>
      </w:r>
      <w:r w:rsidRPr="00847E05">
        <w:rPr>
          <w:rStyle w:val="Emphasis"/>
          <w:highlight w:val="green"/>
        </w:rPr>
        <w:t>seize stocks from</w:t>
      </w:r>
      <w:r w:rsidRPr="00847E05">
        <w:rPr>
          <w:rStyle w:val="Emphasis"/>
        </w:rPr>
        <w:t xml:space="preserve"> rich </w:t>
      </w:r>
      <w:r w:rsidRPr="00847E05">
        <w:rPr>
          <w:rStyle w:val="Emphasis"/>
          <w:highlight w:val="green"/>
        </w:rPr>
        <w:t>landowners</w:t>
      </w:r>
      <w:r w:rsidRPr="00847E05">
        <w:rPr>
          <w:rStyle w:val="Emphasis"/>
        </w:rPr>
        <w:t xml:space="preserve">, </w:t>
      </w:r>
      <w:proofErr w:type="spellStart"/>
      <w:r w:rsidRPr="00847E05">
        <w:rPr>
          <w:rStyle w:val="Emphasis"/>
          <w:highlight w:val="green"/>
        </w:rPr>
        <w:t>nationalise</w:t>
      </w:r>
      <w:proofErr w:type="spellEnd"/>
      <w:r w:rsidRPr="00847E05">
        <w:rPr>
          <w:rStyle w:val="Emphasis"/>
          <w:highlight w:val="green"/>
        </w:rPr>
        <w:t xml:space="preserve"> banks</w:t>
      </w:r>
      <w:r w:rsidRPr="00847E05">
        <w:rPr>
          <w:rStyle w:val="Emphasis"/>
        </w:rPr>
        <w:t xml:space="preserve"> and cartels, </w:t>
      </w:r>
      <w:r w:rsidRPr="00847E05">
        <w:rPr>
          <w:rStyle w:val="Emphasis"/>
          <w:highlight w:val="green"/>
        </w:rPr>
        <w:t>end private property</w:t>
      </w:r>
      <w:r w:rsidRPr="00847E05">
        <w:rPr>
          <w:rStyle w:val="Emphasis"/>
        </w:rPr>
        <w:t xml:space="preserve"> in the key means of production – a revolution, </w:t>
      </w:r>
      <w:r w:rsidRPr="00847E05">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847E05">
        <w:rPr>
          <w:sz w:val="14"/>
        </w:rPr>
        <w:t>measures’</w:t>
      </w:r>
      <w:proofErr w:type="gramEnd"/>
      <w:r w:rsidRPr="00847E05">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847E05">
        <w:rPr>
          <w:sz w:val="14"/>
        </w:rPr>
        <w:t>radicalised</w:t>
      </w:r>
      <w:proofErr w:type="spellEnd"/>
      <w:r w:rsidRPr="00847E05">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847E05">
        <w:rPr>
          <w:sz w:val="14"/>
        </w:rPr>
        <w:t>So</w:t>
      </w:r>
      <w:proofErr w:type="gramEnd"/>
      <w:r w:rsidRPr="00847E05">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847E05">
        <w:rPr>
          <w:rStyle w:val="Emphasis"/>
        </w:rPr>
        <w:t xml:space="preserve">today, we are launching a comprehensive </w:t>
      </w:r>
      <w:r w:rsidRPr="00847E05">
        <w:rPr>
          <w:rStyle w:val="Emphasis"/>
          <w:highlight w:val="green"/>
        </w:rPr>
        <w:t xml:space="preserve">audit </w:t>
      </w:r>
      <w:r w:rsidRPr="00847E05">
        <w:rPr>
          <w:rStyle w:val="Emphasis"/>
        </w:rPr>
        <w:t xml:space="preserve">of all </w:t>
      </w:r>
      <w:r w:rsidRPr="00847E05">
        <w:rPr>
          <w:rStyle w:val="Emphasis"/>
          <w:highlight w:val="green"/>
        </w:rPr>
        <w:t>supply chains</w:t>
      </w:r>
      <w:r w:rsidRPr="00847E05">
        <w:rPr>
          <w:rStyle w:val="Emphasis"/>
        </w:rPr>
        <w:t xml:space="preserve"> and import flows running into our country. </w:t>
      </w:r>
      <w:r w:rsidRPr="00847E05">
        <w:rPr>
          <w:sz w:val="14"/>
        </w:rPr>
        <w:t xml:space="preserve">With our amazing capacity for surveillance and data collection, we’ll shift from citizens to companies, open their books, conduct thorough </w:t>
      </w:r>
      <w:proofErr w:type="spellStart"/>
      <w:r w:rsidRPr="00847E05">
        <w:rPr>
          <w:sz w:val="14"/>
        </w:rPr>
        <w:t>inputoutput</w:t>
      </w:r>
      <w:proofErr w:type="spellEnd"/>
      <w:r w:rsidRPr="00847E05">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847E05">
        <w:rPr>
          <w:rStyle w:val="Emphasis"/>
        </w:rPr>
        <w:t xml:space="preserve"> but as a running </w:t>
      </w:r>
      <w:r w:rsidRPr="00847E05">
        <w:rPr>
          <w:rStyle w:val="Emphasis"/>
          <w:highlight w:val="green"/>
        </w:rPr>
        <w:t xml:space="preserve">investment in </w:t>
      </w:r>
      <w:r w:rsidRPr="00847E05">
        <w:rPr>
          <w:rStyle w:val="Emphasis"/>
        </w:rPr>
        <w:t xml:space="preserve">the </w:t>
      </w:r>
      <w:r w:rsidRPr="00847E05">
        <w:rPr>
          <w:rStyle w:val="Emphasis"/>
          <w:highlight w:val="green"/>
        </w:rPr>
        <w:t xml:space="preserve">habitability </w:t>
      </w:r>
      <w:r w:rsidRPr="00847E05">
        <w:rPr>
          <w:rStyle w:val="Emphasis"/>
        </w:rPr>
        <w:t xml:space="preserve">of this planet, an establishment </w:t>
      </w:r>
      <w:r w:rsidRPr="00847E05">
        <w:rPr>
          <w:rStyle w:val="Emphasis"/>
          <w:highlight w:val="green"/>
        </w:rPr>
        <w:t>and</w:t>
      </w:r>
      <w:r w:rsidRPr="00847E05">
        <w:rPr>
          <w:rStyle w:val="Emphasis"/>
        </w:rPr>
        <w:t xml:space="preserve"> maintenance of </w:t>
      </w:r>
      <w:r w:rsidRPr="00847E05">
        <w:rPr>
          <w:rStyle w:val="Emphasis"/>
          <w:highlight w:val="green"/>
        </w:rPr>
        <w:t>sanctuaries</w:t>
      </w:r>
      <w:r w:rsidRPr="00847E05">
        <w:rPr>
          <w:rStyle w:val="Emphasis"/>
        </w:rPr>
        <w:t xml:space="preserve"> on which our health depends. </w:t>
      </w:r>
      <w:r w:rsidRPr="00847E05">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847E05">
        <w:rPr>
          <w:sz w:val="14"/>
        </w:rPr>
        <w:t>no</w:t>
      </w:r>
      <w:proofErr w:type="gramEnd"/>
      <w:r w:rsidRPr="00847E05">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847E05">
        <w:rPr>
          <w:sz w:val="14"/>
        </w:rPr>
        <w:t>costefficient</w:t>
      </w:r>
      <w:proofErr w:type="spellEnd"/>
      <w:r w:rsidRPr="00847E05">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847E05">
        <w:rPr>
          <w:sz w:val="14"/>
        </w:rPr>
        <w:t>proclaim:</w:t>
      </w:r>
      <w:proofErr w:type="gramEnd"/>
      <w:r w:rsidRPr="00847E05">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847E05">
        <w:rPr>
          <w:sz w:val="14"/>
        </w:rPr>
        <w:t>So</w:t>
      </w:r>
      <w:proofErr w:type="gramEnd"/>
      <w:r w:rsidRPr="00847E05">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847E05">
        <w:rPr>
          <w:rStyle w:val="Emphasis"/>
        </w:rPr>
        <w:t xml:space="preserve">Mandatory global veganism would probably be the endpoint most salutary for all. </w:t>
      </w:r>
      <w:r w:rsidRPr="00847E05">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847E05">
        <w:rPr>
          <w:sz w:val="14"/>
        </w:rPr>
        <w:t>programme</w:t>
      </w:r>
      <w:proofErr w:type="spellEnd"/>
      <w:r w:rsidRPr="00847E05">
        <w:rPr>
          <w:sz w:val="14"/>
        </w:rPr>
        <w:t xml:space="preserve"> of this kind. ‘We need (for a certain transitional period) a state. This is what distinguishes us from the anarchists’, with Lenin – or with Wallace: ‘In the face of the potential catastrophe, </w:t>
      </w:r>
      <w:r w:rsidRPr="00847E05">
        <w:rPr>
          <w:rStyle w:val="Emphasis"/>
        </w:rPr>
        <w:t xml:space="preserve">it would indeed seem most prudent to begin placing </w:t>
      </w:r>
      <w:r w:rsidRPr="00847E05">
        <w:rPr>
          <w:rStyle w:val="Emphasis"/>
          <w:highlight w:val="green"/>
        </w:rPr>
        <w:t>draconian restraints on</w:t>
      </w:r>
      <w:r w:rsidRPr="00847E05">
        <w:rPr>
          <w:rStyle w:val="Emphasis"/>
        </w:rPr>
        <w:t xml:space="preserve"> existing plantation and animal </w:t>
      </w:r>
      <w:r w:rsidRPr="00847E05">
        <w:rPr>
          <w:rStyle w:val="Emphasis"/>
          <w:highlight w:val="green"/>
        </w:rPr>
        <w:t>monocultures</w:t>
      </w:r>
      <w:r w:rsidRPr="00847E05">
        <w:rPr>
          <w:rStyle w:val="Emphasis"/>
        </w:rPr>
        <w:t xml:space="preserve">, the driving forces behind present pandemic emergence.’ Note the word ‘draconian’. </w:t>
      </w:r>
      <w:r w:rsidRPr="00847E05">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847E05">
        <w:rPr>
          <w:sz w:val="14"/>
          <w:szCs w:val="14"/>
        </w:rPr>
        <w:t>realised</w:t>
      </w:r>
      <w:proofErr w:type="spellEnd"/>
      <w:r w:rsidRPr="00847E05">
        <w:rPr>
          <w:sz w:val="14"/>
          <w:szCs w:val="14"/>
        </w:rPr>
        <w:t xml:space="preserve"> when enforcement finally became a little harsh, after all the laxities and prevarication of the early factory legislation. One doesn’t curb capitalist exploitation by carrots. Tropical</w:t>
      </w:r>
      <w:r w:rsidRPr="00847E05">
        <w:rPr>
          <w:rStyle w:val="Emphasis"/>
        </w:rPr>
        <w:t xml:space="preserve"> </w:t>
      </w:r>
      <w:r w:rsidRPr="00847E05">
        <w:rPr>
          <w:sz w:val="14"/>
        </w:rPr>
        <w:t xml:space="preserve">forests have a recent counterpart to the ten hours’ day: the tenure of Lula. Between 2004 and 2012, deforestation in the Brazilian Amazon underwent its most rapid reduction in modern times, </w:t>
      </w:r>
      <w:proofErr w:type="gramStart"/>
      <w:r w:rsidRPr="00847E05">
        <w:rPr>
          <w:sz w:val="14"/>
        </w:rPr>
        <w:t>all the more</w:t>
      </w:r>
      <w:proofErr w:type="gramEnd"/>
      <w:r w:rsidRPr="00847E05">
        <w:rPr>
          <w:sz w:val="14"/>
        </w:rPr>
        <w:t xml:space="preserve"> remarkable for running against the trends in the rest of Latin America and Southeast Asia. By what means did the Lula governments accomplish this? By turning some degree of hard power on land-hungry capital:</w:t>
      </w:r>
      <w:r w:rsidRPr="00847E05">
        <w:rPr>
          <w:rStyle w:val="Emphasis"/>
        </w:rPr>
        <w:t xml:space="preserve"> expanding protected areas, </w:t>
      </w:r>
      <w:r w:rsidRPr="00847E05">
        <w:rPr>
          <w:rStyle w:val="Emphasis"/>
          <w:highlight w:val="green"/>
        </w:rPr>
        <w:t>registering land</w:t>
      </w:r>
      <w:r w:rsidRPr="00847E05">
        <w:rPr>
          <w:rStyle w:val="Emphasis"/>
        </w:rPr>
        <w:t xml:space="preserve"> properties, </w:t>
      </w:r>
      <w:r w:rsidRPr="00847E05">
        <w:rPr>
          <w:rStyle w:val="Emphasis"/>
          <w:highlight w:val="green"/>
        </w:rPr>
        <w:t>monitoring</w:t>
      </w:r>
      <w:r w:rsidRPr="00847E05">
        <w:rPr>
          <w:rStyle w:val="Emphasis"/>
        </w:rPr>
        <w:t xml:space="preserve"> rainforests </w:t>
      </w:r>
      <w:r w:rsidRPr="00847E05">
        <w:rPr>
          <w:rStyle w:val="Emphasis"/>
          <w:highlight w:val="green"/>
        </w:rPr>
        <w:t>via satellites,</w:t>
      </w:r>
      <w:r w:rsidRPr="00847E05">
        <w:rPr>
          <w:rStyle w:val="Emphasis"/>
        </w:rPr>
        <w:t xml:space="preserve"> enforcing the forest </w:t>
      </w:r>
      <w:proofErr w:type="gramStart"/>
      <w:r w:rsidRPr="00847E05">
        <w:rPr>
          <w:rStyle w:val="Emphasis"/>
        </w:rPr>
        <w:t>code</w:t>
      </w:r>
      <w:proofErr w:type="gramEnd"/>
      <w:r w:rsidRPr="00847E05">
        <w:rPr>
          <w:rStyle w:val="Emphasis"/>
        </w:rPr>
        <w:t xml:space="preserve"> and actually </w:t>
      </w:r>
      <w:r w:rsidRPr="00847E05">
        <w:rPr>
          <w:rStyle w:val="Emphasis"/>
          <w:highlight w:val="green"/>
        </w:rPr>
        <w:t>punishing those responsible</w:t>
      </w:r>
      <w:r w:rsidRPr="00847E05">
        <w:rPr>
          <w:rStyle w:val="Emphasis"/>
        </w:rPr>
        <w:t xml:space="preserve"> for illegal logging. </w:t>
      </w:r>
      <w:r w:rsidRPr="00847E05">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847E05">
        <w:rPr>
          <w:sz w:val="8"/>
          <w:szCs w:val="8"/>
        </w:rPr>
        <w:t>Huanong</w:t>
      </w:r>
      <w:proofErr w:type="spellEnd"/>
      <w:r w:rsidRPr="00847E05">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847E05">
        <w:rPr>
          <w:sz w:val="8"/>
          <w:szCs w:val="8"/>
        </w:rPr>
        <w:t>Science</w:t>
      </w:r>
      <w:proofErr w:type="gramEnd"/>
      <w:r w:rsidRPr="00847E05">
        <w:rPr>
          <w:sz w:val="8"/>
          <w:szCs w:val="8"/>
        </w:rPr>
        <w:t xml:space="preserve"> urged a permanent ban on consumption as well as possession, backed up by stiff penalties; </w:t>
      </w:r>
      <w:proofErr w:type="spellStart"/>
      <w:r w:rsidRPr="00847E05">
        <w:rPr>
          <w:sz w:val="8"/>
          <w:szCs w:val="8"/>
        </w:rPr>
        <w:t>Jingjing</w:t>
      </w:r>
      <w:proofErr w:type="spellEnd"/>
      <w:r w:rsidRPr="00847E05">
        <w:rPr>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847E05">
        <w:rPr>
          <w:sz w:val="8"/>
          <w:szCs w:val="8"/>
        </w:rPr>
        <w:t>authorised</w:t>
      </w:r>
      <w:proofErr w:type="spellEnd"/>
      <w:r w:rsidRPr="00847E05">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847E05">
        <w:rPr>
          <w:sz w:val="8"/>
          <w:szCs w:val="8"/>
        </w:rPr>
        <w:t>labour</w:t>
      </w:r>
      <w:proofErr w:type="spellEnd"/>
      <w:r w:rsidRPr="00847E05">
        <w:rPr>
          <w:sz w:val="8"/>
          <w:szCs w:val="8"/>
        </w:rPr>
        <w:t xml:space="preserve"> in factories and slave </w:t>
      </w:r>
      <w:proofErr w:type="spellStart"/>
      <w:r w:rsidRPr="00847E05">
        <w:rPr>
          <w:sz w:val="8"/>
          <w:szCs w:val="8"/>
        </w:rPr>
        <w:t>labour</w:t>
      </w:r>
      <w:proofErr w:type="spellEnd"/>
      <w:r w:rsidRPr="00847E05">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847E05">
        <w:rPr>
          <w:sz w:val="8"/>
          <w:szCs w:val="8"/>
        </w:rPr>
        <w:t>success</w:t>
      </w:r>
      <w:proofErr w:type="gramEnd"/>
      <w:r w:rsidRPr="00847E05">
        <w:rPr>
          <w:sz w:val="8"/>
          <w:szCs w:val="8"/>
        </w:rPr>
        <w:t xml:space="preserve"> stories </w:t>
      </w:r>
      <w:proofErr w:type="spellStart"/>
      <w:r w:rsidRPr="00847E05">
        <w:rPr>
          <w:sz w:val="8"/>
          <w:szCs w:val="8"/>
        </w:rPr>
        <w:t>Felbab</w:t>
      </w:r>
      <w:proofErr w:type="spellEnd"/>
      <w:r w:rsidRPr="00847E05">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847E05">
        <w:rPr>
          <w:sz w:val="8"/>
          <w:szCs w:val="8"/>
        </w:rPr>
        <w:t>Interestingly enough, the</w:t>
      </w:r>
      <w:proofErr w:type="gramEnd"/>
      <w:r w:rsidRPr="00847E05">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847E05">
        <w:rPr>
          <w:sz w:val="8"/>
          <w:szCs w:val="8"/>
        </w:rPr>
        <w:t>Rhinohorn</w:t>
      </w:r>
      <w:proofErr w:type="spellEnd"/>
      <w:r w:rsidRPr="00847E05">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847E05">
        <w:rPr>
          <w:sz w:val="8"/>
          <w:szCs w:val="8"/>
        </w:rPr>
        <w:t>Steglitz</w:t>
      </w:r>
      <w:proofErr w:type="spellEnd"/>
      <w:r w:rsidRPr="00847E05">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847E05">
        <w:rPr>
          <w:sz w:val="8"/>
          <w:szCs w:val="8"/>
        </w:rPr>
        <w:t>have to</w:t>
      </w:r>
      <w:proofErr w:type="gramEnd"/>
      <w:r w:rsidRPr="00847E05">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847E05">
        <w:rPr>
          <w:sz w:val="8"/>
          <w:szCs w:val="8"/>
        </w:rPr>
        <w:t>en</w:t>
      </w:r>
      <w:proofErr w:type="spellEnd"/>
      <w:r w:rsidRPr="00847E05">
        <w:rPr>
          <w:sz w:val="8"/>
          <w:szCs w:val="8"/>
        </w:rPr>
        <w:t xml:space="preserve"> bloc. The main alternative to such an approach is to </w:t>
      </w:r>
      <w:proofErr w:type="spellStart"/>
      <w:r w:rsidRPr="00847E05">
        <w:rPr>
          <w:sz w:val="8"/>
          <w:szCs w:val="8"/>
        </w:rPr>
        <w:t>legalise</w:t>
      </w:r>
      <w:proofErr w:type="spellEnd"/>
      <w:r w:rsidRPr="00847E05">
        <w:rPr>
          <w:sz w:val="8"/>
          <w:szCs w:val="8"/>
        </w:rPr>
        <w:t xml:space="preserve"> the wildlife trade and encourage the ordered establishment of farms (the </w:t>
      </w:r>
      <w:proofErr w:type="spellStart"/>
      <w:r w:rsidRPr="00847E05">
        <w:rPr>
          <w:sz w:val="8"/>
          <w:szCs w:val="8"/>
        </w:rPr>
        <w:t>Huanong</w:t>
      </w:r>
      <w:proofErr w:type="spellEnd"/>
      <w:r w:rsidRPr="00847E05">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847E05">
        <w:rPr>
          <w:sz w:val="8"/>
          <w:szCs w:val="8"/>
        </w:rPr>
        <w:t>as long as</w:t>
      </w:r>
      <w:proofErr w:type="gramEnd"/>
      <w:r w:rsidRPr="00847E05">
        <w:rPr>
          <w:sz w:val="8"/>
          <w:szCs w:val="8"/>
        </w:rPr>
        <w:t xml:space="preserve"> the suck is there. Demand itself will have to be </w:t>
      </w:r>
      <w:proofErr w:type="spellStart"/>
      <w:r w:rsidRPr="00847E05">
        <w:rPr>
          <w:sz w:val="8"/>
          <w:szCs w:val="8"/>
        </w:rPr>
        <w:t>neutralised</w:t>
      </w:r>
      <w:proofErr w:type="spellEnd"/>
      <w:r w:rsidRPr="00847E05">
        <w:rPr>
          <w:sz w:val="8"/>
          <w:szCs w:val="8"/>
        </w:rPr>
        <w:t xml:space="preserve">. Insofar as ostentation – the open display of status before peers and subalterns </w:t>
      </w:r>
      <w:r w:rsidRPr="00847E05">
        <w:rPr>
          <w:sz w:val="14"/>
        </w:rPr>
        <w:t>–</w:t>
      </w:r>
      <w:r w:rsidRPr="00847E05">
        <w:rPr>
          <w:rStyle w:val="Emphasis"/>
        </w:rPr>
        <w:t xml:space="preserve"> is the purpose of wildlife consumption, </w:t>
      </w:r>
      <w:proofErr w:type="spellStart"/>
      <w:r w:rsidRPr="00847E05">
        <w:rPr>
          <w:rStyle w:val="Emphasis"/>
          <w:highlight w:val="green"/>
        </w:rPr>
        <w:t>criminalisation</w:t>
      </w:r>
      <w:proofErr w:type="spellEnd"/>
      <w:r w:rsidRPr="00847E05">
        <w:rPr>
          <w:rStyle w:val="Emphasis"/>
          <w:highlight w:val="green"/>
        </w:rPr>
        <w:t xml:space="preserve"> and actual </w:t>
      </w:r>
      <w:r w:rsidRPr="00847E05">
        <w:rPr>
          <w:rStyle w:val="Emphasis"/>
        </w:rPr>
        <w:t xml:space="preserve">law </w:t>
      </w:r>
      <w:r w:rsidRPr="00847E05">
        <w:rPr>
          <w:rStyle w:val="Emphasis"/>
          <w:highlight w:val="green"/>
        </w:rPr>
        <w:t>enforcement</w:t>
      </w:r>
      <w:r w:rsidRPr="00847E05">
        <w:rPr>
          <w:rStyle w:val="Emphasis"/>
        </w:rPr>
        <w:t xml:space="preserve"> should hit where it hurts. </w:t>
      </w:r>
      <w:r w:rsidRPr="00847E05">
        <w:rPr>
          <w:sz w:val="8"/>
          <w:szCs w:val="8"/>
        </w:rPr>
        <w:t xml:space="preserve">Under the ground, public swagger is harder. This doesn’t mean, as </w:t>
      </w:r>
      <w:proofErr w:type="spellStart"/>
      <w:r w:rsidRPr="00847E05">
        <w:rPr>
          <w:sz w:val="8"/>
          <w:szCs w:val="8"/>
        </w:rPr>
        <w:t>Felbab</w:t>
      </w:r>
      <w:proofErr w:type="spellEnd"/>
      <w:r w:rsidRPr="00847E05">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847E05">
        <w:rPr>
          <w:sz w:val="8"/>
          <w:szCs w:val="8"/>
        </w:rPr>
        <w:t>reprioritisation</w:t>
      </w:r>
      <w:proofErr w:type="spellEnd"/>
      <w:r w:rsidRPr="00847E05">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847E05">
        <w:rPr>
          <w:sz w:val="8"/>
          <w:szCs w:val="8"/>
        </w:rPr>
        <w:t>cereals</w:t>
      </w:r>
      <w:proofErr w:type="gramEnd"/>
      <w:r w:rsidRPr="00847E05">
        <w:rPr>
          <w:sz w:val="8"/>
          <w:szCs w:val="8"/>
        </w:rPr>
        <w:t xml:space="preserve"> and tubers’ – breaking, in other words, the association of meat with the good life. That break begins in the richest countries. If anyone has a duty to lead and assist a global turn to </w:t>
      </w:r>
      <w:proofErr w:type="spellStart"/>
      <w:r w:rsidRPr="00847E05">
        <w:rPr>
          <w:sz w:val="8"/>
          <w:szCs w:val="8"/>
        </w:rPr>
        <w:t>plantbased</w:t>
      </w:r>
      <w:proofErr w:type="spellEnd"/>
      <w:r w:rsidRPr="00847E05">
        <w:rPr>
          <w:sz w:val="8"/>
          <w:szCs w:val="8"/>
        </w:rPr>
        <w:t xml:space="preserve"> protein, it is them. </w:t>
      </w:r>
      <w:proofErr w:type="gramStart"/>
      <w:r w:rsidRPr="00847E05">
        <w:rPr>
          <w:sz w:val="8"/>
          <w:szCs w:val="8"/>
        </w:rPr>
        <w:t>Needless to say, such</w:t>
      </w:r>
      <w:proofErr w:type="gramEnd"/>
      <w:r w:rsidRPr="00847E05">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847E05">
        <w:rPr>
          <w:sz w:val="8"/>
          <w:szCs w:val="8"/>
        </w:rPr>
        <w:t>so</w:t>
      </w:r>
      <w:proofErr w:type="gramEnd"/>
      <w:r w:rsidRPr="00847E05">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847E05">
        <w:rPr>
          <w:sz w:val="8"/>
          <w:szCs w:val="8"/>
        </w:rPr>
        <w:t>Frontières</w:t>
      </w:r>
      <w:proofErr w:type="spellEnd"/>
      <w:r w:rsidRPr="00847E05">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847E05">
        <w:rPr>
          <w:sz w:val="8"/>
          <w:szCs w:val="8"/>
        </w:rPr>
        <w:t>programme</w:t>
      </w:r>
      <w:proofErr w:type="spellEnd"/>
      <w:r w:rsidRPr="00847E05">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847E05">
        <w:rPr>
          <w:sz w:val="8"/>
          <w:szCs w:val="8"/>
        </w:rPr>
        <w:t>around.‘</w:t>
      </w:r>
      <w:proofErr w:type="gramEnd"/>
      <w:r w:rsidRPr="00847E05">
        <w:rPr>
          <w:sz w:val="8"/>
          <w:szCs w:val="8"/>
        </w:rPr>
        <w:t>If</w:t>
      </w:r>
      <w:proofErr w:type="spellEnd"/>
      <w:r w:rsidRPr="00847E05">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847E05">
        <w:rPr>
          <w:sz w:val="8"/>
          <w:szCs w:val="8"/>
        </w:rPr>
        <w:t>was</w:t>
      </w:r>
      <w:proofErr w:type="gramEnd"/>
      <w:r w:rsidRPr="00847E05">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847E05">
        <w:rPr>
          <w:rStyle w:val="Emphasis"/>
        </w:rPr>
        <w:t xml:space="preserve">This begins with a </w:t>
      </w:r>
      <w:proofErr w:type="spellStart"/>
      <w:r w:rsidRPr="00847E05">
        <w:rPr>
          <w:rStyle w:val="Emphasis"/>
          <w:highlight w:val="green"/>
        </w:rPr>
        <w:t>nationalisation</w:t>
      </w:r>
      <w:proofErr w:type="spellEnd"/>
      <w:r w:rsidRPr="00847E05">
        <w:rPr>
          <w:rStyle w:val="Emphasis"/>
          <w:highlight w:val="green"/>
        </w:rPr>
        <w:t xml:space="preserve"> of all </w:t>
      </w:r>
      <w:r w:rsidRPr="00847E05">
        <w:rPr>
          <w:rStyle w:val="Emphasis"/>
        </w:rPr>
        <w:t xml:space="preserve">private </w:t>
      </w:r>
      <w:r w:rsidRPr="00847E05">
        <w:rPr>
          <w:rStyle w:val="Emphasis"/>
          <w:highlight w:val="green"/>
        </w:rPr>
        <w:t>companies</w:t>
      </w:r>
      <w:r w:rsidRPr="00847E05">
        <w:rPr>
          <w:rStyle w:val="Emphasis"/>
        </w:rPr>
        <w:t xml:space="preserve"> extracting and processing and distributing fossil fuels. </w:t>
      </w:r>
      <w:r w:rsidRPr="00847E05">
        <w:rPr>
          <w:sz w:val="14"/>
        </w:rPr>
        <w:t xml:space="preserve">Corporations on the loose like ExxonMobil, BP, Shell, RWE, Lundin </w:t>
      </w:r>
      <w:proofErr w:type="gramStart"/>
      <w:r w:rsidRPr="00847E05">
        <w:rPr>
          <w:sz w:val="14"/>
        </w:rPr>
        <w:t>Energy</w:t>
      </w:r>
      <w:proofErr w:type="gramEnd"/>
      <w:r w:rsidRPr="00847E05">
        <w:rPr>
          <w:sz w:val="14"/>
        </w:rPr>
        <w:t xml:space="preserve"> and the rest of the pack will have to be reined in, and the safest way to do that is to put them under public ownership, either through acquisition or –</w:t>
      </w:r>
      <w:r w:rsidRPr="00847E05">
        <w:rPr>
          <w:rStyle w:val="Emphasis"/>
        </w:rPr>
        <w:t xml:space="preserve"> more defensibly – </w:t>
      </w:r>
      <w:r w:rsidRPr="00847E05">
        <w:rPr>
          <w:rStyle w:val="Emphasis"/>
          <w:highlight w:val="green"/>
        </w:rPr>
        <w:t>confiscation without recompense</w:t>
      </w:r>
      <w:r w:rsidRPr="00847E05">
        <w:rPr>
          <w:rStyle w:val="Emphasis"/>
        </w:rPr>
        <w:t xml:space="preserve">. </w:t>
      </w:r>
      <w:r w:rsidRPr="00847E05">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847E05">
        <w:rPr>
          <w:sz w:val="14"/>
        </w:rPr>
        <w:t>the</w:t>
      </w:r>
      <w:proofErr w:type="gramEnd"/>
      <w:r w:rsidRPr="00847E05">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847E05">
        <w:rPr>
          <w:sz w:val="14"/>
        </w:rPr>
        <w:t>Climeworks</w:t>
      </w:r>
      <w:proofErr w:type="spellEnd"/>
      <w:r w:rsidRPr="00847E05">
        <w:rPr>
          <w:sz w:val="14"/>
        </w:rPr>
        <w:t xml:space="preserve">, might be the most valuable capitalist company on earth these days – valuable as in doing humanity what could eventually be a life-saving service. With machines that look like large fans in boxes, </w:t>
      </w:r>
      <w:proofErr w:type="spellStart"/>
      <w:r w:rsidRPr="00847E05">
        <w:rPr>
          <w:sz w:val="14"/>
        </w:rPr>
        <w:t>Climeworks</w:t>
      </w:r>
      <w:proofErr w:type="spellEnd"/>
      <w:r w:rsidRPr="00847E05">
        <w:rPr>
          <w:sz w:val="14"/>
        </w:rPr>
        <w:t xml:space="preserve"> sucks air – it could be any air, anywhere. The air is led into a filter that captures CO </w:t>
      </w:r>
      <w:proofErr w:type="gramStart"/>
      <w:r w:rsidRPr="00847E05">
        <w:rPr>
          <w:sz w:val="14"/>
        </w:rPr>
        <w:t>2 .</w:t>
      </w:r>
      <w:proofErr w:type="gramEnd"/>
      <w:r w:rsidRPr="00847E05">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847E05">
        <w:rPr>
          <w:sz w:val="14"/>
        </w:rPr>
        <w:t>has to</w:t>
      </w:r>
      <w:proofErr w:type="gramEnd"/>
      <w:r w:rsidRPr="00847E05">
        <w:rPr>
          <w:sz w:val="14"/>
        </w:rPr>
        <w:t xml:space="preserve"> be scrubbed and flushed out for people to breathe. What </w:t>
      </w:r>
      <w:proofErr w:type="spellStart"/>
      <w:r w:rsidRPr="00847E05">
        <w:rPr>
          <w:sz w:val="14"/>
        </w:rPr>
        <w:t>Climeworks</w:t>
      </w:r>
      <w:proofErr w:type="spellEnd"/>
      <w:r w:rsidRPr="00847E05">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847E05">
        <w:rPr>
          <w:rStyle w:val="Emphasis"/>
        </w:rPr>
        <w:t xml:space="preserve"> BE</w:t>
      </w:r>
      <w:r w:rsidRPr="00847E05">
        <w:rPr>
          <w:rStyle w:val="Emphasis"/>
          <w:highlight w:val="green"/>
        </w:rPr>
        <w:t xml:space="preserve">CCS </w:t>
      </w:r>
      <w:r w:rsidRPr="00847E05">
        <w:rPr>
          <w:rStyle w:val="Emphasis"/>
        </w:rPr>
        <w:t xml:space="preserve">would </w:t>
      </w:r>
      <w:r w:rsidRPr="00847E05">
        <w:rPr>
          <w:rStyle w:val="Emphasis"/>
          <w:highlight w:val="green"/>
        </w:rPr>
        <w:t>devour</w:t>
      </w:r>
      <w:r w:rsidRPr="00847E05">
        <w:rPr>
          <w:rStyle w:val="Emphasis"/>
        </w:rPr>
        <w:t xml:space="preserve"> such </w:t>
      </w:r>
      <w:r w:rsidRPr="00847E05">
        <w:rPr>
          <w:rStyle w:val="Emphasis"/>
          <w:highlight w:val="green"/>
        </w:rPr>
        <w:t>monstrous amounts of land</w:t>
      </w:r>
      <w:r w:rsidRPr="00847E05">
        <w:rPr>
          <w:rStyle w:val="Emphasis"/>
        </w:rPr>
        <w:t xml:space="preserve"> – </w:t>
      </w:r>
      <w:r w:rsidRPr="00847E05">
        <w:rPr>
          <w:sz w:val="14"/>
        </w:rPr>
        <w:t xml:space="preserve">somewhere like the equivalent of all current cropland to stay below 2°C – </w:t>
      </w:r>
      <w:proofErr w:type="gramStart"/>
      <w:r w:rsidRPr="00847E05">
        <w:rPr>
          <w:sz w:val="14"/>
        </w:rPr>
        <w:t>that tropical forests</w:t>
      </w:r>
      <w:proofErr w:type="gramEnd"/>
      <w:r w:rsidRPr="00847E05">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847E05">
        <w:rPr>
          <w:sz w:val="14"/>
        </w:rPr>
        <w:t>mineralised</w:t>
      </w:r>
      <w:proofErr w:type="spellEnd"/>
      <w:r w:rsidRPr="00847E05">
        <w:rPr>
          <w:sz w:val="14"/>
        </w:rPr>
        <w:t xml:space="preserve">. It can be buried under the ground in solid form; indeed, since 2017, </w:t>
      </w:r>
      <w:proofErr w:type="spellStart"/>
      <w:r w:rsidRPr="00847E05">
        <w:rPr>
          <w:sz w:val="14"/>
        </w:rPr>
        <w:t>Climeworks</w:t>
      </w:r>
      <w:proofErr w:type="spellEnd"/>
      <w:r w:rsidRPr="00847E05">
        <w:rPr>
          <w:sz w:val="14"/>
        </w:rPr>
        <w:t xml:space="preserve"> is doing just this in Iceland. As with other novel technologies – solar panels spring to mind – prices will nosedive with mass production. </w:t>
      </w:r>
      <w:r w:rsidRPr="00847E05">
        <w:rPr>
          <w:rStyle w:val="Emphasis"/>
        </w:rPr>
        <w:t xml:space="preserve">A </w:t>
      </w:r>
      <w:r w:rsidRPr="00847E05">
        <w:rPr>
          <w:rStyle w:val="Emphasis"/>
          <w:highlight w:val="green"/>
        </w:rPr>
        <w:t>capitalist solution</w:t>
      </w:r>
      <w:r w:rsidRPr="00847E05">
        <w:rPr>
          <w:rStyle w:val="Emphasis"/>
        </w:rPr>
        <w:t xml:space="preserve"> to a problem made by </w:t>
      </w:r>
      <w:proofErr w:type="gramStart"/>
      <w:r w:rsidRPr="00847E05">
        <w:rPr>
          <w:rStyle w:val="Emphasis"/>
        </w:rPr>
        <w:t>capitalism?</w:t>
      </w:r>
      <w:proofErr w:type="gramEnd"/>
      <w:r w:rsidRPr="00847E05">
        <w:rPr>
          <w:rStyle w:val="Emphasis"/>
        </w:rPr>
        <w:t xml:space="preserve"> If only. A capitalist company </w:t>
      </w:r>
      <w:proofErr w:type="gramStart"/>
      <w:r w:rsidRPr="00847E05">
        <w:rPr>
          <w:rStyle w:val="Emphasis"/>
          <w:highlight w:val="green"/>
        </w:rPr>
        <w:t>has</w:t>
      </w:r>
      <w:r w:rsidRPr="00847E05">
        <w:rPr>
          <w:rStyle w:val="Emphasis"/>
        </w:rPr>
        <w:t xml:space="preserve"> to</w:t>
      </w:r>
      <w:proofErr w:type="gramEnd"/>
      <w:r w:rsidRPr="00847E05">
        <w:rPr>
          <w:rStyle w:val="Emphasis"/>
        </w:rPr>
        <w:t xml:space="preserve"> have a </w:t>
      </w:r>
      <w:r w:rsidRPr="00847E05">
        <w:rPr>
          <w:rStyle w:val="Emphasis"/>
          <w:highlight w:val="green"/>
        </w:rPr>
        <w:t>commodity to sell</w:t>
      </w:r>
      <w:r w:rsidRPr="00847E05">
        <w:rPr>
          <w:rStyle w:val="Emphasis"/>
        </w:rPr>
        <w:t xml:space="preserve">. </w:t>
      </w:r>
      <w:proofErr w:type="gramStart"/>
      <w:r w:rsidRPr="00847E05">
        <w:rPr>
          <w:rStyle w:val="Emphasis"/>
        </w:rPr>
        <w:t>With the exception of</w:t>
      </w:r>
      <w:proofErr w:type="gramEnd"/>
      <w:r w:rsidRPr="00847E05">
        <w:rPr>
          <w:rStyle w:val="Emphasis"/>
        </w:rPr>
        <w:t xml:space="preserve"> the pilot plant in Iceland, </w:t>
      </w:r>
      <w:proofErr w:type="spellStart"/>
      <w:r w:rsidRPr="00847E05">
        <w:rPr>
          <w:rStyle w:val="Emphasis"/>
        </w:rPr>
        <w:t>Climeworks</w:t>
      </w:r>
      <w:proofErr w:type="spellEnd"/>
      <w:r w:rsidRPr="00847E05">
        <w:rPr>
          <w:rStyle w:val="Emphasis"/>
        </w:rPr>
        <w:t xml:space="preserve"> and the other start-ups are turning their concentrated CO 2 into goods with exchange-value. It can be gas sold </w:t>
      </w:r>
      <w:r w:rsidRPr="00847E05">
        <w:rPr>
          <w:rStyle w:val="Emphasis"/>
          <w:highlight w:val="green"/>
        </w:rPr>
        <w:t>to greenhous</w:t>
      </w:r>
      <w:r w:rsidRPr="00847E05">
        <w:rPr>
          <w:rStyle w:val="Emphasis"/>
        </w:rPr>
        <w:t xml:space="preserve">es </w:t>
      </w:r>
      <w:r w:rsidRPr="00847E05">
        <w:rPr>
          <w:rStyle w:val="Emphasis"/>
          <w:highlight w:val="green"/>
        </w:rPr>
        <w:t>or</w:t>
      </w:r>
      <w:r w:rsidRPr="00847E05">
        <w:rPr>
          <w:rStyle w:val="Emphasis"/>
        </w:rPr>
        <w:t xml:space="preserve"> soft drink producers (Coca-Cola in the case of </w:t>
      </w:r>
      <w:proofErr w:type="spellStart"/>
      <w:r w:rsidRPr="00847E05">
        <w:rPr>
          <w:rStyle w:val="Emphasis"/>
        </w:rPr>
        <w:t>Climeworks</w:t>
      </w:r>
      <w:proofErr w:type="spellEnd"/>
      <w:r w:rsidRPr="00847E05">
        <w:rPr>
          <w:rStyle w:val="Emphasis"/>
        </w:rPr>
        <w:t xml:space="preserve"> in Zürich); it could </w:t>
      </w:r>
      <w:r w:rsidRPr="00847E05">
        <w:rPr>
          <w:rStyle w:val="Emphasis"/>
          <w:highlight w:val="green"/>
        </w:rPr>
        <w:t>go into</w:t>
      </w:r>
      <w:r w:rsidRPr="00847E05">
        <w:rPr>
          <w:rStyle w:val="Emphasis"/>
        </w:rPr>
        <w:t xml:space="preserve"> microalgae or </w:t>
      </w:r>
      <w:r w:rsidRPr="00847E05">
        <w:rPr>
          <w:rStyle w:val="Emphasis"/>
          <w:highlight w:val="green"/>
        </w:rPr>
        <w:t>liquid fuel</w:t>
      </w:r>
      <w:r w:rsidRPr="00847E05">
        <w:rPr>
          <w:rStyle w:val="Emphasis"/>
        </w:rPr>
        <w:t xml:space="preserve">, possibly even for airplanes. Such commodities bury no CO </w:t>
      </w:r>
      <w:proofErr w:type="gramStart"/>
      <w:r w:rsidRPr="00847E05">
        <w:rPr>
          <w:rStyle w:val="Emphasis"/>
        </w:rPr>
        <w:t>2 .</w:t>
      </w:r>
      <w:proofErr w:type="gramEnd"/>
      <w:r w:rsidRPr="00847E05">
        <w:rPr>
          <w:rStyle w:val="Emphasis"/>
        </w:rPr>
        <w:t xml:space="preserve"> </w:t>
      </w:r>
      <w:r w:rsidRPr="00847E05">
        <w:rPr>
          <w:rStyle w:val="Emphasis"/>
          <w:highlight w:val="green"/>
        </w:rPr>
        <w:t xml:space="preserve">They capture </w:t>
      </w:r>
      <w:r w:rsidRPr="00847E05">
        <w:rPr>
          <w:rStyle w:val="Emphasis"/>
        </w:rPr>
        <w:t xml:space="preserve">it </w:t>
      </w:r>
      <w:r w:rsidRPr="00847E05">
        <w:rPr>
          <w:rStyle w:val="Emphasis"/>
          <w:highlight w:val="green"/>
        </w:rPr>
        <w:t>and</w:t>
      </w:r>
      <w:r w:rsidRPr="00847E05">
        <w:rPr>
          <w:rStyle w:val="Emphasis"/>
        </w:rPr>
        <w:t xml:space="preserve"> pass it on for </w:t>
      </w:r>
      <w:r w:rsidRPr="00847E05">
        <w:rPr>
          <w:rStyle w:val="Emphasis"/>
          <w:highlight w:val="green"/>
        </w:rPr>
        <w:t>release elsewhere</w:t>
      </w:r>
      <w:r w:rsidRPr="00847E05">
        <w:rPr>
          <w:rStyle w:val="Emphasis"/>
        </w:rPr>
        <w:t xml:space="preserve">, so that a profit can be made </w:t>
      </w:r>
      <w:r w:rsidRPr="00847E05">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847E05">
        <w:rPr>
          <w:sz w:val="14"/>
        </w:rPr>
        <w:t>commodity, because</w:t>
      </w:r>
      <w:proofErr w:type="gramEnd"/>
      <w:r w:rsidRPr="00847E05">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847E05">
        <w:rPr>
          <w:sz w:val="14"/>
        </w:rPr>
        <w:t>2 ,</w:t>
      </w:r>
      <w:proofErr w:type="gramEnd"/>
      <w:r w:rsidRPr="00847E05">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847E05">
        <w:rPr>
          <w:sz w:val="14"/>
        </w:rPr>
        <w:t>Climeworks</w:t>
      </w:r>
      <w:proofErr w:type="spellEnd"/>
      <w:r w:rsidRPr="00847E05">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847E05">
        <w:rPr>
          <w:sz w:val="14"/>
        </w:rPr>
        <w:t>reappear:</w:t>
      </w:r>
      <w:proofErr w:type="gramEnd"/>
      <w:r w:rsidRPr="00847E05">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847E05">
        <w:rPr>
          <w:sz w:val="14"/>
        </w:rPr>
        <w:t>2 ,</w:t>
      </w:r>
      <w:proofErr w:type="gramEnd"/>
      <w:r w:rsidRPr="00847E05">
        <w:rPr>
          <w:sz w:val="14"/>
        </w:rPr>
        <w:t xml:space="preserve"> empty holes in the ground for burial vaults, </w:t>
      </w:r>
      <w:proofErr w:type="spellStart"/>
      <w:r w:rsidRPr="00847E05">
        <w:rPr>
          <w:sz w:val="14"/>
        </w:rPr>
        <w:t>organisations</w:t>
      </w:r>
      <w:proofErr w:type="spellEnd"/>
      <w:r w:rsidRPr="00847E05">
        <w:rPr>
          <w:sz w:val="14"/>
        </w:rPr>
        <w:t xml:space="preserve"> of supranational size … Who has all these things in ample possession? The oil barons and shareholders, of course. </w:t>
      </w:r>
      <w:proofErr w:type="spellStart"/>
      <w:r w:rsidRPr="00847E05">
        <w:rPr>
          <w:sz w:val="14"/>
        </w:rPr>
        <w:t>Nationalise</w:t>
      </w:r>
      <w:proofErr w:type="spellEnd"/>
      <w:r w:rsidRPr="00847E05">
        <w:rPr>
          <w:sz w:val="14"/>
        </w:rPr>
        <w:t xml:space="preserve"> them, Buck proposes – </w:t>
      </w:r>
      <w:r w:rsidRPr="00847E05">
        <w:rPr>
          <w:rStyle w:val="Emphasis"/>
          <w:highlight w:val="green"/>
        </w:rPr>
        <w:t>not just</w:t>
      </w:r>
      <w:r w:rsidRPr="00847E05">
        <w:rPr>
          <w:rStyle w:val="Emphasis"/>
        </w:rPr>
        <w:t xml:space="preserve"> for ‘</w:t>
      </w:r>
      <w:r w:rsidRPr="00847E05">
        <w:rPr>
          <w:rStyle w:val="Emphasis"/>
          <w:highlight w:val="green"/>
        </w:rPr>
        <w:t>getting rid of</w:t>
      </w:r>
      <w:r w:rsidRPr="00847E05">
        <w:rPr>
          <w:rStyle w:val="Emphasis"/>
        </w:rPr>
        <w:t xml:space="preserve"> these </w:t>
      </w:r>
      <w:r w:rsidRPr="00847E05">
        <w:rPr>
          <w:rStyle w:val="Emphasis"/>
          <w:highlight w:val="green"/>
        </w:rPr>
        <w:t>corporations</w:t>
      </w:r>
      <w:r w:rsidRPr="00847E05">
        <w:rPr>
          <w:rStyle w:val="Emphasis"/>
        </w:rPr>
        <w:t xml:space="preserve">, as we might like to, </w:t>
      </w:r>
      <w:r w:rsidRPr="00847E05">
        <w:rPr>
          <w:rStyle w:val="Emphasis"/>
          <w:highlight w:val="green"/>
        </w:rPr>
        <w:t>but transforming them into</w:t>
      </w:r>
      <w:r w:rsidRPr="00847E05">
        <w:rPr>
          <w:rStyle w:val="Emphasis"/>
        </w:rPr>
        <w:t xml:space="preserve"> companies that deliver a carbon removal service’. Make them </w:t>
      </w:r>
      <w:r w:rsidRPr="00847E05">
        <w:rPr>
          <w:rStyle w:val="Emphasis"/>
          <w:highlight w:val="green"/>
        </w:rPr>
        <w:t xml:space="preserve">public utilities for </w:t>
      </w:r>
      <w:proofErr w:type="spellStart"/>
      <w:r w:rsidRPr="00847E05">
        <w:rPr>
          <w:rStyle w:val="Emphasis"/>
          <w:highlight w:val="green"/>
        </w:rPr>
        <w:t>restabilising</w:t>
      </w:r>
      <w:proofErr w:type="spellEnd"/>
      <w:r w:rsidRPr="00847E05">
        <w:rPr>
          <w:rStyle w:val="Emphasis"/>
          <w:highlight w:val="green"/>
        </w:rPr>
        <w:t xml:space="preserve"> climate</w:t>
      </w:r>
      <w:r w:rsidRPr="00847E05">
        <w:rPr>
          <w:rStyle w:val="Emphasis"/>
        </w:rPr>
        <w:t xml:space="preserve">. </w:t>
      </w:r>
      <w:r w:rsidRPr="00847E05">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847E05">
        <w:rPr>
          <w:sz w:val="14"/>
        </w:rPr>
        <w:t>nationalising</w:t>
      </w:r>
      <w:proofErr w:type="spellEnd"/>
      <w:r w:rsidRPr="00847E05">
        <w:rPr>
          <w:sz w:val="14"/>
        </w:rPr>
        <w:t xml:space="preserve"> fossil fuel companies and turning them into direct air capture utilities should be the central transitional demand for the coming years. But</w:t>
      </w:r>
      <w:proofErr w:type="gramStart"/>
      <w:r w:rsidRPr="00847E05">
        <w:rPr>
          <w:sz w:val="14"/>
        </w:rPr>
        <w:t>, needless to say, it</w:t>
      </w:r>
      <w:proofErr w:type="gramEnd"/>
      <w:r w:rsidRPr="00847E05">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847E05">
        <w:rPr>
          <w:sz w:val="14"/>
        </w:rPr>
        <w:t>publicised</w:t>
      </w:r>
      <w:proofErr w:type="spellEnd"/>
      <w:r w:rsidRPr="00847E05">
        <w:rPr>
          <w:sz w:val="14"/>
        </w:rPr>
        <w:t xml:space="preserve"> the forecast that total global emissions would fall by no more than 5 per cent during the year – </w:t>
      </w:r>
      <w:proofErr w:type="gramStart"/>
      <w:r w:rsidRPr="00847E05">
        <w:rPr>
          <w:sz w:val="14"/>
        </w:rPr>
        <w:t>in spite of</w:t>
      </w:r>
      <w:proofErr w:type="gramEnd"/>
      <w:r w:rsidRPr="00847E05">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847E05">
        <w:rPr>
          <w:sz w:val="14"/>
        </w:rPr>
        <w:t>that scientists</w:t>
      </w:r>
      <w:proofErr w:type="gramEnd"/>
      <w:r w:rsidRPr="00847E05">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847E05">
        <w:rPr>
          <w:sz w:val="14"/>
        </w:rPr>
        <w:t>or,</w:t>
      </w:r>
      <w:proofErr w:type="gramEnd"/>
      <w:r w:rsidRPr="00847E05">
        <w:rPr>
          <w:sz w:val="14"/>
        </w:rPr>
        <w:t xml:space="preserve"> ‘a single economic plan covering the whole country and all branches of productive activity. This plan must be drawn up for </w:t>
      </w:r>
      <w:proofErr w:type="gramStart"/>
      <w:r w:rsidRPr="00847E05">
        <w:rPr>
          <w:sz w:val="14"/>
        </w:rPr>
        <w:t>a number of</w:t>
      </w:r>
      <w:proofErr w:type="gramEnd"/>
      <w:r w:rsidRPr="00847E05">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847E05">
        <w:rPr>
          <w:rStyle w:val="Emphasis"/>
        </w:rPr>
        <w:t xml:space="preserve">the race to zero would have to be coordinated </w:t>
      </w:r>
      <w:r w:rsidRPr="00847E05">
        <w:rPr>
          <w:rStyle w:val="Emphasis"/>
          <w:highlight w:val="green"/>
        </w:rPr>
        <w:t>through control measures</w:t>
      </w:r>
      <w:r w:rsidRPr="00847E05">
        <w:rPr>
          <w:rStyle w:val="Emphasis"/>
        </w:rPr>
        <w:t xml:space="preserve"> – rationing, </w:t>
      </w:r>
      <w:r w:rsidRPr="00847E05">
        <w:rPr>
          <w:rStyle w:val="Emphasis"/>
          <w:highlight w:val="green"/>
        </w:rPr>
        <w:t>reallocating, requisitioning, sanctioning</w:t>
      </w:r>
      <w:r w:rsidRPr="00847E05">
        <w:rPr>
          <w:rStyle w:val="Emphasis"/>
        </w:rPr>
        <w:t xml:space="preserve">, ordering … </w:t>
      </w:r>
      <w:r w:rsidRPr="00847E05">
        <w:rPr>
          <w:sz w:val="14"/>
        </w:rPr>
        <w:t xml:space="preserve">– </w:t>
      </w:r>
      <w:proofErr w:type="gramStart"/>
      <w:r w:rsidRPr="00847E05">
        <w:rPr>
          <w:sz w:val="14"/>
        </w:rPr>
        <w:t>so as to</w:t>
      </w:r>
      <w:proofErr w:type="gramEnd"/>
      <w:r w:rsidRPr="00847E05">
        <w:rPr>
          <w:sz w:val="14"/>
        </w:rPr>
        <w:t xml:space="preserve"> fill the gap after fossil fuels. The substitutes themselves are in no need of elaboration. The literature on the Green New Deal and renewable energy roll-out and climate wartime </w:t>
      </w:r>
      <w:proofErr w:type="spellStart"/>
      <w:r w:rsidRPr="00847E05">
        <w:rPr>
          <w:sz w:val="14"/>
        </w:rPr>
        <w:t>mobilisation</w:t>
      </w:r>
      <w:proofErr w:type="spellEnd"/>
      <w:r w:rsidRPr="00847E05">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847E05">
        <w:rPr>
          <w:sz w:val="14"/>
        </w:rPr>
        <w:t>, needless to say, it</w:t>
      </w:r>
      <w:proofErr w:type="gramEnd"/>
      <w:r w:rsidRPr="00847E05">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847E05">
        <w:rPr>
          <w:rStyle w:val="Emphasis"/>
        </w:rPr>
        <w:t xml:space="preserve"> It would have to be forced into doing it, through application of the whole spectrum of popular leverage, from electoral campaigns to mass sabotage. Left to its own devices, the </w:t>
      </w:r>
      <w:r w:rsidRPr="00847E05">
        <w:rPr>
          <w:rStyle w:val="Emphasis"/>
          <w:highlight w:val="green"/>
        </w:rPr>
        <w:t xml:space="preserve">capitalist state </w:t>
      </w:r>
      <w:r w:rsidRPr="00847E05">
        <w:rPr>
          <w:rStyle w:val="Emphasis"/>
        </w:rPr>
        <w:t>will continue to</w:t>
      </w:r>
      <w:r w:rsidRPr="00847E05">
        <w:rPr>
          <w:rStyle w:val="Emphasis"/>
          <w:highlight w:val="green"/>
        </w:rPr>
        <w:t xml:space="preserve"> attend to symptoms, which</w:t>
      </w:r>
      <w:r w:rsidRPr="00847E05">
        <w:rPr>
          <w:rStyle w:val="Emphasis"/>
        </w:rPr>
        <w:t xml:space="preserve">, however, must eventually </w:t>
      </w:r>
      <w:r w:rsidRPr="00847E05">
        <w:rPr>
          <w:rStyle w:val="Emphasis"/>
          <w:highlight w:val="green"/>
        </w:rPr>
        <w:t>reach a boiling point.</w:t>
      </w:r>
      <w:r w:rsidRPr="00847E05">
        <w:rPr>
          <w:rStyle w:val="Emphasis"/>
        </w:rPr>
        <w:t xml:space="preserve"> </w:t>
      </w:r>
      <w:r w:rsidRPr="00847E05">
        <w:rPr>
          <w:sz w:val="8"/>
          <w:szCs w:val="8"/>
        </w:rPr>
        <w:t xml:space="preserve">One can imagine that in the next years and decades, storms will bite into property, droughts tear apart supply chains, crop yields halve, heat waves enervate </w:t>
      </w:r>
      <w:proofErr w:type="spellStart"/>
      <w:r w:rsidRPr="00847E05">
        <w:rPr>
          <w:sz w:val="8"/>
          <w:szCs w:val="8"/>
        </w:rPr>
        <w:t>labour</w:t>
      </w:r>
      <w:proofErr w:type="spellEnd"/>
      <w:r w:rsidRPr="00847E05">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847E05">
        <w:rPr>
          <w:sz w:val="8"/>
          <w:szCs w:val="8"/>
        </w:rPr>
        <w:t>impacts, but</w:t>
      </w:r>
      <w:proofErr w:type="gramEnd"/>
      <w:r w:rsidRPr="00847E05">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847E05">
        <w:rPr>
          <w:sz w:val="8"/>
          <w:szCs w:val="8"/>
        </w:rPr>
        <w:t>night.Indeed</w:t>
      </w:r>
      <w:proofErr w:type="spellEnd"/>
      <w:proofErr w:type="gramEnd"/>
      <w:r w:rsidRPr="00847E05">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847E05">
        <w:rPr>
          <w:sz w:val="8"/>
          <w:szCs w:val="8"/>
        </w:rPr>
        <w:t>authorised</w:t>
      </w:r>
      <w:proofErr w:type="spellEnd"/>
      <w:r w:rsidRPr="00847E05">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847E05">
        <w:rPr>
          <w:sz w:val="8"/>
          <w:szCs w:val="8"/>
        </w:rPr>
        <w:t>fairly widely</w:t>
      </w:r>
      <w:proofErr w:type="gramEnd"/>
      <w:r w:rsidRPr="00847E05">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847E05">
        <w:rPr>
          <w:sz w:val="8"/>
          <w:szCs w:val="8"/>
        </w:rPr>
        <w:t>favourite</w:t>
      </w:r>
      <w:proofErr w:type="spellEnd"/>
      <w:r w:rsidRPr="00847E05">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847E05">
        <w:rPr>
          <w:sz w:val="8"/>
          <w:szCs w:val="8"/>
        </w:rPr>
        <w:t>re-emphasising</w:t>
      </w:r>
      <w:proofErr w:type="spellEnd"/>
      <w:r w:rsidRPr="00847E05">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847E05">
        <w:rPr>
          <w:sz w:val="8"/>
          <w:szCs w:val="8"/>
        </w:rPr>
        <w:t>Geras</w:t>
      </w:r>
      <w:proofErr w:type="spellEnd"/>
      <w:r w:rsidRPr="00847E05">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847E05">
        <w:rPr>
          <w:sz w:val="8"/>
          <w:szCs w:val="8"/>
        </w:rPr>
        <w:t>civilisation</w:t>
      </w:r>
      <w:proofErr w:type="spellEnd"/>
      <w:r w:rsidRPr="00847E05">
        <w:rPr>
          <w:sz w:val="8"/>
          <w:szCs w:val="8"/>
        </w:rPr>
        <w:t xml:space="preserve"> of mankind in question’. Luxemburg expected world war to become a ‘permanent’ </w:t>
      </w:r>
      <w:proofErr w:type="gramStart"/>
      <w:r w:rsidRPr="00847E05">
        <w:rPr>
          <w:sz w:val="8"/>
          <w:szCs w:val="8"/>
        </w:rPr>
        <w:t>state of affairs</w:t>
      </w:r>
      <w:proofErr w:type="gramEnd"/>
      <w:r w:rsidRPr="00847E05">
        <w:rPr>
          <w:sz w:val="8"/>
          <w:szCs w:val="8"/>
        </w:rPr>
        <w:t xml:space="preserve">. It didn’t, and here the differentia </w:t>
      </w:r>
      <w:proofErr w:type="spellStart"/>
      <w:r w:rsidRPr="00847E05">
        <w:rPr>
          <w:sz w:val="8"/>
          <w:szCs w:val="8"/>
        </w:rPr>
        <w:t>specifica</w:t>
      </w:r>
      <w:proofErr w:type="spellEnd"/>
      <w:r w:rsidRPr="00847E05">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847E05">
        <w:rPr>
          <w:sz w:val="8"/>
          <w:szCs w:val="8"/>
        </w:rPr>
        <w:t>2 .</w:t>
      </w:r>
      <w:proofErr w:type="gramEnd"/>
      <w:r w:rsidRPr="00847E05">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847E05">
        <w:rPr>
          <w:sz w:val="8"/>
          <w:szCs w:val="8"/>
        </w:rPr>
        <w:t>Geras’s</w:t>
      </w:r>
      <w:proofErr w:type="spellEnd"/>
      <w:r w:rsidRPr="00847E05">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847E05">
        <w:rPr>
          <w:sz w:val="8"/>
          <w:szCs w:val="8"/>
        </w:rPr>
        <w:t>classes’</w:t>
      </w:r>
      <w:proofErr w:type="gramEnd"/>
      <w:r w:rsidRPr="00847E05">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847E05">
        <w:rPr>
          <w:sz w:val="8"/>
          <w:szCs w:val="8"/>
        </w:rPr>
        <w:t>Bensaïd</w:t>
      </w:r>
      <w:proofErr w:type="spellEnd"/>
      <w:r w:rsidRPr="00847E05">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847E05">
        <w:rPr>
          <w:sz w:val="8"/>
          <w:szCs w:val="8"/>
        </w:rPr>
        <w:t>Bensaïd</w:t>
      </w:r>
      <w:proofErr w:type="spellEnd"/>
      <w:r w:rsidRPr="00847E05">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847E05">
        <w:rPr>
          <w:sz w:val="8"/>
          <w:szCs w:val="8"/>
        </w:rPr>
        <w:t>halfmeasures</w:t>
      </w:r>
      <w:proofErr w:type="spellEnd"/>
      <w:r w:rsidRPr="00847E05">
        <w:rPr>
          <w:sz w:val="8"/>
          <w:szCs w:val="8"/>
        </w:rPr>
        <w:t>.’ Third, ecological Leninism leaps at any opportunity to wrest the state in this direction, break with business-</w:t>
      </w:r>
      <w:proofErr w:type="spellStart"/>
      <w:r w:rsidRPr="00847E05">
        <w:rPr>
          <w:sz w:val="8"/>
          <w:szCs w:val="8"/>
        </w:rPr>
        <w:t>asusual</w:t>
      </w:r>
      <w:proofErr w:type="spellEnd"/>
      <w:r w:rsidRPr="00847E05">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847E05">
        <w:rPr>
          <w:sz w:val="8"/>
          <w:szCs w:val="8"/>
        </w:rPr>
        <w:t>have to</w:t>
      </w:r>
      <w:proofErr w:type="gramEnd"/>
      <w:r w:rsidRPr="00847E05">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847E05">
        <w:rPr>
          <w:sz w:val="8"/>
          <w:szCs w:val="8"/>
        </w:rPr>
        <w:t>materialise</w:t>
      </w:r>
      <w:proofErr w:type="spellEnd"/>
      <w:r w:rsidRPr="00847E05">
        <w:rPr>
          <w:sz w:val="8"/>
          <w:szCs w:val="8"/>
        </w:rPr>
        <w:t xml:space="preserve"> anytime soon, if ever. Waiting for it would be both delusional and criminal, and so all we </w:t>
      </w:r>
      <w:proofErr w:type="gramStart"/>
      <w:r w:rsidRPr="00847E05">
        <w:rPr>
          <w:sz w:val="8"/>
          <w:szCs w:val="8"/>
        </w:rPr>
        <w:t>have to</w:t>
      </w:r>
      <w:proofErr w:type="gramEnd"/>
      <w:r w:rsidRPr="00847E05">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847E05">
        <w:rPr>
          <w:sz w:val="8"/>
          <w:szCs w:val="8"/>
        </w:rPr>
        <w:t>programme</w:t>
      </w:r>
      <w:proofErr w:type="spellEnd"/>
      <w:r w:rsidRPr="00847E05">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847E05">
        <w:rPr>
          <w:sz w:val="8"/>
          <w:szCs w:val="8"/>
        </w:rPr>
        <w:t>Lukács</w:t>
      </w:r>
      <w:proofErr w:type="spellEnd"/>
      <w:r w:rsidRPr="00847E05">
        <w:rPr>
          <w:sz w:val="8"/>
          <w:szCs w:val="8"/>
        </w:rPr>
        <w:t xml:space="preserve">. The rather startling measures used to combat the spread of Covid-19 might have been a foretaste. Who knows what openings other moments of impact might </w:t>
      </w:r>
      <w:proofErr w:type="gramStart"/>
      <w:r w:rsidRPr="00847E05">
        <w:rPr>
          <w:sz w:val="8"/>
          <w:szCs w:val="8"/>
        </w:rPr>
        <w:t>bring.</w:t>
      </w:r>
      <w:proofErr w:type="gramEnd"/>
      <w:r w:rsidRPr="00847E05">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847E05">
        <w:rPr>
          <w:sz w:val="8"/>
          <w:szCs w:val="8"/>
        </w:rPr>
        <w:t>Bensaïd</w:t>
      </w:r>
      <w:proofErr w:type="spellEnd"/>
      <w:r w:rsidRPr="00847E05">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847E05">
        <w:rPr>
          <w:sz w:val="8"/>
          <w:szCs w:val="8"/>
        </w:rPr>
        <w:t>mustiest</w:t>
      </w:r>
      <w:proofErr w:type="gramEnd"/>
      <w:r w:rsidRPr="00847E05">
        <w:rPr>
          <w:sz w:val="8"/>
          <w:szCs w:val="8"/>
        </w:rPr>
        <w:t xml:space="preserve"> and seemingly hopeless spheres, for otherwise we shall not be able to cope with our tasks’. If the matter is exigent, the material at hand must be used.</w:t>
      </w:r>
      <w:r w:rsidRPr="00847E05">
        <w:rPr>
          <w:rStyle w:val="Emphasis"/>
          <w:sz w:val="8"/>
          <w:szCs w:val="8"/>
        </w:rPr>
        <w:t xml:space="preserve"> </w:t>
      </w:r>
      <w:r w:rsidRPr="00847E05">
        <w:rPr>
          <w:rStyle w:val="Emphasis"/>
        </w:rPr>
        <w:t xml:space="preserve">On this view, </w:t>
      </w:r>
      <w:r w:rsidRPr="00847E05">
        <w:rPr>
          <w:rStyle w:val="Emphasis"/>
          <w:highlight w:val="green"/>
        </w:rPr>
        <w:t xml:space="preserve">ecological Leninism is a </w:t>
      </w:r>
      <w:r w:rsidRPr="00847E05">
        <w:rPr>
          <w:rStyle w:val="Emphasis"/>
        </w:rPr>
        <w:t xml:space="preserve">lodestar of principles, not a party affiliation. </w:t>
      </w:r>
      <w:r w:rsidRPr="00847E05">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847E05">
        <w:rPr>
          <w:rStyle w:val="Emphasis"/>
        </w:rPr>
        <w:t xml:space="preserve"> The basic make-up must </w:t>
      </w:r>
      <w:proofErr w:type="spellStart"/>
      <w:r w:rsidRPr="00847E05">
        <w:rPr>
          <w:rStyle w:val="Emphasis"/>
        </w:rPr>
        <w:t>harbour</w:t>
      </w:r>
      <w:proofErr w:type="spellEnd"/>
      <w:r w:rsidRPr="00847E05">
        <w:rPr>
          <w:rStyle w:val="Emphasis"/>
        </w:rPr>
        <w:t xml:space="preserve"> a </w:t>
      </w:r>
      <w:r w:rsidRPr="00847E05">
        <w:rPr>
          <w:rStyle w:val="Emphasis"/>
          <w:highlight w:val="green"/>
        </w:rPr>
        <w:t xml:space="preserve">predisposition for emergency action and </w:t>
      </w:r>
      <w:r w:rsidRPr="00847E05">
        <w:rPr>
          <w:rStyle w:val="Emphasis"/>
        </w:rPr>
        <w:t xml:space="preserve">an openness to some degree of </w:t>
      </w:r>
      <w:r w:rsidRPr="00847E05">
        <w:rPr>
          <w:rStyle w:val="Emphasis"/>
          <w:highlight w:val="green"/>
        </w:rPr>
        <w:t>hard power from the state</w:t>
      </w:r>
      <w:r w:rsidRPr="00847E05">
        <w:rPr>
          <w:rStyle w:val="Emphasis"/>
        </w:rPr>
        <w:t xml:space="preserve">. </w:t>
      </w:r>
      <w:r w:rsidRPr="00847E05">
        <w:rPr>
          <w:sz w:val="14"/>
        </w:rPr>
        <w:t xml:space="preserve">Anarchism detests the state; social democracy shrivels in catastrophe. But there is no reason not to experiment with ecological </w:t>
      </w:r>
      <w:proofErr w:type="spellStart"/>
      <w:r w:rsidRPr="00847E05">
        <w:rPr>
          <w:sz w:val="14"/>
        </w:rPr>
        <w:t>Luxemburgism</w:t>
      </w:r>
      <w:proofErr w:type="spellEnd"/>
      <w:r w:rsidRPr="00847E05">
        <w:rPr>
          <w:sz w:val="14"/>
        </w:rPr>
        <w:t xml:space="preserve">, or ecological Blanquism, or </w:t>
      </w:r>
      <w:proofErr w:type="spellStart"/>
      <w:r w:rsidRPr="00847E05">
        <w:rPr>
          <w:sz w:val="14"/>
        </w:rPr>
        <w:t>Guevarism</w:t>
      </w:r>
      <w:proofErr w:type="spellEnd"/>
      <w:r w:rsidRPr="00847E05">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847E05">
        <w:rPr>
          <w:sz w:val="14"/>
        </w:rPr>
        <w:t>organised</w:t>
      </w:r>
      <w:proofErr w:type="spellEnd"/>
      <w:r w:rsidRPr="00847E05">
        <w:rPr>
          <w:sz w:val="14"/>
        </w:rPr>
        <w:t xml:space="preserve"> by the entire working force of society – in order that all of society and human </w:t>
      </w:r>
      <w:proofErr w:type="spellStart"/>
      <w:r w:rsidRPr="00847E05">
        <w:rPr>
          <w:sz w:val="14"/>
        </w:rPr>
        <w:t>civilisation</w:t>
      </w:r>
      <w:proofErr w:type="spellEnd"/>
      <w:r w:rsidRPr="00847E05">
        <w:rPr>
          <w:sz w:val="14"/>
        </w:rPr>
        <w:t xml:space="preserve"> might not perish’, again with Luxemburg. But ‘necessitate’ does not mean ‘preordain’. Something can be necessary and yet never come about.</w:t>
      </w:r>
    </w:p>
    <w:p w14:paraId="74C29CB6" w14:textId="77777777" w:rsidR="005F0FA0" w:rsidRPr="00847E05" w:rsidRDefault="005F0FA0" w:rsidP="005F0FA0">
      <w:pPr>
        <w:pStyle w:val="Heading4"/>
        <w:rPr>
          <w:rFonts w:cs="Arial"/>
        </w:rPr>
      </w:pPr>
      <w:r w:rsidRPr="00847E05">
        <w:rPr>
          <w:rFonts w:cs="Arial"/>
        </w:rPr>
        <w:t xml:space="preserve">3] Marxist Transhumanism – </w:t>
      </w:r>
    </w:p>
    <w:p w14:paraId="6902EF8C" w14:textId="77777777" w:rsidR="005F0FA0" w:rsidRPr="00847E05" w:rsidRDefault="005F0FA0" w:rsidP="005F0FA0">
      <w:r w:rsidRPr="00847E05">
        <w:rPr>
          <w:rStyle w:val="Style13ptBold"/>
        </w:rPr>
        <w:t>Steinhoff 14</w:t>
      </w:r>
      <w:r w:rsidRPr="00847E05">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3" w:history="1">
        <w:r w:rsidRPr="00847E05">
          <w:rPr>
            <w:rStyle w:val="Hyperlink"/>
          </w:rPr>
          <w:t>https://philpapers.org/archive/STETAM-4.pdf</w:t>
        </w:r>
      </w:hyperlink>
      <w:r w:rsidRPr="00847E05">
        <w:t xml:space="preserve"> //Xu]</w:t>
      </w:r>
    </w:p>
    <w:p w14:paraId="30ACAA66" w14:textId="77777777" w:rsidR="005F0FA0" w:rsidRPr="00847E05" w:rsidRDefault="005F0FA0" w:rsidP="005F0FA0">
      <w:pPr>
        <w:rPr>
          <w:sz w:val="16"/>
        </w:rPr>
      </w:pPr>
      <w:r w:rsidRPr="00847E05">
        <w:rPr>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847E05">
        <w:rPr>
          <w:sz w:val="16"/>
          <w:szCs w:val="16"/>
        </w:rPr>
        <w:t>man</w:t>
      </w:r>
      <w:proofErr w:type="gramEnd"/>
      <w:r w:rsidRPr="00847E05">
        <w:rPr>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847E05">
        <w:rPr>
          <w:sz w:val="16"/>
        </w:rPr>
        <w:t xml:space="preserve">. Recently, philosopher Max More has offered this more precise definition: </w:t>
      </w:r>
      <w:r w:rsidRPr="00847E05">
        <w:rPr>
          <w:rStyle w:val="Emphasis"/>
          <w:highlight w:val="green"/>
        </w:rPr>
        <w:t>Transhumanism</w:t>
      </w:r>
      <w:r w:rsidRPr="00847E05">
        <w:rPr>
          <w:rStyle w:val="Emphasis"/>
        </w:rPr>
        <w:t xml:space="preserve"> is both a reason-based philosophy and a cultural movement that affirms the possibility and desirability of fundamentally improving the human condition by means of science and technology.</w:t>
      </w:r>
      <w:r w:rsidRPr="00847E05">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847E05">
        <w:rPr>
          <w:rStyle w:val="Emphasis"/>
        </w:rPr>
        <w:t xml:space="preserve">Transhumanists, by contrast, desire to </w:t>
      </w:r>
      <w:r w:rsidRPr="00847E05">
        <w:rPr>
          <w:rStyle w:val="Emphasis"/>
          <w:highlight w:val="green"/>
        </w:rPr>
        <w:t>use</w:t>
      </w:r>
      <w:r w:rsidRPr="00847E05">
        <w:rPr>
          <w:rStyle w:val="Emphasis"/>
        </w:rPr>
        <w:t xml:space="preserve"> such new and emerging technologies as </w:t>
      </w:r>
      <w:r w:rsidRPr="00847E05">
        <w:rPr>
          <w:rStyle w:val="Emphasis"/>
          <w:highlight w:val="green"/>
        </w:rPr>
        <w:t>genetics</w:t>
      </w:r>
      <w:r w:rsidRPr="00847E05">
        <w:rPr>
          <w:rStyle w:val="Emphasis"/>
        </w:rPr>
        <w:t xml:space="preserve">, robotics, </w:t>
      </w:r>
      <w:r w:rsidRPr="00847E05">
        <w:rPr>
          <w:rStyle w:val="Emphasis"/>
          <w:highlight w:val="green"/>
        </w:rPr>
        <w:t>a</w:t>
      </w:r>
      <w:r w:rsidRPr="00847E05">
        <w:rPr>
          <w:rStyle w:val="Emphasis"/>
        </w:rPr>
        <w:t xml:space="preserve">rtificial </w:t>
      </w:r>
      <w:r w:rsidRPr="00847E05">
        <w:rPr>
          <w:rStyle w:val="Emphasis"/>
          <w:highlight w:val="green"/>
        </w:rPr>
        <w:t>i</w:t>
      </w:r>
      <w:r w:rsidRPr="00847E05">
        <w:rPr>
          <w:rStyle w:val="Emphasis"/>
        </w:rPr>
        <w:t xml:space="preserve">ntelligence, </w:t>
      </w:r>
      <w:r w:rsidRPr="00847E05">
        <w:rPr>
          <w:rStyle w:val="Emphasis"/>
          <w:highlight w:val="green"/>
        </w:rPr>
        <w:t>and nanotech</w:t>
      </w:r>
      <w:r w:rsidRPr="00847E05">
        <w:rPr>
          <w:rStyle w:val="Emphasis"/>
        </w:rPr>
        <w:t xml:space="preserve">nology </w:t>
      </w:r>
      <w:r w:rsidRPr="00847E05">
        <w:rPr>
          <w:rStyle w:val="Emphasis"/>
          <w:highlight w:val="green"/>
        </w:rPr>
        <w:t>to achieve</w:t>
      </w:r>
      <w:r w:rsidRPr="00847E05">
        <w:rPr>
          <w:rStyle w:val="Emphasis"/>
        </w:rPr>
        <w:t xml:space="preserve"> ambitious goals: the elimination of disease; radical life extension (even </w:t>
      </w:r>
      <w:r w:rsidRPr="00847E05">
        <w:rPr>
          <w:rStyle w:val="Emphasis"/>
          <w:highlight w:val="green"/>
        </w:rPr>
        <w:t>immortality</w:t>
      </w:r>
      <w:r w:rsidRPr="00847E05">
        <w:rPr>
          <w:rStyle w:val="Emphasis"/>
        </w:rPr>
        <w:t xml:space="preserve">);1 the creation of substrate-independent minds (capable of being uploaded to non-biological systems);2 augmented or virtual realities; and </w:t>
      </w:r>
      <w:r w:rsidRPr="00847E05">
        <w:rPr>
          <w:rStyle w:val="Emphasis"/>
          <w:highlight w:val="green"/>
        </w:rPr>
        <w:t>enhanced</w:t>
      </w:r>
      <w:r w:rsidRPr="00847E05">
        <w:rPr>
          <w:rStyle w:val="Emphasis"/>
        </w:rPr>
        <w:t xml:space="preserve"> intellectual, physical, </w:t>
      </w:r>
      <w:proofErr w:type="gramStart"/>
      <w:r w:rsidRPr="00847E05">
        <w:rPr>
          <w:rStyle w:val="Emphasis"/>
        </w:rPr>
        <w:t>aesthetic</w:t>
      </w:r>
      <w:proofErr w:type="gramEnd"/>
      <w:r w:rsidRPr="00847E05">
        <w:rPr>
          <w:rStyle w:val="Emphasis"/>
        </w:rPr>
        <w:t xml:space="preserve"> and </w:t>
      </w:r>
      <w:r w:rsidRPr="00847E05">
        <w:rPr>
          <w:rStyle w:val="Emphasis"/>
          <w:highlight w:val="green"/>
        </w:rPr>
        <w:t>ethical capabilities</w:t>
      </w:r>
      <w:r w:rsidRPr="00847E05">
        <w:rPr>
          <w:rStyle w:val="Emphasis"/>
        </w:rPr>
        <w:t xml:space="preserve">. Some transhumanists even aim at the </w:t>
      </w:r>
      <w:r w:rsidRPr="00847E05">
        <w:rPr>
          <w:rStyle w:val="Emphasis"/>
          <w:highlight w:val="green"/>
        </w:rPr>
        <w:t>abolition</w:t>
      </w:r>
      <w:r w:rsidRPr="00847E05">
        <w:rPr>
          <w:rStyle w:val="Emphasis"/>
        </w:rPr>
        <w:t xml:space="preserve"> of all forms </w:t>
      </w:r>
      <w:r w:rsidRPr="00847E05">
        <w:rPr>
          <w:rStyle w:val="Emphasis"/>
          <w:highlight w:val="green"/>
        </w:rPr>
        <w:t>of suffering</w:t>
      </w:r>
      <w:r w:rsidRPr="00847E05">
        <w:rPr>
          <w:rStyle w:val="Emphasis"/>
        </w:rPr>
        <w:t xml:space="preserve"> for all sentient life.3 </w:t>
      </w:r>
      <w:r w:rsidRPr="00847E05">
        <w:rPr>
          <w:sz w:val="8"/>
          <w:szCs w:val="8"/>
        </w:rPr>
        <w:t>This is not to say, as many critics have, that transhumanists blithely dismiss the prospects of technological advancements going horribly wrong. Nick Bostrom</w:t>
      </w:r>
      <w:proofErr w:type="gramStart"/>
      <w:r w:rsidRPr="00847E05">
        <w:rPr>
          <w:sz w:val="8"/>
          <w:szCs w:val="8"/>
        </w:rPr>
        <w:t>, in particular, has</w:t>
      </w:r>
      <w:proofErr w:type="gramEnd"/>
      <w:r w:rsidRPr="00847E05">
        <w:rPr>
          <w:sz w:val="8"/>
          <w:szCs w:val="8"/>
        </w:rPr>
        <w:t xml:space="preserve"> written much about “existential risks” or the possibilities that new technologies present for the extinction of life on earth (Bostrom 2002). Nonetheless, many transhumanists prefer a “</w:t>
      </w:r>
      <w:proofErr w:type="spellStart"/>
      <w:r w:rsidRPr="00847E05">
        <w:rPr>
          <w:sz w:val="8"/>
          <w:szCs w:val="8"/>
        </w:rPr>
        <w:t>Proactionary</w:t>
      </w:r>
      <w:proofErr w:type="spellEnd"/>
      <w:r w:rsidRPr="00847E05">
        <w:rPr>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847E05">
        <w:rPr>
          <w:sz w:val="8"/>
          <w:szCs w:val="8"/>
        </w:rPr>
        <w:t>Proto-transhumanists</w:t>
      </w:r>
      <w:proofErr w:type="gramEnd"/>
      <w:r w:rsidRPr="00847E05">
        <w:rPr>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847E05">
        <w:rPr>
          <w:sz w:val="8"/>
          <w:szCs w:val="8"/>
        </w:rPr>
        <w:t>Associazione</w:t>
      </w:r>
      <w:proofErr w:type="spellEnd"/>
      <w:r w:rsidRPr="00847E05">
        <w:rPr>
          <w:sz w:val="8"/>
          <w:szCs w:val="8"/>
        </w:rPr>
        <w:t xml:space="preserve"> </w:t>
      </w:r>
      <w:proofErr w:type="spellStart"/>
      <w:r w:rsidRPr="00847E05">
        <w:rPr>
          <w:sz w:val="8"/>
          <w:szCs w:val="8"/>
        </w:rPr>
        <w:t>Italiana</w:t>
      </w:r>
      <w:proofErr w:type="spellEnd"/>
      <w:r w:rsidRPr="00847E05">
        <w:rPr>
          <w:sz w:val="8"/>
          <w:szCs w:val="8"/>
        </w:rPr>
        <w:t xml:space="preserve"> </w:t>
      </w:r>
      <w:proofErr w:type="spellStart"/>
      <w:r w:rsidRPr="00847E05">
        <w:rPr>
          <w:sz w:val="8"/>
          <w:szCs w:val="8"/>
        </w:rPr>
        <w:t>Transumanisti</w:t>
      </w:r>
      <w:proofErr w:type="spellEnd"/>
      <w:r w:rsidRPr="00847E05">
        <w:rPr>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847E05">
        <w:rPr>
          <w:sz w:val="8"/>
          <w:szCs w:val="8"/>
        </w:rPr>
        <w:t>Extropianism</w:t>
      </w:r>
      <w:proofErr w:type="spellEnd"/>
      <w:r w:rsidRPr="00847E05">
        <w:rPr>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847E05">
        <w:rPr>
          <w:sz w:val="8"/>
          <w:szCs w:val="8"/>
        </w:rPr>
        <w:t>overhumanists</w:t>
      </w:r>
      <w:proofErr w:type="spellEnd"/>
      <w:r w:rsidRPr="00847E05">
        <w:rPr>
          <w:sz w:val="8"/>
          <w:szCs w:val="8"/>
        </w:rPr>
        <w:t>” or “</w:t>
      </w:r>
      <w:proofErr w:type="spellStart"/>
      <w:r w:rsidRPr="00847E05">
        <w:rPr>
          <w:sz w:val="8"/>
          <w:szCs w:val="8"/>
        </w:rPr>
        <w:t>sovrumanists</w:t>
      </w:r>
      <w:proofErr w:type="spellEnd"/>
      <w:r w:rsidRPr="00847E05">
        <w:rPr>
          <w:sz w:val="8"/>
          <w:szCs w:val="8"/>
        </w:rPr>
        <w:t>” (from the Italian “</w:t>
      </w:r>
      <w:proofErr w:type="spellStart"/>
      <w:r w:rsidRPr="00847E05">
        <w:rPr>
          <w:sz w:val="8"/>
          <w:szCs w:val="8"/>
        </w:rPr>
        <w:t>sovrumanismo</w:t>
      </w:r>
      <w:proofErr w:type="spellEnd"/>
      <w:r w:rsidRPr="00847E05">
        <w:rPr>
          <w:sz w:val="8"/>
          <w:szCs w:val="8"/>
        </w:rPr>
        <w:t xml:space="preserve">”), a group of members within the ITA, have been accused of fascist tendencies.4 As I have not been able to read any of the purportedly fascist texts (Stefano </w:t>
      </w:r>
      <w:proofErr w:type="spellStart"/>
      <w:r w:rsidRPr="00847E05">
        <w:rPr>
          <w:sz w:val="8"/>
          <w:szCs w:val="8"/>
        </w:rPr>
        <w:t>Vaj’s</w:t>
      </w:r>
      <w:proofErr w:type="spellEnd"/>
      <w:r w:rsidRPr="00847E05">
        <w:rPr>
          <w:sz w:val="8"/>
          <w:szCs w:val="8"/>
        </w:rPr>
        <w:t xml:space="preserve"> </w:t>
      </w:r>
      <w:proofErr w:type="spellStart"/>
      <w:r w:rsidRPr="00847E05">
        <w:rPr>
          <w:sz w:val="8"/>
          <w:szCs w:val="8"/>
        </w:rPr>
        <w:t>Biopolitica</w:t>
      </w:r>
      <w:proofErr w:type="spellEnd"/>
      <w:r w:rsidRPr="00847E05">
        <w:rPr>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847E05">
        <w:rPr>
          <w:sz w:val="8"/>
          <w:szCs w:val="8"/>
        </w:rPr>
        <w:t>cyborgology</w:t>
      </w:r>
      <w:proofErr w:type="spellEnd"/>
      <w:r w:rsidRPr="00847E05">
        <w:rPr>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847E05">
        <w:rPr>
          <w:sz w:val="8"/>
          <w:szCs w:val="8"/>
        </w:rPr>
        <w:t>activity</w:t>
      </w:r>
      <w:proofErr w:type="gramEnd"/>
      <w:r w:rsidRPr="00847E05">
        <w:rPr>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847E05">
        <w:rPr>
          <w:sz w:val="16"/>
        </w:rPr>
        <w:t xml:space="preserve"> </w:t>
      </w:r>
      <w:r w:rsidRPr="00847E05">
        <w:rPr>
          <w:rStyle w:val="Emphasis"/>
        </w:rPr>
        <w:t xml:space="preserve">The </w:t>
      </w:r>
      <w:r w:rsidRPr="00847E05">
        <w:rPr>
          <w:rStyle w:val="Emphasis"/>
          <w:highlight w:val="green"/>
        </w:rPr>
        <w:t>material conditions</w:t>
      </w:r>
      <w:r w:rsidRPr="00847E05">
        <w:rPr>
          <w:rStyle w:val="Emphasis"/>
        </w:rPr>
        <w:t xml:space="preserve"> of the relations and means of production </w:t>
      </w:r>
      <w:r w:rsidRPr="00847E05">
        <w:rPr>
          <w:rStyle w:val="Emphasis"/>
          <w:highlight w:val="green"/>
        </w:rPr>
        <w:t>produce the</w:t>
      </w:r>
      <w:r w:rsidRPr="00847E05">
        <w:rPr>
          <w:rStyle w:val="Emphasis"/>
        </w:rPr>
        <w:t xml:space="preserve"> situations and </w:t>
      </w:r>
      <w:r w:rsidRPr="00847E05">
        <w:rPr>
          <w:rStyle w:val="Emphasis"/>
          <w:highlight w:val="green"/>
        </w:rPr>
        <w:t>systems in which individuals live and</w:t>
      </w:r>
      <w:r w:rsidRPr="00847E05">
        <w:rPr>
          <w:rStyle w:val="Emphasis"/>
        </w:rPr>
        <w:t xml:space="preserve"> by which their conceptions of </w:t>
      </w:r>
      <w:r w:rsidRPr="00847E05">
        <w:rPr>
          <w:rStyle w:val="Emphasis"/>
          <w:highlight w:val="green"/>
        </w:rPr>
        <w:t>reality are determined</w:t>
      </w:r>
      <w:r w:rsidRPr="00847E05">
        <w:rPr>
          <w:rStyle w:val="Emphasis"/>
        </w:rPr>
        <w:t xml:space="preserve">. </w:t>
      </w:r>
      <w:r w:rsidRPr="00847E05">
        <w:rPr>
          <w:sz w:val="16"/>
        </w:rPr>
        <w:t xml:space="preserve">The social problems of private property and alienation arise from the material reality of the means of production being owned by the capitalist class. </w:t>
      </w:r>
      <w:proofErr w:type="gramStart"/>
      <w:r w:rsidRPr="00847E05">
        <w:rPr>
          <w:sz w:val="16"/>
        </w:rPr>
        <w:t>Thus</w:t>
      </w:r>
      <w:proofErr w:type="gramEnd"/>
      <w:r w:rsidRPr="00847E05">
        <w:rPr>
          <w:sz w:val="16"/>
        </w:rPr>
        <w:t xml:space="preserve"> Marx’s projected socialist revolution has as a necessary condition a change in the material conditions of society. We can note two key aspects of revolution for Marx. </w:t>
      </w:r>
      <w:r w:rsidRPr="00847E05">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847E05">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847E05">
        <w:rPr>
          <w:sz w:val="16"/>
        </w:rPr>
        <w:t>Thus</w:t>
      </w:r>
      <w:proofErr w:type="gramEnd"/>
      <w:r w:rsidRPr="00847E05">
        <w:rPr>
          <w:sz w:val="16"/>
        </w:rPr>
        <w:t xml:space="preserve"> the second key aspect: that technological advancement is a necessary precondition for revolution. </w:t>
      </w:r>
      <w:r w:rsidRPr="00847E05">
        <w:rPr>
          <w:rStyle w:val="Emphasis"/>
        </w:rPr>
        <w:t xml:space="preserve">Marx holds that to achieve a socialist society one of the first priorities of </w:t>
      </w:r>
      <w:r w:rsidRPr="00847E05">
        <w:rPr>
          <w:rStyle w:val="Emphasis"/>
          <w:highlight w:val="green"/>
        </w:rPr>
        <w:t>the revolutionary proletariat must</w:t>
      </w:r>
      <w:r w:rsidRPr="00847E05">
        <w:rPr>
          <w:rStyle w:val="Emphasis"/>
        </w:rPr>
        <w:t xml:space="preserve"> be to “</w:t>
      </w:r>
      <w:proofErr w:type="spellStart"/>
      <w:r w:rsidRPr="00847E05">
        <w:rPr>
          <w:rStyle w:val="Emphasis"/>
          <w:highlight w:val="green"/>
        </w:rPr>
        <w:t>centralise</w:t>
      </w:r>
      <w:proofErr w:type="spellEnd"/>
      <w:r w:rsidRPr="00847E05">
        <w:rPr>
          <w:rStyle w:val="Emphasis"/>
        </w:rPr>
        <w:t xml:space="preserve"> all instruments of </w:t>
      </w:r>
      <w:r w:rsidRPr="00847E05">
        <w:rPr>
          <w:rStyle w:val="Emphasis"/>
          <w:highlight w:val="green"/>
        </w:rPr>
        <w:t>production</w:t>
      </w:r>
      <w:r w:rsidRPr="00847E05">
        <w:rPr>
          <w:rStyle w:val="Emphasis"/>
        </w:rPr>
        <w:t xml:space="preserve"> in the hands of the State … to </w:t>
      </w:r>
      <w:r w:rsidRPr="00847E05">
        <w:rPr>
          <w:rStyle w:val="Emphasis"/>
          <w:highlight w:val="green"/>
        </w:rPr>
        <w:t>increase</w:t>
      </w:r>
      <w:r w:rsidRPr="00847E05">
        <w:rPr>
          <w:rStyle w:val="Emphasis"/>
        </w:rPr>
        <w:t xml:space="preserve"> the total of </w:t>
      </w:r>
      <w:r w:rsidRPr="00847E05">
        <w:rPr>
          <w:rStyle w:val="Emphasis"/>
          <w:highlight w:val="green"/>
        </w:rPr>
        <w:t>productive forces</w:t>
      </w:r>
      <w:r w:rsidRPr="00847E05">
        <w:rPr>
          <w:rStyle w:val="Emphasis"/>
        </w:rPr>
        <w:t xml:space="preserve"> as </w:t>
      </w:r>
      <w:r w:rsidRPr="00847E05">
        <w:rPr>
          <w:rStyle w:val="Emphasis"/>
          <w:highlight w:val="green"/>
        </w:rPr>
        <w:t>rapidly</w:t>
      </w:r>
      <w:r w:rsidRPr="00847E05">
        <w:rPr>
          <w:rStyle w:val="Emphasis"/>
        </w:rPr>
        <w:t xml:space="preserve"> as possible” (Marx 1978, 490). </w:t>
      </w:r>
      <w:r w:rsidRPr="00847E05">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847E05">
        <w:rPr>
          <w:rStyle w:val="Emphasis"/>
        </w:rPr>
        <w:t xml:space="preserve">It is thus only in a society in which </w:t>
      </w:r>
      <w:r w:rsidRPr="00847E05">
        <w:rPr>
          <w:rStyle w:val="Emphasis"/>
          <w:highlight w:val="green"/>
        </w:rPr>
        <w:t>machines perform</w:t>
      </w:r>
      <w:r w:rsidRPr="00847E05">
        <w:rPr>
          <w:rStyle w:val="Emphasis"/>
        </w:rPr>
        <w:t xml:space="preserve"> much of </w:t>
      </w:r>
      <w:r w:rsidRPr="00847E05">
        <w:rPr>
          <w:rStyle w:val="Emphasis"/>
          <w:highlight w:val="green"/>
        </w:rPr>
        <w:t>the labor</w:t>
      </w:r>
      <w:r w:rsidRPr="00847E05">
        <w:rPr>
          <w:rStyle w:val="Emphasis"/>
        </w:rPr>
        <w:t xml:space="preserve"> required for human survival that </w:t>
      </w:r>
      <w:r w:rsidRPr="00847E05">
        <w:rPr>
          <w:rStyle w:val="Emphasis"/>
          <w:highlight w:val="green"/>
        </w:rPr>
        <w:t>humans</w:t>
      </w:r>
      <w:r w:rsidRPr="00847E05">
        <w:rPr>
          <w:rStyle w:val="Emphasis"/>
        </w:rPr>
        <w:t xml:space="preserve"> can </w:t>
      </w:r>
      <w:r w:rsidRPr="00847E05">
        <w:rPr>
          <w:rStyle w:val="Emphasis"/>
          <w:highlight w:val="green"/>
        </w:rPr>
        <w:t>achieve</w:t>
      </w:r>
      <w:r w:rsidRPr="00847E05">
        <w:rPr>
          <w:rStyle w:val="Emphasis"/>
        </w:rPr>
        <w:t xml:space="preserve"> revolutionarily </w:t>
      </w:r>
      <w:r w:rsidRPr="00847E05">
        <w:rPr>
          <w:rStyle w:val="Emphasis"/>
          <w:highlight w:val="green"/>
        </w:rPr>
        <w:t>new ways of living</w:t>
      </w:r>
      <w:r w:rsidRPr="00847E05">
        <w:rPr>
          <w:rStyle w:val="Emphasis"/>
        </w:rPr>
        <w:t>.</w:t>
      </w:r>
      <w:r w:rsidRPr="00847E05">
        <w:rPr>
          <w:sz w:val="16"/>
        </w:rPr>
        <w:t xml:space="preserve"> </w:t>
      </w:r>
      <w:r w:rsidRPr="00847E05">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847E05">
        <w:rPr>
          <w:sz w:val="8"/>
          <w:szCs w:val="8"/>
        </w:rPr>
        <w:t>Singularitarians</w:t>
      </w:r>
      <w:proofErr w:type="spellEnd"/>
      <w:r w:rsidRPr="00847E05">
        <w:rPr>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847E05">
        <w:rPr>
          <w:sz w:val="8"/>
          <w:szCs w:val="8"/>
        </w:rPr>
        <w:t>Thus</w:t>
      </w:r>
      <w:proofErr w:type="gramEnd"/>
      <w:r w:rsidRPr="00847E05">
        <w:rPr>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847E05">
        <w:rPr>
          <w:sz w:val="8"/>
          <w:szCs w:val="8"/>
        </w:rPr>
        <w:t>esque</w:t>
      </w:r>
      <w:proofErr w:type="spellEnd"/>
      <w:r w:rsidRPr="00847E05">
        <w:rPr>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847E05">
        <w:rPr>
          <w:sz w:val="8"/>
          <w:szCs w:val="8"/>
        </w:rPr>
        <w:t>total destruction</w:t>
      </w:r>
      <w:proofErr w:type="gramEnd"/>
      <w:r w:rsidRPr="00847E05">
        <w:rPr>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847E05">
        <w:rPr>
          <w:sz w:val="16"/>
        </w:rPr>
        <w:t xml:space="preserve"> </w:t>
      </w:r>
      <w:r w:rsidRPr="00847E05">
        <w:rPr>
          <w:rStyle w:val="Emphasis"/>
        </w:rPr>
        <w:t xml:space="preserve">This is because, for Marx, </w:t>
      </w:r>
      <w:r w:rsidRPr="00847E05">
        <w:rPr>
          <w:rStyle w:val="Emphasis"/>
          <w:highlight w:val="green"/>
        </w:rPr>
        <w:t>capitalist production</w:t>
      </w:r>
      <w:r w:rsidRPr="00847E05">
        <w:rPr>
          <w:rStyle w:val="Emphasis"/>
        </w:rPr>
        <w:t xml:space="preserve"> divorces or </w:t>
      </w:r>
      <w:r w:rsidRPr="00847E05">
        <w:rPr>
          <w:rStyle w:val="Emphasis"/>
          <w:highlight w:val="green"/>
        </w:rPr>
        <w:t>alienates</w:t>
      </w:r>
      <w:r w:rsidRPr="00847E05">
        <w:rPr>
          <w:rStyle w:val="Emphasis"/>
        </w:rPr>
        <w:t xml:space="preserve"> </w:t>
      </w:r>
      <w:r w:rsidRPr="00847E05">
        <w:rPr>
          <w:rStyle w:val="Emphasis"/>
          <w:highlight w:val="green"/>
        </w:rPr>
        <w:t>the worker from the activity</w:t>
      </w:r>
      <w:r w:rsidRPr="00847E05">
        <w:rPr>
          <w:rStyle w:val="Emphasis"/>
        </w:rPr>
        <w:t xml:space="preserve"> she engages in, </w:t>
      </w:r>
      <w:r w:rsidRPr="00847E05">
        <w:rPr>
          <w:rStyle w:val="Emphasis"/>
          <w:highlight w:val="green"/>
        </w:rPr>
        <w:t>subjecting</w:t>
      </w:r>
      <w:r w:rsidRPr="00847E05">
        <w:rPr>
          <w:rStyle w:val="Emphasis"/>
        </w:rPr>
        <w:t xml:space="preserve"> her instead </w:t>
      </w:r>
      <w:r w:rsidRPr="00847E05">
        <w:rPr>
          <w:rStyle w:val="Emphasis"/>
          <w:highlight w:val="green"/>
        </w:rPr>
        <w:t>to “alien” powers</w:t>
      </w:r>
      <w:r w:rsidRPr="00847E05">
        <w:rPr>
          <w:rStyle w:val="Emphasis"/>
        </w:rPr>
        <w:t xml:space="preserve"> – her </w:t>
      </w:r>
      <w:r w:rsidRPr="00847E05">
        <w:rPr>
          <w:rStyle w:val="Emphasis"/>
          <w:highlight w:val="green"/>
        </w:rPr>
        <w:t>employer’s need for profit</w:t>
      </w:r>
      <w:r w:rsidRPr="00847E05">
        <w:rPr>
          <w:rStyle w:val="Emphasis"/>
        </w:rPr>
        <w:t>.</w:t>
      </w:r>
      <w:r w:rsidRPr="00847E05">
        <w:rPr>
          <w:sz w:val="16"/>
        </w:rPr>
        <w:t xml:space="preserve"> Marx elaborates: the division of </w:t>
      </w:r>
      <w:proofErr w:type="spellStart"/>
      <w:r w:rsidRPr="00847E05">
        <w:rPr>
          <w:sz w:val="16"/>
        </w:rPr>
        <w:t>labour</w:t>
      </w:r>
      <w:proofErr w:type="spellEnd"/>
      <w:r w:rsidRPr="00847E05">
        <w:rPr>
          <w:sz w:val="16"/>
        </w:rPr>
        <w:t xml:space="preserve"> offers us the first example of how … </w:t>
      </w:r>
      <w:proofErr w:type="gramStart"/>
      <w:r w:rsidRPr="00847E05">
        <w:rPr>
          <w:sz w:val="16"/>
        </w:rPr>
        <w:t>as long as</w:t>
      </w:r>
      <w:proofErr w:type="gramEnd"/>
      <w:r w:rsidRPr="00847E05">
        <w:rPr>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847E05">
        <w:rPr>
          <w:sz w:val="16"/>
        </w:rPr>
        <w:t>labour</w:t>
      </w:r>
      <w:proofErr w:type="spellEnd"/>
      <w:r w:rsidRPr="00847E05">
        <w:rPr>
          <w:sz w:val="16"/>
        </w:rPr>
        <w:t xml:space="preserve"> comes into being, each man has </w:t>
      </w:r>
      <w:proofErr w:type="gramStart"/>
      <w:r w:rsidRPr="00847E05">
        <w:rPr>
          <w:sz w:val="16"/>
        </w:rPr>
        <w:t>a particular, exclusive</w:t>
      </w:r>
      <w:proofErr w:type="gramEnd"/>
      <w:r w:rsidRPr="00847E05">
        <w:rPr>
          <w:sz w:val="16"/>
        </w:rPr>
        <w:t xml:space="preserve"> sphere of activity, which is forced upon him and from which he cannot escape. (Marx 1845) </w:t>
      </w:r>
      <w:r w:rsidRPr="00847E05">
        <w:rPr>
          <w:rStyle w:val="Emphasis"/>
        </w:rPr>
        <w:t>Her labor, which is all the worker owns, is divorced by capitalism from her interests and goals – she is alienated from herself and her essential ability of self-determination.</w:t>
      </w:r>
      <w:r w:rsidRPr="00847E05">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847E05">
        <w:rPr>
          <w:sz w:val="16"/>
        </w:rPr>
        <w:t>is not be</w:t>
      </w:r>
      <w:proofErr w:type="gramEnd"/>
      <w:r w:rsidRPr="00847E05">
        <w:rPr>
          <w:sz w:val="16"/>
        </w:rPr>
        <w:t xml:space="preserve"> understood only in the sense of physical neediness: man needs ‘a totality of human manifestations of life’” (1973, 23). </w:t>
      </w:r>
      <w:r w:rsidRPr="00847E05">
        <w:rPr>
          <w:rStyle w:val="Emphasis"/>
        </w:rPr>
        <w:t xml:space="preserve">For example, having all one’s physical needs met, but being completely isolated from all contact with other humans is not a situation in which human needs are being met. That humans are needy means that they are in a large sense passive </w:t>
      </w:r>
      <w:proofErr w:type="gramStart"/>
      <w:r w:rsidRPr="00847E05">
        <w:rPr>
          <w:rStyle w:val="Emphasis"/>
        </w:rPr>
        <w:t>beings</w:t>
      </w:r>
      <w:proofErr w:type="gramEnd"/>
      <w:r w:rsidRPr="00847E05">
        <w:rPr>
          <w:rStyle w:val="Emphasis"/>
        </w:rPr>
        <w:t xml:space="preserve">. One is necessarily dependent on the water’s being there before one can drink it – and without it, death is certain. </w:t>
      </w:r>
      <w:r w:rsidRPr="00847E05">
        <w:rPr>
          <w:sz w:val="16"/>
        </w:rPr>
        <w:t xml:space="preserve">Thus, Marcuse holds that for Marx: </w:t>
      </w:r>
      <w:r w:rsidRPr="00847E05">
        <w:rPr>
          <w:rStyle w:val="Emphasis"/>
        </w:rPr>
        <w:t xml:space="preserve">“Distress and neediness here do not describe individual modes of man’s behavior at all: they are features of his whole existence” (Marcuse 1973, 21). Marx holds that since external objects are essential to life, they are </w:t>
      </w:r>
      <w:proofErr w:type="gramStart"/>
      <w:r w:rsidRPr="00847E05">
        <w:rPr>
          <w:rStyle w:val="Emphasis"/>
        </w:rPr>
        <w:t>actually parts</w:t>
      </w:r>
      <w:proofErr w:type="gramEnd"/>
      <w:r w:rsidRPr="00847E05">
        <w:rPr>
          <w:rStyle w:val="Emphasis"/>
        </w:rPr>
        <w:t xml:space="preserve"> of human life. </w:t>
      </w:r>
      <w:r w:rsidRPr="00847E05">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847E05">
        <w:rPr>
          <w:rStyle w:val="Emphasis"/>
        </w:rPr>
        <w:t xml:space="preserve">There are also what might be called social needs which constitute a fundamental connection between the individual and other individuals in society. Humans need other humans for non-material needs such as education, friendship, and culture. Uniquely human (as far as we can tell) qualities, such as culture, require human beings to be social beings; </w:t>
      </w:r>
      <w:proofErr w:type="gramStart"/>
      <w:r w:rsidRPr="00847E05">
        <w:rPr>
          <w:rStyle w:val="Emphasis"/>
        </w:rPr>
        <w:t>thus</w:t>
      </w:r>
      <w:proofErr w:type="gramEnd"/>
      <w:r w:rsidRPr="00847E05">
        <w:rPr>
          <w:rStyle w:val="Emphasis"/>
        </w:rPr>
        <w:t xml:space="preserve"> sociality is part of human nature. </w:t>
      </w:r>
      <w:r w:rsidRPr="00847E05">
        <w:rPr>
          <w:sz w:val="8"/>
          <w:szCs w:val="8"/>
        </w:rPr>
        <w:t xml:space="preserve">But humans are also active, </w:t>
      </w:r>
      <w:proofErr w:type="gramStart"/>
      <w:r w:rsidRPr="00847E05">
        <w:rPr>
          <w:sz w:val="8"/>
          <w:szCs w:val="8"/>
        </w:rPr>
        <w:t>self-</w:t>
      </w:r>
      <w:proofErr w:type="gramEnd"/>
      <w:r w:rsidRPr="00847E05">
        <w:rPr>
          <w:sz w:val="8"/>
          <w:szCs w:val="8"/>
        </w:rPr>
        <w:t xml:space="preserve"> and world-determining beings. Humans </w:t>
      </w:r>
      <w:proofErr w:type="gramStart"/>
      <w:r w:rsidRPr="00847E05">
        <w:rPr>
          <w:sz w:val="8"/>
          <w:szCs w:val="8"/>
        </w:rPr>
        <w:t>have the ability to</w:t>
      </w:r>
      <w:proofErr w:type="gramEnd"/>
      <w:r w:rsidRPr="00847E05">
        <w:rPr>
          <w:sz w:val="8"/>
          <w:szCs w:val="8"/>
        </w:rPr>
        <w:t xml:space="preserve"> relate to objects “universally,” through labor. Human labor produces objects: buildings, computers, medicines. </w:t>
      </w:r>
      <w:proofErr w:type="gramStart"/>
      <w:r w:rsidRPr="00847E05">
        <w:rPr>
          <w:sz w:val="8"/>
          <w:szCs w:val="8"/>
        </w:rPr>
        <w:t>All of</w:t>
      </w:r>
      <w:proofErr w:type="gramEnd"/>
      <w:r w:rsidRPr="00847E05">
        <w:rPr>
          <w:sz w:val="8"/>
          <w:szCs w:val="8"/>
        </w:rPr>
        <w:t xml:space="preserve"> these creations we regard as created by “us” – as humans – out of the raw materials found in nature. In producing such </w:t>
      </w:r>
      <w:proofErr w:type="gramStart"/>
      <w:r w:rsidRPr="00847E05">
        <w:rPr>
          <w:sz w:val="8"/>
          <w:szCs w:val="8"/>
        </w:rPr>
        <w:t>objects</w:t>
      </w:r>
      <w:proofErr w:type="gramEnd"/>
      <w:r w:rsidRPr="00847E05">
        <w:rPr>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847E05">
        <w:rPr>
          <w:sz w:val="8"/>
          <w:szCs w:val="8"/>
        </w:rPr>
        <w:t>actually produce</w:t>
      </w:r>
      <w:proofErr w:type="gramEnd"/>
      <w:r w:rsidRPr="00847E05">
        <w:rPr>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847E05">
        <w:rPr>
          <w:sz w:val="8"/>
          <w:szCs w:val="8"/>
        </w:rPr>
        <w:t>István</w:t>
      </w:r>
      <w:proofErr w:type="spellEnd"/>
      <w:r w:rsidRPr="00847E05">
        <w:rPr>
          <w:sz w:val="8"/>
          <w:szCs w:val="8"/>
        </w:rPr>
        <w:t xml:space="preserve"> </w:t>
      </w:r>
      <w:proofErr w:type="spellStart"/>
      <w:r w:rsidRPr="00847E05">
        <w:rPr>
          <w:sz w:val="8"/>
          <w:szCs w:val="8"/>
        </w:rPr>
        <w:t>Mészáros</w:t>
      </w:r>
      <w:proofErr w:type="spellEnd"/>
      <w:r w:rsidRPr="00847E05">
        <w:rPr>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847E05">
        <w:rPr>
          <w:sz w:val="8"/>
          <w:szCs w:val="8"/>
        </w:rPr>
        <w:t>Mészáros</w:t>
      </w:r>
      <w:proofErr w:type="spellEnd"/>
      <w:r w:rsidRPr="00847E05">
        <w:rPr>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847E05">
        <w:rPr>
          <w:sz w:val="8"/>
          <w:szCs w:val="8"/>
        </w:rPr>
        <w:t>human</w:t>
      </w:r>
      <w:proofErr w:type="gramEnd"/>
      <w:r w:rsidRPr="00847E05">
        <w:rPr>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847E05">
        <w:rPr>
          <w:sz w:val="8"/>
          <w:szCs w:val="8"/>
        </w:rPr>
        <w:t>particular brains</w:t>
      </w:r>
      <w:proofErr w:type="gramEnd"/>
      <w:r w:rsidRPr="00847E05">
        <w:rPr>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847E05">
        <w:rPr>
          <w:sz w:val="16"/>
        </w:rPr>
        <w:t xml:space="preserve"> </w:t>
      </w:r>
      <w:r w:rsidRPr="00847E05">
        <w:rPr>
          <w:rStyle w:val="Emphasis"/>
        </w:rPr>
        <w:t xml:space="preserve">Some human needs may be eliminated entirely through </w:t>
      </w:r>
      <w:r w:rsidRPr="00847E05">
        <w:rPr>
          <w:rStyle w:val="Emphasis"/>
          <w:highlight w:val="green"/>
        </w:rPr>
        <w:t>tech</w:t>
      </w:r>
      <w:r w:rsidRPr="00847E05">
        <w:rPr>
          <w:rStyle w:val="Emphasis"/>
        </w:rPr>
        <w:t xml:space="preserve">nology. </w:t>
      </w:r>
      <w:r w:rsidRPr="00847E05">
        <w:rPr>
          <w:sz w:val="16"/>
        </w:rPr>
        <w:t xml:space="preserve">The nutritive aspect of eating might, for example, be separated from the gustatory, just as the pleasurable aspect of sex has largely been separated from its reproductive function through contraceptive technologies. </w:t>
      </w:r>
      <w:r w:rsidRPr="00847E05">
        <w:rPr>
          <w:rStyle w:val="Emphasis"/>
        </w:rPr>
        <w:t xml:space="preserve">Nutrients and </w:t>
      </w:r>
      <w:r w:rsidRPr="00847E05">
        <w:rPr>
          <w:rStyle w:val="Emphasis"/>
          <w:highlight w:val="green"/>
        </w:rPr>
        <w:t>calories</w:t>
      </w:r>
      <w:r w:rsidRPr="00847E05">
        <w:rPr>
          <w:rStyle w:val="Emphasis"/>
        </w:rPr>
        <w:t xml:space="preserve"> could be </w:t>
      </w:r>
      <w:r w:rsidRPr="00847E05">
        <w:rPr>
          <w:rStyle w:val="Emphasis"/>
          <w:highlight w:val="green"/>
        </w:rPr>
        <w:t>supplied through</w:t>
      </w:r>
      <w:r w:rsidRPr="00847E05">
        <w:rPr>
          <w:rStyle w:val="Emphasis"/>
        </w:rPr>
        <w:t xml:space="preserve"> smart drugs, supplements, and </w:t>
      </w:r>
      <w:r w:rsidRPr="00847E05">
        <w:rPr>
          <w:rStyle w:val="Emphasis"/>
          <w:highlight w:val="green"/>
        </w:rPr>
        <w:t>nanotech</w:t>
      </w:r>
      <w:r w:rsidRPr="00847E05">
        <w:rPr>
          <w:rStyle w:val="Emphasis"/>
        </w:rPr>
        <w:t xml:space="preserve"> delivery systems, and nanobots might filter out unwanted aspects of digested food, making eating a wholly aesthetic experience. </w:t>
      </w:r>
      <w:r w:rsidRPr="00847E05">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847E05">
        <w:rPr>
          <w:sz w:val="16"/>
        </w:rPr>
        <w:t>that transhumanists</w:t>
      </w:r>
      <w:proofErr w:type="gramEnd"/>
      <w:r w:rsidRPr="00847E05">
        <w:rPr>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847E05">
        <w:rPr>
          <w:sz w:val="16"/>
        </w:rPr>
        <w:t>in order to</w:t>
      </w:r>
      <w:proofErr w:type="gramEnd"/>
      <w:r w:rsidRPr="00847E05">
        <w:rPr>
          <w:sz w:val="16"/>
        </w:rPr>
        <w:t xml:space="preserve"> conform to ‘God’s will’ or to what is considered ‘natural’” (More 2009). Neither social institutions nor moral intuitions should be taken as reasons for not modifying human nature. </w:t>
      </w:r>
      <w:r w:rsidRPr="00847E05">
        <w:rPr>
          <w:rStyle w:val="Emphasis"/>
        </w:rPr>
        <w:t xml:space="preserve">Currently alien and even </w:t>
      </w:r>
      <w:r w:rsidRPr="00847E05">
        <w:rPr>
          <w:rStyle w:val="Emphasis"/>
          <w:highlight w:val="green"/>
        </w:rPr>
        <w:t>unimaginable forms of existence can</w:t>
      </w:r>
      <w:r w:rsidRPr="00847E05">
        <w:rPr>
          <w:rStyle w:val="Emphasis"/>
        </w:rPr>
        <w:t xml:space="preserve"> all </w:t>
      </w:r>
      <w:r w:rsidRPr="00847E05">
        <w:rPr>
          <w:rStyle w:val="Emphasis"/>
          <w:highlight w:val="green"/>
        </w:rPr>
        <w:t>be stamped</w:t>
      </w:r>
      <w:r w:rsidRPr="00847E05">
        <w:rPr>
          <w:rStyle w:val="Emphasis"/>
        </w:rPr>
        <w:t xml:space="preserve"> </w:t>
      </w:r>
      <w:r w:rsidRPr="00847E05">
        <w:rPr>
          <w:rStyle w:val="Emphasis"/>
          <w:highlight w:val="green"/>
        </w:rPr>
        <w:t>with</w:t>
      </w:r>
      <w:r w:rsidRPr="00847E05">
        <w:rPr>
          <w:rStyle w:val="Emphasis"/>
        </w:rPr>
        <w:t xml:space="preserve"> the mark of </w:t>
      </w:r>
      <w:r w:rsidRPr="00847E05">
        <w:rPr>
          <w:rStyle w:val="Emphasis"/>
          <w:highlight w:val="green"/>
        </w:rPr>
        <w:t>humanity</w:t>
      </w:r>
      <w:r w:rsidRPr="00847E05">
        <w:rPr>
          <w:rStyle w:val="Emphasis"/>
        </w:rPr>
        <w:t xml:space="preserve">, or whatever it is that humanity will call itself </w:t>
      </w:r>
      <w:r w:rsidRPr="00847E05">
        <w:rPr>
          <w:rStyle w:val="Emphasis"/>
          <w:highlight w:val="green"/>
        </w:rPr>
        <w:t>in</w:t>
      </w:r>
      <w:r w:rsidRPr="00847E05">
        <w:rPr>
          <w:rStyle w:val="Emphasis"/>
        </w:rPr>
        <w:t xml:space="preserve"> the transhuman and </w:t>
      </w:r>
      <w:r w:rsidRPr="00847E05">
        <w:rPr>
          <w:rStyle w:val="Emphasis"/>
          <w:highlight w:val="green"/>
        </w:rPr>
        <w:t>posthuman</w:t>
      </w:r>
      <w:r w:rsidRPr="00847E05">
        <w:rPr>
          <w:rStyle w:val="Emphasis"/>
        </w:rPr>
        <w:t xml:space="preserve"> stages of its </w:t>
      </w:r>
      <w:r w:rsidRPr="00847E05">
        <w:rPr>
          <w:rStyle w:val="Emphasis"/>
          <w:highlight w:val="green"/>
        </w:rPr>
        <w:t>existence</w:t>
      </w:r>
      <w:r w:rsidRPr="00847E05">
        <w:rPr>
          <w:rStyle w:val="Emphasis"/>
        </w:rPr>
        <w:t xml:space="preserve">. </w:t>
      </w:r>
      <w:r w:rsidRPr="00847E05">
        <w:rPr>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847E05">
        <w:rPr>
          <w:sz w:val="8"/>
          <w:szCs w:val="8"/>
        </w:rPr>
        <w:t>Mészáros</w:t>
      </w:r>
      <w:proofErr w:type="spellEnd"/>
      <w:r w:rsidRPr="00847E05">
        <w:rPr>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847E05">
        <w:rPr>
          <w:sz w:val="8"/>
          <w:szCs w:val="8"/>
        </w:rPr>
        <w:t>Mészáros</w:t>
      </w:r>
      <w:proofErr w:type="spellEnd"/>
      <w:r w:rsidRPr="00847E05">
        <w:rPr>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847E05">
        <w:rPr>
          <w:sz w:val="8"/>
          <w:szCs w:val="8"/>
        </w:rPr>
        <w:t>e.g.</w:t>
      </w:r>
      <w:proofErr w:type="gramEnd"/>
      <w:r w:rsidRPr="00847E05">
        <w:rPr>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847E05">
        <w:rPr>
          <w:sz w:val="8"/>
          <w:szCs w:val="8"/>
        </w:rPr>
        <w:t>in the near future</w:t>
      </w:r>
      <w:proofErr w:type="gramEnd"/>
      <w:r w:rsidRPr="00847E05">
        <w:rPr>
          <w:sz w:val="8"/>
          <w:szCs w:val="8"/>
        </w:rPr>
        <w:t xml:space="preserve">. </w:t>
      </w:r>
      <w:proofErr w:type="gramStart"/>
      <w:r w:rsidRPr="00847E05">
        <w:rPr>
          <w:sz w:val="8"/>
          <w:szCs w:val="8"/>
        </w:rPr>
        <w:t>Thus</w:t>
      </w:r>
      <w:proofErr w:type="gramEnd"/>
      <w:r w:rsidRPr="00847E05">
        <w:rPr>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847E05">
        <w:rPr>
          <w:sz w:val="8"/>
          <w:szCs w:val="8"/>
        </w:rPr>
        <w:t>taken into account</w:t>
      </w:r>
      <w:proofErr w:type="gramEnd"/>
      <w:r w:rsidRPr="00847E05">
        <w:rPr>
          <w:sz w:val="8"/>
          <w:szCs w:val="8"/>
        </w:rPr>
        <w:t xml:space="preserve"> beyond assertions that the “freedom” of liberal democracy and/or capitalism provides optimal productivity.</w:t>
      </w:r>
      <w:r w:rsidRPr="00847E05">
        <w:rPr>
          <w:sz w:val="16"/>
        </w:rPr>
        <w:t xml:space="preserve"> </w:t>
      </w:r>
      <w:r w:rsidRPr="00847E05">
        <w:rPr>
          <w:rStyle w:val="Emphasis"/>
        </w:rPr>
        <w:t xml:space="preserve">While Bostrom advocates equal or wide </w:t>
      </w:r>
      <w:r w:rsidRPr="00847E05">
        <w:rPr>
          <w:rStyle w:val="Emphasis"/>
          <w:highlight w:val="green"/>
        </w:rPr>
        <w:t>access to</w:t>
      </w:r>
      <w:r w:rsidRPr="00847E05">
        <w:rPr>
          <w:rStyle w:val="Emphasis"/>
        </w:rPr>
        <w:t xml:space="preserve"> the trans and </w:t>
      </w:r>
      <w:r w:rsidRPr="00847E05">
        <w:rPr>
          <w:rStyle w:val="Emphasis"/>
          <w:highlight w:val="green"/>
        </w:rPr>
        <w:t>posthuman</w:t>
      </w:r>
      <w:r w:rsidRPr="00847E05">
        <w:rPr>
          <w:rStyle w:val="Emphasis"/>
        </w:rPr>
        <w:t xml:space="preserve"> </w:t>
      </w:r>
      <w:r w:rsidRPr="00847E05">
        <w:rPr>
          <w:rStyle w:val="Emphasis"/>
          <w:highlight w:val="green"/>
        </w:rPr>
        <w:t>realm</w:t>
      </w:r>
      <w:r w:rsidRPr="00847E05">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847E05">
        <w:rPr>
          <w:rStyle w:val="Emphasis"/>
          <w:highlight w:val="green"/>
        </w:rPr>
        <w:t>stratified</w:t>
      </w:r>
      <w:r w:rsidRPr="00847E05">
        <w:rPr>
          <w:rStyle w:val="Emphasis"/>
        </w:rPr>
        <w:t xml:space="preserve"> </w:t>
      </w:r>
      <w:r w:rsidRPr="00847E05">
        <w:rPr>
          <w:rStyle w:val="Emphasis"/>
          <w:highlight w:val="green"/>
        </w:rPr>
        <w:t>by</w:t>
      </w:r>
      <w:r w:rsidRPr="00847E05">
        <w:rPr>
          <w:rStyle w:val="Emphasis"/>
        </w:rPr>
        <w:t xml:space="preserve"> the </w:t>
      </w:r>
      <w:r w:rsidRPr="00847E05">
        <w:rPr>
          <w:rStyle w:val="Emphasis"/>
          <w:highlight w:val="green"/>
        </w:rPr>
        <w:t>underlying economic structure</w:t>
      </w:r>
      <w:r w:rsidRPr="00847E05">
        <w:rPr>
          <w:rStyle w:val="Emphasis"/>
        </w:rPr>
        <w:t xml:space="preserve"> (Marx 1978, 34).</w:t>
      </w:r>
      <w:r w:rsidRPr="00847E05">
        <w:rPr>
          <w:sz w:val="16"/>
        </w:rPr>
        <w:t xml:space="preserve"> An impoverished fisherman in Newfoundland and a CEO of a multinational corporation formally </w:t>
      </w:r>
      <w:proofErr w:type="gramStart"/>
      <w:r w:rsidRPr="00847E05">
        <w:rPr>
          <w:sz w:val="16"/>
        </w:rPr>
        <w:t>have</w:t>
      </w:r>
      <w:proofErr w:type="gramEnd"/>
      <w:r w:rsidRPr="00847E05">
        <w:rPr>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847E05">
        <w:rPr>
          <w:rStyle w:val="Emphasis"/>
        </w:rPr>
        <w:t>While some proposed technologies, such as molecular assemblers</w:t>
      </w:r>
      <w:proofErr w:type="gramStart"/>
      <w:r w:rsidRPr="00847E05">
        <w:rPr>
          <w:rStyle w:val="Emphasis"/>
        </w:rPr>
        <w:t>, do present possibilities of undermining or upsetting social structures, it</w:t>
      </w:r>
      <w:proofErr w:type="gramEnd"/>
      <w:r w:rsidRPr="00847E05">
        <w:rPr>
          <w:rStyle w:val="Emphasis"/>
        </w:rPr>
        <w:t xml:space="preserve"> is also possible that </w:t>
      </w:r>
      <w:r w:rsidRPr="00847E05">
        <w:rPr>
          <w:rStyle w:val="Emphasis"/>
          <w:highlight w:val="green"/>
        </w:rPr>
        <w:t>oppressive</w:t>
      </w:r>
      <w:r w:rsidRPr="00847E05">
        <w:rPr>
          <w:rStyle w:val="Emphasis"/>
        </w:rPr>
        <w:t xml:space="preserve"> social </w:t>
      </w:r>
      <w:r w:rsidRPr="00847E05">
        <w:rPr>
          <w:rStyle w:val="Emphasis"/>
          <w:highlight w:val="green"/>
        </w:rPr>
        <w:t>structures will</w:t>
      </w:r>
      <w:r w:rsidRPr="00847E05">
        <w:rPr>
          <w:rStyle w:val="Emphasis"/>
        </w:rPr>
        <w:t xml:space="preserve"> inhibit or </w:t>
      </w:r>
      <w:r w:rsidRPr="00847E05">
        <w:rPr>
          <w:rStyle w:val="Emphasis"/>
          <w:highlight w:val="green"/>
        </w:rPr>
        <w:t>corrupt</w:t>
      </w:r>
      <w:r w:rsidRPr="00847E05">
        <w:rPr>
          <w:rStyle w:val="Emphasis"/>
        </w:rPr>
        <w:t xml:space="preserve"> the optimal </w:t>
      </w:r>
      <w:r w:rsidRPr="00847E05">
        <w:rPr>
          <w:rStyle w:val="Emphasis"/>
          <w:highlight w:val="green"/>
        </w:rPr>
        <w:t>utilization of new tech</w:t>
      </w:r>
      <w:r w:rsidRPr="00847E05">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847E05">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847E05">
        <w:rPr>
          <w:sz w:val="16"/>
        </w:rPr>
        <w:t>through the use of</w:t>
      </w:r>
      <w:proofErr w:type="gramEnd"/>
      <w:r w:rsidRPr="00847E05">
        <w:rPr>
          <w:sz w:val="16"/>
        </w:rPr>
        <w:t xml:space="preserve"> the above-mentioned techniques means that more product is produced by less workers who receive less wages. </w:t>
      </w:r>
      <w:proofErr w:type="gramStart"/>
      <w:r w:rsidRPr="00847E05">
        <w:rPr>
          <w:sz w:val="16"/>
        </w:rPr>
        <w:t>Therefore</w:t>
      </w:r>
      <w:proofErr w:type="gramEnd"/>
      <w:r w:rsidRPr="00847E05">
        <w:rPr>
          <w:sz w:val="16"/>
        </w:rPr>
        <w:t xml:space="preserve"> there are less and/or poorer consumers to consume ever more product. With no one to buy up </w:t>
      </w:r>
      <w:proofErr w:type="gramStart"/>
      <w:r w:rsidRPr="00847E05">
        <w:rPr>
          <w:sz w:val="16"/>
        </w:rPr>
        <w:t>all of</w:t>
      </w:r>
      <w:proofErr w:type="gramEnd"/>
      <w:r w:rsidRPr="00847E05">
        <w:rPr>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847E05">
        <w:rPr>
          <w:rStyle w:val="Emphasis"/>
        </w:rPr>
        <w:t xml:space="preserve">The property relations of capitalism – the capitalist owns the means of production, while the worker owns only his labor power – become anti-productive once the productive forces are sufficiently developed. </w:t>
      </w:r>
      <w:r w:rsidRPr="00847E05">
        <w:rPr>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847E05">
        <w:rPr>
          <w:sz w:val="16"/>
        </w:rPr>
        <w:t>well aware</w:t>
      </w:r>
      <w:proofErr w:type="gramEnd"/>
      <w:r w:rsidRPr="00847E05">
        <w:rPr>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847E05">
        <w:rPr>
          <w:rStyle w:val="Emphasis"/>
        </w:rPr>
        <w:t xml:space="preserve">Surely, we can only expect molecular assembling technology to come to the public, if it does, from the non-profit sector, because from a capitalist perspective, </w:t>
      </w:r>
      <w:r w:rsidRPr="00847E05">
        <w:rPr>
          <w:rStyle w:val="Emphasis"/>
          <w:highlight w:val="green"/>
        </w:rPr>
        <w:t>selling assemblers</w:t>
      </w:r>
      <w:r w:rsidRPr="00847E05">
        <w:rPr>
          <w:rStyle w:val="Emphasis"/>
        </w:rPr>
        <w:t xml:space="preserve"> would be </w:t>
      </w:r>
      <w:r w:rsidRPr="00847E05">
        <w:rPr>
          <w:rStyle w:val="Emphasis"/>
          <w:highlight w:val="green"/>
        </w:rPr>
        <w:t>identical to selling</w:t>
      </w:r>
      <w:r w:rsidRPr="00847E05">
        <w:rPr>
          <w:rStyle w:val="Emphasis"/>
        </w:rPr>
        <w:t xml:space="preserve"> off ownership of the </w:t>
      </w:r>
      <w:r w:rsidRPr="00847E05">
        <w:rPr>
          <w:rStyle w:val="Emphasis"/>
          <w:highlight w:val="green"/>
        </w:rPr>
        <w:t>means of production</w:t>
      </w:r>
      <w:r w:rsidRPr="00847E05">
        <w:rPr>
          <w:rStyle w:val="Emphasis"/>
        </w:rPr>
        <w:t xml:space="preserve">. </w:t>
      </w:r>
      <w:r w:rsidRPr="00847E05">
        <w:rPr>
          <w:sz w:val="16"/>
        </w:rPr>
        <w:t xml:space="preserve">In summary, transhumanists need to </w:t>
      </w:r>
      <w:proofErr w:type="gramStart"/>
      <w:r w:rsidRPr="00847E05">
        <w:rPr>
          <w:sz w:val="16"/>
        </w:rPr>
        <w:t>take into account</w:t>
      </w:r>
      <w:proofErr w:type="gramEnd"/>
      <w:r w:rsidRPr="00847E05">
        <w:rPr>
          <w:sz w:val="16"/>
        </w:rPr>
        <w:t xml:space="preserve"> the fact that, while technology does restructure society, the structures of society – which are social relations between humans – also influence the deployment of technologies. If the </w:t>
      </w:r>
      <w:proofErr w:type="gramStart"/>
      <w:r w:rsidRPr="00847E05">
        <w:rPr>
          <w:sz w:val="16"/>
        </w:rPr>
        <w:t>ultimate goal</w:t>
      </w:r>
      <w:proofErr w:type="gramEnd"/>
      <w:r w:rsidRPr="00847E05">
        <w:rPr>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6B11CB0B" w14:textId="77777777" w:rsidR="005F0FA0" w:rsidRPr="00847E05" w:rsidRDefault="005F0FA0" w:rsidP="005F0FA0">
      <w:pPr>
        <w:pStyle w:val="Heading4"/>
      </w:pPr>
      <w:r w:rsidRPr="00847E05">
        <w:t xml:space="preserve">4] Capitalism is lagging – </w:t>
      </w:r>
    </w:p>
    <w:p w14:paraId="24A7437C" w14:textId="77777777" w:rsidR="005F0FA0" w:rsidRPr="00847E05" w:rsidRDefault="005F0FA0" w:rsidP="005F0FA0">
      <w:proofErr w:type="spellStart"/>
      <w:r w:rsidRPr="00847E05">
        <w:rPr>
          <w:rStyle w:val="Style13ptBold"/>
        </w:rPr>
        <w:t>Cockshott</w:t>
      </w:r>
      <w:proofErr w:type="spellEnd"/>
      <w:r w:rsidRPr="00847E05">
        <w:rPr>
          <w:rStyle w:val="Style13ptBold"/>
        </w:rPr>
        <w:t xml:space="preserve"> 98</w:t>
      </w:r>
      <w:r w:rsidRPr="00847E05">
        <w:t xml:space="preserve"> [Paul, 1998, Department of Computer Science, Strathclyde University, Glasgow, Scotland, “Application of Artificial Intelligence Techniques to Economic Planning”, </w:t>
      </w:r>
      <w:r w:rsidRPr="00847E05">
        <w:rPr>
          <w:i/>
          <w:iCs/>
        </w:rPr>
        <w:t xml:space="preserve">University of Strathclyde </w:t>
      </w:r>
      <w:r w:rsidRPr="00847E05">
        <w:t>//GBS Majeed &amp; Jacobs]</w:t>
      </w:r>
    </w:p>
    <w:p w14:paraId="3FD4A179" w14:textId="77777777" w:rsidR="005F0FA0" w:rsidRPr="00847E05" w:rsidRDefault="005F0FA0" w:rsidP="005F0FA0">
      <w:pPr>
        <w:rPr>
          <w:b/>
          <w:iCs/>
          <w:u w:val="single"/>
        </w:rPr>
      </w:pPr>
      <w:r w:rsidRPr="00847E05">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847E05">
        <w:rPr>
          <w:sz w:val="12"/>
        </w:rPr>
        <w:t>Kronso</w:t>
      </w:r>
      <w:proofErr w:type="spellEnd"/>
      <w:r w:rsidRPr="00847E05">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847E05">
        <w:rPr>
          <w:sz w:val="12"/>
        </w:rPr>
        <w:t>N</w:t>
      </w:r>
      <w:proofErr w:type="gramEnd"/>
      <w:r w:rsidRPr="00847E05">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847E05">
        <w:rPr>
          <w:sz w:val="12"/>
        </w:rPr>
        <w:t>log.linear</w:t>
      </w:r>
      <w:proofErr w:type="spellEnd"/>
      <w:proofErr w:type="gramEnd"/>
      <w:r w:rsidRPr="00847E05">
        <w:rPr>
          <w:sz w:val="12"/>
        </w:rPr>
        <w:t xml:space="preserve"> complexity. These costs are conventionally expressed in terms of time. They may alternatively be mapped into costs in terms of space. By physical replication of </w:t>
      </w:r>
      <w:proofErr w:type="gramStart"/>
      <w:r w:rsidRPr="00847E05">
        <w:rPr>
          <w:sz w:val="12"/>
        </w:rPr>
        <w:t>components</w:t>
      </w:r>
      <w:proofErr w:type="gramEnd"/>
      <w:r w:rsidRPr="00847E05">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847E05">
        <w:rPr>
          <w:sz w:val="12"/>
        </w:rPr>
        <w:t>A large number of</w:t>
      </w:r>
      <w:proofErr w:type="gramEnd"/>
      <w:r w:rsidRPr="00847E05">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847E05">
        <w:rPr>
          <w:rStyle w:val="Emphasis"/>
        </w:rPr>
        <w:t xml:space="preserve">. A </w:t>
      </w:r>
      <w:r w:rsidRPr="00847E05">
        <w:rPr>
          <w:rStyle w:val="Emphasis"/>
          <w:highlight w:val="green"/>
        </w:rPr>
        <w:t xml:space="preserve">market economy is a </w:t>
      </w:r>
      <w:r w:rsidRPr="00847E05">
        <w:rPr>
          <w:rStyle w:val="Emphasis"/>
        </w:rPr>
        <w:t xml:space="preserve">rather </w:t>
      </w:r>
      <w:r w:rsidRPr="00847E05">
        <w:rPr>
          <w:rStyle w:val="Emphasis"/>
          <w:highlight w:val="green"/>
        </w:rPr>
        <w:t>slow</w:t>
      </w:r>
      <w:r w:rsidRPr="00847E05">
        <w:rPr>
          <w:rStyle w:val="Emphasis"/>
        </w:rPr>
        <w:t xml:space="preserve"> </w:t>
      </w:r>
      <w:r w:rsidRPr="00847E05">
        <w:rPr>
          <w:rStyle w:val="Emphasis"/>
          <w:highlight w:val="green"/>
        </w:rPr>
        <w:t>computer</w:t>
      </w:r>
      <w:r w:rsidRPr="00847E05">
        <w:rPr>
          <w:rStyle w:val="Emphasis"/>
        </w:rPr>
        <w:t xml:space="preserve"> since</w:t>
      </w:r>
      <w:r w:rsidRPr="00847E05">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847E05">
        <w:rPr>
          <w:sz w:val="12"/>
        </w:rPr>
        <w:t>result</w:t>
      </w:r>
      <w:proofErr w:type="gramEnd"/>
      <w:r w:rsidRPr="00847E05">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847E05">
        <w:rPr>
          <w:sz w:val="12"/>
        </w:rPr>
        <w:t>Kornai</w:t>
      </w:r>
      <w:proofErr w:type="spellEnd"/>
      <w:r w:rsidRPr="00847E05">
        <w:rPr>
          <w:sz w:val="12"/>
        </w:rPr>
        <w:t xml:space="preserve"> 1975) or through the execution of programs on the planning bureau’s computers. In currently existing planning </w:t>
      </w:r>
      <w:proofErr w:type="gramStart"/>
      <w:r w:rsidRPr="00847E05">
        <w:rPr>
          <w:sz w:val="12"/>
        </w:rPr>
        <w:t>bureaus</w:t>
      </w:r>
      <w:proofErr w:type="gramEnd"/>
      <w:r w:rsidRPr="00847E05">
        <w:rPr>
          <w:sz w:val="12"/>
        </w:rPr>
        <w:t xml:space="preserve"> a considerable part of the process is still human mediated, which slows down the computational cycle. It may be the case that the speed to compute a plan in this way will </w:t>
      </w:r>
      <w:proofErr w:type="gramStart"/>
      <w:r w:rsidRPr="00847E05">
        <w:rPr>
          <w:sz w:val="12"/>
        </w:rPr>
        <w:t>actually be</w:t>
      </w:r>
      <w:proofErr w:type="gramEnd"/>
      <w:r w:rsidRPr="00847E05">
        <w:rPr>
          <w:sz w:val="12"/>
        </w:rPr>
        <w:t xml:space="preserve"> slower than the relaxation time of a market. </w:t>
      </w:r>
      <w:r w:rsidRPr="00847E05">
        <w:rPr>
          <w:rStyle w:val="Emphasis"/>
        </w:rPr>
        <w:t xml:space="preserve">Computer </w:t>
      </w:r>
      <w:r w:rsidRPr="00847E05">
        <w:rPr>
          <w:rStyle w:val="Emphasis"/>
          <w:highlight w:val="green"/>
        </w:rPr>
        <w:t>tech</w:t>
      </w:r>
      <w:r w:rsidRPr="00847E05">
        <w:rPr>
          <w:rStyle w:val="Emphasis"/>
        </w:rPr>
        <w:t xml:space="preserve">nology has </w:t>
      </w:r>
      <w:r w:rsidRPr="00847E05">
        <w:rPr>
          <w:rStyle w:val="Emphasis"/>
          <w:highlight w:val="green"/>
        </w:rPr>
        <w:t>delivered</w:t>
      </w:r>
      <w:r w:rsidRPr="00847E05">
        <w:rPr>
          <w:rStyle w:val="Emphasis"/>
        </w:rPr>
        <w:t xml:space="preserve"> very big </w:t>
      </w:r>
      <w:r w:rsidRPr="00847E05">
        <w:rPr>
          <w:rStyle w:val="Emphasis"/>
          <w:highlight w:val="green"/>
        </w:rPr>
        <w:t xml:space="preserve">increases in productivity </w:t>
      </w:r>
      <w:r w:rsidRPr="00847E05">
        <w:rPr>
          <w:rStyle w:val="Emphasis"/>
        </w:rPr>
        <w:t>over the last forty years</w:t>
      </w:r>
      <w:r w:rsidRPr="00847E05">
        <w:rPr>
          <w:sz w:val="12"/>
        </w:rPr>
        <w:t xml:space="preserve">. The speed difference between hand calculation and doing the </w:t>
      </w:r>
      <w:r w:rsidRPr="00847E05">
        <w:rPr>
          <w:rStyle w:val="StyleUnderline"/>
        </w:rPr>
        <w:t xml:space="preserve">same thing on the fastest </w:t>
      </w:r>
      <w:r w:rsidRPr="00847E05">
        <w:rPr>
          <w:rStyle w:val="Emphasis"/>
          <w:highlight w:val="green"/>
        </w:rPr>
        <w:t>modern computer</w:t>
      </w:r>
      <w:r w:rsidRPr="00847E05">
        <w:rPr>
          <w:rStyle w:val="StyleUnderline"/>
        </w:rPr>
        <w:t xml:space="preserve"> is about 10 to the power of</w:t>
      </w:r>
      <w:r w:rsidRPr="00847E05">
        <w:rPr>
          <w:sz w:val="12"/>
        </w:rPr>
        <w:t xml:space="preserve"> 11. No other technology has achieved increases remotely like this. This </w:t>
      </w:r>
      <w:r w:rsidRPr="00847E05">
        <w:rPr>
          <w:rStyle w:val="Emphasis"/>
          <w:highlight w:val="green"/>
        </w:rPr>
        <w:t xml:space="preserve">raises </w:t>
      </w:r>
      <w:r w:rsidRPr="00847E05">
        <w:rPr>
          <w:rStyle w:val="Emphasis"/>
        </w:rPr>
        <w:t xml:space="preserve">the </w:t>
      </w:r>
      <w:r w:rsidRPr="00847E05">
        <w:rPr>
          <w:rStyle w:val="Emphasis"/>
          <w:highlight w:val="green"/>
        </w:rPr>
        <w:t xml:space="preserve">possibility that </w:t>
      </w:r>
      <w:r w:rsidRPr="00847E05">
        <w:rPr>
          <w:rStyle w:val="Emphasis"/>
        </w:rPr>
        <w:t xml:space="preserve">an entirely automatic computer </w:t>
      </w:r>
      <w:r w:rsidRPr="00847E05">
        <w:rPr>
          <w:rStyle w:val="Emphasis"/>
          <w:highlight w:val="green"/>
        </w:rPr>
        <w:t xml:space="preserve">program </w:t>
      </w:r>
      <w:r w:rsidRPr="00847E05">
        <w:rPr>
          <w:rStyle w:val="Emphasis"/>
        </w:rPr>
        <w:t xml:space="preserve">could </w:t>
      </w:r>
      <w:r w:rsidRPr="00847E05">
        <w:rPr>
          <w:rStyle w:val="Emphasis"/>
          <w:highlight w:val="green"/>
        </w:rPr>
        <w:t>perform</w:t>
      </w:r>
      <w:r w:rsidRPr="00847E05">
        <w:rPr>
          <w:rStyle w:val="Emphasis"/>
        </w:rPr>
        <w:t xml:space="preserve"> the computations necessary for the </w:t>
      </w:r>
      <w:r w:rsidRPr="00847E05">
        <w:rPr>
          <w:rStyle w:val="Emphasis"/>
          <w:highlight w:val="green"/>
        </w:rPr>
        <w:t xml:space="preserve">control </w:t>
      </w:r>
      <w:r w:rsidRPr="00847E05">
        <w:rPr>
          <w:rStyle w:val="Emphasis"/>
        </w:rPr>
        <w:t xml:space="preserve">and balancing </w:t>
      </w:r>
      <w:r w:rsidRPr="00847E05">
        <w:rPr>
          <w:rStyle w:val="Emphasis"/>
          <w:highlight w:val="green"/>
        </w:rPr>
        <w:t>of production</w:t>
      </w:r>
      <w:r w:rsidRPr="00847E05">
        <w:rPr>
          <w:rStyle w:val="Emphasis"/>
        </w:rPr>
        <w:t xml:space="preserve"> far </w:t>
      </w:r>
      <w:r w:rsidRPr="00847E05">
        <w:rPr>
          <w:rStyle w:val="Emphasis"/>
          <w:highlight w:val="green"/>
        </w:rPr>
        <w:t>faster than</w:t>
      </w:r>
      <w:r w:rsidRPr="00847E05">
        <w:rPr>
          <w:rStyle w:val="Emphasis"/>
        </w:rPr>
        <w:t xml:space="preserve"> either a </w:t>
      </w:r>
      <w:r w:rsidRPr="00847E05">
        <w:rPr>
          <w:rStyle w:val="Emphasis"/>
          <w:highlight w:val="green"/>
        </w:rPr>
        <w:t xml:space="preserve">market </w:t>
      </w:r>
      <w:r w:rsidRPr="00847E05">
        <w:rPr>
          <w:rStyle w:val="Emphasis"/>
        </w:rPr>
        <w:t>or a planning bureau</w:t>
      </w:r>
      <w:r w:rsidRPr="00847E05">
        <w:rPr>
          <w:sz w:val="12"/>
        </w:rPr>
        <w:t xml:space="preserve">. To demonstrate that this is feasible we </w:t>
      </w:r>
      <w:proofErr w:type="gramStart"/>
      <w:r w:rsidRPr="00847E05">
        <w:rPr>
          <w:sz w:val="12"/>
        </w:rPr>
        <w:t>have to</w:t>
      </w:r>
      <w:proofErr w:type="gramEnd"/>
      <w:r w:rsidRPr="00847E05">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847E05">
        <w:rPr>
          <w:sz w:val="12"/>
        </w:rPr>
        <w:t>Nove</w:t>
      </w:r>
      <w:proofErr w:type="spellEnd"/>
      <w:r w:rsidRPr="00847E05">
        <w:rPr>
          <w:sz w:val="12"/>
        </w:rPr>
        <w:t xml:space="preserve"> </w:t>
      </w:r>
      <w:proofErr w:type="spellStart"/>
      <w:r w:rsidRPr="00847E05">
        <w:rPr>
          <w:sz w:val="12"/>
        </w:rPr>
        <w:t>emphasises</w:t>
      </w:r>
      <w:proofErr w:type="spellEnd"/>
      <w:r w:rsidRPr="00847E05">
        <w:rPr>
          <w:sz w:val="12"/>
        </w:rPr>
        <w:t xml:space="preserve"> the scale of the </w:t>
      </w:r>
      <w:proofErr w:type="spellStart"/>
      <w:proofErr w:type="gramStart"/>
      <w:r w:rsidRPr="00847E05">
        <w:rPr>
          <w:sz w:val="12"/>
        </w:rPr>
        <w:t>problem,saying</w:t>
      </w:r>
      <w:proofErr w:type="spellEnd"/>
      <w:proofErr w:type="gramEnd"/>
      <w:r w:rsidRPr="00847E05">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847E05">
        <w:rPr>
          <w:sz w:val="12"/>
        </w:rPr>
        <w:t>ofsolving</w:t>
      </w:r>
      <w:proofErr w:type="spellEnd"/>
      <w:r w:rsidRPr="00847E05">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847E05">
        <w:rPr>
          <w:sz w:val="12"/>
        </w:rPr>
        <w:t>Ideally</w:t>
      </w:r>
      <w:proofErr w:type="gramEnd"/>
      <w:r w:rsidRPr="00847E05">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847E05">
        <w:rPr>
          <w:sz w:val="12"/>
        </w:rPr>
        <w:t>NlogN</w:t>
      </w:r>
      <w:proofErr w:type="spellEnd"/>
      <w:r w:rsidRPr="00847E05">
        <w:rPr>
          <w:sz w:val="12"/>
        </w:rPr>
        <w:t xml:space="preserve"> and computationally tractable </w:t>
      </w:r>
      <w:proofErr w:type="gramStart"/>
      <w:r w:rsidRPr="00847E05">
        <w:rPr>
          <w:sz w:val="12"/>
        </w:rPr>
        <w:t>provided that</w:t>
      </w:r>
      <w:proofErr w:type="gramEnd"/>
      <w:r w:rsidRPr="00847E05">
        <w:rPr>
          <w:sz w:val="12"/>
        </w:rPr>
        <w:t xml:space="preserve"> it is cast in terms of a different optimization model. Representing the </w:t>
      </w:r>
      <w:proofErr w:type="gramStart"/>
      <w:r w:rsidRPr="00847E05">
        <w:rPr>
          <w:sz w:val="12"/>
        </w:rPr>
        <w:t>problem</w:t>
      </w:r>
      <w:proofErr w:type="gramEnd"/>
      <w:r w:rsidRPr="00847E05">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847E05">
        <w:rPr>
          <w:sz w:val="12"/>
        </w:rPr>
        <w:t>type</w:t>
      </w:r>
      <w:proofErr w:type="gramEnd"/>
      <w:r w:rsidRPr="00847E05">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847E05">
        <w:rPr>
          <w:sz w:val="12"/>
        </w:rPr>
        <w:t>a number of</w:t>
      </w:r>
      <w:proofErr w:type="gramEnd"/>
      <w:r w:rsidRPr="00847E05">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847E05">
        <w:rPr>
          <w:sz w:val="12"/>
        </w:rPr>
        <w:t>That is to say it</w:t>
      </w:r>
      <w:proofErr w:type="gramEnd"/>
      <w:r w:rsidRPr="00847E05">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847E05">
        <w:rPr>
          <w:sz w:val="12"/>
        </w:rPr>
        <w:t>STOCKj</w:t>
      </w:r>
      <w:proofErr w:type="spellEnd"/>
      <w:r w:rsidRPr="00847E05">
        <w:rPr>
          <w:sz w:val="12"/>
        </w:rPr>
        <w:t xml:space="preserve"> = </w:t>
      </w:r>
      <w:proofErr w:type="spellStart"/>
      <w:r w:rsidRPr="00847E05">
        <w:rPr>
          <w:sz w:val="12"/>
        </w:rPr>
        <w:t>Icj</w:t>
      </w:r>
      <w:proofErr w:type="spellEnd"/>
      <w:r w:rsidRPr="00847E05">
        <w:rPr>
          <w:sz w:val="12"/>
        </w:rPr>
        <w:t xml:space="preserve"> Where I </w:t>
      </w:r>
      <w:proofErr w:type="gramStart"/>
      <w:r w:rsidRPr="00847E05">
        <w:rPr>
          <w:sz w:val="12"/>
        </w:rPr>
        <w:t>is</w:t>
      </w:r>
      <w:proofErr w:type="gramEnd"/>
      <w:r w:rsidRPr="00847E05">
        <w:rPr>
          <w:sz w:val="12"/>
        </w:rPr>
        <w:t xml:space="preserve"> the intensity with which a technology operates, </w:t>
      </w:r>
      <w:proofErr w:type="spellStart"/>
      <w:r w:rsidRPr="00847E05">
        <w:rPr>
          <w:sz w:val="12"/>
        </w:rPr>
        <w:t>cj</w:t>
      </w:r>
      <w:proofErr w:type="spellEnd"/>
      <w:r w:rsidRPr="00847E05">
        <w:rPr>
          <w:sz w:val="12"/>
        </w:rPr>
        <w:t xml:space="preserve"> is a constant, and </w:t>
      </w:r>
      <w:proofErr w:type="spellStart"/>
      <w:r w:rsidRPr="00847E05">
        <w:rPr>
          <w:sz w:val="12"/>
        </w:rPr>
        <w:t>STOCKj</w:t>
      </w:r>
      <w:proofErr w:type="spellEnd"/>
      <w:r w:rsidRPr="00847E05">
        <w:rPr>
          <w:sz w:val="12"/>
        </w:rPr>
        <w:t xml:space="preserve"> is the minimum stock of input j needed to attain this intensity. It is assumed that the flows induced by the technology will be of the form: </w:t>
      </w:r>
      <w:proofErr w:type="spellStart"/>
      <w:r w:rsidRPr="00847E05">
        <w:rPr>
          <w:sz w:val="12"/>
        </w:rPr>
        <w:t>FLOWj</w:t>
      </w:r>
      <w:proofErr w:type="spellEnd"/>
      <w:r w:rsidRPr="00847E05">
        <w:rPr>
          <w:sz w:val="12"/>
        </w:rPr>
        <w:t xml:space="preserve"> = </w:t>
      </w:r>
      <w:proofErr w:type="spellStart"/>
      <w:r w:rsidRPr="00847E05">
        <w:rPr>
          <w:sz w:val="12"/>
        </w:rPr>
        <w:t>fjI</w:t>
      </w:r>
      <w:proofErr w:type="spellEnd"/>
      <w:r w:rsidRPr="00847E05">
        <w:rPr>
          <w:sz w:val="12"/>
        </w:rPr>
        <w:t xml:space="preserve"> where the f are constants. An INDUSTRY is characterized by the combination of a set of stocks with a technology, hence (*STOCK, TECHNOLOGY).1 The industry’s dynamic </w:t>
      </w:r>
      <w:proofErr w:type="spellStart"/>
      <w:r w:rsidRPr="00847E05">
        <w:rPr>
          <w:sz w:val="12"/>
        </w:rPr>
        <w:t>behaviour</w:t>
      </w:r>
      <w:proofErr w:type="spellEnd"/>
      <w:r w:rsidRPr="00847E05">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847E05">
        <w:rPr>
          <w:sz w:val="12"/>
        </w:rPr>
        <w:t>representation</w:t>
      </w:r>
      <w:proofErr w:type="gramEnd"/>
      <w:r w:rsidRPr="00847E05">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847E05">
        <w:rPr>
          <w:sz w:val="12"/>
        </w:rPr>
        <w:t>The</w:t>
      </w:r>
      <w:proofErr w:type="gramEnd"/>
      <w:r w:rsidRPr="00847E05">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847E05">
        <w:rPr>
          <w:sz w:val="12"/>
        </w:rPr>
        <w:t>all of</w:t>
      </w:r>
      <w:proofErr w:type="gramEnd"/>
      <w:r w:rsidRPr="00847E05">
        <w:rPr>
          <w:sz w:val="12"/>
        </w:rPr>
        <w:t xml:space="preserve"> the industries. This can be solved by using techniques borrowed </w:t>
      </w:r>
      <w:proofErr w:type="spellStart"/>
      <w:r w:rsidRPr="00847E05">
        <w:rPr>
          <w:sz w:val="12"/>
        </w:rPr>
        <w:t>Irom</w:t>
      </w:r>
      <w:proofErr w:type="spellEnd"/>
      <w:r w:rsidRPr="00847E05">
        <w:rPr>
          <w:sz w:val="12"/>
        </w:rPr>
        <w:t xml:space="preserve"> artificial intelligence. Welfare economics is dependent upon the assumption that consumers are capable of </w:t>
      </w:r>
      <w:proofErr w:type="spellStart"/>
      <w:r w:rsidRPr="00847E05">
        <w:rPr>
          <w:sz w:val="12"/>
        </w:rPr>
        <w:t>chosing</w:t>
      </w:r>
      <w:proofErr w:type="spellEnd"/>
      <w:r w:rsidRPr="00847E05">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847E05">
        <w:rPr>
          <w:sz w:val="12"/>
        </w:rPr>
        <w:t>consumately</w:t>
      </w:r>
      <w:proofErr w:type="spellEnd"/>
      <w:r w:rsidRPr="00847E05">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847E05">
        <w:rPr>
          <w:sz w:val="12"/>
        </w:rPr>
        <w:t>neurone</w:t>
      </w:r>
      <w:proofErr w:type="spellEnd"/>
      <w:r w:rsidRPr="00847E05">
        <w:rPr>
          <w:sz w:val="12"/>
        </w:rPr>
        <w:t xml:space="preserve"> interacts with the other </w:t>
      </w:r>
      <w:proofErr w:type="spellStart"/>
      <w:r w:rsidRPr="00847E05">
        <w:rPr>
          <w:sz w:val="12"/>
        </w:rPr>
        <w:t>neurones</w:t>
      </w:r>
      <w:proofErr w:type="spellEnd"/>
      <w:r w:rsidRPr="00847E05">
        <w:rPr>
          <w:sz w:val="12"/>
        </w:rPr>
        <w:t xml:space="preserve"> that supply it with input signals and in turn drives output signals to other </w:t>
      </w:r>
      <w:proofErr w:type="spellStart"/>
      <w:r w:rsidRPr="00847E05">
        <w:rPr>
          <w:sz w:val="12"/>
        </w:rPr>
        <w:t>neurones</w:t>
      </w:r>
      <w:proofErr w:type="spellEnd"/>
      <w:r w:rsidRPr="00847E05">
        <w:rPr>
          <w:sz w:val="12"/>
        </w:rPr>
        <w:t xml:space="preserve">. The intensity with which an industry is operated can be modeled by the frequency with which a </w:t>
      </w:r>
      <w:proofErr w:type="spellStart"/>
      <w:r w:rsidRPr="00847E05">
        <w:rPr>
          <w:sz w:val="12"/>
        </w:rPr>
        <w:t>neurone</w:t>
      </w:r>
      <w:proofErr w:type="spellEnd"/>
      <w:r w:rsidRPr="00847E05">
        <w:rPr>
          <w:sz w:val="12"/>
        </w:rPr>
        <w:t xml:space="preserve"> </w:t>
      </w:r>
      <w:proofErr w:type="gramStart"/>
      <w:r w:rsidRPr="00847E05">
        <w:rPr>
          <w:sz w:val="12"/>
        </w:rPr>
        <w:t>fires</w:t>
      </w:r>
      <w:proofErr w:type="gramEnd"/>
      <w:r w:rsidRPr="00847E05">
        <w:rPr>
          <w:sz w:val="12"/>
        </w:rPr>
        <w:t xml:space="preserve">. A real neural analogue computer might have a </w:t>
      </w:r>
      <w:proofErr w:type="spellStart"/>
      <w:r w:rsidRPr="00847E05">
        <w:rPr>
          <w:sz w:val="12"/>
        </w:rPr>
        <w:t>neurone</w:t>
      </w:r>
      <w:proofErr w:type="spellEnd"/>
      <w:r w:rsidRPr="00847E05">
        <w:rPr>
          <w:sz w:val="12"/>
        </w:rPr>
        <w:t xml:space="preserve"> to represent each industry and would be set up with appropriate weights on its synapses to represent the strength of its coupling to other industries. The system is then presented with </w:t>
      </w:r>
      <w:proofErr w:type="spellStart"/>
      <w:r w:rsidRPr="00847E05">
        <w:rPr>
          <w:sz w:val="12"/>
        </w:rPr>
        <w:t>externalstimuli</w:t>
      </w:r>
      <w:proofErr w:type="spellEnd"/>
      <w:r w:rsidRPr="00847E05">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847E05">
        <w:rPr>
          <w:rStyle w:val="Emphasis"/>
        </w:rPr>
        <w:t xml:space="preserve">. We end up with a </w:t>
      </w:r>
      <w:r w:rsidRPr="00847E05">
        <w:rPr>
          <w:rStyle w:val="Emphasis"/>
          <w:highlight w:val="green"/>
        </w:rPr>
        <w:t>digital</w:t>
      </w:r>
      <w:r w:rsidRPr="00847E05">
        <w:rPr>
          <w:rStyle w:val="Emphasis"/>
        </w:rPr>
        <w:t xml:space="preserve"> </w:t>
      </w:r>
      <w:r w:rsidRPr="00847E05">
        <w:rPr>
          <w:rStyle w:val="Emphasis"/>
          <w:highlight w:val="green"/>
        </w:rPr>
        <w:t xml:space="preserve">computer simulating </w:t>
      </w:r>
      <w:r w:rsidRPr="00847E05">
        <w:rPr>
          <w:rStyle w:val="Emphasis"/>
        </w:rPr>
        <w:t xml:space="preserve">a </w:t>
      </w:r>
      <w:r w:rsidRPr="00847E05">
        <w:rPr>
          <w:rStyle w:val="Emphasis"/>
          <w:highlight w:val="green"/>
        </w:rPr>
        <w:t>neural computer</w:t>
      </w:r>
      <w:r w:rsidRPr="00847E05">
        <w:rPr>
          <w:rStyle w:val="Emphasis"/>
        </w:rPr>
        <w:t xml:space="preserve"> </w:t>
      </w:r>
      <w:r w:rsidRPr="00847E05">
        <w:rPr>
          <w:rStyle w:val="Emphasis"/>
          <w:highlight w:val="green"/>
        </w:rPr>
        <w:t>simulating</w:t>
      </w:r>
      <w:r w:rsidRPr="00847E05">
        <w:rPr>
          <w:rStyle w:val="Emphasis"/>
        </w:rPr>
        <w:t xml:space="preserve"> the </w:t>
      </w:r>
      <w:r w:rsidRPr="00847E05">
        <w:rPr>
          <w:rStyle w:val="Emphasis"/>
          <w:highlight w:val="green"/>
        </w:rPr>
        <w:t>total production function</w:t>
      </w:r>
      <w:r w:rsidRPr="00847E05">
        <w:rPr>
          <w:rStyle w:val="Emphasis"/>
        </w:rPr>
        <w:t xml:space="preserve"> of a whole economy</w:t>
      </w:r>
      <w:r w:rsidRPr="00847E05">
        <w:rPr>
          <w:sz w:val="12"/>
        </w:rPr>
        <w:t xml:space="preserve">. But the principle of training with positive and negative reinforcement remains. </w:t>
      </w:r>
      <w:r w:rsidRPr="00847E05">
        <w:rPr>
          <w:rStyle w:val="StyleUnderline"/>
        </w:rPr>
        <w:t xml:space="preserve">In order to achieve </w:t>
      </w:r>
      <w:proofErr w:type="gramStart"/>
      <w:r w:rsidRPr="00847E05">
        <w:rPr>
          <w:rStyle w:val="StyleUnderline"/>
        </w:rPr>
        <w:t>this</w:t>
      </w:r>
      <w:proofErr w:type="gramEnd"/>
      <w:r w:rsidRPr="00847E05">
        <w:rPr>
          <w:rStyle w:val="StyleUnderline"/>
        </w:rPr>
        <w:t xml:space="preserve"> we introduce function which we term a</w:t>
      </w:r>
      <w:r w:rsidRPr="00847E05">
        <w:rPr>
          <w:sz w:val="12"/>
        </w:rPr>
        <w:t xml:space="preserve"> </w:t>
      </w:r>
      <w:r w:rsidRPr="00847E05">
        <w:rPr>
          <w:rStyle w:val="Emphasis"/>
        </w:rPr>
        <w:t>Harmony function</w:t>
      </w:r>
      <w:r w:rsidRPr="00847E05">
        <w:rPr>
          <w:sz w:val="12"/>
        </w:rPr>
        <w:t>. This is loosely based upon the notion of Harmony used in the literature on neural nets (</w:t>
      </w:r>
      <w:proofErr w:type="spellStart"/>
      <w:r w:rsidRPr="00847E05">
        <w:rPr>
          <w:sz w:val="12"/>
        </w:rPr>
        <w:t>Smolensky</w:t>
      </w:r>
      <w:proofErr w:type="spellEnd"/>
      <w:r w:rsidRPr="00847E05">
        <w:rPr>
          <w:sz w:val="12"/>
        </w:rPr>
        <w:t xml:space="preserve"> 1986). The notion behind it is that Harmony is a real-valued function that measures how closely the net output of the economy corresponds with the goal. The function </w:t>
      </w:r>
      <w:proofErr w:type="spellStart"/>
      <w:r w:rsidRPr="00847E05">
        <w:rPr>
          <w:sz w:val="12"/>
        </w:rPr>
        <w:t>TotalHarmony</w:t>
      </w:r>
      <w:proofErr w:type="spellEnd"/>
      <w:r w:rsidRPr="00847E05">
        <w:rPr>
          <w:sz w:val="12"/>
        </w:rPr>
        <w:t>(</w:t>
      </w:r>
      <w:proofErr w:type="spellStart"/>
      <w:proofErr w:type="gramStart"/>
      <w:r w:rsidRPr="00847E05">
        <w:rPr>
          <w:sz w:val="12"/>
        </w:rPr>
        <w:t>output,goal</w:t>
      </w:r>
      <w:proofErr w:type="spellEnd"/>
      <w:proofErr w:type="gramEnd"/>
      <w:r w:rsidRPr="00847E05">
        <w:rPr>
          <w:sz w:val="12"/>
        </w:rPr>
        <w:t xml:space="preserve">) where </w:t>
      </w:r>
      <w:proofErr w:type="spellStart"/>
      <w:r w:rsidRPr="00847E05">
        <w:rPr>
          <w:sz w:val="12"/>
        </w:rPr>
        <w:t>out put</w:t>
      </w:r>
      <w:proofErr w:type="spellEnd"/>
      <w:r w:rsidRPr="00847E05">
        <w:rPr>
          <w:sz w:val="12"/>
        </w:rPr>
        <w:t xml:space="preserve">,goal : </w:t>
      </w:r>
      <w:r w:rsidRPr="00847E05">
        <w:rPr>
          <w:rFonts w:ascii="Cambria Math" w:hAnsi="Cambria Math" w:cs="Cambria Math"/>
          <w:sz w:val="12"/>
        </w:rPr>
        <w:t>∗</w:t>
      </w:r>
      <w:r w:rsidRPr="00847E05">
        <w:rPr>
          <w:sz w:val="12"/>
        </w:rPr>
        <w:t xml:space="preserve">FLOW may be evaluated by summing the contributions to </w:t>
      </w:r>
      <w:proofErr w:type="spellStart"/>
      <w:r w:rsidRPr="00847E05">
        <w:rPr>
          <w:sz w:val="12"/>
        </w:rPr>
        <w:t>TotalHarmony</w:t>
      </w:r>
      <w:proofErr w:type="spellEnd"/>
      <w:r w:rsidRPr="00847E05">
        <w:rPr>
          <w:sz w:val="12"/>
        </w:rPr>
        <w:t xml:space="preserve"> from each product. We define the function </w:t>
      </w:r>
      <w:proofErr w:type="spellStart"/>
      <w:r w:rsidRPr="00847E05">
        <w:rPr>
          <w:sz w:val="12"/>
        </w:rPr>
        <w:t>PartialHarmony</w:t>
      </w:r>
      <w:proofErr w:type="spellEnd"/>
      <w:r w:rsidRPr="00847E05">
        <w:rPr>
          <w:sz w:val="12"/>
        </w:rPr>
        <w:t xml:space="preserve">(p) where </w:t>
      </w:r>
      <w:proofErr w:type="gramStart"/>
      <w:r w:rsidRPr="00847E05">
        <w:rPr>
          <w:sz w:val="12"/>
        </w:rPr>
        <w:t>p :</w:t>
      </w:r>
      <w:proofErr w:type="gramEnd"/>
      <w:r w:rsidRPr="00847E05">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847E05">
        <w:rPr>
          <w:sz w:val="12"/>
        </w:rPr>
        <w:t>PartialHarmony</w:t>
      </w:r>
      <w:proofErr w:type="spellEnd"/>
      <w:r w:rsidRPr="00847E05">
        <w:rPr>
          <w:sz w:val="12"/>
        </w:rPr>
        <w:t>(p) = H (scale(</w:t>
      </w:r>
      <w:proofErr w:type="spellStart"/>
      <w:r w:rsidRPr="00847E05">
        <w:rPr>
          <w:sz w:val="12"/>
        </w:rPr>
        <w:t>out put</w:t>
      </w:r>
      <w:proofErr w:type="spellEnd"/>
      <w:r w:rsidRPr="00847E05">
        <w:rPr>
          <w:sz w:val="12"/>
        </w:rPr>
        <w:t>(p),goal(p))) (1) Where the scale function is of the form: scale(</w:t>
      </w:r>
      <w:proofErr w:type="spellStart"/>
      <w:r w:rsidRPr="00847E05">
        <w:rPr>
          <w:sz w:val="12"/>
        </w:rPr>
        <w:t>o,g</w:t>
      </w:r>
      <w:proofErr w:type="spellEnd"/>
      <w:r w:rsidRPr="00847E05">
        <w:rPr>
          <w:sz w:val="12"/>
        </w:rPr>
        <w:t xml:space="preserve">) = o−g g (2) and the function H takes the form: H(x) =  1 2 if x &gt; 0 −x 2 if x ≤ 0 (3) Since this function has a </w:t>
      </w:r>
      <w:proofErr w:type="spellStart"/>
      <w:r w:rsidRPr="00847E05">
        <w:rPr>
          <w:sz w:val="12"/>
        </w:rPr>
        <w:t>downwardssloping</w:t>
      </w:r>
      <w:proofErr w:type="spellEnd"/>
      <w:r w:rsidRPr="00847E05">
        <w:rPr>
          <w:sz w:val="12"/>
        </w:rPr>
        <w:t xml:space="preserve"> first derivative it </w:t>
      </w:r>
      <w:proofErr w:type="spellStart"/>
      <w:r w:rsidRPr="00847E05">
        <w:rPr>
          <w:sz w:val="12"/>
        </w:rPr>
        <w:t>mimicsthe</w:t>
      </w:r>
      <w:proofErr w:type="spellEnd"/>
      <w:r w:rsidRPr="00847E05">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847E05">
        <w:rPr>
          <w:sz w:val="12"/>
        </w:rPr>
        <w:t>TotalHarmony</w:t>
      </w:r>
      <w:proofErr w:type="spellEnd"/>
      <w:r w:rsidRPr="00847E05">
        <w:rPr>
          <w:sz w:val="12"/>
        </w:rPr>
        <w:t xml:space="preserve"> = </w:t>
      </w:r>
      <w:proofErr w:type="spellStart"/>
      <w:r w:rsidRPr="00847E05">
        <w:rPr>
          <w:sz w:val="12"/>
        </w:rPr>
        <w:t>Σp</w:t>
      </w:r>
      <w:proofErr w:type="spellEnd"/>
      <w:r w:rsidRPr="00847E05">
        <w:rPr>
          <w:sz w:val="12"/>
        </w:rPr>
        <w:t xml:space="preserve"> </w:t>
      </w:r>
      <w:proofErr w:type="spellStart"/>
      <w:r w:rsidRPr="00847E05">
        <w:rPr>
          <w:sz w:val="12"/>
        </w:rPr>
        <w:t>PartialHarmony</w:t>
      </w:r>
      <w:proofErr w:type="spellEnd"/>
      <w:r w:rsidRPr="00847E05">
        <w:rPr>
          <w:sz w:val="12"/>
        </w:rPr>
        <w:t xml:space="preserve">(p) (4) We redefine the problem as that of finding an algorithm that will adjust the distribution of stocks between industries </w:t>
      </w:r>
      <w:proofErr w:type="gramStart"/>
      <w:r w:rsidRPr="00847E05">
        <w:rPr>
          <w:sz w:val="12"/>
        </w:rPr>
        <w:t>so as to</w:t>
      </w:r>
      <w:proofErr w:type="gramEnd"/>
      <w:r w:rsidRPr="00847E05">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847E05">
        <w:rPr>
          <w:sz w:val="12"/>
        </w:rPr>
        <w:t>For</w:t>
      </w:r>
      <w:proofErr w:type="gramEnd"/>
      <w:r w:rsidRPr="00847E05">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847E05">
        <w:rPr>
          <w:sz w:val="12"/>
        </w:rPr>
        <w:t>function</w:t>
      </w:r>
      <w:proofErr w:type="gramEnd"/>
      <w:r w:rsidRPr="00847E05">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847E05">
        <w:rPr>
          <w:sz w:val="12"/>
        </w:rPr>
        <w:t>hN</w:t>
      </w:r>
      <w:proofErr w:type="spellEnd"/>
      <w:r w:rsidRPr="00847E05">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847E05">
        <w:rPr>
          <w:sz w:val="12"/>
        </w:rPr>
        <w:t>Nlog</w:t>
      </w:r>
      <w:proofErr w:type="spellEnd"/>
      <w:r w:rsidRPr="00847E05">
        <w:rPr>
          <w:sz w:val="12"/>
        </w:rPr>
        <w:t xml:space="preserve">(N). 6. Reallocate reserves </w:t>
      </w:r>
      <w:proofErr w:type="gramStart"/>
      <w:r w:rsidRPr="00847E05">
        <w:rPr>
          <w:sz w:val="12"/>
        </w:rPr>
        <w:t>The</w:t>
      </w:r>
      <w:proofErr w:type="gramEnd"/>
      <w:r w:rsidRPr="00847E05">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847E05">
        <w:rPr>
          <w:sz w:val="12"/>
        </w:rPr>
        <w:t>pN</w:t>
      </w:r>
      <w:proofErr w:type="spellEnd"/>
      <w:r w:rsidRPr="00847E05">
        <w:rPr>
          <w:sz w:val="12"/>
        </w:rPr>
        <w:t xml:space="preserve"> log(N). 7. Reduce harmony peaks Up to this point all steps have tended to conserve or increase harmony. This is because they all tend to maintain or increase total production. We now </w:t>
      </w:r>
      <w:proofErr w:type="gramStart"/>
      <w:r w:rsidRPr="00847E05">
        <w:rPr>
          <w:sz w:val="12"/>
        </w:rPr>
        <w:t>have to</w:t>
      </w:r>
      <w:proofErr w:type="gramEnd"/>
      <w:r w:rsidRPr="00847E05">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847E05">
        <w:rPr>
          <w:sz w:val="12"/>
        </w:rPr>
        <w:t>dH</w:t>
      </w:r>
      <w:proofErr w:type="spellEnd"/>
      <w:r w:rsidRPr="00847E05">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847E05">
        <w:rPr>
          <w:sz w:val="12"/>
        </w:rPr>
        <w:t>resourcesreleased</w:t>
      </w:r>
      <w:proofErr w:type="spellEnd"/>
      <w:r w:rsidRPr="00847E05">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847E05">
        <w:rPr>
          <w:sz w:val="12"/>
        </w:rPr>
        <w:t>The</w:t>
      </w:r>
      <w:proofErr w:type="gramEnd"/>
      <w:r w:rsidRPr="00847E05">
        <w:rPr>
          <w:sz w:val="12"/>
        </w:rPr>
        <w:t xml:space="preserve"> crucial point here is how often the process has to be iterated. The limit to the complexity of the whole operation will be: </w:t>
      </w:r>
      <w:proofErr w:type="gramStart"/>
      <w:r w:rsidRPr="00847E05">
        <w:rPr>
          <w:sz w:val="12"/>
        </w:rPr>
        <w:t>R(</w:t>
      </w:r>
      <w:proofErr w:type="spellStart"/>
      <w:proofErr w:type="gramEnd"/>
      <w:r w:rsidRPr="00847E05">
        <w:rPr>
          <w:sz w:val="12"/>
        </w:rPr>
        <w:t>pN</w:t>
      </w:r>
      <w:proofErr w:type="spellEnd"/>
      <w:r w:rsidRPr="00847E05">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847E05">
        <w:rPr>
          <w:sz w:val="12"/>
        </w:rPr>
        <w:t>program</w:t>
      </w:r>
      <w:proofErr w:type="gramEnd"/>
      <w:r w:rsidRPr="00847E05">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847E05">
        <w:rPr>
          <w:sz w:val="12"/>
        </w:rPr>
        <w:t>The</w:t>
      </w:r>
      <w:proofErr w:type="gramEnd"/>
      <w:r w:rsidRPr="00847E05">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847E05">
        <w:rPr>
          <w:sz w:val="12"/>
        </w:rPr>
        <w:t>i.e.</w:t>
      </w:r>
      <w:proofErr w:type="gramEnd"/>
      <w:r w:rsidRPr="00847E05">
        <w:rPr>
          <w:sz w:val="12"/>
        </w:rPr>
        <w:t xml:space="preserve"> that the </w:t>
      </w:r>
      <w:proofErr w:type="spellStart"/>
      <w:r w:rsidRPr="00847E05">
        <w:rPr>
          <w:sz w:val="12"/>
        </w:rPr>
        <w:t>Sraffaian</w:t>
      </w:r>
      <w:proofErr w:type="spellEnd"/>
      <w:r w:rsidRPr="00847E05">
        <w:rPr>
          <w:sz w:val="12"/>
        </w:rPr>
        <w:t xml:space="preserve"> (Sraffa 1960) basic sector was capable of producing a surplus product, and that sufficient stocks of means of production were provided to meet the goals. The </w:t>
      </w:r>
      <w:proofErr w:type="gramStart"/>
      <w:r w:rsidRPr="00847E05">
        <w:rPr>
          <w:sz w:val="12"/>
        </w:rPr>
        <w:t>particular details</w:t>
      </w:r>
      <w:proofErr w:type="gramEnd"/>
      <w:r w:rsidRPr="00847E05">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847E05">
        <w:rPr>
          <w:sz w:val="12"/>
        </w:rPr>
        <w:t>in order to</w:t>
      </w:r>
      <w:proofErr w:type="gramEnd"/>
      <w:r w:rsidRPr="00847E05">
        <w:rPr>
          <w:sz w:val="12"/>
        </w:rPr>
        <w:t xml:space="preserve"> equalize harmony levels between industries. </w:t>
      </w:r>
      <w:proofErr w:type="gramStart"/>
      <w:r w:rsidRPr="00847E05">
        <w:rPr>
          <w:sz w:val="12"/>
        </w:rPr>
        <w:t>However</w:t>
      </w:r>
      <w:proofErr w:type="gramEnd"/>
      <w:r w:rsidRPr="00847E05">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847E05">
        <w:rPr>
          <w:sz w:val="12"/>
        </w:rPr>
        <w:t>simulations</w:t>
      </w:r>
      <w:proofErr w:type="gramEnd"/>
      <w:r w:rsidRPr="00847E05">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847E05">
        <w:rPr>
          <w:sz w:val="12"/>
        </w:rPr>
        <w:t>targeti</w:t>
      </w:r>
      <w:proofErr w:type="spellEnd"/>
      <w:r w:rsidRPr="00847E05">
        <w:rPr>
          <w:sz w:val="12"/>
        </w:rPr>
        <w:t xml:space="preserve"> = H(</w:t>
      </w:r>
      <w:proofErr w:type="spellStart"/>
      <w:r w:rsidRPr="00847E05">
        <w:rPr>
          <w:sz w:val="12"/>
        </w:rPr>
        <w:t>meanharmony</w:t>
      </w:r>
      <w:proofErr w:type="spellEnd"/>
      <w:r w:rsidRPr="00847E05">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847E05">
        <w:rPr>
          <w:sz w:val="12"/>
        </w:rPr>
        <w:t>targeti</w:t>
      </w:r>
      <w:proofErr w:type="spellEnd"/>
      <w:r w:rsidRPr="00847E05">
        <w:rPr>
          <w:sz w:val="12"/>
        </w:rPr>
        <w:t xml:space="preserve"> = (1+n+</w:t>
      </w:r>
      <w:proofErr w:type="gramStart"/>
      <w:r w:rsidRPr="00847E05">
        <w:rPr>
          <w:sz w:val="12"/>
        </w:rPr>
        <w:t>a)H</w:t>
      </w:r>
      <w:proofErr w:type="gramEnd"/>
      <w:r w:rsidRPr="00847E05">
        <w:rPr>
          <w:sz w:val="12"/>
        </w:rPr>
        <w:t>(</w:t>
      </w:r>
      <w:proofErr w:type="spellStart"/>
      <w:r w:rsidRPr="00847E05">
        <w:rPr>
          <w:sz w:val="12"/>
        </w:rPr>
        <w:t>meanharmony</w:t>
      </w:r>
      <w:proofErr w:type="spellEnd"/>
      <w:r w:rsidRPr="00847E05">
        <w:rPr>
          <w:sz w:val="12"/>
        </w:rPr>
        <w:t xml:space="preserve">) (6) This also should allow for the system to escape local maxima. With each successive iteration the bias </w:t>
      </w:r>
      <w:proofErr w:type="gramStart"/>
      <w:r w:rsidRPr="00847E05">
        <w:rPr>
          <w:sz w:val="12"/>
        </w:rPr>
        <w:t>a and</w:t>
      </w:r>
      <w:proofErr w:type="gramEnd"/>
      <w:r w:rsidRPr="00847E05">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847E05">
        <w:rPr>
          <w:sz w:val="12"/>
        </w:rPr>
        <w:t>Ver.sion</w:t>
      </w:r>
      <w:proofErr w:type="spellEnd"/>
      <w:r w:rsidRPr="00847E05">
        <w:rPr>
          <w:sz w:val="12"/>
        </w:rPr>
        <w:t xml:space="preserve"> 1 Version 2 Version 3 Average mean harmony -</w:t>
      </w:r>
      <w:proofErr w:type="gramStart"/>
      <w:r w:rsidRPr="00847E05">
        <w:rPr>
          <w:sz w:val="12"/>
        </w:rPr>
        <w:t>0..</w:t>
      </w:r>
      <w:proofErr w:type="gramEnd"/>
      <w:r w:rsidRPr="00847E05">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847E05">
        <w:rPr>
          <w:sz w:val="12"/>
        </w:rPr>
        <w:t>In order to</w:t>
      </w:r>
      <w:proofErr w:type="gramEnd"/>
      <w:r w:rsidRPr="00847E05">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847E05">
        <w:rPr>
          <w:sz w:val="12"/>
        </w:rPr>
        <w:t>technologiesto</w:t>
      </w:r>
      <w:proofErr w:type="spellEnd"/>
      <w:r w:rsidRPr="00847E05">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847E05">
        <w:rPr>
          <w:sz w:val="12"/>
        </w:rPr>
        <w:t>·(</w:t>
      </w:r>
      <w:proofErr w:type="gramEnd"/>
      <w:r w:rsidRPr="00847E05">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847E05">
        <w:rPr>
          <w:sz w:val="12"/>
        </w:rPr>
        <w:t>planbalancing</w:t>
      </w:r>
      <w:proofErr w:type="spellEnd"/>
      <w:r w:rsidRPr="00847E05">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847E05">
        <w:rPr>
          <w:noProof/>
          <w:sz w:val="12"/>
        </w:rPr>
        <w:drawing>
          <wp:inline distT="0" distB="0" distL="0" distR="0" wp14:anchorId="12A4B382" wp14:editId="53874849">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847E05">
        <w:rPr>
          <w:noProof/>
          <w:sz w:val="12"/>
        </w:rPr>
        <w:drawing>
          <wp:inline distT="0" distB="0" distL="0" distR="0" wp14:anchorId="07ECF77F" wp14:editId="28DF6C33">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847E05">
        <w:rPr>
          <w:sz w:val="12"/>
        </w:rPr>
        <w:t xml:space="preserve">Experimentally determined time order </w:t>
      </w:r>
      <w:r w:rsidRPr="00847E05">
        <w:rPr>
          <w:rStyle w:val="StyleUnderline"/>
        </w:rPr>
        <w:t>Test runs were done with various numbers of industries</w:t>
      </w:r>
      <w:r w:rsidRPr="00847E05">
        <w:rPr>
          <w:sz w:val="12"/>
        </w:rPr>
        <w:t xml:space="preserve">. At the lower limit the number of industries was 30, at the upper limit 3750. In Fig. 1 two plots are shown of the </w:t>
      </w:r>
      <w:r w:rsidRPr="00847E05">
        <w:rPr>
          <w:rStyle w:val="StyleUnderline"/>
        </w:rPr>
        <w:t>computation time against number of industries for systems with M = 13 and M = 25</w:t>
      </w:r>
      <w:r w:rsidRPr="00847E05">
        <w:rPr>
          <w:sz w:val="12"/>
        </w:rPr>
        <w:t xml:space="preserve">, respectively. It will be observed that the </w:t>
      </w:r>
      <w:r w:rsidRPr="00847E05">
        <w:rPr>
          <w:rStyle w:val="Emphasis"/>
          <w:highlight w:val="green"/>
        </w:rPr>
        <w:t xml:space="preserve">run times are </w:t>
      </w:r>
      <w:r w:rsidRPr="00847E05">
        <w:rPr>
          <w:rStyle w:val="Emphasis"/>
        </w:rPr>
        <w:t xml:space="preserve">approximately </w:t>
      </w:r>
      <w:r w:rsidRPr="00847E05">
        <w:rPr>
          <w:rStyle w:val="Emphasis"/>
          <w:highlight w:val="green"/>
        </w:rPr>
        <w:t xml:space="preserve">a linear function of </w:t>
      </w:r>
      <w:r w:rsidRPr="00847E05">
        <w:rPr>
          <w:rStyle w:val="Emphasis"/>
        </w:rPr>
        <w:t xml:space="preserve">the </w:t>
      </w:r>
      <w:r w:rsidRPr="00847E05">
        <w:rPr>
          <w:rStyle w:val="Emphasis"/>
          <w:highlight w:val="green"/>
        </w:rPr>
        <w:t>number of industries</w:t>
      </w:r>
      <w:r w:rsidRPr="00847E05">
        <w:rPr>
          <w:rStyle w:val="Emphasis"/>
        </w:rPr>
        <w:t xml:space="preserve">. </w:t>
      </w:r>
      <w:r w:rsidRPr="00847E05">
        <w:rPr>
          <w:sz w:val="12"/>
        </w:rPr>
        <w:t xml:space="preserve">In </w:t>
      </w:r>
      <w:proofErr w:type="gramStart"/>
      <w:r w:rsidRPr="00847E05">
        <w:rPr>
          <w:sz w:val="12"/>
        </w:rPr>
        <w:t>general</w:t>
      </w:r>
      <w:proofErr w:type="gramEnd"/>
      <w:r w:rsidRPr="00847E05">
        <w:rPr>
          <w:sz w:val="12"/>
        </w:rPr>
        <w:t xml:space="preserve"> it was found that systems with large M converged after slightly fewer iterations than systems with small M and that for a given value of M the number of iterations was relatively independent of N. Figure 2 shows </w:t>
      </w:r>
      <w:r w:rsidRPr="00847E05">
        <w:rPr>
          <w:rStyle w:val="StyleUnderline"/>
        </w:rPr>
        <w:t>the evolution of mean harmony with successive iterations.</w:t>
      </w:r>
      <w:r w:rsidRPr="00847E05">
        <w:rPr>
          <w:sz w:val="12"/>
        </w:rPr>
        <w:t xml:space="preserve"> The </w:t>
      </w:r>
      <w:proofErr w:type="gramStart"/>
      <w:r w:rsidRPr="00847E05">
        <w:rPr>
          <w:sz w:val="12"/>
        </w:rPr>
        <w:t>two phase</w:t>
      </w:r>
      <w:proofErr w:type="gramEnd"/>
      <w:r w:rsidRPr="00847E05">
        <w:rPr>
          <w:sz w:val="12"/>
        </w:rPr>
        <w:t xml:space="preserve"> development: rapid expansion followed by equilibration can be clearly seen. Conclusion </w:t>
      </w:r>
      <w:r w:rsidRPr="00847E05">
        <w:rPr>
          <w:rStyle w:val="Emphasis"/>
        </w:rPr>
        <w:t xml:space="preserve">The experimental </w:t>
      </w:r>
      <w:r w:rsidRPr="00847E05">
        <w:rPr>
          <w:rStyle w:val="Emphasis"/>
          <w:highlight w:val="green"/>
        </w:rPr>
        <w:t xml:space="preserve">results confirm </w:t>
      </w:r>
      <w:r w:rsidRPr="00847E05">
        <w:rPr>
          <w:rStyle w:val="Emphasis"/>
        </w:rPr>
        <w:t xml:space="preserve">the initial complexity </w:t>
      </w:r>
      <w:r w:rsidRPr="00847E05">
        <w:rPr>
          <w:rStyle w:val="Emphasis"/>
          <w:highlight w:val="green"/>
        </w:rPr>
        <w:t>analysis of the algorithm</w:t>
      </w:r>
      <w:r w:rsidRPr="00847E05">
        <w:rPr>
          <w:rStyle w:val="Emphasis"/>
        </w:rPr>
        <w:t xml:space="preserve">. </w:t>
      </w:r>
      <w:r w:rsidRPr="00847E05">
        <w:rPr>
          <w:sz w:val="12"/>
        </w:rPr>
        <w:t xml:space="preserve">The computer used for the computation had a floating-point arithmetic </w:t>
      </w:r>
      <w:r w:rsidRPr="00847E05">
        <w:rPr>
          <w:rStyle w:val="StyleUnderline"/>
        </w:rPr>
        <w:t>performance of less than 1 million operations per second</w:t>
      </w:r>
      <w:r w:rsidRPr="00847E05">
        <w:rPr>
          <w:sz w:val="12"/>
        </w:rPr>
        <w:t xml:space="preserve">. It was </w:t>
      </w:r>
      <w:r w:rsidRPr="00847E05">
        <w:rPr>
          <w:rStyle w:val="StyleUnderline"/>
        </w:rPr>
        <w:t>able to handle a system of 3705 industries in just over 320 seconds</w:t>
      </w:r>
      <w:r w:rsidRPr="00847E05">
        <w:rPr>
          <w:sz w:val="12"/>
        </w:rPr>
        <w:t xml:space="preserve">. It seems reasonable to project </w:t>
      </w:r>
      <w:r w:rsidRPr="00847E05">
        <w:rPr>
          <w:rStyle w:val="Emphasis"/>
        </w:rPr>
        <w:t xml:space="preserve">a </w:t>
      </w:r>
      <w:r w:rsidRPr="00847E05">
        <w:rPr>
          <w:rStyle w:val="Emphasis"/>
          <w:highlight w:val="green"/>
        </w:rPr>
        <w:t xml:space="preserve">similar compute time for balancing </w:t>
      </w:r>
      <w:r w:rsidRPr="00847E05">
        <w:rPr>
          <w:rStyle w:val="Emphasis"/>
        </w:rPr>
        <w:t xml:space="preserve">a plan of </w:t>
      </w:r>
      <w:r w:rsidRPr="00847E05">
        <w:rPr>
          <w:rStyle w:val="Emphasis"/>
          <w:highlight w:val="green"/>
        </w:rPr>
        <w:t xml:space="preserve">an entire economy on a </w:t>
      </w:r>
      <w:r w:rsidRPr="00847E05">
        <w:rPr>
          <w:rStyle w:val="Emphasis"/>
        </w:rPr>
        <w:t xml:space="preserve">modern </w:t>
      </w:r>
      <w:r w:rsidRPr="00847E05">
        <w:rPr>
          <w:rStyle w:val="Emphasis"/>
          <w:highlight w:val="green"/>
        </w:rPr>
        <w:t>super-computer</w:t>
      </w:r>
      <w:r w:rsidRPr="00847E05">
        <w:rPr>
          <w:sz w:val="12"/>
        </w:rPr>
        <w:t xml:space="preserve">. </w:t>
      </w:r>
      <w:proofErr w:type="spellStart"/>
      <w:r w:rsidRPr="00847E05">
        <w:rPr>
          <w:sz w:val="12"/>
        </w:rPr>
        <w:t>Nove</w:t>
      </w:r>
      <w:proofErr w:type="spellEnd"/>
      <w:r w:rsidRPr="00847E05">
        <w:rPr>
          <w:sz w:val="12"/>
        </w:rPr>
        <w:t xml:space="preserve"> gives an estimate of 12 </w:t>
      </w:r>
      <w:r w:rsidRPr="00847E05">
        <w:rPr>
          <w:rStyle w:val="StyleUnderline"/>
        </w:rPr>
        <w:t>million distinct products in the economy of one of the super-powers</w:t>
      </w:r>
      <w:r w:rsidRPr="00847E05">
        <w:rPr>
          <w:sz w:val="12"/>
        </w:rPr>
        <w:t xml:space="preserve">. This is an increase in the scale of the problem </w:t>
      </w:r>
      <w:r w:rsidRPr="00847E05">
        <w:rPr>
          <w:rStyle w:val="StyleUnderline"/>
        </w:rPr>
        <w:t>of about 3 orders of magnitude as compared to the experiment</w:t>
      </w:r>
      <w:r w:rsidRPr="00847E05">
        <w:rPr>
          <w:sz w:val="12"/>
        </w:rPr>
        <w:t xml:space="preserve">. The </w:t>
      </w:r>
      <w:r w:rsidRPr="00847E05">
        <w:rPr>
          <w:rStyle w:val="Emphasis"/>
        </w:rPr>
        <w:t xml:space="preserve">latest supercomputers </w:t>
      </w:r>
      <w:r w:rsidRPr="00847E05">
        <w:rPr>
          <w:rStyle w:val="Emphasis"/>
          <w:highlight w:val="green"/>
        </w:rPr>
        <w:t>have</w:t>
      </w:r>
      <w:r w:rsidRPr="00847E05">
        <w:rPr>
          <w:rStyle w:val="Emphasis"/>
        </w:rPr>
        <w:t xml:space="preserve"> a throughput of </w:t>
      </w:r>
      <w:r w:rsidRPr="00847E05">
        <w:rPr>
          <w:rStyle w:val="Emphasis"/>
          <w:highlight w:val="green"/>
        </w:rPr>
        <w:t>several billion operations per second</w:t>
      </w:r>
      <w:r w:rsidRPr="00847E05">
        <w:rPr>
          <w:sz w:val="12"/>
        </w:rPr>
        <w:t xml:space="preserve">. This is again a </w:t>
      </w:r>
      <w:r w:rsidRPr="00847E05">
        <w:rPr>
          <w:rStyle w:val="Emphasis"/>
        </w:rPr>
        <w:t>3-orders of magnitude improvemen</w:t>
      </w:r>
      <w:r w:rsidRPr="00847E05">
        <w:rPr>
          <w:sz w:val="12"/>
        </w:rPr>
        <w:t xml:space="preserve">t. Because 12 </w:t>
      </w:r>
      <w:r w:rsidRPr="00847E05">
        <w:rPr>
          <w:rStyle w:val="StyleUnderline"/>
        </w:rPr>
        <w:t>the algorithm depends upon local information</w:t>
      </w:r>
      <w:r w:rsidRPr="00847E05">
        <w:rPr>
          <w:sz w:val="12"/>
        </w:rPr>
        <w:t xml:space="preserve">, it should be </w:t>
      </w:r>
      <w:r w:rsidRPr="00847E05">
        <w:rPr>
          <w:rStyle w:val="Emphasis"/>
          <w:highlight w:val="green"/>
        </w:rPr>
        <w:t>suitable</w:t>
      </w:r>
      <w:r w:rsidRPr="00847E05">
        <w:rPr>
          <w:sz w:val="12"/>
          <w:highlight w:val="green"/>
        </w:rPr>
        <w:t xml:space="preserve"> </w:t>
      </w:r>
      <w:r w:rsidRPr="00847E05">
        <w:rPr>
          <w:rStyle w:val="Emphasis"/>
          <w:highlight w:val="green"/>
        </w:rPr>
        <w:t>for multiprocessors</w:t>
      </w:r>
      <w:r w:rsidRPr="00847E05">
        <w:rPr>
          <w:sz w:val="12"/>
        </w:rPr>
        <w:t xml:space="preserve">. This implies that plan </w:t>
      </w:r>
      <w:r w:rsidRPr="00847E05">
        <w:rPr>
          <w:rStyle w:val="StyleUnderline"/>
        </w:rPr>
        <w:t>balancing in natural units is approaching the limits of what can be practically computed.</w:t>
      </w:r>
      <w:r w:rsidRPr="00847E05">
        <w:rPr>
          <w:rStyle w:val="Emphasis"/>
        </w:rPr>
        <w:t xml:space="preserve"> Since computer technology advances quickly, what is at present marginally possible</w:t>
      </w:r>
      <w:r w:rsidRPr="00847E05">
        <w:rPr>
          <w:rStyle w:val="Emphasis"/>
          <w:highlight w:val="green"/>
        </w:rPr>
        <w:t xml:space="preserve"> will soon be routinely possible</w:t>
      </w:r>
      <w:r w:rsidRPr="00847E05">
        <w:rPr>
          <w:rStyle w:val="Emphasis"/>
        </w:rPr>
        <w:t>.</w:t>
      </w:r>
      <w:r w:rsidRPr="00847E05">
        <w:rPr>
          <w:sz w:val="12"/>
        </w:rPr>
        <w:t xml:space="preserve"> Such computations would only be as valid as the data available. </w:t>
      </w:r>
      <w:r w:rsidRPr="00847E05">
        <w:rPr>
          <w:rStyle w:val="Emphasis"/>
        </w:rPr>
        <w:t xml:space="preserve">To work they would presuppose the existence of </w:t>
      </w:r>
      <w:r w:rsidRPr="00847E05">
        <w:rPr>
          <w:rStyle w:val="Emphasis"/>
          <w:highlight w:val="green"/>
        </w:rPr>
        <w:t xml:space="preserve">an automatic data collection network, </w:t>
      </w:r>
      <w:r w:rsidRPr="00847E05">
        <w:rPr>
          <w:rStyle w:val="Emphasis"/>
        </w:rPr>
        <w:t xml:space="preserve">which </w:t>
      </w:r>
      <w:r w:rsidRPr="00847E05">
        <w:rPr>
          <w:rStyle w:val="Emphasis"/>
          <w:highlight w:val="green"/>
        </w:rPr>
        <w:t>relay</w:t>
      </w:r>
      <w:r w:rsidRPr="00847E05">
        <w:rPr>
          <w:rStyle w:val="Emphasis"/>
        </w:rPr>
        <w:t xml:space="preserve">ed up-to-date </w:t>
      </w:r>
      <w:r w:rsidRPr="00847E05">
        <w:rPr>
          <w:rStyle w:val="Emphasis"/>
          <w:highlight w:val="green"/>
        </w:rPr>
        <w:t>info</w:t>
      </w:r>
      <w:r w:rsidRPr="00847E05">
        <w:rPr>
          <w:rStyle w:val="Emphasis"/>
        </w:rPr>
        <w:t>rmation on partial production functions to the computer that performed the optimizations.</w:t>
      </w:r>
      <w:r w:rsidRPr="00847E05">
        <w:rPr>
          <w:sz w:val="12"/>
        </w:rPr>
        <w:t xml:space="preserve"> We have argued elsewhere (</w:t>
      </w:r>
      <w:proofErr w:type="spellStart"/>
      <w:r w:rsidRPr="00847E05">
        <w:rPr>
          <w:sz w:val="12"/>
        </w:rPr>
        <w:t>Cockshott</w:t>
      </w:r>
      <w:proofErr w:type="spellEnd"/>
      <w:r w:rsidRPr="00847E05">
        <w:rPr>
          <w:sz w:val="12"/>
        </w:rPr>
        <w:t xml:space="preserve"> and Cottrell 1989) that this is well within the </w:t>
      </w:r>
      <w:r w:rsidRPr="00847E05">
        <w:rPr>
          <w:rStyle w:val="StyleUnderline"/>
        </w:rPr>
        <w:t>capabilities of current microcomputer and telecoms technology</w:t>
      </w:r>
      <w:r w:rsidRPr="00847E05">
        <w:rPr>
          <w:sz w:val="12"/>
        </w:rPr>
        <w:t xml:space="preserve">. We conclude that </w:t>
      </w:r>
      <w:r w:rsidRPr="00847E05">
        <w:rPr>
          <w:rStyle w:val="Emphasis"/>
        </w:rPr>
        <w:t xml:space="preserve">automated resource allocation by computer constitutes a </w:t>
      </w:r>
      <w:r w:rsidRPr="00847E05">
        <w:rPr>
          <w:rStyle w:val="Emphasis"/>
          <w:highlight w:val="green"/>
        </w:rPr>
        <w:t>third</w:t>
      </w:r>
      <w:r w:rsidRPr="00847E05">
        <w:rPr>
          <w:rStyle w:val="Emphasis"/>
        </w:rPr>
        <w:t xml:space="preserve"> economic </w:t>
      </w:r>
      <w:r w:rsidRPr="00847E05">
        <w:rPr>
          <w:rStyle w:val="Emphasis"/>
          <w:highlight w:val="green"/>
        </w:rPr>
        <w:t>alternative to market</w:t>
      </w:r>
      <w:r w:rsidRPr="00847E05">
        <w:rPr>
          <w:rStyle w:val="Emphasis"/>
        </w:rPr>
        <w:t xml:space="preserve"> allocation </w:t>
      </w:r>
      <w:r w:rsidRPr="00847E05">
        <w:rPr>
          <w:rStyle w:val="Emphasis"/>
          <w:highlight w:val="green"/>
        </w:rPr>
        <w:t>or bureaucratic allocation.</w:t>
      </w:r>
    </w:p>
    <w:p w14:paraId="5B4365FD" w14:textId="77777777" w:rsidR="005F0FA0" w:rsidRPr="00847E05" w:rsidRDefault="005F0FA0" w:rsidP="005F0FA0">
      <w:pPr>
        <w:pStyle w:val="Heading3"/>
      </w:pPr>
      <w:r w:rsidRPr="00847E05">
        <w:t>Part 5 is Preempts</w:t>
      </w:r>
    </w:p>
    <w:p w14:paraId="43AC7C3E" w14:textId="77777777" w:rsidR="005F0FA0" w:rsidRPr="00847E05" w:rsidRDefault="005F0FA0" w:rsidP="005F0FA0">
      <w:pPr>
        <w:pStyle w:val="Heading4"/>
        <w:rPr>
          <w:rFonts w:cs="Arial"/>
          <w:bCs/>
        </w:rPr>
      </w:pPr>
      <w:r w:rsidRPr="00847E05">
        <w:rPr>
          <w:rFonts w:cs="Arial"/>
        </w:rPr>
        <w:t xml:space="preserve">Impact Framing – Revolutionary Suicide is the risk we must take to abolish Racial Capitalism – there is no damnation worse than the current system. </w:t>
      </w:r>
    </w:p>
    <w:p w14:paraId="4B272E7D" w14:textId="77777777" w:rsidR="005F0FA0" w:rsidRPr="00847E05" w:rsidRDefault="005F0FA0" w:rsidP="005F0FA0">
      <w:pPr>
        <w:rPr>
          <w:rFonts w:eastAsiaTheme="majorEastAsia"/>
          <w:iCs/>
          <w:sz w:val="26"/>
        </w:rPr>
      </w:pPr>
      <w:r w:rsidRPr="00847E05">
        <w:rPr>
          <w:rStyle w:val="Style13ptBold"/>
        </w:rPr>
        <w:t>Pinkard 13</w:t>
      </w:r>
      <w:r w:rsidRPr="00847E05">
        <w:rPr>
          <w:rStyle w:val="Style13ptBold"/>
          <w:rFonts w:eastAsiaTheme="majorEastAsia"/>
        </w:rPr>
        <w:t xml:space="preserve"> </w:t>
      </w:r>
      <w:r w:rsidRPr="00847E05">
        <w:t xml:space="preserve">[2013, </w:t>
      </w:r>
      <w:proofErr w:type="spellStart"/>
      <w:r w:rsidRPr="00847E05">
        <w:t>Lynice</w:t>
      </w:r>
      <w:proofErr w:type="spellEnd"/>
      <w:r w:rsidRPr="00847E05">
        <w:t xml:space="preserve"> Pinkard, “Revolutionary Suicide: Risking Everything to Transform Society and Live Fully”, Tikkun 2013 Volume 28, Number 4: 31-41, http://tikkun.dukejournals.org/content/28/4/31.full]</w:t>
      </w:r>
    </w:p>
    <w:p w14:paraId="392F54B1" w14:textId="77777777" w:rsidR="005F0FA0" w:rsidRPr="00847E05" w:rsidRDefault="005F0FA0" w:rsidP="005F0FA0">
      <w:pPr>
        <w:rPr>
          <w:sz w:val="16"/>
        </w:rPr>
      </w:pPr>
      <w:r w:rsidRPr="00847E05">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847E05">
        <w:rPr>
          <w:rStyle w:val="Emphasis"/>
        </w:rPr>
        <w:t xml:space="preserve">Or conversely, do </w:t>
      </w:r>
      <w:r w:rsidRPr="00847E05">
        <w:rPr>
          <w:rStyle w:val="Emphasis"/>
          <w:highlight w:val="green"/>
        </w:rPr>
        <w:t xml:space="preserve">we </w:t>
      </w:r>
      <w:r w:rsidRPr="00847E05">
        <w:rPr>
          <w:rStyle w:val="Emphasis"/>
        </w:rPr>
        <w:t xml:space="preserve">identify (not wish to identify or pretend to identify but </w:t>
      </w:r>
      <w:proofErr w:type="gramStart"/>
      <w:r w:rsidRPr="00847E05">
        <w:rPr>
          <w:rStyle w:val="Emphasis"/>
        </w:rPr>
        <w:t>actually identify</w:t>
      </w:r>
      <w:proofErr w:type="gramEnd"/>
      <w:r w:rsidRPr="00847E05">
        <w:rPr>
          <w:rStyle w:val="Emphasis"/>
        </w:rPr>
        <w:t xml:space="preserve"> by </w:t>
      </w:r>
      <w:r w:rsidRPr="00847E05">
        <w:rPr>
          <w:rStyle w:val="Emphasis"/>
          <w:highlight w:val="green"/>
        </w:rPr>
        <w:t>put</w:t>
      </w:r>
      <w:r w:rsidRPr="00847E05">
        <w:rPr>
          <w:rStyle w:val="Emphasis"/>
        </w:rPr>
        <w:t xml:space="preserve">ting </w:t>
      </w:r>
      <w:r w:rsidRPr="00847E05">
        <w:rPr>
          <w:rStyle w:val="Emphasis"/>
          <w:highlight w:val="green"/>
        </w:rPr>
        <w:t>our lives on the line</w:t>
      </w:r>
      <w:r w:rsidRPr="00847E05">
        <w:rPr>
          <w:rStyle w:val="Emphasis"/>
        </w:rPr>
        <w:t xml:space="preserve">) with efforts </w:t>
      </w:r>
      <w:r w:rsidRPr="00847E05">
        <w:rPr>
          <w:rStyle w:val="Emphasis"/>
          <w:highlight w:val="green"/>
        </w:rPr>
        <w:t>to reverse</w:t>
      </w:r>
      <w:r w:rsidRPr="00847E05">
        <w:rPr>
          <w:rStyle w:val="Emphasis"/>
        </w:rPr>
        <w:t xml:space="preserve"> patterns of </w:t>
      </w:r>
      <w:r w:rsidRPr="00847E05">
        <w:rPr>
          <w:rStyle w:val="Emphasis"/>
          <w:highlight w:val="green"/>
        </w:rPr>
        <w:t xml:space="preserve">domination, </w:t>
      </w:r>
      <w:r w:rsidRPr="00847E05">
        <w:rPr>
          <w:rStyle w:val="Emphasis"/>
        </w:rPr>
        <w:t>empower people on the margins (even when we are not on the margins ourselves</w:t>
      </w:r>
      <w:r w:rsidRPr="00847E05">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847E05">
        <w:rPr>
          <w:rStyle w:val="StyleUnderline"/>
        </w:rPr>
        <w:t xml:space="preserve"> By this I mean not the killing of our bodies but the destruction of </w:t>
      </w:r>
      <w:r w:rsidRPr="00847E05">
        <w:rPr>
          <w:rStyle w:val="Emphasis"/>
        </w:rPr>
        <w:t xml:space="preserve">our </w:t>
      </w:r>
      <w:r w:rsidRPr="00847E05">
        <w:rPr>
          <w:rStyle w:val="Emphasis"/>
          <w:highlight w:val="green"/>
        </w:rPr>
        <w:t>attachments to security</w:t>
      </w:r>
      <w:r w:rsidRPr="00847E05">
        <w:rPr>
          <w:rStyle w:val="StyleUnderline"/>
        </w:rPr>
        <w:t xml:space="preserve">, status, </w:t>
      </w:r>
      <w:r w:rsidRPr="00847E05">
        <w:rPr>
          <w:rStyle w:val="Emphasis"/>
        </w:rPr>
        <w:t>wealth, and power</w:t>
      </w:r>
      <w:r w:rsidRPr="00847E05">
        <w:rPr>
          <w:rStyle w:val="StyleUnderline"/>
        </w:rPr>
        <w:t xml:space="preserve">. These attachments </w:t>
      </w:r>
      <w:r w:rsidRPr="00847E05">
        <w:rPr>
          <w:rStyle w:val="Emphasis"/>
          <w:highlight w:val="green"/>
        </w:rPr>
        <w:t xml:space="preserve">prevent us from becoming </w:t>
      </w:r>
      <w:r w:rsidRPr="00847E05">
        <w:rPr>
          <w:rStyle w:val="Emphasis"/>
        </w:rPr>
        <w:t xml:space="preserve">spiritually and politically </w:t>
      </w:r>
      <w:r w:rsidRPr="00847E05">
        <w:rPr>
          <w:rStyle w:val="Emphasis"/>
          <w:highlight w:val="green"/>
        </w:rPr>
        <w:t xml:space="preserve">alive. </w:t>
      </w:r>
      <w:r w:rsidRPr="00847E05">
        <w:rPr>
          <w:rStyle w:val="Emphasis"/>
        </w:rPr>
        <w:t xml:space="preserve">They prevent us </w:t>
      </w:r>
      <w:r w:rsidRPr="00847E05">
        <w:rPr>
          <w:rStyle w:val="Emphasis"/>
          <w:highlight w:val="green"/>
        </w:rPr>
        <w:t xml:space="preserve">from changing </w:t>
      </w:r>
      <w:r w:rsidRPr="00847E05">
        <w:rPr>
          <w:rStyle w:val="Emphasis"/>
        </w:rPr>
        <w:t xml:space="preserve">the </w:t>
      </w:r>
      <w:r w:rsidRPr="00847E05">
        <w:rPr>
          <w:rStyle w:val="Emphasis"/>
          <w:highlight w:val="green"/>
        </w:rPr>
        <w:t xml:space="preserve">violent structure </w:t>
      </w:r>
      <w:r w:rsidRPr="00847E05">
        <w:rPr>
          <w:rStyle w:val="Emphasis"/>
        </w:rPr>
        <w:t xml:space="preserve">of </w:t>
      </w:r>
      <w:r w:rsidRPr="00847E05">
        <w:rPr>
          <w:rStyle w:val="StyleUnderline"/>
        </w:rPr>
        <w:t xml:space="preserve">the </w:t>
      </w:r>
      <w:r w:rsidRPr="00847E05">
        <w:rPr>
          <w:rStyle w:val="Emphasis"/>
        </w:rPr>
        <w:t>society</w:t>
      </w:r>
      <w:r w:rsidRPr="00847E05">
        <w:rPr>
          <w:rStyle w:val="StyleUnderline"/>
        </w:rPr>
        <w:t xml:space="preserve"> in which we live. </w:t>
      </w:r>
      <w:r w:rsidRPr="00847E05">
        <w:rPr>
          <w:rStyle w:val="Emphasis"/>
          <w:highlight w:val="green"/>
        </w:rPr>
        <w:t xml:space="preserve">Revolutionary suicide means living </w:t>
      </w:r>
      <w:r w:rsidRPr="00847E05">
        <w:rPr>
          <w:rStyle w:val="Emphasis"/>
        </w:rPr>
        <w:t xml:space="preserve">out our </w:t>
      </w:r>
      <w:r w:rsidRPr="00847E05">
        <w:rPr>
          <w:rStyle w:val="Emphasis"/>
          <w:highlight w:val="green"/>
        </w:rPr>
        <w:t xml:space="preserve">commitments, even </w:t>
      </w:r>
      <w:r w:rsidRPr="00847E05">
        <w:rPr>
          <w:rStyle w:val="Emphasis"/>
        </w:rPr>
        <w:t xml:space="preserve">when that means </w:t>
      </w:r>
      <w:r w:rsidRPr="00847E05">
        <w:rPr>
          <w:rStyle w:val="Emphasis"/>
          <w:highlight w:val="green"/>
        </w:rPr>
        <w:t>risking death</w:t>
      </w:r>
      <w:r w:rsidRPr="00847E05">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847E05">
        <w:rPr>
          <w:rStyle w:val="StyleUnderline"/>
        </w:rPr>
        <w:t xml:space="preserve">The </w:t>
      </w:r>
      <w:r w:rsidRPr="00847E05">
        <w:rPr>
          <w:rStyle w:val="Emphasis"/>
          <w:highlight w:val="green"/>
        </w:rPr>
        <w:t>salvation</w:t>
      </w:r>
      <w:r w:rsidRPr="00847E05">
        <w:rPr>
          <w:rStyle w:val="StyleUnderline"/>
        </w:rPr>
        <w:t xml:space="preserve"> of an entire planet </w:t>
      </w:r>
      <w:r w:rsidRPr="00847E05">
        <w:rPr>
          <w:rStyle w:val="Emphasis"/>
          <w:highlight w:val="green"/>
        </w:rPr>
        <w:t>requires a total risk of everything</w:t>
      </w:r>
      <w:r w:rsidRPr="00847E05">
        <w:rPr>
          <w:sz w:val="16"/>
        </w:rPr>
        <w:t xml:space="preserve"> — of you, of me, of unyielding people everywhere, for all time. This is what revolutionary suicide is. </w:t>
      </w:r>
      <w:r w:rsidRPr="00847E05">
        <w:rPr>
          <w:rStyle w:val="Emphasis"/>
          <w:highlight w:val="green"/>
        </w:rPr>
        <w:t>The cost of revolution</w:t>
      </w:r>
      <w:r w:rsidRPr="00847E05">
        <w:rPr>
          <w:rStyle w:val="Emphasis"/>
        </w:rPr>
        <w:t xml:space="preserve">ary change </w:t>
      </w:r>
      <w:r w:rsidRPr="00847E05">
        <w:rPr>
          <w:rStyle w:val="Emphasis"/>
          <w:highlight w:val="green"/>
        </w:rPr>
        <w:t xml:space="preserve">is </w:t>
      </w:r>
      <w:r w:rsidRPr="00847E05">
        <w:rPr>
          <w:rStyle w:val="Emphasis"/>
        </w:rPr>
        <w:t xml:space="preserve">people’s </w:t>
      </w:r>
      <w:r w:rsidRPr="00847E05">
        <w:rPr>
          <w:rStyle w:val="Emphasis"/>
          <w:highlight w:val="green"/>
        </w:rPr>
        <w:t>willingness to pay with their</w:t>
      </w:r>
      <w:r w:rsidRPr="00847E05">
        <w:rPr>
          <w:rStyle w:val="StyleUnderline"/>
        </w:rPr>
        <w:t xml:space="preserve"> own</w:t>
      </w:r>
      <w:r w:rsidRPr="00847E05">
        <w:rPr>
          <w:sz w:val="16"/>
        </w:rPr>
        <w:t xml:space="preserve"> </w:t>
      </w:r>
      <w:r w:rsidRPr="00847E05">
        <w:rPr>
          <w:rStyle w:val="Emphasis"/>
          <w:highlight w:val="green"/>
        </w:rPr>
        <w:t>lives</w:t>
      </w:r>
      <w:r w:rsidRPr="00847E05">
        <w:rPr>
          <w:sz w:val="16"/>
        </w:rPr>
        <w:t xml:space="preserve">. This is what Rachel Corrie knew when she, determined to prevent a Palestinian home in Rafah from being demolished, refused to </w:t>
      </w:r>
      <w:proofErr w:type="gramStart"/>
      <w:r w:rsidRPr="00847E05">
        <w:rPr>
          <w:sz w:val="16"/>
        </w:rPr>
        <w:t>move</w:t>
      </w:r>
      <w:proofErr w:type="gramEnd"/>
      <w:r w:rsidRPr="00847E05">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67D0D7A0" w14:textId="77777777" w:rsidR="005F0FA0" w:rsidRPr="00847E05" w:rsidRDefault="005F0FA0" w:rsidP="005F0FA0">
      <w:pPr>
        <w:rPr>
          <w:sz w:val="16"/>
        </w:rPr>
      </w:pPr>
    </w:p>
    <w:p w14:paraId="51ED0059" w14:textId="77777777" w:rsidR="005F0FA0" w:rsidRPr="00847E05" w:rsidRDefault="005F0FA0" w:rsidP="005F0FA0">
      <w:pPr>
        <w:pStyle w:val="Heading4"/>
        <w:rPr>
          <w:rFonts w:cs="Arial"/>
        </w:rPr>
      </w:pPr>
      <w:r w:rsidRPr="00847E05">
        <w:rPr>
          <w:rFonts w:cs="Arial"/>
        </w:rPr>
        <w:t>Process Counterplan Framing – debates over institutional minutia siphon energy away from social transformation – distinctions in central tenants and epistemology should come first</w:t>
      </w:r>
    </w:p>
    <w:p w14:paraId="0C332D67" w14:textId="77777777" w:rsidR="005F0FA0" w:rsidRPr="00847E05" w:rsidRDefault="005F0FA0" w:rsidP="005F0FA0">
      <w:pPr>
        <w:rPr>
          <w:rFonts w:eastAsia="Book Antiqua"/>
        </w:rPr>
      </w:pPr>
      <w:r w:rsidRPr="00847E05">
        <w:rPr>
          <w:rFonts w:eastAsia="Book Antiqua"/>
          <w:b/>
          <w:sz w:val="26"/>
          <w:szCs w:val="26"/>
        </w:rPr>
        <w:t>Bhattacharyya 13</w:t>
      </w:r>
      <w:r w:rsidRPr="00847E05">
        <w:rPr>
          <w:rFonts w:eastAsia="Book Antiqua"/>
        </w:rPr>
        <w:t xml:space="preserve">, Race and Ethnicity Prof at Aston University (Gargi, </w:t>
      </w:r>
      <w:proofErr w:type="gramStart"/>
      <w:r w:rsidRPr="00847E05">
        <w:rPr>
          <w:rFonts w:eastAsia="Book Antiqua"/>
        </w:rPr>
        <w:t>How</w:t>
      </w:r>
      <w:proofErr w:type="gramEnd"/>
      <w:r w:rsidRPr="00847E05">
        <w:rPr>
          <w:rFonts w:eastAsia="Book Antiqua"/>
        </w:rPr>
        <w:t xml:space="preserve"> can we live with ourselves? Universities and the attempt to reconcile learning and doing, Ethnic and Racial Studies, Vol. 36, No. 9, 1411-1428)</w:t>
      </w:r>
    </w:p>
    <w:p w14:paraId="22617E72" w14:textId="77777777" w:rsidR="005F0FA0" w:rsidRPr="00847E05" w:rsidRDefault="005F0FA0" w:rsidP="005F0FA0">
      <w:pPr>
        <w:rPr>
          <w:rFonts w:eastAsia="Book Antiqua"/>
          <w:sz w:val="16"/>
          <w:szCs w:val="16"/>
        </w:rPr>
      </w:pPr>
      <w:r w:rsidRPr="00847E05">
        <w:rPr>
          <w:rFonts w:eastAsia="Book Antiqua"/>
          <w:sz w:val="16"/>
          <w:szCs w:val="16"/>
        </w:rPr>
        <w:t xml:space="preserve">In Britain also </w:t>
      </w:r>
      <w:r w:rsidRPr="00847E05">
        <w:rPr>
          <w:rFonts w:eastAsia="Book Antiqua"/>
          <w:u w:val="single"/>
        </w:rPr>
        <w:t xml:space="preserve">there has been </w:t>
      </w:r>
      <w:r w:rsidRPr="00847E05">
        <w:rPr>
          <w:rStyle w:val="Emphasis"/>
          <w:highlight w:val="green"/>
        </w:rPr>
        <w:t>a move away from radical imagination</w:t>
      </w:r>
      <w:r w:rsidRPr="00847E05">
        <w:rPr>
          <w:rFonts w:eastAsia="Book Antiqua"/>
          <w:u w:val="single"/>
        </w:rPr>
        <w:t xml:space="preserve"> in the politics of race, </w:t>
      </w:r>
      <w:r w:rsidRPr="00847E05">
        <w:rPr>
          <w:rStyle w:val="Emphasis"/>
          <w:highlight w:val="green"/>
        </w:rPr>
        <w:t>towards</w:t>
      </w:r>
      <w:r w:rsidRPr="00847E05">
        <w:rPr>
          <w:rFonts w:eastAsia="Book Antiqua"/>
          <w:sz w:val="16"/>
          <w:szCs w:val="16"/>
        </w:rPr>
        <w:t xml:space="preserve"> either </w:t>
      </w:r>
      <w:r w:rsidRPr="00847E05">
        <w:rPr>
          <w:rFonts w:eastAsia="Book Antiqua"/>
          <w:u w:val="single"/>
        </w:rPr>
        <w:t>highly institutionalized activity designed to measure and correct differential outcomes</w:t>
      </w:r>
      <w:r w:rsidRPr="00847E05">
        <w:rPr>
          <w:rFonts w:eastAsia="Book Antiqua"/>
          <w:sz w:val="16"/>
          <w:szCs w:val="16"/>
        </w:rPr>
        <w:t xml:space="preserve">, or to ethnic particularity that challenges racism faced by a particular group but rarely links this activity to other struggles or a vision of an alternative society. </w:t>
      </w:r>
      <w:r w:rsidRPr="00847E05">
        <w:rPr>
          <w:rFonts w:eastAsia="Book Antiqua"/>
          <w:u w:val="single"/>
        </w:rPr>
        <w:t>However necessary these forms of organization may be</w:t>
      </w:r>
      <w:r w:rsidRPr="00847E05">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847E05">
        <w:rPr>
          <w:rFonts w:eastAsia="Book Antiqua"/>
          <w:u w:val="single"/>
        </w:rPr>
        <w:t>the loss of a larger vision and set of aspirations diminishes what anti-racist politics can be</w:t>
      </w:r>
      <w:r w:rsidRPr="00847E05">
        <w:rPr>
          <w:rFonts w:eastAsia="Book Antiqua"/>
          <w:sz w:val="16"/>
          <w:szCs w:val="16"/>
        </w:rPr>
        <w:t xml:space="preserve">. Kelly (2002, p. xii) goes on to specify </w:t>
      </w:r>
      <w:r w:rsidRPr="00847E05">
        <w:rPr>
          <w:rFonts w:eastAsia="Book Antiqua"/>
          <w:u w:val="single"/>
        </w:rPr>
        <w:t xml:space="preserve">the loss that arises from too </w:t>
      </w:r>
      <w:r w:rsidRPr="00847E05">
        <w:rPr>
          <w:rStyle w:val="Emphasis"/>
        </w:rPr>
        <w:t>exclusive</w:t>
      </w:r>
      <w:r w:rsidRPr="00847E05">
        <w:rPr>
          <w:rFonts w:eastAsia="Book Antiqua"/>
          <w:u w:val="single"/>
        </w:rPr>
        <w:t xml:space="preserve"> a </w:t>
      </w:r>
      <w:r w:rsidRPr="00847E05">
        <w:rPr>
          <w:rStyle w:val="Emphasis"/>
        </w:rPr>
        <w:t>focus on</w:t>
      </w:r>
      <w:r w:rsidRPr="00847E05">
        <w:rPr>
          <w:rFonts w:eastAsia="Book Antiqua"/>
          <w:u w:val="single"/>
        </w:rPr>
        <w:t xml:space="preserve"> matters of </w:t>
      </w:r>
      <w:r w:rsidRPr="00847E05">
        <w:rPr>
          <w:rStyle w:val="Emphasis"/>
          <w:highlight w:val="green"/>
        </w:rPr>
        <w:t>institutional detail</w:t>
      </w:r>
      <w:r w:rsidRPr="00847E05">
        <w:rPr>
          <w:rFonts w:eastAsia="Book Antiqua"/>
          <w:highlight w:val="green"/>
          <w:u w:val="single"/>
        </w:rPr>
        <w:t xml:space="preserve"> </w:t>
      </w:r>
      <w:r w:rsidRPr="00847E05">
        <w:rPr>
          <w:rFonts w:eastAsia="Book Antiqua"/>
          <w:u w:val="single"/>
        </w:rPr>
        <w:t>or immediate politicking: Without new visions we don’t know what to build, only what to knock down.</w:t>
      </w:r>
      <w:r w:rsidRPr="00847E05">
        <w:rPr>
          <w:rFonts w:eastAsia="Book Antiqua"/>
          <w:sz w:val="16"/>
          <w:szCs w:val="16"/>
        </w:rPr>
        <w:t xml:space="preserve"> </w:t>
      </w:r>
      <w:r w:rsidRPr="00847E05">
        <w:rPr>
          <w:rFonts w:eastAsia="Book Antiqua"/>
          <w:u w:val="single"/>
        </w:rPr>
        <w:t>We not only end up confused, rudderless, and cynical, but we forget that making a revolution is not a series of clever maneuvers and tactics but a process that can and must transform us.</w:t>
      </w:r>
      <w:r w:rsidRPr="00847E05">
        <w:rPr>
          <w:rFonts w:eastAsia="Book Antiqua"/>
          <w:sz w:val="16"/>
          <w:szCs w:val="16"/>
        </w:rPr>
        <w:t xml:space="preserve"> </w:t>
      </w:r>
      <w:r w:rsidRPr="00847E05">
        <w:rPr>
          <w:rFonts w:eastAsia="Book Antiqua"/>
          <w:u w:val="single"/>
        </w:rPr>
        <w:t xml:space="preserve">This new </w:t>
      </w:r>
      <w:r w:rsidRPr="00847E05">
        <w:rPr>
          <w:rStyle w:val="Emphasis"/>
          <w:highlight w:val="green"/>
        </w:rPr>
        <w:t>revolutionary subject is unlikely to emerge from</w:t>
      </w:r>
      <w:r w:rsidRPr="00847E05">
        <w:rPr>
          <w:rFonts w:eastAsia="Book Antiqua"/>
          <w:u w:val="single"/>
        </w:rPr>
        <w:t xml:space="preserve"> the </w:t>
      </w:r>
      <w:r w:rsidRPr="00847E05">
        <w:rPr>
          <w:rStyle w:val="Emphasis"/>
          <w:highlight w:val="green"/>
        </w:rPr>
        <w:t>mundane</w:t>
      </w:r>
      <w:r w:rsidRPr="00847E05">
        <w:rPr>
          <w:rFonts w:eastAsia="Book Antiqua"/>
          <w:u w:val="single"/>
        </w:rPr>
        <w:t xml:space="preserve"> techniques of </w:t>
      </w:r>
      <w:r w:rsidRPr="00847E05">
        <w:rPr>
          <w:rStyle w:val="Emphasis"/>
          <w:highlight w:val="green"/>
        </w:rPr>
        <w:t>management</w:t>
      </w:r>
      <w:r w:rsidRPr="00847E05">
        <w:rPr>
          <w:rFonts w:eastAsia="Book Antiqua"/>
          <w:u w:val="single"/>
        </w:rPr>
        <w:t xml:space="preserve"> that have come to typify ‘useful’ research in the field of racism</w:t>
      </w:r>
      <w:r w:rsidRPr="00847E05">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847E05">
        <w:rPr>
          <w:rFonts w:eastAsia="Book Antiqua"/>
          <w:sz w:val="16"/>
          <w:szCs w:val="16"/>
        </w:rPr>
        <w:t>in order for</w:t>
      </w:r>
      <w:proofErr w:type="gramEnd"/>
      <w:r w:rsidRPr="00847E05">
        <w:rPr>
          <w:rFonts w:eastAsia="Book Antiqua"/>
          <w:sz w:val="16"/>
          <w:szCs w:val="16"/>
        </w:rPr>
        <w:t xml:space="preserve"> time and money to be allocated.6 </w:t>
      </w:r>
      <w:r w:rsidRPr="00847E05">
        <w:rPr>
          <w:rFonts w:eastAsia="Book Antiqua"/>
          <w:u w:val="single"/>
        </w:rPr>
        <w:t>For the field of race and ethnic studies, this demand brings a model of knowledge as</w:t>
      </w:r>
      <w:r w:rsidRPr="00847E05">
        <w:rPr>
          <w:rFonts w:eastAsia="Book Antiqua"/>
          <w:sz w:val="16"/>
          <w:szCs w:val="16"/>
        </w:rPr>
        <w:t xml:space="preserve"> technique often </w:t>
      </w:r>
      <w:r w:rsidRPr="00847E05">
        <w:rPr>
          <w:rFonts w:eastAsia="Book Antiqua"/>
          <w:u w:val="single"/>
        </w:rPr>
        <w:t>management technique</w:t>
      </w:r>
      <w:r w:rsidRPr="00847E05">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847E05">
        <w:rPr>
          <w:rFonts w:eastAsia="Book Antiqua"/>
          <w:sz w:val="16"/>
          <w:szCs w:val="16"/>
        </w:rPr>
        <w:t>behaviour</w:t>
      </w:r>
      <w:proofErr w:type="spellEnd"/>
      <w:r w:rsidRPr="00847E05">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847E05">
        <w:rPr>
          <w:rFonts w:eastAsia="Book Antiqua"/>
          <w:u w:val="single"/>
        </w:rPr>
        <w:t xml:space="preserve">As a result, the </w:t>
      </w:r>
      <w:r w:rsidRPr="00847E05">
        <w:rPr>
          <w:rStyle w:val="Emphasis"/>
        </w:rPr>
        <w:t>attempts</w:t>
      </w:r>
      <w:r w:rsidRPr="00847E05">
        <w:rPr>
          <w:rFonts w:eastAsia="Book Antiqua"/>
          <w:u w:val="single"/>
        </w:rPr>
        <w:t xml:space="preserve"> by scholars to address a public also </w:t>
      </w:r>
      <w:r w:rsidRPr="00847E05">
        <w:rPr>
          <w:rStyle w:val="Emphasis"/>
        </w:rPr>
        <w:t>tend to be</w:t>
      </w:r>
      <w:r w:rsidRPr="00847E05">
        <w:rPr>
          <w:rStyle w:val="Emphasis"/>
          <w:highlight w:val="green"/>
        </w:rPr>
        <w:t xml:space="preserve"> limited by</w:t>
      </w:r>
      <w:r w:rsidRPr="00847E05">
        <w:rPr>
          <w:rFonts w:eastAsia="Book Antiqua"/>
          <w:u w:val="single"/>
        </w:rPr>
        <w:t xml:space="preserve"> the narrow demands of such </w:t>
      </w:r>
      <w:r w:rsidRPr="00847E05">
        <w:rPr>
          <w:rStyle w:val="Emphasis"/>
          <w:highlight w:val="green"/>
        </w:rPr>
        <w:t>technical or legalistic approaches</w:t>
      </w:r>
      <w:r w:rsidRPr="00847E05">
        <w:rPr>
          <w:rFonts w:eastAsia="Book Antiqua"/>
          <w:u w:val="single"/>
        </w:rPr>
        <w:t xml:space="preserve"> to what anti-racism can and should be</w:t>
      </w:r>
      <w:r w:rsidRPr="00847E05">
        <w:rPr>
          <w:rFonts w:eastAsia="Book Antiqua"/>
          <w:sz w:val="16"/>
          <w:szCs w:val="16"/>
        </w:rPr>
        <w:t xml:space="preserve">. There is a dilemma here. </w:t>
      </w:r>
      <w:r w:rsidRPr="00847E05">
        <w:rPr>
          <w:rFonts w:eastAsia="Book Antiqua"/>
          <w:u w:val="single"/>
        </w:rPr>
        <w:t>For scholars who wish to connect with</w:t>
      </w:r>
      <w:r w:rsidRPr="00847E05">
        <w:rPr>
          <w:rFonts w:eastAsia="Book Antiqua"/>
          <w:sz w:val="16"/>
          <w:szCs w:val="16"/>
        </w:rPr>
        <w:t xml:space="preserve"> so called </w:t>
      </w:r>
      <w:r w:rsidRPr="00847E05">
        <w:rPr>
          <w:rFonts w:eastAsia="Book Antiqua"/>
          <w:u w:val="single"/>
        </w:rPr>
        <w:t xml:space="preserve">practitioners </w:t>
      </w:r>
      <w:r w:rsidRPr="00847E05">
        <w:rPr>
          <w:rFonts w:eastAsia="Book Antiqua"/>
          <w:sz w:val="16"/>
          <w:szCs w:val="16"/>
        </w:rPr>
        <w:t xml:space="preserve">and who, perhaps, consider this world of equalities practice as </w:t>
      </w:r>
      <w:r w:rsidRPr="00847E05">
        <w:rPr>
          <w:rFonts w:eastAsia="Book Antiqua"/>
          <w:u w:val="single"/>
        </w:rPr>
        <w:t>their</w:t>
      </w:r>
      <w:r w:rsidRPr="00847E05">
        <w:rPr>
          <w:rFonts w:eastAsia="Book Antiqua"/>
          <w:sz w:val="16"/>
          <w:szCs w:val="16"/>
        </w:rPr>
        <w:t xml:space="preserve"> ‘public’ </w:t>
      </w:r>
      <w:r w:rsidRPr="00847E05">
        <w:rPr>
          <w:rFonts w:eastAsia="Book Antiqua"/>
          <w:u w:val="single"/>
        </w:rPr>
        <w:t>research is likely to become focused around these questions of technical organization</w:t>
      </w:r>
      <w:r w:rsidRPr="00847E05">
        <w:rPr>
          <w:rFonts w:eastAsia="Book Antiqua"/>
          <w:sz w:val="16"/>
          <w:szCs w:val="16"/>
        </w:rPr>
        <w:t xml:space="preserve">. Of course, many of us still seek to document and explore the complexity of racism and its impact in the world but </w:t>
      </w:r>
      <w:r w:rsidRPr="00847E05">
        <w:rPr>
          <w:rFonts w:eastAsia="Book Antiqua"/>
          <w:u w:val="single"/>
        </w:rPr>
        <w:t xml:space="preserve">the </w:t>
      </w:r>
      <w:r w:rsidRPr="00847E05">
        <w:rPr>
          <w:rStyle w:val="Emphasis"/>
        </w:rPr>
        <w:t>focus</w:t>
      </w:r>
      <w:r w:rsidRPr="00847E05">
        <w:rPr>
          <w:rFonts w:eastAsia="Book Antiqua"/>
          <w:u w:val="single"/>
        </w:rPr>
        <w:t xml:space="preserve"> for this </w:t>
      </w:r>
      <w:proofErr w:type="spellStart"/>
      <w:r w:rsidRPr="00847E05">
        <w:rPr>
          <w:rFonts w:eastAsia="Book Antiqua"/>
          <w:u w:val="single"/>
        </w:rPr>
        <w:t>endeavour</w:t>
      </w:r>
      <w:proofErr w:type="spellEnd"/>
      <w:r w:rsidRPr="00847E05">
        <w:rPr>
          <w:rFonts w:eastAsia="Book Antiqua"/>
          <w:u w:val="single"/>
        </w:rPr>
        <w:t xml:space="preserve"> </w:t>
      </w:r>
      <w:r w:rsidRPr="00847E05">
        <w:rPr>
          <w:rStyle w:val="Emphasis"/>
        </w:rPr>
        <w:t>becomes segmented by institutional focus and</w:t>
      </w:r>
      <w:r w:rsidRPr="00847E05">
        <w:rPr>
          <w:rFonts w:eastAsia="Book Antiqua"/>
          <w:u w:val="single"/>
        </w:rPr>
        <w:t xml:space="preserve">, often, a rush to make </w:t>
      </w:r>
      <w:r w:rsidRPr="00847E05">
        <w:rPr>
          <w:rStyle w:val="Emphasis"/>
        </w:rPr>
        <w:t>‘recommendations’</w:t>
      </w:r>
      <w:r w:rsidRPr="00847E05">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847E05">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847E05">
        <w:rPr>
          <w:rFonts w:eastAsia="Book Antiqua"/>
          <w:u w:val="single"/>
        </w:rPr>
        <w:t>endeavour</w:t>
      </w:r>
      <w:proofErr w:type="spellEnd"/>
      <w:r w:rsidRPr="00847E05">
        <w:rPr>
          <w:rFonts w:eastAsia="Book Antiqua"/>
          <w:u w:val="single"/>
        </w:rPr>
        <w:t xml:space="preserve">. This is </w:t>
      </w:r>
      <w:r w:rsidRPr="00847E05">
        <w:rPr>
          <w:rStyle w:val="Emphasis"/>
        </w:rPr>
        <w:t>anti-racism as</w:t>
      </w:r>
      <w:r w:rsidRPr="00847E05">
        <w:rPr>
          <w:rFonts w:eastAsia="Book Antiqua"/>
          <w:u w:val="single"/>
        </w:rPr>
        <w:t xml:space="preserve"> a matter of </w:t>
      </w:r>
      <w:r w:rsidRPr="00847E05">
        <w:rPr>
          <w:rStyle w:val="Emphasis"/>
          <w:highlight w:val="green"/>
        </w:rPr>
        <w:t>organizational adaptation, not</w:t>
      </w:r>
      <w:r w:rsidRPr="00847E05">
        <w:rPr>
          <w:rFonts w:eastAsia="Book Antiqua"/>
          <w:u w:val="single"/>
        </w:rPr>
        <w:t xml:space="preserve"> any </w:t>
      </w:r>
      <w:r w:rsidRPr="00847E05">
        <w:rPr>
          <w:rStyle w:val="Emphasis"/>
          <w:highlight w:val="green"/>
        </w:rPr>
        <w:t>wider social transformation</w:t>
      </w:r>
      <w:r w:rsidRPr="00847E05">
        <w:rPr>
          <w:rFonts w:eastAsia="Book Antiqua"/>
          <w:u w:val="single"/>
        </w:rPr>
        <w:t>. Perhaps some believe that transformation occurs through the collective impact of these many small organizational changes</w:t>
      </w:r>
      <w:r w:rsidRPr="00847E05">
        <w:rPr>
          <w:rFonts w:eastAsia="Book Antiqua"/>
          <w:sz w:val="16"/>
          <w:szCs w:val="16"/>
        </w:rPr>
        <w:t xml:space="preserve"> that has certainly been the unspoken implication of anti- racist work since the Lawrence Enquiry </w:t>
      </w:r>
      <w:r w:rsidRPr="00847E05">
        <w:rPr>
          <w:rFonts w:eastAsia="Book Antiqua"/>
          <w:u w:val="single"/>
        </w:rPr>
        <w:t xml:space="preserve">but, </w:t>
      </w:r>
      <w:r w:rsidRPr="00847E05">
        <w:rPr>
          <w:rStyle w:val="Emphasis"/>
        </w:rPr>
        <w:t xml:space="preserve">whatever the benefits of improved </w:t>
      </w:r>
      <w:r w:rsidRPr="00847E05">
        <w:rPr>
          <w:rStyle w:val="Emphasis"/>
          <w:highlight w:val="green"/>
        </w:rPr>
        <w:t>institutional practices</w:t>
      </w:r>
      <w:r w:rsidRPr="00847E05">
        <w:rPr>
          <w:rFonts w:eastAsia="Book Antiqua"/>
          <w:sz w:val="16"/>
          <w:szCs w:val="16"/>
        </w:rPr>
        <w:t xml:space="preserve">, if these in fact have been achieved, </w:t>
      </w:r>
      <w:r w:rsidRPr="00847E05">
        <w:rPr>
          <w:rFonts w:eastAsia="Book Antiqua"/>
          <w:u w:val="single"/>
        </w:rPr>
        <w:t xml:space="preserve">this approach </w:t>
      </w:r>
      <w:r w:rsidRPr="00847E05">
        <w:rPr>
          <w:rStyle w:val="Emphasis"/>
          <w:highlight w:val="green"/>
        </w:rPr>
        <w:t xml:space="preserve">abandons </w:t>
      </w:r>
      <w:r w:rsidRPr="00847E05">
        <w:rPr>
          <w:rStyle w:val="Emphasis"/>
        </w:rPr>
        <w:t xml:space="preserve">any sense of </w:t>
      </w:r>
      <w:r w:rsidRPr="00847E05">
        <w:rPr>
          <w:rStyle w:val="Emphasis"/>
          <w:highlight w:val="green"/>
        </w:rPr>
        <w:t>political movement</w:t>
      </w:r>
      <w:r w:rsidRPr="00847E05">
        <w:rPr>
          <w:rFonts w:eastAsia="Book Antiqua"/>
          <w:sz w:val="16"/>
          <w:szCs w:val="16"/>
        </w:rPr>
        <w:t>. We may be producing work that connects with a public, but the aspirations of both scholars and public seem less than they were.</w:t>
      </w:r>
    </w:p>
    <w:p w14:paraId="52AEE191" w14:textId="77777777" w:rsidR="005F0FA0" w:rsidRPr="00847E05" w:rsidRDefault="005F0FA0" w:rsidP="005F0FA0">
      <w:pPr>
        <w:pStyle w:val="Heading4"/>
        <w:rPr>
          <w:rFonts w:asciiTheme="minorHAnsi" w:hAnsiTheme="minorHAnsi" w:cstheme="minorHAnsi"/>
        </w:rPr>
      </w:pPr>
      <w:r w:rsidRPr="00847E05">
        <w:rPr>
          <w:rFonts w:asciiTheme="minorHAnsi" w:hAnsiTheme="minorHAnsi" w:cstheme="minorHAnsi"/>
        </w:rPr>
        <w:t xml:space="preserve">Governance is good and inevitable – </w:t>
      </w:r>
    </w:p>
    <w:p w14:paraId="1A105F3B" w14:textId="77777777" w:rsidR="005F0FA0" w:rsidRPr="00847E05" w:rsidRDefault="005F0FA0" w:rsidP="005F0FA0">
      <w:pPr>
        <w:rPr>
          <w:rFonts w:asciiTheme="minorHAnsi" w:hAnsiTheme="minorHAnsi" w:cstheme="minorHAnsi"/>
          <w:b/>
          <w:bCs/>
          <w:sz w:val="26"/>
        </w:rPr>
      </w:pPr>
      <w:proofErr w:type="spellStart"/>
      <w:r w:rsidRPr="00847E05">
        <w:rPr>
          <w:rStyle w:val="Style13ptBold"/>
          <w:rFonts w:asciiTheme="minorHAnsi" w:hAnsiTheme="minorHAnsi" w:cstheme="minorHAnsi"/>
        </w:rPr>
        <w:t>Renaux</w:t>
      </w:r>
      <w:proofErr w:type="spellEnd"/>
      <w:r w:rsidRPr="00847E05">
        <w:rPr>
          <w:rStyle w:val="Style13ptBold"/>
          <w:rFonts w:asciiTheme="minorHAnsi" w:hAnsiTheme="minorHAnsi" w:cstheme="minorHAnsi"/>
        </w:rPr>
        <w:t xml:space="preserve"> 19</w:t>
      </w:r>
      <w:r w:rsidRPr="00847E05">
        <w:rPr>
          <w:rFonts w:asciiTheme="minorHAnsi" w:hAnsiTheme="minorHAnsi" w:cstheme="minorHAnsi"/>
        </w:rPr>
        <w:t xml:space="preserve"> [Valarie, 5/29/19, Philosophy. Writing on Marxism, </w:t>
      </w:r>
      <w:proofErr w:type="spellStart"/>
      <w:r w:rsidRPr="00847E05">
        <w:rPr>
          <w:rFonts w:asciiTheme="minorHAnsi" w:hAnsiTheme="minorHAnsi" w:cstheme="minorHAnsi"/>
        </w:rPr>
        <w:t>eliminativism</w:t>
      </w:r>
      <w:proofErr w:type="spellEnd"/>
      <w:r w:rsidRPr="00847E05">
        <w:rPr>
          <w:rFonts w:asciiTheme="minorHAnsi" w:hAnsiTheme="minorHAnsi" w:cstheme="minorHAnsi"/>
        </w:rPr>
        <w:t xml:space="preserve"> in philosophy of mind and metaethics, suffering(-focused ethics), and philosophical pessimism, “Marxism and the State”, </w:t>
      </w:r>
      <w:hyperlink r:id="rId16" w:history="1">
        <w:r w:rsidRPr="00847E05">
          <w:rPr>
            <w:rStyle w:val="Hyperlink"/>
            <w:rFonts w:asciiTheme="minorHAnsi" w:hAnsiTheme="minorHAnsi" w:cstheme="minorHAnsi"/>
          </w:rPr>
          <w:t>https://medium.com/@valarierenaux/marxism-and-the-state-eeb6ceca4515</w:t>
        </w:r>
      </w:hyperlink>
      <w:r w:rsidRPr="00847E05">
        <w:rPr>
          <w:rFonts w:asciiTheme="minorHAnsi" w:hAnsiTheme="minorHAnsi" w:cstheme="minorHAnsi"/>
        </w:rPr>
        <w:t xml:space="preserve"> //GBS Majeed &amp; Jacobs]</w:t>
      </w:r>
    </w:p>
    <w:p w14:paraId="01220EF6" w14:textId="77777777" w:rsidR="005F0FA0" w:rsidRPr="00847E05" w:rsidRDefault="005F0FA0" w:rsidP="005F0FA0">
      <w:pPr>
        <w:rPr>
          <w:b/>
          <w:iCs/>
          <w:u w:val="single"/>
        </w:rPr>
      </w:pPr>
      <w:r w:rsidRPr="00847E05">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847E05">
        <w:rPr>
          <w:sz w:val="16"/>
        </w:rPr>
        <w:t>counterrevolutionary,</w:t>
      </w:r>
      <w:proofErr w:type="gramEnd"/>
      <w:r w:rsidRPr="00847E05">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847E05">
        <w:rPr>
          <w:sz w:val="16"/>
        </w:rPr>
        <w:t>some kind of fundamental</w:t>
      </w:r>
      <w:proofErr w:type="gramEnd"/>
      <w:r w:rsidRPr="00847E05">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847E05">
        <w:rPr>
          <w:sz w:val="16"/>
        </w:rPr>
        <w:t>creature</w:t>
      </w:r>
      <w:proofErr w:type="gramEnd"/>
      <w:r w:rsidRPr="00847E05">
        <w:rPr>
          <w:sz w:val="16"/>
        </w:rPr>
        <w:t xml:space="preserve"> itself to the level of </w:t>
      </w:r>
      <w:proofErr w:type="spellStart"/>
      <w:r w:rsidRPr="00847E05">
        <w:rPr>
          <w:sz w:val="16"/>
        </w:rPr>
        <w:t>pseudoreligious</w:t>
      </w:r>
      <w:proofErr w:type="spellEnd"/>
      <w:r w:rsidRPr="00847E05">
        <w:rPr>
          <w:sz w:val="16"/>
        </w:rPr>
        <w:t xml:space="preserve"> ideology, anarchism </w:t>
      </w:r>
      <w:proofErr w:type="spellStart"/>
      <w:r w:rsidRPr="00847E05">
        <w:rPr>
          <w:sz w:val="16"/>
        </w:rPr>
        <w:t>practises</w:t>
      </w:r>
      <w:proofErr w:type="spellEnd"/>
      <w:r w:rsidRPr="00847E05">
        <w:rPr>
          <w:sz w:val="16"/>
        </w:rPr>
        <w:t xml:space="preserve"> exactly the same form of </w:t>
      </w:r>
      <w:proofErr w:type="spellStart"/>
      <w:r w:rsidRPr="00847E05">
        <w:rPr>
          <w:sz w:val="16"/>
        </w:rPr>
        <w:t>ideologising</w:t>
      </w:r>
      <w:proofErr w:type="spellEnd"/>
      <w:r w:rsidRPr="00847E05">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847E05">
        <w:rPr>
          <w:sz w:val="16"/>
        </w:rPr>
        <w:t>organisation</w:t>
      </w:r>
      <w:proofErr w:type="spellEnd"/>
      <w:r w:rsidRPr="00847E05">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847E05">
        <w:rPr>
          <w:sz w:val="16"/>
        </w:rPr>
        <w:t>ing</w:t>
      </w:r>
      <w:proofErr w:type="spellEnd"/>
      <w:r w:rsidRPr="00847E05">
        <w:rPr>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847E05">
        <w:rPr>
          <w:sz w:val="16"/>
        </w:rPr>
        <w:t>,”²</w:t>
      </w:r>
      <w:proofErr w:type="gramEnd"/>
      <w:r w:rsidRPr="00847E05">
        <w:rPr>
          <w:sz w:val="16"/>
        </w:rPr>
        <w:t xml:space="preserve">⁵ something that stands above class distinctions, or gendered divisions in </w:t>
      </w:r>
      <w:proofErr w:type="spellStart"/>
      <w:r w:rsidRPr="00847E05">
        <w:rPr>
          <w:sz w:val="16"/>
        </w:rPr>
        <w:t>labour</w:t>
      </w:r>
      <w:proofErr w:type="spellEnd"/>
      <w:r w:rsidRPr="00847E05">
        <w:rPr>
          <w:sz w:val="16"/>
        </w:rPr>
        <w:t>, or religious and secular ideology alike, or indeed anything else.</w:t>
      </w:r>
      <w:r w:rsidRPr="00847E05">
        <w:rPr>
          <w:rStyle w:val="Emphasis"/>
        </w:rPr>
        <w:t xml:space="preserve"> </w:t>
      </w:r>
      <w:r w:rsidRPr="00847E05">
        <w:rPr>
          <w:rStyle w:val="Emphasis"/>
          <w:highlight w:val="green"/>
        </w:rPr>
        <w:t>The state is</w:t>
      </w:r>
      <w:r w:rsidRPr="00847E05">
        <w:rPr>
          <w:rStyle w:val="Emphasis"/>
        </w:rPr>
        <w:t xml:space="preserve"> not separate from society; it is society, it is the </w:t>
      </w:r>
      <w:r w:rsidRPr="00847E05">
        <w:rPr>
          <w:rStyle w:val="Emphasis"/>
          <w:highlight w:val="green"/>
        </w:rPr>
        <w:t xml:space="preserve">inevitable and necessary </w:t>
      </w:r>
      <w:r w:rsidRPr="00847E05">
        <w:rPr>
          <w:rStyle w:val="Emphasis"/>
        </w:rPr>
        <w:t xml:space="preserve">product of a society as it exists at certain stages of historical-economic development, and </w:t>
      </w:r>
      <w:r w:rsidRPr="00847E05">
        <w:rPr>
          <w:rStyle w:val="Emphasis"/>
          <w:highlight w:val="green"/>
        </w:rPr>
        <w:t>without it,</w:t>
      </w:r>
      <w:r w:rsidRPr="00847E05">
        <w:rPr>
          <w:rStyle w:val="Emphasis"/>
        </w:rPr>
        <w:t xml:space="preserve"> the </w:t>
      </w:r>
      <w:r w:rsidRPr="00847E05">
        <w:rPr>
          <w:rStyle w:val="Emphasis"/>
          <w:highlight w:val="green"/>
        </w:rPr>
        <w:t xml:space="preserve">society would be </w:t>
      </w:r>
      <w:r w:rsidRPr="00847E05">
        <w:rPr>
          <w:rStyle w:val="Emphasis"/>
        </w:rPr>
        <w:t xml:space="preserve">reduced to utter barbarism, open, </w:t>
      </w:r>
      <w:r w:rsidRPr="00847E05">
        <w:rPr>
          <w:rStyle w:val="Emphasis"/>
          <w:highlight w:val="green"/>
        </w:rPr>
        <w:t>ubiquitous kinetic violence, a</w:t>
      </w:r>
      <w:r w:rsidRPr="00847E05">
        <w:rPr>
          <w:rStyle w:val="Emphasis"/>
        </w:rPr>
        <w:t xml:space="preserve"> marked </w:t>
      </w:r>
      <w:r w:rsidRPr="00847E05">
        <w:rPr>
          <w:rStyle w:val="Emphasis"/>
          <w:highlight w:val="green"/>
        </w:rPr>
        <w:t>decline in living standards for all</w:t>
      </w:r>
      <w:r w:rsidRPr="00847E05">
        <w:rPr>
          <w:rStyle w:val="Emphasis"/>
        </w:rPr>
        <w:t xml:space="preserve">, both relative </w:t>
      </w:r>
      <w:r w:rsidRPr="00847E05">
        <w:rPr>
          <w:rStyle w:val="Emphasis"/>
          <w:highlight w:val="green"/>
        </w:rPr>
        <w:t>and</w:t>
      </w:r>
      <w:r w:rsidRPr="00847E05">
        <w:rPr>
          <w:rStyle w:val="Emphasis"/>
        </w:rPr>
        <w:t xml:space="preserve"> actual, </w:t>
      </w:r>
      <w:r w:rsidRPr="00847E05">
        <w:rPr>
          <w:rStyle w:val="Emphasis"/>
          <w:highlight w:val="green"/>
        </w:rPr>
        <w:t>a</w:t>
      </w:r>
      <w:r w:rsidRPr="00847E05">
        <w:rPr>
          <w:rStyle w:val="Emphasis"/>
        </w:rPr>
        <w:t xml:space="preserve"> severe </w:t>
      </w:r>
      <w:r w:rsidRPr="00847E05">
        <w:rPr>
          <w:rStyle w:val="Emphasis"/>
          <w:highlight w:val="green"/>
        </w:rPr>
        <w:t>degradation in the quality of goods</w:t>
      </w:r>
      <w:r w:rsidRPr="00847E05">
        <w:rPr>
          <w:rStyle w:val="Emphasis"/>
        </w:rPr>
        <w:t xml:space="preserve">, and so on. In a word, you would have social and even </w:t>
      </w:r>
      <w:proofErr w:type="spellStart"/>
      <w:r w:rsidRPr="00847E05">
        <w:rPr>
          <w:rStyle w:val="Emphasis"/>
        </w:rPr>
        <w:t>civilisational</w:t>
      </w:r>
      <w:proofErr w:type="spellEnd"/>
      <w:r w:rsidRPr="00847E05">
        <w:rPr>
          <w:rStyle w:val="Emphasis"/>
        </w:rPr>
        <w:t xml:space="preserve"> collapse. This is because ‘society’ is not one harmonious thing; rather, it is the aggregate of all human social and economic relations, and these humans and their socioeconomic situations are anything but uniform. </w:t>
      </w:r>
      <w:r w:rsidRPr="00847E05">
        <w:rPr>
          <w:rStyle w:val="Emphasis"/>
          <w:highlight w:val="green"/>
        </w:rPr>
        <w:t>Without the state,</w:t>
      </w:r>
      <w:r w:rsidRPr="00847E05">
        <w:rPr>
          <w:rStyle w:val="Emphasis"/>
        </w:rPr>
        <w:t xml:space="preserve"> with its monopoly on violence and its </w:t>
      </w:r>
      <w:proofErr w:type="gramStart"/>
      <w:r w:rsidRPr="00847E05">
        <w:rPr>
          <w:rStyle w:val="Emphasis"/>
        </w:rPr>
        <w:t>often dominant</w:t>
      </w:r>
      <w:proofErr w:type="gramEnd"/>
      <w:r w:rsidRPr="00847E05">
        <w:rPr>
          <w:rStyle w:val="Emphasis"/>
        </w:rPr>
        <w:t xml:space="preserve"> role in the cultural narrative, these contradictions — irreconcilable </w:t>
      </w:r>
      <w:r w:rsidRPr="00847E05">
        <w:rPr>
          <w:rStyle w:val="Emphasis"/>
          <w:highlight w:val="green"/>
        </w:rPr>
        <w:t xml:space="preserve">contradictions </w:t>
      </w:r>
      <w:r w:rsidRPr="00847E05">
        <w:rPr>
          <w:rStyle w:val="Emphasis"/>
        </w:rPr>
        <w:t xml:space="preserve">— </w:t>
      </w:r>
      <w:r w:rsidRPr="00847E05">
        <w:rPr>
          <w:rStyle w:val="Emphasis"/>
          <w:highlight w:val="green"/>
        </w:rPr>
        <w:t>would be acted out through</w:t>
      </w:r>
      <w:r w:rsidRPr="00847E05">
        <w:rPr>
          <w:rStyle w:val="Emphasis"/>
        </w:rPr>
        <w:t xml:space="preserve"> direct, </w:t>
      </w:r>
      <w:r w:rsidRPr="00847E05">
        <w:rPr>
          <w:rStyle w:val="Emphasis"/>
          <w:highlight w:val="green"/>
        </w:rPr>
        <w:t>physical struggle</w:t>
      </w:r>
      <w:r w:rsidRPr="00847E05">
        <w:rPr>
          <w:rStyle w:val="Emphasis"/>
        </w:rPr>
        <w:t xml:space="preserve">. There are but </w:t>
      </w:r>
      <w:r w:rsidRPr="00847E05">
        <w:rPr>
          <w:rStyle w:val="Emphasis"/>
          <w:highlight w:val="green"/>
        </w:rPr>
        <w:t>two outcomes</w:t>
      </w:r>
      <w:r w:rsidRPr="00847E05">
        <w:rPr>
          <w:rStyle w:val="Emphasis"/>
        </w:rPr>
        <w:t xml:space="preserve"> to such a thing: </w:t>
      </w:r>
      <w:r w:rsidRPr="00847E05">
        <w:rPr>
          <w:rStyle w:val="Emphasis"/>
          <w:highlight w:val="green"/>
        </w:rPr>
        <w:t xml:space="preserve">either a state will be formed </w:t>
      </w:r>
      <w:proofErr w:type="spellStart"/>
      <w:r w:rsidRPr="00847E05">
        <w:rPr>
          <w:rStyle w:val="Emphasis"/>
          <w:highlight w:val="green"/>
        </w:rPr>
        <w:t>anew</w:t>
      </w:r>
      <w:proofErr w:type="spellEnd"/>
      <w:r w:rsidRPr="00847E05">
        <w:rPr>
          <w:rStyle w:val="Emphasis"/>
        </w:rPr>
        <w:t xml:space="preserve">, but only </w:t>
      </w:r>
      <w:r w:rsidRPr="00847E05">
        <w:rPr>
          <w:rStyle w:val="Emphasis"/>
          <w:highlight w:val="green"/>
        </w:rPr>
        <w:t>after a</w:t>
      </w:r>
      <w:r w:rsidRPr="00847E05">
        <w:rPr>
          <w:rStyle w:val="Emphasis"/>
        </w:rPr>
        <w:t xml:space="preserve">n extended </w:t>
      </w:r>
      <w:r w:rsidRPr="00847E05">
        <w:rPr>
          <w:rStyle w:val="Emphasis"/>
          <w:highlight w:val="green"/>
        </w:rPr>
        <w:t>period of</w:t>
      </w:r>
      <w:r w:rsidRPr="00847E05">
        <w:rPr>
          <w:rStyle w:val="Emphasis"/>
        </w:rPr>
        <w:t xml:space="preserve"> acute</w:t>
      </w:r>
      <w:r w:rsidRPr="00847E05">
        <w:rPr>
          <w:rStyle w:val="Emphasis"/>
          <w:highlight w:val="green"/>
        </w:rPr>
        <w:t xml:space="preserve"> crisis </w:t>
      </w:r>
      <w:r w:rsidRPr="00847E05">
        <w:rPr>
          <w:rStyle w:val="Emphasis"/>
        </w:rPr>
        <w:t xml:space="preserve">dealing devastating damage to all, and so the destruction of the state (and more precisely the failure to build a new state to replace it) was not only pointless but entirely undesirable to the society, </w:t>
      </w:r>
      <w:r w:rsidRPr="00847E05">
        <w:rPr>
          <w:rStyle w:val="Emphasis"/>
          <w:highlight w:val="green"/>
        </w:rPr>
        <w:t>or</w:t>
      </w:r>
      <w:r w:rsidRPr="00847E05">
        <w:rPr>
          <w:rStyle w:val="Emphasis"/>
        </w:rPr>
        <w:t xml:space="preserve">, worse still, the construction of a new state, for whatever reason, fails, and the </w:t>
      </w:r>
      <w:r w:rsidRPr="00847E05">
        <w:rPr>
          <w:rStyle w:val="Emphasis"/>
          <w:highlight w:val="green"/>
        </w:rPr>
        <w:t>population collapses</w:t>
      </w:r>
      <w:r w:rsidRPr="00847E05">
        <w:rPr>
          <w:rStyle w:val="Emphasis"/>
        </w:rPr>
        <w:t xml:space="preserve"> into a regressed state of primitive-communism. </w:t>
      </w:r>
      <w:r w:rsidRPr="00847E05">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847E05">
        <w:rPr>
          <w:sz w:val="16"/>
        </w:rPr>
        <w:t>olitical</w:t>
      </w:r>
      <w:proofErr w:type="spellEnd"/>
      <w:r w:rsidRPr="00847E05">
        <w:rPr>
          <w:sz w:val="16"/>
        </w:rPr>
        <w:t xml:space="preserve"> power grows out of the barrel of a gun</w:t>
      </w:r>
      <w:proofErr w:type="gramStart"/>
      <w:r w:rsidRPr="00847E05">
        <w:rPr>
          <w:sz w:val="16"/>
        </w:rPr>
        <w:t>.”²</w:t>
      </w:r>
      <w:proofErr w:type="gramEnd"/>
      <w:r w:rsidRPr="00847E05">
        <w:rPr>
          <w:sz w:val="16"/>
        </w:rPr>
        <w:t>⁶</w:t>
      </w:r>
      <w:r w:rsidRPr="00847E05">
        <w:rPr>
          <w:rStyle w:val="Emphasis"/>
        </w:rPr>
        <w:t xml:space="preserve"> Truly there is no more succinct and accurate description of </w:t>
      </w:r>
      <w:r w:rsidRPr="00847E05">
        <w:rPr>
          <w:rStyle w:val="Emphasis"/>
          <w:highlight w:val="green"/>
        </w:rPr>
        <w:t>politics</w:t>
      </w:r>
      <w:r w:rsidRPr="00847E05">
        <w:rPr>
          <w:rStyle w:val="Emphasis"/>
        </w:rPr>
        <w:t xml:space="preserve"> — which </w:t>
      </w:r>
      <w:r w:rsidRPr="00847E05">
        <w:rPr>
          <w:rStyle w:val="Emphasis"/>
          <w:highlight w:val="green"/>
        </w:rPr>
        <w:t>is</w:t>
      </w:r>
      <w:r w:rsidRPr="00847E05">
        <w:rPr>
          <w:rStyle w:val="Emphasis"/>
        </w:rPr>
        <w:t xml:space="preserve">, at its core, </w:t>
      </w:r>
      <w:r w:rsidRPr="00847E05">
        <w:rPr>
          <w:rStyle w:val="Emphasis"/>
          <w:highlight w:val="green"/>
        </w:rPr>
        <w:t xml:space="preserve">the </w:t>
      </w:r>
      <w:proofErr w:type="spellStart"/>
      <w:r w:rsidRPr="00847E05">
        <w:rPr>
          <w:rStyle w:val="Emphasis"/>
          <w:highlight w:val="green"/>
        </w:rPr>
        <w:t>systematised</w:t>
      </w:r>
      <w:proofErr w:type="spellEnd"/>
      <w:r w:rsidRPr="00847E05">
        <w:rPr>
          <w:rStyle w:val="Emphasis"/>
        </w:rPr>
        <w:t xml:space="preserve"> control and </w:t>
      </w:r>
      <w:r w:rsidRPr="00847E05">
        <w:rPr>
          <w:rStyle w:val="Emphasis"/>
          <w:highlight w:val="green"/>
        </w:rPr>
        <w:t>regulation of violence</w:t>
      </w:r>
      <w:r w:rsidRPr="00847E05">
        <w:rPr>
          <w:rStyle w:val="Emphasis"/>
        </w:rPr>
        <w:t xml:space="preserve"> — than this. </w:t>
      </w:r>
      <w:r w:rsidRPr="00847E05">
        <w:rPr>
          <w:sz w:val="16"/>
        </w:rPr>
        <w:t xml:space="preserve">Anything that suggests otherwise is an obfuscation; such obfuscations serve an agenda, and all but always one of the ruling </w:t>
      </w:r>
      <w:proofErr w:type="gramStart"/>
      <w:r w:rsidRPr="00847E05">
        <w:rPr>
          <w:sz w:val="16"/>
        </w:rPr>
        <w:t>class</w:t>
      </w:r>
      <w:proofErr w:type="gramEnd"/>
      <w:r w:rsidRPr="00847E05">
        <w:rPr>
          <w:sz w:val="16"/>
        </w:rPr>
        <w:t>. The class destined to vanquish class society itself has no need of the propaganda and sophistry of traditional class rule; we can</w:t>
      </w:r>
      <w:r w:rsidRPr="00847E05">
        <w:rPr>
          <w:rStyle w:val="Emphasis"/>
        </w:rPr>
        <w:t xml:space="preserve">, and should, state in no uncertain terms that </w:t>
      </w:r>
      <w:r w:rsidRPr="00847E05">
        <w:rPr>
          <w:rStyle w:val="Emphasis"/>
          <w:highlight w:val="green"/>
        </w:rPr>
        <w:t xml:space="preserve">the only </w:t>
      </w:r>
      <w:r w:rsidRPr="00847E05">
        <w:rPr>
          <w:rStyle w:val="Emphasis"/>
        </w:rPr>
        <w:t xml:space="preserve">rational </w:t>
      </w:r>
      <w:r w:rsidRPr="00847E05">
        <w:rPr>
          <w:rStyle w:val="Emphasis"/>
          <w:highlight w:val="green"/>
        </w:rPr>
        <w:t xml:space="preserve">expression of </w:t>
      </w:r>
      <w:r w:rsidRPr="00847E05">
        <w:rPr>
          <w:rStyle w:val="Emphasis"/>
        </w:rPr>
        <w:t xml:space="preserve">our </w:t>
      </w:r>
      <w:r w:rsidRPr="00847E05">
        <w:rPr>
          <w:rStyle w:val="Emphasis"/>
          <w:highlight w:val="green"/>
        </w:rPr>
        <w:t>political interests is</w:t>
      </w:r>
      <w:r w:rsidRPr="00847E05">
        <w:rPr>
          <w:rStyle w:val="Emphasis"/>
        </w:rPr>
        <w:t xml:space="preserve"> a </w:t>
      </w:r>
      <w:r w:rsidRPr="00847E05">
        <w:rPr>
          <w:rStyle w:val="Emphasis"/>
          <w:highlight w:val="green"/>
        </w:rPr>
        <w:t>class dictatorship</w:t>
      </w:r>
      <w:r w:rsidRPr="00847E05">
        <w:rPr>
          <w:rStyle w:val="Emphasis"/>
        </w:rPr>
        <w:t xml:space="preserve"> won and maintained by force of arms for the exclusive benefit of our economic class at the expense of all others. </w:t>
      </w:r>
      <w:r w:rsidRPr="00847E05">
        <w:rPr>
          <w:sz w:val="16"/>
        </w:rPr>
        <w:t xml:space="preserve">The proletarian state represents, for the first time in history, the </w:t>
      </w:r>
      <w:proofErr w:type="gramStart"/>
      <w:r w:rsidRPr="00847E05">
        <w:rPr>
          <w:sz w:val="16"/>
        </w:rPr>
        <w:t>material</w:t>
      </w:r>
      <w:proofErr w:type="gramEnd"/>
      <w:r w:rsidRPr="00847E05">
        <w:rPr>
          <w:sz w:val="16"/>
        </w:rPr>
        <w:t xml:space="preserve"> and thus socio-political interests of the vast majority of the people. From this simple fact an equally simple conclusion can be </w:t>
      </w:r>
      <w:proofErr w:type="gramStart"/>
      <w:r w:rsidRPr="00847E05">
        <w:rPr>
          <w:sz w:val="16"/>
        </w:rPr>
        <w:t>drawn:</w:t>
      </w:r>
      <w:proofErr w:type="gramEnd"/>
      <w:r w:rsidRPr="00847E05">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847E05">
        <w:rPr>
          <w:sz w:val="16"/>
        </w:rPr>
        <w:t>organised</w:t>
      </w:r>
      <w:proofErr w:type="spellEnd"/>
      <w:r w:rsidRPr="00847E05">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847E05">
        <w:rPr>
          <w:rStyle w:val="Emphasis"/>
        </w:rPr>
        <w:t xml:space="preserve"> The </w:t>
      </w:r>
      <w:r w:rsidRPr="00847E05">
        <w:rPr>
          <w:rStyle w:val="Emphasis"/>
          <w:highlight w:val="green"/>
        </w:rPr>
        <w:t>lessons of</w:t>
      </w:r>
      <w:r w:rsidRPr="00847E05">
        <w:rPr>
          <w:rStyle w:val="Emphasis"/>
        </w:rPr>
        <w:t xml:space="preserve"> the </w:t>
      </w:r>
      <w:r w:rsidRPr="00847E05">
        <w:rPr>
          <w:rStyle w:val="Emphasis"/>
          <w:highlight w:val="green"/>
        </w:rPr>
        <w:t xml:space="preserve">Paris Commune </w:t>
      </w:r>
      <w:r w:rsidRPr="00847E05">
        <w:rPr>
          <w:rStyle w:val="Emphasis"/>
        </w:rPr>
        <w:t xml:space="preserve">and of all revolutionary ventures throughout history </w:t>
      </w:r>
      <w:r w:rsidRPr="00847E05">
        <w:rPr>
          <w:rStyle w:val="Emphasis"/>
          <w:highlight w:val="green"/>
        </w:rPr>
        <w:t>is that</w:t>
      </w:r>
      <w:r w:rsidRPr="00847E05">
        <w:rPr>
          <w:rStyle w:val="Emphasis"/>
        </w:rPr>
        <w:t xml:space="preserve"> the </w:t>
      </w:r>
      <w:r w:rsidRPr="00847E05">
        <w:rPr>
          <w:rStyle w:val="Emphasis"/>
          <w:highlight w:val="green"/>
        </w:rPr>
        <w:t>revolution that does not seize state power is thwarted</w:t>
      </w:r>
      <w:r w:rsidRPr="00847E05">
        <w:rPr>
          <w:rStyle w:val="Emphasis"/>
        </w:rPr>
        <w:t xml:space="preserve">. </w:t>
      </w:r>
      <w:r w:rsidRPr="00847E05">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847E05">
        <w:rPr>
          <w:sz w:val="16"/>
        </w:rPr>
        <w:t>working class</w:t>
      </w:r>
      <w:proofErr w:type="gramEnd"/>
      <w:r w:rsidRPr="00847E05">
        <w:rPr>
          <w:sz w:val="16"/>
        </w:rPr>
        <w:t xml:space="preserve"> reigns, the state delivers its Terror upon the counterrevolution and with it the socialist society can progress, in time, to a communist one. Without it, the </w:t>
      </w:r>
      <w:proofErr w:type="gramStart"/>
      <w:r w:rsidRPr="00847E05">
        <w:rPr>
          <w:sz w:val="16"/>
        </w:rPr>
        <w:t>working class</w:t>
      </w:r>
      <w:proofErr w:type="gramEnd"/>
      <w:r w:rsidRPr="00847E05">
        <w:rPr>
          <w:sz w:val="16"/>
        </w:rPr>
        <w:t xml:space="preserve"> movement is simply destroyed the instance the bourgeois reaction can </w:t>
      </w:r>
      <w:proofErr w:type="spellStart"/>
      <w:r w:rsidRPr="00847E05">
        <w:rPr>
          <w:sz w:val="16"/>
        </w:rPr>
        <w:t>organise</w:t>
      </w:r>
      <w:proofErr w:type="spellEnd"/>
      <w:r w:rsidRPr="00847E05">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847E05">
        <w:rPr>
          <w:rStyle w:val="Emphasis"/>
        </w:rPr>
        <w:t xml:space="preserve">that </w:t>
      </w:r>
      <w:r w:rsidRPr="00847E05">
        <w:rPr>
          <w:rStyle w:val="Emphasis"/>
          <w:highlight w:val="green"/>
        </w:rPr>
        <w:t>the</w:t>
      </w:r>
      <w:r w:rsidRPr="00847E05">
        <w:rPr>
          <w:rStyle w:val="Emphasis"/>
        </w:rPr>
        <w:t xml:space="preserve"> working </w:t>
      </w:r>
      <w:r w:rsidRPr="00847E05">
        <w:rPr>
          <w:rStyle w:val="Emphasis"/>
          <w:highlight w:val="green"/>
        </w:rPr>
        <w:t xml:space="preserve">class must create its </w:t>
      </w:r>
      <w:r w:rsidRPr="00847E05">
        <w:rPr>
          <w:rStyle w:val="Emphasis"/>
        </w:rPr>
        <w:t xml:space="preserve">own </w:t>
      </w:r>
      <w:r w:rsidRPr="00847E05">
        <w:rPr>
          <w:rStyle w:val="Emphasis"/>
          <w:highlight w:val="green"/>
        </w:rPr>
        <w:t xml:space="preserve">state </w:t>
      </w:r>
      <w:r w:rsidRPr="00847E05">
        <w:rPr>
          <w:rStyle w:val="Emphasis"/>
        </w:rPr>
        <w:t xml:space="preserve">to serve its own needs, and that this state must inevitably be the last stage of the state in all history. </w:t>
      </w:r>
      <w:r w:rsidRPr="00847E05">
        <w:rPr>
          <w:sz w:val="16"/>
        </w:rPr>
        <w:t xml:space="preserve">Marxism does not talk of that which is impossible; only that which is possible. The triumphs of the </w:t>
      </w:r>
      <w:proofErr w:type="gramStart"/>
      <w:r w:rsidRPr="00847E05">
        <w:rPr>
          <w:sz w:val="16"/>
        </w:rPr>
        <w:t>working class</w:t>
      </w:r>
      <w:proofErr w:type="gramEnd"/>
      <w:r w:rsidRPr="00847E05">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847E05">
        <w:rPr>
          <w:sz w:val="16"/>
        </w:rPr>
        <w:t>barbarism?,</w:t>
      </w:r>
      <w:proofErr w:type="gramEnd"/>
      <w:r w:rsidRPr="00847E05">
        <w:rPr>
          <w:sz w:val="16"/>
        </w:rPr>
        <w:t xml:space="preserve"> but today, that is no longer sufficient: today, it </w:t>
      </w:r>
      <w:proofErr w:type="spellStart"/>
      <w:r w:rsidRPr="00847E05">
        <w:rPr>
          <w:sz w:val="16"/>
        </w:rPr>
        <w:t>it</w:t>
      </w:r>
      <w:proofErr w:type="spellEnd"/>
      <w:r w:rsidRPr="00847E05">
        <w:rPr>
          <w:sz w:val="16"/>
        </w:rPr>
        <w:t xml:space="preserve"> must be socialism or extinction? In matters of war and revolution, liberalism’s façades are quick to fall from the eyes of the </w:t>
      </w:r>
      <w:proofErr w:type="gramStart"/>
      <w:r w:rsidRPr="00847E05">
        <w:rPr>
          <w:sz w:val="16"/>
        </w:rPr>
        <w:t>class conscious</w:t>
      </w:r>
      <w:proofErr w:type="gramEnd"/>
      <w:r w:rsidRPr="00847E05">
        <w:rPr>
          <w:sz w:val="16"/>
        </w:rPr>
        <w:t xml:space="preserve"> worker. The premier and central issue of </w:t>
      </w:r>
      <w:proofErr w:type="gramStart"/>
      <w:r w:rsidRPr="00847E05">
        <w:rPr>
          <w:sz w:val="16"/>
        </w:rPr>
        <w:t>working class</w:t>
      </w:r>
      <w:proofErr w:type="gramEnd"/>
      <w:r w:rsidRPr="00847E05">
        <w:rPr>
          <w:sz w:val="16"/>
        </w:rPr>
        <w:t xml:space="preserve"> politics must be the conquest of state power. Only then can we change the world.</w:t>
      </w:r>
    </w:p>
    <w:p w14:paraId="647760CC" w14:textId="77777777" w:rsidR="00847E05" w:rsidRPr="00274384" w:rsidRDefault="00847E05" w:rsidP="00847E05">
      <w:pPr>
        <w:pStyle w:val="Heading4"/>
        <w:rPr>
          <w:color w:val="FF0000"/>
        </w:rPr>
      </w:pPr>
      <w:r w:rsidRPr="00847E05">
        <w:t xml:space="preserve">Ethical abstraction </w:t>
      </w:r>
      <w:r w:rsidRPr="00847E05">
        <w:rPr>
          <w:u w:val="single"/>
        </w:rPr>
        <w:t>erases</w:t>
      </w:r>
      <w:r w:rsidRPr="00847E05">
        <w:t xml:space="preserve"> the material basis of exploitation </w:t>
      </w:r>
      <w:r w:rsidRPr="00274384">
        <w:rPr>
          <w:color w:val="FF0000"/>
        </w:rPr>
        <w:t xml:space="preserve">and experience as </w:t>
      </w:r>
      <w:r w:rsidRPr="00274384">
        <w:rPr>
          <w:color w:val="FF0000"/>
          <w:u w:val="single"/>
        </w:rPr>
        <w:t>foundational</w:t>
      </w:r>
      <w:r w:rsidRPr="00274384">
        <w:rPr>
          <w:color w:val="FF0000"/>
        </w:rPr>
        <w:t xml:space="preserve"> to human social production – you should understand humanity as a </w:t>
      </w:r>
      <w:r w:rsidRPr="00274384">
        <w:rPr>
          <w:color w:val="FF0000"/>
          <w:u w:val="single"/>
        </w:rPr>
        <w:t>historical agent</w:t>
      </w:r>
      <w:r w:rsidRPr="00274384">
        <w:rPr>
          <w:color w:val="FF0000"/>
        </w:rPr>
        <w:t xml:space="preserve"> instead.</w:t>
      </w:r>
    </w:p>
    <w:p w14:paraId="52C9625A" w14:textId="77777777" w:rsidR="00847E05" w:rsidRPr="00847E05" w:rsidRDefault="00847E05" w:rsidP="00847E05">
      <w:pPr>
        <w:rPr>
          <w:rStyle w:val="Style13ptBold"/>
        </w:rPr>
      </w:pPr>
      <w:r w:rsidRPr="00847E05">
        <w:rPr>
          <w:rStyle w:val="Style13ptBold"/>
        </w:rPr>
        <w:t>Eagleton ‘11</w:t>
      </w:r>
    </w:p>
    <w:p w14:paraId="12CEF449" w14:textId="77777777" w:rsidR="00847E05" w:rsidRPr="00847E05" w:rsidRDefault="00847E05" w:rsidP="00847E05">
      <w:pPr>
        <w:rPr>
          <w:sz w:val="16"/>
          <w:szCs w:val="16"/>
        </w:rPr>
      </w:pPr>
      <w:r w:rsidRPr="00847E05">
        <w:rPr>
          <w:sz w:val="16"/>
          <w:szCs w:val="16"/>
        </w:rPr>
        <w:t>[Terry, British literary theorist, critic, and public intellectual, prof of English literature at Lancaster. 2011. “Why Marx Was Right.”] pat – ask me for the PDF</w:t>
      </w:r>
    </w:p>
    <w:p w14:paraId="287E42FA" w14:textId="77777777" w:rsidR="00847E05" w:rsidRPr="00847E05" w:rsidRDefault="00847E05" w:rsidP="00847E05">
      <w:pPr>
        <w:rPr>
          <w:sz w:val="12"/>
        </w:rPr>
      </w:pPr>
      <w:r w:rsidRPr="00847E05">
        <w:rPr>
          <w:sz w:val="12"/>
        </w:rPr>
        <w:t xml:space="preserve">In a boldly innovative move, Marx rejected the passive human subject of middle-class materialism and put in its place an active one. All philosophy had to start from the premise that whatever else they were, men and women were </w:t>
      </w:r>
      <w:proofErr w:type="gramStart"/>
      <w:r w:rsidRPr="00847E05">
        <w:rPr>
          <w:sz w:val="12"/>
        </w:rPr>
        <w:t>first of all</w:t>
      </w:r>
      <w:proofErr w:type="gramEnd"/>
      <w:r w:rsidRPr="00847E05">
        <w:rPr>
          <w:sz w:val="12"/>
        </w:rPr>
        <w:t xml:space="preserve"> agents. </w:t>
      </w:r>
      <w:r w:rsidRPr="00847E05">
        <w:rPr>
          <w:rStyle w:val="StyleUnderline"/>
        </w:rPr>
        <w:t xml:space="preserve">They were </w:t>
      </w:r>
      <w:r w:rsidRPr="00847E05">
        <w:rPr>
          <w:rStyle w:val="StyleUnderline"/>
          <w:highlight w:val="green"/>
        </w:rPr>
        <w:t>creatures</w:t>
      </w:r>
      <w:r w:rsidRPr="00847E05">
        <w:rPr>
          <w:rStyle w:val="StyleUnderline"/>
        </w:rPr>
        <w:t xml:space="preserve"> who </w:t>
      </w:r>
      <w:r w:rsidRPr="00847E05">
        <w:rPr>
          <w:rStyle w:val="StyleUnderline"/>
          <w:highlight w:val="green"/>
        </w:rPr>
        <w:t>transform</w:t>
      </w:r>
      <w:r w:rsidRPr="00847E05">
        <w:rPr>
          <w:sz w:val="12"/>
        </w:rPr>
        <w:t xml:space="preserve">ed </w:t>
      </w:r>
      <w:r w:rsidRPr="00847E05">
        <w:rPr>
          <w:rStyle w:val="StyleUnderline"/>
          <w:highlight w:val="green"/>
        </w:rPr>
        <w:t>themselves in</w:t>
      </w:r>
      <w:r w:rsidRPr="00847E05">
        <w:rPr>
          <w:rStyle w:val="StyleUnderline"/>
        </w:rPr>
        <w:t xml:space="preserve"> the act of transforming their </w:t>
      </w:r>
      <w:r w:rsidRPr="00847E05">
        <w:rPr>
          <w:rStyle w:val="StyleUnderline"/>
          <w:highlight w:val="green"/>
        </w:rPr>
        <w:t>material surroundings</w:t>
      </w:r>
      <w:r w:rsidRPr="00847E05">
        <w:rPr>
          <w:sz w:val="12"/>
        </w:rPr>
        <w:t xml:space="preserve">. They were not the pawns of History or Matter or Spirit, but active, self-determining beings who </w:t>
      </w:r>
      <w:proofErr w:type="gramStart"/>
      <w:r w:rsidRPr="00847E05">
        <w:rPr>
          <w:sz w:val="12"/>
        </w:rPr>
        <w:t>were capable of making</w:t>
      </w:r>
      <w:proofErr w:type="gramEnd"/>
      <w:r w:rsidRPr="00847E05">
        <w:rPr>
          <w:sz w:val="12"/>
        </w:rPr>
        <w:t xml:space="preserve"> their own history. </w:t>
      </w:r>
      <w:r w:rsidRPr="00847E05">
        <w:rPr>
          <w:rStyle w:val="StyleUnderline"/>
        </w:rPr>
        <w:t xml:space="preserve">And this means that the </w:t>
      </w:r>
      <w:r w:rsidRPr="00847E05">
        <w:rPr>
          <w:rStyle w:val="StyleUnderline"/>
          <w:highlight w:val="green"/>
        </w:rPr>
        <w:t>Marxist</w:t>
      </w:r>
      <w:r w:rsidRPr="00847E05">
        <w:rPr>
          <w:rStyle w:val="StyleUnderline"/>
        </w:rPr>
        <w:t xml:space="preserve"> version of </w:t>
      </w:r>
      <w:r w:rsidRPr="00847E05">
        <w:rPr>
          <w:rStyle w:val="StyleUnderline"/>
          <w:highlight w:val="green"/>
        </w:rPr>
        <w:t>materialism is</w:t>
      </w:r>
      <w:r w:rsidRPr="00847E05">
        <w:rPr>
          <w:rStyle w:val="StyleUnderline"/>
        </w:rPr>
        <w:t xml:space="preserve"> a </w:t>
      </w:r>
      <w:r w:rsidRPr="00847E05">
        <w:rPr>
          <w:rStyle w:val="StyleUnderline"/>
          <w:highlight w:val="green"/>
        </w:rPr>
        <w:t>democratic</w:t>
      </w:r>
      <w:r w:rsidRPr="00847E05">
        <w:rPr>
          <w:rStyle w:val="StyleUnderline"/>
        </w:rPr>
        <w:t xml:space="preserve"> one</w:t>
      </w:r>
      <w:r w:rsidRPr="00847E05">
        <w:rPr>
          <w:sz w:val="12"/>
        </w:rPr>
        <w:t xml:space="preserve">, </w:t>
      </w:r>
      <w:r w:rsidRPr="00847E05">
        <w:rPr>
          <w:rStyle w:val="StyleUnderline"/>
          <w:highlight w:val="green"/>
        </w:rPr>
        <w:t>in contrast to</w:t>
      </w:r>
      <w:r w:rsidRPr="00847E05">
        <w:rPr>
          <w:rStyle w:val="StyleUnderline"/>
        </w:rPr>
        <w:t xml:space="preserve"> the intellectual </w:t>
      </w:r>
      <w:r w:rsidRPr="00847E05">
        <w:rPr>
          <w:rStyle w:val="StyleUnderline"/>
          <w:highlight w:val="green"/>
        </w:rPr>
        <w:t>elitism of the Enlightenment</w:t>
      </w:r>
      <w:r w:rsidRPr="00847E05">
        <w:rPr>
          <w:sz w:val="12"/>
        </w:rPr>
        <w:t xml:space="preserve">. Only through the collective practical activity of </w:t>
      </w:r>
      <w:proofErr w:type="gramStart"/>
      <w:r w:rsidRPr="00847E05">
        <w:rPr>
          <w:sz w:val="12"/>
        </w:rPr>
        <w:t>the majority of</w:t>
      </w:r>
      <w:proofErr w:type="gramEnd"/>
      <w:r w:rsidRPr="00847E05">
        <w:rPr>
          <w:sz w:val="12"/>
        </w:rPr>
        <w:t xml:space="preserve"> people can the ideas which govern our lives be really changed. And this is because these ideas are deeply embedded in our actual behavior.</w:t>
      </w:r>
    </w:p>
    <w:p w14:paraId="0EDC3BFA" w14:textId="77777777" w:rsidR="00847E05" w:rsidRPr="00847E05" w:rsidRDefault="00847E05" w:rsidP="00847E05">
      <w:pPr>
        <w:rPr>
          <w:sz w:val="12"/>
        </w:rPr>
      </w:pPr>
      <w:r w:rsidRPr="00847E05">
        <w:rPr>
          <w:sz w:val="12"/>
        </w:rPr>
        <w:t xml:space="preserve">In this sense, Marx was more of an </w:t>
      </w:r>
      <w:proofErr w:type="spellStart"/>
      <w:r w:rsidRPr="00847E05">
        <w:rPr>
          <w:sz w:val="12"/>
        </w:rPr>
        <w:t>antiphilosopher</w:t>
      </w:r>
      <w:proofErr w:type="spellEnd"/>
      <w:r w:rsidRPr="00847E05">
        <w:rPr>
          <w:sz w:val="12"/>
        </w:rPr>
        <w:t xml:space="preserve"> than a philosopher. In fact, Etienne </w:t>
      </w:r>
      <w:proofErr w:type="spellStart"/>
      <w:r w:rsidRPr="00847E05">
        <w:rPr>
          <w:sz w:val="12"/>
        </w:rPr>
        <w:t>Balibar</w:t>
      </w:r>
      <w:proofErr w:type="spellEnd"/>
      <w:r w:rsidRPr="00847E05">
        <w:rPr>
          <w:sz w:val="12"/>
        </w:rPr>
        <w:t xml:space="preserve"> has called him ‘‘perhaps . . . the greatest </w:t>
      </w:r>
      <w:proofErr w:type="spellStart"/>
      <w:r w:rsidRPr="00847E05">
        <w:rPr>
          <w:sz w:val="12"/>
        </w:rPr>
        <w:t>antiphilosopher</w:t>
      </w:r>
      <w:proofErr w:type="spellEnd"/>
      <w:r w:rsidRPr="00847E05">
        <w:rPr>
          <w:sz w:val="12"/>
        </w:rPr>
        <w:t xml:space="preserve"> of the modern age.’ </w:t>
      </w:r>
      <w:proofErr w:type="spellStart"/>
      <w:r w:rsidRPr="00847E05">
        <w:rPr>
          <w:sz w:val="12"/>
        </w:rPr>
        <w:t>Antiphilosophers</w:t>
      </w:r>
      <w:proofErr w:type="spellEnd"/>
      <w:r w:rsidRPr="00847E05">
        <w:rPr>
          <w:sz w:val="12"/>
        </w:rPr>
        <w:t xml:space="preserve">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w:t>
      </w:r>
      <w:proofErr w:type="gramStart"/>
      <w:r w:rsidRPr="00847E05">
        <w:rPr>
          <w:sz w:val="12"/>
        </w:rPr>
        <w:t>has to</w:t>
      </w:r>
      <w:proofErr w:type="gramEnd"/>
      <w:r w:rsidRPr="00847E05">
        <w:rPr>
          <w:sz w:val="12"/>
        </w:rPr>
        <w:t xml:space="preserve"> begin with its opposite, </w:t>
      </w:r>
      <w:proofErr w:type="spellStart"/>
      <w:r w:rsidRPr="00847E05">
        <w:rPr>
          <w:sz w:val="12"/>
        </w:rPr>
        <w:t>nonphilosophy</w:t>
      </w:r>
      <w:proofErr w:type="spellEnd"/>
      <w:r w:rsidRPr="00847E05">
        <w:rPr>
          <w:sz w:val="12"/>
        </w:rPr>
        <w:t xml:space="preserve">. The philosopher, he remarked, must accept ‘‘what in man does not </w:t>
      </w:r>
      <w:proofErr w:type="spellStart"/>
      <w:r w:rsidRPr="00847E05">
        <w:rPr>
          <w:sz w:val="12"/>
        </w:rPr>
        <w:t>philosophise</w:t>
      </w:r>
      <w:proofErr w:type="spellEnd"/>
      <w:r w:rsidRPr="00847E05">
        <w:rPr>
          <w:sz w:val="12"/>
        </w:rPr>
        <w:t>, what is rather opposed to philosophy and abstract thought.’ He also commented that ‘‘</w:t>
      </w:r>
      <w:r w:rsidRPr="00847E05">
        <w:rPr>
          <w:rStyle w:val="Emphasis"/>
        </w:rPr>
        <w:t>it is</w:t>
      </w:r>
      <w:r w:rsidRPr="00847E05">
        <w:rPr>
          <w:sz w:val="12"/>
        </w:rPr>
        <w:t xml:space="preserve"> man </w:t>
      </w:r>
      <w:r w:rsidRPr="00847E05">
        <w:rPr>
          <w:rStyle w:val="Emphasis"/>
          <w:highlight w:val="green"/>
        </w:rPr>
        <w:t>[the human]</w:t>
      </w:r>
      <w:r w:rsidRPr="00847E05">
        <w:rPr>
          <w:rStyle w:val="Emphasis"/>
        </w:rPr>
        <w:t xml:space="preserve"> who </w:t>
      </w:r>
      <w:r w:rsidRPr="00847E05">
        <w:rPr>
          <w:rStyle w:val="Emphasis"/>
          <w:highlight w:val="green"/>
        </w:rPr>
        <w:t>thinks, not the Ego or Reason</w:t>
      </w:r>
      <w:r w:rsidRPr="00847E05">
        <w:rPr>
          <w:sz w:val="12"/>
        </w:rPr>
        <w:t xml:space="preserve">.’ As Alfred Schmidt observes, ‘‘The understanding of man as a needy, sensuous, physiological being is therefore the precondition of any theory of subjectivity.’’ </w:t>
      </w:r>
      <w:r w:rsidRPr="00847E05">
        <w:rPr>
          <w:rStyle w:val="StyleUnderline"/>
        </w:rPr>
        <w:t xml:space="preserve">Human </w:t>
      </w:r>
      <w:r w:rsidRPr="00847E05">
        <w:rPr>
          <w:rStyle w:val="StyleUnderline"/>
          <w:highlight w:val="green"/>
        </w:rPr>
        <w:t>consciousness</w:t>
      </w:r>
      <w:r w:rsidRPr="00847E05">
        <w:rPr>
          <w:sz w:val="12"/>
        </w:rPr>
        <w:t xml:space="preserve">, in other words, </w:t>
      </w:r>
      <w:r w:rsidRPr="00847E05">
        <w:rPr>
          <w:rStyle w:val="StyleUnderline"/>
          <w:highlight w:val="green"/>
        </w:rPr>
        <w:t>is corporeal</w:t>
      </w:r>
      <w:r w:rsidRPr="00847E05">
        <w:rPr>
          <w:sz w:val="12"/>
        </w:rPr>
        <w:t xml:space="preserve">—which is not to say that it is nothing more than the body. </w:t>
      </w:r>
      <w:r w:rsidRPr="00847E05">
        <w:rPr>
          <w:rStyle w:val="StyleUnderline"/>
        </w:rPr>
        <w:t xml:space="preserve">It is rather a sign of the way in which the body is always in a sense </w:t>
      </w:r>
      <w:r w:rsidRPr="00847E05">
        <w:rPr>
          <w:rStyle w:val="StyleUnderline"/>
          <w:highlight w:val="green"/>
        </w:rPr>
        <w:t>unfinished</w:t>
      </w:r>
      <w:r w:rsidRPr="00847E05">
        <w:rPr>
          <w:sz w:val="12"/>
        </w:rPr>
        <w:t xml:space="preserve">, </w:t>
      </w:r>
      <w:r w:rsidRPr="00847E05">
        <w:rPr>
          <w:rStyle w:val="StyleUnderline"/>
        </w:rPr>
        <w:t>open-ended</w:t>
      </w:r>
      <w:r w:rsidRPr="00847E05">
        <w:rPr>
          <w:sz w:val="12"/>
        </w:rPr>
        <w:t xml:space="preserve">, </w:t>
      </w:r>
      <w:r w:rsidRPr="00847E05">
        <w:rPr>
          <w:rStyle w:val="StyleUnderline"/>
        </w:rPr>
        <w:t xml:space="preserve">always </w:t>
      </w:r>
      <w:r w:rsidRPr="00847E05">
        <w:rPr>
          <w:rStyle w:val="StyleUnderline"/>
          <w:highlight w:val="green"/>
        </w:rPr>
        <w:t>capable of</w:t>
      </w:r>
      <w:r w:rsidRPr="00847E05">
        <w:rPr>
          <w:rStyle w:val="StyleUnderline"/>
        </w:rPr>
        <w:t xml:space="preserve"> more </w:t>
      </w:r>
      <w:r w:rsidRPr="00847E05">
        <w:rPr>
          <w:rStyle w:val="StyleUnderline"/>
          <w:highlight w:val="green"/>
        </w:rPr>
        <w:t>creative activity</w:t>
      </w:r>
      <w:r w:rsidRPr="00847E05">
        <w:rPr>
          <w:rStyle w:val="StyleUnderline"/>
        </w:rPr>
        <w:t xml:space="preserve"> than what it may be manifesting right now</w:t>
      </w:r>
      <w:r w:rsidRPr="00847E05">
        <w:rPr>
          <w:sz w:val="12"/>
        </w:rPr>
        <w:t>.</w:t>
      </w:r>
    </w:p>
    <w:p w14:paraId="31F5A06A" w14:textId="77777777" w:rsidR="00847E05" w:rsidRPr="00847E05" w:rsidRDefault="00847E05" w:rsidP="00847E05">
      <w:pPr>
        <w:rPr>
          <w:sz w:val="12"/>
        </w:rPr>
      </w:pPr>
      <w:r w:rsidRPr="00847E05">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w:t>
      </w:r>
      <w:proofErr w:type="gramStart"/>
      <w:r w:rsidRPr="00847E05">
        <w:rPr>
          <w:sz w:val="12"/>
        </w:rPr>
        <w:t>is</w:t>
      </w:r>
      <w:proofErr w:type="gramEnd"/>
      <w:r w:rsidRPr="00847E05">
        <w:rPr>
          <w:sz w:val="12"/>
        </w:rPr>
        <w:t xml:space="preserve"> bound up with such needs. </w:t>
      </w:r>
      <w:r w:rsidRPr="00847E05">
        <w:rPr>
          <w:rStyle w:val="StyleUnderline"/>
          <w:highlight w:val="green"/>
        </w:rPr>
        <w:t>Our</w:t>
      </w:r>
      <w:r w:rsidRPr="00847E05">
        <w:rPr>
          <w:rStyle w:val="StyleUnderline"/>
        </w:rPr>
        <w:t xml:space="preserve"> own kind of </w:t>
      </w:r>
      <w:r w:rsidRPr="00847E05">
        <w:rPr>
          <w:rStyle w:val="StyleUnderline"/>
          <w:highlight w:val="green"/>
        </w:rPr>
        <w:t>thinking is inseparable from</w:t>
      </w:r>
      <w:r w:rsidRPr="00847E05">
        <w:rPr>
          <w:rStyle w:val="StyleUnderline"/>
        </w:rPr>
        <w:t xml:space="preserve"> this sensory</w:t>
      </w:r>
      <w:r w:rsidRPr="00847E05">
        <w:rPr>
          <w:sz w:val="12"/>
        </w:rPr>
        <w:t xml:space="preserve">, </w:t>
      </w:r>
      <w:proofErr w:type="gramStart"/>
      <w:r w:rsidRPr="00847E05">
        <w:rPr>
          <w:rStyle w:val="StyleUnderline"/>
        </w:rPr>
        <w:t>practical</w:t>
      </w:r>
      <w:proofErr w:type="gramEnd"/>
      <w:r w:rsidRPr="00847E05">
        <w:rPr>
          <w:rStyle w:val="StyleUnderline"/>
        </w:rPr>
        <w:t xml:space="preserve"> and </w:t>
      </w:r>
      <w:r w:rsidRPr="00847E05">
        <w:rPr>
          <w:rStyle w:val="StyleUnderline"/>
          <w:highlight w:val="green"/>
        </w:rPr>
        <w:t>emotional context</w:t>
      </w:r>
      <w:r w:rsidRPr="00847E05">
        <w:rPr>
          <w:sz w:val="12"/>
        </w:rPr>
        <w:t xml:space="preserve">. </w:t>
      </w:r>
      <w:proofErr w:type="gramStart"/>
      <w:r w:rsidRPr="00847E05">
        <w:rPr>
          <w:sz w:val="12"/>
        </w:rPr>
        <w:t>This is why</w:t>
      </w:r>
      <w:proofErr w:type="gramEnd"/>
      <w:r w:rsidRPr="00847E05">
        <w:rPr>
          <w:sz w:val="12"/>
        </w:rPr>
        <w:t>, if a machine could think, we might not be able to understand what it was thinking.</w:t>
      </w:r>
    </w:p>
    <w:p w14:paraId="3717DDFF" w14:textId="77777777" w:rsidR="00847E05" w:rsidRPr="00847E05" w:rsidRDefault="00847E05" w:rsidP="00847E05">
      <w:pPr>
        <w:rPr>
          <w:sz w:val="12"/>
        </w:rPr>
      </w:pPr>
      <w:r w:rsidRPr="00847E05">
        <w:rPr>
          <w:sz w:val="12"/>
        </w:rPr>
        <w:t xml:space="preserve">The philosophy Marx broke with was for the most part a contemplative affair. Its typical scenario was that of a passive, isolated, disembodied human subject disinterestedly surveying an isolated object. Marx, as we have seen, rejected this kind of subject; but he also insisted that </w:t>
      </w:r>
      <w:r w:rsidRPr="00847E05">
        <w:rPr>
          <w:rStyle w:val="StyleUnderline"/>
          <w:highlight w:val="green"/>
        </w:rPr>
        <w:t>the object of</w:t>
      </w:r>
      <w:r w:rsidRPr="00847E05">
        <w:rPr>
          <w:rStyle w:val="StyleUnderline"/>
        </w:rPr>
        <w:t xml:space="preserve"> our </w:t>
      </w:r>
      <w:r w:rsidRPr="00847E05">
        <w:rPr>
          <w:rStyle w:val="StyleUnderline"/>
          <w:highlight w:val="green"/>
        </w:rPr>
        <w:t>knowledge</w:t>
      </w:r>
      <w:r w:rsidRPr="00847E05">
        <w:rPr>
          <w:rStyle w:val="StyleUnderline"/>
        </w:rPr>
        <w:t xml:space="preserve"> is not something eternally fixed and given</w:t>
      </w:r>
      <w:r w:rsidRPr="00847E05">
        <w:rPr>
          <w:sz w:val="12"/>
        </w:rPr>
        <w:t xml:space="preserve">. </w:t>
      </w:r>
      <w:r w:rsidRPr="00847E05">
        <w:rPr>
          <w:rStyle w:val="StyleUnderline"/>
        </w:rPr>
        <w:t xml:space="preserve">It </w:t>
      </w:r>
      <w:r w:rsidRPr="00847E05">
        <w:rPr>
          <w:rStyle w:val="StyleUnderline"/>
          <w:highlight w:val="green"/>
        </w:rPr>
        <w:t>is</w:t>
      </w:r>
      <w:r w:rsidRPr="00847E05">
        <w:rPr>
          <w:rStyle w:val="StyleUnderline"/>
        </w:rPr>
        <w:t xml:space="preserve"> more likely to be </w:t>
      </w:r>
      <w:r w:rsidRPr="00847E05">
        <w:rPr>
          <w:rStyle w:val="StyleUnderline"/>
          <w:highlight w:val="green"/>
        </w:rPr>
        <w:t>the product of</w:t>
      </w:r>
      <w:r w:rsidRPr="00847E05">
        <w:rPr>
          <w:rStyle w:val="StyleUnderline"/>
        </w:rPr>
        <w:t xml:space="preserve"> our own </w:t>
      </w:r>
      <w:r w:rsidRPr="00847E05">
        <w:rPr>
          <w:rStyle w:val="StyleUnderline"/>
          <w:highlight w:val="green"/>
        </w:rPr>
        <w:t>historical activity</w:t>
      </w:r>
      <w:r w:rsidRPr="00847E05">
        <w:rPr>
          <w:sz w:val="12"/>
        </w:rPr>
        <w:t xml:space="preserve">. Just as we </w:t>
      </w:r>
      <w:proofErr w:type="gramStart"/>
      <w:r w:rsidRPr="00847E05">
        <w:rPr>
          <w:sz w:val="12"/>
        </w:rPr>
        <w:t>have to</w:t>
      </w:r>
      <w:proofErr w:type="gramEnd"/>
      <w:r w:rsidRPr="00847E05">
        <w:rPr>
          <w:sz w:val="12"/>
        </w:rPr>
        <w:t xml:space="preserve"> rethink the subject as a form of practice, so we have to rethink the objective world as the result of human practice. And this means among other things that it can in principle be changed.</w:t>
      </w:r>
    </w:p>
    <w:p w14:paraId="29AC5129" w14:textId="77777777" w:rsidR="00847E05" w:rsidRPr="00847E05" w:rsidRDefault="00847E05" w:rsidP="00847E05">
      <w:pPr>
        <w:rPr>
          <w:sz w:val="8"/>
          <w:szCs w:val="8"/>
        </w:rPr>
      </w:pPr>
      <w:r w:rsidRPr="00847E05">
        <w:rPr>
          <w:sz w:val="8"/>
          <w:szCs w:val="8"/>
        </w:rPr>
        <w:t xml:space="preserve">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w:t>
      </w:r>
      <w:proofErr w:type="gramStart"/>
      <w:r w:rsidRPr="00847E05">
        <w:rPr>
          <w:sz w:val="8"/>
          <w:szCs w:val="8"/>
        </w:rPr>
        <w:t>them</w:t>
      </w:r>
      <w:proofErr w:type="gramEnd"/>
      <w:r w:rsidRPr="00847E05">
        <w:rPr>
          <w:sz w:val="8"/>
          <w:szCs w:val="8"/>
        </w:rPr>
        <w:t xml:space="preserve">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52B25D59" w14:textId="77777777" w:rsidR="00847E05" w:rsidRPr="00274384" w:rsidRDefault="00847E05" w:rsidP="00847E05">
      <w:pPr>
        <w:rPr>
          <w:color w:val="FF0000"/>
          <w:sz w:val="12"/>
        </w:rPr>
      </w:pPr>
      <w:r w:rsidRPr="00847E05">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847E05">
        <w:rPr>
          <w:rStyle w:val="StyleUnderline"/>
          <w:highlight w:val="green"/>
        </w:rPr>
        <w:t>There could be no material production</w:t>
      </w:r>
      <w:r w:rsidRPr="00847E05">
        <w:rPr>
          <w:rStyle w:val="StyleUnderline"/>
        </w:rPr>
        <w:t xml:space="preserve"> to keep us alive </w:t>
      </w:r>
      <w:r w:rsidRPr="00847E05">
        <w:rPr>
          <w:rStyle w:val="StyleUnderline"/>
          <w:highlight w:val="green"/>
        </w:rPr>
        <w:t>without social cooperation</w:t>
      </w:r>
      <w:r w:rsidRPr="00847E05">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w:t>
      </w:r>
      <w:r w:rsidRPr="00274384">
        <w:rPr>
          <w:color w:val="FF0000"/>
          <w:sz w:val="12"/>
        </w:rPr>
        <w:t xml:space="preserve">can see, </w:t>
      </w:r>
      <w:proofErr w:type="gramStart"/>
      <w:r w:rsidRPr="00274384">
        <w:rPr>
          <w:color w:val="FF0000"/>
          <w:sz w:val="12"/>
        </w:rPr>
        <w:t>hear</w:t>
      </w:r>
      <w:proofErr w:type="gramEnd"/>
      <w:r w:rsidRPr="00274384">
        <w:rPr>
          <w:color w:val="FF0000"/>
          <w:sz w:val="12"/>
        </w:rPr>
        <w:t xml:space="preserve"> and handle. Human bodies are lumps of material, but peculiarly creative, expressive ones; and it is this creativity that we call ‘‘mind.’’ To call human beings rational is to say that their behavior reveals a pattern of meaning or significance. </w:t>
      </w:r>
      <w:r w:rsidRPr="00274384">
        <w:rPr>
          <w:rStyle w:val="StyleUnderline"/>
          <w:color w:val="FF0000"/>
          <w:highlight w:val="green"/>
        </w:rPr>
        <w:t>Enlightenment materialists</w:t>
      </w:r>
      <w:r w:rsidRPr="00274384">
        <w:rPr>
          <w:rStyle w:val="StyleUnderline"/>
          <w:color w:val="FF0000"/>
        </w:rPr>
        <w:t xml:space="preserve"> have sometimes been rightly </w:t>
      </w:r>
      <w:r w:rsidRPr="00274384">
        <w:rPr>
          <w:rStyle w:val="StyleUnderline"/>
          <w:color w:val="FF0000"/>
          <w:highlight w:val="green"/>
        </w:rPr>
        <w:t>accused of reducing the world to</w:t>
      </w:r>
      <w:r w:rsidRPr="00274384">
        <w:rPr>
          <w:rStyle w:val="StyleUnderline"/>
          <w:color w:val="FF0000"/>
        </w:rPr>
        <w:t xml:space="preserve"> so much dead</w:t>
      </w:r>
      <w:r w:rsidRPr="00274384">
        <w:rPr>
          <w:color w:val="FF0000"/>
          <w:sz w:val="12"/>
        </w:rPr>
        <w:t xml:space="preserve">, </w:t>
      </w:r>
      <w:r w:rsidRPr="00274384">
        <w:rPr>
          <w:rStyle w:val="StyleUnderline"/>
          <w:color w:val="FF0000"/>
          <w:highlight w:val="green"/>
        </w:rPr>
        <w:t>meaningless matter</w:t>
      </w:r>
      <w:r w:rsidRPr="00274384">
        <w:rPr>
          <w:color w:val="FF0000"/>
          <w:sz w:val="12"/>
        </w:rPr>
        <w:t xml:space="preserve">. </w:t>
      </w:r>
      <w:r w:rsidRPr="00274384">
        <w:rPr>
          <w:rStyle w:val="StyleUnderline"/>
          <w:color w:val="FF0000"/>
        </w:rPr>
        <w:t xml:space="preserve">Just </w:t>
      </w:r>
      <w:r w:rsidRPr="00274384">
        <w:rPr>
          <w:rStyle w:val="StyleUnderline"/>
          <w:color w:val="FF0000"/>
          <w:highlight w:val="green"/>
        </w:rPr>
        <w:t>the reverse is true of Marx</w:t>
      </w:r>
      <w:r w:rsidRPr="00274384">
        <w:rPr>
          <w:color w:val="FF0000"/>
          <w:sz w:val="12"/>
        </w:rPr>
        <w:t xml:space="preserve">’s </w:t>
      </w:r>
      <w:r w:rsidRPr="00274384">
        <w:rPr>
          <w:rStyle w:val="StyleUnderline"/>
          <w:color w:val="FF0000"/>
        </w:rPr>
        <w:t>materialism</w:t>
      </w:r>
      <w:r w:rsidRPr="00274384">
        <w:rPr>
          <w:color w:val="FF0000"/>
          <w:sz w:val="12"/>
        </w:rPr>
        <w:t>.</w:t>
      </w:r>
    </w:p>
    <w:p w14:paraId="1FB3F5CD" w14:textId="77777777" w:rsidR="00847E05" w:rsidRPr="00274384" w:rsidRDefault="00847E05" w:rsidP="00847E05">
      <w:pPr>
        <w:rPr>
          <w:color w:val="FF0000"/>
          <w:sz w:val="12"/>
        </w:rPr>
      </w:pPr>
      <w:r w:rsidRPr="00274384">
        <w:rPr>
          <w:color w:val="FF0000"/>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274384">
        <w:rPr>
          <w:rStyle w:val="Emphasis"/>
          <w:color w:val="FF0000"/>
          <w:highlight w:val="green"/>
        </w:rPr>
        <w:t>Only on the back of</w:t>
      </w:r>
      <w:r w:rsidRPr="00274384">
        <w:rPr>
          <w:rStyle w:val="Emphasis"/>
          <w:color w:val="FF0000"/>
        </w:rPr>
        <w:t xml:space="preserve"> a </w:t>
      </w:r>
      <w:r w:rsidRPr="00274384">
        <w:rPr>
          <w:rStyle w:val="Emphasis"/>
          <w:color w:val="FF0000"/>
          <w:highlight w:val="green"/>
        </w:rPr>
        <w:t>material surplus</w:t>
      </w:r>
      <w:r w:rsidRPr="00274384">
        <w:rPr>
          <w:rStyle w:val="Emphasis"/>
          <w:color w:val="FF0000"/>
        </w:rPr>
        <w:t xml:space="preserve"> in society </w:t>
      </w:r>
      <w:r w:rsidRPr="00274384">
        <w:rPr>
          <w:rStyle w:val="Emphasis"/>
          <w:color w:val="FF0000"/>
          <w:highlight w:val="green"/>
        </w:rPr>
        <w:t>is it possible to produce</w:t>
      </w:r>
      <w:r w:rsidRPr="00274384">
        <w:rPr>
          <w:rStyle w:val="Emphasis"/>
          <w:color w:val="FF0000"/>
        </w:rPr>
        <w:t xml:space="preserve"> a </w:t>
      </w:r>
      <w:r w:rsidRPr="00274384">
        <w:rPr>
          <w:rStyle w:val="Emphasis"/>
          <w:color w:val="FF0000"/>
          <w:highlight w:val="green"/>
        </w:rPr>
        <w:t>professional elite</w:t>
      </w:r>
      <w:r w:rsidRPr="00274384">
        <w:rPr>
          <w:rStyle w:val="Emphasis"/>
          <w:color w:val="FF0000"/>
        </w:rPr>
        <w:t xml:space="preserve"> of priests, sages, artists, counsellors, Oxford dons and the like</w:t>
      </w:r>
      <w:r w:rsidRPr="00274384">
        <w:rPr>
          <w:color w:val="FF0000"/>
          <w:sz w:val="12"/>
        </w:rPr>
        <w:t>.</w:t>
      </w:r>
    </w:p>
    <w:p w14:paraId="55E9847A" w14:textId="77777777" w:rsidR="00847E05" w:rsidRPr="00274384" w:rsidRDefault="00847E05" w:rsidP="00847E05">
      <w:pPr>
        <w:rPr>
          <w:color w:val="FF0000"/>
          <w:sz w:val="12"/>
        </w:rPr>
      </w:pPr>
      <w:r w:rsidRPr="00274384">
        <w:rPr>
          <w:color w:val="FF0000"/>
          <w:sz w:val="12"/>
        </w:rPr>
        <w:t xml:space="preserve">Plato thought that philosophy required a leisured aristocratic elite. You cannot have literary salons and learned societies if everyone </w:t>
      </w:r>
      <w:proofErr w:type="gramStart"/>
      <w:r w:rsidRPr="00274384">
        <w:rPr>
          <w:color w:val="FF0000"/>
          <w:sz w:val="12"/>
        </w:rPr>
        <w:t>has to</w:t>
      </w:r>
      <w:proofErr w:type="gramEnd"/>
      <w:r w:rsidRPr="00274384">
        <w:rPr>
          <w:color w:val="FF0000"/>
          <w:sz w:val="12"/>
        </w:rPr>
        <w:t xml:space="preserve"> work just to keep social life ticking over. Ivory towers are as rare as bowling alleys in tribal cultures. (They are just as rare in advanced societies, where universities have become organs of corporate capitalism.) </w:t>
      </w:r>
      <w:r w:rsidRPr="00274384">
        <w:rPr>
          <w:rStyle w:val="StyleUnderline"/>
          <w:color w:val="FF0000"/>
          <w:highlight w:val="green"/>
        </w:rPr>
        <w:t>Because intellectuals do not</w:t>
      </w:r>
      <w:r w:rsidRPr="00274384">
        <w:rPr>
          <w:rStyle w:val="StyleUnderline"/>
          <w:color w:val="FF0000"/>
        </w:rPr>
        <w:t xml:space="preserve"> need to </w:t>
      </w:r>
      <w:proofErr w:type="spellStart"/>
      <w:r w:rsidRPr="00274384">
        <w:rPr>
          <w:rStyle w:val="StyleUnderline"/>
          <w:color w:val="FF0000"/>
          <w:highlight w:val="green"/>
        </w:rPr>
        <w:t>labour</w:t>
      </w:r>
      <w:proofErr w:type="spellEnd"/>
      <w:r w:rsidRPr="00274384">
        <w:rPr>
          <w:rStyle w:val="StyleUnderline"/>
          <w:color w:val="FF0000"/>
        </w:rPr>
        <w:t xml:space="preserve"> in the sense that bricklayers do</w:t>
      </w:r>
      <w:r w:rsidRPr="00274384">
        <w:rPr>
          <w:color w:val="FF0000"/>
          <w:sz w:val="12"/>
        </w:rPr>
        <w:t xml:space="preserve">, </w:t>
      </w:r>
      <w:r w:rsidRPr="00274384">
        <w:rPr>
          <w:rStyle w:val="StyleUnderline"/>
          <w:color w:val="FF0000"/>
          <w:highlight w:val="green"/>
        </w:rPr>
        <w:t>they</w:t>
      </w:r>
      <w:r w:rsidRPr="00274384">
        <w:rPr>
          <w:rStyle w:val="StyleUnderline"/>
          <w:color w:val="FF0000"/>
        </w:rPr>
        <w:t xml:space="preserve"> can come to </w:t>
      </w:r>
      <w:r w:rsidRPr="00274384">
        <w:rPr>
          <w:rStyle w:val="StyleUnderline"/>
          <w:color w:val="FF0000"/>
          <w:highlight w:val="green"/>
        </w:rPr>
        <w:t>regard</w:t>
      </w:r>
      <w:r w:rsidRPr="00274384">
        <w:rPr>
          <w:rStyle w:val="StyleUnderline"/>
          <w:color w:val="FF0000"/>
        </w:rPr>
        <w:t xml:space="preserve"> themselves and </w:t>
      </w:r>
      <w:r w:rsidRPr="00274384">
        <w:rPr>
          <w:rStyle w:val="StyleUnderline"/>
          <w:color w:val="FF0000"/>
          <w:highlight w:val="green"/>
        </w:rPr>
        <w:t>their ideas as independent of</w:t>
      </w:r>
      <w:r w:rsidRPr="00274384">
        <w:rPr>
          <w:rStyle w:val="StyleUnderline"/>
          <w:color w:val="FF0000"/>
        </w:rPr>
        <w:t xml:space="preserve"> the rest of </w:t>
      </w:r>
      <w:r w:rsidRPr="00274384">
        <w:rPr>
          <w:rStyle w:val="StyleUnderline"/>
          <w:color w:val="FF0000"/>
          <w:highlight w:val="green"/>
        </w:rPr>
        <w:t>social existence</w:t>
      </w:r>
      <w:r w:rsidRPr="00274384">
        <w:rPr>
          <w:color w:val="FF0000"/>
          <w:sz w:val="12"/>
        </w:rPr>
        <w:t xml:space="preserve">. And this is one of the many things that Marxists mean by ideology. </w:t>
      </w:r>
      <w:r w:rsidRPr="00274384">
        <w:rPr>
          <w:rStyle w:val="StyleUnderline"/>
          <w:color w:val="FF0000"/>
        </w:rPr>
        <w:t xml:space="preserve">Such people </w:t>
      </w:r>
      <w:r w:rsidRPr="00274384">
        <w:rPr>
          <w:rStyle w:val="StyleUnderline"/>
          <w:color w:val="FF0000"/>
          <w:highlight w:val="green"/>
        </w:rPr>
        <w:t>tend not to see</w:t>
      </w:r>
      <w:r w:rsidRPr="00274384">
        <w:rPr>
          <w:rStyle w:val="StyleUnderline"/>
          <w:color w:val="FF0000"/>
        </w:rPr>
        <w:t xml:space="preserve"> that </w:t>
      </w:r>
      <w:r w:rsidRPr="00274384">
        <w:rPr>
          <w:rStyle w:val="StyleUnderline"/>
          <w:color w:val="FF0000"/>
          <w:highlight w:val="green"/>
        </w:rPr>
        <w:t>their</w:t>
      </w:r>
      <w:r w:rsidRPr="00274384">
        <w:rPr>
          <w:rStyle w:val="StyleUnderline"/>
          <w:color w:val="FF0000"/>
        </w:rPr>
        <w:t xml:space="preserve"> very </w:t>
      </w:r>
      <w:r w:rsidRPr="00274384">
        <w:rPr>
          <w:rStyle w:val="StyleUnderline"/>
          <w:color w:val="FF0000"/>
          <w:highlight w:val="green"/>
        </w:rPr>
        <w:t>distance</w:t>
      </w:r>
      <w:r w:rsidRPr="00274384">
        <w:rPr>
          <w:rStyle w:val="StyleUnderline"/>
          <w:color w:val="FF0000"/>
        </w:rPr>
        <w:t xml:space="preserve"> from society </w:t>
      </w:r>
      <w:r w:rsidRPr="00274384">
        <w:rPr>
          <w:rStyle w:val="StyleUnderline"/>
          <w:color w:val="FF0000"/>
          <w:highlight w:val="green"/>
        </w:rPr>
        <w:t>is</w:t>
      </w:r>
      <w:r w:rsidRPr="00274384">
        <w:rPr>
          <w:rStyle w:val="StyleUnderline"/>
          <w:color w:val="FF0000"/>
        </w:rPr>
        <w:t xml:space="preserve"> itself </w:t>
      </w:r>
      <w:r w:rsidRPr="00274384">
        <w:rPr>
          <w:rStyle w:val="StyleUnderline"/>
          <w:color w:val="FF0000"/>
          <w:highlight w:val="green"/>
        </w:rPr>
        <w:t>socially conditioned</w:t>
      </w:r>
      <w:r w:rsidRPr="00274384">
        <w:rPr>
          <w:color w:val="FF0000"/>
          <w:sz w:val="12"/>
        </w:rPr>
        <w:t xml:space="preserve">. </w:t>
      </w:r>
      <w:r w:rsidRPr="00274384">
        <w:rPr>
          <w:rStyle w:val="Emphasis"/>
          <w:color w:val="FF0000"/>
          <w:highlight w:val="green"/>
        </w:rPr>
        <w:t>The prejudice that thought is independent</w:t>
      </w:r>
      <w:r w:rsidRPr="00274384">
        <w:rPr>
          <w:rStyle w:val="Emphasis"/>
          <w:color w:val="FF0000"/>
        </w:rPr>
        <w:t xml:space="preserve"> of reality </w:t>
      </w:r>
      <w:r w:rsidRPr="00274384">
        <w:rPr>
          <w:rStyle w:val="Emphasis"/>
          <w:color w:val="FF0000"/>
          <w:highlight w:val="green"/>
        </w:rPr>
        <w:t>is itself shaped by social reality</w:t>
      </w:r>
      <w:r w:rsidRPr="00274384">
        <w:rPr>
          <w:color w:val="FF0000"/>
          <w:sz w:val="12"/>
        </w:rPr>
        <w:t>.</w:t>
      </w:r>
    </w:p>
    <w:p w14:paraId="719F3936" w14:textId="77777777" w:rsidR="005F0FA0" w:rsidRPr="00274384" w:rsidRDefault="005F0FA0" w:rsidP="005F0FA0">
      <w:pPr>
        <w:rPr>
          <w:color w:val="FF0000"/>
        </w:rPr>
      </w:pPr>
    </w:p>
    <w:sectPr w:rsidR="005F0FA0" w:rsidRPr="00274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52212"/>
    <w:multiLevelType w:val="hybridMultilevel"/>
    <w:tmpl w:val="170A3B86"/>
    <w:lvl w:ilvl="0" w:tplc="0FA0BB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24"/>
  </w:num>
  <w:num w:numId="13">
    <w:abstractNumId w:val="19"/>
  </w:num>
  <w:num w:numId="14">
    <w:abstractNumId w:val="13"/>
  </w:num>
  <w:num w:numId="15">
    <w:abstractNumId w:val="11"/>
  </w:num>
  <w:num w:numId="16">
    <w:abstractNumId w:val="25"/>
  </w:num>
  <w:num w:numId="17">
    <w:abstractNumId w:val="27"/>
  </w:num>
  <w:num w:numId="18">
    <w:abstractNumId w:val="18"/>
  </w:num>
  <w:num w:numId="19">
    <w:abstractNumId w:val="31"/>
  </w:num>
  <w:num w:numId="20">
    <w:abstractNumId w:val="33"/>
  </w:num>
  <w:num w:numId="21">
    <w:abstractNumId w:val="32"/>
  </w:num>
  <w:num w:numId="22">
    <w:abstractNumId w:val="12"/>
  </w:num>
  <w:num w:numId="23">
    <w:abstractNumId w:val="28"/>
  </w:num>
  <w:num w:numId="24">
    <w:abstractNumId w:val="23"/>
  </w:num>
  <w:num w:numId="25">
    <w:abstractNumId w:val="26"/>
  </w:num>
  <w:num w:numId="26">
    <w:abstractNumId w:val="16"/>
  </w:num>
  <w:num w:numId="27">
    <w:abstractNumId w:val="30"/>
  </w:num>
  <w:num w:numId="28">
    <w:abstractNumId w:val="15"/>
  </w:num>
  <w:num w:numId="29">
    <w:abstractNumId w:val="17"/>
  </w:num>
  <w:num w:numId="30">
    <w:abstractNumId w:val="29"/>
  </w:num>
  <w:num w:numId="31">
    <w:abstractNumId w:val="20"/>
  </w:num>
  <w:num w:numId="32">
    <w:abstractNumId w:val="14"/>
  </w:num>
  <w:num w:numId="33">
    <w:abstractNumId w:val="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4291"/>
    <w:rsid w:val="000139A3"/>
    <w:rsid w:val="0002403F"/>
    <w:rsid w:val="00033EE3"/>
    <w:rsid w:val="00077CEC"/>
    <w:rsid w:val="000B3B28"/>
    <w:rsid w:val="000B3BBB"/>
    <w:rsid w:val="00100833"/>
    <w:rsid w:val="00104529"/>
    <w:rsid w:val="00105942"/>
    <w:rsid w:val="00106F4E"/>
    <w:rsid w:val="00107396"/>
    <w:rsid w:val="00144A4C"/>
    <w:rsid w:val="00176AB0"/>
    <w:rsid w:val="00177B7D"/>
    <w:rsid w:val="0018322D"/>
    <w:rsid w:val="001B5776"/>
    <w:rsid w:val="001E527A"/>
    <w:rsid w:val="001F78CE"/>
    <w:rsid w:val="00232BAF"/>
    <w:rsid w:val="00236318"/>
    <w:rsid w:val="00251FC7"/>
    <w:rsid w:val="00261C9F"/>
    <w:rsid w:val="00274384"/>
    <w:rsid w:val="002855A7"/>
    <w:rsid w:val="0029322A"/>
    <w:rsid w:val="002B146A"/>
    <w:rsid w:val="002B415A"/>
    <w:rsid w:val="002B5E17"/>
    <w:rsid w:val="002C2848"/>
    <w:rsid w:val="00310B8F"/>
    <w:rsid w:val="00315690"/>
    <w:rsid w:val="00316B75"/>
    <w:rsid w:val="00325646"/>
    <w:rsid w:val="003460F2"/>
    <w:rsid w:val="00372F3E"/>
    <w:rsid w:val="0038158C"/>
    <w:rsid w:val="003902BA"/>
    <w:rsid w:val="003905D9"/>
    <w:rsid w:val="003A09E2"/>
    <w:rsid w:val="003B79ED"/>
    <w:rsid w:val="00407037"/>
    <w:rsid w:val="004605D6"/>
    <w:rsid w:val="00494EFC"/>
    <w:rsid w:val="004B1157"/>
    <w:rsid w:val="004C60E8"/>
    <w:rsid w:val="004E3579"/>
    <w:rsid w:val="004E728B"/>
    <w:rsid w:val="004F39E0"/>
    <w:rsid w:val="004F5834"/>
    <w:rsid w:val="00516B44"/>
    <w:rsid w:val="00537BD5"/>
    <w:rsid w:val="00550987"/>
    <w:rsid w:val="0057268A"/>
    <w:rsid w:val="005D2912"/>
    <w:rsid w:val="005D3343"/>
    <w:rsid w:val="005F0FA0"/>
    <w:rsid w:val="005F7636"/>
    <w:rsid w:val="00601E6D"/>
    <w:rsid w:val="00603B4E"/>
    <w:rsid w:val="006065BD"/>
    <w:rsid w:val="00644912"/>
    <w:rsid w:val="00645FA9"/>
    <w:rsid w:val="00647866"/>
    <w:rsid w:val="0065685F"/>
    <w:rsid w:val="00665003"/>
    <w:rsid w:val="00670160"/>
    <w:rsid w:val="006A2AD0"/>
    <w:rsid w:val="006A5EC3"/>
    <w:rsid w:val="006C2375"/>
    <w:rsid w:val="006D4ECC"/>
    <w:rsid w:val="0071234E"/>
    <w:rsid w:val="00722258"/>
    <w:rsid w:val="007243E5"/>
    <w:rsid w:val="00766EA0"/>
    <w:rsid w:val="00795718"/>
    <w:rsid w:val="007A2226"/>
    <w:rsid w:val="007F5B66"/>
    <w:rsid w:val="00823A1C"/>
    <w:rsid w:val="00845B9D"/>
    <w:rsid w:val="00847E05"/>
    <w:rsid w:val="00860984"/>
    <w:rsid w:val="00863FE6"/>
    <w:rsid w:val="00864D16"/>
    <w:rsid w:val="008B3ECB"/>
    <w:rsid w:val="008B4E85"/>
    <w:rsid w:val="008C1B2E"/>
    <w:rsid w:val="008E48DB"/>
    <w:rsid w:val="008F0664"/>
    <w:rsid w:val="0091627E"/>
    <w:rsid w:val="00916ACB"/>
    <w:rsid w:val="0097032B"/>
    <w:rsid w:val="009D2EAD"/>
    <w:rsid w:val="009D54B2"/>
    <w:rsid w:val="009E1922"/>
    <w:rsid w:val="009F7ED2"/>
    <w:rsid w:val="00A85AB5"/>
    <w:rsid w:val="00A93661"/>
    <w:rsid w:val="00A95652"/>
    <w:rsid w:val="00AC0AB8"/>
    <w:rsid w:val="00AE6DE0"/>
    <w:rsid w:val="00B33C6D"/>
    <w:rsid w:val="00B4508F"/>
    <w:rsid w:val="00B55AD5"/>
    <w:rsid w:val="00B8057C"/>
    <w:rsid w:val="00BD6238"/>
    <w:rsid w:val="00BF593B"/>
    <w:rsid w:val="00BF773A"/>
    <w:rsid w:val="00BF7E81"/>
    <w:rsid w:val="00C13773"/>
    <w:rsid w:val="00C17CC8"/>
    <w:rsid w:val="00C734CF"/>
    <w:rsid w:val="00C83417"/>
    <w:rsid w:val="00C9604F"/>
    <w:rsid w:val="00CA19AA"/>
    <w:rsid w:val="00CC5298"/>
    <w:rsid w:val="00CD736E"/>
    <w:rsid w:val="00CD798D"/>
    <w:rsid w:val="00CE161E"/>
    <w:rsid w:val="00CF412C"/>
    <w:rsid w:val="00CF59A8"/>
    <w:rsid w:val="00CF72F8"/>
    <w:rsid w:val="00D325A9"/>
    <w:rsid w:val="00D36A8A"/>
    <w:rsid w:val="00D37EED"/>
    <w:rsid w:val="00D61409"/>
    <w:rsid w:val="00D6691E"/>
    <w:rsid w:val="00D71170"/>
    <w:rsid w:val="00D84291"/>
    <w:rsid w:val="00DA1C92"/>
    <w:rsid w:val="00DA25D4"/>
    <w:rsid w:val="00DA6538"/>
    <w:rsid w:val="00DB33D2"/>
    <w:rsid w:val="00E15E75"/>
    <w:rsid w:val="00E306E6"/>
    <w:rsid w:val="00E5262C"/>
    <w:rsid w:val="00EC7DC4"/>
    <w:rsid w:val="00ED30CF"/>
    <w:rsid w:val="00F176EF"/>
    <w:rsid w:val="00F45E10"/>
    <w:rsid w:val="00F55DF7"/>
    <w:rsid w:val="00F619AE"/>
    <w:rsid w:val="00F6364A"/>
    <w:rsid w:val="00F71C40"/>
    <w:rsid w:val="00F90B0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CBBC5"/>
  <w15:chartTrackingRefBased/>
  <w15:docId w15:val="{A7D9D216-CDC6-46E0-99B5-04B86AC9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0FA0"/>
    <w:rPr>
      <w:rFonts w:ascii="Calibri" w:hAnsi="Calibri" w:cs="Calibri"/>
    </w:rPr>
  </w:style>
  <w:style w:type="paragraph" w:styleId="Heading1">
    <w:name w:val="heading 1"/>
    <w:aliases w:val="Pocket"/>
    <w:basedOn w:val="Normal"/>
    <w:next w:val="Normal"/>
    <w:link w:val="Heading1Char"/>
    <w:qFormat/>
    <w:rsid w:val="005F0F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0F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5F0F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5F0F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F0F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FA0"/>
  </w:style>
  <w:style w:type="character" w:customStyle="1" w:styleId="Heading1Char">
    <w:name w:val="Heading 1 Char"/>
    <w:aliases w:val="Pocket Char"/>
    <w:basedOn w:val="DefaultParagraphFont"/>
    <w:link w:val="Heading1"/>
    <w:rsid w:val="005F0F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0FA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5F0F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5F0FA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5F0F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0FA0"/>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5F0FA0"/>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5F0FA0"/>
    <w:rPr>
      <w:color w:val="auto"/>
      <w:u w:val="none"/>
    </w:rPr>
  </w:style>
  <w:style w:type="character" w:styleId="FollowedHyperlink">
    <w:name w:val="FollowedHyperlink"/>
    <w:basedOn w:val="DefaultParagraphFont"/>
    <w:uiPriority w:val="99"/>
    <w:semiHidden/>
    <w:unhideWhenUsed/>
    <w:rsid w:val="005F0FA0"/>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Clear"/>
    <w:basedOn w:val="Heading1"/>
    <w:link w:val="Hyperlink"/>
    <w:autoRedefine/>
    <w:uiPriority w:val="99"/>
    <w:qFormat/>
    <w:rsid w:val="006449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44912"/>
    <w:pPr>
      <w:ind w:left="720"/>
      <w:jc w:val="both"/>
    </w:pPr>
    <w:rPr>
      <w:b/>
      <w:iCs/>
      <w:u w:val="single"/>
    </w:rPr>
  </w:style>
  <w:style w:type="character" w:customStyle="1" w:styleId="AnalyticsChar">
    <w:name w:val="Analytics Char"/>
    <w:basedOn w:val="DefaultParagraphFont"/>
    <w:link w:val="Analytics"/>
    <w:rsid w:val="00644912"/>
    <w:rPr>
      <w:rFonts w:ascii="Times New Roman" w:hAnsi="Times New Roman"/>
    </w:rPr>
  </w:style>
  <w:style w:type="paragraph" w:customStyle="1" w:styleId="Analytics">
    <w:name w:val="Analytics"/>
    <w:basedOn w:val="Normal"/>
    <w:link w:val="AnalyticsChar"/>
    <w:qFormat/>
    <w:rsid w:val="00644912"/>
    <w:pPr>
      <w:tabs>
        <w:tab w:val="left" w:pos="1980"/>
      </w:tabs>
      <w:spacing w:line="480" w:lineRule="auto"/>
    </w:pPr>
    <w:rPr>
      <w:rFonts w:ascii="Times New Roman" w:hAnsi="Times New Roman" w:cstheme="minorBidi"/>
    </w:rPr>
  </w:style>
  <w:style w:type="paragraph" w:styleId="ListParagraph">
    <w:name w:val="List Paragraph"/>
    <w:aliases w:val="6 font"/>
    <w:basedOn w:val="Normal"/>
    <w:uiPriority w:val="34"/>
    <w:unhideWhenUsed/>
    <w:qFormat/>
    <w:rsid w:val="0029322A"/>
    <w:pPr>
      <w:ind w:left="720"/>
      <w:contextualSpacing/>
    </w:pPr>
  </w:style>
  <w:style w:type="character" w:styleId="Strong">
    <w:name w:val="Strong"/>
    <w:basedOn w:val="DefaultParagraphFont"/>
    <w:uiPriority w:val="22"/>
    <w:qFormat/>
    <w:rsid w:val="0065685F"/>
    <w:rPr>
      <w:b/>
      <w:bCs/>
    </w:rPr>
  </w:style>
  <w:style w:type="character" w:styleId="UnresolvedMention">
    <w:name w:val="Unresolved Mention"/>
    <w:basedOn w:val="DefaultParagraphFont"/>
    <w:uiPriority w:val="99"/>
    <w:semiHidden/>
    <w:unhideWhenUsed/>
    <w:rsid w:val="005F0FA0"/>
    <w:rPr>
      <w:color w:val="605E5C"/>
      <w:shd w:val="clear" w:color="auto" w:fill="E1DFDD"/>
    </w:rPr>
  </w:style>
  <w:style w:type="paragraph" w:customStyle="1" w:styleId="gbsmj">
    <w:name w:val="gbs mj"/>
    <w:link w:val="gbsmjChar"/>
    <w:uiPriority w:val="4"/>
    <w:qFormat/>
    <w:rsid w:val="005F0FA0"/>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5F0FA0"/>
    <w:rPr>
      <w:rFonts w:ascii="Book Antiqua" w:eastAsia="Times New Roman" w:hAnsi="Book Antiqua" w:cs="Times New Roman"/>
      <w:sz w:val="20"/>
      <w:szCs w:val="24"/>
    </w:rPr>
  </w:style>
  <w:style w:type="paragraph" w:customStyle="1" w:styleId="Emphasize">
    <w:name w:val="Emphasize"/>
    <w:basedOn w:val="Normal"/>
    <w:uiPriority w:val="7"/>
    <w:qFormat/>
    <w:rsid w:val="005F0FA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5F0FA0"/>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DocumentMap">
    <w:name w:val="Document Map"/>
    <w:basedOn w:val="Normal"/>
    <w:link w:val="DocumentMapChar"/>
    <w:uiPriority w:val="99"/>
    <w:semiHidden/>
    <w:unhideWhenUsed/>
    <w:rsid w:val="005F0F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0FA0"/>
    <w:rPr>
      <w:rFonts w:ascii="Lucida Grande" w:hAnsi="Lucida Grande" w:cs="Lucida Grande"/>
      <w:sz w:val="24"/>
    </w:rPr>
  </w:style>
  <w:style w:type="paragraph" w:customStyle="1" w:styleId="Style4">
    <w:name w:val="Style4"/>
    <w:basedOn w:val="Normal"/>
    <w:qFormat/>
    <w:rsid w:val="005F0FA0"/>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5F0FA0"/>
  </w:style>
  <w:style w:type="character" w:customStyle="1" w:styleId="StyleStyle49ptChar">
    <w:name w:val="Style Style4 + 9 pt Char"/>
    <w:basedOn w:val="DefaultParagraphFont"/>
    <w:link w:val="StyleStyle49pt"/>
    <w:locked/>
    <w:rsid w:val="005F0FA0"/>
    <w:rPr>
      <w:rFonts w:ascii="Times New Roman" w:eastAsia="Times New Roman" w:hAnsi="Times New Roman" w:cs="Calibri"/>
      <w:sz w:val="20"/>
      <w:u w:val="single"/>
    </w:rPr>
  </w:style>
  <w:style w:type="character" w:customStyle="1" w:styleId="StyleTimesNewRoman9pt">
    <w:name w:val="Style Times New Roman 9 pt"/>
    <w:rsid w:val="005F0FA0"/>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F0FA0"/>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5F0FA0"/>
    <w:pPr>
      <w:widowControl w:val="0"/>
      <w:suppressAutoHyphens/>
      <w:spacing w:after="200"/>
      <w:contextualSpacing/>
    </w:pPr>
    <w:rPr>
      <w:rFonts w:asciiTheme="minorHAnsi" w:hAnsiTheme="minorHAnsi"/>
      <w:b/>
      <w:u w:val="single"/>
    </w:rPr>
  </w:style>
  <w:style w:type="paragraph" w:customStyle="1" w:styleId="Analytic">
    <w:name w:val="Analytic"/>
    <w:basedOn w:val="Heading4"/>
    <w:link w:val="AnalyticChar"/>
    <w:qFormat/>
    <w:rsid w:val="005F0FA0"/>
    <w:rPr>
      <w:color w:val="000000" w:themeColor="text1"/>
    </w:rPr>
  </w:style>
  <w:style w:type="character" w:customStyle="1" w:styleId="AnalyticChar">
    <w:name w:val="Analytic Char"/>
    <w:basedOn w:val="DefaultParagraphFont"/>
    <w:link w:val="Analytic"/>
    <w:rsid w:val="005F0FA0"/>
    <w:rPr>
      <w:rFonts w:ascii="Calibri" w:eastAsiaTheme="majorEastAsia" w:hAnsi="Calibri" w:cstheme="majorBidi"/>
      <w:b/>
      <w:iCs/>
      <w:color w:val="000000" w:themeColor="text1"/>
      <w:sz w:val="26"/>
    </w:rPr>
  </w:style>
  <w:style w:type="character" w:customStyle="1" w:styleId="CardTextChar">
    <w:name w:val="CardText Char"/>
    <w:link w:val="CardText"/>
    <w:locked/>
    <w:rsid w:val="005F0FA0"/>
    <w:rPr>
      <w:rFonts w:ascii="Georgia" w:hAnsi="Georgia" w:cs="Calibri"/>
    </w:rPr>
  </w:style>
  <w:style w:type="paragraph" w:customStyle="1" w:styleId="CardText">
    <w:name w:val="CardText"/>
    <w:basedOn w:val="Normal"/>
    <w:link w:val="CardTextChar"/>
    <w:qFormat/>
    <w:rsid w:val="005F0FA0"/>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s://philpapers.org/archive/STETAM-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ukespace.lib.duke.edu/dspace/bitstream/handle/10161/18680/Carpenter_duke_0066D_14978.pdf?sequence=1&amp;isAllowed=y" TargetMode="External"/><Relationship Id="rId12" Type="http://schemas.openxmlformats.org/officeDocument/2006/relationships/hyperlink" Target="https://www.researchgate.net/publication/338327276_Dynamic_Efficiency_in_a_Planned_Economy_Innovation_and_Entrepreneurship_Without_Markets%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www.nickbostrom.com/papers/vulnerable.pdf" TargetMode="External"/><Relationship Id="rId11" Type="http://schemas.openxmlformats.org/officeDocument/2006/relationships/hyperlink" Target="http://ro.uow.edu.au/cgi/viewcontent.cgi?article=4274&amp;context=these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hamptoninstitution.org/why-black-people-need-maoism.html" TargetMode="External"/><Relationship Id="rId4" Type="http://schemas.openxmlformats.org/officeDocument/2006/relationships/settings" Target="settings.xml"/><Relationship Id="rId9" Type="http://schemas.openxmlformats.org/officeDocument/2006/relationships/hyperlink" Target="https://www.marxists.org/history/etol/newspape/socialistvoice/partyPR46.html"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41325</Words>
  <Characters>235557</Characters>
  <Application>Microsoft Office Word</Application>
  <DocSecurity>0</DocSecurity>
  <Lines>1962</Lines>
  <Paragraphs>552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29</cp:revision>
  <dcterms:created xsi:type="dcterms:W3CDTF">2021-12-05T00:57:00Z</dcterms:created>
  <dcterms:modified xsi:type="dcterms:W3CDTF">2021-12-05T03:24:00Z</dcterms:modified>
</cp:coreProperties>
</file>