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DF4FF" w14:textId="18CE4258" w:rsidR="00A95652" w:rsidRDefault="00CD382B" w:rsidP="00CD382B">
      <w:pPr>
        <w:pStyle w:val="Heading1"/>
      </w:pPr>
      <w:r w:rsidRPr="00CD382B">
        <w:t>Speech 1AC Loyola Rd 6 vs Plano 9-5 12AM</w:t>
      </w:r>
    </w:p>
    <w:p w14:paraId="3BD3E9F5" w14:textId="7280DB16" w:rsidR="009D1307" w:rsidRPr="009D1307" w:rsidRDefault="009D1307" w:rsidP="009D1307">
      <w:pPr>
        <w:pStyle w:val="Heading4"/>
      </w:pPr>
      <w:r>
        <w:t xml:space="preserve">Theory after </w:t>
      </w:r>
      <w:proofErr w:type="spellStart"/>
      <w:r>
        <w:t>phil</w:t>
      </w:r>
      <w:proofErr w:type="spellEnd"/>
    </w:p>
    <w:p w14:paraId="1A868AE0" w14:textId="79F1DBE4" w:rsidR="003E5D37" w:rsidRDefault="003E5D37" w:rsidP="003E5D37">
      <w:pPr>
        <w:pStyle w:val="Heading3"/>
      </w:pPr>
      <w:r>
        <w:t>FW</w:t>
      </w:r>
    </w:p>
    <w:p w14:paraId="2BAE331B" w14:textId="77777777" w:rsidR="003E5D37" w:rsidRPr="000635C0" w:rsidRDefault="003E5D37" w:rsidP="003E5D37">
      <w:pPr>
        <w:pStyle w:val="Heading4"/>
        <w:spacing w:before="0" w:line="276" w:lineRule="auto"/>
        <w:rPr>
          <w:rFonts w:asciiTheme="minorHAnsi" w:hAnsiTheme="minorHAnsi" w:cstheme="minorHAnsi"/>
        </w:rPr>
      </w:pPr>
      <w:r w:rsidRPr="000635C0">
        <w:rPr>
          <w:rFonts w:asciiTheme="minorHAnsi" w:hAnsiTheme="minorHAnsi" w:cstheme="minorHAnsi"/>
        </w:rPr>
        <w:t xml:space="preserve">Perspectivism is true – </w:t>
      </w:r>
    </w:p>
    <w:p w14:paraId="54EB6514" w14:textId="77777777" w:rsidR="003E5D37" w:rsidRPr="000635C0" w:rsidRDefault="003E5D37" w:rsidP="003E5D37">
      <w:pPr>
        <w:pStyle w:val="Heading4"/>
        <w:spacing w:before="0" w:line="276" w:lineRule="auto"/>
        <w:rPr>
          <w:rFonts w:asciiTheme="minorHAnsi" w:hAnsiTheme="minorHAnsi" w:cstheme="minorHAnsi"/>
        </w:rPr>
      </w:pPr>
      <w:r w:rsidRPr="000635C0">
        <w:rPr>
          <w:rFonts w:asciiTheme="minorHAnsi" w:hAnsiTheme="minorHAnsi" w:cstheme="minorHAnsi"/>
        </w:rPr>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5919B09" w14:textId="77777777" w:rsidR="003E5D37" w:rsidRPr="000635C0" w:rsidRDefault="003E5D37" w:rsidP="003E5D37">
      <w:pPr>
        <w:pStyle w:val="Heading4"/>
      </w:pPr>
      <w:r w:rsidRPr="000635C0">
        <w:t xml:space="preserve">2] Resolvability – </w:t>
      </w:r>
      <w:r w:rsidRPr="000635C0">
        <w:rPr>
          <w:rFonts w:cs="Calibri"/>
        </w:rPr>
        <w:t xml:space="preserve">Centuries of moral debate proves we can’t come to an objectively correct </w:t>
      </w:r>
      <w:proofErr w:type="gramStart"/>
      <w:r w:rsidRPr="000635C0">
        <w:rPr>
          <w:rFonts w:cs="Calibri"/>
        </w:rPr>
        <w:t>answer</w:t>
      </w:r>
      <w:proofErr w:type="gramEnd"/>
      <w:r w:rsidRPr="000635C0">
        <w:rPr>
          <w:rFonts w:cs="Calibri"/>
        </w:rPr>
        <w:t xml:space="preserve"> so it has to be indexed to individual subjects. High school debaters can’t come to a correct conclusion on their own and moral dilemmas are too complicated to “solve” in 45 minutes, so you should prefer a perspectivist account.</w:t>
      </w:r>
    </w:p>
    <w:p w14:paraId="4D950D48" w14:textId="22107F86" w:rsidR="003E5D37" w:rsidRPr="000635C0" w:rsidRDefault="003E5D37" w:rsidP="003E5D37">
      <w:pPr>
        <w:pStyle w:val="Heading4"/>
      </w:pPr>
      <w:r w:rsidRPr="000635C0">
        <w:rPr>
          <w:rFonts w:asciiTheme="minorHAnsi" w:hAnsiTheme="minorHAnsi" w:cstheme="minorHAnsi"/>
        </w:rPr>
        <w:t>3]</w:t>
      </w:r>
      <w:r w:rsidRPr="000635C0">
        <w:t xml:space="preserve"> Subjectivity only has meaning when it interacts with other machines – there are no intrinsic values and a failure to recognize that stratifies subjects and reifies violence. </w:t>
      </w:r>
    </w:p>
    <w:p w14:paraId="6A2B7498" w14:textId="77777777" w:rsidR="003E5D37" w:rsidRPr="000635C0" w:rsidRDefault="003E5D37" w:rsidP="003E5D37">
      <w:pPr>
        <w:rPr>
          <w:sz w:val="16"/>
          <w:szCs w:val="16"/>
        </w:rPr>
      </w:pPr>
      <w:proofErr w:type="spellStart"/>
      <w:r w:rsidRPr="000635C0">
        <w:rPr>
          <w:b/>
          <w:bCs/>
        </w:rPr>
        <w:t>Malins</w:t>
      </w:r>
      <w:proofErr w:type="spellEnd"/>
      <w:r w:rsidRPr="000635C0">
        <w:rPr>
          <w:b/>
          <w:bCs/>
        </w:rPr>
        <w:t xml:space="preserve"> 04</w:t>
      </w:r>
      <w:r w:rsidRPr="000635C0">
        <w:t xml:space="preserve"> </w:t>
      </w:r>
      <w:r w:rsidRPr="000635C0">
        <w:rPr>
          <w:sz w:val="16"/>
          <w:szCs w:val="16"/>
        </w:rPr>
        <w:t xml:space="preserve">[Brackets Original. Peta </w:t>
      </w:r>
      <w:proofErr w:type="spellStart"/>
      <w:r w:rsidRPr="000635C0">
        <w:rPr>
          <w:sz w:val="16"/>
          <w:szCs w:val="16"/>
        </w:rPr>
        <w:t>Malins</w:t>
      </w:r>
      <w:proofErr w:type="spellEnd"/>
      <w:r w:rsidRPr="000635C0">
        <w:rPr>
          <w:sz w:val="16"/>
          <w:szCs w:val="16"/>
        </w:rPr>
        <w:t xml:space="preserve"> (Program Manager of the Bachelor of Legal and Dispute Studies and a Lecturer in Criminology and Justice Studies @ RMIT University). “Machinic Assemblages: Deleuze, </w:t>
      </w:r>
      <w:proofErr w:type="spellStart"/>
      <w:r w:rsidRPr="000635C0">
        <w:rPr>
          <w:sz w:val="16"/>
          <w:szCs w:val="16"/>
        </w:rPr>
        <w:t>Guattari</w:t>
      </w:r>
      <w:proofErr w:type="spellEnd"/>
      <w:r w:rsidRPr="000635C0">
        <w:rPr>
          <w:sz w:val="16"/>
          <w:szCs w:val="16"/>
        </w:rPr>
        <w:t xml:space="preserve"> and an </w:t>
      </w:r>
      <w:proofErr w:type="spellStart"/>
      <w:r w:rsidRPr="000635C0">
        <w:rPr>
          <w:sz w:val="16"/>
          <w:szCs w:val="16"/>
        </w:rPr>
        <w:t>Ethico</w:t>
      </w:r>
      <w:proofErr w:type="spellEnd"/>
      <w:r w:rsidRPr="000635C0">
        <w:rPr>
          <w:sz w:val="16"/>
          <w:szCs w:val="16"/>
        </w:rPr>
        <w:t>-Aesthetics of Drug Use”. The University of Melbourne. 2004. Accessed 2/19/21. http://janushead.org/wp-content/uploads/2020/06/Malins.pdf //Xu]</w:t>
      </w:r>
    </w:p>
    <w:p w14:paraId="4E8DA98C" w14:textId="48D90E58" w:rsidR="003E5D37" w:rsidRDefault="003E5D37" w:rsidP="003E5D37">
      <w:pPr>
        <w:rPr>
          <w:sz w:val="16"/>
        </w:rPr>
      </w:pPr>
      <w:r w:rsidRPr="000635C0">
        <w:rPr>
          <w:rStyle w:val="StyleUnderline"/>
        </w:rPr>
        <w:t>As an assemblage, a [drug using body] has only itself, in connection with other assemblages and in relation to other bodies without organs.</w:t>
      </w:r>
      <w:r w:rsidRPr="000635C0">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0635C0">
        <w:rPr>
          <w:sz w:val="16"/>
        </w:rPr>
        <w:t>Guattari</w:t>
      </w:r>
      <w:proofErr w:type="spellEnd"/>
      <w:r w:rsidRPr="000635C0">
        <w:rPr>
          <w:sz w:val="16"/>
        </w:rPr>
        <w:t xml:space="preserve">, 1988: 4)1 The work of Deleuze and </w:t>
      </w:r>
      <w:proofErr w:type="spellStart"/>
      <w:r w:rsidRPr="000635C0">
        <w:rPr>
          <w:sz w:val="16"/>
        </w:rPr>
        <w:t>Guattari</w:t>
      </w:r>
      <w:proofErr w:type="spellEnd"/>
      <w:r w:rsidRPr="000635C0">
        <w:rPr>
          <w:sz w:val="16"/>
        </w:rPr>
        <w:t xml:space="preserve"> is perhaps best conceived of as a ‘</w:t>
      </w:r>
      <w:proofErr w:type="gramStart"/>
      <w:r w:rsidRPr="000635C0">
        <w:rPr>
          <w:sz w:val="16"/>
        </w:rPr>
        <w:t>tool box</w:t>
      </w:r>
      <w:proofErr w:type="gramEnd"/>
      <w:r w:rsidRPr="000635C0">
        <w:rPr>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0635C0">
        <w:rPr>
          <w:sz w:val="16"/>
        </w:rPr>
        <w:t>Guattari’s</w:t>
      </w:r>
      <w:proofErr w:type="spellEnd"/>
      <w:r w:rsidRPr="000635C0">
        <w:rPr>
          <w:sz w:val="16"/>
        </w:rPr>
        <w:t xml:space="preserve"> work. Insert body of choice: a sexual body; a bicycle, a language; a body of art; a film–the excerpt works for them all. In this openly mutating </w:t>
      </w:r>
      <w:proofErr w:type="gramStart"/>
      <w:r w:rsidRPr="000635C0">
        <w:rPr>
          <w:sz w:val="16"/>
        </w:rPr>
        <w:t>state</w:t>
      </w:r>
      <w:proofErr w:type="gramEnd"/>
      <w:r w:rsidRPr="000635C0">
        <w:rPr>
          <w:sz w:val="16"/>
        </w:rPr>
        <w:t xml:space="preserve"> the passage introduces some of the key concepts in Deleuze and </w:t>
      </w:r>
      <w:proofErr w:type="spellStart"/>
      <w:r w:rsidRPr="000635C0">
        <w:rPr>
          <w:sz w:val="16"/>
        </w:rPr>
        <w:t>Guattari’s</w:t>
      </w:r>
      <w:proofErr w:type="spellEnd"/>
      <w:r w:rsidRPr="000635C0">
        <w:rPr>
          <w:sz w:val="16"/>
        </w:rPr>
        <w:t xml:space="preserve"> philosophical project: </w:t>
      </w:r>
      <w:proofErr w:type="spellStart"/>
      <w:r w:rsidRPr="000635C0">
        <w:rPr>
          <w:sz w:val="16"/>
        </w:rPr>
        <w:t>becomings</w:t>
      </w:r>
      <w:proofErr w:type="spellEnd"/>
      <w:r w:rsidRPr="000635C0">
        <w:rPr>
          <w:sz w:val="16"/>
        </w:rPr>
        <w:t xml:space="preserve">, rhizomatic connections, and multiplicities. It also, more explicitly, outlines their project to take thought (and ethics) away from internal meanings, causes, and essences, and toward surface effects, </w:t>
      </w:r>
      <w:proofErr w:type="gramStart"/>
      <w:r w:rsidRPr="000635C0">
        <w:rPr>
          <w:sz w:val="16"/>
        </w:rPr>
        <w:t>intensities</w:t>
      </w:r>
      <w:proofErr w:type="gramEnd"/>
      <w:r w:rsidRPr="000635C0">
        <w:rPr>
          <w:sz w:val="16"/>
        </w:rPr>
        <w:t xml:space="preserve"> and flows. </w:t>
      </w:r>
      <w:proofErr w:type="gramStart"/>
      <w:r w:rsidRPr="000635C0">
        <w:rPr>
          <w:rStyle w:val="StyleUnderline"/>
        </w:rPr>
        <w:t>However</w:t>
      </w:r>
      <w:proofErr w:type="gramEnd"/>
      <w:r w:rsidRPr="000635C0">
        <w:rPr>
          <w:rStyle w:val="StyleUnderline"/>
        </w:rPr>
        <w:t xml:space="preserve"> it is the particular concept of the body activated by the excerpt–the concept of the body </w:t>
      </w:r>
      <w:r w:rsidRPr="00442655">
        <w:rPr>
          <w:rStyle w:val="StyleUnderline"/>
          <w:highlight w:val="green"/>
        </w:rPr>
        <w:t>a</w:t>
      </w:r>
      <w:r w:rsidRPr="000635C0">
        <w:rPr>
          <w:rStyle w:val="StyleUnderline"/>
        </w:rPr>
        <w:t xml:space="preserve">s </w:t>
      </w:r>
      <w:r w:rsidRPr="00442655">
        <w:rPr>
          <w:rStyle w:val="StyleUnderline"/>
          <w:highlight w:val="green"/>
        </w:rPr>
        <w:t>machinic assemblage</w:t>
      </w:r>
      <w:r w:rsidRPr="000635C0">
        <w:rPr>
          <w:rStyle w:val="StyleUnderline"/>
        </w:rPr>
        <w:t xml:space="preserve">–that I find most useful to the task of rethinking drug use. It is a concept that </w:t>
      </w:r>
      <w:r w:rsidRPr="00442655">
        <w:rPr>
          <w:rStyle w:val="StyleUnderline"/>
          <w:highlight w:val="green"/>
        </w:rPr>
        <w:t>unravels</w:t>
      </w:r>
      <w:r w:rsidRPr="000635C0">
        <w:rPr>
          <w:rStyle w:val="StyleUnderline"/>
        </w:rPr>
        <w:t xml:space="preserve"> the modern fantasy of the body as </w:t>
      </w:r>
      <w:r w:rsidRPr="00442655">
        <w:rPr>
          <w:rStyle w:val="StyleUnderline"/>
          <w:highlight w:val="green"/>
        </w:rPr>
        <w:t>a stable, unified</w:t>
      </w:r>
      <w:r w:rsidRPr="000635C0">
        <w:rPr>
          <w:rStyle w:val="StyleUnderline"/>
        </w:rPr>
        <w:t xml:space="preserve">, bounded </w:t>
      </w:r>
      <w:r w:rsidRPr="00442655">
        <w:rPr>
          <w:rStyle w:val="StyleUnderline"/>
          <w:highlight w:val="green"/>
        </w:rPr>
        <w:t>entity</w:t>
      </w:r>
      <w:r w:rsidRPr="000635C0">
        <w:rPr>
          <w:rStyle w:val="StyleUnderline"/>
        </w:rPr>
        <w:t xml:space="preserve">, </w:t>
      </w:r>
      <w:r w:rsidRPr="00442655">
        <w:rPr>
          <w:rStyle w:val="StyleUnderline"/>
          <w:highlight w:val="green"/>
        </w:rPr>
        <w:t>and gives a</w:t>
      </w:r>
      <w:r w:rsidRPr="000635C0">
        <w:rPr>
          <w:rStyle w:val="StyleUnderline"/>
        </w:rPr>
        <w:t xml:space="preserve"> language to the </w:t>
      </w:r>
      <w:r w:rsidRPr="00442655">
        <w:rPr>
          <w:rStyle w:val="StyleUnderline"/>
          <w:highlight w:val="green"/>
        </w:rPr>
        <w:t>multitude of connections</w:t>
      </w:r>
      <w:r w:rsidRPr="000635C0">
        <w:rPr>
          <w:rStyle w:val="StyleUnderline"/>
        </w:rPr>
        <w:t xml:space="preserve"> that bodies form with other bodies (human and otherwise). </w:t>
      </w:r>
      <w:r w:rsidRPr="00442655">
        <w:rPr>
          <w:rStyle w:val="StyleUnderline"/>
          <w:highlight w:val="green"/>
        </w:rPr>
        <w:t>A body’s</w:t>
      </w:r>
      <w:r w:rsidRPr="000635C0">
        <w:rPr>
          <w:rStyle w:val="StyleUnderline"/>
        </w:rPr>
        <w:t xml:space="preserve"> function or </w:t>
      </w:r>
      <w:r w:rsidRPr="00442655">
        <w:rPr>
          <w:rStyle w:val="StyleUnderline"/>
          <w:highlight w:val="green"/>
        </w:rPr>
        <w:t>potential</w:t>
      </w:r>
      <w:r w:rsidRPr="000635C0">
        <w:rPr>
          <w:rStyle w:val="StyleUnderline"/>
        </w:rPr>
        <w:t xml:space="preserve"> or ‘meaning’ </w:t>
      </w:r>
      <w:r w:rsidRPr="00442655">
        <w:rPr>
          <w:rStyle w:val="StyleUnderline"/>
          <w:highlight w:val="green"/>
        </w:rPr>
        <w:t>becomes</w:t>
      </w:r>
      <w:r w:rsidRPr="000635C0">
        <w:rPr>
          <w:rStyle w:val="StyleUnderline"/>
        </w:rPr>
        <w:t xml:space="preserve"> entirely </w:t>
      </w:r>
      <w:r w:rsidRPr="00442655">
        <w:rPr>
          <w:rStyle w:val="StyleUnderline"/>
          <w:highlight w:val="green"/>
        </w:rPr>
        <w:t>dependent</w:t>
      </w:r>
      <w:r w:rsidRPr="000635C0">
        <w:rPr>
          <w:rStyle w:val="StyleUnderline"/>
        </w:rPr>
        <w:t xml:space="preserve"> </w:t>
      </w:r>
      <w:r w:rsidRPr="00442655">
        <w:rPr>
          <w:rStyle w:val="StyleUnderline"/>
          <w:highlight w:val="green"/>
        </w:rPr>
        <w:t>on</w:t>
      </w:r>
      <w:r w:rsidRPr="000635C0">
        <w:rPr>
          <w:rStyle w:val="StyleUnderline"/>
        </w:rPr>
        <w:t xml:space="preserve"> which </w:t>
      </w:r>
      <w:r w:rsidRPr="00442655">
        <w:rPr>
          <w:rStyle w:val="StyleUnderline"/>
          <w:highlight w:val="green"/>
        </w:rPr>
        <w:t>other</w:t>
      </w:r>
      <w:r w:rsidRPr="000635C0">
        <w:rPr>
          <w:rStyle w:val="StyleUnderline"/>
        </w:rPr>
        <w:t xml:space="preserve"> bodies or </w:t>
      </w:r>
      <w:r w:rsidRPr="00442655">
        <w:rPr>
          <w:rStyle w:val="StyleUnderline"/>
          <w:highlight w:val="green"/>
        </w:rPr>
        <w:t>machines</w:t>
      </w:r>
      <w:r w:rsidRPr="000635C0">
        <w:rPr>
          <w:rStyle w:val="StyleUnderline"/>
        </w:rPr>
        <w:t xml:space="preserve"> it forms an assemblage with. Colebrook’s (2002) example of the bicycle is useful here: </w:t>
      </w:r>
      <w:r w:rsidRPr="00442655">
        <w:rPr>
          <w:rStyle w:val="StyleUnderline"/>
          <w:highlight w:val="green"/>
        </w:rPr>
        <w:t>a bicycle is a machine that doesn’t</w:t>
      </w:r>
      <w:r w:rsidRPr="000635C0">
        <w:rPr>
          <w:rStyle w:val="StyleUnderline"/>
        </w:rPr>
        <w:t xml:space="preserve"> begin to work or </w:t>
      </w:r>
      <w:r w:rsidRPr="00442655">
        <w:rPr>
          <w:rStyle w:val="StyleUnderline"/>
          <w:highlight w:val="green"/>
        </w:rPr>
        <w:t>have</w:t>
      </w:r>
      <w:r w:rsidRPr="000635C0">
        <w:rPr>
          <w:rStyle w:val="StyleUnderline"/>
        </w:rPr>
        <w:t xml:space="preserve"> a particular </w:t>
      </w:r>
      <w:r w:rsidRPr="00442655">
        <w:rPr>
          <w:rStyle w:val="StyleUnderline"/>
          <w:highlight w:val="green"/>
        </w:rPr>
        <w:t>meaning</w:t>
      </w:r>
      <w:r w:rsidRPr="000635C0">
        <w:rPr>
          <w:rStyle w:val="StyleUnderline"/>
        </w:rPr>
        <w:t xml:space="preserve"> until it </w:t>
      </w:r>
      <w:proofErr w:type="gramStart"/>
      <w:r w:rsidRPr="000635C0">
        <w:rPr>
          <w:rStyle w:val="StyleUnderline"/>
        </w:rPr>
        <w:t>connects up</w:t>
      </w:r>
      <w:proofErr w:type="gramEnd"/>
      <w:r w:rsidRPr="000635C0">
        <w:rPr>
          <w:rStyle w:val="StyleUnderline"/>
        </w:rPr>
        <w:t xml:space="preserve"> with another machine. When it </w:t>
      </w:r>
      <w:proofErr w:type="gramStart"/>
      <w:r w:rsidRPr="000635C0">
        <w:rPr>
          <w:rStyle w:val="StyleUnderline"/>
        </w:rPr>
        <w:t>connects up</w:t>
      </w:r>
      <w:proofErr w:type="gramEnd"/>
      <w:r w:rsidRPr="000635C0">
        <w:rPr>
          <w:rStyle w:val="StyleUnderline"/>
        </w:rPr>
        <w:t xml:space="preserve"> with a cyclist, </w:t>
      </w:r>
      <w:r w:rsidRPr="00442655">
        <w:rPr>
          <w:rStyle w:val="StyleUnderline"/>
          <w:highlight w:val="green"/>
        </w:rPr>
        <w:t>it becomes a vehicle</w:t>
      </w:r>
      <w:r w:rsidRPr="000635C0">
        <w:rPr>
          <w:rStyle w:val="StyleUnderline"/>
        </w:rPr>
        <w:t xml:space="preserve">; when is placed in a gallery, it becomes </w:t>
      </w:r>
      <w:r w:rsidRPr="00442655">
        <w:rPr>
          <w:rStyle w:val="StyleUnderline"/>
          <w:highlight w:val="green"/>
        </w:rPr>
        <w:t>an artwork</w:t>
      </w:r>
      <w:r w:rsidRPr="000635C0">
        <w:rPr>
          <w:rStyle w:val="StyleUnderline"/>
        </w:rPr>
        <w:t xml:space="preserve">. </w:t>
      </w:r>
      <w:r w:rsidRPr="000635C0">
        <w:rPr>
          <w:sz w:val="16"/>
        </w:rPr>
        <w:t xml:space="preserve">A cigarette is similarly multiple: when smoked it becomes a drug; when held seductively at the end of </w:t>
      </w:r>
      <w:proofErr w:type="gramStart"/>
      <w:r w:rsidRPr="000635C0">
        <w:rPr>
          <w:sz w:val="16"/>
        </w:rPr>
        <w:t>ones</w:t>
      </w:r>
      <w:proofErr w:type="gramEnd"/>
      <w:r w:rsidRPr="000635C0">
        <w:rPr>
          <w:sz w:val="16"/>
        </w:rPr>
        <w:t xml:space="preserve"> fingertips it becomes an object of beauty; when shown in a film it becomes a plot device (Klein, 1993). And a drug using body is no different: when it </w:t>
      </w:r>
      <w:proofErr w:type="gramStart"/>
      <w:r w:rsidRPr="000635C0">
        <w:rPr>
          <w:sz w:val="16"/>
        </w:rPr>
        <w:t>connects up</w:t>
      </w:r>
      <w:proofErr w:type="gramEnd"/>
      <w:r w:rsidRPr="000635C0">
        <w:rPr>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0635C0">
        <w:rPr>
          <w:sz w:val="16"/>
        </w:rPr>
        <w:t>3 ,</w:t>
      </w:r>
      <w:proofErr w:type="gramEnd"/>
      <w:r w:rsidRPr="000635C0">
        <w:rPr>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0635C0">
        <w:rPr>
          <w:sz w:val="16"/>
        </w:rPr>
        <w:t>Guattari</w:t>
      </w:r>
      <w:proofErr w:type="spellEnd"/>
      <w:r w:rsidRPr="000635C0">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0635C0">
        <w:rPr>
          <w:sz w:val="16"/>
        </w:rPr>
        <w:t>Guattari’s</w:t>
      </w:r>
      <w:proofErr w:type="spellEnd"/>
      <w:r w:rsidRPr="000635C0">
        <w:rPr>
          <w:sz w:val="16"/>
        </w:rPr>
        <w:t xml:space="preserve"> own particularly bleak conception of drug-use, arguing that the pessimism it engenders can be strategically sidestepped using Deleuze and </w:t>
      </w:r>
      <w:proofErr w:type="spellStart"/>
      <w:r w:rsidRPr="000635C0">
        <w:rPr>
          <w:sz w:val="16"/>
        </w:rPr>
        <w:t>Guattari’s</w:t>
      </w:r>
      <w:proofErr w:type="spellEnd"/>
      <w:r w:rsidRPr="000635C0">
        <w:rPr>
          <w:sz w:val="16"/>
        </w:rPr>
        <w:t xml:space="preserve"> other philosophical tools. I will explore how we might productively approach drug use via a </w:t>
      </w:r>
      <w:proofErr w:type="spellStart"/>
      <w:r w:rsidRPr="000635C0">
        <w:rPr>
          <w:sz w:val="16"/>
        </w:rPr>
        <w:t>Deleuzian</w:t>
      </w:r>
      <w:proofErr w:type="spellEnd"/>
      <w:r w:rsidRPr="000635C0">
        <w:rPr>
          <w:sz w:val="16"/>
        </w:rPr>
        <w:t xml:space="preserve"> </w:t>
      </w:r>
      <w:proofErr w:type="gramStart"/>
      <w:r w:rsidRPr="000635C0">
        <w:rPr>
          <w:sz w:val="16"/>
        </w:rPr>
        <w:t>ethics, and</w:t>
      </w:r>
      <w:proofErr w:type="gramEnd"/>
      <w:r w:rsidRPr="000635C0">
        <w:rPr>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442655">
        <w:rPr>
          <w:rStyle w:val="StyleUnderline"/>
          <w:highlight w:val="green"/>
        </w:rPr>
        <w:t>Bodies that fall prey to transcendence are reduced</w:t>
      </w:r>
      <w:r w:rsidRPr="000635C0">
        <w:rPr>
          <w:rStyle w:val="StyleUnderline"/>
        </w:rPr>
        <w:t xml:space="preserve"> to what seems to persist across their alterations. </w:t>
      </w:r>
      <w:r w:rsidRPr="00442655">
        <w:rPr>
          <w:rStyle w:val="StyleUnderline"/>
          <w:highlight w:val="green"/>
        </w:rPr>
        <w:t>Their</w:t>
      </w:r>
      <w:r w:rsidRPr="000635C0">
        <w:rPr>
          <w:rStyle w:val="StyleUnderline"/>
        </w:rPr>
        <w:t xml:space="preserve"> very </w:t>
      </w:r>
      <w:r w:rsidRPr="00442655">
        <w:rPr>
          <w:rStyle w:val="StyleUnderline"/>
          <w:highlight w:val="green"/>
        </w:rPr>
        <w:t>corporeality</w:t>
      </w:r>
      <w:r w:rsidRPr="000635C0">
        <w:rPr>
          <w:rStyle w:val="StyleUnderline"/>
        </w:rPr>
        <w:t xml:space="preserve"> is </w:t>
      </w:r>
      <w:r w:rsidRPr="00442655">
        <w:rPr>
          <w:rStyle w:val="StyleUnderline"/>
          <w:highlight w:val="green"/>
        </w:rPr>
        <w:t>stripped</w:t>
      </w:r>
      <w:r w:rsidRPr="000635C0">
        <w:rPr>
          <w:rStyle w:val="StyleUnderline"/>
        </w:rPr>
        <w:t xml:space="preserve"> from them, </w:t>
      </w:r>
      <w:r w:rsidRPr="00442655">
        <w:rPr>
          <w:rStyle w:val="StyleUnderline"/>
          <w:highlight w:val="green"/>
        </w:rPr>
        <w:t>in favor of a supposed</w:t>
      </w:r>
      <w:r w:rsidRPr="000635C0">
        <w:rPr>
          <w:rStyle w:val="StyleUnderline"/>
        </w:rPr>
        <w:t xml:space="preserve"> </w:t>
      </w:r>
      <w:r w:rsidRPr="00442655">
        <w:rPr>
          <w:rStyle w:val="StyleUnderline"/>
          <w:highlight w:val="green"/>
        </w:rPr>
        <w:t>substrate</w:t>
      </w:r>
      <w:r w:rsidRPr="000635C0">
        <w:rPr>
          <w:rStyle w:val="StyleUnderline"/>
        </w:rPr>
        <w:t>–soul, subjectivity, personality, identity–</w:t>
      </w:r>
      <w:r w:rsidRPr="00442655">
        <w:rPr>
          <w:rStyle w:val="StyleUnderline"/>
          <w:highlight w:val="green"/>
        </w:rPr>
        <w:t>which</w:t>
      </w:r>
      <w:r w:rsidRPr="000635C0">
        <w:rPr>
          <w:rStyle w:val="StyleUnderline"/>
        </w:rPr>
        <w:t xml:space="preserve"> in fact </w:t>
      </w:r>
      <w:r w:rsidRPr="00442655">
        <w:rPr>
          <w:rStyle w:val="StyleUnderline"/>
          <w:highlight w:val="green"/>
        </w:rPr>
        <w:t>is no foundation</w:t>
      </w:r>
      <w:r w:rsidRPr="000635C0">
        <w:rPr>
          <w:rStyle w:val="StyleUnderline"/>
        </w:rPr>
        <w:t xml:space="preserve"> at all, </w:t>
      </w:r>
      <w:r w:rsidRPr="00442655">
        <w:rPr>
          <w:rStyle w:val="StyleUnderline"/>
          <w:highlight w:val="green"/>
        </w:rPr>
        <w:t>but</w:t>
      </w:r>
      <w:r w:rsidRPr="000635C0">
        <w:rPr>
          <w:rStyle w:val="StyleUnderline"/>
        </w:rPr>
        <w:t xml:space="preserve"> an end effect, the </w:t>
      </w:r>
      <w:proofErr w:type="spellStart"/>
      <w:r w:rsidRPr="000635C0">
        <w:rPr>
          <w:rStyle w:val="StyleUnderline"/>
        </w:rPr>
        <w:t>infolding</w:t>
      </w:r>
      <w:proofErr w:type="spellEnd"/>
      <w:r w:rsidRPr="000635C0">
        <w:rPr>
          <w:rStyle w:val="StyleUnderline"/>
        </w:rPr>
        <w:t xml:space="preserve"> of </w:t>
      </w:r>
      <w:r w:rsidRPr="00442655">
        <w:rPr>
          <w:rStyle w:val="StyleUnderline"/>
          <w:highlight w:val="green"/>
        </w:rPr>
        <w:t>a forcibly regularized outside</w:t>
      </w:r>
      <w:r w:rsidRPr="000635C0">
        <w:rPr>
          <w:rStyle w:val="StyleUnderline"/>
        </w:rPr>
        <w:t>.</w:t>
      </w:r>
      <w:r w:rsidRPr="000635C0">
        <w:rPr>
          <w:sz w:val="16"/>
        </w:rPr>
        <w:t xml:space="preserve"> (</w:t>
      </w:r>
      <w:proofErr w:type="spellStart"/>
      <w:r w:rsidRPr="000635C0">
        <w:rPr>
          <w:sz w:val="16"/>
        </w:rPr>
        <w:t>Massumi</w:t>
      </w:r>
      <w:proofErr w:type="spellEnd"/>
      <w:r w:rsidRPr="000635C0">
        <w:rPr>
          <w:sz w:val="16"/>
        </w:rPr>
        <w:t xml:space="preserve">, 1992: 112) For Deleuze and </w:t>
      </w:r>
      <w:proofErr w:type="spellStart"/>
      <w:r w:rsidRPr="000635C0">
        <w:rPr>
          <w:sz w:val="16"/>
        </w:rPr>
        <w:t>Guattari</w:t>
      </w:r>
      <w:proofErr w:type="spellEnd"/>
      <w:r w:rsidRPr="000635C0">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0635C0">
        <w:rPr>
          <w:sz w:val="16"/>
        </w:rPr>
        <w:t>enter into</w:t>
      </w:r>
      <w:proofErr w:type="gramEnd"/>
      <w:r w:rsidRPr="000635C0">
        <w:rPr>
          <w:sz w:val="16"/>
        </w:rPr>
        <w:t xml:space="preserve"> composition with other affects, with the </w:t>
      </w:r>
      <w:proofErr w:type="spellStart"/>
      <w:r w:rsidRPr="000635C0">
        <w:rPr>
          <w:sz w:val="16"/>
        </w:rPr>
        <w:t>affects</w:t>
      </w:r>
      <w:proofErr w:type="spellEnd"/>
      <w:r w:rsidRPr="000635C0">
        <w:rPr>
          <w:sz w:val="16"/>
        </w:rPr>
        <w:t xml:space="preserve"> of another body. (ATP</w:t>
      </w:r>
      <w:proofErr w:type="gramStart"/>
      <w:r w:rsidRPr="000635C0">
        <w:rPr>
          <w:sz w:val="16"/>
        </w:rPr>
        <w:t>5 :</w:t>
      </w:r>
      <w:proofErr w:type="gramEnd"/>
      <w:r w:rsidRPr="000635C0">
        <w:rPr>
          <w:sz w:val="16"/>
        </w:rPr>
        <w:t xml:space="preserve"> 257) So where does this leave the subject? And identity? If we are to talk only of the drug using body and its multiplicities–where does the ‘drug user’ or ‘addict’ disappear to? </w:t>
      </w:r>
      <w:r w:rsidRPr="000635C0">
        <w:rPr>
          <w:rStyle w:val="StyleUnderline"/>
        </w:rPr>
        <w:t xml:space="preserve">For Deleuze and </w:t>
      </w:r>
      <w:proofErr w:type="spellStart"/>
      <w:r w:rsidRPr="000635C0">
        <w:rPr>
          <w:rStyle w:val="StyleUnderline"/>
        </w:rPr>
        <w:t>Guattari</w:t>
      </w:r>
      <w:proofErr w:type="spellEnd"/>
      <w:r w:rsidRPr="000635C0">
        <w:rPr>
          <w:rStyle w:val="StyleUnderline"/>
        </w:rPr>
        <w:t xml:space="preserve"> </w:t>
      </w:r>
      <w:r w:rsidRPr="00442655">
        <w:rPr>
          <w:rStyle w:val="StyleUnderline"/>
          <w:highlight w:val="green"/>
        </w:rPr>
        <w:t>the subject is</w:t>
      </w:r>
      <w:r w:rsidRPr="000635C0">
        <w:rPr>
          <w:rStyle w:val="StyleUnderline"/>
        </w:rPr>
        <w:t xml:space="preserve"> nothing more (and nothing less) than </w:t>
      </w:r>
      <w:r w:rsidRPr="00442655">
        <w:rPr>
          <w:rStyle w:val="StyleUnderline"/>
          <w:highlight w:val="green"/>
        </w:rPr>
        <w:t>a</w:t>
      </w:r>
      <w:r w:rsidRPr="000635C0">
        <w:rPr>
          <w:rStyle w:val="StyleUnderline"/>
        </w:rPr>
        <w:t xml:space="preserve"> particular </w:t>
      </w:r>
      <w:r w:rsidRPr="00442655">
        <w:rPr>
          <w:rStyle w:val="StyleUnderline"/>
          <w:highlight w:val="green"/>
        </w:rPr>
        <w:t>way in which bodies have become</w:t>
      </w:r>
      <w:r w:rsidRPr="000635C0">
        <w:rPr>
          <w:rStyle w:val="StyleUnderline"/>
        </w:rPr>
        <w:t xml:space="preserve"> </w:t>
      </w:r>
      <w:proofErr w:type="spellStart"/>
      <w:r w:rsidRPr="000635C0">
        <w:rPr>
          <w:rStyle w:val="StyleUnderline"/>
        </w:rPr>
        <w:t>organised</w:t>
      </w:r>
      <w:proofErr w:type="spellEnd"/>
      <w:r w:rsidRPr="000635C0">
        <w:rPr>
          <w:rStyle w:val="StyleUnderline"/>
        </w:rPr>
        <w:t xml:space="preserve"> and </w:t>
      </w:r>
      <w:r w:rsidRPr="00442655">
        <w:rPr>
          <w:rStyle w:val="StyleUnderline"/>
          <w:highlight w:val="green"/>
        </w:rPr>
        <w:t>stratified</w:t>
      </w:r>
      <w:r w:rsidRPr="000635C0">
        <w:rPr>
          <w:rStyle w:val="StyleUnderline"/>
        </w:rPr>
        <w:t xml:space="preserve"> in the post-Enlightenment social world.</w:t>
      </w:r>
      <w:r w:rsidRPr="000635C0">
        <w:rPr>
          <w:sz w:val="16"/>
        </w:rPr>
        <w:t xml:space="preserve"> </w:t>
      </w:r>
      <w:proofErr w:type="gramStart"/>
      <w:r w:rsidRPr="000635C0">
        <w:rPr>
          <w:sz w:val="16"/>
        </w:rPr>
        <w:t>In order to</w:t>
      </w:r>
      <w:proofErr w:type="gramEnd"/>
      <w:r w:rsidRPr="000635C0">
        <w:rPr>
          <w:sz w:val="16"/>
        </w:rPr>
        <w:t xml:space="preserve"> comprehend the ‘human’ body, the social world (or socius) reduces the complexity and chaos of an ever-changing multiplicity of bodily flux to discrete categories of meaning and constancy. </w:t>
      </w:r>
      <w:r w:rsidRPr="00442655">
        <w:rPr>
          <w:rStyle w:val="StyleUnderline"/>
          <w:highlight w:val="green"/>
        </w:rPr>
        <w:t>Bodies become ordered</w:t>
      </w:r>
      <w:r w:rsidRPr="000635C0">
        <w:rPr>
          <w:rStyle w:val="StyleUnderline"/>
        </w:rPr>
        <w:t xml:space="preserve"> and delimited </w:t>
      </w:r>
      <w:r w:rsidRPr="00442655">
        <w:rPr>
          <w:rStyle w:val="StyleUnderline"/>
          <w:highlight w:val="green"/>
        </w:rPr>
        <w:t>according to hierarchical binary</w:t>
      </w:r>
      <w:r w:rsidRPr="000635C0">
        <w:rPr>
          <w:rStyle w:val="StyleUnderline"/>
        </w:rPr>
        <w:t xml:space="preserve"> </w:t>
      </w:r>
      <w:r w:rsidRPr="00442655">
        <w:rPr>
          <w:rStyle w:val="StyleUnderline"/>
          <w:highlight w:val="green"/>
        </w:rPr>
        <w:t>presuppositions</w:t>
      </w:r>
      <w:r w:rsidRPr="000635C0">
        <w:rPr>
          <w:rStyle w:val="StyleUnderline"/>
        </w:rPr>
        <w:t xml:space="preserve">: human/animal, man/woman, healthy/unhealthy, lawful/criminal, hetero/gay, clean/junkie. </w:t>
      </w:r>
      <w:r w:rsidRPr="000635C0">
        <w:rPr>
          <w:sz w:val="16"/>
        </w:rPr>
        <w:t>Binaries that bodies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0635C0">
        <w:rPr>
          <w:sz w:val="16"/>
        </w:rPr>
        <w:t>Massumi</w:t>
      </w:r>
      <w:proofErr w:type="spellEnd"/>
      <w:r w:rsidRPr="000635C0">
        <w:rPr>
          <w:sz w:val="16"/>
        </w:rPr>
        <w:t xml:space="preserve">, 1992: 86) </w:t>
      </w:r>
      <w:r w:rsidRPr="000635C0">
        <w:rPr>
          <w:rStyle w:val="StyleUnderline"/>
        </w:rPr>
        <w:t xml:space="preserve">Yet </w:t>
      </w:r>
      <w:r w:rsidRPr="00442655">
        <w:rPr>
          <w:rStyle w:val="StyleUnderline"/>
          <w:highlight w:val="green"/>
        </w:rPr>
        <w:t>when bodies fall outside these binaries</w:t>
      </w:r>
      <w:r w:rsidRPr="000635C0">
        <w:rPr>
          <w:rStyle w:val="StyleUnderline"/>
        </w:rPr>
        <w:t xml:space="preserve">, or try to claim a different identity, </w:t>
      </w:r>
      <w:r w:rsidRPr="00442655">
        <w:rPr>
          <w:rStyle w:val="StyleUnderline"/>
          <w:highlight w:val="green"/>
        </w:rPr>
        <w:t>they are</w:t>
      </w:r>
      <w:r w:rsidRPr="000635C0">
        <w:rPr>
          <w:rStyle w:val="StyleUnderline"/>
        </w:rPr>
        <w:t xml:space="preserve"> rarely granted anything outside a third term (‘bi-sexual’, ‘</w:t>
      </w:r>
      <w:proofErr w:type="spellStart"/>
      <w:r w:rsidRPr="000635C0">
        <w:rPr>
          <w:rStyle w:val="StyleUnderline"/>
        </w:rPr>
        <w:t>reformedsmoker</w:t>
      </w:r>
      <w:proofErr w:type="spellEnd"/>
      <w:r w:rsidRPr="000635C0">
        <w:rPr>
          <w:rStyle w:val="StyleUnderline"/>
        </w:rPr>
        <w:t xml:space="preserve">’) that remains reliant upon, and </w:t>
      </w:r>
      <w:r w:rsidRPr="00442655">
        <w:rPr>
          <w:rStyle w:val="StyleUnderline"/>
          <w:highlight w:val="green"/>
        </w:rPr>
        <w:t xml:space="preserve">limited to, those </w:t>
      </w:r>
      <w:r w:rsidRPr="000635C0">
        <w:rPr>
          <w:rStyle w:val="StyleUnderline"/>
        </w:rPr>
        <w:t xml:space="preserve">binary </w:t>
      </w:r>
      <w:r w:rsidRPr="00442655">
        <w:rPr>
          <w:rStyle w:val="StyleUnderline"/>
          <w:highlight w:val="green"/>
        </w:rPr>
        <w:t>relations</w:t>
      </w:r>
      <w:r w:rsidRPr="000635C0">
        <w:rPr>
          <w:rStyle w:val="StyleUnderline"/>
        </w:rPr>
        <w:t>.</w:t>
      </w:r>
      <w:r w:rsidRPr="000635C0">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0635C0">
        <w:rPr>
          <w:sz w:val="16"/>
        </w:rPr>
        <w:t>)</w:t>
      </w:r>
      <w:proofErr w:type="gramEnd"/>
      <w:r w:rsidRPr="000635C0">
        <w:rPr>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369084AA" w14:textId="77777777" w:rsidR="00CC1292" w:rsidRPr="000635C0" w:rsidRDefault="00CC1292" w:rsidP="00CC1292">
      <w:pPr>
        <w:keepNext/>
        <w:keepLines/>
        <w:spacing w:after="0" w:line="276" w:lineRule="auto"/>
        <w:outlineLvl w:val="3"/>
        <w:rPr>
          <w:rFonts w:asciiTheme="minorHAnsi" w:eastAsia="MS Gothic" w:hAnsiTheme="minorHAnsi" w:cstheme="minorHAnsi"/>
          <w:b/>
          <w:iCs/>
          <w:sz w:val="20"/>
          <w:szCs w:val="21"/>
        </w:rPr>
      </w:pPr>
      <w:r w:rsidRPr="000635C0">
        <w:rPr>
          <w:rFonts w:asciiTheme="minorHAnsi" w:eastAsia="MS Gothic" w:hAnsiTheme="minorHAnsi" w:cstheme="minorHAnsi"/>
          <w:b/>
          <w:iCs/>
          <w:sz w:val="26"/>
        </w:rPr>
        <w:t xml:space="preserve">This commits us to practical deliberation as the method of moral inquiry </w:t>
      </w:r>
      <w:r w:rsidRPr="000635C0">
        <w:rPr>
          <w:rFonts w:asciiTheme="minorHAnsi" w:eastAsia="MS Gothic" w:hAnsiTheme="minorHAnsi" w:cstheme="minorHAnsi"/>
          <w:b/>
          <w:iCs/>
          <w:sz w:val="26"/>
        </w:rPr>
        <w:br/>
        <w:t>Serra 09</w:t>
      </w:r>
      <w:r w:rsidRPr="000635C0">
        <w:rPr>
          <w:rFonts w:asciiTheme="minorHAnsi" w:eastAsia="MS Gothic" w:hAnsiTheme="minorHAnsi" w:cstheme="minorHAnsi"/>
          <w:b/>
          <w:iCs/>
          <w:sz w:val="26"/>
        </w:rPr>
        <w:br/>
      </w:r>
      <w:r w:rsidRPr="000635C0">
        <w:rPr>
          <w:rFonts w:asciiTheme="minorHAnsi" w:eastAsia="MS Gothic" w:hAnsiTheme="minorHAnsi" w:cstheme="minorHAnsi"/>
          <w:iCs/>
          <w:sz w:val="20"/>
        </w:rPr>
        <w:t>Juan Pablo Serra. What Is and What Should Pragmatic Ethics Be? Some Remarks on Recent Scholarship</w:t>
      </w:r>
      <w:r w:rsidRPr="000635C0">
        <w:rPr>
          <w:rFonts w:asciiTheme="minorHAnsi" w:eastAsia="MS Gothic" w:hAnsiTheme="minorHAnsi" w:cstheme="minorHAnsi"/>
          <w:i/>
          <w:iCs/>
          <w:sz w:val="20"/>
        </w:rPr>
        <w:t xml:space="preserve">. </w:t>
      </w:r>
      <w:r w:rsidRPr="000635C0">
        <w:rPr>
          <w:rFonts w:asciiTheme="minorHAnsi" w:eastAsia="MS Gothic" w:hAnsiTheme="minorHAnsi" w:cstheme="minorHAnsi"/>
          <w:iCs/>
          <w:sz w:val="20"/>
        </w:rPr>
        <w:t>E</w:t>
      </w:r>
      <w:r w:rsidRPr="000635C0">
        <w:rPr>
          <w:rFonts w:asciiTheme="minorHAnsi" w:eastAsia="MS Gothic" w:hAnsiTheme="minorHAnsi" w:cstheme="minorHAnsi"/>
          <w:iCs/>
          <w:sz w:val="16"/>
          <w:szCs w:val="21"/>
        </w:rPr>
        <w:t>UROPEAN JOURNAL OF PRAGMATISM AND AMERICAN PHILOSOPHY. 2009. Francisco de Vitoria College, Humanities Department, Faculty member. https://journals.openedition.org/ejpap/905</w:t>
      </w:r>
    </w:p>
    <w:p w14:paraId="613E2F78" w14:textId="77777777" w:rsidR="00CC1292" w:rsidRPr="000635C0" w:rsidRDefault="00CC1292" w:rsidP="00CC1292">
      <w:pPr>
        <w:widowControl w:val="0"/>
        <w:autoSpaceDE w:val="0"/>
        <w:autoSpaceDN w:val="0"/>
        <w:adjustRightInd w:val="0"/>
        <w:spacing w:after="0" w:line="276" w:lineRule="auto"/>
        <w:rPr>
          <w:rFonts w:asciiTheme="minorHAnsi" w:eastAsia="Cambria" w:hAnsiTheme="minorHAnsi" w:cstheme="minorHAnsi"/>
          <w:sz w:val="16"/>
          <w:szCs w:val="16"/>
        </w:rPr>
      </w:pPr>
      <w:r w:rsidRPr="000635C0">
        <w:rPr>
          <w:rFonts w:asciiTheme="minorHAnsi" w:eastAsia="Cambria" w:hAnsiTheme="minorHAnsi" w:cstheme="minorHAnsi"/>
          <w:sz w:val="16"/>
          <w:szCs w:val="16"/>
        </w:rPr>
        <w:t>This separation of theory and practice runs parallel to another split, namely, that of ethics and morals or, better put, of ethical theory and moral practice. Peirce denies that morality is subject to rationality and thinks that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ethics is valuable</w:t>
      </w:r>
      <w:r w:rsidRPr="000635C0">
        <w:rPr>
          <w:rStyle w:val="StyleUnderline"/>
          <w:rFonts w:asciiTheme="minorHAnsi" w:hAnsiTheme="minorHAnsi" w:cstheme="minorHAnsi"/>
        </w:rPr>
        <w:t xml:space="preserve"> as a science in a broad sense. But he also regards ethics as a science which bears on human conduct only indirectly, </w:t>
      </w:r>
      <w:r w:rsidRPr="00442655">
        <w:rPr>
          <w:rStyle w:val="StyleUnderline"/>
          <w:rFonts w:asciiTheme="minorHAnsi" w:hAnsiTheme="minorHAnsi" w:cstheme="minorHAnsi"/>
          <w:highlight w:val="green"/>
        </w:rPr>
        <w:t xml:space="preserve">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examination of past actions and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self-correction </w:t>
      </w:r>
      <w:r w:rsidRPr="000635C0">
        <w:rPr>
          <w:rFonts w:asciiTheme="minorHAnsi" w:eastAsia="Cambria" w:hAnsiTheme="minorHAnsi" w:cstheme="minorHAnsi"/>
          <w:sz w:val="16"/>
          <w:szCs w:val="16"/>
        </w:rPr>
        <w:t>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moral inquiry is performed in a deliberative way, weighing </w:t>
      </w:r>
      <w:r w:rsidRPr="000635C0">
        <w:rPr>
          <w:rStyle w:val="StyleUnderline"/>
          <w:rFonts w:asciiTheme="minorHAnsi" w:hAnsiTheme="minorHAnsi" w:cstheme="minorHAnsi"/>
        </w:rPr>
        <w:t xml:space="preserve">up </w:t>
      </w:r>
      <w:r w:rsidRPr="00442655">
        <w:rPr>
          <w:rStyle w:val="StyleUnderline"/>
          <w:rFonts w:asciiTheme="minorHAnsi" w:hAnsiTheme="minorHAnsi" w:cstheme="minorHAnsi"/>
          <w:highlight w:val="green"/>
        </w:rPr>
        <w:t>argumentations</w:t>
      </w:r>
      <w:r w:rsidRPr="000635C0">
        <w:rPr>
          <w:rStyle w:val="StyleUnderline"/>
          <w:rFonts w:asciiTheme="minorHAnsi" w:hAnsiTheme="minorHAnsi" w:cstheme="minorHAnsi"/>
        </w:rPr>
        <w:t xml:space="preserve">, </w:t>
      </w:r>
      <w:proofErr w:type="gramStart"/>
      <w:r w:rsidRPr="000635C0">
        <w:rPr>
          <w:rStyle w:val="StyleUnderline"/>
          <w:rFonts w:asciiTheme="minorHAnsi" w:hAnsiTheme="minorHAnsi" w:cstheme="minorHAnsi"/>
        </w:rPr>
        <w:t>beliefs</w:t>
      </w:r>
      <w:proofErr w:type="gramEnd"/>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and principles, and comparing them </w:t>
      </w:r>
      <w:r w:rsidRPr="000635C0">
        <w:rPr>
          <w:rStyle w:val="StyleUnderline"/>
          <w:rFonts w:asciiTheme="minorHAnsi" w:hAnsiTheme="minorHAnsi" w:cstheme="minorHAnsi"/>
        </w:rPr>
        <w:t xml:space="preserve">either </w:t>
      </w:r>
      <w:r w:rsidRPr="00442655">
        <w:rPr>
          <w:rStyle w:val="StyleUnderline"/>
          <w:rFonts w:asciiTheme="minorHAnsi" w:hAnsiTheme="minorHAnsi" w:cstheme="minorHAnsi"/>
          <w:highlight w:val="green"/>
        </w:rPr>
        <w:t xml:space="preserve">with </w:t>
      </w:r>
      <w:r w:rsidRPr="000635C0">
        <w:rPr>
          <w:rStyle w:val="StyleUnderline"/>
          <w:rFonts w:asciiTheme="minorHAnsi" w:hAnsiTheme="minorHAnsi" w:cstheme="minorHAnsi"/>
        </w:rPr>
        <w:t xml:space="preserve">their probable or conceivable consequences or with lived as well as possible </w:t>
      </w:r>
      <w:r w:rsidRPr="00442655">
        <w:rPr>
          <w:rStyle w:val="StyleUnderline"/>
          <w:rFonts w:asciiTheme="minorHAnsi" w:hAnsiTheme="minorHAnsi" w:cstheme="minorHAnsi"/>
          <w:highlight w:val="green"/>
        </w:rPr>
        <w:t xml:space="preserve">experiences that </w:t>
      </w:r>
      <w:r w:rsidRPr="000635C0">
        <w:rPr>
          <w:rStyle w:val="StyleUnderline"/>
          <w:rFonts w:asciiTheme="minorHAnsi" w:hAnsiTheme="minorHAnsi" w:cstheme="minorHAnsi"/>
        </w:rPr>
        <w:t xml:space="preserve">can be forceful or </w:t>
      </w:r>
      <w:r w:rsidRPr="00442655">
        <w:rPr>
          <w:rStyle w:val="StyleUnderline"/>
          <w:rFonts w:asciiTheme="minorHAnsi" w:hAnsiTheme="minorHAnsi" w:cstheme="minorHAnsi"/>
          <w:highlight w:val="green"/>
        </w:rPr>
        <w:t xml:space="preserve">impinge upon the </w:t>
      </w:r>
      <w:r w:rsidRPr="000635C0">
        <w:rPr>
          <w:rStyle w:val="StyleUnderline"/>
          <w:rFonts w:asciiTheme="minorHAnsi" w:hAnsiTheme="minorHAnsi" w:cstheme="minorHAnsi"/>
        </w:rPr>
        <w:t xml:space="preserve">deliberative </w:t>
      </w:r>
      <w:r w:rsidRPr="00442655">
        <w:rPr>
          <w:rStyle w:val="StyleUnderline"/>
          <w:rFonts w:asciiTheme="minorHAnsi" w:hAnsiTheme="minorHAnsi" w:cstheme="minorHAnsi"/>
          <w:highlight w:val="green"/>
        </w:rPr>
        <w:t xml:space="preserve">subject </w:t>
      </w:r>
      <w:r w:rsidRPr="000635C0">
        <w:rPr>
          <w:rStyle w:val="StyleUnderline"/>
          <w:rFonts w:asciiTheme="minorHAnsi" w:hAnsiTheme="minorHAnsi" w:cstheme="minorHAnsi"/>
        </w:rPr>
        <w:t xml:space="preserve">in such a way as to acquire the compulsory resistance due to reality. As </w:t>
      </w:r>
      <w:proofErr w:type="spellStart"/>
      <w:r w:rsidRPr="000635C0">
        <w:rPr>
          <w:rStyle w:val="StyleUnderline"/>
          <w:rFonts w:asciiTheme="minorHAnsi" w:hAnsiTheme="minorHAnsi" w:cstheme="minorHAnsi"/>
        </w:rPr>
        <w:t>Misak</w:t>
      </w:r>
      <w:proofErr w:type="spellEnd"/>
      <w:r w:rsidRPr="000635C0">
        <w:rPr>
          <w:rStyle w:val="StyleUnderline"/>
          <w:rFonts w:asciiTheme="minorHAnsi" w:hAnsiTheme="minorHAnsi" w:cstheme="minorHAnsi"/>
        </w:rPr>
        <w:t xml:space="preserve"> puts it </w:t>
      </w:r>
      <w:proofErr w:type="spellStart"/>
      <w:r w:rsidRPr="000635C0">
        <w:rPr>
          <w:rStyle w:val="StyleUnderline"/>
          <w:rFonts w:asciiTheme="minorHAnsi" w:hAnsiTheme="minorHAnsi" w:cstheme="minorHAnsi"/>
        </w:rPr>
        <w:t>succint</w:t>
      </w:r>
      <w:proofErr w:type="spellEnd"/>
      <w:r w:rsidRPr="000635C0">
        <w:rPr>
          <w:rStyle w:val="StyleUnderline"/>
          <w:rFonts w:asciiTheme="minorHAnsi" w:hAnsiTheme="minorHAnsi" w:cstheme="minorHAnsi"/>
        </w:rPr>
        <w:t xml:space="preserve">- </w:t>
      </w:r>
      <w:proofErr w:type="spellStart"/>
      <w:r w:rsidRPr="000635C0">
        <w:rPr>
          <w:rStyle w:val="StyleUnderline"/>
          <w:rFonts w:asciiTheme="minorHAnsi" w:hAnsiTheme="minorHAnsi" w:cstheme="minorHAnsi"/>
        </w:rPr>
        <w:t>ly</w:t>
      </w:r>
      <w:proofErr w:type="spellEnd"/>
      <w:r w:rsidRPr="000635C0">
        <w:rPr>
          <w:rStyle w:val="StyleUnderline"/>
          <w:rFonts w:asciiTheme="minorHAnsi" w:hAnsiTheme="minorHAnsi" w:cstheme="minorHAnsi"/>
        </w:rPr>
        <w:t xml:space="preserve">, “the practice of moral deliberation is responsive to experience, reason, argument, and thought experiments... </w:t>
      </w:r>
      <w:r w:rsidRPr="00442655">
        <w:rPr>
          <w:rStyle w:val="StyleUnderline"/>
          <w:rFonts w:asciiTheme="minorHAnsi" w:hAnsiTheme="minorHAnsi" w:cstheme="minorHAnsi"/>
          <w:highlight w:val="green"/>
        </w:rPr>
        <w:t xml:space="preserve">Such responsiveness is part of what it is to make a moral decision </w:t>
      </w:r>
      <w:r w:rsidRPr="000635C0">
        <w:rPr>
          <w:rStyle w:val="StyleUnderline"/>
          <w:rFonts w:asciiTheme="minorHAnsi" w:hAnsiTheme="minorHAnsi" w:cstheme="minorHAnsi"/>
        </w:rPr>
        <w:t xml:space="preserve">and part of what it is to try to live a moral life” (2000: 52)3. Likewise, </w:t>
      </w:r>
      <w:r w:rsidRPr="00442655">
        <w:rPr>
          <w:rStyle w:val="StyleUnderline"/>
          <w:rFonts w:asciiTheme="minorHAnsi" w:hAnsiTheme="minorHAnsi" w:cstheme="minorHAnsi"/>
          <w:highlight w:val="green"/>
        </w:rPr>
        <w:t xml:space="preserve">this </w:t>
      </w:r>
      <w:r w:rsidRPr="000635C0">
        <w:rPr>
          <w:rStyle w:val="StyleUnderline"/>
          <w:rFonts w:asciiTheme="minorHAnsi" w:hAnsiTheme="minorHAnsi" w:cstheme="minorHAnsi"/>
        </w:rPr>
        <w:t xml:space="preserve">same </w:t>
      </w:r>
      <w:r w:rsidRPr="00442655">
        <w:rPr>
          <w:rStyle w:val="StyleUnderline"/>
          <w:rFonts w:asciiTheme="minorHAnsi" w:hAnsiTheme="minorHAnsi" w:cstheme="minorHAnsi"/>
          <w:highlight w:val="green"/>
        </w:rPr>
        <w:t>deliberative activity implies an effort to acquire habits,</w:t>
      </w:r>
      <w:r w:rsidRPr="000635C0">
        <w:rPr>
          <w:rStyle w:val="StyleUnderline"/>
          <w:rFonts w:asciiTheme="minorHAnsi" w:hAnsiTheme="minorHAnsi" w:cstheme="minorHAnsi"/>
        </w:rPr>
        <w:t xml:space="preserve"> beliefs and principles </w:t>
      </w:r>
      <w:r w:rsidRPr="00442655">
        <w:rPr>
          <w:rStyle w:val="StyleUnderline"/>
          <w:rFonts w:asciiTheme="minorHAnsi" w:hAnsiTheme="minorHAnsi" w:cstheme="minorHAnsi"/>
          <w:highlight w:val="green"/>
        </w:rPr>
        <w:t xml:space="preserve">that contribute to </w:t>
      </w:r>
      <w:r w:rsidRPr="000635C0">
        <w:rPr>
          <w:rStyle w:val="StyleUnderline"/>
          <w:rFonts w:asciiTheme="minorHAnsi" w:hAnsiTheme="minorHAnsi" w:cstheme="minorHAnsi"/>
        </w:rPr>
        <w:t xml:space="preserve">a truly </w:t>
      </w:r>
      <w:r w:rsidRPr="00442655">
        <w:rPr>
          <w:rStyle w:val="StyleUnderline"/>
          <w:rFonts w:asciiTheme="minorHAnsi" w:hAnsiTheme="minorHAnsi" w:cstheme="minorHAnsi"/>
          <w:highlight w:val="green"/>
        </w:rPr>
        <w:t xml:space="preserve">free deliberation </w:t>
      </w:r>
      <w:r w:rsidRPr="000635C0">
        <w:rPr>
          <w:rFonts w:asciiTheme="minorHAnsi" w:eastAsia="Cambria" w:hAnsiTheme="minorHAnsi" w:cstheme="minorHAnsi"/>
          <w:sz w:val="16"/>
          <w:szCs w:val="16"/>
        </w:rPr>
        <w:t xml:space="preserve">which, in turn, can result in creative conclusions. For Peirce, as you get more habit-governed, you become </w:t>
      </w:r>
      <w:proofErr w:type="gramStart"/>
      <w:r w:rsidRPr="000635C0">
        <w:rPr>
          <w:rFonts w:asciiTheme="minorHAnsi" w:eastAsia="Cambria" w:hAnsiTheme="minorHAnsi" w:cstheme="minorHAnsi"/>
          <w:sz w:val="16"/>
          <w:szCs w:val="16"/>
        </w:rPr>
        <w:t>more creative and free</w:t>
      </w:r>
      <w:proofErr w:type="gramEnd"/>
      <w:r w:rsidRPr="000635C0">
        <w:rPr>
          <w:rFonts w:asciiTheme="minorHAnsi" w:eastAsia="Cambria" w:hAnsiTheme="minorHAnsi" w:cstheme="minorHAnsi"/>
          <w:sz w:val="16"/>
          <w:szCs w:val="16"/>
        </w:rPr>
        <w:t xml:space="preserve">, and your selfhood acquires </w:t>
      </w:r>
      <w:proofErr w:type="spellStart"/>
      <w:r w:rsidRPr="000635C0">
        <w:rPr>
          <w:rFonts w:asciiTheme="minorHAnsi" w:eastAsia="Cambria" w:hAnsiTheme="minorHAnsi" w:cstheme="minorHAnsi"/>
          <w:sz w:val="16"/>
          <w:szCs w:val="16"/>
        </w:rPr>
        <w:t>plas</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ticity</w:t>
      </w:r>
      <w:proofErr w:type="spellEnd"/>
      <w:r w:rsidRPr="000635C0">
        <w:rPr>
          <w:rFonts w:asciiTheme="minorHAnsi" w:eastAsia="Cambria" w:hAnsiTheme="minorHAnsi" w:cstheme="minorHAnsi"/>
          <w:sz w:val="16"/>
          <w:szCs w:val="16"/>
        </w:rPr>
        <w:t xml:space="preserve"> and receptiveness to experience4. Vincent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0635C0">
        <w:rPr>
          <w:rFonts w:asciiTheme="minorHAnsi" w:eastAsia="Cambria" w:hAnsiTheme="minorHAnsi" w:cstheme="minorHAnsi"/>
          <w:sz w:val="16"/>
          <w:szCs w:val="16"/>
        </w:rPr>
        <w:t>Colapietro</w:t>
      </w:r>
      <w:proofErr w:type="spellEnd"/>
      <w:r w:rsidRPr="000635C0">
        <w:rPr>
          <w:rFonts w:asciiTheme="minorHAnsi" w:eastAsia="Cambria" w:hAnsiTheme="minorHAnsi" w:cstheme="minorHAnsi"/>
          <w:sz w:val="16"/>
          <w:szCs w:val="16"/>
        </w:rPr>
        <w:t xml:space="preserve"> 1997: 270, 281). It is precisely this </w:t>
      </w:r>
      <w:proofErr w:type="spellStart"/>
      <w:r w:rsidRPr="000635C0">
        <w:rPr>
          <w:rFonts w:asciiTheme="minorHAnsi" w:eastAsia="Cambria" w:hAnsiTheme="minorHAnsi" w:cstheme="minorHAnsi"/>
          <w:sz w:val="16"/>
          <w:szCs w:val="16"/>
        </w:rPr>
        <w:t>experi</w:t>
      </w:r>
      <w:proofErr w:type="spellEnd"/>
      <w:r w:rsidRPr="000635C0">
        <w:rPr>
          <w:rFonts w:asciiTheme="minorHAnsi" w:eastAsia="Cambria" w:hAnsiTheme="minorHAnsi" w:cstheme="minorHAnsi"/>
          <w:sz w:val="16"/>
          <w:szCs w:val="16"/>
        </w:rPr>
        <w:t xml:space="preserve">- </w:t>
      </w:r>
      <w:proofErr w:type="spellStart"/>
      <w:r w:rsidRPr="000635C0">
        <w:rPr>
          <w:rFonts w:asciiTheme="minorHAnsi" w:eastAsia="Cambria" w:hAnsiTheme="minorHAnsi" w:cstheme="minorHAnsi"/>
          <w:sz w:val="16"/>
          <w:szCs w:val="16"/>
        </w:rPr>
        <w:t>ment</w:t>
      </w:r>
      <w:proofErr w:type="spellEnd"/>
      <w:r w:rsidRPr="000635C0">
        <w:rPr>
          <w:rFonts w:asciiTheme="minorHAnsi" w:eastAsia="Cambria" w:hAnsiTheme="minorHAnsi" w:cstheme="minorHAnsi"/>
          <w:sz w:val="16"/>
          <w:szCs w:val="16"/>
        </w:rPr>
        <w:t xml:space="preserve"> carried out within imagination that generates habits, because, as Peirce says in “A Survey of Pragmaticism”, “it is not the muscular action but the accompanying inward </w:t>
      </w:r>
      <w:proofErr w:type="spellStart"/>
      <w:r w:rsidRPr="000635C0">
        <w:rPr>
          <w:rFonts w:asciiTheme="minorHAnsi" w:eastAsia="Cambria" w:hAnsiTheme="minorHAnsi" w:cstheme="minorHAnsi"/>
          <w:sz w:val="16"/>
          <w:szCs w:val="16"/>
        </w:rPr>
        <w:t>ef</w:t>
      </w:r>
      <w:proofErr w:type="spellEnd"/>
      <w:r w:rsidRPr="000635C0">
        <w:rPr>
          <w:rFonts w:asciiTheme="minorHAnsi" w:eastAsia="Cambria" w:hAnsiTheme="minorHAnsi" w:cstheme="minorHAnsi"/>
          <w:sz w:val="16"/>
          <w:szCs w:val="16"/>
        </w:rPr>
        <w:t xml:space="preserve">- forts, the acts of imagination, that produce the habit” (CP 5.479, 1907). Habits are regular ways of thinking, </w:t>
      </w:r>
      <w:proofErr w:type="gramStart"/>
      <w:r w:rsidRPr="000635C0">
        <w:rPr>
          <w:rFonts w:asciiTheme="minorHAnsi" w:eastAsia="Cambria" w:hAnsiTheme="minorHAnsi" w:cstheme="minorHAnsi"/>
          <w:sz w:val="16"/>
          <w:szCs w:val="16"/>
        </w:rPr>
        <w:t>perceiving</w:t>
      </w:r>
      <w:proofErr w:type="gramEnd"/>
      <w:r w:rsidRPr="000635C0">
        <w:rPr>
          <w:rFonts w:asciiTheme="minorHAnsi" w:eastAsia="Cambria" w:hAnsiTheme="minorHAnsi" w:cstheme="minorHAnsi"/>
          <w:sz w:val="16"/>
          <w:szCs w:val="16"/>
        </w:rPr>
        <w:t xml:space="preserve"> and interpreting that generate actions. As such, habits have a huge influence on human behavior, manifest themselves in the con- </w:t>
      </w:r>
      <w:proofErr w:type="spellStart"/>
      <w:r w:rsidRPr="000635C0">
        <w:rPr>
          <w:rFonts w:asciiTheme="minorHAnsi" w:eastAsia="Cambria" w:hAnsiTheme="minorHAnsi" w:cstheme="minorHAnsi"/>
          <w:sz w:val="16"/>
          <w:szCs w:val="16"/>
        </w:rPr>
        <w:t>crete</w:t>
      </w:r>
      <w:proofErr w:type="spellEnd"/>
      <w:r w:rsidRPr="000635C0">
        <w:rPr>
          <w:rFonts w:asciiTheme="minorHAnsi" w:eastAsia="Cambria" w:hAnsiTheme="minorHAnsi" w:cstheme="minorHAnsi"/>
          <w:sz w:val="16"/>
          <w:szCs w:val="16"/>
        </w:rPr>
        <w:t xml:space="preserve"> things we do and, at the same time, are formed within those same activities. Even more, according to Peirce</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 xml:space="preserve">the activity takes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 xml:space="preserve">form of experimentation </w:t>
      </w:r>
      <w:r w:rsidRPr="000635C0">
        <w:rPr>
          <w:rStyle w:val="StyleUnderline"/>
          <w:rFonts w:asciiTheme="minorHAnsi" w:hAnsiTheme="minorHAnsi" w:cstheme="minorHAnsi"/>
        </w:rPr>
        <w:t xml:space="preserve">in the inner world;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 xml:space="preserve">the conclusion (if it comes to a definite conclusion), is that under given conditions, the interpreter will have formed the habit of acting </w:t>
      </w:r>
      <w:proofErr w:type="gramStart"/>
      <w:r w:rsidRPr="000635C0">
        <w:rPr>
          <w:rStyle w:val="StyleUnderline"/>
          <w:rFonts w:asciiTheme="minorHAnsi" w:hAnsiTheme="minorHAnsi" w:cstheme="minorHAnsi"/>
        </w:rPr>
        <w:t>in a given</w:t>
      </w:r>
      <w:proofErr w:type="gramEnd"/>
      <w:r w:rsidRPr="000635C0">
        <w:rPr>
          <w:rStyle w:val="StyleUnderline"/>
          <w:rFonts w:asciiTheme="minorHAnsi" w:hAnsiTheme="minorHAnsi" w:cstheme="minorHAnsi"/>
        </w:rPr>
        <w:t xml:space="preserve"> way whenever he may desire a given kind of result. </w:t>
      </w:r>
      <w:r w:rsidRPr="00442655">
        <w:rPr>
          <w:rStyle w:val="StyleUnderline"/>
          <w:rFonts w:asciiTheme="minorHAnsi" w:hAnsiTheme="minorHAnsi" w:cstheme="minorHAnsi"/>
          <w:highlight w:val="green"/>
        </w:rPr>
        <w:t xml:space="preserve">The </w:t>
      </w:r>
      <w:r w:rsidRPr="000635C0">
        <w:rPr>
          <w:rStyle w:val="StyleUnderline"/>
          <w:rFonts w:asciiTheme="minorHAnsi" w:hAnsiTheme="minorHAnsi" w:cstheme="minorHAnsi"/>
        </w:rPr>
        <w:t xml:space="preserve">real and </w:t>
      </w:r>
      <w:r w:rsidRPr="00442655">
        <w:rPr>
          <w:rStyle w:val="StyleUnderline"/>
          <w:rFonts w:asciiTheme="minorHAnsi" w:hAnsiTheme="minorHAnsi" w:cstheme="minorHAnsi"/>
          <w:highlight w:val="green"/>
        </w:rPr>
        <w:t xml:space="preserve">living </w:t>
      </w:r>
      <w:r w:rsidRPr="000635C0">
        <w:rPr>
          <w:rStyle w:val="StyleUnderline"/>
          <w:rFonts w:asciiTheme="minorHAnsi" w:hAnsiTheme="minorHAnsi" w:cstheme="minorHAnsi"/>
        </w:rPr>
        <w:t xml:space="preserve">logical </w:t>
      </w:r>
      <w:r w:rsidRPr="00442655">
        <w:rPr>
          <w:rStyle w:val="StyleUnderline"/>
          <w:rFonts w:asciiTheme="minorHAnsi" w:hAnsiTheme="minorHAnsi" w:cstheme="minorHAnsi"/>
          <w:highlight w:val="green"/>
        </w:rPr>
        <w:t xml:space="preserve">conclusion is </w:t>
      </w:r>
      <w:r w:rsidRPr="000635C0">
        <w:rPr>
          <w:rStyle w:val="StyleUnderline"/>
          <w:rFonts w:asciiTheme="minorHAnsi" w:hAnsiTheme="minorHAnsi" w:cstheme="minorHAnsi"/>
        </w:rPr>
        <w:t xml:space="preserve">that </w:t>
      </w:r>
      <w:r w:rsidRPr="00442655">
        <w:rPr>
          <w:rStyle w:val="StyleUnderline"/>
          <w:rFonts w:asciiTheme="minorHAnsi" w:hAnsiTheme="minorHAnsi" w:cstheme="minorHAnsi"/>
          <w:highlight w:val="green"/>
        </w:rPr>
        <w:t>habit</w:t>
      </w:r>
      <w:r w:rsidRPr="00442655">
        <w:rPr>
          <w:rFonts w:asciiTheme="minorHAnsi" w:eastAsia="Cambria" w:hAnsiTheme="minorHAnsi" w:cstheme="minorHAnsi"/>
          <w:szCs w:val="16"/>
          <w:highlight w:val="green"/>
        </w:rPr>
        <w:t xml:space="preserve"> </w:t>
      </w:r>
      <w:r w:rsidRPr="000635C0">
        <w:rPr>
          <w:rFonts w:asciiTheme="minorHAnsi" w:eastAsia="Cambria" w:hAnsiTheme="minorHAnsi" w:cstheme="minorHAnsi"/>
          <w:sz w:val="16"/>
          <w:szCs w:val="16"/>
        </w:rPr>
        <w:t xml:space="preserve">(CP 5.491, 1907). Much more evidence could be given to support the view that habits are virtually decided (CP 2.435, c.1893) </w:t>
      </w:r>
      <w:proofErr w:type="gramStart"/>
      <w:r w:rsidRPr="000635C0">
        <w:rPr>
          <w:rFonts w:asciiTheme="minorHAnsi" w:eastAsia="Cambria" w:hAnsiTheme="minorHAnsi" w:cstheme="minorHAnsi"/>
          <w:sz w:val="16"/>
          <w:szCs w:val="16"/>
        </w:rPr>
        <w:t>and also</w:t>
      </w:r>
      <w:proofErr w:type="gramEnd"/>
      <w:r w:rsidRPr="000635C0">
        <w:rPr>
          <w:rFonts w:asciiTheme="minorHAnsi" w:eastAsia="Cambria" w:hAnsiTheme="minorHAnsi" w:cstheme="minorHAnsi"/>
          <w:sz w:val="16"/>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0635C0">
        <w:rPr>
          <w:rFonts w:asciiTheme="minorHAnsi" w:eastAsia="Cambria" w:hAnsiTheme="minorHAnsi" w:cstheme="minorHAnsi"/>
          <w:sz w:val="16"/>
          <w:szCs w:val="16"/>
        </w:rPr>
        <w:t>in itself an</w:t>
      </w:r>
      <w:proofErr w:type="gramEnd"/>
      <w:r w:rsidRPr="000635C0">
        <w:rPr>
          <w:rFonts w:asciiTheme="minorHAnsi" w:eastAsia="Cambria" w:hAnsiTheme="minorHAnsi" w:cstheme="minorHAnsi"/>
          <w:sz w:val="16"/>
          <w:szCs w:val="16"/>
        </w:rPr>
        <w:t xml:space="preserve"> experiment which may have unexpected consequences that impose themselves upon the deliberative subject. </w:t>
      </w:r>
    </w:p>
    <w:p w14:paraId="29AFF3E6" w14:textId="77777777" w:rsidR="00CC1292" w:rsidRDefault="00CC1292" w:rsidP="00CC1292">
      <w:pPr>
        <w:pStyle w:val="Heading4"/>
        <w:spacing w:before="0" w:line="276" w:lineRule="auto"/>
        <w:rPr>
          <w:rFonts w:asciiTheme="minorHAnsi" w:eastAsia="MS Gothic" w:hAnsiTheme="minorHAnsi" w:cstheme="minorHAnsi"/>
        </w:rPr>
      </w:pPr>
      <w:r w:rsidRPr="000635C0">
        <w:rPr>
          <w:rFonts w:asciiTheme="minorHAnsi" w:eastAsia="MS Gothic" w:hAnsiTheme="minorHAnsi" w:cstheme="minorHAnsi"/>
        </w:rPr>
        <w:t xml:space="preserve">Thus, the standard is </w:t>
      </w:r>
      <w:r>
        <w:rPr>
          <w:rFonts w:asciiTheme="minorHAnsi" w:eastAsia="MS Gothic" w:hAnsiTheme="minorHAnsi" w:cstheme="minorHAnsi"/>
        </w:rPr>
        <w:t>consistency with pragmatic deliberation</w:t>
      </w:r>
      <w:r w:rsidRPr="000635C0">
        <w:rPr>
          <w:rFonts w:asciiTheme="minorHAnsi" w:eastAsia="MS Gothic" w:hAnsiTheme="minorHAnsi" w:cstheme="minorHAnsi"/>
        </w:rPr>
        <w:t xml:space="preserve">. </w:t>
      </w:r>
    </w:p>
    <w:p w14:paraId="4A082C19" w14:textId="268AD999" w:rsidR="00CC1292" w:rsidRDefault="00CC1292" w:rsidP="00CC1292">
      <w:pPr>
        <w:pStyle w:val="Heading4"/>
        <w:rPr>
          <w:rFonts w:cs="Calibri"/>
          <w:u w:val="single"/>
        </w:rPr>
      </w:pPr>
      <w:r>
        <w:t xml:space="preserve">Impact Calc – deliberation is procedural, which means that agents ought to act in a deliberative fashion by employing the pragmatic procedure of deliberation, not the substance or conditions where deliberation can arise. </w:t>
      </w:r>
      <w:r w:rsidRPr="000635C0">
        <w:rPr>
          <w:rFonts w:cs="Calibri"/>
        </w:rPr>
        <w:t xml:space="preserve">To clarify, consequences are a </w:t>
      </w:r>
      <w:r w:rsidRPr="000635C0">
        <w:rPr>
          <w:rFonts w:cs="Calibri"/>
          <w:u w:val="single"/>
        </w:rPr>
        <w:t>sequencing question.</w:t>
      </w:r>
    </w:p>
    <w:p w14:paraId="6DD506F9" w14:textId="525AE4D3" w:rsidR="001A2690" w:rsidRPr="000635C0" w:rsidRDefault="003200F8" w:rsidP="001A2690">
      <w:pPr>
        <w:pStyle w:val="Heading4"/>
        <w:rPr>
          <w:rFonts w:eastAsia="MS Gothic"/>
        </w:rPr>
      </w:pPr>
      <w:r>
        <w:t>1</w:t>
      </w:r>
      <w:r w:rsidR="001A2690" w:rsidRPr="000635C0">
        <w:t xml:space="preserve">] </w:t>
      </w:r>
      <w:r w:rsidR="001A2690" w:rsidRPr="000635C0">
        <w:rPr>
          <w:rFonts w:eastAsia="MS Gothic"/>
        </w:rPr>
        <w:t>Pluralistic Materialism – other theories rely on minimalistic criteria; our framework understands knowledge as changing and uses experience to base social change and revise ideas.</w:t>
      </w:r>
      <w:r w:rsidR="001A2690" w:rsidRPr="000635C0">
        <w:rPr>
          <w:rFonts w:eastAsia="MS Gothic"/>
        </w:rPr>
        <w:br/>
      </w:r>
      <w:proofErr w:type="spellStart"/>
      <w:r w:rsidR="001A2690" w:rsidRPr="000635C0">
        <w:rPr>
          <w:rFonts w:eastAsia="MS Gothic"/>
        </w:rPr>
        <w:t>Glaude</w:t>
      </w:r>
      <w:proofErr w:type="spellEnd"/>
      <w:r w:rsidR="001A2690" w:rsidRPr="000635C0">
        <w:rPr>
          <w:rFonts w:eastAsia="MS Gothic"/>
        </w:rPr>
        <w:t xml:space="preserve"> 7</w:t>
      </w:r>
      <w:r w:rsidR="001A2690" w:rsidRPr="000635C0">
        <w:rPr>
          <w:rFonts w:eastAsia="MS Gothic"/>
          <w:b w:val="0"/>
          <w:bCs/>
          <w:sz w:val="16"/>
        </w:rPr>
        <w:t xml:space="preserve">Eddie S. (Eddie S. </w:t>
      </w:r>
      <w:proofErr w:type="spellStart"/>
      <w:r w:rsidR="001A2690" w:rsidRPr="000635C0">
        <w:rPr>
          <w:rFonts w:eastAsia="MS Gothic"/>
          <w:b w:val="0"/>
          <w:bCs/>
          <w:sz w:val="16"/>
        </w:rPr>
        <w:t>Glaude</w:t>
      </w:r>
      <w:proofErr w:type="spellEnd"/>
      <w:r w:rsidR="001A2690" w:rsidRPr="000635C0">
        <w:rPr>
          <w:rFonts w:eastAsia="MS Gothic"/>
          <w:b w:val="0"/>
          <w:bCs/>
          <w:sz w:val="16"/>
        </w:rPr>
        <w:t xml:space="preserve"> Jr. is the </w:t>
      </w:r>
      <w:proofErr w:type="gramStart"/>
      <w:r w:rsidR="001A2690" w:rsidRPr="000635C0">
        <w:rPr>
          <w:rFonts w:eastAsia="MS Gothic"/>
          <w:b w:val="0"/>
          <w:bCs/>
          <w:sz w:val="16"/>
        </w:rPr>
        <w:t>African-American</w:t>
      </w:r>
      <w:proofErr w:type="gramEnd"/>
      <w:r w:rsidR="001A2690" w:rsidRPr="000635C0">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001A2690" w:rsidRPr="000635C0">
        <w:rPr>
          <w:rFonts w:eastAsia="MS Gothic"/>
          <w:b w:val="0"/>
          <w:bCs/>
          <w:sz w:val="16"/>
        </w:rPr>
        <w:t>Blue :</w:t>
      </w:r>
      <w:proofErr w:type="gramEnd"/>
      <w:r w:rsidR="001A2690" w:rsidRPr="000635C0">
        <w:rPr>
          <w:rFonts w:eastAsia="MS Gothic"/>
          <w:b w:val="0"/>
          <w:bCs/>
          <w:sz w:val="16"/>
        </w:rPr>
        <w:t xml:space="preserve"> Pragmatism and the Politics of Black America. University of Chicago Press, 2007. EBSCOhost. (5-7)</w:t>
      </w:r>
    </w:p>
    <w:p w14:paraId="207960C4" w14:textId="77777777" w:rsidR="001A2690" w:rsidRPr="000635C0" w:rsidRDefault="001A2690" w:rsidP="001A2690">
      <w:pPr>
        <w:spacing w:after="0" w:line="276" w:lineRule="auto"/>
        <w:rPr>
          <w:rFonts w:asciiTheme="minorHAnsi" w:hAnsiTheme="minorHAnsi" w:cstheme="minorHAnsi"/>
        </w:rPr>
      </w:pPr>
      <w:r w:rsidRPr="000635C0">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0635C0">
        <w:rPr>
          <w:rFonts w:asciiTheme="minorHAnsi" w:eastAsia="Cambria" w:hAnsiTheme="minorHAnsi" w:cstheme="minorHAnsi"/>
          <w:sz w:val="14"/>
          <w:szCs w:val="16"/>
        </w:rPr>
        <w:t>prag-matist</w:t>
      </w:r>
      <w:proofErr w:type="spellEnd"/>
      <w:r w:rsidRPr="000635C0">
        <w:rPr>
          <w:rFonts w:asciiTheme="minorHAnsi" w:eastAsia="Cambria" w:hAnsiTheme="minorHAnsi" w:cstheme="minorHAnsi"/>
          <w:sz w:val="14"/>
          <w:szCs w:val="16"/>
        </w:rPr>
        <w:t xml:space="preserve">. I should say a bit about what I mean by this self-description. </w:t>
      </w:r>
      <w:r w:rsidRPr="00F57F73">
        <w:rPr>
          <w:rStyle w:val="Emphasis"/>
        </w:rPr>
        <w:t xml:space="preserve">John </w:t>
      </w:r>
      <w:r w:rsidRPr="00442655">
        <w:rPr>
          <w:rStyle w:val="Emphasis"/>
          <w:highlight w:val="green"/>
        </w:rPr>
        <w:t>Dewey</w:t>
      </w:r>
      <w:r w:rsidRPr="00F57F73">
        <w:rPr>
          <w:rStyle w:val="Emphasis"/>
        </w:rPr>
        <w:t xml:space="preserve"> </w:t>
      </w:r>
      <w:r w:rsidRPr="00442655">
        <w:rPr>
          <w:rStyle w:val="Emphasis"/>
          <w:highlight w:val="green"/>
        </w:rPr>
        <w:t>thought</w:t>
      </w:r>
      <w:r w:rsidRPr="00F57F73">
        <w:rPr>
          <w:rStyle w:val="Emphasis"/>
        </w:rPr>
        <w:t xml:space="preserve"> of philosophy as a form of cultural and social criticism. He held the view that </w:t>
      </w:r>
      <w:r w:rsidRPr="00442655">
        <w:rPr>
          <w:rStyle w:val="Emphasis"/>
          <w:highlight w:val="green"/>
        </w:rPr>
        <w:t>philoso</w:t>
      </w:r>
      <w:r w:rsidRPr="00442655">
        <w:rPr>
          <w:rStyle w:val="StyleUnderline"/>
          <w:rFonts w:asciiTheme="minorHAnsi" w:hAnsiTheme="minorHAnsi" w:cstheme="minorHAnsi"/>
          <w:highlight w:val="green"/>
        </w:rPr>
        <w:t>phy</w:t>
      </w:r>
      <w:r w:rsidRPr="000635C0">
        <w:rPr>
          <w:rStyle w:val="StyleUnderline"/>
          <w:rFonts w:asciiTheme="minorHAnsi" w:hAnsiTheme="minorHAnsi" w:cstheme="minorHAnsi"/>
        </w:rPr>
        <w:t>, properly understood as a mode of wis-</w:t>
      </w:r>
      <w:proofErr w:type="spellStart"/>
      <w:r w:rsidRPr="000635C0">
        <w:rPr>
          <w:rStyle w:val="StyleUnderline"/>
          <w:rFonts w:asciiTheme="minorHAnsi" w:hAnsiTheme="minorHAnsi" w:cstheme="minorHAnsi"/>
        </w:rPr>
        <w:t>dom</w:t>
      </w:r>
      <w:proofErr w:type="spellEnd"/>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ought to aid us i</w:t>
      </w:r>
      <w:r w:rsidRPr="000635C0">
        <w:rPr>
          <w:rStyle w:val="StyleUnderline"/>
          <w:rFonts w:asciiTheme="minorHAnsi" w:hAnsiTheme="minorHAnsi" w:cstheme="minorHAnsi"/>
        </w:rPr>
        <w:t xml:space="preserve">n our </w:t>
      </w:r>
      <w:r w:rsidRPr="00442655">
        <w:rPr>
          <w:rStyle w:val="StyleUnderline"/>
          <w:rFonts w:asciiTheme="minorHAnsi" w:hAnsiTheme="minorHAnsi" w:cstheme="minorHAnsi"/>
          <w:highlight w:val="green"/>
        </w:rPr>
        <w:t xml:space="preserve">efforts to overcome </w:t>
      </w:r>
      <w:r w:rsidRPr="000635C0">
        <w:rPr>
          <w:rStyle w:val="StyleUnderline"/>
          <w:rFonts w:asciiTheme="minorHAnsi" w:hAnsiTheme="minorHAnsi" w:cstheme="minorHAnsi"/>
        </w:rPr>
        <w:t xml:space="preserve">problematic situations and </w:t>
      </w:r>
      <w:r w:rsidRPr="00442655">
        <w:rPr>
          <w:rStyle w:val="StyleUnderline"/>
          <w:rFonts w:asciiTheme="minorHAnsi" w:hAnsiTheme="minorHAnsi" w:cstheme="minorHAnsi"/>
          <w:highlight w:val="green"/>
        </w:rPr>
        <w:t>worrisome circumstances</w:t>
      </w:r>
      <w:r w:rsidRPr="000635C0">
        <w:rPr>
          <w:rStyle w:val="StyleUnderline"/>
          <w:rFonts w:asciiTheme="minorHAnsi" w:hAnsiTheme="minorHAnsi" w:cstheme="minorHAnsi"/>
        </w:rPr>
        <w:t>. The principal charge of the philosopher, then, is to deal with the problems of human beings,</w:t>
      </w:r>
      <w:r w:rsidRPr="000635C0">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0635C0">
        <w:rPr>
          <w:rFonts w:asciiTheme="minorHAnsi" w:eastAsia="Cambria" w:hAnsiTheme="minorHAnsi" w:cstheme="minorHAnsi"/>
          <w:sz w:val="14"/>
          <w:szCs w:val="16"/>
        </w:rPr>
        <w:t>Antifoundationalism</w:t>
      </w:r>
      <w:proofErr w:type="spellEnd"/>
      <w:r w:rsidRPr="000635C0">
        <w:rPr>
          <w:rFonts w:asciiTheme="minorHAnsi" w:eastAsia="Cambria" w:hAnsiTheme="minorHAnsi" w:cstheme="minorHAnsi"/>
          <w:sz w:val="14"/>
          <w:szCs w:val="16"/>
        </w:rPr>
        <w:t xml:space="preserve">, of course, is the rejection of foundations of knowledge that are beyond question. </w:t>
      </w:r>
      <w:r w:rsidRPr="00442655">
        <w:rPr>
          <w:rStyle w:val="StyleUnderline"/>
          <w:rFonts w:asciiTheme="minorHAnsi" w:hAnsiTheme="minorHAnsi" w:cstheme="minorHAnsi"/>
          <w:highlight w:val="green"/>
        </w:rPr>
        <w:t>Dewey</w:t>
      </w:r>
      <w:r w:rsidRPr="000635C0">
        <w:rPr>
          <w:rStyle w:val="StyleUnderline"/>
          <w:rFonts w:asciiTheme="minorHAnsi" w:hAnsiTheme="minorHAnsi" w:cstheme="minorHAnsi"/>
        </w:rPr>
        <w:t xml:space="preserve">, by contrast, </w:t>
      </w:r>
      <w:r w:rsidRPr="00442655">
        <w:rPr>
          <w:rStyle w:val="StyleUnderline"/>
          <w:rFonts w:asciiTheme="minorHAnsi" w:hAnsiTheme="minorHAnsi" w:cstheme="minorHAnsi"/>
          <w:highlight w:val="green"/>
        </w:rPr>
        <w:t xml:space="preserve">understands knowledge to be </w:t>
      </w:r>
      <w:r w:rsidRPr="000635C0">
        <w:rPr>
          <w:rStyle w:val="StyleUnderline"/>
          <w:rFonts w:asciiTheme="minorHAnsi" w:hAnsiTheme="minorHAnsi" w:cstheme="minorHAnsi"/>
        </w:rPr>
        <w:t>the fruit of our undertakings as we seek “</w:t>
      </w:r>
      <w:r w:rsidRPr="00442655">
        <w:rPr>
          <w:rStyle w:val="StyleUnderline"/>
          <w:rFonts w:asciiTheme="minorHAnsi" w:hAnsiTheme="minorHAnsi" w:cstheme="minorHAnsi"/>
          <w:highlight w:val="green"/>
        </w:rPr>
        <w:t xml:space="preserve">the enrichment of our </w:t>
      </w:r>
      <w:r w:rsidRPr="000635C0">
        <w:rPr>
          <w:rStyle w:val="StyleUnderline"/>
          <w:rFonts w:asciiTheme="minorHAnsi" w:hAnsiTheme="minorHAnsi" w:cstheme="minorHAnsi"/>
        </w:rPr>
        <w:t xml:space="preserve">immediate </w:t>
      </w:r>
      <w:r w:rsidRPr="00442655">
        <w:rPr>
          <w:rStyle w:val="StyleUnderline"/>
          <w:rFonts w:asciiTheme="minorHAnsi" w:hAnsiTheme="minorHAnsi" w:cstheme="minorHAnsi"/>
          <w:highlight w:val="green"/>
        </w:rPr>
        <w:t xml:space="preserve">experience through </w:t>
      </w:r>
      <w:r w:rsidRPr="000635C0">
        <w:rPr>
          <w:rStyle w:val="StyleUnderline"/>
          <w:rFonts w:asciiTheme="minorHAnsi" w:hAnsiTheme="minorHAnsi" w:cstheme="minorHAnsi"/>
        </w:rPr>
        <w:t xml:space="preserve">the </w:t>
      </w:r>
      <w:r w:rsidRPr="00442655">
        <w:rPr>
          <w:rStyle w:val="StyleUnderline"/>
          <w:rFonts w:asciiTheme="minorHAnsi" w:hAnsiTheme="minorHAnsi" w:cstheme="minorHAnsi"/>
          <w:highlight w:val="green"/>
        </w:rPr>
        <w:t>control over action</w:t>
      </w:r>
      <w:r w:rsidRPr="000635C0">
        <w:rPr>
          <w:rStyle w:val="StyleUnderline"/>
          <w:rFonts w:asciiTheme="minorHAnsi" w:hAnsiTheme="minorHAnsi" w:cstheme="minorHAnsi"/>
        </w:rPr>
        <w:t xml:space="preserve"> it exercises.”11He insists that </w:t>
      </w:r>
      <w:r w:rsidRPr="00442655">
        <w:rPr>
          <w:rStyle w:val="StyleUnderline"/>
          <w:rFonts w:asciiTheme="minorHAnsi" w:hAnsiTheme="minorHAnsi" w:cstheme="minorHAnsi"/>
          <w:highlight w:val="green"/>
        </w:rPr>
        <w:t xml:space="preserve">we turn our attention </w:t>
      </w:r>
      <w:r w:rsidRPr="000635C0">
        <w:rPr>
          <w:rStyle w:val="StyleUnderline"/>
          <w:rFonts w:asciiTheme="minorHAnsi" w:hAnsiTheme="minorHAnsi" w:cstheme="minorHAnsi"/>
        </w:rPr>
        <w:t xml:space="preserve">from supposed givens </w:t>
      </w:r>
      <w:r w:rsidRPr="00442655">
        <w:rPr>
          <w:rStyle w:val="StyleUnderline"/>
          <w:rFonts w:asciiTheme="minorHAnsi" w:hAnsiTheme="minorHAnsi" w:cstheme="minorHAnsi"/>
          <w:highlight w:val="green"/>
        </w:rPr>
        <w:t>to</w:t>
      </w:r>
      <w:r w:rsidRPr="000635C0">
        <w:rPr>
          <w:rStyle w:val="StyleUnderline"/>
          <w:rFonts w:asciiTheme="minorHAnsi" w:hAnsiTheme="minorHAnsi" w:cstheme="minorHAnsi"/>
        </w:rPr>
        <w:t xml:space="preserve"> actual consequences, </w:t>
      </w:r>
      <w:r w:rsidRPr="00442655">
        <w:rPr>
          <w:rStyle w:val="StyleUnderline"/>
          <w:rFonts w:asciiTheme="minorHAnsi" w:hAnsiTheme="minorHAnsi" w:cstheme="minorHAnsi"/>
          <w:highlight w:val="green"/>
        </w:rPr>
        <w:t xml:space="preserve">pursuing a future </w:t>
      </w:r>
      <w:r w:rsidRPr="000635C0">
        <w:rPr>
          <w:rStyle w:val="StyleUnderline"/>
          <w:rFonts w:asciiTheme="minorHAnsi" w:hAnsiTheme="minorHAnsi" w:cstheme="minorHAnsi"/>
        </w:rPr>
        <w:t xml:space="preserve">fundamentally </w:t>
      </w:r>
      <w:r w:rsidRPr="00442655">
        <w:rPr>
          <w:rStyle w:val="StyleUnderline"/>
          <w:rFonts w:asciiTheme="minorHAnsi" w:hAnsiTheme="minorHAnsi" w:cstheme="minorHAnsi"/>
          <w:highlight w:val="green"/>
        </w:rPr>
        <w:t xml:space="preserve">grounded in values shaped by experience </w:t>
      </w:r>
      <w:r w:rsidRPr="000635C0">
        <w:rPr>
          <w:rStyle w:val="StyleUnderline"/>
          <w:rFonts w:asciiTheme="minorHAnsi" w:hAnsiTheme="minorHAnsi" w:cstheme="minorHAnsi"/>
        </w:rPr>
        <w:t xml:space="preserve">and realized in our actions. </w:t>
      </w:r>
      <w:r w:rsidRPr="000635C0">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0635C0">
        <w:rPr>
          <w:rFonts w:asciiTheme="minorHAnsi" w:hAnsiTheme="minorHAnsi" w:cstheme="minorHAnsi"/>
          <w:sz w:val="14"/>
        </w:rPr>
        <w:t>con-fronted</w:t>
      </w:r>
      <w:proofErr w:type="gramEnd"/>
      <w:r w:rsidRPr="000635C0">
        <w:rPr>
          <w:rFonts w:asciiTheme="minorHAnsi" w:hAnsiTheme="minorHAnsi" w:cstheme="minorHAnsi"/>
          <w:sz w:val="14"/>
        </w:rPr>
        <w:t xml:space="preserve"> with the possibility of error when we act</w:t>
      </w:r>
      <w:r w:rsidRPr="000635C0">
        <w:rPr>
          <w:rStyle w:val="StyleUnderline"/>
          <w:rFonts w:asciiTheme="minorHAnsi" w:hAnsiTheme="minorHAnsi" w:cstheme="minorHAnsi"/>
        </w:rPr>
        <w:t xml:space="preserve">. </w:t>
      </w:r>
      <w:r w:rsidRPr="00442655">
        <w:rPr>
          <w:rStyle w:val="StyleUnderline"/>
          <w:rFonts w:asciiTheme="minorHAnsi" w:hAnsiTheme="minorHAnsi" w:cstheme="minorHAnsi"/>
          <w:highlight w:val="green"/>
        </w:rPr>
        <w:t>We experiment</w:t>
      </w:r>
      <w:r w:rsidRPr="000635C0">
        <w:rPr>
          <w:rStyle w:val="StyleUnderline"/>
          <w:rFonts w:asciiTheme="minorHAnsi" w:hAnsiTheme="minorHAnsi" w:cstheme="minorHAnsi"/>
        </w:rPr>
        <w:t xml:space="preserve"> or tinker, </w:t>
      </w:r>
      <w:r w:rsidRPr="00442655">
        <w:rPr>
          <w:rStyle w:val="StyleUnderline"/>
          <w:rFonts w:asciiTheme="minorHAnsi" w:hAnsiTheme="minorHAnsi" w:cstheme="minorHAnsi"/>
          <w:highlight w:val="green"/>
        </w:rPr>
        <w:t xml:space="preserve">with the understanding that all facts are fallible </w:t>
      </w:r>
      <w:r w:rsidRPr="000635C0">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442655">
        <w:rPr>
          <w:rStyle w:val="StyleUnderline"/>
          <w:rFonts w:asciiTheme="minorHAnsi" w:hAnsiTheme="minorHAnsi" w:cstheme="minorHAnsi"/>
          <w:highlight w:val="green"/>
        </w:rPr>
        <w:t xml:space="preserve">solidarity captures </w:t>
      </w:r>
      <w:r w:rsidRPr="000635C0">
        <w:rPr>
          <w:rStyle w:val="StyleUnderline"/>
          <w:rFonts w:asciiTheme="minorHAnsi" w:hAnsiTheme="minorHAnsi" w:cstheme="minorHAnsi"/>
        </w:rPr>
        <w:t xml:space="preserve">the associational and cooperative dimensions of Dewey’s thinking. Dewey conceives of his </w:t>
      </w:r>
      <w:r w:rsidRPr="00442655">
        <w:rPr>
          <w:rStyle w:val="StyleUnderline"/>
          <w:rFonts w:asciiTheme="minorHAnsi" w:hAnsiTheme="minorHAnsi" w:cstheme="minorHAnsi"/>
          <w:highlight w:val="green"/>
        </w:rPr>
        <w:t>pragmatism as “an instrument of social improvement</w:t>
      </w:r>
      <w:r w:rsidRPr="000635C0">
        <w:rPr>
          <w:rStyle w:val="StyleUnderline"/>
          <w:rFonts w:asciiTheme="minorHAnsi" w:hAnsiTheme="minorHAnsi" w:cstheme="minorHAnsi"/>
        </w:rPr>
        <w:t xml:space="preserve">” aimed principally at expanding democratic </w:t>
      </w:r>
      <w:r w:rsidRPr="00442655">
        <w:rPr>
          <w:rStyle w:val="StyleUnderline"/>
          <w:rFonts w:asciiTheme="minorHAnsi" w:hAnsiTheme="minorHAnsi" w:cstheme="minorHAnsi"/>
          <w:highlight w:val="green"/>
        </w:rPr>
        <w:t>life and broadening the ground of individual self-development.</w:t>
      </w:r>
      <w:r w:rsidRPr="000635C0">
        <w:rPr>
          <w:rStyle w:val="StyleUnderline"/>
          <w:rFonts w:asciiTheme="minorHAnsi" w:hAnsiTheme="minorHAnsi" w:cstheme="minorHAnsi"/>
        </w:rPr>
        <w:t>1</w:t>
      </w:r>
      <w:r w:rsidRPr="000635C0">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0635C0">
        <w:rPr>
          <w:rStyle w:val="StyleUnderline"/>
          <w:rFonts w:asciiTheme="minorHAnsi" w:hAnsiTheme="minorHAnsi" w:cstheme="minorHAnsi"/>
        </w:rPr>
        <w:t xml:space="preserve">relations </w:t>
      </w:r>
      <w:r w:rsidRPr="00442655">
        <w:rPr>
          <w:rStyle w:val="StyleUnderline"/>
          <w:rFonts w:asciiTheme="minorHAnsi" w:hAnsiTheme="minorHAnsi" w:cstheme="minorHAnsi"/>
          <w:highlight w:val="green"/>
        </w:rPr>
        <w:t xml:space="preserve">and </w:t>
      </w:r>
      <w:r w:rsidRPr="000635C0">
        <w:rPr>
          <w:rStyle w:val="StyleUnderline"/>
          <w:rFonts w:asciiTheme="minorHAnsi" w:hAnsiTheme="minorHAnsi" w:cstheme="minorHAnsi"/>
        </w:rPr>
        <w:t>one’s community.</w:t>
      </w:r>
      <w:r w:rsidRPr="000635C0">
        <w:rPr>
          <w:rStyle w:val="Emphasis"/>
          <w:rFonts w:asciiTheme="minorHAnsi" w:hAnsiTheme="minorHAnsi" w:cstheme="minorHAnsi"/>
        </w:rPr>
        <w:t xml:space="preserve"> </w:t>
      </w:r>
      <w:r w:rsidRPr="000635C0">
        <w:rPr>
          <w:rFonts w:asciiTheme="minorHAnsi" w:hAnsiTheme="minorHAnsi" w:cstheme="minorHAnsi"/>
          <w:sz w:val="14"/>
        </w:rPr>
        <w:t>The formation of the democratic character so important to our form of associated living involves</w:t>
      </w:r>
      <w:r w:rsidRPr="000635C0">
        <w:rPr>
          <w:rStyle w:val="StyleUnderline"/>
          <w:rFonts w:asciiTheme="minorHAnsi" w:hAnsiTheme="minorHAnsi" w:cstheme="minorHAnsi"/>
        </w:rPr>
        <w:t xml:space="preserve">, then, </w:t>
      </w:r>
      <w:r w:rsidRPr="00442655">
        <w:rPr>
          <w:rStyle w:val="StyleUnderline"/>
          <w:rFonts w:asciiTheme="minorHAnsi" w:hAnsiTheme="minorHAnsi" w:cstheme="minorHAnsi"/>
          <w:highlight w:val="green"/>
        </w:rPr>
        <w:t xml:space="preserve">a </w:t>
      </w:r>
      <w:r w:rsidRPr="000635C0">
        <w:rPr>
          <w:rStyle w:val="StyleUnderline"/>
          <w:rFonts w:asciiTheme="minorHAnsi" w:hAnsiTheme="minorHAnsi" w:cstheme="minorHAnsi"/>
        </w:rPr>
        <w:t xml:space="preserve">caring </w:t>
      </w:r>
      <w:r w:rsidRPr="00442655">
        <w:rPr>
          <w:rStyle w:val="StyleUnderline"/>
          <w:rFonts w:asciiTheme="minorHAnsi" w:hAnsiTheme="minorHAnsi" w:cstheme="minorHAnsi"/>
          <w:highlight w:val="green"/>
        </w:rPr>
        <w:t xml:space="preserve">disposition toward the plight of our fellows </w:t>
      </w:r>
      <w:r w:rsidRPr="000635C0">
        <w:rPr>
          <w:rStyle w:val="StyleUnderline"/>
          <w:rFonts w:asciiTheme="minorHAnsi" w:hAnsiTheme="minorHAnsi" w:cstheme="minorHAnsi"/>
        </w:rPr>
        <w:t>and a watchful concern for the well-being of our democratic life.</w:t>
      </w:r>
    </w:p>
    <w:p w14:paraId="6B81FEAA" w14:textId="04095AE2" w:rsidR="001A2690" w:rsidRPr="000635C0" w:rsidRDefault="003200F8" w:rsidP="001A2690">
      <w:pPr>
        <w:pStyle w:val="Heading4"/>
        <w:spacing w:before="0" w:line="276" w:lineRule="auto"/>
        <w:rPr>
          <w:rFonts w:asciiTheme="minorHAnsi" w:hAnsiTheme="minorHAnsi" w:cstheme="minorHAnsi"/>
          <w:bCs/>
        </w:rPr>
      </w:pPr>
      <w:r>
        <w:rPr>
          <w:rFonts w:asciiTheme="minorHAnsi" w:hAnsiTheme="minorHAnsi" w:cstheme="minorHAnsi"/>
        </w:rPr>
        <w:t>2</w:t>
      </w:r>
      <w:r w:rsidR="001A2690" w:rsidRPr="000635C0">
        <w:rPr>
          <w:rFonts w:asciiTheme="minorHAnsi" w:hAnsiTheme="minorHAnsi" w:cstheme="minorHAnsi"/>
        </w:rPr>
        <w:t>] Best studies prove pluralistic tendencies are inevitable</w:t>
      </w:r>
    </w:p>
    <w:p w14:paraId="7513BA30" w14:textId="77777777" w:rsidR="001A2690" w:rsidRPr="000635C0" w:rsidRDefault="001A2690" w:rsidP="001A2690">
      <w:pPr>
        <w:spacing w:after="0" w:line="276" w:lineRule="auto"/>
        <w:rPr>
          <w:rFonts w:asciiTheme="minorHAnsi" w:hAnsiTheme="minorHAnsi" w:cstheme="minorHAnsi"/>
        </w:rPr>
      </w:pPr>
      <w:proofErr w:type="spellStart"/>
      <w:r w:rsidRPr="000635C0">
        <w:rPr>
          <w:rStyle w:val="Style13ptBold"/>
          <w:rFonts w:asciiTheme="minorHAnsi" w:hAnsiTheme="minorHAnsi" w:cstheme="minorHAnsi"/>
        </w:rPr>
        <w:t>Polzler</w:t>
      </w:r>
      <w:proofErr w:type="spellEnd"/>
      <w:r w:rsidRPr="000635C0">
        <w:rPr>
          <w:rStyle w:val="Style13ptBold"/>
          <w:rFonts w:asciiTheme="minorHAnsi" w:hAnsiTheme="minorHAnsi" w:cstheme="minorHAnsi"/>
        </w:rPr>
        <w:t xml:space="preserve"> 19</w:t>
      </w:r>
      <w:r w:rsidRPr="000635C0">
        <w:rPr>
          <w:rFonts w:asciiTheme="minorHAnsi" w:hAnsiTheme="minorHAnsi" w:cstheme="minorHAnsi"/>
        </w:rPr>
        <w:t xml:space="preserve">[Thomas </w:t>
      </w:r>
      <w:proofErr w:type="spellStart"/>
      <w:r w:rsidRPr="000635C0">
        <w:rPr>
          <w:rFonts w:asciiTheme="minorHAnsi" w:hAnsiTheme="minorHAnsi" w:cstheme="minorHAnsi"/>
        </w:rPr>
        <w:t>Pölzler</w:t>
      </w:r>
      <w:proofErr w:type="spellEnd"/>
      <w:r w:rsidRPr="000635C0">
        <w:rPr>
          <w:rFonts w:asciiTheme="minorHAnsi" w:hAnsiTheme="minorHAnsi" w:cstheme="minorHAnsi"/>
        </w:rPr>
        <w:t xml:space="preserve"> and Jennifer Cole Wright- “Empirical research on folk moral objectivism” </w:t>
      </w:r>
      <w:hyperlink r:id="rId6" w:history="1">
        <w:r w:rsidRPr="000635C0">
          <w:rPr>
            <w:rStyle w:val="Hyperlink"/>
            <w:rFonts w:asciiTheme="minorHAnsi" w:hAnsiTheme="minorHAnsi" w:cstheme="minorHAnsi"/>
          </w:rPr>
          <w:t>https://www.ncbi.nlm.nih.gov/pmc/articles/PMC6686698/</w:t>
        </w:r>
      </w:hyperlink>
      <w:r w:rsidRPr="000635C0">
        <w:rPr>
          <w:rFonts w:asciiTheme="minorHAnsi" w:hAnsiTheme="minorHAnsi" w:cstheme="minorHAnsi"/>
        </w:rPr>
        <w:t xml:space="preserve"> NCBI. Published July 5</w:t>
      </w:r>
      <w:r w:rsidRPr="000635C0">
        <w:rPr>
          <w:rFonts w:asciiTheme="minorHAnsi" w:hAnsiTheme="minorHAnsi" w:cstheme="minorHAnsi"/>
          <w:vertAlign w:val="superscript"/>
        </w:rPr>
        <w:t>th</w:t>
      </w:r>
      <w:proofErr w:type="gramStart"/>
      <w:r w:rsidRPr="000635C0">
        <w:rPr>
          <w:rFonts w:asciiTheme="minorHAnsi" w:hAnsiTheme="minorHAnsi" w:cstheme="minorHAnsi"/>
        </w:rPr>
        <w:t xml:space="preserve"> 2019</w:t>
      </w:r>
      <w:proofErr w:type="gramEnd"/>
      <w:r w:rsidRPr="000635C0">
        <w:rPr>
          <w:rFonts w:asciiTheme="minorHAnsi" w:hAnsiTheme="minorHAnsi" w:cstheme="minorHAnsi"/>
        </w:rPr>
        <w:t xml:space="preserve">] </w:t>
      </w:r>
    </w:p>
    <w:p w14:paraId="10DABC26" w14:textId="77777777" w:rsidR="001A2690" w:rsidRPr="000635C0" w:rsidRDefault="001A2690" w:rsidP="001A2690">
      <w:pPr>
        <w:spacing w:after="0" w:line="276" w:lineRule="auto"/>
        <w:rPr>
          <w:rFonts w:asciiTheme="minorHAnsi" w:hAnsiTheme="minorHAnsi" w:cstheme="minorHAnsi"/>
          <w:sz w:val="10"/>
        </w:rPr>
      </w:pPr>
      <w:r w:rsidRPr="00442655">
        <w:rPr>
          <w:rStyle w:val="Emphasis"/>
          <w:rFonts w:asciiTheme="minorHAnsi" w:hAnsiTheme="minorHAnsi" w:cstheme="minorHAnsi"/>
          <w:highlight w:val="green"/>
        </w:rPr>
        <w:t>Examining these studies'</w:t>
      </w:r>
      <w:r w:rsidRPr="000635C0">
        <w:rPr>
          <w:rFonts w:asciiTheme="minorHAnsi" w:hAnsiTheme="minorHAnsi" w:cstheme="minorHAnsi"/>
          <w:sz w:val="10"/>
        </w:rPr>
        <w:t xml:space="preserve"> results more closely, however, makes it less clear whether this interpretation is appropriate (</w:t>
      </w:r>
      <w:proofErr w:type="spellStart"/>
      <w:r w:rsidRPr="000635C0">
        <w:rPr>
          <w:rFonts w:asciiTheme="minorHAnsi" w:hAnsiTheme="minorHAnsi" w:cstheme="minorHAnsi"/>
          <w:sz w:val="10"/>
        </w:rPr>
        <w:t>Pölzler</w:t>
      </w:r>
      <w:proofErr w:type="spellEnd"/>
      <w:r w:rsidRPr="000635C0">
        <w:rPr>
          <w:rFonts w:asciiTheme="minorHAnsi" w:hAnsiTheme="minorHAnsi" w:cstheme="minorHAnsi"/>
          <w:sz w:val="10"/>
        </w:rPr>
        <w:t xml:space="preserve">, 2018b). Take again Goodwin and Darley's study. In this study, </w:t>
      </w:r>
      <w:r w:rsidRPr="000635C0">
        <w:rPr>
          <w:rFonts w:asciiTheme="minorHAnsi" w:hAnsiTheme="minorHAnsi" w:cstheme="minorHAnsi"/>
          <w:u w:val="single"/>
        </w:rPr>
        <w:t>almost 30% of subjects' responses to the disagreement measure</w:t>
      </w:r>
      <w:r w:rsidRPr="000635C0">
        <w:rPr>
          <w:rFonts w:asciiTheme="minorHAnsi" w:hAnsiTheme="minorHAnsi" w:cstheme="minorHAnsi"/>
          <w:sz w:val="10"/>
        </w:rPr>
        <w:t xml:space="preserve"> and almost </w:t>
      </w:r>
      <w:r w:rsidRPr="000635C0">
        <w:rPr>
          <w:rFonts w:asciiTheme="minorHAnsi" w:hAnsiTheme="minorHAnsi" w:cstheme="minorHAnsi"/>
          <w:u w:val="single"/>
        </w:rPr>
        <w:t>50% of their responses to the truth‐aptness measure fell</w:t>
      </w:r>
      <w:r w:rsidRPr="000635C0">
        <w:rPr>
          <w:rFonts w:asciiTheme="minorHAnsi" w:hAnsiTheme="minorHAnsi" w:cstheme="minorHAnsi"/>
          <w:sz w:val="10"/>
        </w:rPr>
        <w:t xml:space="preserve"> on the option that the researchers took to be indicative of subjectivism (Goodwin &amp; Darley, 2008, pp. 1347, 1351). Moreover, while </w:t>
      </w:r>
      <w:r w:rsidRPr="00442655">
        <w:rPr>
          <w:rStyle w:val="Emphasis"/>
          <w:rFonts w:asciiTheme="minorHAnsi" w:hAnsiTheme="minorHAnsi" w:cstheme="minorHAnsi"/>
          <w:highlight w:val="green"/>
        </w:rPr>
        <w:t>some moral statements were</w:t>
      </w:r>
      <w:r w:rsidRPr="000635C0">
        <w:rPr>
          <w:rStyle w:val="Emphasis"/>
          <w:rFonts w:asciiTheme="minorHAnsi" w:hAnsiTheme="minorHAnsi" w:cstheme="minorHAnsi"/>
        </w:rPr>
        <w:t xml:space="preserve"> dominantly </w:t>
      </w:r>
      <w:r w:rsidRPr="00442655">
        <w:rPr>
          <w:rStyle w:val="Emphasis"/>
          <w:rFonts w:asciiTheme="minorHAnsi" w:hAnsiTheme="minorHAnsi" w:cstheme="minorHAnsi"/>
          <w:highlight w:val="green"/>
        </w:rPr>
        <w:t>classified as objective</w:t>
      </w:r>
      <w:r w:rsidRPr="000635C0">
        <w:rPr>
          <w:rFonts w:asciiTheme="minorHAnsi" w:hAnsiTheme="minorHAnsi" w:cstheme="minorHAnsi"/>
          <w:sz w:val="10"/>
        </w:rPr>
        <w:t xml:space="preserve"> (e.g., the above statement about robbery), many </w:t>
      </w:r>
      <w:r w:rsidRPr="00442655">
        <w:rPr>
          <w:rStyle w:val="Emphasis"/>
          <w:rFonts w:asciiTheme="minorHAnsi" w:hAnsiTheme="minorHAnsi" w:cstheme="minorHAnsi"/>
          <w:highlight w:val="green"/>
        </w:rPr>
        <w:t>others were</w:t>
      </w:r>
      <w:r w:rsidRPr="000635C0">
        <w:rPr>
          <w:rStyle w:val="Emphasis"/>
          <w:rFonts w:asciiTheme="minorHAnsi" w:hAnsiTheme="minorHAnsi" w:cstheme="minorHAnsi"/>
        </w:rPr>
        <w:t xml:space="preserve"> dominantly classified </w:t>
      </w:r>
      <w:r w:rsidRPr="00442655">
        <w:rPr>
          <w:rStyle w:val="Emphasis"/>
          <w:rFonts w:asciiTheme="minorHAnsi" w:hAnsiTheme="minorHAnsi" w:cstheme="minorHAnsi"/>
          <w:highlight w:val="green"/>
        </w:rPr>
        <w:t>as nonobjective</w:t>
      </w:r>
      <w:r w:rsidRPr="000635C0">
        <w:rPr>
          <w:rFonts w:asciiTheme="minorHAnsi" w:hAnsiTheme="minorHAnsi" w:cstheme="minorHAnsi"/>
          <w:sz w:val="10"/>
        </w:rPr>
        <w:t xml:space="preserve"> (e.g., the stem cell research statement). This suggests that subjects in </w:t>
      </w:r>
      <w:r w:rsidRPr="000635C0">
        <w:rPr>
          <w:rFonts w:asciiTheme="minorHAnsi" w:hAnsiTheme="minorHAnsi" w:cstheme="minorHAnsi"/>
          <w:u w:val="single"/>
        </w:rPr>
        <w:t xml:space="preserve">Goodwin and </w:t>
      </w:r>
      <w:r w:rsidRPr="00442655">
        <w:rPr>
          <w:rStyle w:val="Emphasis"/>
          <w:rFonts w:asciiTheme="minorHAnsi" w:hAnsiTheme="minorHAnsi" w:cstheme="minorHAnsi"/>
          <w:highlight w:val="green"/>
        </w:rPr>
        <w:t>Darley's study may have</w:t>
      </w:r>
      <w:r w:rsidRPr="000635C0">
        <w:rPr>
          <w:rStyle w:val="Emphasis"/>
          <w:rFonts w:asciiTheme="minorHAnsi" w:hAnsiTheme="minorHAnsi" w:cstheme="minorHAnsi"/>
        </w:rPr>
        <w:t xml:space="preserve"> </w:t>
      </w:r>
      <w:proofErr w:type="gramStart"/>
      <w:r w:rsidRPr="000635C0">
        <w:rPr>
          <w:rStyle w:val="Emphasis"/>
          <w:rFonts w:asciiTheme="minorHAnsi" w:hAnsiTheme="minorHAnsi" w:cstheme="minorHAnsi"/>
        </w:rPr>
        <w:t xml:space="preserve">actually </w:t>
      </w:r>
      <w:r w:rsidRPr="00442655">
        <w:rPr>
          <w:rStyle w:val="Emphasis"/>
          <w:rFonts w:asciiTheme="minorHAnsi" w:hAnsiTheme="minorHAnsi" w:cstheme="minorHAnsi"/>
          <w:highlight w:val="green"/>
        </w:rPr>
        <w:t>favored</w:t>
      </w:r>
      <w:proofErr w:type="gramEnd"/>
      <w:r w:rsidRPr="000635C0">
        <w:rPr>
          <w:rFonts w:asciiTheme="minorHAnsi" w:hAnsiTheme="minorHAnsi" w:cstheme="minorHAnsi"/>
          <w:sz w:val="10"/>
        </w:rPr>
        <w:t xml:space="preserve"> what Wright,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(2013) called </w:t>
      </w:r>
      <w:r w:rsidRPr="00442655">
        <w:rPr>
          <w:rStyle w:val="Emphasis"/>
          <w:rFonts w:asciiTheme="minorHAnsi" w:hAnsiTheme="minorHAnsi" w:cstheme="minorHAnsi"/>
          <w:highlight w:val="green"/>
        </w:rPr>
        <w:t>“metaethical pluralism</w:t>
      </w:r>
      <w:r w:rsidRPr="000635C0">
        <w:rPr>
          <w:rFonts w:asciiTheme="minorHAnsi" w:hAnsiTheme="minorHAnsi" w:cstheme="minorHAnsi"/>
          <w:sz w:val="10"/>
        </w:rPr>
        <w:t xml:space="preserve">,” i.e., they sometimes sided with objectivism and other times with </w:t>
      </w:r>
      <w:proofErr w:type="spellStart"/>
      <w:r w:rsidRPr="000635C0">
        <w:rPr>
          <w:rFonts w:asciiTheme="minorHAnsi" w:hAnsiTheme="minorHAnsi" w:cstheme="minorHAnsi"/>
          <w:sz w:val="10"/>
        </w:rPr>
        <w:t>nonobjectivism</w:t>
      </w:r>
      <w:proofErr w:type="spellEnd"/>
      <w:r w:rsidRPr="000635C0">
        <w:rPr>
          <w:rFonts w:asciiTheme="minorHAnsi" w:hAnsiTheme="minorHAnsi" w:cstheme="minorHAnsi"/>
          <w:sz w:val="10"/>
        </w:rPr>
        <w:t xml:space="preserve">. </w:t>
      </w:r>
      <w:r w:rsidRPr="00442655">
        <w:rPr>
          <w:rStyle w:val="Emphasis"/>
          <w:rFonts w:asciiTheme="minorHAnsi" w:hAnsiTheme="minorHAnsi" w:cstheme="minorHAnsi"/>
          <w:highlight w:val="green"/>
        </w:rPr>
        <w:t>More</w:t>
      </w:r>
      <w:r w:rsidRPr="000635C0">
        <w:rPr>
          <w:rStyle w:val="Emphasis"/>
          <w:rFonts w:asciiTheme="minorHAnsi" w:hAnsiTheme="minorHAnsi" w:cstheme="minorHAnsi"/>
        </w:rPr>
        <w:t xml:space="preserve"> recent </w:t>
      </w:r>
      <w:r w:rsidRPr="00442655">
        <w:rPr>
          <w:rStyle w:val="Emphasis"/>
          <w:rFonts w:asciiTheme="minorHAnsi" w:hAnsiTheme="minorHAnsi" w:cstheme="minorHAnsi"/>
          <w:highlight w:val="green"/>
        </w:rPr>
        <w:t>studies have</w:t>
      </w:r>
      <w:r w:rsidRPr="000635C0">
        <w:rPr>
          <w:rStyle w:val="Emphasis"/>
          <w:rFonts w:asciiTheme="minorHAnsi" w:hAnsiTheme="minorHAnsi" w:cstheme="minorHAnsi"/>
        </w:rPr>
        <w:t xml:space="preserve"> by and large </w:t>
      </w:r>
      <w:r w:rsidRPr="00442655">
        <w:rPr>
          <w:rStyle w:val="Emphasis"/>
          <w:rFonts w:asciiTheme="minorHAnsi" w:hAnsiTheme="minorHAnsi" w:cstheme="minorHAnsi"/>
          <w:highlight w:val="green"/>
        </w:rPr>
        <w:t>confirmed</w:t>
      </w:r>
      <w:r w:rsidRPr="000635C0">
        <w:rPr>
          <w:rFonts w:asciiTheme="minorHAnsi" w:hAnsiTheme="minorHAnsi" w:cstheme="minorHAnsi"/>
          <w:u w:val="single"/>
        </w:rPr>
        <w:t xml:space="preserve"> this</w:t>
      </w:r>
      <w:r w:rsidRPr="000635C0">
        <w:rPr>
          <w:rFonts w:asciiTheme="minorHAnsi" w:hAnsiTheme="minorHAnsi" w:cstheme="minorHAnsi"/>
          <w:sz w:val="10"/>
        </w:rPr>
        <w:t xml:space="preserve"> hypothesis of </w:t>
      </w:r>
      <w:r w:rsidRPr="000635C0">
        <w:rPr>
          <w:rFonts w:asciiTheme="minorHAnsi" w:hAnsiTheme="minorHAnsi" w:cstheme="minorHAnsi"/>
          <w:u w:val="single"/>
        </w:rPr>
        <w:t>folk metaethical pluralism</w:t>
      </w:r>
      <w:r w:rsidRPr="000635C0">
        <w:rPr>
          <w:rFonts w:asciiTheme="minorHAnsi" w:hAnsiTheme="minorHAnsi" w:cstheme="minorHAnsi"/>
          <w:sz w:val="10"/>
        </w:rPr>
        <w:t xml:space="preserve">. Wright et al. (2013) and Wright, </w:t>
      </w:r>
      <w:proofErr w:type="spellStart"/>
      <w:r w:rsidRPr="000635C0">
        <w:rPr>
          <w:rFonts w:asciiTheme="minorHAnsi" w:hAnsiTheme="minorHAnsi" w:cstheme="minorHAnsi"/>
          <w:sz w:val="10"/>
        </w:rPr>
        <w:t>McWhite</w:t>
      </w:r>
      <w:proofErr w:type="spellEnd"/>
      <w:r w:rsidRPr="000635C0">
        <w:rPr>
          <w:rFonts w:asciiTheme="minorHAnsi" w:hAnsiTheme="minorHAnsi" w:cstheme="minorHAnsi"/>
          <w:sz w:val="10"/>
        </w:rPr>
        <w:t xml:space="preserve">, and </w:t>
      </w:r>
      <w:proofErr w:type="spellStart"/>
      <w:r w:rsidRPr="000635C0">
        <w:rPr>
          <w:rFonts w:asciiTheme="minorHAnsi" w:hAnsiTheme="minorHAnsi" w:cstheme="minorHAnsi"/>
          <w:sz w:val="10"/>
        </w:rPr>
        <w:t>Grandjean</w:t>
      </w:r>
      <w:proofErr w:type="spellEnd"/>
      <w:r w:rsidRPr="000635C0">
        <w:rPr>
          <w:rFonts w:asciiTheme="minorHAnsi" w:hAnsiTheme="minorHAnsi" w:cstheme="minorHAnsi"/>
          <w:sz w:val="10"/>
        </w:rPr>
        <w:t xml:space="preserve"> (2014), for example, replicated Goodwin and Darley's results, using the exact same measures, but letting subjects classify the presented statements as moral and nonmoral themselves. </w:t>
      </w:r>
      <w:r w:rsidRPr="00442655">
        <w:rPr>
          <w:rStyle w:val="Emphasis"/>
          <w:rFonts w:asciiTheme="minorHAnsi" w:hAnsiTheme="minorHAnsi" w:cstheme="minorHAnsi"/>
          <w:highlight w:val="green"/>
        </w:rPr>
        <w:t>Objectivity ratings for statements</w:t>
      </w:r>
      <w:r w:rsidRPr="000635C0">
        <w:rPr>
          <w:rFonts w:asciiTheme="minorHAnsi" w:hAnsiTheme="minorHAnsi" w:cstheme="minorHAnsi"/>
          <w:sz w:val="10"/>
        </w:rPr>
        <w:t xml:space="preserve"> that were dominantly self‐classified as moral </w:t>
      </w:r>
      <w:r w:rsidRPr="00442655">
        <w:rPr>
          <w:rStyle w:val="Emphasis"/>
          <w:rFonts w:asciiTheme="minorHAnsi" w:hAnsiTheme="minorHAnsi" w:cstheme="minorHAnsi"/>
          <w:highlight w:val="green"/>
        </w:rPr>
        <w:t>varied between</w:t>
      </w:r>
      <w:r w:rsidRPr="000635C0">
        <w:rPr>
          <w:rStyle w:val="Emphasis"/>
          <w:rFonts w:asciiTheme="minorHAnsi" w:hAnsiTheme="minorHAnsi" w:cstheme="minorHAnsi"/>
        </w:rPr>
        <w:t xml:space="preserve"> as little as </w:t>
      </w:r>
      <w:r w:rsidRPr="00442655">
        <w:rPr>
          <w:rStyle w:val="Emphasis"/>
          <w:rFonts w:asciiTheme="minorHAnsi" w:hAnsiTheme="minorHAnsi" w:cstheme="minorHAnsi"/>
          <w:highlight w:val="green"/>
        </w:rPr>
        <w:t>5% and</w:t>
      </w:r>
      <w:r w:rsidRPr="000635C0">
        <w:rPr>
          <w:rStyle w:val="Emphasis"/>
          <w:rFonts w:asciiTheme="minorHAnsi" w:hAnsiTheme="minorHAnsi" w:cstheme="minorHAnsi"/>
        </w:rPr>
        <w:t xml:space="preserve"> as much as </w:t>
      </w:r>
      <w:r w:rsidRPr="00442655">
        <w:rPr>
          <w:rStyle w:val="Emphasis"/>
          <w:rFonts w:asciiTheme="minorHAnsi" w:hAnsiTheme="minorHAnsi" w:cstheme="minorHAnsi"/>
          <w:highlight w:val="green"/>
        </w:rPr>
        <w:t>85%.</w:t>
      </w:r>
      <w:r w:rsidRPr="000635C0">
        <w:rPr>
          <w:rFonts w:asciiTheme="minorHAnsi" w:hAnsiTheme="minorHAnsi" w:cstheme="minorHAnsi"/>
          <w:sz w:val="10"/>
        </w:rPr>
        <w:t xml:space="preserve"> </w:t>
      </w:r>
      <w:r w:rsidRPr="000635C0">
        <w:rPr>
          <w:rFonts w:asciiTheme="minorHAnsi" w:hAnsiTheme="minorHAnsi" w:cstheme="minorHAnsi"/>
          <w:u w:val="single"/>
        </w:rPr>
        <w:t>Research based on different measures yielded high proportions of intrapersonal variation as well</w:t>
      </w:r>
      <w:r w:rsidRPr="000635C0">
        <w:rPr>
          <w:rFonts w:asciiTheme="minorHAnsi" w:hAnsiTheme="minorHAnsi" w:cstheme="minorHAnsi"/>
          <w:sz w:val="10"/>
        </w:rPr>
        <w:t xml:space="preserve"> (e.g., Beebe, 2014; Beebe, </w:t>
      </w:r>
      <w:proofErr w:type="spellStart"/>
      <w:r w:rsidRPr="000635C0">
        <w:rPr>
          <w:rFonts w:asciiTheme="minorHAnsi" w:hAnsiTheme="minorHAnsi" w:cstheme="minorHAnsi"/>
          <w:sz w:val="10"/>
        </w:rPr>
        <w:t>Qiaoan</w:t>
      </w:r>
      <w:proofErr w:type="spellEnd"/>
      <w:r w:rsidRPr="000635C0">
        <w:rPr>
          <w:rFonts w:asciiTheme="minorHAnsi" w:hAnsiTheme="minorHAnsi" w:cstheme="minorHAnsi"/>
          <w:sz w:val="10"/>
        </w:rPr>
        <w:t xml:space="preserve">, Wysocki, &amp; </w:t>
      </w:r>
      <w:proofErr w:type="spellStart"/>
      <w:r w:rsidRPr="000635C0">
        <w:rPr>
          <w:rFonts w:asciiTheme="minorHAnsi" w:hAnsiTheme="minorHAnsi" w:cstheme="minorHAnsi"/>
          <w:sz w:val="10"/>
        </w:rPr>
        <w:t>Endara</w:t>
      </w:r>
      <w:proofErr w:type="spellEnd"/>
      <w:r w:rsidRPr="000635C0">
        <w:rPr>
          <w:rFonts w:asciiTheme="minorHAnsi" w:hAnsiTheme="minorHAnsi" w:cstheme="minorHAnsi"/>
          <w:sz w:val="10"/>
        </w:rPr>
        <w:t xml:space="preserve">, 2015; Beebe &amp; </w:t>
      </w:r>
      <w:proofErr w:type="spellStart"/>
      <w:r w:rsidRPr="000635C0">
        <w:rPr>
          <w:rFonts w:asciiTheme="minorHAnsi" w:hAnsiTheme="minorHAnsi" w:cstheme="minorHAnsi"/>
          <w:sz w:val="10"/>
        </w:rPr>
        <w:t>Sackris</w:t>
      </w:r>
      <w:proofErr w:type="spellEnd"/>
      <w:r w:rsidRPr="000635C0">
        <w:rPr>
          <w:rFonts w:asciiTheme="minorHAnsi" w:hAnsiTheme="minorHAnsi" w:cstheme="minorHAnsi"/>
          <w:sz w:val="10"/>
        </w:rPr>
        <w:t xml:space="preserve">, 2016; Fisher, </w:t>
      </w:r>
      <w:proofErr w:type="spellStart"/>
      <w:r w:rsidRPr="000635C0">
        <w:rPr>
          <w:rFonts w:asciiTheme="minorHAnsi" w:hAnsiTheme="minorHAnsi" w:cstheme="minorHAnsi"/>
          <w:sz w:val="10"/>
        </w:rPr>
        <w:t>Knobe</w:t>
      </w:r>
      <w:proofErr w:type="spellEnd"/>
      <w:r w:rsidRPr="000635C0">
        <w:rPr>
          <w:rFonts w:asciiTheme="minorHAnsi" w:hAnsiTheme="minorHAnsi" w:cstheme="minorHAnsi"/>
          <w:sz w:val="10"/>
        </w:rPr>
        <w:t xml:space="preserve">, Strickland, &amp; Keil, 2017; Goodwin &amp; Darley, 2012; </w:t>
      </w:r>
      <w:proofErr w:type="spellStart"/>
      <w:r w:rsidRPr="000635C0">
        <w:rPr>
          <w:rFonts w:asciiTheme="minorHAnsi" w:hAnsiTheme="minorHAnsi" w:cstheme="minorHAnsi"/>
          <w:sz w:val="10"/>
        </w:rPr>
        <w:t>Heiphetz</w:t>
      </w:r>
      <w:proofErr w:type="spellEnd"/>
      <w:r w:rsidRPr="000635C0">
        <w:rPr>
          <w:rFonts w:asciiTheme="minorHAnsi" w:hAnsiTheme="minorHAnsi" w:cstheme="minorHAnsi"/>
          <w:sz w:val="10"/>
        </w:rPr>
        <w:t xml:space="preserve"> &amp; Young, 2017; Wright, 2018; </w:t>
      </w:r>
      <w:proofErr w:type="spellStart"/>
      <w:r w:rsidRPr="000635C0">
        <w:rPr>
          <w:rFonts w:asciiTheme="minorHAnsi" w:hAnsiTheme="minorHAnsi" w:cstheme="minorHAnsi"/>
          <w:sz w:val="10"/>
        </w:rPr>
        <w:t>Zijlstra</w:t>
      </w:r>
      <w:proofErr w:type="spellEnd"/>
      <w:r w:rsidRPr="000635C0">
        <w:rPr>
          <w:rFonts w:asciiTheme="minorHAnsi" w:hAnsiTheme="minorHAnsi" w:cstheme="minorHAnsi"/>
          <w:sz w:val="10"/>
        </w:rPr>
        <w:t xml:space="preserve">, </w:t>
      </w:r>
      <w:proofErr w:type="gramStart"/>
      <w:r w:rsidRPr="000635C0">
        <w:rPr>
          <w:rFonts w:asciiTheme="minorHAnsi" w:hAnsiTheme="minorHAnsi" w:cstheme="minorHAnsi"/>
          <w:sz w:val="10"/>
        </w:rPr>
        <w:t>forthcoming‐a</w:t>
      </w:r>
      <w:proofErr w:type="gramEnd"/>
      <w:r w:rsidRPr="000635C0">
        <w:rPr>
          <w:rFonts w:asciiTheme="minorHAnsi" w:hAnsiTheme="minorHAnsi" w:cstheme="minorHAnsi"/>
          <w:sz w:val="10"/>
        </w:rPr>
        <w:t>).2</w:t>
      </w:r>
    </w:p>
    <w:p w14:paraId="7BB6388E" w14:textId="75F04213" w:rsidR="001A2690" w:rsidRPr="000635C0" w:rsidRDefault="003200F8" w:rsidP="001A2690">
      <w:pPr>
        <w:pStyle w:val="Heading4"/>
        <w:spacing w:before="0" w:line="276" w:lineRule="auto"/>
        <w:rPr>
          <w:rFonts w:asciiTheme="minorHAnsi" w:hAnsiTheme="minorHAnsi" w:cstheme="minorHAnsi"/>
        </w:rPr>
      </w:pPr>
      <w:r>
        <w:rPr>
          <w:rFonts w:asciiTheme="minorHAnsi" w:hAnsiTheme="minorHAnsi" w:cstheme="minorHAnsi"/>
        </w:rPr>
        <w:t>3</w:t>
      </w:r>
      <w:r w:rsidR="001A2690" w:rsidRPr="000635C0">
        <w:rPr>
          <w:rFonts w:asciiTheme="minorHAnsi" w:hAnsiTheme="minorHAnsi" w:cstheme="minorHAnsi"/>
        </w:rPr>
        <w:t>] Performativity-</w:t>
      </w:r>
      <w:r w:rsidR="001A2690" w:rsidRPr="000635C0">
        <w:rPr>
          <w:rFonts w:asciiTheme="minorHAnsi" w:eastAsia="Cambria" w:hAnsiTheme="minorHAnsi" w:cstheme="minorHAnsi"/>
        </w:rPr>
        <w:t xml:space="preserve"> </w:t>
      </w:r>
      <w:r w:rsidR="001A2690" w:rsidRPr="000635C0">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024CB20F" w14:textId="0222146E" w:rsidR="00C47C38" w:rsidRDefault="00C47C38" w:rsidP="00C47C38">
      <w:pPr>
        <w:pStyle w:val="Heading3"/>
      </w:pPr>
      <w:r>
        <w:t>Affirm</w:t>
      </w:r>
    </w:p>
    <w:p w14:paraId="0979D569" w14:textId="77777777" w:rsidR="00C47C38" w:rsidRDefault="00C47C38" w:rsidP="00C47C38">
      <w:pPr>
        <w:pStyle w:val="Heading4"/>
      </w:pP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21FCD9C4" w14:textId="77777777" w:rsidR="00C47C38" w:rsidRPr="007706DE" w:rsidRDefault="00C47C38" w:rsidP="00C47C38">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7" w:history="1">
        <w:r w:rsidRPr="00CF7411">
          <w:rPr>
            <w:rStyle w:val="Hyperlink"/>
          </w:rPr>
          <w:t>https://scholarship.law.columbia.edu/cgi/viewcontent.cgi?article=2843&amp;context=faculty_scholarship</w:t>
        </w:r>
      </w:hyperlink>
      <w:r>
        <w:t xml:space="preserve"> //Xu]</w:t>
      </w:r>
    </w:p>
    <w:p w14:paraId="7C3AE5A7" w14:textId="77777777" w:rsidR="00C47C38" w:rsidRDefault="00C47C38" w:rsidP="00C47C38">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7A89335F" w14:textId="77777777" w:rsidR="00C47C38" w:rsidRDefault="00C47C38" w:rsidP="00C47C38">
      <w:pPr>
        <w:pStyle w:val="Heading4"/>
      </w:pPr>
      <w:r>
        <w:t>The law is necessarily fallible and constrained by imperfection which requires constant experimentation to reconstruct “foundational” truths.</w:t>
      </w:r>
    </w:p>
    <w:p w14:paraId="7C84BF84" w14:textId="77777777" w:rsidR="00C47C38" w:rsidRPr="007706DE" w:rsidRDefault="00C47C38" w:rsidP="00C47C38">
      <w:r w:rsidRPr="004707CB">
        <w:rPr>
          <w:rStyle w:val="Style13ptBold"/>
        </w:rPr>
        <w:t xml:space="preserve">Wu </w:t>
      </w:r>
      <w:r>
        <w:rPr>
          <w:rStyle w:val="Style13ptBold"/>
        </w:rPr>
        <w:t>2</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8" w:history="1">
        <w:r w:rsidRPr="00CF7411">
          <w:rPr>
            <w:rStyle w:val="Hyperlink"/>
          </w:rPr>
          <w:t>https://scholarship.law.columbia.edu/cgi/viewcontent.cgi?article=2843&amp;context=faculty_scholarship</w:t>
        </w:r>
      </w:hyperlink>
      <w:r>
        <w:t xml:space="preserve"> //Xu]</w:t>
      </w:r>
    </w:p>
    <w:p w14:paraId="0BB41C79" w14:textId="77777777" w:rsidR="00C47C38" w:rsidRPr="00E94284" w:rsidRDefault="00C47C38" w:rsidP="00C47C38">
      <w:pPr>
        <w:rPr>
          <w:sz w:val="16"/>
        </w:rPr>
      </w:pPr>
      <w:r w:rsidRPr="00E94284">
        <w:rPr>
          <w:sz w:val="16"/>
        </w:rPr>
        <w:t xml:space="preserve">Experimentalism is not a word </w:t>
      </w:r>
      <w:proofErr w:type="gramStart"/>
      <w:r w:rsidRPr="00E94284">
        <w:rPr>
          <w:sz w:val="16"/>
        </w:rPr>
        <w:t>that attorneys</w:t>
      </w:r>
      <w:proofErr w:type="gramEnd"/>
      <w:r w:rsidRPr="00E94284">
        <w:rPr>
          <w:sz w:val="16"/>
        </w:rPr>
        <w:t xml:space="preserve"> use very often. </w:t>
      </w:r>
      <w:r w:rsidRPr="000446E3">
        <w:rPr>
          <w:rStyle w:val="Emphasis"/>
        </w:rPr>
        <w:t xml:space="preserve">At its most general, the idea of legal </w:t>
      </w:r>
      <w:r w:rsidRPr="000446E3">
        <w:rPr>
          <w:rStyle w:val="Emphasis"/>
          <w:highlight w:val="green"/>
        </w:rPr>
        <w:t>experimentalism is to apply</w:t>
      </w:r>
      <w:r w:rsidRPr="000446E3">
        <w:rPr>
          <w:rStyle w:val="Emphasis"/>
        </w:rPr>
        <w:t xml:space="preserve"> </w:t>
      </w:r>
      <w:r w:rsidRPr="000446E3">
        <w:rPr>
          <w:rStyle w:val="Emphasis"/>
          <w:highlight w:val="green"/>
        </w:rPr>
        <w:t>the scientific method</w:t>
      </w:r>
      <w:r w:rsidRPr="000446E3">
        <w:rPr>
          <w:rStyle w:val="Emphasis"/>
        </w:rPr>
        <w:t xml:space="preserve"> of hypothesis, experiment, and observation of consequence to challenging </w:t>
      </w:r>
      <w:r w:rsidRPr="000446E3">
        <w:rPr>
          <w:rStyle w:val="Emphasis"/>
          <w:highlight w:val="green"/>
        </w:rPr>
        <w:t>legal</w:t>
      </w:r>
      <w:r w:rsidRPr="000446E3">
        <w:rPr>
          <w:rStyle w:val="Emphasis"/>
        </w:rPr>
        <w:t xml:space="preserve"> and policy </w:t>
      </w:r>
      <w:r w:rsidRPr="000446E3">
        <w:rPr>
          <w:rStyle w:val="Emphasis"/>
          <w:highlight w:val="green"/>
        </w:rPr>
        <w:t>problems</w:t>
      </w:r>
      <w:r w:rsidRPr="000446E3">
        <w:rPr>
          <w:rStyle w:val="Emphasis"/>
        </w:rPr>
        <w:t xml:space="preserve">. It is, as such, closely </w:t>
      </w:r>
      <w:r w:rsidRPr="000446E3">
        <w:rPr>
          <w:rStyle w:val="Emphasis"/>
          <w:highlight w:val="green"/>
        </w:rPr>
        <w:t>related to</w:t>
      </w:r>
      <w:r w:rsidRPr="000446E3">
        <w:rPr>
          <w:rStyle w:val="Emphasis"/>
        </w:rPr>
        <w:t xml:space="preserve"> a “</w:t>
      </w:r>
      <w:r w:rsidRPr="000446E3">
        <w:rPr>
          <w:rStyle w:val="Emphasis"/>
          <w:highlight w:val="green"/>
        </w:rPr>
        <w:t>pragmatist</w:t>
      </w:r>
      <w:r w:rsidRPr="000446E3">
        <w:rPr>
          <w:rStyle w:val="Emphasis"/>
        </w:rPr>
        <w:t xml:space="preserve">” legal </w:t>
      </w:r>
      <w:r w:rsidRPr="000446E3">
        <w:rPr>
          <w:rStyle w:val="Emphasis"/>
          <w:highlight w:val="green"/>
        </w:rPr>
        <w:t>philosophy</w:t>
      </w:r>
      <w:r w:rsidRPr="000446E3">
        <w:rPr>
          <w:rStyle w:val="Emphasis"/>
        </w:rPr>
        <w:t>.5</w:t>
      </w:r>
      <w:r w:rsidRPr="00E94284">
        <w:rPr>
          <w:sz w:val="16"/>
        </w:rPr>
        <w:t xml:space="preserve"> John Dewey is usually credited with laying a philosophical foundation for policy experimentalism in his writings in the 1910s and 1920s. </w:t>
      </w:r>
      <w:r w:rsidRPr="00223D61">
        <w:rPr>
          <w:rStyle w:val="Emphasis"/>
          <w:highlight w:val="green"/>
        </w:rPr>
        <w:t>Dewey</w:t>
      </w:r>
      <w:r w:rsidRPr="00223D61">
        <w:rPr>
          <w:rStyle w:val="Emphasis"/>
        </w:rPr>
        <w:t xml:space="preserve">, whose background was in education, </w:t>
      </w:r>
      <w:r w:rsidRPr="00223D61">
        <w:rPr>
          <w:rStyle w:val="Emphasis"/>
          <w:highlight w:val="green"/>
        </w:rPr>
        <w:t>believed</w:t>
      </w:r>
      <w:r w:rsidRPr="00223D61">
        <w:rPr>
          <w:rStyle w:val="Emphasis"/>
        </w:rPr>
        <w:t xml:space="preserve"> that </w:t>
      </w:r>
      <w:r w:rsidRPr="00223D61">
        <w:rPr>
          <w:rStyle w:val="Emphasis"/>
          <w:highlight w:val="green"/>
        </w:rPr>
        <w:t>a</w:t>
      </w:r>
      <w:r w:rsidRPr="00223D61">
        <w:rPr>
          <w:rStyle w:val="Emphasis"/>
        </w:rPr>
        <w:t xml:space="preserve"> successful </w:t>
      </w:r>
      <w:r w:rsidRPr="00223D61">
        <w:rPr>
          <w:rStyle w:val="Emphasis"/>
          <w:highlight w:val="green"/>
        </w:rPr>
        <w:t>democracy</w:t>
      </w:r>
      <w:r w:rsidRPr="00223D61">
        <w:rPr>
          <w:rStyle w:val="Emphasis"/>
        </w:rPr>
        <w:t xml:space="preserve"> </w:t>
      </w:r>
      <w:r w:rsidRPr="00223D61">
        <w:rPr>
          <w:rStyle w:val="Emphasis"/>
          <w:highlight w:val="green"/>
        </w:rPr>
        <w:t>needed</w:t>
      </w:r>
      <w:r w:rsidRPr="00223D61">
        <w:rPr>
          <w:rStyle w:val="Emphasis"/>
        </w:rPr>
        <w:t xml:space="preserve"> the capacity </w:t>
      </w:r>
      <w:r w:rsidRPr="00223D61">
        <w:rPr>
          <w:rStyle w:val="Emphasis"/>
          <w:highlight w:val="green"/>
        </w:rPr>
        <w:t>to learn and improve itself</w:t>
      </w:r>
      <w:r w:rsidRPr="00223D61">
        <w:rPr>
          <w:rStyle w:val="Emphasis"/>
        </w:rPr>
        <w:t xml:space="preserve">. </w:t>
      </w:r>
      <w:r w:rsidRPr="00223D61">
        <w:rPr>
          <w:rStyle w:val="Emphasis"/>
          <w:highlight w:val="green"/>
        </w:rPr>
        <w:t>The key</w:t>
      </w:r>
      <w:r w:rsidRPr="00223D61">
        <w:rPr>
          <w:rStyle w:val="Emphasis"/>
        </w:rPr>
        <w:t xml:space="preserve"> to learning, he believed, </w:t>
      </w:r>
      <w:r w:rsidRPr="00223D61">
        <w:rPr>
          <w:rStyle w:val="Emphasis"/>
          <w:highlight w:val="green"/>
        </w:rPr>
        <w:t>was</w:t>
      </w:r>
      <w:r w:rsidRPr="00223D61">
        <w:rPr>
          <w:rStyle w:val="Emphasis"/>
        </w:rPr>
        <w:t xml:space="preserve"> the processing of experiences, or in his words the “</w:t>
      </w:r>
      <w:r w:rsidRPr="00223D61">
        <w:rPr>
          <w:rStyle w:val="Emphasis"/>
          <w:highlight w:val="green"/>
        </w:rPr>
        <w:t>reconstruction</w:t>
      </w:r>
      <w:r w:rsidRPr="00223D61">
        <w:rPr>
          <w:rStyle w:val="Emphasis"/>
        </w:rPr>
        <w:t xml:space="preserve"> or reorganization </w:t>
      </w:r>
      <w:r w:rsidRPr="00223D61">
        <w:rPr>
          <w:rStyle w:val="Emphasis"/>
          <w:highlight w:val="green"/>
        </w:rPr>
        <w:t xml:space="preserve">of </w:t>
      </w:r>
      <w:r w:rsidRPr="00223D61">
        <w:rPr>
          <w:rStyle w:val="Emphasis"/>
        </w:rPr>
        <w:t xml:space="preserve">experience which adds </w:t>
      </w:r>
      <w:r w:rsidRPr="00223D61">
        <w:rPr>
          <w:rStyle w:val="Emphasis"/>
          <w:highlight w:val="green"/>
        </w:rPr>
        <w:t>to</w:t>
      </w:r>
      <w:r w:rsidRPr="00223D61">
        <w:rPr>
          <w:rStyle w:val="Emphasis"/>
        </w:rPr>
        <w:t xml:space="preserve"> the </w:t>
      </w:r>
      <w:r w:rsidRPr="00223D61">
        <w:rPr>
          <w:rStyle w:val="Emphasis"/>
          <w:highlight w:val="green"/>
        </w:rPr>
        <w:t>meaning</w:t>
      </w:r>
      <w:r w:rsidRPr="00223D61">
        <w:rPr>
          <w:rStyle w:val="Emphasis"/>
        </w:rPr>
        <w:t xml:space="preserve"> of </w:t>
      </w:r>
      <w:proofErr w:type="gramStart"/>
      <w:r w:rsidRPr="00223D61">
        <w:rPr>
          <w:rStyle w:val="Emphasis"/>
        </w:rPr>
        <w:t>experience</w:t>
      </w:r>
      <w:proofErr w:type="gramEnd"/>
      <w:r w:rsidRPr="00223D61">
        <w:rPr>
          <w:rStyle w:val="Emphasis"/>
        </w:rPr>
        <w:t xml:space="preserve"> and which increases ability </w:t>
      </w:r>
      <w:r w:rsidRPr="00223D61">
        <w:rPr>
          <w:rStyle w:val="Emphasis"/>
          <w:highlight w:val="green"/>
        </w:rPr>
        <w:t>to direct</w:t>
      </w:r>
      <w:r w:rsidRPr="00223D61">
        <w:rPr>
          <w:rStyle w:val="Emphasis"/>
        </w:rPr>
        <w:t xml:space="preserve"> the course of </w:t>
      </w:r>
      <w:r w:rsidRPr="00223D61">
        <w:rPr>
          <w:rStyle w:val="Emphasis"/>
          <w:highlight w:val="green"/>
        </w:rPr>
        <w:t>subsequent experience</w:t>
      </w:r>
      <w:r w:rsidRPr="00223D61">
        <w:rPr>
          <w:rStyle w:val="Emphasis"/>
        </w:rPr>
        <w:t>.”6</w:t>
      </w:r>
      <w:r w:rsidRPr="00E94284">
        <w:rPr>
          <w:sz w:val="16"/>
        </w:rPr>
        <w:t xml:space="preserve"> As relevant to the legal system, Dewey thought policy and “proposals for social action” should be subject to the experimental method. </w:t>
      </w:r>
      <w:proofErr w:type="gramStart"/>
      <w:r w:rsidRPr="00223D61">
        <w:rPr>
          <w:rStyle w:val="Emphasis"/>
          <w:highlight w:val="green"/>
        </w:rPr>
        <w:t>Policy-making</w:t>
      </w:r>
      <w:proofErr w:type="gramEnd"/>
      <w:r w:rsidRPr="00223D61">
        <w:rPr>
          <w:rStyle w:val="Emphasis"/>
        </w:rPr>
        <w:t xml:space="preserve">, he said, </w:t>
      </w:r>
      <w:r w:rsidRPr="00223D61">
        <w:rPr>
          <w:rStyle w:val="Emphasis"/>
          <w:highlight w:val="green"/>
        </w:rPr>
        <w:t>should be a</w:t>
      </w:r>
      <w:r w:rsidRPr="00223D61">
        <w:rPr>
          <w:rStyle w:val="Emphasis"/>
        </w:rPr>
        <w:t xml:space="preserve"> </w:t>
      </w:r>
      <w:r w:rsidRPr="00223D61">
        <w:rPr>
          <w:rStyle w:val="Emphasis"/>
          <w:highlight w:val="green"/>
        </w:rPr>
        <w:t>constant</w:t>
      </w:r>
      <w:r w:rsidRPr="00223D61">
        <w:rPr>
          <w:rStyle w:val="Emphasis"/>
        </w:rPr>
        <w:t xml:space="preserve"> </w:t>
      </w:r>
      <w:r w:rsidRPr="00223D61">
        <w:rPr>
          <w:rStyle w:val="Emphasis"/>
          <w:highlight w:val="green"/>
        </w:rPr>
        <w:t>process of learning</w:t>
      </w:r>
      <w:r w:rsidRPr="00223D61">
        <w:rPr>
          <w:rStyle w:val="Emphasis"/>
        </w:rPr>
        <w:t xml:space="preserve"> from experience, </w:t>
      </w:r>
      <w:r w:rsidRPr="00223D61">
        <w:rPr>
          <w:rStyle w:val="Emphasis"/>
          <w:highlight w:val="green"/>
        </w:rPr>
        <w:t>rather than</w:t>
      </w:r>
      <w:r w:rsidRPr="00223D61">
        <w:rPr>
          <w:rStyle w:val="Emphasis"/>
        </w:rPr>
        <w:t xml:space="preserve"> relying on </w:t>
      </w:r>
      <w:r w:rsidRPr="00223D61">
        <w:rPr>
          <w:rStyle w:val="Emphasis"/>
          <w:highlight w:val="green"/>
        </w:rPr>
        <w:t>rigid or foundational truths</w:t>
      </w:r>
      <w:r w:rsidRPr="00223D61">
        <w:rPr>
          <w:rStyle w:val="Emphasis"/>
        </w:rPr>
        <w:t xml:space="preserve">. </w:t>
      </w:r>
      <w:r w:rsidRPr="00E94284">
        <w:rPr>
          <w:sz w:val="16"/>
        </w:rPr>
        <w:t xml:space="preserve">“Policies,” Dewey argued, should be “experimental in the sense that they will be entertained subject to constant and well-equipped observation of the consequences they entail when acted upon, and subject to ready and flexible revision in the light of observed consequences.”7 As understood here we can describe legal experimentalism as comprising three main principles. First, for the experimentalist, laws are simply instruments meant to achieve some end and useful only to the extent they do so. </w:t>
      </w:r>
      <w:r w:rsidRPr="00E94284">
        <w:rPr>
          <w:rStyle w:val="Emphasis"/>
        </w:rPr>
        <w:t xml:space="preserve">A </w:t>
      </w:r>
      <w:r w:rsidRPr="00E94284">
        <w:rPr>
          <w:rStyle w:val="Emphasis"/>
          <w:highlight w:val="green"/>
        </w:rPr>
        <w:t>law has no intrinsic value</w:t>
      </w:r>
      <w:r w:rsidRPr="00E94284">
        <w:rPr>
          <w:rStyle w:val="Emphasis"/>
        </w:rPr>
        <w:t>, and its existence should not necessarily count in favor of its retention.</w:t>
      </w:r>
      <w:r>
        <w:rPr>
          <w:rStyle w:val="Emphasis"/>
        </w:rPr>
        <w:t xml:space="preserve"> </w:t>
      </w:r>
      <w:r w:rsidRPr="00E94284">
        <w:rPr>
          <w:sz w:val="16"/>
        </w:rPr>
        <w:t xml:space="preserve">Second, every law should be thought of as an ongoing experiment. </w:t>
      </w:r>
      <w:proofErr w:type="gramStart"/>
      <w:r w:rsidRPr="00E94284">
        <w:rPr>
          <w:rStyle w:val="Emphasis"/>
        </w:rPr>
        <w:t xml:space="preserve">That is to say, </w:t>
      </w:r>
      <w:r w:rsidRPr="00E94284">
        <w:rPr>
          <w:rStyle w:val="Emphasis"/>
          <w:highlight w:val="green"/>
        </w:rPr>
        <w:t>every</w:t>
      </w:r>
      <w:proofErr w:type="gramEnd"/>
      <w:r w:rsidRPr="00E94284">
        <w:rPr>
          <w:rStyle w:val="Emphasis"/>
        </w:rPr>
        <w:t xml:space="preserve"> enactment, </w:t>
      </w:r>
      <w:proofErr w:type="spellStart"/>
      <w:r w:rsidRPr="00E94284">
        <w:rPr>
          <w:rStyle w:val="Emphasis"/>
          <w:highlight w:val="green"/>
        </w:rPr>
        <w:t>regu</w:t>
      </w:r>
      <w:proofErr w:type="spellEnd"/>
      <w:r w:rsidRPr="00E94284">
        <w:rPr>
          <w:rStyle w:val="Emphasis"/>
          <w:highlight w:val="green"/>
        </w:rPr>
        <w:t xml:space="preserve">- </w:t>
      </w:r>
      <w:proofErr w:type="spellStart"/>
      <w:r w:rsidRPr="00E94284">
        <w:rPr>
          <w:rStyle w:val="Emphasis"/>
          <w:highlight w:val="green"/>
        </w:rPr>
        <w:t>lation</w:t>
      </w:r>
      <w:proofErr w:type="spellEnd"/>
      <w:r w:rsidRPr="00E94284">
        <w:rPr>
          <w:rStyle w:val="Emphasis"/>
        </w:rPr>
        <w:t xml:space="preserve"> or judicial opinion </w:t>
      </w:r>
      <w:r w:rsidRPr="00E94284">
        <w:rPr>
          <w:rStyle w:val="Emphasis"/>
          <w:highlight w:val="green"/>
        </w:rPr>
        <w:t>must be seen</w:t>
      </w:r>
      <w:r w:rsidRPr="00E94284">
        <w:rPr>
          <w:rStyle w:val="Emphasis"/>
        </w:rPr>
        <w:t xml:space="preserve"> as that moment’s best guess as to what a rule should be, </w:t>
      </w:r>
      <w:r w:rsidRPr="00E94284">
        <w:rPr>
          <w:rStyle w:val="Emphasis"/>
          <w:highlight w:val="green"/>
        </w:rPr>
        <w:t>in light of</w:t>
      </w:r>
      <w:r w:rsidRPr="00E94284">
        <w:rPr>
          <w:rStyle w:val="Emphasis"/>
        </w:rPr>
        <w:t xml:space="preserve"> imperfect information and human </w:t>
      </w:r>
      <w:r w:rsidRPr="00E94284">
        <w:rPr>
          <w:rStyle w:val="Emphasis"/>
          <w:highlight w:val="green"/>
        </w:rPr>
        <w:t>fallibility</w:t>
      </w:r>
      <w:r w:rsidRPr="00E94284">
        <w:rPr>
          <w:rStyle w:val="Emphasis"/>
        </w:rPr>
        <w:t>.</w:t>
      </w:r>
      <w:r w:rsidRPr="00E94284">
        <w:rPr>
          <w:sz w:val="16"/>
        </w:rPr>
        <w:t xml:space="preserve"> Borrowing Dewey’s language, policies should be thought of as a “working hypothesis, not as programs to be rigidly adhered to and executed.”8 Given the imperfect nature of law-making, policy should be subject to revision when faced with new information or changed conditions. The law must also be able to learn and improve itself based on observation of consequences, intended or otherwise.</w:t>
      </w:r>
    </w:p>
    <w:p w14:paraId="707667D2" w14:textId="50A2C4BE" w:rsidR="00C47C38" w:rsidRDefault="00C47C38" w:rsidP="00C47C38">
      <w:pPr>
        <w:pStyle w:val="Heading3"/>
      </w:pPr>
      <w:r>
        <w:t>Method</w:t>
      </w:r>
    </w:p>
    <w:p w14:paraId="553DD707" w14:textId="77777777" w:rsidR="008306CB" w:rsidRPr="000635C0" w:rsidRDefault="008306CB" w:rsidP="008306CB">
      <w:pPr>
        <w:pStyle w:val="Heading4"/>
        <w:rPr>
          <w:rFonts w:asciiTheme="minorHAnsi" w:hAnsiTheme="minorHAnsi" w:cstheme="minorHAnsi"/>
          <w:szCs w:val="26"/>
          <w:u w:val="single"/>
        </w:rPr>
      </w:pPr>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406F1A7C" w14:textId="77777777" w:rsidR="008306CB" w:rsidRPr="000635C0" w:rsidRDefault="008306CB" w:rsidP="008306CB">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0157D2F4" w14:textId="77777777" w:rsidR="008306CB" w:rsidRPr="000635C0" w:rsidRDefault="008306CB" w:rsidP="008306CB">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21448E32" w14:textId="77777777" w:rsidR="008306CB" w:rsidRPr="000635C0" w:rsidRDefault="008306CB" w:rsidP="008306CB">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5E0FC671" w14:textId="77777777" w:rsidR="008306CB" w:rsidRPr="000635C0" w:rsidRDefault="008306CB" w:rsidP="008306CB">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1E3CBDD3" w14:textId="77777777" w:rsidR="008306CB" w:rsidRPr="000635C0" w:rsidRDefault="008306CB" w:rsidP="008306CB">
      <w:pPr>
        <w:pStyle w:val="Heading4"/>
        <w:spacing w:before="0" w:line="276" w:lineRule="auto"/>
        <w:rPr>
          <w:rFonts w:asciiTheme="minorHAnsi" w:eastAsia="Times New Roman" w:hAnsiTheme="minorHAnsi" w:cstheme="minorHAnsi"/>
        </w:rPr>
      </w:pPr>
      <w:r w:rsidRPr="000635C0">
        <w:rPr>
          <w:rFonts w:asciiTheme="minorHAnsi" w:hAnsiTheme="minorHAnsi" w:cstheme="minorHAnsi"/>
        </w:rPr>
        <w:t>2]</w:t>
      </w:r>
      <w:r w:rsidRPr="000635C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1B4AFE81" w14:textId="77777777" w:rsidR="008306CB" w:rsidRPr="000635C0" w:rsidRDefault="008306CB" w:rsidP="008306CB">
      <w:pPr>
        <w:pStyle w:val="Heading4"/>
        <w:rPr>
          <w:rFonts w:asciiTheme="minorHAnsi" w:hAnsiTheme="minorHAnsi" w:cstheme="minorHAnsi"/>
        </w:rPr>
      </w:pPr>
      <w:r w:rsidRPr="000635C0">
        <w:t xml:space="preserve">3] </w:t>
      </w:r>
      <w:r w:rsidRPr="000635C0">
        <w:rPr>
          <w:rFonts w:asciiTheme="minorHAnsi" w:hAnsiTheme="minorHAnsi" w:cstheme="minorHAnsi"/>
        </w:rPr>
        <w:t xml:space="preserve">Affirm if I win offense to a </w:t>
      </w:r>
      <w:proofErr w:type="spellStart"/>
      <w:r w:rsidRPr="000635C0">
        <w:rPr>
          <w:rFonts w:asciiTheme="minorHAnsi" w:hAnsiTheme="minorHAnsi" w:cstheme="minorHAnsi"/>
        </w:rPr>
        <w:t>counterinterp</w:t>
      </w:r>
      <w:proofErr w:type="spellEnd"/>
      <w:r w:rsidRPr="000635C0">
        <w:rPr>
          <w:rFonts w:asciiTheme="minorHAnsi" w:hAnsiTheme="minorHAnsi" w:cstheme="minorHAnsi"/>
        </w:rPr>
        <w:t xml:space="preserve"> </w:t>
      </w:r>
    </w:p>
    <w:p w14:paraId="27124CD8" w14:textId="77777777" w:rsidR="008306CB" w:rsidRPr="000635C0" w:rsidRDefault="008306CB" w:rsidP="008306CB">
      <w:pPr>
        <w:pStyle w:val="Heading4"/>
        <w:rPr>
          <w:rFonts w:asciiTheme="minorHAnsi" w:hAnsiTheme="minorHAnsi" w:cstheme="minorHAnsi"/>
        </w:rPr>
      </w:pPr>
      <w:r w:rsidRPr="000635C0">
        <w:rPr>
          <w:rFonts w:asciiTheme="minorHAnsi" w:hAnsiTheme="minorHAnsi" w:cstheme="minorHAnsi"/>
        </w:rPr>
        <w:t xml:space="preserve">A] </w:t>
      </w:r>
      <w:proofErr w:type="spellStart"/>
      <w:r w:rsidRPr="000635C0">
        <w:rPr>
          <w:rFonts w:asciiTheme="minorHAnsi" w:hAnsiTheme="minorHAnsi" w:cstheme="minorHAnsi"/>
        </w:rPr>
        <w:t>Timeskew</w:t>
      </w:r>
      <w:proofErr w:type="spellEnd"/>
      <w:r w:rsidRPr="000635C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041AB3DE" w14:textId="77777777" w:rsidR="008306CB" w:rsidRPr="000635C0" w:rsidRDefault="008306CB" w:rsidP="008306CB">
      <w:pPr>
        <w:pStyle w:val="Heading4"/>
        <w:rPr>
          <w:rFonts w:asciiTheme="minorHAnsi" w:hAnsiTheme="minorHAnsi" w:cstheme="minorHAnsi"/>
        </w:rPr>
      </w:pPr>
      <w:r w:rsidRPr="000635C0">
        <w:rPr>
          <w:rFonts w:asciiTheme="minorHAnsi" w:hAnsiTheme="minorHAnsi" w:cstheme="minorHAnsi"/>
        </w:rPr>
        <w:t>B] Reciprocity – you get T and theory so I should get theory and an RVI to make the burden reciprocal.</w:t>
      </w:r>
    </w:p>
    <w:p w14:paraId="0F73045F" w14:textId="77777777" w:rsidR="008306CB" w:rsidRPr="000635C0" w:rsidRDefault="008306CB" w:rsidP="008306CB">
      <w:pPr>
        <w:pStyle w:val="Heading4"/>
        <w:spacing w:line="240" w:lineRule="auto"/>
        <w:rPr>
          <w:rFonts w:asciiTheme="minorHAnsi" w:hAnsiTheme="minorHAnsi" w:cstheme="minorHAnsi"/>
        </w:rPr>
      </w:pPr>
      <w:r w:rsidRPr="000635C0">
        <w:t xml:space="preserve">4] Nothing in the 1AC has triggered it, but </w:t>
      </w:r>
      <w:r w:rsidRPr="000635C0">
        <w:rPr>
          <w:rFonts w:asciiTheme="minorHAnsi" w:hAnsiTheme="minorHAnsi" w:cstheme="minorHAnsi"/>
        </w:rPr>
        <w:t xml:space="preserve">Presumption and permissibility affirm – </w:t>
      </w:r>
    </w:p>
    <w:p w14:paraId="14AAF8A7" w14:textId="77777777" w:rsidR="007839AF" w:rsidRPr="000635C0" w:rsidRDefault="008306CB" w:rsidP="007839AF">
      <w:pPr>
        <w:pStyle w:val="Heading4"/>
        <w:spacing w:line="240" w:lineRule="auto"/>
        <w:rPr>
          <w:rFonts w:asciiTheme="minorHAnsi" w:hAnsiTheme="minorHAnsi" w:cstheme="minorHAnsi"/>
        </w:rPr>
      </w:pPr>
      <w:r w:rsidRPr="000635C0">
        <w:rPr>
          <w:rFonts w:asciiTheme="minorHAnsi" w:hAnsiTheme="minorHAnsi" w:cstheme="minorHAnsi"/>
        </w:rPr>
        <w:t xml:space="preserve">a) </w:t>
      </w:r>
      <w:r w:rsidR="007839AF" w:rsidRPr="000635C0">
        <w:rPr>
          <w:rFonts w:asciiTheme="minorHAnsi" w:hAnsiTheme="minorHAnsi" w:cstheme="minorHAnsi"/>
        </w:rPr>
        <w:t xml:space="preserve">logic- if its permissible to do P, then you don’t have an obligation to do not </w:t>
      </w:r>
      <w:proofErr w:type="gramStart"/>
      <w:r w:rsidR="007839AF" w:rsidRPr="000635C0">
        <w:rPr>
          <w:rFonts w:asciiTheme="minorHAnsi" w:hAnsiTheme="minorHAnsi" w:cstheme="minorHAnsi"/>
        </w:rPr>
        <w:t>P by definition</w:t>
      </w:r>
      <w:proofErr w:type="gramEnd"/>
      <w:r w:rsidR="007839AF" w:rsidRPr="000635C0">
        <w:rPr>
          <w:rFonts w:asciiTheme="minorHAnsi" w:hAnsiTheme="minorHAnsi" w:cstheme="minorHAnsi"/>
        </w:rPr>
        <w:t xml:space="preserve">. </w:t>
      </w:r>
    </w:p>
    <w:p w14:paraId="7E11C926" w14:textId="77777777" w:rsidR="007839AF" w:rsidRPr="000635C0" w:rsidRDefault="007839AF" w:rsidP="007839AF">
      <w:pPr>
        <w:rPr>
          <w:rFonts w:asciiTheme="minorHAnsi" w:hAnsiTheme="minorHAnsi" w:cstheme="minorHAnsi"/>
        </w:rPr>
      </w:pPr>
      <w:r w:rsidRPr="000635C0">
        <w:rPr>
          <w:rFonts w:asciiTheme="minorHAnsi" w:hAnsiTheme="minorHAnsi" w:cstheme="minorHAnsi"/>
          <w:b/>
          <w:bCs/>
        </w:rPr>
        <w:t xml:space="preserve">Paraphrasing McNamara </w:t>
      </w:r>
      <w:r w:rsidRPr="000635C0">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9" w:history="1">
        <w:r w:rsidRPr="000635C0">
          <w:rPr>
            <w:rStyle w:val="Hyperlink"/>
            <w:rFonts w:asciiTheme="minorHAnsi" w:hAnsiTheme="minorHAnsi" w:cstheme="minorHAnsi"/>
            <w:sz w:val="16"/>
            <w:szCs w:val="16"/>
          </w:rPr>
          <w:t>https://plato.stanford.edu/entries/logic-deontic//</w:t>
        </w:r>
      </w:hyperlink>
      <w:r w:rsidRPr="000635C0">
        <w:rPr>
          <w:rFonts w:asciiTheme="minorHAnsi" w:hAnsiTheme="minorHAnsi" w:cstheme="minorHAnsi"/>
          <w:sz w:val="16"/>
          <w:szCs w:val="16"/>
        </w:rPr>
        <w:t xml:space="preserve"> Xu]</w:t>
      </w:r>
    </w:p>
    <w:p w14:paraId="0B5EB6A3" w14:textId="77777777" w:rsidR="007839AF" w:rsidRPr="000635C0" w:rsidRDefault="007839AF" w:rsidP="007839AF">
      <w:pPr>
        <w:rPr>
          <w:rFonts w:asciiTheme="minorHAnsi" w:hAnsiTheme="minorHAnsi" w:cstheme="minorHAnsi"/>
          <w:sz w:val="14"/>
        </w:rPr>
      </w:pPr>
      <w:r w:rsidRPr="000635C0">
        <w:rPr>
          <w:rFonts w:asciiTheme="minorHAnsi" w:hAnsiTheme="minorHAnsi" w:cstheme="minorHAnsi"/>
          <w:sz w:val="14"/>
        </w:rPr>
        <w:t>The five normative statuses of the Traditional Scheme are:</w:t>
      </w:r>
      <w:r w:rsidRPr="000635C0">
        <w:rPr>
          <w:rFonts w:asciiTheme="minorHAnsi" w:hAnsiTheme="minorHAnsi" w:cstheme="minorHAnsi"/>
          <w:sz w:val="14"/>
          <w:vertAlign w:val="superscript"/>
        </w:rPr>
        <w:t>[</w:t>
      </w:r>
      <w:bookmarkStart w:id="0" w:name="note-4"/>
      <w:r w:rsidRPr="000635C0">
        <w:rPr>
          <w:rFonts w:asciiTheme="minorHAnsi" w:hAnsiTheme="minorHAnsi" w:cstheme="minorHAnsi"/>
          <w:sz w:val="14"/>
          <w:vertAlign w:val="superscript"/>
        </w:rPr>
        <w:fldChar w:fldCharType="begin"/>
      </w:r>
      <w:r w:rsidRPr="000635C0">
        <w:rPr>
          <w:rFonts w:asciiTheme="minorHAnsi" w:hAnsiTheme="minorHAnsi" w:cstheme="minorHAnsi"/>
          <w:sz w:val="14"/>
          <w:vertAlign w:val="superscript"/>
        </w:rPr>
        <w:instrText xml:space="preserve"> HYPERLINK "https://plato.stanford.edu/entries/logic-deontic/notes.html" \l "4" </w:instrText>
      </w:r>
      <w:r w:rsidRPr="000635C0">
        <w:rPr>
          <w:rFonts w:asciiTheme="minorHAnsi" w:hAnsiTheme="minorHAnsi" w:cstheme="minorHAnsi"/>
          <w:sz w:val="14"/>
          <w:vertAlign w:val="superscript"/>
        </w:rPr>
        <w:fldChar w:fldCharType="separate"/>
      </w:r>
      <w:r w:rsidRPr="000635C0">
        <w:rPr>
          <w:rStyle w:val="Hyperlink"/>
          <w:rFonts w:asciiTheme="minorHAnsi" w:hAnsiTheme="minorHAnsi" w:cstheme="minorHAnsi"/>
          <w:sz w:val="14"/>
          <w:vertAlign w:val="superscript"/>
        </w:rPr>
        <w:t>4</w:t>
      </w:r>
      <w:r w:rsidRPr="000635C0">
        <w:rPr>
          <w:rFonts w:asciiTheme="minorHAnsi" w:hAnsiTheme="minorHAnsi" w:cstheme="minorHAnsi"/>
          <w:sz w:val="14"/>
        </w:rPr>
        <w:fldChar w:fldCharType="end"/>
      </w:r>
      <w:bookmarkEnd w:id="0"/>
      <w:r w:rsidRPr="000635C0">
        <w:rPr>
          <w:rFonts w:asciiTheme="minorHAnsi" w:hAnsiTheme="minorHAnsi" w:cstheme="minorHAnsi"/>
          <w:sz w:val="14"/>
          <w:vertAlign w:val="superscript"/>
        </w:rPr>
        <w:t>]</w:t>
      </w:r>
      <w:r w:rsidRPr="000635C0">
        <w:rPr>
          <w:rFonts w:asciiTheme="minorHAnsi" w:hAnsiTheme="minorHAnsi" w:cstheme="minorHAnsi"/>
          <w:sz w:val="14"/>
        </w:rPr>
        <w:t xml:space="preserve"> it is </w:t>
      </w:r>
      <w:r w:rsidRPr="00442655">
        <w:rPr>
          <w:rStyle w:val="Emphasis"/>
          <w:rFonts w:asciiTheme="minorHAnsi" w:hAnsiTheme="minorHAnsi" w:cstheme="minorHAnsi"/>
          <w:highlight w:val="green"/>
        </w:rPr>
        <w:t>obligatory that (OB)</w:t>
      </w:r>
      <w:r w:rsidRPr="000635C0">
        <w:rPr>
          <w:rFonts w:asciiTheme="minorHAnsi" w:hAnsiTheme="minorHAnsi" w:cstheme="minorHAnsi"/>
          <w:sz w:val="14"/>
        </w:rPr>
        <w:t xml:space="preserve"> it is </w:t>
      </w:r>
      <w:r w:rsidRPr="00442655">
        <w:rPr>
          <w:rStyle w:val="Emphasis"/>
          <w:rFonts w:asciiTheme="minorHAnsi" w:hAnsiTheme="minorHAnsi" w:cstheme="minorHAnsi"/>
          <w:highlight w:val="green"/>
        </w:rPr>
        <w:t>permissible that (PE)</w:t>
      </w:r>
      <w:r w:rsidRPr="000635C0">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0635C0">
        <w:rPr>
          <w:rFonts w:asciiTheme="minorHAnsi" w:hAnsiTheme="minorHAnsi" w:cstheme="minorHAnsi"/>
          <w:i/>
          <w:iCs/>
          <w:sz w:val="14"/>
        </w:rPr>
        <w:t>indifference</w:t>
      </w:r>
      <w:r w:rsidRPr="000635C0">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442655">
        <w:rPr>
          <w:rStyle w:val="Emphasis"/>
          <w:rFonts w:asciiTheme="minorHAnsi" w:hAnsiTheme="minorHAnsi" w:cstheme="minorHAnsi"/>
          <w:highlight w:val="green"/>
        </w:rPr>
        <w:t>PEp</w:t>
      </w:r>
      <w:proofErr w:type="spellEnd"/>
      <w:r w:rsidRPr="00442655">
        <w:rPr>
          <w:rStyle w:val="Emphasis"/>
          <w:rFonts w:asciiTheme="minorHAnsi" w:hAnsiTheme="minorHAnsi" w:cstheme="minorHAnsi"/>
          <w:highlight w:val="green"/>
        </w:rPr>
        <w:t xml:space="preserve"> ↔ ~</w:t>
      </w:r>
      <w:proofErr w:type="spellStart"/>
      <w:r w:rsidRPr="00442655">
        <w:rPr>
          <w:rStyle w:val="Emphasis"/>
          <w:rFonts w:asciiTheme="minorHAnsi" w:hAnsiTheme="minorHAnsi" w:cstheme="minorHAnsi"/>
          <w:highlight w:val="green"/>
        </w:rPr>
        <w:t>OB~p</w:t>
      </w:r>
      <w:proofErr w:type="spellEnd"/>
      <w:r w:rsidRPr="000635C0">
        <w:rPr>
          <w:rStyle w:val="Emphasis"/>
          <w:rFonts w:asciiTheme="minorHAnsi" w:hAnsiTheme="minorHAnsi" w:cstheme="minorHAnsi"/>
        </w:rPr>
        <w:t xml:space="preserve"> </w:t>
      </w:r>
      <w:proofErr w:type="spellStart"/>
      <w:r w:rsidRPr="000635C0">
        <w:rPr>
          <w:rFonts w:asciiTheme="minorHAnsi" w:hAnsiTheme="minorHAnsi" w:cstheme="minorHAnsi"/>
          <w:sz w:val="14"/>
        </w:rPr>
        <w:t>IM</w:t>
      </w:r>
      <w:r w:rsidRPr="000635C0">
        <w:rPr>
          <w:rFonts w:asciiTheme="minorHAnsi" w:hAnsiTheme="minorHAnsi" w:cstheme="minorHAnsi"/>
          <w:i/>
          <w:iCs/>
          <w:sz w:val="14"/>
        </w:rPr>
        <w:t>p</w:t>
      </w:r>
      <w:proofErr w:type="spellEnd"/>
      <w:r w:rsidRPr="000635C0">
        <w:rPr>
          <w:rFonts w:asciiTheme="minorHAnsi" w:hAnsiTheme="minorHAnsi" w:cstheme="minorHAnsi"/>
          <w:sz w:val="14"/>
        </w:rPr>
        <w:t xml:space="preserve"> ↔ </w:t>
      </w:r>
      <w:proofErr w:type="spellStart"/>
      <w:r w:rsidRPr="000635C0">
        <w:rPr>
          <w:rFonts w:asciiTheme="minorHAnsi" w:hAnsiTheme="minorHAnsi" w:cstheme="minorHAnsi"/>
          <w:sz w:val="14"/>
        </w:rPr>
        <w:t>OB~</w:t>
      </w:r>
      <w:r w:rsidRPr="000635C0">
        <w:rPr>
          <w:rFonts w:asciiTheme="minorHAnsi" w:hAnsiTheme="minorHAnsi" w:cstheme="minorHAnsi"/>
          <w:i/>
          <w:iCs/>
          <w:sz w:val="14"/>
        </w:rPr>
        <w:t>p</w:t>
      </w:r>
      <w:proofErr w:type="spellEnd"/>
      <w:r w:rsidRPr="000635C0">
        <w:rPr>
          <w:rFonts w:asciiTheme="minorHAnsi" w:hAnsiTheme="minorHAnsi" w:cstheme="minorHAnsi"/>
          <w:sz w:val="14"/>
        </w:rPr>
        <w:t xml:space="preserve"> </w:t>
      </w:r>
      <w:proofErr w:type="spellStart"/>
      <w:r w:rsidRPr="000635C0">
        <w:rPr>
          <w:rFonts w:asciiTheme="minorHAnsi" w:hAnsiTheme="minorHAnsi" w:cstheme="minorHAnsi"/>
          <w:sz w:val="14"/>
        </w:rPr>
        <w:t>OM</w:t>
      </w:r>
      <w:r w:rsidRPr="000635C0">
        <w:rPr>
          <w:rFonts w:asciiTheme="minorHAnsi" w:hAnsiTheme="minorHAnsi" w:cstheme="minorHAnsi"/>
          <w:i/>
          <w:iCs/>
          <w:sz w:val="14"/>
        </w:rPr>
        <w:t>p</w:t>
      </w:r>
      <w:proofErr w:type="spellEnd"/>
      <w:r w:rsidRPr="000635C0">
        <w:rPr>
          <w:rFonts w:asciiTheme="minorHAnsi" w:hAnsiTheme="minorHAnsi" w:cstheme="minorHAnsi"/>
          <w:sz w:val="14"/>
        </w:rPr>
        <w:t xml:space="preserve"> ↔ ~</w:t>
      </w:r>
      <w:proofErr w:type="spellStart"/>
      <w:r w:rsidRPr="000635C0">
        <w:rPr>
          <w:rFonts w:asciiTheme="minorHAnsi" w:hAnsiTheme="minorHAnsi" w:cstheme="minorHAnsi"/>
          <w:sz w:val="14"/>
        </w:rPr>
        <w:t>OB</w:t>
      </w:r>
      <w:r w:rsidRPr="000635C0">
        <w:rPr>
          <w:rFonts w:asciiTheme="minorHAnsi" w:hAnsiTheme="minorHAnsi" w:cstheme="minorHAnsi"/>
          <w:i/>
          <w:iCs/>
          <w:sz w:val="14"/>
        </w:rPr>
        <w:t>p</w:t>
      </w:r>
      <w:proofErr w:type="spellEnd"/>
      <w:r w:rsidRPr="000635C0">
        <w:rPr>
          <w:rFonts w:asciiTheme="minorHAnsi" w:hAnsiTheme="minorHAnsi" w:cstheme="minorHAnsi"/>
          <w:sz w:val="14"/>
        </w:rPr>
        <w:t xml:space="preserve"> </w:t>
      </w:r>
      <w:proofErr w:type="spellStart"/>
      <w:r w:rsidRPr="000635C0">
        <w:rPr>
          <w:rFonts w:asciiTheme="minorHAnsi" w:hAnsiTheme="minorHAnsi" w:cstheme="minorHAnsi"/>
          <w:sz w:val="14"/>
        </w:rPr>
        <w:t>OP</w:t>
      </w:r>
      <w:r w:rsidRPr="000635C0">
        <w:rPr>
          <w:rFonts w:asciiTheme="minorHAnsi" w:hAnsiTheme="minorHAnsi" w:cstheme="minorHAnsi"/>
          <w:i/>
          <w:iCs/>
          <w:sz w:val="14"/>
        </w:rPr>
        <w:t>p</w:t>
      </w:r>
      <w:proofErr w:type="spellEnd"/>
      <w:r w:rsidRPr="000635C0">
        <w:rPr>
          <w:rFonts w:asciiTheme="minorHAnsi" w:hAnsiTheme="minorHAnsi" w:cstheme="minorHAnsi"/>
          <w:sz w:val="14"/>
        </w:rPr>
        <w:t xml:space="preserve"> ↔ (~</w:t>
      </w:r>
      <w:proofErr w:type="spellStart"/>
      <w:r w:rsidRPr="000635C0">
        <w:rPr>
          <w:rFonts w:asciiTheme="minorHAnsi" w:hAnsiTheme="minorHAnsi" w:cstheme="minorHAnsi"/>
          <w:sz w:val="14"/>
        </w:rPr>
        <w:t>OB</w:t>
      </w:r>
      <w:r w:rsidRPr="000635C0">
        <w:rPr>
          <w:rFonts w:asciiTheme="minorHAnsi" w:hAnsiTheme="minorHAnsi" w:cstheme="minorHAnsi"/>
          <w:i/>
          <w:iCs/>
          <w:sz w:val="14"/>
        </w:rPr>
        <w:t>p</w:t>
      </w:r>
      <w:proofErr w:type="spellEnd"/>
      <w:r w:rsidRPr="000635C0">
        <w:rPr>
          <w:rFonts w:asciiTheme="minorHAnsi" w:hAnsiTheme="minorHAnsi" w:cstheme="minorHAnsi"/>
          <w:sz w:val="14"/>
        </w:rPr>
        <w:t xml:space="preserve"> &amp; ~</w:t>
      </w:r>
      <w:proofErr w:type="spellStart"/>
      <w:r w:rsidRPr="000635C0">
        <w:rPr>
          <w:rFonts w:asciiTheme="minorHAnsi" w:hAnsiTheme="minorHAnsi" w:cstheme="minorHAnsi"/>
          <w:sz w:val="14"/>
        </w:rPr>
        <w:t>OB~</w:t>
      </w:r>
      <w:r w:rsidRPr="000635C0">
        <w:rPr>
          <w:rFonts w:asciiTheme="minorHAnsi" w:hAnsiTheme="minorHAnsi" w:cstheme="minorHAnsi"/>
          <w:i/>
          <w:iCs/>
          <w:sz w:val="14"/>
        </w:rPr>
        <w:t>p</w:t>
      </w:r>
      <w:proofErr w:type="spellEnd"/>
      <w:r w:rsidRPr="000635C0">
        <w:rPr>
          <w:rFonts w:asciiTheme="minorHAnsi" w:hAnsiTheme="minorHAnsi" w:cstheme="minorHAnsi"/>
          <w:sz w:val="14"/>
        </w:rPr>
        <w:t xml:space="preserve">). </w:t>
      </w:r>
    </w:p>
    <w:p w14:paraId="4B913A32" w14:textId="77777777" w:rsidR="007839AF" w:rsidRPr="000635C0" w:rsidRDefault="007839AF" w:rsidP="007839AF">
      <w:pPr>
        <w:pStyle w:val="Heading4"/>
        <w:spacing w:line="240" w:lineRule="auto"/>
        <w:rPr>
          <w:rFonts w:asciiTheme="minorHAnsi" w:hAnsiTheme="minorHAnsi" w:cstheme="minorHAnsi"/>
        </w:rPr>
      </w:pPr>
      <w:r w:rsidRPr="000635C0">
        <w:rPr>
          <w:rFonts w:asciiTheme="minorHAnsi" w:hAnsiTheme="minorHAnsi" w:cstheme="minorHAnsi"/>
        </w:rPr>
        <w:t xml:space="preserve">Thus, if you do not have an obligation to do not P, then you have an obligation to do P by the Law of Double Negation. </w:t>
      </w:r>
    </w:p>
    <w:p w14:paraId="45D75BCD" w14:textId="12334C8F" w:rsidR="008306CB" w:rsidRPr="000635C0" w:rsidRDefault="007839AF" w:rsidP="007839AF">
      <w:pPr>
        <w:pStyle w:val="Heading4"/>
        <w:spacing w:line="240" w:lineRule="auto"/>
        <w:rPr>
          <w:rFonts w:eastAsia="Times New Roman"/>
        </w:rPr>
      </w:pPr>
      <w:r>
        <w:rPr>
          <w:rFonts w:asciiTheme="minorHAnsi" w:hAnsiTheme="minorHAnsi" w:cstheme="minorHAnsi"/>
        </w:rPr>
        <w:t>b</w:t>
      </w:r>
      <w:r w:rsidR="008306CB" w:rsidRPr="000635C0">
        <w:rPr>
          <w:rFonts w:asciiTheme="minorHAnsi" w:hAnsiTheme="minorHAnsi" w:cstheme="minorHAnsi"/>
        </w:rPr>
        <w:t xml:space="preserve">) </w:t>
      </w:r>
      <w:r w:rsidR="008306CB" w:rsidRPr="000635C0">
        <w:rPr>
          <w:rFonts w:eastAsia="Times New Roman"/>
        </w:rPr>
        <w:t>empirics</w:t>
      </w:r>
    </w:p>
    <w:p w14:paraId="71E9B0D2" w14:textId="77777777" w:rsidR="008306CB" w:rsidRPr="000635C0" w:rsidRDefault="008306CB" w:rsidP="008306CB">
      <w:pPr>
        <w:spacing w:after="0" w:line="276" w:lineRule="auto"/>
        <w:rPr>
          <w:rFonts w:asciiTheme="minorHAnsi" w:eastAsia="Times New Roman" w:hAnsiTheme="minorHAnsi" w:cstheme="minorHAnsi"/>
          <w:sz w:val="16"/>
          <w:szCs w:val="16"/>
        </w:rPr>
      </w:pPr>
      <w:r w:rsidRPr="000635C0">
        <w:rPr>
          <w:rFonts w:asciiTheme="minorHAnsi" w:eastAsia="Times New Roman" w:hAnsiTheme="minorHAnsi" w:cstheme="minorHAnsi"/>
          <w:b/>
          <w:bCs/>
          <w:sz w:val="26"/>
          <w:szCs w:val="26"/>
        </w:rPr>
        <w:t>Shah 19, </w:t>
      </w:r>
      <w:r w:rsidRPr="000635C0">
        <w:rPr>
          <w:rFonts w:asciiTheme="minorHAnsi" w:eastAsia="Times New Roman" w:hAnsiTheme="minorHAnsi" w:cstheme="minorHAnsi"/>
          <w:sz w:val="16"/>
          <w:szCs w:val="16"/>
        </w:rPr>
        <w:t>[Shah, </w:t>
      </w:r>
      <w:proofErr w:type="spellStart"/>
      <w:r w:rsidRPr="000635C0">
        <w:rPr>
          <w:rFonts w:asciiTheme="minorHAnsi" w:eastAsia="Times New Roman" w:hAnsiTheme="minorHAnsi" w:cstheme="minorHAnsi"/>
          <w:sz w:val="16"/>
          <w:szCs w:val="16"/>
        </w:rPr>
        <w:t>Sachin</w:t>
      </w:r>
      <w:proofErr w:type="spellEnd"/>
      <w:r w:rsidRPr="000635C0">
        <w:rPr>
          <w:rFonts w:asciiTheme="minorHAnsi" w:eastAsia="Times New Roman" w:hAnsiTheme="minorHAnsi" w:cstheme="minorHAnsi"/>
          <w:sz w:val="16"/>
          <w:szCs w:val="16"/>
        </w:rPr>
        <w:t>. “A STATISTICAL ANALYSIS OF SIDE-BIAS ON THE 2019 JANUARY-FEBRUARY LINCOLN-DOUGLAS DEBATE TOPIC.” NSD Update, National Symposium of Debate, 16 Feb. 2019, </w:t>
      </w:r>
      <w:hyperlink r:id="rId10" w:history="1">
        <w:r w:rsidRPr="000635C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0635C0">
        <w:rPr>
          <w:rFonts w:asciiTheme="minorHAnsi" w:eastAsia="Times New Roman" w:hAnsiTheme="minorHAnsi" w:cstheme="minorHAnsi"/>
          <w:sz w:val="16"/>
          <w:szCs w:val="16"/>
        </w:rPr>
        <w:t xml:space="preserve"> ]//LHPSS accessed 9/4/19 </w:t>
      </w:r>
    </w:p>
    <w:p w14:paraId="0F629D6B" w14:textId="57FBE421" w:rsidR="008306CB" w:rsidRPr="008306CB" w:rsidRDefault="008306CB" w:rsidP="008306CB">
      <w:pPr>
        <w:spacing w:after="0" w:line="276" w:lineRule="auto"/>
        <w:rPr>
          <w:rFonts w:asciiTheme="minorHAnsi" w:eastAsia="Times New Roman" w:hAnsiTheme="minorHAnsi" w:cstheme="minorHAnsi"/>
        </w:rPr>
      </w:pPr>
      <w:r w:rsidRPr="000635C0">
        <w:rPr>
          <w:rFonts w:asciiTheme="minorHAnsi" w:eastAsia="Times New Roman" w:hAnsiTheme="minorHAnsi" w:cstheme="minorHAnsi"/>
          <w:sz w:val="14"/>
          <w:szCs w:val="14"/>
        </w:rPr>
        <w:t>As a final note, it is also interesting to look at the trend over multiple topics. In the rounds </w:t>
      </w:r>
      <w:r w:rsidRPr="000635C0">
        <w:rPr>
          <w:rFonts w:asciiTheme="minorHAnsi" w:eastAsia="Times New Roman" w:hAnsiTheme="minorHAnsi" w:cstheme="minorHAnsi"/>
          <w:b/>
          <w:bCs/>
          <w:u w:val="single"/>
        </w:rPr>
        <w:t>from</w:t>
      </w:r>
      <w:r w:rsidRPr="000635C0">
        <w:rPr>
          <w:rFonts w:asciiTheme="minorHAnsi" w:eastAsia="Times New Roman" w:hAnsiTheme="minorHAnsi" w:cstheme="minorHAnsi"/>
          <w:sz w:val="14"/>
          <w:szCs w:val="14"/>
        </w:rPr>
        <w:t> 93 TOC bid distributing tournaments (</w:t>
      </w:r>
      <w:r w:rsidRPr="000635C0">
        <w:rPr>
          <w:rFonts w:asciiTheme="minorHAnsi" w:eastAsia="Times New Roman" w:hAnsiTheme="minorHAnsi" w:cstheme="minorHAnsi"/>
          <w:b/>
          <w:bCs/>
          <w:u w:val="single"/>
        </w:rPr>
        <w:t>20</w:t>
      </w:r>
      <w:r w:rsidRPr="00442655">
        <w:rPr>
          <w:rFonts w:asciiTheme="minorHAnsi" w:eastAsia="Times New Roman" w:hAnsiTheme="minorHAnsi" w:cstheme="minorHAnsi"/>
          <w:b/>
          <w:bCs/>
          <w:highlight w:val="green"/>
          <w:u w:val="single"/>
          <w:shd w:val="clear" w:color="auto" w:fill="FFFF00"/>
        </w:rPr>
        <w:t>17</w:t>
      </w:r>
      <w:r w:rsidRPr="00442655">
        <w:rPr>
          <w:rFonts w:asciiTheme="minorHAnsi" w:eastAsia="Times New Roman" w:hAnsiTheme="minorHAnsi" w:cstheme="minorHAnsi"/>
          <w:b/>
          <w:bCs/>
          <w:highlight w:val="green"/>
          <w:u w:val="single"/>
        </w:rPr>
        <w:t> </w:t>
      </w:r>
      <w:r w:rsidRPr="00442655">
        <w:rPr>
          <w:rFonts w:asciiTheme="minorHAnsi" w:eastAsia="Times New Roman" w:hAnsiTheme="minorHAnsi" w:cstheme="minorHAnsi"/>
          <w:b/>
          <w:bCs/>
          <w:highlight w:val="green"/>
          <w:u w:val="single"/>
          <w:shd w:val="clear" w:color="auto" w:fill="FFFF00"/>
        </w:rPr>
        <w:t>–</w:t>
      </w:r>
      <w:r w:rsidRPr="000635C0">
        <w:rPr>
          <w:rFonts w:asciiTheme="minorHAnsi" w:eastAsia="Times New Roman" w:hAnsiTheme="minorHAnsi" w:cstheme="minorHAnsi"/>
          <w:b/>
          <w:bCs/>
          <w:u w:val="single"/>
        </w:rPr>
        <w:t> 20</w:t>
      </w:r>
      <w:r w:rsidRPr="00442655">
        <w:rPr>
          <w:rFonts w:asciiTheme="minorHAnsi" w:eastAsia="Times New Roman" w:hAnsiTheme="minorHAnsi" w:cstheme="minorHAnsi"/>
          <w:b/>
          <w:bCs/>
          <w:highlight w:val="green"/>
          <w:u w:val="single"/>
          <w:shd w:val="clear" w:color="auto" w:fill="FFFF00"/>
        </w:rPr>
        <w:t>19</w:t>
      </w:r>
      <w:r w:rsidRPr="000635C0">
        <w:rPr>
          <w:rFonts w:asciiTheme="minorHAnsi" w:eastAsia="Times New Roman" w:hAnsiTheme="minorHAnsi" w:cstheme="minorHAnsi"/>
          <w:sz w:val="14"/>
          <w:szCs w:val="14"/>
        </w:rPr>
        <w:t> YTD), </w:t>
      </w:r>
      <w:r w:rsidRPr="00442655">
        <w:rPr>
          <w:rFonts w:asciiTheme="minorHAnsi" w:eastAsia="Times New Roman" w:hAnsiTheme="minorHAnsi" w:cstheme="minorHAnsi"/>
          <w:b/>
          <w:bCs/>
          <w:highlight w:val="green"/>
          <w:u w:val="single"/>
          <w:shd w:val="clear" w:color="auto" w:fill="FFFF00"/>
        </w:rPr>
        <w:t>the neg</w:t>
      </w:r>
      <w:r w:rsidRPr="000635C0">
        <w:rPr>
          <w:rFonts w:asciiTheme="minorHAnsi" w:eastAsia="Times New Roman" w:hAnsiTheme="minorHAnsi" w:cstheme="minorHAnsi"/>
          <w:sz w:val="14"/>
          <w:szCs w:val="14"/>
        </w:rPr>
        <w:t>ative </w:t>
      </w:r>
      <w:r w:rsidRPr="00442655">
        <w:rPr>
          <w:rFonts w:asciiTheme="minorHAnsi" w:eastAsia="Times New Roman" w:hAnsiTheme="minorHAnsi" w:cstheme="minorHAnsi"/>
          <w:b/>
          <w:bCs/>
          <w:highlight w:val="green"/>
          <w:u w:val="single"/>
          <w:shd w:val="clear" w:color="auto" w:fill="FFFF00"/>
        </w:rPr>
        <w:t>won 52.99% of ballots</w:t>
      </w:r>
      <w:r w:rsidRPr="000635C0">
        <w:rPr>
          <w:rFonts w:asciiTheme="minorHAnsi" w:eastAsia="Times New Roman" w:hAnsiTheme="minorHAnsi" w:cstheme="minorHAnsi"/>
          <w:sz w:val="14"/>
          <w:szCs w:val="14"/>
        </w:rPr>
        <w:t> (</w:t>
      </w:r>
      <w:r w:rsidRPr="000635C0">
        <w:rPr>
          <w:rFonts w:asciiTheme="minorHAnsi" w:eastAsia="Times New Roman" w:hAnsiTheme="minorHAnsi" w:cstheme="minorHAnsi"/>
          <w:b/>
          <w:bCs/>
          <w:u w:val="single"/>
        </w:rPr>
        <w:t>p-value &lt; 0.0001)</w:t>
      </w:r>
      <w:r w:rsidRPr="000635C0">
        <w:rPr>
          <w:rFonts w:asciiTheme="minorHAnsi" w:eastAsia="Times New Roman" w:hAnsiTheme="minorHAnsi" w:cstheme="minorHAnsi"/>
          <w:sz w:val="14"/>
          <w:szCs w:val="14"/>
        </w:rPr>
        <w:t> and 54.63% of upset rounds (p-value &lt; 0.0001). </w:t>
      </w:r>
      <w:r w:rsidRPr="00442655">
        <w:rPr>
          <w:rFonts w:asciiTheme="minorHAnsi" w:eastAsia="Times New Roman" w:hAnsiTheme="minorHAnsi" w:cstheme="minorHAnsi"/>
          <w:b/>
          <w:bCs/>
          <w:highlight w:val="green"/>
          <w:u w:val="single"/>
          <w:shd w:val="clear" w:color="auto" w:fill="FFFF00"/>
        </w:rPr>
        <w:t>This suggests the bias might be structural</w:t>
      </w:r>
      <w:r w:rsidRPr="000635C0">
        <w:rPr>
          <w:rFonts w:asciiTheme="minorHAnsi" w:eastAsia="Times New Roman" w:hAnsiTheme="minorHAnsi" w:cstheme="minorHAnsi"/>
          <w:b/>
          <w:bCs/>
          <w:u w:val="single"/>
        </w:rPr>
        <w:t>, and not topic specific, as this data spans six different topics.</w:t>
      </w:r>
      <w:r w:rsidRPr="000635C0">
        <w:rPr>
          <w:rFonts w:asciiTheme="minorHAnsi" w:eastAsia="Times New Roman" w:hAnsiTheme="minorHAnsi" w:cstheme="minorHAnsi"/>
        </w:rPr>
        <w:t xml:space="preserve">  </w:t>
      </w:r>
    </w:p>
    <w:p w14:paraId="74FC50AB" w14:textId="6DD4A627" w:rsidR="00382D9B" w:rsidRDefault="00382D9B" w:rsidP="00382D9B">
      <w:pPr>
        <w:pStyle w:val="Heading3"/>
      </w:pPr>
      <w:r>
        <w:t>Adv</w:t>
      </w:r>
    </w:p>
    <w:p w14:paraId="54B11DE5" w14:textId="40EC6F93" w:rsidR="008F3BD5" w:rsidRDefault="00474B8E" w:rsidP="00382D9B">
      <w:pPr>
        <w:pStyle w:val="Heading4"/>
      </w:pPr>
      <w:r w:rsidRPr="006C53E1">
        <w:t>The member nations of the World Trade Organization ought to reduce intellectual property protections for medicines</w:t>
      </w:r>
      <w:r>
        <w:t xml:space="preserve"> by implementing a one-and-done approach</w:t>
      </w:r>
      <w:r w:rsidR="00C573B1">
        <w:t>.</w:t>
      </w:r>
    </w:p>
    <w:p w14:paraId="352662D5" w14:textId="77777777" w:rsidR="002A1B84" w:rsidRPr="006C53E1" w:rsidRDefault="002A1B84" w:rsidP="002A1B84">
      <w:pPr>
        <w:pStyle w:val="Heading4"/>
      </w:pPr>
      <w:r>
        <w:t xml:space="preserve">The Plan </w:t>
      </w:r>
      <w:r>
        <w:rPr>
          <w:u w:val="single"/>
        </w:rPr>
        <w:t>solves Evergreening</w:t>
      </w:r>
      <w:r>
        <w:t>.</w:t>
      </w:r>
    </w:p>
    <w:p w14:paraId="1CAA545B" w14:textId="51ECCFE3" w:rsidR="002A1B84" w:rsidRPr="005B38BB" w:rsidRDefault="002A1B84" w:rsidP="002A1B84">
      <w:r w:rsidRPr="005B38BB">
        <w:rPr>
          <w:rStyle w:val="Style13ptBold"/>
        </w:rPr>
        <w:t xml:space="preserve">Feldman </w:t>
      </w:r>
      <w:r w:rsidR="00F252F5">
        <w:rPr>
          <w:rStyle w:val="Style13ptBold"/>
        </w:rPr>
        <w:t>19</w:t>
      </w:r>
      <w:r>
        <w:t xml:space="preserve"> </w:t>
      </w:r>
      <w:r w:rsidRPr="005B38BB">
        <w:t>Robin Feldman 2-11-2019 "‘One-and-done’ for new drugs could cut patent thickets and boost generic competition"</w:t>
      </w:r>
      <w:r>
        <w:t xml:space="preserve"> </w:t>
      </w:r>
      <w:hyperlink r:id="rId1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D72EBC4" w14:textId="77777777" w:rsidR="002A1B84" w:rsidRPr="0072187F" w:rsidRDefault="002A1B84" w:rsidP="002A1B84">
      <w:pPr>
        <w:rPr>
          <w:sz w:val="16"/>
        </w:rPr>
      </w:pPr>
      <w:r w:rsidRPr="0072187F">
        <w:rPr>
          <w:u w:val="single"/>
        </w:rPr>
        <w:t xml:space="preserve">I believe that </w:t>
      </w:r>
      <w:r w:rsidRPr="00A91ED1">
        <w:rPr>
          <w:highlight w:val="green"/>
          <w:u w:val="single"/>
        </w:rPr>
        <w:t xml:space="preserve">one period of protection </w:t>
      </w:r>
      <w:r w:rsidRPr="00A91ED1">
        <w:rPr>
          <w:b/>
          <w:bCs/>
          <w:highlight w:val="green"/>
          <w:u w:val="single"/>
          <w:bdr w:val="single" w:sz="4" w:space="0" w:color="auto"/>
        </w:rPr>
        <w:t>should be enough</w:t>
      </w:r>
      <w:r w:rsidRPr="0072187F">
        <w:rPr>
          <w:u w:val="single"/>
        </w:rPr>
        <w:t xml:space="preserve">. We should </w:t>
      </w:r>
      <w:r w:rsidRPr="00A91ED1">
        <w:rPr>
          <w:highlight w:val="green"/>
          <w:u w:val="single"/>
        </w:rPr>
        <w:t xml:space="preserve">make </w:t>
      </w:r>
      <w:r w:rsidRPr="0072187F">
        <w:rPr>
          <w:u w:val="single"/>
        </w:rPr>
        <w:t xml:space="preserve">the </w:t>
      </w:r>
      <w:r w:rsidRPr="00A91ED1">
        <w:rPr>
          <w:highlight w:val="green"/>
          <w:u w:val="single"/>
        </w:rPr>
        <w:t xml:space="preserve">legal changes </w:t>
      </w:r>
      <w:r w:rsidRPr="0072187F">
        <w:rPr>
          <w:u w:val="single"/>
        </w:rPr>
        <w:t xml:space="preserve">necessary </w:t>
      </w:r>
      <w:r w:rsidRPr="00A91ED1">
        <w:rPr>
          <w:highlight w:val="green"/>
          <w:u w:val="single"/>
        </w:rPr>
        <w:t xml:space="preserve">to prevent companies </w:t>
      </w:r>
      <w:r w:rsidRPr="00A91ED1">
        <w:rPr>
          <w:b/>
          <w:bCs/>
          <w:highlight w:val="green"/>
          <w:u w:val="single"/>
        </w:rPr>
        <w:t>from building patent walls</w:t>
      </w:r>
      <w:r w:rsidRPr="00A91ED1">
        <w:rPr>
          <w:highlight w:val="green"/>
          <w:u w:val="single"/>
        </w:rPr>
        <w:t xml:space="preserve"> </w:t>
      </w:r>
      <w:r w:rsidRPr="0072187F">
        <w:rPr>
          <w:u w:val="single"/>
        </w:rPr>
        <w:t xml:space="preserve">and piling up mountains of rights. This could be </w:t>
      </w:r>
      <w:r w:rsidRPr="00A91ED1">
        <w:rPr>
          <w:highlight w:val="green"/>
          <w:u w:val="single"/>
        </w:rPr>
        <w:t xml:space="preserve">accomplished </w:t>
      </w:r>
      <w:r w:rsidRPr="00A91ED1">
        <w:rPr>
          <w:b/>
          <w:bCs/>
          <w:highlight w:val="green"/>
          <w:u w:val="single"/>
          <w:bdr w:val="single" w:sz="4" w:space="0" w:color="auto"/>
        </w:rPr>
        <w:t>by a “one-and-done” approach</w:t>
      </w:r>
      <w:r w:rsidRPr="00A91ED1">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91ED1">
        <w:rPr>
          <w:highlight w:val="green"/>
          <w:u w:val="single"/>
        </w:rPr>
        <w:t>The result</w:t>
      </w:r>
      <w:r w:rsidRPr="0072187F">
        <w:rPr>
          <w:u w:val="single"/>
        </w:rPr>
        <w:t xml:space="preserve">, however, </w:t>
      </w:r>
      <w:r w:rsidRPr="00A91ED1">
        <w:rPr>
          <w:highlight w:val="green"/>
          <w:u w:val="single"/>
        </w:rPr>
        <w:t xml:space="preserve">is that a </w:t>
      </w:r>
      <w:r w:rsidRPr="0072187F">
        <w:rPr>
          <w:u w:val="single"/>
        </w:rPr>
        <w:t xml:space="preserve">pharmaceutical </w:t>
      </w:r>
      <w:r w:rsidRPr="00A91ED1">
        <w:rPr>
          <w:highlight w:val="green"/>
          <w:u w:val="single"/>
        </w:rPr>
        <w:t xml:space="preserve">company chooses whether </w:t>
      </w:r>
      <w:r w:rsidRPr="0072187F">
        <w:rPr>
          <w:u w:val="single"/>
        </w:rPr>
        <w:t xml:space="preserve">its period of </w:t>
      </w:r>
      <w:r w:rsidRPr="00A91ED1">
        <w:rPr>
          <w:highlight w:val="green"/>
          <w:u w:val="single"/>
        </w:rPr>
        <w:t>exclusivity would be a patent</w:t>
      </w:r>
      <w:r w:rsidRPr="0072187F">
        <w:rPr>
          <w:u w:val="single"/>
        </w:rPr>
        <w:t xml:space="preserve">, an </w:t>
      </w:r>
      <w:r w:rsidRPr="00A91ED1">
        <w:rPr>
          <w:highlight w:val="green"/>
          <w:u w:val="single"/>
        </w:rPr>
        <w:t>orphan drug designation</w:t>
      </w:r>
      <w:r w:rsidRPr="0072187F">
        <w:rPr>
          <w:u w:val="single"/>
        </w:rPr>
        <w:t xml:space="preserve">, a period of </w:t>
      </w:r>
      <w:r w:rsidRPr="00A91ED1">
        <w:rPr>
          <w:highlight w:val="green"/>
          <w:u w:val="single"/>
        </w:rPr>
        <w:t xml:space="preserve">data exclusivity </w:t>
      </w:r>
      <w:r w:rsidRPr="0072187F">
        <w:rPr>
          <w:u w:val="single"/>
        </w:rPr>
        <w:t xml:space="preserve">(in which no generic is allowed to use the original drug’s safety and effectiveness data), or something else — </w:t>
      </w:r>
      <w:r w:rsidRPr="00A91ED1">
        <w:rPr>
          <w:highlight w:val="green"/>
          <w:u w:val="single"/>
        </w:rPr>
        <w:t xml:space="preserve">but </w:t>
      </w:r>
      <w:r w:rsidRPr="00A91ED1">
        <w:rPr>
          <w:b/>
          <w:bCs/>
          <w:highlight w:val="green"/>
          <w:u w:val="single"/>
        </w:rPr>
        <w:t xml:space="preserve">not </w:t>
      </w:r>
      <w:proofErr w:type="gramStart"/>
      <w:r w:rsidRPr="00A91ED1">
        <w:rPr>
          <w:b/>
          <w:bCs/>
          <w:highlight w:val="green"/>
          <w:u w:val="single"/>
        </w:rPr>
        <w:t>all of</w:t>
      </w:r>
      <w:proofErr w:type="gramEnd"/>
      <w:r w:rsidRPr="00A91ED1">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91ED1">
        <w:rPr>
          <w:highlight w:val="green"/>
          <w:u w:val="single"/>
        </w:rPr>
        <w:t>Implementing</w:t>
      </w:r>
      <w:r w:rsidRPr="00A91ED1">
        <w:rPr>
          <w:sz w:val="16"/>
          <w:highlight w:val="green"/>
        </w:rPr>
        <w:t xml:space="preserve"> </w:t>
      </w:r>
      <w:r w:rsidRPr="0072187F">
        <w:rPr>
          <w:sz w:val="16"/>
        </w:rPr>
        <w:t xml:space="preserve">a </w:t>
      </w:r>
      <w:r w:rsidRPr="00A91ED1">
        <w:rPr>
          <w:highlight w:val="green"/>
          <w:u w:val="single"/>
        </w:rPr>
        <w:t>one-and-done</w:t>
      </w:r>
      <w:r w:rsidRPr="00A91ED1">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91ED1">
        <w:rPr>
          <w:highlight w:val="green"/>
          <w:u w:val="single"/>
        </w:rPr>
        <w:t xml:space="preserve">through </w:t>
      </w:r>
      <w:r w:rsidRPr="00A91ED1">
        <w:rPr>
          <w:b/>
          <w:bCs/>
          <w:highlight w:val="green"/>
          <w:u w:val="single"/>
          <w:bdr w:val="single" w:sz="4" w:space="0" w:color="auto"/>
        </w:rPr>
        <w:t xml:space="preserve">legislative changes to the FDA’s drug approval </w:t>
      </w:r>
      <w:proofErr w:type="gramStart"/>
      <w:r w:rsidRPr="00A91ED1">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1D8305E" w14:textId="09C48F10" w:rsidR="00382D9B" w:rsidRDefault="00382D9B" w:rsidP="00382D9B">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DC4270A" w14:textId="77777777" w:rsidR="00382D9B" w:rsidRPr="005B38BB" w:rsidRDefault="00382D9B" w:rsidP="00382D9B">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91AA0DF" w14:textId="77777777" w:rsidR="00382D9B" w:rsidRPr="007E660D" w:rsidRDefault="00382D9B" w:rsidP="00382D9B">
      <w:pPr>
        <w:rPr>
          <w:sz w:val="16"/>
        </w:rPr>
      </w:pPr>
      <w:r w:rsidRPr="00A91ED1">
        <w:rPr>
          <w:highlight w:val="green"/>
          <w:u w:val="single"/>
        </w:rPr>
        <w:t>Drug companies</w:t>
      </w:r>
      <w:r w:rsidRPr="00A91ED1">
        <w:rPr>
          <w:sz w:val="16"/>
          <w:highlight w:val="green"/>
        </w:rPr>
        <w:t xml:space="preserve"> </w:t>
      </w:r>
      <w:r w:rsidRPr="00A91ED1">
        <w:rPr>
          <w:b/>
          <w:bCs/>
          <w:highlight w:val="green"/>
          <w:u w:val="single"/>
        </w:rPr>
        <w:t>have brought great innovations</w:t>
      </w:r>
      <w:r w:rsidRPr="00A91ED1">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A91ED1">
        <w:rPr>
          <w:b/>
          <w:bCs/>
          <w:highlight w:val="green"/>
          <w:u w:val="single"/>
          <w:bdr w:val="single" w:sz="4" w:space="0" w:color="auto"/>
        </w:rPr>
        <w:t>But that’s not happening</w:t>
      </w:r>
      <w:r w:rsidRPr="007E660D">
        <w:rPr>
          <w:u w:val="single"/>
        </w:rPr>
        <w:t xml:space="preserve">. Instead, </w:t>
      </w:r>
      <w:r w:rsidRPr="00A91ED1">
        <w:rPr>
          <w:highlight w:val="green"/>
          <w:u w:val="single"/>
        </w:rPr>
        <w:t>drug companies build massive patent walls around their products</w:t>
      </w:r>
      <w:r w:rsidRPr="007E660D">
        <w:rPr>
          <w:u w:val="single"/>
        </w:rPr>
        <w:t xml:space="preserve">, </w:t>
      </w:r>
      <w:r w:rsidRPr="00A91ED1">
        <w:rPr>
          <w:highlight w:val="green"/>
          <w:u w:val="single"/>
        </w:rPr>
        <w:t>extending</w:t>
      </w:r>
      <w:r w:rsidRPr="007E660D">
        <w:rPr>
          <w:u w:val="single"/>
        </w:rPr>
        <w:t xml:space="preserve"> the </w:t>
      </w:r>
      <w:r w:rsidRPr="00A91ED1">
        <w:rPr>
          <w:highlight w:val="green"/>
          <w:u w:val="single"/>
        </w:rPr>
        <w:t xml:space="preserve">protection </w:t>
      </w:r>
      <w:proofErr w:type="gramStart"/>
      <w:r w:rsidRPr="00A91ED1">
        <w:rPr>
          <w:b/>
          <w:bCs/>
          <w:highlight w:val="green"/>
          <w:u w:val="single"/>
        </w:rPr>
        <w:t>over and over again</w:t>
      </w:r>
      <w:proofErr w:type="gramEnd"/>
      <w:r w:rsidRPr="007E660D">
        <w:rPr>
          <w:sz w:val="16"/>
        </w:rPr>
        <w:t xml:space="preserve">. </w:t>
      </w:r>
      <w:r w:rsidRPr="007E660D">
        <w:rPr>
          <w:u w:val="single"/>
        </w:rPr>
        <w:t xml:space="preserve">Some modern </w:t>
      </w:r>
      <w:r w:rsidRPr="00A91ED1">
        <w:rPr>
          <w:highlight w:val="green"/>
          <w:u w:val="single"/>
        </w:rPr>
        <w:t xml:space="preserve">drugs have </w:t>
      </w:r>
      <w:r w:rsidRPr="007E660D">
        <w:rPr>
          <w:u w:val="single"/>
        </w:rPr>
        <w:t xml:space="preserve">an </w:t>
      </w:r>
      <w:r w:rsidRPr="00A91ED1">
        <w:rPr>
          <w:highlight w:val="green"/>
          <w:u w:val="single"/>
        </w:rPr>
        <w:t>avalanche of U.S. patents</w:t>
      </w:r>
      <w:r w:rsidRPr="007E660D">
        <w:rPr>
          <w:u w:val="single"/>
        </w:rPr>
        <w:t xml:space="preserve">, with </w:t>
      </w:r>
      <w:r w:rsidRPr="00A91ED1">
        <w:rPr>
          <w:highlight w:val="green"/>
          <w:u w:val="single"/>
        </w:rPr>
        <w:t xml:space="preserve">expiration dates </w:t>
      </w:r>
      <w:r w:rsidRPr="00A91ED1">
        <w:rPr>
          <w:b/>
          <w:bCs/>
          <w:highlight w:val="green"/>
          <w:u w:val="single"/>
          <w:bdr w:val="single" w:sz="4" w:space="0" w:color="auto"/>
        </w:rPr>
        <w:t>staggered across time</w:t>
      </w:r>
      <w:r w:rsidRPr="00A91ED1">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91ED1">
        <w:rPr>
          <w:highlight w:val="green"/>
          <w:u w:val="single"/>
        </w:rPr>
        <w:t>Rather than rewarding innovation</w:t>
      </w:r>
      <w:r w:rsidRPr="007E660D">
        <w:rPr>
          <w:u w:val="single"/>
        </w:rPr>
        <w:t xml:space="preserve">, </w:t>
      </w:r>
      <w:r w:rsidRPr="00A91ED1">
        <w:rPr>
          <w:highlight w:val="green"/>
          <w:u w:val="single"/>
        </w:rPr>
        <w:t xml:space="preserve">our patent system is </w:t>
      </w:r>
      <w:r w:rsidRPr="007E660D">
        <w:rPr>
          <w:u w:val="single"/>
        </w:rPr>
        <w:t xml:space="preserve">now </w:t>
      </w:r>
      <w:r w:rsidRPr="00A91ED1">
        <w:rPr>
          <w:highlight w:val="green"/>
          <w:u w:val="single"/>
        </w:rPr>
        <w:t>largely repurposing drugs</w:t>
      </w:r>
      <w:r w:rsidRPr="007E660D">
        <w:rPr>
          <w:u w:val="single"/>
        </w:rPr>
        <w:t xml:space="preserve">. </w:t>
      </w:r>
      <w:r w:rsidRPr="00A91ED1">
        <w:rPr>
          <w:highlight w:val="green"/>
          <w:u w:val="single"/>
        </w:rPr>
        <w:t>Between 2005 and 2015</w:t>
      </w:r>
      <w:r w:rsidRPr="007E660D">
        <w:rPr>
          <w:u w:val="single"/>
        </w:rPr>
        <w:t xml:space="preserve">, </w:t>
      </w:r>
      <w:r w:rsidRPr="00A91ED1">
        <w:rPr>
          <w:b/>
          <w:bCs/>
          <w:highlight w:val="green"/>
          <w:u w:val="single"/>
        </w:rPr>
        <w:t>more than three-quarters</w:t>
      </w:r>
      <w:r w:rsidRPr="00A91ED1">
        <w:rPr>
          <w:highlight w:val="green"/>
          <w:u w:val="single"/>
        </w:rPr>
        <w:t xml:space="preserve"> of </w:t>
      </w:r>
      <w:r w:rsidRPr="007E660D">
        <w:rPr>
          <w:u w:val="single"/>
        </w:rPr>
        <w:t xml:space="preserve">the </w:t>
      </w:r>
      <w:r w:rsidRPr="00A91ED1">
        <w:rPr>
          <w:highlight w:val="green"/>
          <w:u w:val="single"/>
        </w:rPr>
        <w:t xml:space="preserve">drugs associated with new patents </w:t>
      </w:r>
      <w:r w:rsidRPr="00A91ED1">
        <w:rPr>
          <w:b/>
          <w:bCs/>
          <w:highlight w:val="green"/>
          <w:u w:val="single"/>
        </w:rPr>
        <w:t>were not new ones</w:t>
      </w:r>
      <w:r w:rsidRPr="00A91ED1">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91ED1">
        <w:rPr>
          <w:highlight w:val="green"/>
          <w:u w:val="single"/>
        </w:rPr>
        <w:t xml:space="preserve">new patents can be </w:t>
      </w:r>
      <w:r w:rsidRPr="00A91ED1">
        <w:rPr>
          <w:b/>
          <w:bCs/>
          <w:highlight w:val="green"/>
          <w:u w:val="single"/>
        </w:rPr>
        <w:t>obtained on minor tweaks</w:t>
      </w:r>
      <w:r w:rsidRPr="00A91ED1">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28A2B94" w14:textId="77777777" w:rsidR="00382D9B" w:rsidRDefault="00382D9B" w:rsidP="00382D9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9B6C8EB" w14:textId="77777777" w:rsidR="00382D9B" w:rsidRPr="00791206" w:rsidRDefault="00382D9B" w:rsidP="00382D9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3"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446DEC0" w14:textId="77777777" w:rsidR="00382D9B" w:rsidRPr="00E974A9" w:rsidRDefault="00382D9B" w:rsidP="00382D9B">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A91ED1">
        <w:rPr>
          <w:szCs w:val="24"/>
          <w:highlight w:val="green"/>
          <w:u w:val="single"/>
        </w:rPr>
        <w:t xml:space="preserve">Revlimid should have </w:t>
      </w:r>
      <w:r w:rsidRPr="00A91ED1">
        <w:rPr>
          <w:b/>
          <w:bCs/>
          <w:szCs w:val="24"/>
          <w:highlight w:val="green"/>
          <w:u w:val="single"/>
        </w:rPr>
        <w:t>been subject to competition</w:t>
      </w:r>
      <w:r w:rsidRPr="00A91ED1">
        <w:rPr>
          <w:szCs w:val="24"/>
          <w:highlight w:val="green"/>
          <w:u w:val="single"/>
        </w:rPr>
        <w:t xml:space="preserve"> </w:t>
      </w:r>
      <w:r w:rsidRPr="00E974A9">
        <w:rPr>
          <w:szCs w:val="24"/>
          <w:u w:val="single"/>
        </w:rPr>
        <w:t xml:space="preserve">from generic drug makers starting </w:t>
      </w:r>
      <w:r w:rsidRPr="00A91ED1">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91ED1">
        <w:rPr>
          <w:szCs w:val="24"/>
          <w:highlight w:val="green"/>
          <w:u w:val="single"/>
        </w:rPr>
        <w:t>by obtaining</w:t>
      </w:r>
      <w:r w:rsidRPr="00A91ED1">
        <w:rPr>
          <w:sz w:val="16"/>
          <w:szCs w:val="24"/>
          <w:highlight w:val="green"/>
        </w:rPr>
        <w:t xml:space="preserve"> </w:t>
      </w:r>
      <w:r w:rsidRPr="00A91ED1">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91ED1">
        <w:rPr>
          <w:szCs w:val="24"/>
          <w:highlight w:val="green"/>
          <w:u w:val="single"/>
        </w:rPr>
        <w:t>its manufacturer</w:t>
      </w:r>
      <w:r w:rsidRPr="00E974A9">
        <w:rPr>
          <w:szCs w:val="24"/>
          <w:u w:val="single"/>
        </w:rPr>
        <w:t xml:space="preserve">, Celgene, has </w:t>
      </w:r>
      <w:r w:rsidRPr="00A91ED1">
        <w:rPr>
          <w:szCs w:val="24"/>
          <w:highlight w:val="green"/>
          <w:u w:val="single"/>
        </w:rPr>
        <w:t xml:space="preserve">extended </w:t>
      </w:r>
      <w:r w:rsidRPr="00E974A9">
        <w:rPr>
          <w:szCs w:val="24"/>
          <w:u w:val="single"/>
        </w:rPr>
        <w:t xml:space="preserve">the drug’s </w:t>
      </w:r>
      <w:r w:rsidRPr="00A91ED1">
        <w:rPr>
          <w:b/>
          <w:bCs/>
          <w:szCs w:val="24"/>
          <w:highlight w:val="green"/>
          <w:u w:val="single"/>
          <w:bdr w:val="single" w:sz="4" w:space="0" w:color="auto"/>
        </w:rPr>
        <w:t>monopoly</w:t>
      </w:r>
      <w:r w:rsidRPr="00A91ED1">
        <w:rPr>
          <w:szCs w:val="24"/>
          <w:highlight w:val="green"/>
          <w:u w:val="single"/>
          <w:bdr w:val="single" w:sz="4" w:space="0" w:color="auto"/>
        </w:rPr>
        <w:t xml:space="preserve"> </w:t>
      </w:r>
      <w:r w:rsidRPr="00A91ED1">
        <w:rPr>
          <w:b/>
          <w:bCs/>
          <w:szCs w:val="24"/>
          <w:highlight w:val="green"/>
          <w:u w:val="single"/>
          <w:bdr w:val="single" w:sz="4" w:space="0" w:color="auto"/>
        </w:rPr>
        <w:t>period</w:t>
      </w:r>
      <w:r w:rsidRPr="00A91ED1">
        <w:rPr>
          <w:szCs w:val="24"/>
          <w:highlight w:val="green"/>
          <w:u w:val="single"/>
          <w:bdr w:val="single" w:sz="4" w:space="0" w:color="auto"/>
        </w:rPr>
        <w:t xml:space="preserve"> </w:t>
      </w:r>
      <w:r w:rsidRPr="00A91ED1">
        <w:rPr>
          <w:b/>
          <w:bCs/>
          <w:szCs w:val="24"/>
          <w:highlight w:val="green"/>
          <w:u w:val="single"/>
          <w:bdr w:val="single" w:sz="4" w:space="0" w:color="auto"/>
        </w:rPr>
        <w:t>by 18 years</w:t>
      </w:r>
      <w:r w:rsidRPr="00A91ED1">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91ED1">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A91ED1">
        <w:rPr>
          <w:szCs w:val="24"/>
          <w:highlight w:val="green"/>
          <w:u w:val="single"/>
        </w:rPr>
        <w:t>evergreening</w:t>
      </w:r>
      <w:r w:rsidRPr="00E974A9">
        <w:rPr>
          <w:szCs w:val="24"/>
          <w:u w:val="single"/>
        </w:rPr>
        <w:t xml:space="preserve">” — </w:t>
      </w:r>
      <w:r w:rsidRPr="00A91ED1">
        <w:rPr>
          <w:szCs w:val="24"/>
          <w:highlight w:val="green"/>
          <w:u w:val="single"/>
        </w:rPr>
        <w:t>artificially sustaining a monopoly for</w:t>
      </w:r>
      <w:r w:rsidRPr="00E974A9">
        <w:rPr>
          <w:szCs w:val="24"/>
          <w:u w:val="single"/>
        </w:rPr>
        <w:t xml:space="preserve"> years and even </w:t>
      </w:r>
      <w:r w:rsidRPr="00A91ED1">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A91ED1">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A91ED1">
        <w:rPr>
          <w:szCs w:val="24"/>
          <w:highlight w:val="green"/>
          <w:u w:val="single"/>
        </w:rPr>
        <w:t xml:space="preserve">with blockbuster drugs </w:t>
      </w:r>
      <w:r w:rsidRPr="00E974A9">
        <w:rPr>
          <w:szCs w:val="24"/>
          <w:u w:val="single"/>
        </w:rPr>
        <w:t xml:space="preserve">generating the highest prices and profits. </w:t>
      </w:r>
      <w:r w:rsidRPr="00A91ED1">
        <w:rPr>
          <w:b/>
          <w:bCs/>
          <w:szCs w:val="24"/>
          <w:highlight w:val="green"/>
          <w:u w:val="single"/>
        </w:rPr>
        <w:t xml:space="preserve">Of </w:t>
      </w:r>
      <w:r w:rsidRPr="00E974A9">
        <w:rPr>
          <w:b/>
          <w:bCs/>
          <w:szCs w:val="24"/>
          <w:u w:val="single"/>
        </w:rPr>
        <w:t xml:space="preserve">the roughly </w:t>
      </w:r>
      <w:r w:rsidRPr="00A91ED1">
        <w:rPr>
          <w:b/>
          <w:bCs/>
          <w:szCs w:val="24"/>
          <w:highlight w:val="green"/>
          <w:u w:val="single"/>
        </w:rPr>
        <w:t>100 best-selling drugs</w:t>
      </w:r>
      <w:r w:rsidRPr="00E974A9">
        <w:rPr>
          <w:b/>
          <w:bCs/>
          <w:szCs w:val="24"/>
          <w:u w:val="single"/>
        </w:rPr>
        <w:t xml:space="preserve">, more than </w:t>
      </w:r>
      <w:r w:rsidRPr="00A91ED1">
        <w:rPr>
          <w:b/>
          <w:bCs/>
          <w:szCs w:val="24"/>
          <w:highlight w:val="green"/>
          <w:u w:val="single"/>
        </w:rPr>
        <w:t xml:space="preserve">70 percent have extended </w:t>
      </w:r>
      <w:r w:rsidRPr="00E974A9">
        <w:rPr>
          <w:b/>
          <w:bCs/>
          <w:szCs w:val="24"/>
          <w:u w:val="single"/>
        </w:rPr>
        <w:t xml:space="preserve">their </w:t>
      </w:r>
      <w:r w:rsidRPr="00A91ED1">
        <w:rPr>
          <w:b/>
          <w:bCs/>
          <w:szCs w:val="24"/>
          <w:highlight w:val="green"/>
          <w:u w:val="single"/>
        </w:rPr>
        <w:t>protection</w:t>
      </w:r>
      <w:r w:rsidRPr="00A91ED1">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91ED1">
        <w:rPr>
          <w:szCs w:val="24"/>
          <w:highlight w:val="green"/>
          <w:u w:val="single"/>
        </w:rPr>
        <w:t xml:space="preserve">brought into </w:t>
      </w:r>
      <w:r w:rsidRPr="00E974A9">
        <w:rPr>
          <w:szCs w:val="24"/>
          <w:u w:val="single"/>
        </w:rPr>
        <w:t xml:space="preserve">sharper </w:t>
      </w:r>
      <w:r w:rsidRPr="00A91ED1">
        <w:rPr>
          <w:szCs w:val="24"/>
          <w:highlight w:val="green"/>
          <w:u w:val="single"/>
        </w:rPr>
        <w:t xml:space="preserve">focus by </w:t>
      </w:r>
      <w:r w:rsidRPr="00E974A9">
        <w:rPr>
          <w:szCs w:val="24"/>
          <w:u w:val="single"/>
        </w:rPr>
        <w:t xml:space="preserve">a groundbreaking, publicly available, </w:t>
      </w:r>
      <w:r w:rsidRPr="00A91ED1">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91ED1">
        <w:rPr>
          <w:szCs w:val="24"/>
          <w:highlight w:val="green"/>
          <w:u w:val="single"/>
        </w:rPr>
        <w:t xml:space="preserve">Competition is </w:t>
      </w:r>
      <w:r w:rsidRPr="00E974A9">
        <w:rPr>
          <w:szCs w:val="24"/>
          <w:u w:val="single"/>
        </w:rPr>
        <w:t xml:space="preserve">the backbone of the U.S. economy. But it’s </w:t>
      </w:r>
      <w:r w:rsidRPr="00A91ED1">
        <w:rPr>
          <w:szCs w:val="24"/>
          <w:highlight w:val="green"/>
          <w:u w:val="single"/>
        </w:rPr>
        <w:t xml:space="preserve">not what we’re </w:t>
      </w:r>
      <w:r w:rsidRPr="00A91ED1">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A91ED1">
        <w:rPr>
          <w:szCs w:val="24"/>
          <w:highlight w:val="green"/>
          <w:u w:val="single"/>
        </w:rPr>
        <w:t xml:space="preserve">Drug prices </w:t>
      </w:r>
      <w:r w:rsidRPr="00E974A9">
        <w:rPr>
          <w:szCs w:val="24"/>
          <w:u w:val="single"/>
        </w:rPr>
        <w:t xml:space="preserve">typically </w:t>
      </w:r>
      <w:r w:rsidRPr="00A91ED1">
        <w:rPr>
          <w:szCs w:val="24"/>
          <w:highlight w:val="green"/>
          <w:u w:val="single"/>
        </w:rPr>
        <w:t xml:space="preserve">drop by </w:t>
      </w:r>
      <w:r w:rsidRPr="00E974A9">
        <w:rPr>
          <w:szCs w:val="24"/>
          <w:u w:val="single"/>
        </w:rPr>
        <w:t xml:space="preserve">as much as </w:t>
      </w:r>
      <w:r w:rsidRPr="00A91ED1">
        <w:rPr>
          <w:szCs w:val="24"/>
          <w:highlight w:val="green"/>
          <w:u w:val="single"/>
        </w:rPr>
        <w:t xml:space="preserve">20 percent when </w:t>
      </w:r>
      <w:r w:rsidRPr="00E974A9">
        <w:rPr>
          <w:szCs w:val="24"/>
          <w:u w:val="single"/>
        </w:rPr>
        <w:t xml:space="preserve">the first </w:t>
      </w:r>
      <w:r w:rsidRPr="00A91ED1">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91ED1">
        <w:rPr>
          <w:b/>
          <w:sz w:val="26"/>
          <w:szCs w:val="24"/>
          <w:highlight w:val="green"/>
          <w:u w:val="single"/>
        </w:rPr>
        <w:t>database</w:t>
      </w:r>
      <w:r w:rsidRPr="00A91ED1">
        <w:rPr>
          <w:szCs w:val="24"/>
          <w:highlight w:val="green"/>
          <w:u w:val="single"/>
        </w:rPr>
        <w:t xml:space="preserve"> </w:t>
      </w:r>
      <w:r w:rsidRPr="00E974A9">
        <w:rPr>
          <w:szCs w:val="24"/>
          <w:u w:val="single"/>
        </w:rPr>
        <w:t xml:space="preserve">was </w:t>
      </w:r>
      <w:r w:rsidRPr="00A91ED1">
        <w:rPr>
          <w:b/>
          <w:sz w:val="26"/>
          <w:szCs w:val="24"/>
          <w:highlight w:val="green"/>
          <w:u w:val="single"/>
        </w:rPr>
        <w:t>created through</w:t>
      </w:r>
      <w:r w:rsidRPr="00A91ED1">
        <w:rPr>
          <w:szCs w:val="24"/>
          <w:highlight w:val="green"/>
          <w:u w:val="single"/>
        </w:rPr>
        <w:t xml:space="preserve"> </w:t>
      </w:r>
      <w:r w:rsidRPr="00E974A9">
        <w:rPr>
          <w:szCs w:val="24"/>
          <w:u w:val="single"/>
        </w:rPr>
        <w:t xml:space="preserve">a painstaking process of </w:t>
      </w:r>
      <w:r w:rsidRPr="00A91ED1">
        <w:rPr>
          <w:b/>
          <w:sz w:val="26"/>
          <w:szCs w:val="24"/>
          <w:highlight w:val="green"/>
          <w:u w:val="single"/>
        </w:rPr>
        <w:t>combing</w:t>
      </w:r>
      <w:r w:rsidRPr="00A91ED1">
        <w:rPr>
          <w:szCs w:val="24"/>
          <w:highlight w:val="green"/>
          <w:u w:val="single"/>
        </w:rPr>
        <w:t xml:space="preserve"> </w:t>
      </w:r>
      <w:r w:rsidRPr="00E974A9">
        <w:rPr>
          <w:szCs w:val="24"/>
          <w:u w:val="single"/>
        </w:rPr>
        <w:t xml:space="preserve">through </w:t>
      </w:r>
      <w:r w:rsidRPr="00A91ED1">
        <w:rPr>
          <w:b/>
          <w:sz w:val="26"/>
          <w:szCs w:val="24"/>
          <w:highlight w:val="green"/>
          <w:u w:val="single"/>
        </w:rPr>
        <w:t>160,000 data points</w:t>
      </w:r>
      <w:r w:rsidRPr="00A91ED1">
        <w:rPr>
          <w:szCs w:val="24"/>
          <w:highlight w:val="green"/>
          <w:u w:val="single"/>
        </w:rPr>
        <w:t xml:space="preserve"> </w:t>
      </w:r>
      <w:r w:rsidRPr="00A91ED1">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91ED1">
        <w:rPr>
          <w:b/>
          <w:sz w:val="26"/>
          <w:szCs w:val="24"/>
          <w:highlight w:val="green"/>
          <w:u w:val="single"/>
        </w:rPr>
        <w:t>We erred on the side of underrepresenting the evergreen gain</w:t>
      </w:r>
      <w:r w:rsidRPr="00A91ED1">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91ED1">
        <w:rPr>
          <w:szCs w:val="24"/>
          <w:highlight w:val="green"/>
          <w:u w:val="single"/>
        </w:rPr>
        <w:t xml:space="preserve">Nexium’s exclusivity </w:t>
      </w:r>
      <w:r w:rsidRPr="00E974A9">
        <w:rPr>
          <w:szCs w:val="24"/>
          <w:u w:val="single"/>
        </w:rPr>
        <w:t xml:space="preserve">was then </w:t>
      </w:r>
      <w:r w:rsidRPr="00A91ED1">
        <w:rPr>
          <w:szCs w:val="24"/>
          <w:highlight w:val="green"/>
          <w:u w:val="single"/>
        </w:rPr>
        <w:t>extended by</w:t>
      </w:r>
      <w:r w:rsidRPr="00E974A9">
        <w:rPr>
          <w:szCs w:val="24"/>
          <w:u w:val="single"/>
        </w:rPr>
        <w:t xml:space="preserve"> more than </w:t>
      </w:r>
      <w:r w:rsidRPr="00A91ED1">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91ED1">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A91ED1">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A91ED1">
        <w:rPr>
          <w:szCs w:val="24"/>
          <w:highlight w:val="green"/>
          <w:u w:val="single"/>
        </w:rPr>
        <w:t xml:space="preserve">unaffordable to </w:t>
      </w:r>
      <w:r w:rsidRPr="00E974A9">
        <w:rPr>
          <w:szCs w:val="24"/>
          <w:u w:val="single"/>
        </w:rPr>
        <w:t xml:space="preserve">many </w:t>
      </w:r>
      <w:r w:rsidRPr="00A91ED1">
        <w:rPr>
          <w:szCs w:val="24"/>
          <w:highlight w:val="green"/>
          <w:u w:val="single"/>
        </w:rPr>
        <w:t xml:space="preserve">people </w:t>
      </w:r>
      <w:r w:rsidRPr="00A91ED1">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A91ED1">
        <w:rPr>
          <w:szCs w:val="24"/>
          <w:highlight w:val="green"/>
          <w:u w:val="single"/>
        </w:rPr>
        <w:t>EpiPen</w:t>
      </w:r>
      <w:r w:rsidRPr="00A91ED1">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91ED1">
        <w:rPr>
          <w:szCs w:val="24"/>
          <w:highlight w:val="green"/>
          <w:u w:val="single"/>
        </w:rPr>
        <w:t xml:space="preserve">protected </w:t>
      </w:r>
      <w:r w:rsidRPr="00E974A9">
        <w:rPr>
          <w:szCs w:val="24"/>
          <w:u w:val="single"/>
        </w:rPr>
        <w:t xml:space="preserve">from competition until 2025 — </w:t>
      </w:r>
      <w:r w:rsidRPr="00A91ED1">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DDC3D7F" w14:textId="77777777" w:rsidR="00382D9B" w:rsidRDefault="00382D9B" w:rsidP="00382D9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530117F" w14:textId="77777777" w:rsidR="00382D9B" w:rsidRPr="00E2724F" w:rsidRDefault="00382D9B" w:rsidP="00382D9B">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701BFF3D" w14:textId="77777777" w:rsidR="00382D9B" w:rsidRPr="001948D4" w:rsidRDefault="00382D9B" w:rsidP="00382D9B">
      <w:pPr>
        <w:rPr>
          <w:sz w:val="16"/>
        </w:rPr>
      </w:pPr>
      <w:hyperlink r:id="rId1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91ED1">
        <w:rPr>
          <w:rStyle w:val="StyleUnderline"/>
          <w:highlight w:val="green"/>
        </w:rPr>
        <w:t xml:space="preserve">the </w:t>
      </w:r>
      <w:hyperlink r:id="rId16" w:tgtFrame="_blank" w:history="1">
        <w:r w:rsidRPr="00A91ED1">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7"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91ED1">
        <w:rPr>
          <w:rStyle w:val="StyleUnderline"/>
          <w:highlight w:val="green"/>
        </w:rPr>
        <w:t xml:space="preserve">represents a </w:t>
      </w:r>
      <w:r w:rsidRPr="00A91ED1">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91ED1">
        <w:rPr>
          <w:rStyle w:val="Emphasis"/>
          <w:highlight w:val="green"/>
        </w:rPr>
        <w:t>rising</w:t>
      </w:r>
      <w:r w:rsidRPr="003C32B5">
        <w:rPr>
          <w:rStyle w:val="Emphasis"/>
        </w:rPr>
        <w:t xml:space="preserve"> rates</w:t>
      </w:r>
      <w:r w:rsidRPr="003C32B5">
        <w:rPr>
          <w:rStyle w:val="StyleUnderline"/>
        </w:rPr>
        <w:t xml:space="preserve"> of </w:t>
      </w:r>
      <w:r w:rsidRPr="00A91ED1">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91ED1">
        <w:rPr>
          <w:rStyle w:val="StyleUnderline"/>
          <w:highlight w:val="green"/>
        </w:rPr>
        <w:t xml:space="preserve">may cause </w:t>
      </w:r>
      <w:r w:rsidRPr="00A91ED1">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91ED1">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A91ED1">
        <w:rPr>
          <w:rStyle w:val="StyleUnderline"/>
          <w:highlight w:val="green"/>
        </w:rPr>
        <w:t>defeat</w:t>
      </w:r>
      <w:r w:rsidRPr="003C32B5">
        <w:rPr>
          <w:sz w:val="16"/>
        </w:rPr>
        <w:t xml:space="preserve"> the </w:t>
      </w:r>
      <w:r w:rsidRPr="00A91ED1">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8"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9"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A91ED1">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91ED1">
        <w:rPr>
          <w:rStyle w:val="StyleUnderline"/>
          <w:highlight w:val="green"/>
        </w:rPr>
        <w:t xml:space="preserve">development of </w:t>
      </w:r>
      <w:r w:rsidRPr="00A91ED1">
        <w:rPr>
          <w:rStyle w:val="Emphasis"/>
          <w:highlight w:val="green"/>
        </w:rPr>
        <w:t>new</w:t>
      </w:r>
      <w:r w:rsidRPr="003C32B5">
        <w:rPr>
          <w:rStyle w:val="Emphasis"/>
        </w:rPr>
        <w:t xml:space="preserve"> antimicrobial </w:t>
      </w:r>
      <w:r w:rsidRPr="00A91ED1">
        <w:rPr>
          <w:rStyle w:val="Emphasis"/>
          <w:highlight w:val="green"/>
        </w:rPr>
        <w:t>medications</w:t>
      </w:r>
      <w:r w:rsidRPr="003C32B5">
        <w:rPr>
          <w:rStyle w:val="StyleUnderline"/>
        </w:rPr>
        <w:t xml:space="preserve">, </w:t>
      </w:r>
      <w:r w:rsidRPr="00A91ED1">
        <w:rPr>
          <w:rStyle w:val="Emphasis"/>
          <w:highlight w:val="green"/>
        </w:rPr>
        <w:t>vaccines</w:t>
      </w:r>
      <w:r w:rsidRPr="003C32B5">
        <w:rPr>
          <w:rStyle w:val="StyleUnderline"/>
        </w:rPr>
        <w:t xml:space="preserve">, </w:t>
      </w:r>
      <w:r w:rsidRPr="00A91ED1">
        <w:rPr>
          <w:rStyle w:val="StyleUnderline"/>
          <w:highlight w:val="green"/>
        </w:rPr>
        <w:t>and</w:t>
      </w:r>
      <w:r w:rsidRPr="003C32B5">
        <w:rPr>
          <w:rStyle w:val="StyleUnderline"/>
        </w:rPr>
        <w:t xml:space="preserve"> careful </w:t>
      </w:r>
      <w:r w:rsidRPr="00A91ED1">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91ED1">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91ED1">
        <w:rPr>
          <w:rStyle w:val="StyleUnderline"/>
          <w:highlight w:val="green"/>
        </w:rPr>
        <w:t>challenges</w:t>
      </w:r>
      <w:r w:rsidRPr="003C32B5">
        <w:rPr>
          <w:rStyle w:val="StyleUnderline"/>
        </w:rPr>
        <w:t xml:space="preserve"> of antimicrobial resistance</w:t>
      </w:r>
      <w:r w:rsidRPr="003C32B5">
        <w:rPr>
          <w:sz w:val="16"/>
        </w:rPr>
        <w:t xml:space="preserve">” </w:t>
      </w:r>
      <w:r w:rsidRPr="00A91ED1">
        <w:rPr>
          <w:rStyle w:val="StyleUnderline"/>
          <w:highlight w:val="green"/>
        </w:rPr>
        <w:t>are</w:t>
      </w:r>
      <w:r w:rsidRPr="003C32B5">
        <w:rPr>
          <w:sz w:val="16"/>
        </w:rPr>
        <w:t xml:space="preserve"> “</w:t>
      </w:r>
      <w:r w:rsidRPr="00A91ED1">
        <w:rPr>
          <w:rStyle w:val="Emphasis"/>
          <w:highlight w:val="green"/>
        </w:rPr>
        <w:t>not insurmountable</w:t>
      </w:r>
      <w:r w:rsidRPr="003C32B5">
        <w:rPr>
          <w:sz w:val="16"/>
        </w:rPr>
        <w:t xml:space="preserve">,” and that </w:t>
      </w:r>
      <w:r w:rsidRPr="003C32B5">
        <w:rPr>
          <w:rStyle w:val="StyleUnderline"/>
        </w:rPr>
        <w:t xml:space="preserve">coordinated </w:t>
      </w:r>
      <w:r w:rsidRPr="00A91ED1">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91ED1">
        <w:rPr>
          <w:rStyle w:val="Emphasis"/>
          <w:highlight w:val="green"/>
        </w:rPr>
        <w:t>secure the future</w:t>
      </w:r>
      <w:r w:rsidRPr="00A91ED1">
        <w:rPr>
          <w:rStyle w:val="StyleUnderline"/>
          <w:highlight w:val="green"/>
        </w:rPr>
        <w:t xml:space="preserve"> from drug-resistant diseases</w:t>
      </w:r>
      <w:r w:rsidRPr="003C32B5">
        <w:rPr>
          <w:sz w:val="16"/>
        </w:rPr>
        <w:t>.”</w:t>
      </w:r>
    </w:p>
    <w:p w14:paraId="7D1BB9A6" w14:textId="77777777" w:rsidR="00382D9B" w:rsidRPr="00E2724F" w:rsidRDefault="00382D9B" w:rsidP="00382D9B">
      <w:pPr>
        <w:pStyle w:val="Heading4"/>
      </w:pPr>
      <w:r>
        <w:t xml:space="preserve">Extinction - generic defense doesn’t apply. </w:t>
      </w:r>
    </w:p>
    <w:p w14:paraId="2BAE0420" w14:textId="77777777" w:rsidR="00382D9B" w:rsidRPr="00A10F89" w:rsidRDefault="00382D9B" w:rsidP="00382D9B">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DE10BFA" w14:textId="3246BB14" w:rsidR="00382D9B" w:rsidRDefault="00382D9B" w:rsidP="00382D9B">
      <w:pPr>
        <w:rPr>
          <w:rStyle w:val="Emphasis"/>
          <w:sz w:val="24"/>
        </w:rPr>
      </w:pPr>
      <w:r w:rsidRPr="00A10F89">
        <w:rPr>
          <w:rStyle w:val="StyleUnderline"/>
          <w:sz w:val="24"/>
        </w:rPr>
        <w:t xml:space="preserve">It is by now no secret that </w:t>
      </w:r>
      <w:r w:rsidRPr="00A91ED1">
        <w:rPr>
          <w:rStyle w:val="StyleUnderline"/>
          <w:sz w:val="24"/>
          <w:highlight w:val="green"/>
        </w:rPr>
        <w:t>the</w:t>
      </w:r>
      <w:r w:rsidRPr="00A10F89">
        <w:rPr>
          <w:rStyle w:val="StyleUnderline"/>
          <w:sz w:val="24"/>
        </w:rPr>
        <w:t xml:space="preserve"> human </w:t>
      </w:r>
      <w:r w:rsidRPr="00A91ED1">
        <w:rPr>
          <w:rStyle w:val="StyleUnderline"/>
          <w:sz w:val="24"/>
          <w:highlight w:val="green"/>
        </w:rPr>
        <w:t>species is locked in a race</w:t>
      </w:r>
      <w:r w:rsidRPr="00A10F89">
        <w:rPr>
          <w:rStyle w:val="StyleUnderline"/>
          <w:sz w:val="24"/>
        </w:rPr>
        <w:t xml:space="preserve"> of its own making </w:t>
      </w:r>
      <w:r w:rsidRPr="00A91ED1">
        <w:rPr>
          <w:rStyle w:val="StyleUnderline"/>
          <w:sz w:val="24"/>
          <w:highlight w:val="green"/>
        </w:rPr>
        <w:t>with “</w:t>
      </w:r>
      <w:r w:rsidRPr="00A91ED1">
        <w:rPr>
          <w:rStyle w:val="StyleUnderline"/>
          <w:bCs/>
          <w:sz w:val="24"/>
          <w:highlight w:val="green"/>
        </w:rPr>
        <w:t>superbugs</w:t>
      </w:r>
      <w:r w:rsidRPr="00A91ED1">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91ED1">
        <w:rPr>
          <w:rStyle w:val="StyleUnderline"/>
          <w:sz w:val="24"/>
          <w:highlight w:val="green"/>
        </w:rPr>
        <w:t>an</w:t>
      </w:r>
      <w:r w:rsidRPr="00A10F89">
        <w:rPr>
          <w:rStyle w:val="StyleUnderline"/>
          <w:sz w:val="24"/>
        </w:rPr>
        <w:t xml:space="preserve"> </w:t>
      </w:r>
      <w:r w:rsidRPr="00A91ED1">
        <w:rPr>
          <w:rStyle w:val="Emphasis"/>
          <w:sz w:val="24"/>
          <w:highlight w:val="green"/>
        </w:rPr>
        <w:t>existential threat</w:t>
      </w:r>
      <w:r w:rsidRPr="00A10F89">
        <w:rPr>
          <w:rStyle w:val="StyleUnderline"/>
          <w:sz w:val="24"/>
        </w:rPr>
        <w:t xml:space="preserve"> largely </w:t>
      </w:r>
      <w:r w:rsidRPr="00A91ED1">
        <w:rPr>
          <w:rStyle w:val="StyleUnderline"/>
          <w:sz w:val="24"/>
          <w:highlight w:val="green"/>
        </w:rPr>
        <w:t>of its</w:t>
      </w:r>
      <w:r w:rsidRPr="00A10F89">
        <w:rPr>
          <w:rStyle w:val="StyleUnderline"/>
          <w:sz w:val="24"/>
        </w:rPr>
        <w:t xml:space="preserve"> </w:t>
      </w:r>
      <w:r w:rsidRPr="00A91ED1">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A91ED1">
        <w:rPr>
          <w:rStyle w:val="StyleUnderline"/>
          <w:sz w:val="24"/>
          <w:highlight w:val="green"/>
        </w:rPr>
        <w:t>a</w:t>
      </w:r>
      <w:r w:rsidRPr="00A10F89">
        <w:rPr>
          <w:rStyle w:val="StyleUnderline"/>
          <w:sz w:val="24"/>
        </w:rPr>
        <w:t xml:space="preserve"> </w:t>
      </w:r>
      <w:r w:rsidRPr="00A91ED1">
        <w:rPr>
          <w:rStyle w:val="Emphasis"/>
          <w:sz w:val="24"/>
          <w:highlight w:val="green"/>
        </w:rPr>
        <w:t>high-probability, high-impact event</w:t>
      </w:r>
      <w:r w:rsidRPr="00A10F89">
        <w:rPr>
          <w:rStyle w:val="StyleUnderline"/>
          <w:sz w:val="24"/>
        </w:rPr>
        <w:t xml:space="preserve"> </w:t>
      </w:r>
      <w:r w:rsidRPr="00A91ED1">
        <w:rPr>
          <w:rStyle w:val="StyleUnderline"/>
          <w:sz w:val="24"/>
          <w:highlight w:val="green"/>
        </w:rPr>
        <w:t>that people</w:t>
      </w:r>
      <w:r w:rsidRPr="00A10F89">
        <w:rPr>
          <w:rStyle w:val="StyleUnderline"/>
          <w:sz w:val="24"/>
        </w:rPr>
        <w:t xml:space="preserve"> manage to </w:t>
      </w:r>
      <w:r w:rsidRPr="00A91ED1">
        <w:rPr>
          <w:rStyle w:val="Emphasis"/>
          <w:sz w:val="24"/>
          <w:highlight w:val="green"/>
        </w:rPr>
        <w:t>ignore anyway</w:t>
      </w:r>
      <w:r w:rsidRPr="00A10F89">
        <w:rPr>
          <w:rStyle w:val="StyleUnderline"/>
          <w:sz w:val="24"/>
        </w:rPr>
        <w:t xml:space="preserve"> </w:t>
      </w:r>
      <w:r w:rsidRPr="00A91ED1">
        <w:rPr>
          <w:rStyle w:val="StyleUnderline"/>
          <w:sz w:val="24"/>
          <w:highlight w:val="green"/>
        </w:rPr>
        <w:t>for</w:t>
      </w:r>
      <w:r w:rsidRPr="00A10F89">
        <w:rPr>
          <w:rStyle w:val="StyleUnderline"/>
          <w:sz w:val="24"/>
        </w:rPr>
        <w:t xml:space="preserve"> a raft of </w:t>
      </w:r>
      <w:r w:rsidRPr="00A91ED1">
        <w:rPr>
          <w:rStyle w:val="Emphasis"/>
          <w:sz w:val="24"/>
          <w:highlight w:val="green"/>
        </w:rPr>
        <w:t>social-psychological reasons</w:t>
      </w:r>
      <w:r w:rsidRPr="00A10F89">
        <w:rPr>
          <w:rStyle w:val="StyleUnderline"/>
          <w:sz w:val="24"/>
        </w:rPr>
        <w:t xml:space="preserve">.2 </w:t>
      </w:r>
      <w:r w:rsidRPr="00A91ED1">
        <w:rPr>
          <w:rStyle w:val="StyleUnderline"/>
          <w:sz w:val="24"/>
          <w:highlight w:val="green"/>
        </w:rPr>
        <w:t>A pandemic</w:t>
      </w:r>
      <w:r w:rsidRPr="00A10F89">
        <w:rPr>
          <w:rStyle w:val="StyleUnderline"/>
          <w:sz w:val="24"/>
        </w:rPr>
        <w:t xml:space="preserve"> is a quintessential gray rhino, for it </w:t>
      </w:r>
      <w:r w:rsidRPr="00A91ED1">
        <w:rPr>
          <w:rStyle w:val="StyleUnderline"/>
          <w:sz w:val="24"/>
          <w:highlight w:val="green"/>
        </w:rPr>
        <w:t xml:space="preserve">is no longer a matter of if but of </w:t>
      </w:r>
      <w:r w:rsidRPr="00A91ED1">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91ED1">
        <w:rPr>
          <w:rStyle w:val="Emphasis"/>
          <w:sz w:val="24"/>
          <w:highlight w:val="green"/>
        </w:rPr>
        <w:t>most predictable catastrophe in</w:t>
      </w:r>
      <w:r w:rsidRPr="00A10F89">
        <w:rPr>
          <w:rStyle w:val="StyleUnderline"/>
          <w:sz w:val="24"/>
        </w:rPr>
        <w:t xml:space="preserve"> the </w:t>
      </w:r>
      <w:r w:rsidRPr="00A91ED1">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91ED1">
        <w:rPr>
          <w:rStyle w:val="StyleUnderline"/>
          <w:sz w:val="24"/>
          <w:highlight w:val="green"/>
        </w:rPr>
        <w:t>hospitals</w:t>
      </w:r>
      <w:r w:rsidRPr="00A10F89">
        <w:rPr>
          <w:rStyle w:val="StyleUnderline"/>
          <w:sz w:val="24"/>
        </w:rPr>
        <w:t xml:space="preserve"> have </w:t>
      </w:r>
      <w:r w:rsidRPr="00A91ED1">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91ED1">
        <w:rPr>
          <w:rStyle w:val="StyleUnderline"/>
          <w:sz w:val="24"/>
          <w:highlight w:val="green"/>
        </w:rPr>
        <w:t>Overuse</w:t>
      </w:r>
      <w:r w:rsidRPr="00A10F89">
        <w:rPr>
          <w:rStyle w:val="StyleUnderline"/>
          <w:sz w:val="24"/>
        </w:rPr>
        <w:t xml:space="preserve"> of antibiotics and commercial products containing them has </w:t>
      </w:r>
      <w:r w:rsidRPr="00A91ED1">
        <w:rPr>
          <w:rStyle w:val="StyleUnderline"/>
          <w:sz w:val="24"/>
          <w:highlight w:val="green"/>
        </w:rPr>
        <w:t>helped superbugs</w:t>
      </w:r>
      <w:r w:rsidRPr="00A10F89">
        <w:rPr>
          <w:rStyle w:val="StyleUnderline"/>
          <w:sz w:val="24"/>
        </w:rPr>
        <w:t xml:space="preserve"> to </w:t>
      </w:r>
      <w:r w:rsidRPr="00A91ED1">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91ED1">
        <w:rPr>
          <w:rStyle w:val="Emphasis"/>
          <w:sz w:val="24"/>
          <w:highlight w:val="green"/>
        </w:rPr>
        <w:t>something as simple as a minor cut could</w:t>
      </w:r>
      <w:r w:rsidRPr="00A10F89">
        <w:rPr>
          <w:rStyle w:val="Emphasis"/>
          <w:sz w:val="24"/>
        </w:rPr>
        <w:t xml:space="preserve"> again </w:t>
      </w:r>
      <w:r w:rsidRPr="00A91ED1">
        <w:rPr>
          <w:rStyle w:val="Emphasis"/>
          <w:sz w:val="24"/>
          <w:highlight w:val="green"/>
        </w:rPr>
        <w:t>become life-threatening if</w:t>
      </w:r>
      <w:r w:rsidRPr="00A10F89">
        <w:rPr>
          <w:rStyle w:val="Emphasis"/>
          <w:sz w:val="24"/>
        </w:rPr>
        <w:t xml:space="preserve"> it becomes </w:t>
      </w:r>
      <w:r w:rsidRPr="00A91ED1">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91ED1">
        <w:rPr>
          <w:rStyle w:val="StyleUnderline"/>
          <w:bCs/>
          <w:sz w:val="24"/>
          <w:highlight w:val="green"/>
        </w:rPr>
        <w:t xml:space="preserve">WHO </w:t>
      </w:r>
      <w:r w:rsidRPr="0010630F">
        <w:rPr>
          <w:rStyle w:val="StyleUnderline"/>
          <w:bCs/>
          <w:sz w:val="24"/>
        </w:rPr>
        <w:t xml:space="preserve">is </w:t>
      </w:r>
      <w:r w:rsidRPr="00A91ED1">
        <w:rPr>
          <w:rStyle w:val="StyleUnderline"/>
          <w:bCs/>
          <w:sz w:val="24"/>
          <w:highlight w:val="green"/>
        </w:rPr>
        <w:t xml:space="preserve">under-resourced </w:t>
      </w:r>
      <w:r w:rsidRPr="0010630F">
        <w:rPr>
          <w:rStyle w:val="StyleUnderline"/>
          <w:bCs/>
          <w:sz w:val="24"/>
        </w:rPr>
        <w:t xml:space="preserve">for the problems it is meant to solve. </w:t>
      </w:r>
      <w:r w:rsidRPr="00A91ED1">
        <w:rPr>
          <w:rStyle w:val="StyleUnderline"/>
          <w:bCs/>
          <w:sz w:val="24"/>
          <w:highlight w:val="green"/>
        </w:rPr>
        <w:t>Funding comes from voluntary donations</w:t>
      </w:r>
      <w:r w:rsidRPr="0010630F">
        <w:rPr>
          <w:rStyle w:val="StyleUnderline"/>
          <w:bCs/>
          <w:sz w:val="24"/>
        </w:rPr>
        <w:t xml:space="preserve">, and there is </w:t>
      </w:r>
      <w:r w:rsidRPr="00A91ED1">
        <w:rPr>
          <w:rStyle w:val="StyleUnderline"/>
          <w:bCs/>
          <w:sz w:val="24"/>
          <w:highlight w:val="green"/>
        </w:rPr>
        <w:t xml:space="preserve">no mechanism by which </w:t>
      </w:r>
      <w:r w:rsidRPr="0010630F">
        <w:rPr>
          <w:rStyle w:val="StyleUnderline"/>
          <w:bCs/>
          <w:sz w:val="24"/>
        </w:rPr>
        <w:t xml:space="preserve">it can quickly </w:t>
      </w:r>
      <w:r w:rsidRPr="00A91ED1">
        <w:rPr>
          <w:rStyle w:val="StyleUnderline"/>
          <w:bCs/>
          <w:sz w:val="24"/>
          <w:highlight w:val="green"/>
        </w:rPr>
        <w:t xml:space="preserve">scale up </w:t>
      </w:r>
      <w:r w:rsidRPr="0010630F">
        <w:rPr>
          <w:rStyle w:val="StyleUnderline"/>
          <w:bCs/>
          <w:sz w:val="24"/>
        </w:rPr>
        <w:t xml:space="preserve">its efforts during an emergency. The </w:t>
      </w:r>
      <w:r w:rsidRPr="00A91ED1">
        <w:rPr>
          <w:rStyle w:val="StyleUnderline"/>
          <w:bCs/>
          <w:sz w:val="24"/>
          <w:highlight w:val="green"/>
        </w:rPr>
        <w:t xml:space="preserve">result is </w:t>
      </w:r>
      <w:r w:rsidRPr="0010630F">
        <w:rPr>
          <w:rStyle w:val="StyleUnderline"/>
          <w:bCs/>
          <w:sz w:val="24"/>
        </w:rPr>
        <w:t xml:space="preserve">that its </w:t>
      </w:r>
      <w:r w:rsidRPr="00A91ED1">
        <w:rPr>
          <w:rStyle w:val="StyleUnderline"/>
          <w:bCs/>
          <w:sz w:val="24"/>
          <w:highlight w:val="green"/>
        </w:rPr>
        <w:t>response</w:t>
      </w:r>
      <w:r w:rsidRPr="0010630F">
        <w:rPr>
          <w:rStyle w:val="StyleUnderline"/>
          <w:bCs/>
          <w:sz w:val="24"/>
        </w:rPr>
        <w:t xml:space="preserve"> to the next major disease outbreak </w:t>
      </w:r>
      <w:r w:rsidRPr="00A91ED1">
        <w:rPr>
          <w:rStyle w:val="StyleUnderline"/>
          <w:bCs/>
          <w:sz w:val="24"/>
          <w:highlight w:val="green"/>
        </w:rPr>
        <w:t xml:space="preserve">is </w:t>
      </w:r>
      <w:r w:rsidRPr="0010630F">
        <w:rPr>
          <w:rStyle w:val="StyleUnderline"/>
          <w:bCs/>
          <w:sz w:val="24"/>
        </w:rPr>
        <w:t xml:space="preserve">likely to be as </w:t>
      </w:r>
      <w:r w:rsidRPr="00A91ED1">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91ED1">
        <w:rPr>
          <w:rStyle w:val="Emphasis"/>
          <w:sz w:val="24"/>
          <w:highlight w:val="green"/>
        </w:rPr>
        <w:t>superbugs are evolving</w:t>
      </w:r>
      <w:r w:rsidRPr="00A10F89">
        <w:rPr>
          <w:rStyle w:val="Emphasis"/>
          <w:sz w:val="24"/>
        </w:rPr>
        <w:t xml:space="preserve">. Epidemiological </w:t>
      </w:r>
      <w:r w:rsidRPr="00A91ED1">
        <w:rPr>
          <w:rStyle w:val="Emphasis"/>
          <w:sz w:val="24"/>
          <w:highlight w:val="green"/>
        </w:rPr>
        <w:t xml:space="preserve">models </w:t>
      </w:r>
      <w:r w:rsidRPr="00A10F89">
        <w:rPr>
          <w:rStyle w:val="Emphasis"/>
          <w:sz w:val="24"/>
        </w:rPr>
        <w:t xml:space="preserve">now </w:t>
      </w:r>
      <w:r w:rsidRPr="00A91ED1">
        <w:rPr>
          <w:rStyle w:val="Emphasis"/>
          <w:sz w:val="24"/>
          <w:highlight w:val="green"/>
        </w:rPr>
        <w:t xml:space="preserve">predict </w:t>
      </w:r>
      <w:r w:rsidRPr="00A10F89">
        <w:rPr>
          <w:rStyle w:val="Emphasis"/>
          <w:sz w:val="24"/>
        </w:rPr>
        <w:t xml:space="preserve">how an algorithmic process of </w:t>
      </w:r>
      <w:r w:rsidRPr="00A91ED1">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91ED1">
        <w:rPr>
          <w:rStyle w:val="Emphasis"/>
          <w:sz w:val="24"/>
          <w:highlight w:val="green"/>
        </w:rPr>
        <w:t>move through the modern world</w:t>
      </w:r>
      <w:r w:rsidRPr="00A10F89">
        <w:rPr>
          <w:rStyle w:val="Emphasis"/>
          <w:sz w:val="24"/>
        </w:rPr>
        <w:t xml:space="preserve">. </w:t>
      </w:r>
      <w:r w:rsidRPr="00A91ED1">
        <w:rPr>
          <w:rStyle w:val="Emphasis"/>
          <w:sz w:val="24"/>
          <w:highlight w:val="green"/>
        </w:rPr>
        <w:t xml:space="preserve">All urban centers </w:t>
      </w:r>
      <w:r w:rsidRPr="00A10F89">
        <w:rPr>
          <w:rStyle w:val="Emphasis"/>
          <w:sz w:val="24"/>
        </w:rPr>
        <w:t xml:space="preserve">around the entire globe </w:t>
      </w:r>
      <w:r w:rsidRPr="00A91ED1">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91ED1">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91ED1">
        <w:rPr>
          <w:rStyle w:val="Emphasis"/>
          <w:sz w:val="24"/>
          <w:highlight w:val="green"/>
        </w:rPr>
        <w:t xml:space="preserve">could kill </w:t>
      </w:r>
      <w:r w:rsidRPr="00A10F89">
        <w:rPr>
          <w:rStyle w:val="Emphasis"/>
          <w:sz w:val="24"/>
        </w:rPr>
        <w:t xml:space="preserve">more than </w:t>
      </w:r>
      <w:r w:rsidRPr="00A91ED1">
        <w:rPr>
          <w:rStyle w:val="Emphasis"/>
          <w:sz w:val="24"/>
          <w:highlight w:val="green"/>
        </w:rPr>
        <w:t xml:space="preserve">33 million </w:t>
      </w:r>
      <w:r w:rsidRPr="00A10F89">
        <w:rPr>
          <w:rStyle w:val="Emphasis"/>
          <w:sz w:val="24"/>
        </w:rPr>
        <w:t xml:space="preserve">people </w:t>
      </w:r>
      <w:r w:rsidRPr="00A91ED1">
        <w:rPr>
          <w:rStyle w:val="Emphasis"/>
          <w:sz w:val="24"/>
          <w:highlight w:val="green"/>
        </w:rPr>
        <w:t xml:space="preserve">in </w:t>
      </w:r>
      <w:r w:rsidRPr="00A10F89">
        <w:rPr>
          <w:rStyle w:val="Emphasis"/>
          <w:sz w:val="24"/>
        </w:rPr>
        <w:t xml:space="preserve">250 </w:t>
      </w:r>
      <w:r w:rsidRPr="00A91ED1">
        <w:rPr>
          <w:rStyle w:val="Emphasis"/>
          <w:sz w:val="24"/>
          <w:highlight w:val="green"/>
        </w:rPr>
        <w:t>days</w:t>
      </w:r>
      <w:r w:rsidRPr="00A10F89">
        <w:rPr>
          <w:rStyle w:val="Emphasis"/>
          <w:sz w:val="24"/>
        </w:rPr>
        <w:t>.3</w:t>
      </w:r>
    </w:p>
    <w:p w14:paraId="2CF5ADAD" w14:textId="77777777" w:rsidR="00E7173A" w:rsidRDefault="00E7173A" w:rsidP="00E7173A">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8148037" w14:textId="77777777" w:rsidR="00E7173A" w:rsidRPr="00CB1B2A" w:rsidRDefault="00E7173A" w:rsidP="00E7173A">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587AAEC" w14:textId="77777777" w:rsidR="00E7173A" w:rsidRPr="00CB1B2A" w:rsidRDefault="00E7173A" w:rsidP="00E7173A">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A91ED1">
        <w:rPr>
          <w:rStyle w:val="Emphasis"/>
          <w:sz w:val="24"/>
          <w:highlight w:val="green"/>
        </w:rPr>
        <w:t>r</w:t>
      </w:r>
      <w:r w:rsidRPr="00CB1B2A">
        <w:rPr>
          <w:rStyle w:val="Emphasis"/>
          <w:sz w:val="24"/>
        </w:rPr>
        <w:t xml:space="preserve">esearch </w:t>
      </w:r>
      <w:r w:rsidRPr="00A91ED1">
        <w:rPr>
          <w:rStyle w:val="Emphasis"/>
          <w:sz w:val="24"/>
          <w:highlight w:val="green"/>
        </w:rPr>
        <w:t>and d</w:t>
      </w:r>
      <w:r w:rsidRPr="00CB1B2A">
        <w:rPr>
          <w:rStyle w:val="Emphasis"/>
          <w:sz w:val="24"/>
        </w:rPr>
        <w:t>evelopment agenda</w:t>
      </w:r>
      <w:r w:rsidRPr="00CB1B2A">
        <w:rPr>
          <w:sz w:val="16"/>
        </w:rPr>
        <w:t xml:space="preserve"> </w:t>
      </w:r>
      <w:r w:rsidRPr="00A91ED1">
        <w:rPr>
          <w:rStyle w:val="StyleUnderline"/>
          <w:sz w:val="24"/>
          <w:highlight w:val="green"/>
        </w:rPr>
        <w:t>for</w:t>
      </w:r>
      <w:r w:rsidRPr="00CB1B2A">
        <w:rPr>
          <w:sz w:val="16"/>
        </w:rPr>
        <w:t xml:space="preserve"> the </w:t>
      </w:r>
      <w:r w:rsidRPr="00A91ED1">
        <w:rPr>
          <w:rStyle w:val="StyleUnderline"/>
          <w:bCs/>
          <w:sz w:val="24"/>
          <w:highlight w:val="green"/>
        </w:rPr>
        <w:t>NTDs</w:t>
      </w:r>
      <w:r w:rsidRPr="00A91ED1">
        <w:rPr>
          <w:rStyle w:val="StyleUnderline"/>
          <w:sz w:val="24"/>
          <w:highlight w:val="green"/>
        </w:rPr>
        <w:t xml:space="preserve"> in the U</w:t>
      </w:r>
      <w:r w:rsidRPr="00CB1B2A">
        <w:rPr>
          <w:rStyle w:val="StyleUnderline"/>
          <w:sz w:val="24"/>
        </w:rPr>
        <w:t xml:space="preserve">nited </w:t>
      </w:r>
      <w:r w:rsidRPr="00A91ED1">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A91ED1">
        <w:rPr>
          <w:rStyle w:val="StyleUnderline"/>
          <w:sz w:val="24"/>
          <w:highlight w:val="green"/>
        </w:rPr>
        <w:t xml:space="preserve">need </w:t>
      </w:r>
      <w:r w:rsidRPr="00A91ED1">
        <w:rPr>
          <w:rStyle w:val="Emphasis"/>
          <w:sz w:val="24"/>
          <w:highlight w:val="green"/>
        </w:rPr>
        <w:t>new</w:t>
      </w:r>
      <w:r w:rsidRPr="00CB1B2A">
        <w:rPr>
          <w:rStyle w:val="Emphasis"/>
          <w:sz w:val="24"/>
        </w:rPr>
        <w:t xml:space="preserve"> and improved </w:t>
      </w:r>
      <w:r w:rsidRPr="00A91ED1">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A91ED1">
        <w:rPr>
          <w:rStyle w:val="StyleUnderline"/>
          <w:sz w:val="24"/>
          <w:highlight w:val="green"/>
        </w:rPr>
        <w:t>NTDs</w:t>
      </w:r>
      <w:r w:rsidRPr="00CB1B2A">
        <w:rPr>
          <w:rStyle w:val="StyleUnderline"/>
          <w:sz w:val="24"/>
        </w:rPr>
        <w:t xml:space="preserve"> are poverty-related diseases, they often </w:t>
      </w:r>
      <w:r w:rsidRPr="00A91ED1">
        <w:rPr>
          <w:rStyle w:val="Emphasis"/>
          <w:sz w:val="24"/>
          <w:highlight w:val="green"/>
        </w:rPr>
        <w:t>fly below the radar</w:t>
      </w:r>
      <w:r w:rsidRPr="00CB1B2A">
        <w:rPr>
          <w:rStyle w:val="StyleUnderline"/>
          <w:sz w:val="24"/>
        </w:rPr>
        <w:t xml:space="preserve"> screen </w:t>
      </w:r>
      <w:r w:rsidRPr="00A91ED1">
        <w:rPr>
          <w:rStyle w:val="StyleUnderline"/>
          <w:sz w:val="24"/>
          <w:highlight w:val="green"/>
        </w:rPr>
        <w:t>of</w:t>
      </w:r>
      <w:r w:rsidRPr="00CB1B2A">
        <w:rPr>
          <w:rStyle w:val="StyleUnderline"/>
          <w:sz w:val="24"/>
        </w:rPr>
        <w:t xml:space="preserve"> the major </w:t>
      </w:r>
      <w:r w:rsidRPr="00A91ED1">
        <w:rPr>
          <w:rStyle w:val="StyleUnderline"/>
          <w:sz w:val="24"/>
          <w:highlight w:val="green"/>
        </w:rPr>
        <w:t>pharma</w:t>
      </w:r>
      <w:r w:rsidRPr="00CB1B2A">
        <w:rPr>
          <w:rStyle w:val="StyleUnderline"/>
          <w:sz w:val="24"/>
        </w:rPr>
        <w:t xml:space="preserve">ceutical </w:t>
      </w:r>
      <w:r w:rsidRPr="00A91ED1">
        <w:rPr>
          <w:rStyle w:val="StyleUnderline"/>
          <w:sz w:val="24"/>
          <w:highlight w:val="green"/>
        </w:rPr>
        <w:t xml:space="preserve">companies and are </w:t>
      </w:r>
      <w:r w:rsidRPr="00A91ED1">
        <w:rPr>
          <w:rStyle w:val="Emphasis"/>
          <w:sz w:val="24"/>
          <w:highlight w:val="green"/>
        </w:rPr>
        <w:t>not prioritized</w:t>
      </w:r>
      <w:r w:rsidRPr="00A91ED1">
        <w:rPr>
          <w:sz w:val="16"/>
          <w:highlight w:val="green"/>
        </w:rPr>
        <w:t xml:space="preserve">. </w:t>
      </w:r>
      <w:r w:rsidRPr="00A91ED1">
        <w:rPr>
          <w:rStyle w:val="StyleUnderline"/>
          <w:sz w:val="24"/>
          <w:highlight w:val="green"/>
        </w:rPr>
        <w:t>Thus,</w:t>
      </w:r>
      <w:r w:rsidRPr="00CB1B2A">
        <w:rPr>
          <w:rStyle w:val="StyleUnderline"/>
          <w:sz w:val="24"/>
        </w:rPr>
        <w:t xml:space="preserve"> the </w:t>
      </w:r>
      <w:r w:rsidRPr="00A91ED1">
        <w:rPr>
          <w:rStyle w:val="StyleUnderline"/>
          <w:sz w:val="24"/>
          <w:highlight w:val="green"/>
        </w:rPr>
        <w:t>drugs</w:t>
      </w:r>
      <w:r w:rsidRPr="00CB1B2A">
        <w:rPr>
          <w:rStyle w:val="StyleUnderline"/>
          <w:sz w:val="24"/>
        </w:rPr>
        <w:t xml:space="preserve"> used to treat these illnesses </w:t>
      </w:r>
      <w:r w:rsidRPr="00A91ED1">
        <w:rPr>
          <w:rStyle w:val="StyleUnderline"/>
          <w:sz w:val="24"/>
          <w:highlight w:val="green"/>
        </w:rPr>
        <w:t xml:space="preserve">are </w:t>
      </w:r>
      <w:r w:rsidRPr="00A91ED1">
        <w:rPr>
          <w:rStyle w:val="Emphasis"/>
          <w:sz w:val="24"/>
          <w:highlight w:val="green"/>
        </w:rPr>
        <w:t>not</w:t>
      </w:r>
      <w:r w:rsidRPr="00CB1B2A">
        <w:rPr>
          <w:rStyle w:val="Emphasis"/>
          <w:sz w:val="24"/>
        </w:rPr>
        <w:t xml:space="preserve"> widely </w:t>
      </w:r>
      <w:r w:rsidRPr="00A91ED1">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A91ED1">
        <w:rPr>
          <w:rStyle w:val="StyleUnderline"/>
          <w:sz w:val="24"/>
          <w:highlight w:val="green"/>
        </w:rPr>
        <w:t xml:space="preserve">the </w:t>
      </w:r>
      <w:proofErr w:type="spellStart"/>
      <w:r w:rsidRPr="00A91ED1">
        <w:rPr>
          <w:rStyle w:val="StyleUnderline"/>
          <w:sz w:val="24"/>
          <w:highlight w:val="green"/>
        </w:rPr>
        <w:t>worlds</w:t>
      </w:r>
      <w:proofErr w:type="spellEnd"/>
      <w:r w:rsidRPr="00A91ED1">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A91ED1">
        <w:rPr>
          <w:rStyle w:val="StyleUnderline"/>
          <w:sz w:val="24"/>
          <w:highlight w:val="green"/>
        </w:rPr>
        <w:t>need</w:t>
      </w:r>
      <w:r w:rsidRPr="00CB1B2A">
        <w:rPr>
          <w:rStyle w:val="StyleUnderline"/>
          <w:sz w:val="24"/>
        </w:rPr>
        <w:t xml:space="preserve"> increasingly </w:t>
      </w:r>
      <w:r w:rsidRPr="00A91ED1">
        <w:rPr>
          <w:rStyle w:val="StyleUnderline"/>
          <w:sz w:val="24"/>
          <w:highlight w:val="green"/>
        </w:rPr>
        <w:t>to recognize the</w:t>
      </w:r>
      <w:r w:rsidRPr="00CB1B2A">
        <w:rPr>
          <w:rStyle w:val="StyleUnderline"/>
          <w:sz w:val="24"/>
        </w:rPr>
        <w:t xml:space="preserve"> hidden </w:t>
      </w:r>
      <w:r w:rsidRPr="00A91ED1">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A91ED1">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91ED1">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A91ED1">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A91ED1">
        <w:rPr>
          <w:rStyle w:val="Emphasis"/>
          <w:sz w:val="24"/>
          <w:highlight w:val="green"/>
        </w:rPr>
        <w:t>toward</w:t>
      </w:r>
      <w:r w:rsidRPr="00CB1B2A">
        <w:rPr>
          <w:rStyle w:val="Emphasis"/>
          <w:sz w:val="24"/>
        </w:rPr>
        <w:t xml:space="preserve"> </w:t>
      </w:r>
      <w:r w:rsidRPr="00A91ED1">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91ED1">
        <w:rPr>
          <w:rStyle w:val="StyleUnderline"/>
          <w:sz w:val="24"/>
          <w:highlight w:val="green"/>
        </w:rPr>
        <w:t xml:space="preserve">could result in </w:t>
      </w:r>
      <w:r w:rsidRPr="00A91ED1">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A91ED1">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A91ED1">
        <w:rPr>
          <w:rStyle w:val="Emphasis"/>
          <w:sz w:val="24"/>
          <w:highlight w:val="green"/>
        </w:rPr>
        <w:t>the US government</w:t>
      </w:r>
      <w:r w:rsidRPr="00CB1B2A">
        <w:rPr>
          <w:sz w:val="16"/>
        </w:rPr>
        <w:t xml:space="preserve"> </w:t>
      </w:r>
      <w:r w:rsidRPr="00CB1B2A">
        <w:rPr>
          <w:rStyle w:val="StyleUnderline"/>
          <w:sz w:val="24"/>
        </w:rPr>
        <w:t xml:space="preserve">conducted </w:t>
      </w:r>
      <w:r w:rsidRPr="00A91ED1">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91ED1">
        <w:rPr>
          <w:rStyle w:val="StyleUnderline"/>
          <w:sz w:val="24"/>
          <w:highlight w:val="green"/>
        </w:rPr>
        <w:t>can</w:t>
      </w:r>
      <w:r w:rsidRPr="00CB1B2A">
        <w:rPr>
          <w:sz w:val="16"/>
        </w:rPr>
        <w:t xml:space="preserve"> be as much as 24% in low- and middle-income countries; (2) implementation of a “grand convergence” in global health through </w:t>
      </w:r>
      <w:r w:rsidRPr="00A91ED1">
        <w:rPr>
          <w:rStyle w:val="Emphasis"/>
          <w:sz w:val="24"/>
          <w:highlight w:val="green"/>
        </w:rPr>
        <w:t>scale-up</w:t>
      </w:r>
      <w:r w:rsidRPr="00CB1B2A">
        <w:rPr>
          <w:rStyle w:val="Emphasis"/>
          <w:sz w:val="24"/>
        </w:rPr>
        <w:t xml:space="preserve"> of </w:t>
      </w:r>
      <w:r w:rsidRPr="00A91ED1">
        <w:rPr>
          <w:rStyle w:val="Emphasis"/>
          <w:sz w:val="24"/>
          <w:highlight w:val="green"/>
        </w:rPr>
        <w:t>health tech</w:t>
      </w:r>
      <w:r w:rsidRPr="00CB1B2A">
        <w:rPr>
          <w:rStyle w:val="Emphasis"/>
          <w:sz w:val="24"/>
        </w:rPr>
        <w:t>nologies</w:t>
      </w:r>
      <w:r w:rsidRPr="00CB1B2A">
        <w:rPr>
          <w:sz w:val="16"/>
        </w:rPr>
        <w:t xml:space="preserve"> </w:t>
      </w:r>
      <w:r w:rsidRPr="00A91ED1">
        <w:rPr>
          <w:rStyle w:val="StyleUnderline"/>
          <w:sz w:val="24"/>
          <w:highlight w:val="green"/>
        </w:rPr>
        <w:t xml:space="preserve">and </w:t>
      </w:r>
      <w:r w:rsidRPr="00A91ED1">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A91ED1">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A91ED1">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A91ED1">
        <w:rPr>
          <w:rStyle w:val="StyleUnderline"/>
          <w:sz w:val="24"/>
          <w:highlight w:val="green"/>
        </w:rPr>
        <w:t>codevelopment</w:t>
      </w:r>
      <w:proofErr w:type="spellEnd"/>
      <w:r w:rsidRPr="00CB1B2A">
        <w:rPr>
          <w:sz w:val="16"/>
        </w:rPr>
        <w:t xml:space="preserve"> of lifesaving vaccines </w:t>
      </w:r>
      <w:r w:rsidRPr="00A91ED1">
        <w:rPr>
          <w:rStyle w:val="StyleUnderline"/>
          <w:sz w:val="24"/>
          <w:highlight w:val="green"/>
        </w:rPr>
        <w:t>between scientists</w:t>
      </w:r>
      <w:r w:rsidRPr="00CB1B2A">
        <w:rPr>
          <w:sz w:val="16"/>
        </w:rPr>
        <w:t xml:space="preserve"> of different nations, but particularly </w:t>
      </w:r>
      <w:r w:rsidRPr="00A91ED1">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A91ED1">
        <w:rPr>
          <w:rStyle w:val="Emphasis"/>
          <w:sz w:val="24"/>
          <w:highlight w:val="green"/>
        </w:rPr>
        <w:t>openly contentious</w:t>
      </w:r>
      <w:r w:rsidRPr="00CB1B2A">
        <w:rPr>
          <w:rStyle w:val="Emphasis"/>
          <w:sz w:val="24"/>
        </w:rPr>
        <w:t xml:space="preserve"> international </w:t>
      </w:r>
      <w:r w:rsidRPr="00A91ED1">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A91ED1">
        <w:rPr>
          <w:rStyle w:val="StyleUnderline"/>
          <w:sz w:val="24"/>
          <w:highlight w:val="green"/>
        </w:rPr>
        <w:t>create</w:t>
      </w:r>
      <w:r w:rsidRPr="00A91ED1">
        <w:rPr>
          <w:sz w:val="16"/>
          <w:highlight w:val="green"/>
        </w:rPr>
        <w:t xml:space="preserve"> </w:t>
      </w:r>
      <w:r w:rsidRPr="00A91ED1">
        <w:rPr>
          <w:rStyle w:val="Emphasis"/>
          <w:sz w:val="24"/>
          <w:highlight w:val="green"/>
        </w:rPr>
        <w:t>new NTD tech</w:t>
      </w:r>
      <w:r w:rsidRPr="00CB1B2A">
        <w:rPr>
          <w:rStyle w:val="Emphasis"/>
          <w:sz w:val="24"/>
        </w:rPr>
        <w:t>nologies</w:t>
      </w:r>
      <w:r w:rsidRPr="00CB1B2A">
        <w:rPr>
          <w:sz w:val="16"/>
        </w:rPr>
        <w:t xml:space="preserve"> </w:t>
      </w:r>
      <w:r w:rsidRPr="00A91ED1">
        <w:rPr>
          <w:rStyle w:val="StyleUnderline"/>
          <w:sz w:val="24"/>
          <w:highlight w:val="green"/>
        </w:rPr>
        <w:t>for</w:t>
      </w:r>
      <w:r w:rsidRPr="00CB1B2A">
        <w:rPr>
          <w:sz w:val="16"/>
        </w:rPr>
        <w:t xml:space="preserve"> some of </w:t>
      </w:r>
      <w:r w:rsidRPr="00A91ED1">
        <w:rPr>
          <w:rStyle w:val="StyleUnderline"/>
          <w:sz w:val="24"/>
          <w:highlight w:val="green"/>
        </w:rPr>
        <w:t>the</w:t>
      </w:r>
      <w:r w:rsidRPr="00A91ED1">
        <w:rPr>
          <w:sz w:val="16"/>
          <w:highlight w:val="green"/>
        </w:rPr>
        <w:t xml:space="preserve"> </w:t>
      </w:r>
      <w:r w:rsidRPr="00A91ED1">
        <w:rPr>
          <w:rStyle w:val="Emphasis"/>
          <w:sz w:val="24"/>
          <w:highlight w:val="green"/>
        </w:rPr>
        <w:t>worst-off</w:t>
      </w:r>
      <w:r w:rsidRPr="00CB1B2A">
        <w:rPr>
          <w:rStyle w:val="Emphasis"/>
          <w:sz w:val="24"/>
        </w:rPr>
        <w:t xml:space="preserve"> </w:t>
      </w:r>
      <w:r w:rsidRPr="00CB1B2A">
        <w:rPr>
          <w:sz w:val="16"/>
        </w:rPr>
        <w:t xml:space="preserve">Muslim-majority </w:t>
      </w:r>
      <w:r w:rsidRPr="00A91ED1">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70B523FB" w14:textId="77777777" w:rsidR="00E7173A" w:rsidRDefault="00E7173A" w:rsidP="00E7173A">
      <w:pPr>
        <w:pStyle w:val="Heading4"/>
      </w:pPr>
      <w:r>
        <w:t>Solves hotspot escalation</w:t>
      </w:r>
    </w:p>
    <w:p w14:paraId="703244F3" w14:textId="77777777" w:rsidR="00E7173A" w:rsidRPr="00CB1B2A" w:rsidRDefault="00E7173A" w:rsidP="00E7173A">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5E83B49F" w14:textId="637BA37A" w:rsidR="00E7173A" w:rsidRDefault="00E7173A" w:rsidP="00382D9B">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A91ED1">
        <w:rPr>
          <w:rStyle w:val="StyleUnderline"/>
          <w:sz w:val="24"/>
          <w:highlight w:val="green"/>
        </w:rPr>
        <w:t xml:space="preserve">Instability from the </w:t>
      </w:r>
      <w:r w:rsidRPr="00A91ED1">
        <w:rPr>
          <w:rStyle w:val="Emphasis"/>
          <w:sz w:val="24"/>
          <w:highlight w:val="green"/>
        </w:rPr>
        <w:t>Middle East</w:t>
      </w:r>
      <w:r w:rsidRPr="00A91ED1">
        <w:rPr>
          <w:rStyle w:val="StyleUnderline"/>
          <w:sz w:val="24"/>
          <w:highlight w:val="green"/>
        </w:rPr>
        <w:t xml:space="preserve">, </w:t>
      </w:r>
      <w:r w:rsidRPr="00A91ED1">
        <w:rPr>
          <w:rStyle w:val="Emphasis"/>
          <w:sz w:val="24"/>
          <w:highlight w:val="green"/>
        </w:rPr>
        <w:t>Caucasus</w:t>
      </w:r>
      <w:r w:rsidRPr="00A91ED1">
        <w:rPr>
          <w:rStyle w:val="StyleUnderline"/>
          <w:sz w:val="24"/>
          <w:highlight w:val="green"/>
        </w:rPr>
        <w:t xml:space="preserve">, </w:t>
      </w:r>
      <w:r w:rsidRPr="00A91ED1">
        <w:rPr>
          <w:rStyle w:val="Emphasis"/>
          <w:sz w:val="24"/>
          <w:highlight w:val="green"/>
        </w:rPr>
        <w:t>Africa</w:t>
      </w:r>
      <w:r w:rsidRPr="00A91ED1">
        <w:rPr>
          <w:rStyle w:val="StyleUnderline"/>
          <w:sz w:val="24"/>
          <w:highlight w:val="green"/>
        </w:rPr>
        <w:t xml:space="preserve">, and </w:t>
      </w:r>
      <w:r w:rsidRPr="00A91ED1">
        <w:rPr>
          <w:rStyle w:val="Emphasis"/>
          <w:sz w:val="24"/>
          <w:highlight w:val="green"/>
        </w:rPr>
        <w:t>Central America</w:t>
      </w:r>
      <w:r w:rsidRPr="00A91ED1">
        <w:rPr>
          <w:rStyle w:val="StyleUnderline"/>
          <w:sz w:val="24"/>
          <w:highlight w:val="green"/>
        </w:rPr>
        <w:t xml:space="preserve"> to </w:t>
      </w:r>
      <w:r w:rsidRPr="00A91ED1">
        <w:rPr>
          <w:rStyle w:val="Emphasis"/>
          <w:sz w:val="24"/>
          <w:highlight w:val="green"/>
        </w:rPr>
        <w:t>Asia</w:t>
      </w:r>
      <w:r w:rsidRPr="00A91ED1">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A91ED1">
        <w:rPr>
          <w:rStyle w:val="StyleUnderline"/>
          <w:sz w:val="24"/>
          <w:highlight w:val="green"/>
        </w:rPr>
        <w:t>in poor provision of</w:t>
      </w:r>
      <w:r w:rsidRPr="00CB1B2A">
        <w:rPr>
          <w:sz w:val="16"/>
        </w:rPr>
        <w:t xml:space="preserve">, or unequal access to essential services, such as water, food, shelter, </w:t>
      </w:r>
      <w:r w:rsidRPr="00A91ED1">
        <w:rPr>
          <w:rStyle w:val="StyleUnderline"/>
          <w:sz w:val="24"/>
          <w:highlight w:val="green"/>
        </w:rPr>
        <w:t>health services</w:t>
      </w:r>
      <w:r w:rsidRPr="00CB1B2A">
        <w:rPr>
          <w:sz w:val="16"/>
        </w:rPr>
        <w:t xml:space="preserve">, education, and economic opportunity, </w:t>
      </w:r>
      <w:r w:rsidRPr="00A91ED1">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A91ED1">
        <w:rPr>
          <w:rStyle w:val="StyleUnderline"/>
          <w:sz w:val="24"/>
          <w:highlight w:val="green"/>
        </w:rPr>
        <w:t>become</w:t>
      </w:r>
      <w:r w:rsidRPr="00CB1B2A">
        <w:rPr>
          <w:sz w:val="16"/>
        </w:rPr>
        <w:t xml:space="preserve"> restless, demonstrate, can become </w:t>
      </w:r>
      <w:r w:rsidRPr="00A91ED1">
        <w:rPr>
          <w:rStyle w:val="StyleUnderline"/>
          <w:sz w:val="24"/>
          <w:highlight w:val="green"/>
        </w:rPr>
        <w:t>violent and overthrow</w:t>
      </w:r>
      <w:r w:rsidRPr="00CB1B2A">
        <w:rPr>
          <w:sz w:val="16"/>
        </w:rPr>
        <w:t xml:space="preserve"> their </w:t>
      </w:r>
      <w:r w:rsidRPr="00A91ED1">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A91ED1">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A91ED1">
        <w:rPr>
          <w:rStyle w:val="StyleUnderline"/>
          <w:sz w:val="24"/>
          <w:highlight w:val="green"/>
        </w:rPr>
        <w:t>save lives, decrease economic losses, reduce the need for</w:t>
      </w:r>
      <w:r w:rsidRPr="00CB1B2A">
        <w:rPr>
          <w:rStyle w:val="StyleUnderline"/>
          <w:sz w:val="24"/>
        </w:rPr>
        <w:t xml:space="preserve"> kinetic </w:t>
      </w:r>
      <w:r w:rsidRPr="00A91ED1">
        <w:rPr>
          <w:rStyle w:val="StyleUnderline"/>
          <w:sz w:val="24"/>
          <w:highlight w:val="green"/>
        </w:rPr>
        <w:t>military op</w:t>
      </w:r>
      <w:r w:rsidRPr="00CB1B2A">
        <w:rPr>
          <w:rStyle w:val="StyleUnderline"/>
          <w:sz w:val="24"/>
        </w:rPr>
        <w:t>eration</w:t>
      </w:r>
      <w:r w:rsidRPr="00A91ED1">
        <w:rPr>
          <w:rStyle w:val="StyleUnderline"/>
          <w:sz w:val="24"/>
          <w:highlight w:val="green"/>
        </w:rPr>
        <w:t>s, increase security cooperation, improve</w:t>
      </w:r>
      <w:r w:rsidRPr="00CB1B2A">
        <w:rPr>
          <w:rStyle w:val="StyleUnderline"/>
          <w:sz w:val="24"/>
        </w:rPr>
        <w:t xml:space="preserve"> diplomatic </w:t>
      </w:r>
      <w:r w:rsidRPr="00A91ED1">
        <w:rPr>
          <w:rStyle w:val="StyleUnderline"/>
          <w:sz w:val="24"/>
          <w:highlight w:val="green"/>
        </w:rPr>
        <w:t>relations</w:t>
      </w:r>
      <w:r w:rsidRPr="00CB1B2A">
        <w:rPr>
          <w:rStyle w:val="StyleUnderline"/>
          <w:sz w:val="24"/>
        </w:rPr>
        <w:t xml:space="preserve">, encourage trade, </w:t>
      </w:r>
      <w:r w:rsidRPr="00A91ED1">
        <w:rPr>
          <w:rStyle w:val="StyleUnderline"/>
          <w:sz w:val="24"/>
          <w:highlight w:val="green"/>
        </w:rPr>
        <w:t xml:space="preserve">and </w:t>
      </w:r>
      <w:r w:rsidRPr="00A91ED1">
        <w:rPr>
          <w:rStyle w:val="Emphasis"/>
          <w:sz w:val="24"/>
          <w:highlight w:val="green"/>
        </w:rPr>
        <w:t xml:space="preserve">create the foundations for </w:t>
      </w:r>
      <w:proofErr w:type="spellStart"/>
      <w:r w:rsidRPr="00A91ED1">
        <w:rPr>
          <w:rStyle w:val="Emphasis"/>
          <w:sz w:val="24"/>
          <w:highlight w:val="green"/>
        </w:rPr>
        <w:t>longterm</w:t>
      </w:r>
      <w:proofErr w:type="spellEnd"/>
      <w:r w:rsidRPr="00A91ED1">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A91ED1">
        <w:rPr>
          <w:rStyle w:val="StyleUnderline"/>
          <w:sz w:val="24"/>
          <w:highlight w:val="green"/>
        </w:rPr>
        <w:t>public health</w:t>
      </w:r>
      <w:r w:rsidRPr="00CB1B2A">
        <w:rPr>
          <w:sz w:val="16"/>
        </w:rPr>
        <w:t xml:space="preserve">, engineering, veterinary medicine, agronomy, and more. Their </w:t>
      </w:r>
      <w:r w:rsidRPr="00A91ED1">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A91ED1">
        <w:rPr>
          <w:rStyle w:val="StyleUnderline"/>
          <w:bCs/>
          <w:sz w:val="24"/>
          <w:highlight w:val="green"/>
        </w:rPr>
        <w:t>breeds corruption</w:t>
      </w:r>
      <w:r w:rsidRPr="00CB1B2A">
        <w:rPr>
          <w:rStyle w:val="StyleUnderline"/>
          <w:sz w:val="24"/>
        </w:rPr>
        <w:t xml:space="preserve">, poverty, poor health outcomes, spread of lethal diseases, gross </w:t>
      </w:r>
      <w:r w:rsidRPr="00A91ED1">
        <w:rPr>
          <w:rStyle w:val="StyleUnderline"/>
          <w:bCs/>
          <w:sz w:val="24"/>
          <w:highlight w:val="green"/>
        </w:rPr>
        <w:t xml:space="preserve">human rights </w:t>
      </w:r>
      <w:proofErr w:type="gramStart"/>
      <w:r w:rsidRPr="00A91ED1">
        <w:rPr>
          <w:rStyle w:val="StyleUnderline"/>
          <w:bCs/>
          <w:sz w:val="24"/>
          <w:highlight w:val="green"/>
        </w:rPr>
        <w:t>abuses</w:t>
      </w:r>
      <w:proofErr w:type="gramEnd"/>
      <w:r w:rsidRPr="00A91ED1">
        <w:rPr>
          <w:rStyle w:val="StyleUnderline"/>
          <w:bCs/>
          <w:sz w:val="24"/>
          <w:highlight w:val="green"/>
        </w:rPr>
        <w:t xml:space="preserve"> and conflict</w:t>
      </w:r>
      <w:r w:rsidRPr="001948D4">
        <w:rPr>
          <w:rStyle w:val="StyleUnderline"/>
          <w:bCs/>
          <w:sz w:val="24"/>
        </w:rPr>
        <w:t xml:space="preserve">. This we have </w:t>
      </w:r>
      <w:r w:rsidRPr="00A91ED1">
        <w:rPr>
          <w:rStyle w:val="StyleUnderline"/>
          <w:bCs/>
          <w:sz w:val="24"/>
          <w:highlight w:val="green"/>
        </w:rPr>
        <w:t>seen</w:t>
      </w:r>
      <w:r w:rsidRPr="001948D4">
        <w:rPr>
          <w:rStyle w:val="StyleUnderline"/>
          <w:bCs/>
          <w:sz w:val="24"/>
        </w:rPr>
        <w:t xml:space="preserve"> played out with grim efficiency </w:t>
      </w:r>
      <w:r w:rsidRPr="00A91ED1">
        <w:rPr>
          <w:rStyle w:val="StyleUnderline"/>
          <w:bCs/>
          <w:sz w:val="24"/>
          <w:highlight w:val="green"/>
        </w:rPr>
        <w:t>in Afghanistan</w:t>
      </w:r>
      <w:r w:rsidRPr="001948D4">
        <w:rPr>
          <w:rStyle w:val="StyleUnderline"/>
          <w:bCs/>
          <w:sz w:val="24"/>
        </w:rPr>
        <w:t xml:space="preserve">, Pakistan, </w:t>
      </w:r>
      <w:r w:rsidRPr="00A91ED1">
        <w:rPr>
          <w:rStyle w:val="StyleUnderline"/>
          <w:bCs/>
          <w:sz w:val="24"/>
          <w:highlight w:val="green"/>
        </w:rPr>
        <w:t>Iraq, Syria</w:t>
      </w:r>
      <w:r w:rsidRPr="001948D4">
        <w:rPr>
          <w:rStyle w:val="StyleUnderline"/>
          <w:bCs/>
          <w:sz w:val="24"/>
        </w:rPr>
        <w:t xml:space="preserve">, Sudan, Democratic Republic of the </w:t>
      </w:r>
      <w:r w:rsidRPr="00A91ED1">
        <w:rPr>
          <w:rStyle w:val="StyleUnderline"/>
          <w:bCs/>
          <w:sz w:val="24"/>
          <w:highlight w:val="green"/>
        </w:rPr>
        <w:t>Congo</w:t>
      </w:r>
      <w:r w:rsidRPr="001948D4">
        <w:rPr>
          <w:rStyle w:val="StyleUnderline"/>
          <w:bCs/>
          <w:sz w:val="24"/>
        </w:rPr>
        <w:t xml:space="preserve">, Central African Republic, Libya, Yemen, </w:t>
      </w:r>
      <w:r w:rsidRPr="00A91ED1">
        <w:rPr>
          <w:rStyle w:val="StyleUnderline"/>
          <w:bCs/>
          <w:sz w:val="24"/>
          <w:highlight w:val="green"/>
        </w:rPr>
        <w:t>Somalia</w:t>
      </w:r>
      <w:r w:rsidRPr="001948D4">
        <w:rPr>
          <w:rStyle w:val="StyleUnderline"/>
          <w:bCs/>
          <w:sz w:val="24"/>
        </w:rPr>
        <w:t xml:space="preserve">, Nigeria, Honduras, </w:t>
      </w:r>
      <w:r w:rsidRPr="00A91ED1">
        <w:rPr>
          <w:rStyle w:val="StyleUnderline"/>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A91ED1">
        <w:rPr>
          <w:rStyle w:val="StyleUnderline"/>
          <w:sz w:val="24"/>
          <w:highlight w:val="green"/>
        </w:rPr>
        <w:t>The U</w:t>
      </w:r>
      <w:r w:rsidRPr="00CB1B2A">
        <w:rPr>
          <w:rStyle w:val="StyleUnderline"/>
          <w:sz w:val="24"/>
        </w:rPr>
        <w:t xml:space="preserve">nited </w:t>
      </w:r>
      <w:r w:rsidRPr="00A91ED1">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A91ED1">
        <w:rPr>
          <w:rStyle w:val="StyleUnderline"/>
          <w:sz w:val="24"/>
          <w:highlight w:val="green"/>
        </w:rPr>
        <w:t xml:space="preserve">has an opportunity to </w:t>
      </w:r>
      <w:r w:rsidRPr="00A91ED1">
        <w:rPr>
          <w:rStyle w:val="Emphasis"/>
          <w:sz w:val="24"/>
          <w:highlight w:val="green"/>
        </w:rPr>
        <w:t>exercise</w:t>
      </w:r>
      <w:r w:rsidRPr="00CB1B2A">
        <w:rPr>
          <w:rStyle w:val="Emphasis"/>
          <w:sz w:val="24"/>
        </w:rPr>
        <w:t xml:space="preserve"> its </w:t>
      </w:r>
      <w:r w:rsidRPr="00A91ED1">
        <w:rPr>
          <w:rStyle w:val="Emphasis"/>
          <w:sz w:val="24"/>
          <w:highlight w:val="green"/>
        </w:rPr>
        <w:t>leadership</w:t>
      </w:r>
      <w:r w:rsidRPr="00A91ED1">
        <w:rPr>
          <w:rStyle w:val="StyleUnderline"/>
          <w:sz w:val="24"/>
          <w:highlight w:val="green"/>
        </w:rPr>
        <w:t xml:space="preserve"> and </w:t>
      </w:r>
      <w:r w:rsidRPr="00A91ED1">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19BD932F" w14:textId="77777777" w:rsidR="00DC4569" w:rsidRDefault="00DC4569" w:rsidP="00DC4569">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8C42B66" w14:textId="77777777" w:rsidR="00DC4569" w:rsidRPr="00CB1B2A" w:rsidRDefault="00DC4569" w:rsidP="00DC456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93B79D5" w14:textId="7636650D" w:rsidR="00DC4569" w:rsidRPr="00DC4569" w:rsidRDefault="00DC4569" w:rsidP="00382D9B">
      <w:pPr>
        <w:rPr>
          <w:u w:val="single"/>
        </w:rPr>
      </w:pPr>
      <w:r w:rsidRPr="00CB1B2A">
        <w:rPr>
          <w:u w:val="single"/>
        </w:rPr>
        <w:t xml:space="preserve">Fostering Industries to Counter Global Problems The </w:t>
      </w:r>
      <w:r w:rsidRPr="00A91ED1">
        <w:rPr>
          <w:highlight w:val="green"/>
          <w:u w:val="single"/>
        </w:rPr>
        <w:t>life sciences</w:t>
      </w:r>
      <w:r w:rsidRPr="00CB1B2A">
        <w:rPr>
          <w:u w:val="single"/>
        </w:rPr>
        <w:t xml:space="preserve"> </w:t>
      </w:r>
      <w:r w:rsidRPr="00A91ED1">
        <w:rPr>
          <w:highlight w:val="green"/>
          <w:u w:val="single"/>
        </w:rPr>
        <w:t xml:space="preserve">have applications </w:t>
      </w:r>
      <w:r w:rsidRPr="00CB1B2A">
        <w:rPr>
          <w:u w:val="single"/>
        </w:rPr>
        <w:t xml:space="preserve">in areas that range far </w:t>
      </w:r>
      <w:r w:rsidRPr="00A91ED1">
        <w:rPr>
          <w:highlight w:val="green"/>
          <w:u w:val="single"/>
        </w:rPr>
        <w:t>beyond human health</w:t>
      </w:r>
      <w:r w:rsidRPr="00CB1B2A">
        <w:rPr>
          <w:u w:val="single"/>
        </w:rPr>
        <w:t xml:space="preserve">. Life-science based approaches could </w:t>
      </w:r>
      <w:r w:rsidRPr="00A91ED1">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A91ED1">
        <w:rPr>
          <w:rStyle w:val="Emphasis"/>
          <w:sz w:val="24"/>
          <w:highlight w:val="green"/>
        </w:rPr>
        <w:t>energy production</w:t>
      </w:r>
      <w:r w:rsidRPr="00A91ED1">
        <w:rPr>
          <w:highlight w:val="green"/>
          <w:u w:val="single"/>
        </w:rPr>
        <w:t xml:space="preserve"> and </w:t>
      </w:r>
      <w:r w:rsidRPr="00A91ED1">
        <w:rPr>
          <w:rStyle w:val="Emphasis"/>
          <w:sz w:val="24"/>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A91ED1">
        <w:rPr>
          <w:highlight w:val="green"/>
          <w:u w:val="single"/>
        </w:rPr>
        <w:t xml:space="preserve">to </w:t>
      </w:r>
      <w:r w:rsidRPr="00A91ED1">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A91ED1">
        <w:rPr>
          <w:rStyle w:val="Emphasis"/>
          <w:sz w:val="24"/>
          <w:highlight w:val="green"/>
        </w:rPr>
        <w:t>the global ag</w:t>
      </w:r>
      <w:r w:rsidRPr="00CB1B2A">
        <w:rPr>
          <w:rStyle w:val="Emphasis"/>
          <w:sz w:val="24"/>
        </w:rPr>
        <w:t xml:space="preserve">ricultural </w:t>
      </w:r>
      <w:r w:rsidRPr="00A91ED1">
        <w:rPr>
          <w:rStyle w:val="Emphasis"/>
          <w:sz w:val="24"/>
          <w:highlight w:val="green"/>
        </w:rPr>
        <w:t>system</w:t>
      </w:r>
      <w:r w:rsidRPr="00A91ED1">
        <w:rPr>
          <w:highlight w:val="green"/>
          <w:u w:val="single"/>
        </w:rPr>
        <w:t xml:space="preserve"> needs to</w:t>
      </w:r>
      <w:r w:rsidRPr="00CB1B2A">
        <w:rPr>
          <w:u w:val="single"/>
        </w:rPr>
        <w:t xml:space="preserve"> adopt the goal of </w:t>
      </w:r>
      <w:r w:rsidRPr="00A91ED1">
        <w:rPr>
          <w:highlight w:val="green"/>
          <w:u w:val="single"/>
        </w:rPr>
        <w:t>doubl</w:t>
      </w:r>
      <w:r w:rsidRPr="00CB1B2A">
        <w:rPr>
          <w:u w:val="single"/>
        </w:rPr>
        <w:t xml:space="preserve">ing the current yield of </w:t>
      </w:r>
      <w:r w:rsidRPr="00A91ED1">
        <w:rPr>
          <w:b/>
          <w:bCs/>
          <w:highlight w:val="green"/>
          <w:u w:val="single"/>
        </w:rPr>
        <w:t>crops while reducing</w:t>
      </w:r>
      <w:r w:rsidRPr="0010630F">
        <w:rPr>
          <w:b/>
          <w:bCs/>
          <w:u w:val="single"/>
        </w:rPr>
        <w:t xml:space="preserve"> key inputs like pesticides, </w:t>
      </w:r>
      <w:r w:rsidRPr="00A91ED1">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A91ED1">
        <w:rPr>
          <w:highlight w:val="green"/>
          <w:u w:val="single"/>
        </w:rPr>
        <w:t>new tools</w:t>
      </w:r>
      <w:r w:rsidRPr="00CB1B2A">
        <w:rPr>
          <w:u w:val="single"/>
        </w:rPr>
        <w:t xml:space="preserve"> have become available to </w:t>
      </w:r>
      <w:r w:rsidRPr="00A91ED1">
        <w:rPr>
          <w:highlight w:val="green"/>
          <w:u w:val="single"/>
        </w:rPr>
        <w:t>explore</w:t>
      </w:r>
      <w:r w:rsidRPr="00CB1B2A">
        <w:rPr>
          <w:u w:val="single"/>
        </w:rPr>
        <w:t xml:space="preserve"> the </w:t>
      </w:r>
      <w:r w:rsidRPr="00A91ED1">
        <w:rPr>
          <w:highlight w:val="green"/>
          <w:u w:val="single"/>
        </w:rPr>
        <w:t>microbial processes that</w:t>
      </w:r>
      <w:r w:rsidRPr="00CB1B2A">
        <w:rPr>
          <w:u w:val="single"/>
        </w:rPr>
        <w:t xml:space="preserve"> </w:t>
      </w:r>
      <w:r w:rsidRPr="00A91ED1">
        <w:rPr>
          <w:highlight w:val="green"/>
          <w:u w:val="single"/>
        </w:rPr>
        <w:t xml:space="preserve">drive the </w:t>
      </w:r>
      <w:r w:rsidRPr="00A91ED1">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A91ED1">
        <w:rPr>
          <w:highlight w:val="green"/>
          <w:u w:val="single"/>
        </w:rPr>
        <w:t xml:space="preserve">These </w:t>
      </w:r>
      <w:r w:rsidRPr="00CB1B2A">
        <w:rPr>
          <w:u w:val="single"/>
        </w:rPr>
        <w:t xml:space="preserve">technologies have </w:t>
      </w:r>
      <w:r w:rsidRPr="00A91ED1">
        <w:rPr>
          <w:highlight w:val="green"/>
          <w:u w:val="single"/>
        </w:rPr>
        <w:t>revealed</w:t>
      </w:r>
      <w:r w:rsidRPr="00CB1B2A">
        <w:rPr>
          <w:u w:val="single"/>
        </w:rPr>
        <w:t xml:space="preserve"> that a large proportion of </w:t>
      </w:r>
      <w:r w:rsidRPr="00CB1B2A">
        <w:rPr>
          <w:rStyle w:val="Emphasis"/>
          <w:sz w:val="24"/>
        </w:rPr>
        <w:t>the planet’s</w:t>
      </w:r>
      <w:r w:rsidRPr="00A91ED1">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A91ED1">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B61BDF5" w14:textId="77777777" w:rsidR="002A1B84" w:rsidRDefault="002A1B84" w:rsidP="002A1B84">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FC14215" w14:textId="77777777" w:rsidR="002A1B84" w:rsidRPr="00791206" w:rsidRDefault="002A1B84" w:rsidP="002A1B84">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41116EA" w14:textId="77777777" w:rsidR="002A1B84" w:rsidRPr="0006071E" w:rsidRDefault="002A1B84" w:rsidP="002A1B84">
      <w:pPr>
        <w:rPr>
          <w:color w:val="FF0000"/>
          <w:u w:val="single"/>
        </w:rPr>
      </w:pPr>
      <w:r w:rsidRPr="0072187F">
        <w:rPr>
          <w:u w:val="single"/>
        </w:rPr>
        <w:t>At issue in the Indian case was “</w:t>
      </w:r>
      <w:r w:rsidRPr="00A91ED1">
        <w:rPr>
          <w:highlight w:val="green"/>
          <w:u w:val="single"/>
        </w:rPr>
        <w:t>evergreening</w:t>
      </w:r>
      <w:r w:rsidRPr="0072187F">
        <w:rPr>
          <w:u w:val="single"/>
        </w:rPr>
        <w:t xml:space="preserve">,” </w:t>
      </w:r>
      <w:r w:rsidRPr="00A91ED1">
        <w:rPr>
          <w:highlight w:val="green"/>
          <w:u w:val="single"/>
        </w:rPr>
        <w:t xml:space="preserve">a </w:t>
      </w:r>
      <w:r w:rsidRPr="0072187F">
        <w:rPr>
          <w:u w:val="single"/>
        </w:rPr>
        <w:t xml:space="preserve">now </w:t>
      </w:r>
      <w:r w:rsidRPr="00A91ED1">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91ED1">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A91ED1">
        <w:rPr>
          <w:highlight w:val="green"/>
          <w:u w:val="single"/>
        </w:rPr>
        <w:t xml:space="preserve">tout </w:t>
      </w:r>
      <w:r w:rsidRPr="0072187F">
        <w:rPr>
          <w:u w:val="single"/>
        </w:rPr>
        <w:t xml:space="preserve">the </w:t>
      </w:r>
      <w:r w:rsidRPr="00A91ED1">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91ED1">
        <w:rPr>
          <w:highlight w:val="green"/>
          <w:u w:val="single"/>
        </w:rPr>
        <w:t>new versions are</w:t>
      </w:r>
      <w:r w:rsidRPr="00A91ED1">
        <w:rPr>
          <w:sz w:val="16"/>
          <w:highlight w:val="green"/>
        </w:rPr>
        <w:t xml:space="preserve"> </w:t>
      </w:r>
      <w:r w:rsidRPr="00BA5EC6">
        <w:rPr>
          <w:sz w:val="16"/>
        </w:rPr>
        <w:t>by definition “</w:t>
      </w:r>
      <w:r w:rsidRPr="00A91ED1">
        <w:rPr>
          <w:b/>
          <w:bCs/>
          <w:highlight w:val="green"/>
          <w:u w:val="single"/>
        </w:rPr>
        <w:t>me too” drugs</w:t>
      </w:r>
      <w:r w:rsidRPr="00A91ED1">
        <w:rPr>
          <w:highlight w:val="green"/>
          <w:u w:val="single"/>
        </w:rPr>
        <w:t xml:space="preserve">, </w:t>
      </w:r>
      <w:r w:rsidRPr="00BA5EC6">
        <w:rPr>
          <w:u w:val="single"/>
        </w:rPr>
        <w:t xml:space="preserve">and demonstration that the resulting </w:t>
      </w:r>
      <w:r w:rsidRPr="00A91ED1">
        <w:rPr>
          <w:b/>
          <w:bCs/>
          <w:highlight w:val="green"/>
          <w:u w:val="single"/>
        </w:rPr>
        <w:t>incremental benefits</w:t>
      </w:r>
      <w:r w:rsidRPr="00A91ED1">
        <w:rPr>
          <w:highlight w:val="green"/>
          <w:u w:val="single"/>
        </w:rPr>
        <w:t xml:space="preserve"> </w:t>
      </w:r>
      <w:r w:rsidRPr="00BA5EC6">
        <w:rPr>
          <w:u w:val="single"/>
        </w:rPr>
        <w:t xml:space="preserve">in efficacy and safety are clinically meaningful </w:t>
      </w:r>
      <w:r w:rsidRPr="00A91ED1">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91ED1">
        <w:rPr>
          <w:highlight w:val="green"/>
          <w:u w:val="single"/>
        </w:rPr>
        <w:t xml:space="preserve">Rather than </w:t>
      </w:r>
      <w:r w:rsidRPr="00BA5EC6">
        <w:rPr>
          <w:u w:val="single"/>
        </w:rPr>
        <w:t xml:space="preserve">the </w:t>
      </w:r>
      <w:r w:rsidRPr="00A91ED1">
        <w:rPr>
          <w:highlight w:val="green"/>
          <w:u w:val="single"/>
        </w:rPr>
        <w:t xml:space="preserve">marginal benefits </w:t>
      </w:r>
      <w:r w:rsidRPr="00BA5EC6">
        <w:rPr>
          <w:u w:val="single"/>
        </w:rPr>
        <w:t xml:space="preserve">accrued </w:t>
      </w:r>
      <w:r w:rsidRPr="00A91ED1">
        <w:rPr>
          <w:highlight w:val="green"/>
          <w:u w:val="single"/>
        </w:rPr>
        <w:t xml:space="preserve">from tinkering </w:t>
      </w:r>
      <w:r w:rsidRPr="00BA5EC6">
        <w:rPr>
          <w:u w:val="single"/>
        </w:rPr>
        <w:t xml:space="preserve">with already effective agents, </w:t>
      </w:r>
      <w:r w:rsidRPr="00A91ED1">
        <w:rPr>
          <w:highlight w:val="green"/>
          <w:u w:val="single"/>
        </w:rPr>
        <w:t xml:space="preserve">patients </w:t>
      </w:r>
      <w:r w:rsidRPr="00BA5EC6">
        <w:rPr>
          <w:u w:val="single"/>
        </w:rPr>
        <w:t xml:space="preserve">worldwide </w:t>
      </w:r>
      <w:r w:rsidRPr="00A91ED1">
        <w:rPr>
          <w:highlight w:val="green"/>
          <w:u w:val="single"/>
        </w:rPr>
        <w:t xml:space="preserve">are in desperate need of </w:t>
      </w:r>
      <w:r w:rsidRPr="00BA5EC6">
        <w:rPr>
          <w:u w:val="single"/>
        </w:rPr>
        <w:t xml:space="preserve">new </w:t>
      </w:r>
      <w:r w:rsidRPr="00A91ED1">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91ED1">
        <w:rPr>
          <w:highlight w:val="green"/>
          <w:u w:val="single"/>
        </w:rPr>
        <w:t>developing</w:t>
      </w:r>
      <w:r w:rsidRPr="00A91ED1">
        <w:rPr>
          <w:sz w:val="16"/>
          <w:highlight w:val="green"/>
        </w:rPr>
        <w:t xml:space="preserve"> </w:t>
      </w:r>
      <w:r w:rsidRPr="00A91ED1">
        <w:rPr>
          <w:highlight w:val="green"/>
          <w:u w:val="single"/>
        </w:rPr>
        <w:t>truly innovative drugs is</w:t>
      </w:r>
      <w:r w:rsidRPr="00A91ED1">
        <w:rPr>
          <w:sz w:val="16"/>
          <w:highlight w:val="green"/>
        </w:rPr>
        <w:t xml:space="preserve"> </w:t>
      </w:r>
      <w:r w:rsidRPr="00BA5EC6">
        <w:rPr>
          <w:sz w:val="16"/>
        </w:rPr>
        <w:t xml:space="preserve">undeniably a </w:t>
      </w:r>
      <w:r w:rsidRPr="00A91ED1">
        <w:rPr>
          <w:highlight w:val="green"/>
          <w:u w:val="single"/>
        </w:rPr>
        <w:t>high-risk</w:t>
      </w:r>
      <w:r w:rsidRPr="00A91ED1">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91ED1">
        <w:rPr>
          <w:highlight w:val="green"/>
          <w:u w:val="single"/>
        </w:rPr>
        <w:t xml:space="preserve">companies must </w:t>
      </w:r>
      <w:r w:rsidRPr="00BA5EC6">
        <w:rPr>
          <w:u w:val="single"/>
        </w:rPr>
        <w:t xml:space="preserve">continue to </w:t>
      </w:r>
      <w:r w:rsidRPr="00A91ED1">
        <w:rPr>
          <w:highlight w:val="green"/>
          <w:u w:val="single"/>
        </w:rPr>
        <w:t xml:space="preserve">perceive </w:t>
      </w:r>
      <w:r w:rsidRPr="00A91ED1">
        <w:rPr>
          <w:b/>
          <w:bCs/>
          <w:highlight w:val="green"/>
          <w:u w:val="single"/>
        </w:rPr>
        <w:t>sufficient incentives</w:t>
      </w:r>
      <w:r w:rsidRPr="00A91ED1">
        <w:rPr>
          <w:highlight w:val="green"/>
          <w:u w:val="single"/>
        </w:rPr>
        <w:t xml:space="preserve"> </w:t>
      </w:r>
      <w:r w:rsidRPr="00BA5EC6">
        <w:rPr>
          <w:u w:val="single"/>
        </w:rPr>
        <w:t xml:space="preserve">to continue investing in innovation. Indeed, there is evidence that the </w:t>
      </w:r>
      <w:r w:rsidRPr="00A91ED1">
        <w:rPr>
          <w:highlight w:val="green"/>
          <w:u w:val="single"/>
        </w:rPr>
        <w:t xml:space="preserve">prospect of future evergreening has become </w:t>
      </w:r>
      <w:r w:rsidRPr="00BA5EC6">
        <w:rPr>
          <w:u w:val="single"/>
        </w:rPr>
        <w:t xml:space="preserve">part of the incentive </w:t>
      </w:r>
      <w:r w:rsidRPr="00A91ED1">
        <w:rPr>
          <w:highlight w:val="green"/>
          <w:u w:val="single"/>
        </w:rPr>
        <w:t xml:space="preserve">calculation </w:t>
      </w:r>
      <w:r w:rsidRPr="00BA5EC6">
        <w:rPr>
          <w:u w:val="single"/>
        </w:rPr>
        <w:t>for innovative drug development</w:t>
      </w:r>
      <w:r w:rsidRPr="00BA5EC6">
        <w:rPr>
          <w:sz w:val="16"/>
        </w:rPr>
        <w:t xml:space="preserve">.4 But surely it is </w:t>
      </w:r>
      <w:r w:rsidRPr="00A91ED1">
        <w:rPr>
          <w:highlight w:val="green"/>
          <w:u w:val="single"/>
        </w:rPr>
        <w:t>perverse to</w:t>
      </w:r>
      <w:r w:rsidRPr="00A91ED1">
        <w:rPr>
          <w:sz w:val="16"/>
          <w:highlight w:val="green"/>
        </w:rPr>
        <w:t xml:space="preserve"> </w:t>
      </w:r>
      <w:r w:rsidRPr="00BA5EC6">
        <w:rPr>
          <w:sz w:val="16"/>
        </w:rPr>
        <w:t xml:space="preserve">extend unpredictably a period of patent protection that the government intended to be clearly defined and predictable, and to </w:t>
      </w:r>
      <w:r w:rsidRPr="00A91ED1">
        <w:rPr>
          <w:highlight w:val="green"/>
          <w:u w:val="single"/>
        </w:rPr>
        <w:t>maintain incentives</w:t>
      </w:r>
      <w:r w:rsidRPr="00A91ED1">
        <w:rPr>
          <w:sz w:val="16"/>
          <w:highlight w:val="green"/>
        </w:rPr>
        <w:t xml:space="preserve"> </w:t>
      </w:r>
      <w:r w:rsidRPr="00A91ED1">
        <w:rPr>
          <w:highlight w:val="green"/>
          <w:u w:val="single"/>
        </w:rPr>
        <w:t>that drive companies to divert</w:t>
      </w:r>
      <w:r w:rsidRPr="00A91ED1">
        <w:rPr>
          <w:sz w:val="16"/>
          <w:highlight w:val="green"/>
        </w:rPr>
        <w:t xml:space="preserve"> </w:t>
      </w:r>
      <w:r w:rsidRPr="00BA5EC6">
        <w:rPr>
          <w:sz w:val="16"/>
        </w:rPr>
        <w:t xml:space="preserve">their </w:t>
      </w:r>
      <w:r w:rsidRPr="00A91ED1">
        <w:rPr>
          <w:b/>
          <w:bCs/>
          <w:highlight w:val="green"/>
          <w:u w:val="single"/>
        </w:rPr>
        <w:t>drug-development resources away from innovation</w:t>
      </w:r>
      <w:r w:rsidRPr="00A91ED1">
        <w:rPr>
          <w:highlight w:val="green"/>
          <w:u w:val="single"/>
        </w:rPr>
        <w:t>.</w:t>
      </w:r>
      <w:r w:rsidRPr="00BA5EC6">
        <w:rPr>
          <w:sz w:val="16"/>
        </w:rPr>
        <w:t xml:space="preserve"> </w:t>
      </w:r>
      <w:r w:rsidRPr="0006071E">
        <w:rPr>
          <w:b/>
          <w:bCs/>
          <w:color w:val="FF0000"/>
          <w:u w:val="single"/>
        </w:rPr>
        <w:t>Current patent legislation may not be optimal</w:t>
      </w:r>
      <w:r w:rsidRPr="0006071E">
        <w:rPr>
          <w:color w:val="FF0000"/>
          <w:u w:val="single"/>
        </w:rPr>
        <w:t xml:space="preserve"> for striking the right balance between encouraging innovation and facilitating profiteering. </w:t>
      </w:r>
      <w:r w:rsidRPr="0006071E">
        <w:rPr>
          <w:color w:val="FF0000"/>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06071E">
        <w:rPr>
          <w:color w:val="FF0000"/>
          <w:u w:val="single"/>
        </w:rPr>
        <w:t>Governments, including Canada’s, would do well to take inspiration from India’s example and tighten regulations that currently facilitate evergreening.</w:t>
      </w:r>
      <w:r w:rsidRPr="0006071E">
        <w:rPr>
          <w:color w:val="FF0000"/>
          <w:sz w:val="16"/>
        </w:rPr>
        <w:t xml:space="preserve"> This might involve </w:t>
      </w:r>
      <w:r w:rsidRPr="0006071E">
        <w:rPr>
          <w:b/>
          <w:bCs/>
          <w:color w:val="FF0000"/>
          <w:highlight w:val="green"/>
          <w:u w:val="single"/>
        </w:rPr>
        <w:t>denying future patents for modifications</w:t>
      </w:r>
      <w:r w:rsidRPr="0006071E">
        <w:rPr>
          <w:color w:val="FF0000"/>
          <w:sz w:val="16"/>
          <w:highlight w:val="green"/>
        </w:rPr>
        <w:t xml:space="preserve"> </w:t>
      </w:r>
      <w:r w:rsidRPr="0006071E">
        <w:rPr>
          <w:color w:val="FF0000"/>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06071E">
        <w:rPr>
          <w:color w:val="FF0000"/>
          <w:u w:val="single"/>
        </w:rPr>
        <w:t xml:space="preserve">Limits on evergreening </w:t>
      </w:r>
      <w:r w:rsidRPr="0006071E">
        <w:rPr>
          <w:color w:val="FF0000"/>
          <w:highlight w:val="green"/>
          <w:u w:val="single"/>
        </w:rPr>
        <w:t xml:space="preserve">would </w:t>
      </w:r>
      <w:r w:rsidRPr="0006071E">
        <w:rPr>
          <w:color w:val="FF0000"/>
          <w:u w:val="single"/>
        </w:rPr>
        <w:t xml:space="preserve">likely </w:t>
      </w:r>
      <w:r w:rsidRPr="0006071E">
        <w:rPr>
          <w:color w:val="FF0000"/>
          <w:highlight w:val="green"/>
          <w:u w:val="single"/>
        </w:rPr>
        <w:t xml:space="preserve">reduce </w:t>
      </w:r>
      <w:r w:rsidRPr="0006071E">
        <w:rPr>
          <w:color w:val="FF0000"/>
          <w:u w:val="single"/>
        </w:rPr>
        <w:t xml:space="preserve">the </w:t>
      </w:r>
      <w:r w:rsidRPr="0006071E">
        <w:rPr>
          <w:b/>
          <w:bCs/>
          <w:color w:val="FF0000"/>
          <w:highlight w:val="green"/>
          <w:u w:val="single"/>
        </w:rPr>
        <w:t>extensive patent litigation</w:t>
      </w:r>
      <w:r w:rsidRPr="0006071E">
        <w:rPr>
          <w:color w:val="FF0000"/>
          <w:highlight w:val="green"/>
          <w:u w:val="single"/>
        </w:rPr>
        <w:t xml:space="preserve"> that contributes to </w:t>
      </w:r>
      <w:r w:rsidRPr="0006071E">
        <w:rPr>
          <w:color w:val="FF0000"/>
          <w:u w:val="single"/>
        </w:rPr>
        <w:t xml:space="preserve">the </w:t>
      </w:r>
      <w:r w:rsidRPr="0006071E">
        <w:rPr>
          <w:b/>
          <w:bCs/>
          <w:color w:val="FF0000"/>
          <w:highlight w:val="green"/>
          <w:u w:val="single"/>
        </w:rPr>
        <w:t>high prices of generic drugs</w:t>
      </w:r>
      <w:r w:rsidRPr="0006071E">
        <w:rPr>
          <w:color w:val="FF0000"/>
          <w:highlight w:val="green"/>
          <w:u w:val="single"/>
        </w:rPr>
        <w:t xml:space="preserve"> </w:t>
      </w:r>
      <w:r w:rsidRPr="0006071E">
        <w:rPr>
          <w:color w:val="FF0000"/>
          <w:u w:val="single"/>
        </w:rPr>
        <w:t>in Canada</w:t>
      </w:r>
      <w:r w:rsidRPr="0006071E">
        <w:rPr>
          <w:color w:val="FF0000"/>
          <w:sz w:val="16"/>
        </w:rPr>
        <w:t xml:space="preserve">.3 Reducing economic pressure on generic drug companies may facilitate current provincial initiatives to lower generic drug prices. </w:t>
      </w:r>
      <w:r w:rsidRPr="0006071E">
        <w:rPr>
          <w:color w:val="FF0000"/>
          <w:u w:val="single"/>
        </w:rPr>
        <w:t>As opportunities to generate revenue from evergreening are eliminated, research-based pharmaceutical companies would be left with no choice but to invest more in innovative drug development to maintain their profits.</w:t>
      </w:r>
    </w:p>
    <w:p w14:paraId="11F71E22" w14:textId="20881C47" w:rsidR="00382D9B" w:rsidRPr="0006071E" w:rsidRDefault="00382D9B" w:rsidP="00382D9B">
      <w:pPr>
        <w:rPr>
          <w:color w:val="FF0000"/>
          <w:u w:val="single"/>
        </w:rPr>
      </w:pPr>
    </w:p>
    <w:sectPr w:rsidR="00382D9B" w:rsidRPr="00060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0137"/>
    <w:rsid w:val="000139A3"/>
    <w:rsid w:val="0002403F"/>
    <w:rsid w:val="0006071E"/>
    <w:rsid w:val="000B3B28"/>
    <w:rsid w:val="00100833"/>
    <w:rsid w:val="00104529"/>
    <w:rsid w:val="00105942"/>
    <w:rsid w:val="00107396"/>
    <w:rsid w:val="00144A4C"/>
    <w:rsid w:val="00176AB0"/>
    <w:rsid w:val="00177B7D"/>
    <w:rsid w:val="0018322D"/>
    <w:rsid w:val="001A2690"/>
    <w:rsid w:val="001B5776"/>
    <w:rsid w:val="001E527A"/>
    <w:rsid w:val="001F78CE"/>
    <w:rsid w:val="00232BAF"/>
    <w:rsid w:val="00236318"/>
    <w:rsid w:val="00251FC7"/>
    <w:rsid w:val="00261C9F"/>
    <w:rsid w:val="002855A7"/>
    <w:rsid w:val="002A1B84"/>
    <w:rsid w:val="002B146A"/>
    <w:rsid w:val="002B5E17"/>
    <w:rsid w:val="0031335B"/>
    <w:rsid w:val="00315690"/>
    <w:rsid w:val="00316B75"/>
    <w:rsid w:val="003200F8"/>
    <w:rsid w:val="00325646"/>
    <w:rsid w:val="003460F2"/>
    <w:rsid w:val="00364586"/>
    <w:rsid w:val="0038158C"/>
    <w:rsid w:val="00382D9B"/>
    <w:rsid w:val="00384677"/>
    <w:rsid w:val="003902BA"/>
    <w:rsid w:val="003905D9"/>
    <w:rsid w:val="003A09E2"/>
    <w:rsid w:val="003E5D37"/>
    <w:rsid w:val="00407037"/>
    <w:rsid w:val="004605D6"/>
    <w:rsid w:val="004734B6"/>
    <w:rsid w:val="00474B8E"/>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12BA7"/>
    <w:rsid w:val="00645FA9"/>
    <w:rsid w:val="00647866"/>
    <w:rsid w:val="00665003"/>
    <w:rsid w:val="006A2AD0"/>
    <w:rsid w:val="006C2375"/>
    <w:rsid w:val="006D4ECC"/>
    <w:rsid w:val="006F0137"/>
    <w:rsid w:val="0071234E"/>
    <w:rsid w:val="00722258"/>
    <w:rsid w:val="007243E5"/>
    <w:rsid w:val="00766EA0"/>
    <w:rsid w:val="007839AF"/>
    <w:rsid w:val="00795718"/>
    <w:rsid w:val="007A2226"/>
    <w:rsid w:val="007A5E32"/>
    <w:rsid w:val="007F5B66"/>
    <w:rsid w:val="00823A1C"/>
    <w:rsid w:val="008306CB"/>
    <w:rsid w:val="00845B9D"/>
    <w:rsid w:val="00860984"/>
    <w:rsid w:val="00863FE6"/>
    <w:rsid w:val="00864D16"/>
    <w:rsid w:val="0089309D"/>
    <w:rsid w:val="008B3ECB"/>
    <w:rsid w:val="008B4E85"/>
    <w:rsid w:val="008C1B2E"/>
    <w:rsid w:val="008E48DB"/>
    <w:rsid w:val="008F3BD5"/>
    <w:rsid w:val="0091627E"/>
    <w:rsid w:val="00916ACB"/>
    <w:rsid w:val="0097032B"/>
    <w:rsid w:val="009D130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7C38"/>
    <w:rsid w:val="00C573B1"/>
    <w:rsid w:val="00C83417"/>
    <w:rsid w:val="00C9604F"/>
    <w:rsid w:val="00CA19AA"/>
    <w:rsid w:val="00CC1292"/>
    <w:rsid w:val="00CC5298"/>
    <w:rsid w:val="00CD382B"/>
    <w:rsid w:val="00CD736E"/>
    <w:rsid w:val="00CD798D"/>
    <w:rsid w:val="00CE161E"/>
    <w:rsid w:val="00CF412C"/>
    <w:rsid w:val="00CF59A8"/>
    <w:rsid w:val="00D325A9"/>
    <w:rsid w:val="00D36A8A"/>
    <w:rsid w:val="00D37EED"/>
    <w:rsid w:val="00D61409"/>
    <w:rsid w:val="00D6691E"/>
    <w:rsid w:val="00D71170"/>
    <w:rsid w:val="00D90511"/>
    <w:rsid w:val="00DA1C92"/>
    <w:rsid w:val="00DA25D4"/>
    <w:rsid w:val="00DA6538"/>
    <w:rsid w:val="00DC4569"/>
    <w:rsid w:val="00E15E75"/>
    <w:rsid w:val="00E5262C"/>
    <w:rsid w:val="00E7173A"/>
    <w:rsid w:val="00EC7DC4"/>
    <w:rsid w:val="00ED30CF"/>
    <w:rsid w:val="00F176EF"/>
    <w:rsid w:val="00F23CA7"/>
    <w:rsid w:val="00F252F5"/>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2A9EF"/>
  <w15:chartTrackingRefBased/>
  <w15:docId w15:val="{3B4E791C-DB1D-4E73-84D8-875B5314C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0137"/>
    <w:rPr>
      <w:rFonts w:ascii="Calibri" w:hAnsi="Calibri" w:cs="Calibri"/>
    </w:rPr>
  </w:style>
  <w:style w:type="paragraph" w:styleId="Heading1">
    <w:name w:val="heading 1"/>
    <w:aliases w:val="Pocket"/>
    <w:basedOn w:val="Normal"/>
    <w:next w:val="Normal"/>
    <w:link w:val="Heading1Char"/>
    <w:qFormat/>
    <w:rsid w:val="006F01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01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01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6F01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01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137"/>
  </w:style>
  <w:style w:type="character" w:customStyle="1" w:styleId="Heading1Char">
    <w:name w:val="Heading 1 Char"/>
    <w:aliases w:val="Pocket Char"/>
    <w:basedOn w:val="DefaultParagraphFont"/>
    <w:link w:val="Heading1"/>
    <w:rsid w:val="006F01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01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013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6F013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6F013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0137"/>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6F0137"/>
    <w:rPr>
      <w:b/>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6F0137"/>
    <w:rPr>
      <w:color w:val="auto"/>
      <w:u w:val="none"/>
    </w:rPr>
  </w:style>
  <w:style w:type="character" w:styleId="FollowedHyperlink">
    <w:name w:val="FollowedHyperlink"/>
    <w:basedOn w:val="DefaultParagraphFont"/>
    <w:uiPriority w:val="99"/>
    <w:semiHidden/>
    <w:unhideWhenUsed/>
    <w:rsid w:val="006F0137"/>
    <w:rPr>
      <w:color w:val="auto"/>
      <w:u w:val="none"/>
    </w:rPr>
  </w:style>
  <w:style w:type="paragraph" w:customStyle="1" w:styleId="textbold">
    <w:name w:val="text bold"/>
    <w:basedOn w:val="Normal"/>
    <w:link w:val="Emphasis"/>
    <w:uiPriority w:val="7"/>
    <w:qFormat/>
    <w:rsid w:val="00382D9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columbia.edu/cgi/viewcontent.cgi?article=2843&amp;context=faculty_scholarship" TargetMode="External"/><Relationship Id="rId13" Type="http://schemas.openxmlformats.org/officeDocument/2006/relationships/hyperlink" Target="https://www.arnoldventures.org/stories/evergreening-stunts-competition-costs-consumers-and-taxpayers/"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scholarship.law.columbia.edu/cgi/viewcontent.cgi?article=2843&amp;context=faculty_scholarship" TargetMode="External"/><Relationship Id="rId12" Type="http://schemas.openxmlformats.org/officeDocument/2006/relationships/hyperlink" Target="https://www.statnews.com/2019/02/11/drug-patent-protection-one-done/"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numbering" Target="numbering.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5" Type="http://schemas.openxmlformats.org/officeDocument/2006/relationships/hyperlink" Target="https://abcnews.go.com/Politics/amal-clooney-angelina-jolie-speak-us-weighed-vetoing/story?id=62574726" TargetMode="External"/><Relationship Id="rId10" Type="http://schemas.openxmlformats.org/officeDocument/2006/relationships/hyperlink" Target="http://nsdupdate.com/2019/a-statistical-analysis-of-side-bias-on-the-2019-january-february-lincoln-douglas-debate-topic/"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settings" Target="settings.xml"/><Relationship Id="rId9" Type="http://schemas.openxmlformats.org/officeDocument/2006/relationships/hyperlink" Target="https://plato.stanford.edu/entries/logic-deontic//" TargetMode="External"/><Relationship Id="rId14" Type="http://schemas.openxmlformats.org/officeDocument/2006/relationships/hyperlink" Target="https://abcnews.go.com/Health/amidst-superbug-crisis-scientists-urge-innovation/story?id=6276341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20673</Words>
  <Characters>117838</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29</cp:revision>
  <dcterms:created xsi:type="dcterms:W3CDTF">2021-09-05T17:49:00Z</dcterms:created>
  <dcterms:modified xsi:type="dcterms:W3CDTF">2021-09-05T18:27:00Z</dcterms:modified>
</cp:coreProperties>
</file>