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33694" w14:textId="34D50911" w:rsidR="00A95652" w:rsidRDefault="00121139" w:rsidP="00121139">
      <w:pPr>
        <w:pStyle w:val="Heading1"/>
      </w:pPr>
      <w:r w:rsidRPr="00121139">
        <w:t>Speech 1AC Grapevine Rd 5 vs Guyer 9-11 3PM</w:t>
      </w:r>
    </w:p>
    <w:p w14:paraId="6BC99CA0" w14:textId="6D7267D8" w:rsidR="00F46629" w:rsidRDefault="00F46629" w:rsidP="00F46629">
      <w:r>
        <w:t xml:space="preserve">Theory after </w:t>
      </w:r>
      <w:proofErr w:type="spellStart"/>
      <w:r>
        <w:t>phil</w:t>
      </w:r>
      <w:proofErr w:type="spellEnd"/>
    </w:p>
    <w:p w14:paraId="5906AE9F" w14:textId="5F9146B1" w:rsidR="00F46629" w:rsidRDefault="00F46629" w:rsidP="00F46629">
      <w:pPr>
        <w:pStyle w:val="Heading3"/>
      </w:pPr>
      <w:r>
        <w:t>FW</w:t>
      </w:r>
    </w:p>
    <w:p w14:paraId="55412288" w14:textId="77777777" w:rsidR="00F46629" w:rsidRPr="000635C0" w:rsidRDefault="00F46629" w:rsidP="00F46629">
      <w:pPr>
        <w:pStyle w:val="Heading4"/>
        <w:spacing w:before="0" w:line="276" w:lineRule="auto"/>
        <w:rPr>
          <w:rFonts w:asciiTheme="minorHAnsi" w:hAnsiTheme="minorHAnsi" w:cstheme="minorHAnsi"/>
        </w:rPr>
      </w:pPr>
      <w:r w:rsidRPr="000635C0">
        <w:rPr>
          <w:rFonts w:asciiTheme="minorHAnsi" w:hAnsiTheme="minorHAnsi" w:cstheme="minorHAnsi"/>
        </w:rPr>
        <w:t xml:space="preserve">Perspectivism is true – </w:t>
      </w:r>
    </w:p>
    <w:p w14:paraId="3ED6A881" w14:textId="77777777" w:rsidR="00F46629" w:rsidRPr="000635C0" w:rsidRDefault="00F46629" w:rsidP="00F46629">
      <w:pPr>
        <w:pStyle w:val="Heading4"/>
        <w:spacing w:before="0" w:line="276" w:lineRule="auto"/>
        <w:rPr>
          <w:rFonts w:asciiTheme="minorHAnsi" w:hAnsiTheme="minorHAnsi" w:cstheme="minorHAnsi"/>
        </w:rPr>
      </w:pPr>
      <w:r w:rsidRPr="000635C0">
        <w:rPr>
          <w:rFonts w:asciiTheme="minorHAnsi" w:hAnsiTheme="minorHAnsi" w:cstheme="minorHAnsi"/>
        </w:rPr>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4C0B2252" w14:textId="77777777" w:rsidR="00F46629" w:rsidRPr="000635C0" w:rsidRDefault="00F46629" w:rsidP="00F46629">
      <w:pPr>
        <w:pStyle w:val="Heading4"/>
      </w:pPr>
      <w:r w:rsidRPr="000635C0">
        <w:t xml:space="preserve">2] Resolvability – </w:t>
      </w:r>
      <w:r w:rsidRPr="000635C0">
        <w:rPr>
          <w:rFonts w:cs="Calibri"/>
        </w:rPr>
        <w:t xml:space="preserve">Centuries of moral debate proves we can’t come to an objectively correct </w:t>
      </w:r>
      <w:proofErr w:type="gramStart"/>
      <w:r w:rsidRPr="000635C0">
        <w:rPr>
          <w:rFonts w:cs="Calibri"/>
        </w:rPr>
        <w:t>answer</w:t>
      </w:r>
      <w:proofErr w:type="gramEnd"/>
      <w:r w:rsidRPr="000635C0">
        <w:rPr>
          <w:rFonts w:cs="Calibri"/>
        </w:rPr>
        <w:t xml:space="preserve"> so it has to be indexed to individual subjects. High school debaters can’t come to a correct conclusion on their own and moral dilemmas are too complicated to “solve” in 45 minutes, so you should prefer a perspectivist account.</w:t>
      </w:r>
    </w:p>
    <w:p w14:paraId="3E198F49" w14:textId="2E6DCCB1" w:rsidR="00F46629" w:rsidRPr="000635C0" w:rsidRDefault="00F46629" w:rsidP="00F46629">
      <w:pPr>
        <w:pStyle w:val="Heading4"/>
      </w:pPr>
      <w:r w:rsidRPr="000635C0">
        <w:rPr>
          <w:rFonts w:asciiTheme="minorHAnsi" w:hAnsiTheme="minorHAnsi" w:cstheme="minorHAnsi"/>
        </w:rPr>
        <w:t>3]</w:t>
      </w:r>
      <w:r w:rsidRPr="000635C0">
        <w:t xml:space="preserve"> Subjectivity only has meaning when it interacts with other machines – there are no intrinsic values and a failure to recognize that stratifies subjects and reifies violence. </w:t>
      </w:r>
    </w:p>
    <w:p w14:paraId="759AB317" w14:textId="77777777" w:rsidR="00F46629" w:rsidRPr="000635C0" w:rsidRDefault="00F46629" w:rsidP="00F46629">
      <w:pPr>
        <w:rPr>
          <w:sz w:val="16"/>
          <w:szCs w:val="16"/>
        </w:rPr>
      </w:pPr>
      <w:proofErr w:type="spellStart"/>
      <w:r w:rsidRPr="000635C0">
        <w:rPr>
          <w:b/>
          <w:bCs/>
        </w:rPr>
        <w:t>Malins</w:t>
      </w:r>
      <w:proofErr w:type="spellEnd"/>
      <w:r w:rsidRPr="000635C0">
        <w:rPr>
          <w:b/>
          <w:bCs/>
        </w:rPr>
        <w:t xml:space="preserve"> 04</w:t>
      </w:r>
      <w:r w:rsidRPr="000635C0">
        <w:t xml:space="preserve"> </w:t>
      </w:r>
      <w:r w:rsidRPr="000635C0">
        <w:rPr>
          <w:sz w:val="16"/>
          <w:szCs w:val="16"/>
        </w:rPr>
        <w:t xml:space="preserve">[Brackets Original. Peta </w:t>
      </w:r>
      <w:proofErr w:type="spellStart"/>
      <w:r w:rsidRPr="000635C0">
        <w:rPr>
          <w:sz w:val="16"/>
          <w:szCs w:val="16"/>
        </w:rPr>
        <w:t>Malins</w:t>
      </w:r>
      <w:proofErr w:type="spellEnd"/>
      <w:r w:rsidRPr="000635C0">
        <w:rPr>
          <w:sz w:val="16"/>
          <w:szCs w:val="16"/>
        </w:rPr>
        <w:t xml:space="preserve"> (Program Manager of the Bachelor of Legal and Dispute Studies and a Lecturer in Criminology and Justice Studies @ RMIT University). “Machinic Assemblages: Deleuze, </w:t>
      </w:r>
      <w:proofErr w:type="spellStart"/>
      <w:r w:rsidRPr="000635C0">
        <w:rPr>
          <w:sz w:val="16"/>
          <w:szCs w:val="16"/>
        </w:rPr>
        <w:t>Guattari</w:t>
      </w:r>
      <w:proofErr w:type="spellEnd"/>
      <w:r w:rsidRPr="000635C0">
        <w:rPr>
          <w:sz w:val="16"/>
          <w:szCs w:val="16"/>
        </w:rPr>
        <w:t xml:space="preserve"> and an </w:t>
      </w:r>
      <w:proofErr w:type="spellStart"/>
      <w:r w:rsidRPr="000635C0">
        <w:rPr>
          <w:sz w:val="16"/>
          <w:szCs w:val="16"/>
        </w:rPr>
        <w:t>Ethico</w:t>
      </w:r>
      <w:proofErr w:type="spellEnd"/>
      <w:r w:rsidRPr="000635C0">
        <w:rPr>
          <w:sz w:val="16"/>
          <w:szCs w:val="16"/>
        </w:rPr>
        <w:t>-Aesthetics of Drug Use”. The University of Melbourne. 2004. Accessed 2/19/21. http://janushead.org/wp-content/uploads/2020/06/Malins.pdf //Xu]</w:t>
      </w:r>
    </w:p>
    <w:p w14:paraId="6351D40F" w14:textId="4713D265" w:rsidR="00F46629" w:rsidRDefault="00F46629" w:rsidP="00F46629">
      <w:pPr>
        <w:rPr>
          <w:sz w:val="16"/>
        </w:rPr>
      </w:pPr>
      <w:r w:rsidRPr="000635C0">
        <w:rPr>
          <w:rStyle w:val="StyleUnderline"/>
        </w:rPr>
        <w:t>As an assemblage, a [drug using body] has only itself, in connection with other assemblages and in relation to other bodies without organs.</w:t>
      </w:r>
      <w:r w:rsidRPr="000635C0">
        <w:rPr>
          <w:sz w:val="16"/>
        </w:rPr>
        <w:t xml:space="preserve"> We will never ask what a [drug using body] means, as signified or signifier; we will not look for anything to understand in it. We will ask what it functions with, in connection with what other things it does or does not transmit intensities, in which other multiplicities its own are inserted and metamorphosed, and with what bodies without organs it makes its own converge. A [drug using body] exists only through the outside and on the outside. A [drug using body] itself is a little machine (Deleuze and </w:t>
      </w:r>
      <w:proofErr w:type="spellStart"/>
      <w:r w:rsidRPr="000635C0">
        <w:rPr>
          <w:sz w:val="16"/>
        </w:rPr>
        <w:t>Guattari</w:t>
      </w:r>
      <w:proofErr w:type="spellEnd"/>
      <w:r w:rsidRPr="000635C0">
        <w:rPr>
          <w:sz w:val="16"/>
        </w:rPr>
        <w:t xml:space="preserve">, 1988: 4)1 The work of Deleuze and </w:t>
      </w:r>
      <w:proofErr w:type="spellStart"/>
      <w:r w:rsidRPr="000635C0">
        <w:rPr>
          <w:sz w:val="16"/>
        </w:rPr>
        <w:t>Guattari</w:t>
      </w:r>
      <w:proofErr w:type="spellEnd"/>
      <w:r w:rsidRPr="000635C0">
        <w:rPr>
          <w:sz w:val="16"/>
        </w:rPr>
        <w:t xml:space="preserve"> is perhaps best conceived of as a ‘</w:t>
      </w:r>
      <w:proofErr w:type="gramStart"/>
      <w:r w:rsidRPr="000635C0">
        <w:rPr>
          <w:sz w:val="16"/>
        </w:rPr>
        <w:t>tool box</w:t>
      </w:r>
      <w:proofErr w:type="gramEnd"/>
      <w:r w:rsidRPr="000635C0">
        <w:rPr>
          <w:sz w:val="16"/>
        </w:rPr>
        <w:t xml:space="preserve">’2 –as a collection of machinic concepts that can be plugged into other machines or concepts and made to work. This is how I approach their writing, and why–despite initial misgivings–I have transformed the above excerpt (surreptitiously replacing the concept ‘book’ with ‘drug using body’) to suit the purposes of this paper. In making this transformation, I soon discovered that it became a perfect little language-machine: not only articulating where I want to take the concept of drug use, but also [through its parentheses] expressing the open applicability of Deleuze and </w:t>
      </w:r>
      <w:proofErr w:type="spellStart"/>
      <w:r w:rsidRPr="000635C0">
        <w:rPr>
          <w:sz w:val="16"/>
        </w:rPr>
        <w:t>Guattari’s</w:t>
      </w:r>
      <w:proofErr w:type="spellEnd"/>
      <w:r w:rsidRPr="000635C0">
        <w:rPr>
          <w:sz w:val="16"/>
        </w:rPr>
        <w:t xml:space="preserve"> work. Insert body of choice: a sexual body; a bicycle, a language; a body of art; a film–the excerpt works for them all. In this openly mutating </w:t>
      </w:r>
      <w:proofErr w:type="gramStart"/>
      <w:r w:rsidRPr="000635C0">
        <w:rPr>
          <w:sz w:val="16"/>
        </w:rPr>
        <w:t>state</w:t>
      </w:r>
      <w:proofErr w:type="gramEnd"/>
      <w:r w:rsidRPr="000635C0">
        <w:rPr>
          <w:sz w:val="16"/>
        </w:rPr>
        <w:t xml:space="preserve"> the passage introduces some of the key concepts in Deleuze and </w:t>
      </w:r>
      <w:proofErr w:type="spellStart"/>
      <w:r w:rsidRPr="000635C0">
        <w:rPr>
          <w:sz w:val="16"/>
        </w:rPr>
        <w:t>Guattari’s</w:t>
      </w:r>
      <w:proofErr w:type="spellEnd"/>
      <w:r w:rsidRPr="000635C0">
        <w:rPr>
          <w:sz w:val="16"/>
        </w:rPr>
        <w:t xml:space="preserve"> philosophical project: </w:t>
      </w:r>
      <w:proofErr w:type="spellStart"/>
      <w:r w:rsidRPr="000635C0">
        <w:rPr>
          <w:sz w:val="16"/>
        </w:rPr>
        <w:t>becomings</w:t>
      </w:r>
      <w:proofErr w:type="spellEnd"/>
      <w:r w:rsidRPr="000635C0">
        <w:rPr>
          <w:sz w:val="16"/>
        </w:rPr>
        <w:t xml:space="preserve">, rhizomatic connections, and multiplicities. It also, more explicitly, outlines their project to take thought (and ethics) away from internal meanings, causes, and essences, and toward surface effects, </w:t>
      </w:r>
      <w:proofErr w:type="gramStart"/>
      <w:r w:rsidRPr="000635C0">
        <w:rPr>
          <w:sz w:val="16"/>
        </w:rPr>
        <w:t>intensities</w:t>
      </w:r>
      <w:proofErr w:type="gramEnd"/>
      <w:r w:rsidRPr="000635C0">
        <w:rPr>
          <w:sz w:val="16"/>
        </w:rPr>
        <w:t xml:space="preserve"> and flows. </w:t>
      </w:r>
      <w:proofErr w:type="gramStart"/>
      <w:r w:rsidRPr="000635C0">
        <w:rPr>
          <w:rStyle w:val="StyleUnderline"/>
        </w:rPr>
        <w:t>However</w:t>
      </w:r>
      <w:proofErr w:type="gramEnd"/>
      <w:r w:rsidRPr="000635C0">
        <w:rPr>
          <w:rStyle w:val="StyleUnderline"/>
        </w:rPr>
        <w:t xml:space="preserve"> it is the particular concept of the body activated by the excerpt–the concept of the body </w:t>
      </w:r>
      <w:r w:rsidRPr="00442655">
        <w:rPr>
          <w:rStyle w:val="StyleUnderline"/>
          <w:highlight w:val="green"/>
        </w:rPr>
        <w:t>a</w:t>
      </w:r>
      <w:r w:rsidRPr="000635C0">
        <w:rPr>
          <w:rStyle w:val="StyleUnderline"/>
        </w:rPr>
        <w:t xml:space="preserve">s </w:t>
      </w:r>
      <w:r w:rsidRPr="00442655">
        <w:rPr>
          <w:rStyle w:val="StyleUnderline"/>
          <w:highlight w:val="green"/>
        </w:rPr>
        <w:t>machinic assemblage</w:t>
      </w:r>
      <w:r w:rsidRPr="000635C0">
        <w:rPr>
          <w:rStyle w:val="StyleUnderline"/>
        </w:rPr>
        <w:t xml:space="preserve">–that I find most useful to the task of rethinking drug use. It is a concept that </w:t>
      </w:r>
      <w:r w:rsidRPr="00442655">
        <w:rPr>
          <w:rStyle w:val="StyleUnderline"/>
          <w:highlight w:val="green"/>
        </w:rPr>
        <w:t>unravels</w:t>
      </w:r>
      <w:r w:rsidRPr="000635C0">
        <w:rPr>
          <w:rStyle w:val="StyleUnderline"/>
        </w:rPr>
        <w:t xml:space="preserve"> the modern fantasy of the body as </w:t>
      </w:r>
      <w:r w:rsidRPr="00442655">
        <w:rPr>
          <w:rStyle w:val="StyleUnderline"/>
          <w:highlight w:val="green"/>
        </w:rPr>
        <w:t>a stable, unified</w:t>
      </w:r>
      <w:r w:rsidRPr="000635C0">
        <w:rPr>
          <w:rStyle w:val="StyleUnderline"/>
        </w:rPr>
        <w:t xml:space="preserve">, bounded </w:t>
      </w:r>
      <w:r w:rsidRPr="00442655">
        <w:rPr>
          <w:rStyle w:val="StyleUnderline"/>
          <w:highlight w:val="green"/>
        </w:rPr>
        <w:t>entity</w:t>
      </w:r>
      <w:r w:rsidRPr="000635C0">
        <w:rPr>
          <w:rStyle w:val="StyleUnderline"/>
        </w:rPr>
        <w:t xml:space="preserve">, </w:t>
      </w:r>
      <w:r w:rsidRPr="00442655">
        <w:rPr>
          <w:rStyle w:val="StyleUnderline"/>
          <w:highlight w:val="green"/>
        </w:rPr>
        <w:t>and gives a</w:t>
      </w:r>
      <w:r w:rsidRPr="000635C0">
        <w:rPr>
          <w:rStyle w:val="StyleUnderline"/>
        </w:rPr>
        <w:t xml:space="preserve"> language to the </w:t>
      </w:r>
      <w:r w:rsidRPr="00442655">
        <w:rPr>
          <w:rStyle w:val="StyleUnderline"/>
          <w:highlight w:val="green"/>
        </w:rPr>
        <w:t>multitude of connections</w:t>
      </w:r>
      <w:r w:rsidRPr="000635C0">
        <w:rPr>
          <w:rStyle w:val="StyleUnderline"/>
        </w:rPr>
        <w:t xml:space="preserve"> that bodies form with other bodies (human and otherwise). </w:t>
      </w:r>
      <w:r w:rsidRPr="00442655">
        <w:rPr>
          <w:rStyle w:val="StyleUnderline"/>
          <w:highlight w:val="green"/>
        </w:rPr>
        <w:t>A body’s</w:t>
      </w:r>
      <w:r w:rsidRPr="000635C0">
        <w:rPr>
          <w:rStyle w:val="StyleUnderline"/>
        </w:rPr>
        <w:t xml:space="preserve"> function or </w:t>
      </w:r>
      <w:r w:rsidRPr="00442655">
        <w:rPr>
          <w:rStyle w:val="StyleUnderline"/>
          <w:highlight w:val="green"/>
        </w:rPr>
        <w:t>potential</w:t>
      </w:r>
      <w:r w:rsidRPr="000635C0">
        <w:rPr>
          <w:rStyle w:val="StyleUnderline"/>
        </w:rPr>
        <w:t xml:space="preserve"> or ‘meaning’ </w:t>
      </w:r>
      <w:r w:rsidRPr="00442655">
        <w:rPr>
          <w:rStyle w:val="StyleUnderline"/>
          <w:highlight w:val="green"/>
        </w:rPr>
        <w:t>becomes</w:t>
      </w:r>
      <w:r w:rsidRPr="000635C0">
        <w:rPr>
          <w:rStyle w:val="StyleUnderline"/>
        </w:rPr>
        <w:t xml:space="preserve"> entirely </w:t>
      </w:r>
      <w:r w:rsidRPr="00442655">
        <w:rPr>
          <w:rStyle w:val="StyleUnderline"/>
          <w:highlight w:val="green"/>
        </w:rPr>
        <w:t>dependent</w:t>
      </w:r>
      <w:r w:rsidRPr="000635C0">
        <w:rPr>
          <w:rStyle w:val="StyleUnderline"/>
        </w:rPr>
        <w:t xml:space="preserve"> </w:t>
      </w:r>
      <w:r w:rsidRPr="00442655">
        <w:rPr>
          <w:rStyle w:val="StyleUnderline"/>
          <w:highlight w:val="green"/>
        </w:rPr>
        <w:t>on</w:t>
      </w:r>
      <w:r w:rsidRPr="000635C0">
        <w:rPr>
          <w:rStyle w:val="StyleUnderline"/>
        </w:rPr>
        <w:t xml:space="preserve"> which </w:t>
      </w:r>
      <w:r w:rsidRPr="00442655">
        <w:rPr>
          <w:rStyle w:val="StyleUnderline"/>
          <w:highlight w:val="green"/>
        </w:rPr>
        <w:t>other</w:t>
      </w:r>
      <w:r w:rsidRPr="000635C0">
        <w:rPr>
          <w:rStyle w:val="StyleUnderline"/>
        </w:rPr>
        <w:t xml:space="preserve"> bodies or </w:t>
      </w:r>
      <w:r w:rsidRPr="00442655">
        <w:rPr>
          <w:rStyle w:val="StyleUnderline"/>
          <w:highlight w:val="green"/>
        </w:rPr>
        <w:t>machines</w:t>
      </w:r>
      <w:r w:rsidRPr="000635C0">
        <w:rPr>
          <w:rStyle w:val="StyleUnderline"/>
        </w:rPr>
        <w:t xml:space="preserve"> it forms an assemblage with. Colebrook’s (2002) example of the bicycle is useful here: </w:t>
      </w:r>
      <w:r w:rsidRPr="00442655">
        <w:rPr>
          <w:rStyle w:val="StyleUnderline"/>
          <w:highlight w:val="green"/>
        </w:rPr>
        <w:t>a bicycle is a machine that doesn’t</w:t>
      </w:r>
      <w:r w:rsidRPr="000635C0">
        <w:rPr>
          <w:rStyle w:val="StyleUnderline"/>
        </w:rPr>
        <w:t xml:space="preserve"> begin to work or </w:t>
      </w:r>
      <w:r w:rsidRPr="00442655">
        <w:rPr>
          <w:rStyle w:val="StyleUnderline"/>
          <w:highlight w:val="green"/>
        </w:rPr>
        <w:t>have</w:t>
      </w:r>
      <w:r w:rsidRPr="000635C0">
        <w:rPr>
          <w:rStyle w:val="StyleUnderline"/>
        </w:rPr>
        <w:t xml:space="preserve"> a particular </w:t>
      </w:r>
      <w:r w:rsidRPr="00442655">
        <w:rPr>
          <w:rStyle w:val="StyleUnderline"/>
          <w:highlight w:val="green"/>
        </w:rPr>
        <w:t>meaning</w:t>
      </w:r>
      <w:r w:rsidRPr="000635C0">
        <w:rPr>
          <w:rStyle w:val="StyleUnderline"/>
        </w:rPr>
        <w:t xml:space="preserve"> until it </w:t>
      </w:r>
      <w:proofErr w:type="gramStart"/>
      <w:r w:rsidRPr="000635C0">
        <w:rPr>
          <w:rStyle w:val="StyleUnderline"/>
        </w:rPr>
        <w:t>connects up</w:t>
      </w:r>
      <w:proofErr w:type="gramEnd"/>
      <w:r w:rsidRPr="000635C0">
        <w:rPr>
          <w:rStyle w:val="StyleUnderline"/>
        </w:rPr>
        <w:t xml:space="preserve"> with another machine. When it </w:t>
      </w:r>
      <w:proofErr w:type="gramStart"/>
      <w:r w:rsidRPr="000635C0">
        <w:rPr>
          <w:rStyle w:val="StyleUnderline"/>
        </w:rPr>
        <w:t>connects up</w:t>
      </w:r>
      <w:proofErr w:type="gramEnd"/>
      <w:r w:rsidRPr="000635C0">
        <w:rPr>
          <w:rStyle w:val="StyleUnderline"/>
        </w:rPr>
        <w:t xml:space="preserve"> with a cyclist, </w:t>
      </w:r>
      <w:r w:rsidRPr="00442655">
        <w:rPr>
          <w:rStyle w:val="StyleUnderline"/>
          <w:highlight w:val="green"/>
        </w:rPr>
        <w:t>it becomes a vehicle</w:t>
      </w:r>
      <w:r w:rsidRPr="000635C0">
        <w:rPr>
          <w:rStyle w:val="StyleUnderline"/>
        </w:rPr>
        <w:t xml:space="preserve">; when is placed in a gallery, it becomes </w:t>
      </w:r>
      <w:r w:rsidRPr="00442655">
        <w:rPr>
          <w:rStyle w:val="StyleUnderline"/>
          <w:highlight w:val="green"/>
        </w:rPr>
        <w:t>an artwork</w:t>
      </w:r>
      <w:r w:rsidRPr="000635C0">
        <w:rPr>
          <w:rStyle w:val="StyleUnderline"/>
        </w:rPr>
        <w:t xml:space="preserve">. </w:t>
      </w:r>
      <w:r w:rsidRPr="000635C0">
        <w:rPr>
          <w:sz w:val="16"/>
        </w:rPr>
        <w:t xml:space="preserve">A cigarette is similarly multiple: when smoked it becomes a drug; when held seductively at the end of </w:t>
      </w:r>
      <w:proofErr w:type="gramStart"/>
      <w:r w:rsidRPr="000635C0">
        <w:rPr>
          <w:sz w:val="16"/>
        </w:rPr>
        <w:t>ones</w:t>
      </w:r>
      <w:proofErr w:type="gramEnd"/>
      <w:r w:rsidRPr="000635C0">
        <w:rPr>
          <w:sz w:val="16"/>
        </w:rPr>
        <w:t xml:space="preserve"> fingertips it becomes an object of beauty; when shown in a film it becomes a plot device (Klein, 1993). And a drug using body is no different: when it </w:t>
      </w:r>
      <w:proofErr w:type="gramStart"/>
      <w:r w:rsidRPr="000635C0">
        <w:rPr>
          <w:sz w:val="16"/>
        </w:rPr>
        <w:t>connects up</w:t>
      </w:r>
      <w:proofErr w:type="gramEnd"/>
      <w:r w:rsidRPr="000635C0">
        <w:rPr>
          <w:sz w:val="16"/>
        </w:rPr>
        <w:t xml:space="preserve"> to bicycle, it becomes a cyclist; to a cigarette, a smoker; to LSD, a tripper. The drug using body is multiple. While numerous writers have begun to make movements toward rethinking drug use via Deleuze and Guattari</w:t>
      </w:r>
      <w:proofErr w:type="gramStart"/>
      <w:r w:rsidRPr="000635C0">
        <w:rPr>
          <w:sz w:val="16"/>
        </w:rPr>
        <w:t>3 ,</w:t>
      </w:r>
      <w:proofErr w:type="gramEnd"/>
      <w:r w:rsidRPr="000635C0">
        <w:rPr>
          <w:sz w:val="16"/>
        </w:rPr>
        <w:t xml:space="preserve"> very few have explored this intersection in detail4 . In this paper I will map out some of the specific implications of rethinking the drug using body in this way. I will begin by exploring what happens to the subject (the ‘drug user’, the ‘addict’) when the body becomes a multiplicity. Like Deleuze and </w:t>
      </w:r>
      <w:proofErr w:type="spellStart"/>
      <w:r w:rsidRPr="000635C0">
        <w:rPr>
          <w:sz w:val="16"/>
        </w:rPr>
        <w:t>Guattari</w:t>
      </w:r>
      <w:proofErr w:type="spellEnd"/>
      <w:r w:rsidRPr="000635C0">
        <w:rPr>
          <w:sz w:val="16"/>
        </w:rPr>
        <w:t xml:space="preserve">: I will not ask what a drug using body ‘means’ or signifies; but rather, what affects its assemblages produce and what flows of desire they cut off (its components and affects). I will then explore Deleuze and </w:t>
      </w:r>
      <w:proofErr w:type="spellStart"/>
      <w:r w:rsidRPr="000635C0">
        <w:rPr>
          <w:sz w:val="16"/>
        </w:rPr>
        <w:t>Guattari’s</w:t>
      </w:r>
      <w:proofErr w:type="spellEnd"/>
      <w:r w:rsidRPr="000635C0">
        <w:rPr>
          <w:sz w:val="16"/>
        </w:rPr>
        <w:t xml:space="preserve"> own particularly bleak conception of drug-use, arguing that the pessimism it engenders can be strategically sidestepped using Deleuze and </w:t>
      </w:r>
      <w:proofErr w:type="spellStart"/>
      <w:r w:rsidRPr="000635C0">
        <w:rPr>
          <w:sz w:val="16"/>
        </w:rPr>
        <w:t>Guattari’s</w:t>
      </w:r>
      <w:proofErr w:type="spellEnd"/>
      <w:r w:rsidRPr="000635C0">
        <w:rPr>
          <w:sz w:val="16"/>
        </w:rPr>
        <w:t xml:space="preserve"> other philosophical tools. I will explore how we might productively approach drug use via a </w:t>
      </w:r>
      <w:proofErr w:type="spellStart"/>
      <w:r w:rsidRPr="000635C0">
        <w:rPr>
          <w:sz w:val="16"/>
        </w:rPr>
        <w:t>Deleuzian</w:t>
      </w:r>
      <w:proofErr w:type="spellEnd"/>
      <w:r w:rsidRPr="000635C0">
        <w:rPr>
          <w:sz w:val="16"/>
        </w:rPr>
        <w:t xml:space="preserve"> </w:t>
      </w:r>
      <w:proofErr w:type="gramStart"/>
      <w:r w:rsidRPr="000635C0">
        <w:rPr>
          <w:sz w:val="16"/>
        </w:rPr>
        <w:t>ethics, and</w:t>
      </w:r>
      <w:proofErr w:type="gramEnd"/>
      <w:r w:rsidRPr="000635C0">
        <w:rPr>
          <w:sz w:val="16"/>
        </w:rPr>
        <w:t xml:space="preserve"> will argue for a specific ethical rethinking of drug use according to the concepts of the machinic assemblage and rhizomatic multiplicities. A strategy with implications not only for social policy, but also for how we understand ourselves. And who we might become. Subjectivity and the drug using body </w:t>
      </w:r>
      <w:r w:rsidRPr="00442655">
        <w:rPr>
          <w:rStyle w:val="StyleUnderline"/>
          <w:highlight w:val="green"/>
        </w:rPr>
        <w:t>Bodies that fall prey to transcendence are reduced</w:t>
      </w:r>
      <w:r w:rsidRPr="000635C0">
        <w:rPr>
          <w:rStyle w:val="StyleUnderline"/>
        </w:rPr>
        <w:t xml:space="preserve"> to what seems to persist across their alterations. </w:t>
      </w:r>
      <w:r w:rsidRPr="00442655">
        <w:rPr>
          <w:rStyle w:val="StyleUnderline"/>
          <w:highlight w:val="green"/>
        </w:rPr>
        <w:t>Their</w:t>
      </w:r>
      <w:r w:rsidRPr="000635C0">
        <w:rPr>
          <w:rStyle w:val="StyleUnderline"/>
        </w:rPr>
        <w:t xml:space="preserve"> very </w:t>
      </w:r>
      <w:r w:rsidRPr="00442655">
        <w:rPr>
          <w:rStyle w:val="StyleUnderline"/>
          <w:highlight w:val="green"/>
        </w:rPr>
        <w:t>corporeality</w:t>
      </w:r>
      <w:r w:rsidRPr="000635C0">
        <w:rPr>
          <w:rStyle w:val="StyleUnderline"/>
        </w:rPr>
        <w:t xml:space="preserve"> is </w:t>
      </w:r>
      <w:r w:rsidRPr="00442655">
        <w:rPr>
          <w:rStyle w:val="StyleUnderline"/>
          <w:highlight w:val="green"/>
        </w:rPr>
        <w:t>stripped</w:t>
      </w:r>
      <w:r w:rsidRPr="000635C0">
        <w:rPr>
          <w:rStyle w:val="StyleUnderline"/>
        </w:rPr>
        <w:t xml:space="preserve"> from them, </w:t>
      </w:r>
      <w:r w:rsidRPr="00442655">
        <w:rPr>
          <w:rStyle w:val="StyleUnderline"/>
          <w:highlight w:val="green"/>
        </w:rPr>
        <w:t>in favor of a supposed</w:t>
      </w:r>
      <w:r w:rsidRPr="000635C0">
        <w:rPr>
          <w:rStyle w:val="StyleUnderline"/>
        </w:rPr>
        <w:t xml:space="preserve"> </w:t>
      </w:r>
      <w:r w:rsidRPr="00442655">
        <w:rPr>
          <w:rStyle w:val="StyleUnderline"/>
          <w:highlight w:val="green"/>
        </w:rPr>
        <w:t>substrate</w:t>
      </w:r>
      <w:r w:rsidRPr="000635C0">
        <w:rPr>
          <w:rStyle w:val="StyleUnderline"/>
        </w:rPr>
        <w:t>–soul, subjectivity, personality, identity–</w:t>
      </w:r>
      <w:r w:rsidRPr="00442655">
        <w:rPr>
          <w:rStyle w:val="StyleUnderline"/>
          <w:highlight w:val="green"/>
        </w:rPr>
        <w:t>which</w:t>
      </w:r>
      <w:r w:rsidRPr="000635C0">
        <w:rPr>
          <w:rStyle w:val="StyleUnderline"/>
        </w:rPr>
        <w:t xml:space="preserve"> in fact </w:t>
      </w:r>
      <w:r w:rsidRPr="00442655">
        <w:rPr>
          <w:rStyle w:val="StyleUnderline"/>
          <w:highlight w:val="green"/>
        </w:rPr>
        <w:t>is no foundation</w:t>
      </w:r>
      <w:r w:rsidRPr="000635C0">
        <w:rPr>
          <w:rStyle w:val="StyleUnderline"/>
        </w:rPr>
        <w:t xml:space="preserve"> at all, </w:t>
      </w:r>
      <w:r w:rsidRPr="00442655">
        <w:rPr>
          <w:rStyle w:val="StyleUnderline"/>
          <w:highlight w:val="green"/>
        </w:rPr>
        <w:t>but</w:t>
      </w:r>
      <w:r w:rsidRPr="000635C0">
        <w:rPr>
          <w:rStyle w:val="StyleUnderline"/>
        </w:rPr>
        <w:t xml:space="preserve"> an end effect, the </w:t>
      </w:r>
      <w:proofErr w:type="spellStart"/>
      <w:r w:rsidRPr="000635C0">
        <w:rPr>
          <w:rStyle w:val="StyleUnderline"/>
        </w:rPr>
        <w:t>infolding</w:t>
      </w:r>
      <w:proofErr w:type="spellEnd"/>
      <w:r w:rsidRPr="000635C0">
        <w:rPr>
          <w:rStyle w:val="StyleUnderline"/>
        </w:rPr>
        <w:t xml:space="preserve"> of </w:t>
      </w:r>
      <w:r w:rsidRPr="00442655">
        <w:rPr>
          <w:rStyle w:val="StyleUnderline"/>
          <w:highlight w:val="green"/>
        </w:rPr>
        <w:t>a forcibly regularized outside</w:t>
      </w:r>
      <w:r w:rsidRPr="000635C0">
        <w:rPr>
          <w:rStyle w:val="StyleUnderline"/>
        </w:rPr>
        <w:t>.</w:t>
      </w:r>
      <w:r w:rsidRPr="000635C0">
        <w:rPr>
          <w:sz w:val="16"/>
        </w:rPr>
        <w:t xml:space="preserve"> (</w:t>
      </w:r>
      <w:proofErr w:type="spellStart"/>
      <w:r w:rsidRPr="000635C0">
        <w:rPr>
          <w:sz w:val="16"/>
        </w:rPr>
        <w:t>Massumi</w:t>
      </w:r>
      <w:proofErr w:type="spellEnd"/>
      <w:r w:rsidRPr="000635C0">
        <w:rPr>
          <w:sz w:val="16"/>
        </w:rPr>
        <w:t xml:space="preserve">, 1992: 112) For Deleuze and </w:t>
      </w:r>
      <w:proofErr w:type="spellStart"/>
      <w:r w:rsidRPr="000635C0">
        <w:rPr>
          <w:sz w:val="16"/>
        </w:rPr>
        <w:t>Guattari</w:t>
      </w:r>
      <w:proofErr w:type="spellEnd"/>
      <w:r w:rsidRPr="000635C0">
        <w:rPr>
          <w:sz w:val="16"/>
        </w:rPr>
        <w:t xml:space="preserve"> a body (human, animal, social, chemical) has no interior truth or meaning; it exists only through its external connections and affects. They write: We know nothing about a body until we know what it can do, in other words, what its affects are, how they can or cannot </w:t>
      </w:r>
      <w:proofErr w:type="gramStart"/>
      <w:r w:rsidRPr="000635C0">
        <w:rPr>
          <w:sz w:val="16"/>
        </w:rPr>
        <w:t>enter into</w:t>
      </w:r>
      <w:proofErr w:type="gramEnd"/>
      <w:r w:rsidRPr="000635C0">
        <w:rPr>
          <w:sz w:val="16"/>
        </w:rPr>
        <w:t xml:space="preserve"> composition with other affects, with the </w:t>
      </w:r>
      <w:proofErr w:type="spellStart"/>
      <w:r w:rsidRPr="000635C0">
        <w:rPr>
          <w:sz w:val="16"/>
        </w:rPr>
        <w:t>affects</w:t>
      </w:r>
      <w:proofErr w:type="spellEnd"/>
      <w:r w:rsidRPr="000635C0">
        <w:rPr>
          <w:sz w:val="16"/>
        </w:rPr>
        <w:t xml:space="preserve"> of another body. (ATP</w:t>
      </w:r>
      <w:proofErr w:type="gramStart"/>
      <w:r w:rsidRPr="000635C0">
        <w:rPr>
          <w:sz w:val="16"/>
        </w:rPr>
        <w:t>5 :</w:t>
      </w:r>
      <w:proofErr w:type="gramEnd"/>
      <w:r w:rsidRPr="000635C0">
        <w:rPr>
          <w:sz w:val="16"/>
        </w:rPr>
        <w:t xml:space="preserve"> 257) So where does this leave the subject? And identity? If we are to talk only of the drug using body and its multiplicities–where does the ‘drug user’ or ‘addict’ disappear to? </w:t>
      </w:r>
      <w:r w:rsidRPr="000635C0">
        <w:rPr>
          <w:rStyle w:val="StyleUnderline"/>
        </w:rPr>
        <w:t xml:space="preserve">For Deleuze and </w:t>
      </w:r>
      <w:proofErr w:type="spellStart"/>
      <w:r w:rsidRPr="000635C0">
        <w:rPr>
          <w:rStyle w:val="StyleUnderline"/>
        </w:rPr>
        <w:t>Guattari</w:t>
      </w:r>
      <w:proofErr w:type="spellEnd"/>
      <w:r w:rsidRPr="000635C0">
        <w:rPr>
          <w:rStyle w:val="StyleUnderline"/>
        </w:rPr>
        <w:t xml:space="preserve"> </w:t>
      </w:r>
      <w:r w:rsidRPr="00442655">
        <w:rPr>
          <w:rStyle w:val="StyleUnderline"/>
          <w:highlight w:val="green"/>
        </w:rPr>
        <w:t>the subject is</w:t>
      </w:r>
      <w:r w:rsidRPr="000635C0">
        <w:rPr>
          <w:rStyle w:val="StyleUnderline"/>
        </w:rPr>
        <w:t xml:space="preserve"> nothing more (and nothing less) than </w:t>
      </w:r>
      <w:r w:rsidRPr="00442655">
        <w:rPr>
          <w:rStyle w:val="StyleUnderline"/>
          <w:highlight w:val="green"/>
        </w:rPr>
        <w:t>a</w:t>
      </w:r>
      <w:r w:rsidRPr="000635C0">
        <w:rPr>
          <w:rStyle w:val="StyleUnderline"/>
        </w:rPr>
        <w:t xml:space="preserve"> particular </w:t>
      </w:r>
      <w:r w:rsidRPr="00442655">
        <w:rPr>
          <w:rStyle w:val="StyleUnderline"/>
          <w:highlight w:val="green"/>
        </w:rPr>
        <w:t>way in which bodies have become</w:t>
      </w:r>
      <w:r w:rsidRPr="000635C0">
        <w:rPr>
          <w:rStyle w:val="StyleUnderline"/>
        </w:rPr>
        <w:t xml:space="preserve"> </w:t>
      </w:r>
      <w:proofErr w:type="spellStart"/>
      <w:r w:rsidRPr="000635C0">
        <w:rPr>
          <w:rStyle w:val="StyleUnderline"/>
        </w:rPr>
        <w:t>organised</w:t>
      </w:r>
      <w:proofErr w:type="spellEnd"/>
      <w:r w:rsidRPr="000635C0">
        <w:rPr>
          <w:rStyle w:val="StyleUnderline"/>
        </w:rPr>
        <w:t xml:space="preserve"> and </w:t>
      </w:r>
      <w:r w:rsidRPr="00442655">
        <w:rPr>
          <w:rStyle w:val="StyleUnderline"/>
          <w:highlight w:val="green"/>
        </w:rPr>
        <w:t>stratified</w:t>
      </w:r>
      <w:r w:rsidRPr="000635C0">
        <w:rPr>
          <w:rStyle w:val="StyleUnderline"/>
        </w:rPr>
        <w:t xml:space="preserve"> in the post-Enlightenment social world.</w:t>
      </w:r>
      <w:r w:rsidRPr="000635C0">
        <w:rPr>
          <w:sz w:val="16"/>
        </w:rPr>
        <w:t xml:space="preserve"> </w:t>
      </w:r>
      <w:proofErr w:type="gramStart"/>
      <w:r w:rsidRPr="000635C0">
        <w:rPr>
          <w:sz w:val="16"/>
        </w:rPr>
        <w:t>In order to</w:t>
      </w:r>
      <w:proofErr w:type="gramEnd"/>
      <w:r w:rsidRPr="000635C0">
        <w:rPr>
          <w:sz w:val="16"/>
        </w:rPr>
        <w:t xml:space="preserve"> comprehend the ‘human’ body, the social world (or socius) reduces the complexity and chaos of an ever-changing multiplicity of bodily flux to discrete categories of meaning and constancy. </w:t>
      </w:r>
      <w:r w:rsidRPr="00442655">
        <w:rPr>
          <w:rStyle w:val="StyleUnderline"/>
          <w:highlight w:val="green"/>
        </w:rPr>
        <w:t>Bodies become ordered</w:t>
      </w:r>
      <w:r w:rsidRPr="000635C0">
        <w:rPr>
          <w:rStyle w:val="StyleUnderline"/>
        </w:rPr>
        <w:t xml:space="preserve"> and delimited </w:t>
      </w:r>
      <w:r w:rsidRPr="00442655">
        <w:rPr>
          <w:rStyle w:val="StyleUnderline"/>
          <w:highlight w:val="green"/>
        </w:rPr>
        <w:t>according to hierarchical binary</w:t>
      </w:r>
      <w:r w:rsidRPr="000635C0">
        <w:rPr>
          <w:rStyle w:val="StyleUnderline"/>
        </w:rPr>
        <w:t xml:space="preserve"> </w:t>
      </w:r>
      <w:r w:rsidRPr="00442655">
        <w:rPr>
          <w:rStyle w:val="StyleUnderline"/>
          <w:highlight w:val="green"/>
        </w:rPr>
        <w:t>presuppositions</w:t>
      </w:r>
      <w:r w:rsidRPr="000635C0">
        <w:rPr>
          <w:rStyle w:val="StyleUnderline"/>
        </w:rPr>
        <w:t xml:space="preserve">: human/animal, man/woman, healthy/unhealthy, lawful/criminal, hetero/gay, clean/junkie. </w:t>
      </w:r>
      <w:r w:rsidRPr="000635C0">
        <w:rPr>
          <w:sz w:val="16"/>
        </w:rPr>
        <w:t>Binaries that bodies never fully correspond to: No real body ever entirely coincides with either category. A body only approaches its assigned category as a limit: it becomes more or less “feminine” or more or less “masculine” depending on the degree to which it conforms to the connections and trajectories laid out for it by society… “Man” and “Woman” as such have no reality other than that of logical abstraction. (</w:t>
      </w:r>
      <w:proofErr w:type="spellStart"/>
      <w:r w:rsidRPr="000635C0">
        <w:rPr>
          <w:sz w:val="16"/>
        </w:rPr>
        <w:t>Massumi</w:t>
      </w:r>
      <w:proofErr w:type="spellEnd"/>
      <w:r w:rsidRPr="000635C0">
        <w:rPr>
          <w:sz w:val="16"/>
        </w:rPr>
        <w:t xml:space="preserve">, 1992: 86) </w:t>
      </w:r>
      <w:r w:rsidRPr="000635C0">
        <w:rPr>
          <w:rStyle w:val="StyleUnderline"/>
        </w:rPr>
        <w:t xml:space="preserve">Yet </w:t>
      </w:r>
      <w:r w:rsidRPr="00442655">
        <w:rPr>
          <w:rStyle w:val="StyleUnderline"/>
          <w:highlight w:val="green"/>
        </w:rPr>
        <w:t>when bodies fall outside these binaries</w:t>
      </w:r>
      <w:r w:rsidRPr="000635C0">
        <w:rPr>
          <w:rStyle w:val="StyleUnderline"/>
        </w:rPr>
        <w:t xml:space="preserve">, or try to claim a different identity, </w:t>
      </w:r>
      <w:r w:rsidRPr="00442655">
        <w:rPr>
          <w:rStyle w:val="StyleUnderline"/>
          <w:highlight w:val="green"/>
        </w:rPr>
        <w:t>they are</w:t>
      </w:r>
      <w:r w:rsidRPr="000635C0">
        <w:rPr>
          <w:rStyle w:val="StyleUnderline"/>
        </w:rPr>
        <w:t xml:space="preserve"> rarely granted anything outside a third term (‘bi-sexual’, ‘</w:t>
      </w:r>
      <w:proofErr w:type="spellStart"/>
      <w:r w:rsidRPr="000635C0">
        <w:rPr>
          <w:rStyle w:val="StyleUnderline"/>
        </w:rPr>
        <w:t>reformedsmoker</w:t>
      </w:r>
      <w:proofErr w:type="spellEnd"/>
      <w:r w:rsidRPr="000635C0">
        <w:rPr>
          <w:rStyle w:val="StyleUnderline"/>
        </w:rPr>
        <w:t xml:space="preserve">’) that remains reliant upon, and </w:t>
      </w:r>
      <w:r w:rsidRPr="00442655">
        <w:rPr>
          <w:rStyle w:val="StyleUnderline"/>
          <w:highlight w:val="green"/>
        </w:rPr>
        <w:t xml:space="preserve">limited to, those </w:t>
      </w:r>
      <w:r w:rsidRPr="000635C0">
        <w:rPr>
          <w:rStyle w:val="StyleUnderline"/>
        </w:rPr>
        <w:t xml:space="preserve">binary </w:t>
      </w:r>
      <w:r w:rsidRPr="00442655">
        <w:rPr>
          <w:rStyle w:val="StyleUnderline"/>
          <w:highlight w:val="green"/>
        </w:rPr>
        <w:t>relations</w:t>
      </w:r>
      <w:r w:rsidRPr="000635C0">
        <w:rPr>
          <w:rStyle w:val="StyleUnderline"/>
        </w:rPr>
        <w:t>.</w:t>
      </w:r>
      <w:r w:rsidRPr="000635C0">
        <w:rPr>
          <w:sz w:val="16"/>
        </w:rPr>
        <w:t xml:space="preserve"> Multiplicities reduced to binaries and trinities. Manifold potential reduced to a discrete set of bodily possibilities. You will be a boy or a girl; a smoker or a non-smoker; a civilized human being (with all bodily parts fulfilling civilized ‘human’ functions)’ or an animal. Your choice. You will subscribe to modern selfhood (and all its bodily and linguistic demands</w:t>
      </w:r>
      <w:proofErr w:type="gramStart"/>
      <w:r w:rsidRPr="000635C0">
        <w:rPr>
          <w:sz w:val="16"/>
        </w:rPr>
        <w:t>)</w:t>
      </w:r>
      <w:proofErr w:type="gramEnd"/>
      <w:r w:rsidRPr="000635C0">
        <w:rPr>
          <w:sz w:val="16"/>
        </w:rPr>
        <w:t xml:space="preserve"> or you’ll be rejected: You will be organized, you will be an organism, you will articulate your body–otherwise you’re just depraved. You will be signifier and signified, interpreter and interpreted–otherwise you’re just a deviant. You will be a subject, nailed down as one, a subject of the enunciation recoiled into a subject of the statement–otherwise you’re just a tramp. (ATP: 159)</w:t>
      </w:r>
    </w:p>
    <w:p w14:paraId="397EAA64" w14:textId="77777777" w:rsidR="00F46629" w:rsidRPr="000635C0" w:rsidRDefault="00F46629" w:rsidP="00F46629">
      <w:pPr>
        <w:keepNext/>
        <w:keepLines/>
        <w:spacing w:after="0" w:line="276" w:lineRule="auto"/>
        <w:outlineLvl w:val="3"/>
        <w:rPr>
          <w:rFonts w:asciiTheme="minorHAnsi" w:eastAsia="MS Gothic" w:hAnsiTheme="minorHAnsi" w:cstheme="minorHAnsi"/>
          <w:b/>
          <w:iCs/>
          <w:sz w:val="20"/>
          <w:szCs w:val="21"/>
        </w:rPr>
      </w:pPr>
      <w:r w:rsidRPr="000635C0">
        <w:rPr>
          <w:rFonts w:asciiTheme="minorHAnsi" w:eastAsia="MS Gothic" w:hAnsiTheme="minorHAnsi" w:cstheme="minorHAnsi"/>
          <w:b/>
          <w:iCs/>
          <w:sz w:val="26"/>
        </w:rPr>
        <w:t xml:space="preserve">This commits us to practical deliberation as the method of moral inquiry </w:t>
      </w:r>
      <w:r w:rsidRPr="000635C0">
        <w:rPr>
          <w:rFonts w:asciiTheme="minorHAnsi" w:eastAsia="MS Gothic" w:hAnsiTheme="minorHAnsi" w:cstheme="minorHAnsi"/>
          <w:b/>
          <w:iCs/>
          <w:sz w:val="26"/>
        </w:rPr>
        <w:br/>
        <w:t>Serra 09</w:t>
      </w:r>
      <w:r w:rsidRPr="000635C0">
        <w:rPr>
          <w:rFonts w:asciiTheme="minorHAnsi" w:eastAsia="MS Gothic" w:hAnsiTheme="minorHAnsi" w:cstheme="minorHAnsi"/>
          <w:b/>
          <w:iCs/>
          <w:sz w:val="26"/>
        </w:rPr>
        <w:br/>
      </w:r>
      <w:r w:rsidRPr="000635C0">
        <w:rPr>
          <w:rFonts w:asciiTheme="minorHAnsi" w:eastAsia="MS Gothic" w:hAnsiTheme="minorHAnsi" w:cstheme="minorHAnsi"/>
          <w:iCs/>
          <w:sz w:val="20"/>
        </w:rPr>
        <w:t>Juan Pablo Serra. What Is and What Should Pragmatic Ethics Be? Some Remarks on Recent Scholarship</w:t>
      </w:r>
      <w:r w:rsidRPr="000635C0">
        <w:rPr>
          <w:rFonts w:asciiTheme="minorHAnsi" w:eastAsia="MS Gothic" w:hAnsiTheme="minorHAnsi" w:cstheme="minorHAnsi"/>
          <w:i/>
          <w:iCs/>
          <w:sz w:val="20"/>
        </w:rPr>
        <w:t xml:space="preserve">. </w:t>
      </w:r>
      <w:r w:rsidRPr="000635C0">
        <w:rPr>
          <w:rFonts w:asciiTheme="minorHAnsi" w:eastAsia="MS Gothic" w:hAnsiTheme="minorHAnsi" w:cstheme="minorHAnsi"/>
          <w:iCs/>
          <w:sz w:val="20"/>
        </w:rPr>
        <w:t>E</w:t>
      </w:r>
      <w:r w:rsidRPr="000635C0">
        <w:rPr>
          <w:rFonts w:asciiTheme="minorHAnsi" w:eastAsia="MS Gothic" w:hAnsiTheme="minorHAnsi" w:cstheme="minorHAnsi"/>
          <w:iCs/>
          <w:sz w:val="16"/>
          <w:szCs w:val="21"/>
        </w:rPr>
        <w:t>UROPEAN JOURNAL OF PRAGMATISM AND AMERICAN PHILOSOPHY. 2009. Francisco de Vitoria College, Humanities Department, Faculty member. https://journals.openedition.org/ejpap/905</w:t>
      </w:r>
    </w:p>
    <w:p w14:paraId="4B5B8D87" w14:textId="77777777" w:rsidR="00F46629" w:rsidRPr="000635C0" w:rsidRDefault="00F46629" w:rsidP="00F46629">
      <w:pPr>
        <w:widowControl w:val="0"/>
        <w:autoSpaceDE w:val="0"/>
        <w:autoSpaceDN w:val="0"/>
        <w:adjustRightInd w:val="0"/>
        <w:spacing w:after="0" w:line="276" w:lineRule="auto"/>
        <w:rPr>
          <w:rFonts w:asciiTheme="minorHAnsi" w:eastAsia="Cambria" w:hAnsiTheme="minorHAnsi" w:cstheme="minorHAnsi"/>
          <w:sz w:val="16"/>
          <w:szCs w:val="16"/>
        </w:rPr>
      </w:pPr>
      <w:r w:rsidRPr="000635C0">
        <w:rPr>
          <w:rFonts w:asciiTheme="minorHAnsi" w:eastAsia="Cambria" w:hAnsiTheme="minorHAnsi" w:cstheme="minorHAnsi"/>
          <w:sz w:val="16"/>
          <w:szCs w:val="16"/>
        </w:rPr>
        <w:t>This separation of theory and practice runs parallel to another split, namely, that of ethics and morals or, better put, of ethical theory and moral practice. Peirce denies that morality is subject to rationality and thinks that</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ethics is valuable</w:t>
      </w:r>
      <w:r w:rsidRPr="000635C0">
        <w:rPr>
          <w:rStyle w:val="StyleUnderline"/>
          <w:rFonts w:asciiTheme="minorHAnsi" w:hAnsiTheme="minorHAnsi" w:cstheme="minorHAnsi"/>
        </w:rPr>
        <w:t xml:space="preserve"> as a science in a broad sense. But he also regards ethics as a science which bears on human conduct only indirectly, </w:t>
      </w:r>
      <w:r w:rsidRPr="00442655">
        <w:rPr>
          <w:rStyle w:val="StyleUnderline"/>
          <w:rFonts w:asciiTheme="minorHAnsi" w:hAnsiTheme="minorHAnsi" w:cstheme="minorHAnsi"/>
          <w:highlight w:val="green"/>
        </w:rPr>
        <w:t xml:space="preserve">through </w:t>
      </w:r>
      <w:r w:rsidRPr="000635C0">
        <w:rPr>
          <w:rStyle w:val="StyleUnderline"/>
          <w:rFonts w:asciiTheme="minorHAnsi" w:hAnsiTheme="minorHAnsi" w:cstheme="minorHAnsi"/>
        </w:rPr>
        <w:t xml:space="preserve">the </w:t>
      </w:r>
      <w:r w:rsidRPr="00442655">
        <w:rPr>
          <w:rStyle w:val="StyleUnderline"/>
          <w:rFonts w:asciiTheme="minorHAnsi" w:hAnsiTheme="minorHAnsi" w:cstheme="minorHAnsi"/>
          <w:highlight w:val="green"/>
        </w:rPr>
        <w:t xml:space="preserve">examination of past actions and </w:t>
      </w:r>
      <w:r w:rsidRPr="000635C0">
        <w:rPr>
          <w:rStyle w:val="StyleUnderline"/>
          <w:rFonts w:asciiTheme="minorHAnsi" w:hAnsiTheme="minorHAnsi" w:cstheme="minorHAnsi"/>
        </w:rPr>
        <w:t xml:space="preserve">the </w:t>
      </w:r>
      <w:r w:rsidRPr="00442655">
        <w:rPr>
          <w:rStyle w:val="StyleUnderline"/>
          <w:rFonts w:asciiTheme="minorHAnsi" w:hAnsiTheme="minorHAnsi" w:cstheme="minorHAnsi"/>
          <w:highlight w:val="green"/>
        </w:rPr>
        <w:t xml:space="preserve">self-correction </w:t>
      </w:r>
      <w:r w:rsidRPr="000635C0">
        <w:rPr>
          <w:rFonts w:asciiTheme="minorHAnsi" w:eastAsia="Cambria" w:hAnsiTheme="minorHAnsi" w:cstheme="minorHAnsi"/>
          <w:sz w:val="16"/>
          <w:szCs w:val="16"/>
        </w:rPr>
        <w:t>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 xml:space="preserve">moral inquiry is performed in a deliberative way, weighing </w:t>
      </w:r>
      <w:r w:rsidRPr="000635C0">
        <w:rPr>
          <w:rStyle w:val="StyleUnderline"/>
          <w:rFonts w:asciiTheme="minorHAnsi" w:hAnsiTheme="minorHAnsi" w:cstheme="minorHAnsi"/>
        </w:rPr>
        <w:t xml:space="preserve">up </w:t>
      </w:r>
      <w:r w:rsidRPr="00442655">
        <w:rPr>
          <w:rStyle w:val="StyleUnderline"/>
          <w:rFonts w:asciiTheme="minorHAnsi" w:hAnsiTheme="minorHAnsi" w:cstheme="minorHAnsi"/>
          <w:highlight w:val="green"/>
        </w:rPr>
        <w:t>argumentations</w:t>
      </w:r>
      <w:r w:rsidRPr="000635C0">
        <w:rPr>
          <w:rStyle w:val="StyleUnderline"/>
          <w:rFonts w:asciiTheme="minorHAnsi" w:hAnsiTheme="minorHAnsi" w:cstheme="minorHAnsi"/>
        </w:rPr>
        <w:t xml:space="preserve">, </w:t>
      </w:r>
      <w:proofErr w:type="gramStart"/>
      <w:r w:rsidRPr="000635C0">
        <w:rPr>
          <w:rStyle w:val="StyleUnderline"/>
          <w:rFonts w:asciiTheme="minorHAnsi" w:hAnsiTheme="minorHAnsi" w:cstheme="minorHAnsi"/>
        </w:rPr>
        <w:t>beliefs</w:t>
      </w:r>
      <w:proofErr w:type="gramEnd"/>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 xml:space="preserve">and principles, and comparing them </w:t>
      </w:r>
      <w:r w:rsidRPr="000635C0">
        <w:rPr>
          <w:rStyle w:val="StyleUnderline"/>
          <w:rFonts w:asciiTheme="minorHAnsi" w:hAnsiTheme="minorHAnsi" w:cstheme="minorHAnsi"/>
        </w:rPr>
        <w:t xml:space="preserve">either </w:t>
      </w:r>
      <w:r w:rsidRPr="00442655">
        <w:rPr>
          <w:rStyle w:val="StyleUnderline"/>
          <w:rFonts w:asciiTheme="minorHAnsi" w:hAnsiTheme="minorHAnsi" w:cstheme="minorHAnsi"/>
          <w:highlight w:val="green"/>
        </w:rPr>
        <w:t xml:space="preserve">with </w:t>
      </w:r>
      <w:r w:rsidRPr="000635C0">
        <w:rPr>
          <w:rStyle w:val="StyleUnderline"/>
          <w:rFonts w:asciiTheme="minorHAnsi" w:hAnsiTheme="minorHAnsi" w:cstheme="minorHAnsi"/>
        </w:rPr>
        <w:t xml:space="preserve">their probable or conceivable consequences or with lived as well as possible </w:t>
      </w:r>
      <w:r w:rsidRPr="00442655">
        <w:rPr>
          <w:rStyle w:val="StyleUnderline"/>
          <w:rFonts w:asciiTheme="minorHAnsi" w:hAnsiTheme="minorHAnsi" w:cstheme="minorHAnsi"/>
          <w:highlight w:val="green"/>
        </w:rPr>
        <w:t xml:space="preserve">experiences that </w:t>
      </w:r>
      <w:r w:rsidRPr="000635C0">
        <w:rPr>
          <w:rStyle w:val="StyleUnderline"/>
          <w:rFonts w:asciiTheme="minorHAnsi" w:hAnsiTheme="minorHAnsi" w:cstheme="minorHAnsi"/>
        </w:rPr>
        <w:t xml:space="preserve">can be forceful or </w:t>
      </w:r>
      <w:r w:rsidRPr="00442655">
        <w:rPr>
          <w:rStyle w:val="StyleUnderline"/>
          <w:rFonts w:asciiTheme="minorHAnsi" w:hAnsiTheme="minorHAnsi" w:cstheme="minorHAnsi"/>
          <w:highlight w:val="green"/>
        </w:rPr>
        <w:t xml:space="preserve">impinge upon the </w:t>
      </w:r>
      <w:r w:rsidRPr="000635C0">
        <w:rPr>
          <w:rStyle w:val="StyleUnderline"/>
          <w:rFonts w:asciiTheme="minorHAnsi" w:hAnsiTheme="minorHAnsi" w:cstheme="minorHAnsi"/>
        </w:rPr>
        <w:t xml:space="preserve">deliberative </w:t>
      </w:r>
      <w:r w:rsidRPr="00442655">
        <w:rPr>
          <w:rStyle w:val="StyleUnderline"/>
          <w:rFonts w:asciiTheme="minorHAnsi" w:hAnsiTheme="minorHAnsi" w:cstheme="minorHAnsi"/>
          <w:highlight w:val="green"/>
        </w:rPr>
        <w:t xml:space="preserve">subject </w:t>
      </w:r>
      <w:r w:rsidRPr="000635C0">
        <w:rPr>
          <w:rStyle w:val="StyleUnderline"/>
          <w:rFonts w:asciiTheme="minorHAnsi" w:hAnsiTheme="minorHAnsi" w:cstheme="minorHAnsi"/>
        </w:rPr>
        <w:t xml:space="preserve">in such a way as to acquire the compulsory resistance due to reality. As </w:t>
      </w:r>
      <w:proofErr w:type="spellStart"/>
      <w:r w:rsidRPr="000635C0">
        <w:rPr>
          <w:rStyle w:val="StyleUnderline"/>
          <w:rFonts w:asciiTheme="minorHAnsi" w:hAnsiTheme="minorHAnsi" w:cstheme="minorHAnsi"/>
        </w:rPr>
        <w:t>Misak</w:t>
      </w:r>
      <w:proofErr w:type="spellEnd"/>
      <w:r w:rsidRPr="000635C0">
        <w:rPr>
          <w:rStyle w:val="StyleUnderline"/>
          <w:rFonts w:asciiTheme="minorHAnsi" w:hAnsiTheme="minorHAnsi" w:cstheme="minorHAnsi"/>
        </w:rPr>
        <w:t xml:space="preserve"> puts it </w:t>
      </w:r>
      <w:proofErr w:type="spellStart"/>
      <w:r w:rsidRPr="000635C0">
        <w:rPr>
          <w:rStyle w:val="StyleUnderline"/>
          <w:rFonts w:asciiTheme="minorHAnsi" w:hAnsiTheme="minorHAnsi" w:cstheme="minorHAnsi"/>
        </w:rPr>
        <w:t>succint</w:t>
      </w:r>
      <w:proofErr w:type="spellEnd"/>
      <w:r w:rsidRPr="000635C0">
        <w:rPr>
          <w:rStyle w:val="StyleUnderline"/>
          <w:rFonts w:asciiTheme="minorHAnsi" w:hAnsiTheme="minorHAnsi" w:cstheme="minorHAnsi"/>
        </w:rPr>
        <w:t xml:space="preserve">- </w:t>
      </w:r>
      <w:proofErr w:type="spellStart"/>
      <w:r w:rsidRPr="000635C0">
        <w:rPr>
          <w:rStyle w:val="StyleUnderline"/>
          <w:rFonts w:asciiTheme="minorHAnsi" w:hAnsiTheme="minorHAnsi" w:cstheme="minorHAnsi"/>
        </w:rPr>
        <w:t>ly</w:t>
      </w:r>
      <w:proofErr w:type="spellEnd"/>
      <w:r w:rsidRPr="000635C0">
        <w:rPr>
          <w:rStyle w:val="StyleUnderline"/>
          <w:rFonts w:asciiTheme="minorHAnsi" w:hAnsiTheme="minorHAnsi" w:cstheme="minorHAnsi"/>
        </w:rPr>
        <w:t xml:space="preserve">, “the practice of moral deliberation is responsive to experience, reason, argument, and thought experiments... </w:t>
      </w:r>
      <w:r w:rsidRPr="00442655">
        <w:rPr>
          <w:rStyle w:val="StyleUnderline"/>
          <w:rFonts w:asciiTheme="minorHAnsi" w:hAnsiTheme="minorHAnsi" w:cstheme="minorHAnsi"/>
          <w:highlight w:val="green"/>
        </w:rPr>
        <w:t xml:space="preserve">Such responsiveness is part of what it is to make a moral decision </w:t>
      </w:r>
      <w:r w:rsidRPr="000635C0">
        <w:rPr>
          <w:rStyle w:val="StyleUnderline"/>
          <w:rFonts w:asciiTheme="minorHAnsi" w:hAnsiTheme="minorHAnsi" w:cstheme="minorHAnsi"/>
        </w:rPr>
        <w:t xml:space="preserve">and part of what it is to try to live a moral life” (2000: 52)3. Likewise, </w:t>
      </w:r>
      <w:r w:rsidRPr="00442655">
        <w:rPr>
          <w:rStyle w:val="StyleUnderline"/>
          <w:rFonts w:asciiTheme="minorHAnsi" w:hAnsiTheme="minorHAnsi" w:cstheme="minorHAnsi"/>
          <w:highlight w:val="green"/>
        </w:rPr>
        <w:t xml:space="preserve">this </w:t>
      </w:r>
      <w:r w:rsidRPr="000635C0">
        <w:rPr>
          <w:rStyle w:val="StyleUnderline"/>
          <w:rFonts w:asciiTheme="minorHAnsi" w:hAnsiTheme="minorHAnsi" w:cstheme="minorHAnsi"/>
        </w:rPr>
        <w:t xml:space="preserve">same </w:t>
      </w:r>
      <w:r w:rsidRPr="00442655">
        <w:rPr>
          <w:rStyle w:val="StyleUnderline"/>
          <w:rFonts w:asciiTheme="minorHAnsi" w:hAnsiTheme="minorHAnsi" w:cstheme="minorHAnsi"/>
          <w:highlight w:val="green"/>
        </w:rPr>
        <w:t>deliberative activity implies an effort to acquire habits,</w:t>
      </w:r>
      <w:r w:rsidRPr="000635C0">
        <w:rPr>
          <w:rStyle w:val="StyleUnderline"/>
          <w:rFonts w:asciiTheme="minorHAnsi" w:hAnsiTheme="minorHAnsi" w:cstheme="minorHAnsi"/>
        </w:rPr>
        <w:t xml:space="preserve"> beliefs and principles </w:t>
      </w:r>
      <w:r w:rsidRPr="00442655">
        <w:rPr>
          <w:rStyle w:val="StyleUnderline"/>
          <w:rFonts w:asciiTheme="minorHAnsi" w:hAnsiTheme="minorHAnsi" w:cstheme="minorHAnsi"/>
          <w:highlight w:val="green"/>
        </w:rPr>
        <w:t xml:space="preserve">that contribute to </w:t>
      </w:r>
      <w:r w:rsidRPr="000635C0">
        <w:rPr>
          <w:rStyle w:val="StyleUnderline"/>
          <w:rFonts w:asciiTheme="minorHAnsi" w:hAnsiTheme="minorHAnsi" w:cstheme="minorHAnsi"/>
        </w:rPr>
        <w:t xml:space="preserve">a truly </w:t>
      </w:r>
      <w:r w:rsidRPr="00442655">
        <w:rPr>
          <w:rStyle w:val="StyleUnderline"/>
          <w:rFonts w:asciiTheme="minorHAnsi" w:hAnsiTheme="minorHAnsi" w:cstheme="minorHAnsi"/>
          <w:highlight w:val="green"/>
        </w:rPr>
        <w:t xml:space="preserve">free deliberation </w:t>
      </w:r>
      <w:r w:rsidRPr="000635C0">
        <w:rPr>
          <w:rFonts w:asciiTheme="minorHAnsi" w:eastAsia="Cambria" w:hAnsiTheme="minorHAnsi" w:cstheme="minorHAnsi"/>
          <w:sz w:val="16"/>
          <w:szCs w:val="16"/>
        </w:rPr>
        <w:t xml:space="preserve">which, in turn, can result in creative conclusions. For Peirce, as you get more habit-governed, you become </w:t>
      </w:r>
      <w:proofErr w:type="gramStart"/>
      <w:r w:rsidRPr="000635C0">
        <w:rPr>
          <w:rFonts w:asciiTheme="minorHAnsi" w:eastAsia="Cambria" w:hAnsiTheme="minorHAnsi" w:cstheme="minorHAnsi"/>
          <w:sz w:val="16"/>
          <w:szCs w:val="16"/>
        </w:rPr>
        <w:t>more creative and free</w:t>
      </w:r>
      <w:proofErr w:type="gramEnd"/>
      <w:r w:rsidRPr="000635C0">
        <w:rPr>
          <w:rFonts w:asciiTheme="minorHAnsi" w:eastAsia="Cambria" w:hAnsiTheme="minorHAnsi" w:cstheme="minorHAnsi"/>
          <w:sz w:val="16"/>
          <w:szCs w:val="16"/>
        </w:rPr>
        <w:t xml:space="preserve">, and your selfhood acquires </w:t>
      </w:r>
      <w:proofErr w:type="spellStart"/>
      <w:r w:rsidRPr="000635C0">
        <w:rPr>
          <w:rFonts w:asciiTheme="minorHAnsi" w:eastAsia="Cambria" w:hAnsiTheme="minorHAnsi" w:cstheme="minorHAnsi"/>
          <w:sz w:val="16"/>
          <w:szCs w:val="16"/>
        </w:rPr>
        <w:t>plas</w:t>
      </w:r>
      <w:proofErr w:type="spellEnd"/>
      <w:r w:rsidRPr="000635C0">
        <w:rPr>
          <w:rFonts w:asciiTheme="minorHAnsi" w:eastAsia="Cambria" w:hAnsiTheme="minorHAnsi" w:cstheme="minorHAnsi"/>
          <w:sz w:val="16"/>
          <w:szCs w:val="16"/>
        </w:rPr>
        <w:t xml:space="preserve">- </w:t>
      </w:r>
      <w:proofErr w:type="spellStart"/>
      <w:r w:rsidRPr="000635C0">
        <w:rPr>
          <w:rFonts w:asciiTheme="minorHAnsi" w:eastAsia="Cambria" w:hAnsiTheme="minorHAnsi" w:cstheme="minorHAnsi"/>
          <w:sz w:val="16"/>
          <w:szCs w:val="16"/>
        </w:rPr>
        <w:t>ticity</w:t>
      </w:r>
      <w:proofErr w:type="spellEnd"/>
      <w:r w:rsidRPr="000635C0">
        <w:rPr>
          <w:rFonts w:asciiTheme="minorHAnsi" w:eastAsia="Cambria" w:hAnsiTheme="minorHAnsi" w:cstheme="minorHAnsi"/>
          <w:sz w:val="16"/>
          <w:szCs w:val="16"/>
        </w:rPr>
        <w:t xml:space="preserve"> and receptiveness to experience4. Vincent </w:t>
      </w:r>
      <w:proofErr w:type="spellStart"/>
      <w:r w:rsidRPr="000635C0">
        <w:rPr>
          <w:rFonts w:asciiTheme="minorHAnsi" w:eastAsia="Cambria" w:hAnsiTheme="minorHAnsi" w:cstheme="minorHAnsi"/>
          <w:sz w:val="16"/>
          <w:szCs w:val="16"/>
        </w:rPr>
        <w:t>Colapietro</w:t>
      </w:r>
      <w:proofErr w:type="spellEnd"/>
      <w:r w:rsidRPr="000635C0">
        <w:rPr>
          <w:rFonts w:asciiTheme="minorHAnsi" w:eastAsia="Cambria" w:hAnsiTheme="minorHAnsi" w:cstheme="minorHAnsi"/>
          <w:sz w:val="16"/>
          <w:szCs w:val="16"/>
        </w:rPr>
        <w:t xml:space="preserve">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w:t>
      </w:r>
      <w:proofErr w:type="spellStart"/>
      <w:r w:rsidRPr="000635C0">
        <w:rPr>
          <w:rFonts w:asciiTheme="minorHAnsi" w:eastAsia="Cambria" w:hAnsiTheme="minorHAnsi" w:cstheme="minorHAnsi"/>
          <w:sz w:val="16"/>
          <w:szCs w:val="16"/>
        </w:rPr>
        <w:t>Colapietro</w:t>
      </w:r>
      <w:proofErr w:type="spellEnd"/>
      <w:r w:rsidRPr="000635C0">
        <w:rPr>
          <w:rFonts w:asciiTheme="minorHAnsi" w:eastAsia="Cambria" w:hAnsiTheme="minorHAnsi" w:cstheme="minorHAnsi"/>
          <w:sz w:val="16"/>
          <w:szCs w:val="16"/>
        </w:rPr>
        <w:t xml:space="preserve"> 1997: 270, 281). It is precisely this </w:t>
      </w:r>
      <w:proofErr w:type="spellStart"/>
      <w:r w:rsidRPr="000635C0">
        <w:rPr>
          <w:rFonts w:asciiTheme="minorHAnsi" w:eastAsia="Cambria" w:hAnsiTheme="minorHAnsi" w:cstheme="minorHAnsi"/>
          <w:sz w:val="16"/>
          <w:szCs w:val="16"/>
        </w:rPr>
        <w:t>experi</w:t>
      </w:r>
      <w:proofErr w:type="spellEnd"/>
      <w:r w:rsidRPr="000635C0">
        <w:rPr>
          <w:rFonts w:asciiTheme="minorHAnsi" w:eastAsia="Cambria" w:hAnsiTheme="minorHAnsi" w:cstheme="minorHAnsi"/>
          <w:sz w:val="16"/>
          <w:szCs w:val="16"/>
        </w:rPr>
        <w:t xml:space="preserve">- </w:t>
      </w:r>
      <w:proofErr w:type="spellStart"/>
      <w:r w:rsidRPr="000635C0">
        <w:rPr>
          <w:rFonts w:asciiTheme="minorHAnsi" w:eastAsia="Cambria" w:hAnsiTheme="minorHAnsi" w:cstheme="minorHAnsi"/>
          <w:sz w:val="16"/>
          <w:szCs w:val="16"/>
        </w:rPr>
        <w:t>ment</w:t>
      </w:r>
      <w:proofErr w:type="spellEnd"/>
      <w:r w:rsidRPr="000635C0">
        <w:rPr>
          <w:rFonts w:asciiTheme="minorHAnsi" w:eastAsia="Cambria" w:hAnsiTheme="minorHAnsi" w:cstheme="minorHAnsi"/>
          <w:sz w:val="16"/>
          <w:szCs w:val="16"/>
        </w:rPr>
        <w:t xml:space="preserve"> carried out within imagination that generates habits, because, as Peirce says in “A Survey of Pragmaticism”, “it is not the muscular action but the accompanying inward </w:t>
      </w:r>
      <w:proofErr w:type="spellStart"/>
      <w:r w:rsidRPr="000635C0">
        <w:rPr>
          <w:rFonts w:asciiTheme="minorHAnsi" w:eastAsia="Cambria" w:hAnsiTheme="minorHAnsi" w:cstheme="minorHAnsi"/>
          <w:sz w:val="16"/>
          <w:szCs w:val="16"/>
        </w:rPr>
        <w:t>ef</w:t>
      </w:r>
      <w:proofErr w:type="spellEnd"/>
      <w:r w:rsidRPr="000635C0">
        <w:rPr>
          <w:rFonts w:asciiTheme="minorHAnsi" w:eastAsia="Cambria" w:hAnsiTheme="minorHAnsi" w:cstheme="minorHAnsi"/>
          <w:sz w:val="16"/>
          <w:szCs w:val="16"/>
        </w:rPr>
        <w:t xml:space="preserve">- forts, the acts of imagination, that produce the habit” (CP 5.479, 1907). Habits are regular ways of thinking, </w:t>
      </w:r>
      <w:proofErr w:type="gramStart"/>
      <w:r w:rsidRPr="000635C0">
        <w:rPr>
          <w:rFonts w:asciiTheme="minorHAnsi" w:eastAsia="Cambria" w:hAnsiTheme="minorHAnsi" w:cstheme="minorHAnsi"/>
          <w:sz w:val="16"/>
          <w:szCs w:val="16"/>
        </w:rPr>
        <w:t>perceiving</w:t>
      </w:r>
      <w:proofErr w:type="gramEnd"/>
      <w:r w:rsidRPr="000635C0">
        <w:rPr>
          <w:rFonts w:asciiTheme="minorHAnsi" w:eastAsia="Cambria" w:hAnsiTheme="minorHAnsi" w:cstheme="minorHAnsi"/>
          <w:sz w:val="16"/>
          <w:szCs w:val="16"/>
        </w:rPr>
        <w:t xml:space="preserve"> and interpreting that generate actions. As such, habits have a huge influence on human behavior, manifest themselves in the con- </w:t>
      </w:r>
      <w:proofErr w:type="spellStart"/>
      <w:r w:rsidRPr="000635C0">
        <w:rPr>
          <w:rFonts w:asciiTheme="minorHAnsi" w:eastAsia="Cambria" w:hAnsiTheme="minorHAnsi" w:cstheme="minorHAnsi"/>
          <w:sz w:val="16"/>
          <w:szCs w:val="16"/>
        </w:rPr>
        <w:t>crete</w:t>
      </w:r>
      <w:proofErr w:type="spellEnd"/>
      <w:r w:rsidRPr="000635C0">
        <w:rPr>
          <w:rFonts w:asciiTheme="minorHAnsi" w:eastAsia="Cambria" w:hAnsiTheme="minorHAnsi" w:cstheme="minorHAnsi"/>
          <w:sz w:val="16"/>
          <w:szCs w:val="16"/>
        </w:rPr>
        <w:t xml:space="preserve"> things we do and, at the same time, are formed within those same activities. Even more, according to Peirce</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 xml:space="preserve">the activity takes </w:t>
      </w:r>
      <w:r w:rsidRPr="000635C0">
        <w:rPr>
          <w:rStyle w:val="StyleUnderline"/>
          <w:rFonts w:asciiTheme="minorHAnsi" w:hAnsiTheme="minorHAnsi" w:cstheme="minorHAnsi"/>
        </w:rPr>
        <w:t xml:space="preserve">the </w:t>
      </w:r>
      <w:r w:rsidRPr="00442655">
        <w:rPr>
          <w:rStyle w:val="StyleUnderline"/>
          <w:rFonts w:asciiTheme="minorHAnsi" w:hAnsiTheme="minorHAnsi" w:cstheme="minorHAnsi"/>
          <w:highlight w:val="green"/>
        </w:rPr>
        <w:t xml:space="preserve">form of experimentation </w:t>
      </w:r>
      <w:r w:rsidRPr="000635C0">
        <w:rPr>
          <w:rStyle w:val="StyleUnderline"/>
          <w:rFonts w:asciiTheme="minorHAnsi" w:hAnsiTheme="minorHAnsi" w:cstheme="minorHAnsi"/>
        </w:rPr>
        <w:t xml:space="preserve">in the inner world; </w:t>
      </w:r>
      <w:r w:rsidRPr="00442655">
        <w:rPr>
          <w:rStyle w:val="StyleUnderline"/>
          <w:rFonts w:asciiTheme="minorHAnsi" w:hAnsiTheme="minorHAnsi" w:cstheme="minorHAnsi"/>
          <w:highlight w:val="green"/>
        </w:rPr>
        <w:t xml:space="preserve">and </w:t>
      </w:r>
      <w:r w:rsidRPr="000635C0">
        <w:rPr>
          <w:rStyle w:val="StyleUnderline"/>
          <w:rFonts w:asciiTheme="minorHAnsi" w:hAnsiTheme="minorHAnsi" w:cstheme="minorHAnsi"/>
        </w:rPr>
        <w:t xml:space="preserve">the conclusion (if it comes to a definite conclusion), is that under given conditions, the interpreter will have formed the habit of acting </w:t>
      </w:r>
      <w:proofErr w:type="gramStart"/>
      <w:r w:rsidRPr="000635C0">
        <w:rPr>
          <w:rStyle w:val="StyleUnderline"/>
          <w:rFonts w:asciiTheme="minorHAnsi" w:hAnsiTheme="minorHAnsi" w:cstheme="minorHAnsi"/>
        </w:rPr>
        <w:t>in a given</w:t>
      </w:r>
      <w:proofErr w:type="gramEnd"/>
      <w:r w:rsidRPr="000635C0">
        <w:rPr>
          <w:rStyle w:val="StyleUnderline"/>
          <w:rFonts w:asciiTheme="minorHAnsi" w:hAnsiTheme="minorHAnsi" w:cstheme="minorHAnsi"/>
        </w:rPr>
        <w:t xml:space="preserve"> way whenever he may desire a given kind of result. </w:t>
      </w:r>
      <w:r w:rsidRPr="00442655">
        <w:rPr>
          <w:rStyle w:val="StyleUnderline"/>
          <w:rFonts w:asciiTheme="minorHAnsi" w:hAnsiTheme="minorHAnsi" w:cstheme="minorHAnsi"/>
          <w:highlight w:val="green"/>
        </w:rPr>
        <w:t xml:space="preserve">The </w:t>
      </w:r>
      <w:r w:rsidRPr="000635C0">
        <w:rPr>
          <w:rStyle w:val="StyleUnderline"/>
          <w:rFonts w:asciiTheme="minorHAnsi" w:hAnsiTheme="minorHAnsi" w:cstheme="minorHAnsi"/>
        </w:rPr>
        <w:t xml:space="preserve">real and </w:t>
      </w:r>
      <w:r w:rsidRPr="00442655">
        <w:rPr>
          <w:rStyle w:val="StyleUnderline"/>
          <w:rFonts w:asciiTheme="minorHAnsi" w:hAnsiTheme="minorHAnsi" w:cstheme="minorHAnsi"/>
          <w:highlight w:val="green"/>
        </w:rPr>
        <w:t xml:space="preserve">living </w:t>
      </w:r>
      <w:r w:rsidRPr="000635C0">
        <w:rPr>
          <w:rStyle w:val="StyleUnderline"/>
          <w:rFonts w:asciiTheme="minorHAnsi" w:hAnsiTheme="minorHAnsi" w:cstheme="minorHAnsi"/>
        </w:rPr>
        <w:t xml:space="preserve">logical </w:t>
      </w:r>
      <w:r w:rsidRPr="00442655">
        <w:rPr>
          <w:rStyle w:val="StyleUnderline"/>
          <w:rFonts w:asciiTheme="minorHAnsi" w:hAnsiTheme="minorHAnsi" w:cstheme="minorHAnsi"/>
          <w:highlight w:val="green"/>
        </w:rPr>
        <w:t xml:space="preserve">conclusion is </w:t>
      </w:r>
      <w:r w:rsidRPr="000635C0">
        <w:rPr>
          <w:rStyle w:val="StyleUnderline"/>
          <w:rFonts w:asciiTheme="minorHAnsi" w:hAnsiTheme="minorHAnsi" w:cstheme="minorHAnsi"/>
        </w:rPr>
        <w:t xml:space="preserve">that </w:t>
      </w:r>
      <w:r w:rsidRPr="00442655">
        <w:rPr>
          <w:rStyle w:val="StyleUnderline"/>
          <w:rFonts w:asciiTheme="minorHAnsi" w:hAnsiTheme="minorHAnsi" w:cstheme="minorHAnsi"/>
          <w:highlight w:val="green"/>
        </w:rPr>
        <w:t>habit</w:t>
      </w:r>
      <w:r w:rsidRPr="00442655">
        <w:rPr>
          <w:rFonts w:asciiTheme="minorHAnsi" w:eastAsia="Cambria" w:hAnsiTheme="minorHAnsi" w:cstheme="minorHAnsi"/>
          <w:szCs w:val="16"/>
          <w:highlight w:val="green"/>
        </w:rPr>
        <w:t xml:space="preserve"> </w:t>
      </w:r>
      <w:r w:rsidRPr="000635C0">
        <w:rPr>
          <w:rFonts w:asciiTheme="minorHAnsi" w:eastAsia="Cambria" w:hAnsiTheme="minorHAnsi" w:cstheme="minorHAnsi"/>
          <w:sz w:val="16"/>
          <w:szCs w:val="16"/>
        </w:rPr>
        <w:t xml:space="preserve">(CP 5.491, 1907). Much more evidence could be given to support the view that habits are virtually decided (CP 2.435, c.1893) </w:t>
      </w:r>
      <w:proofErr w:type="gramStart"/>
      <w:r w:rsidRPr="000635C0">
        <w:rPr>
          <w:rFonts w:asciiTheme="minorHAnsi" w:eastAsia="Cambria" w:hAnsiTheme="minorHAnsi" w:cstheme="minorHAnsi"/>
          <w:sz w:val="16"/>
          <w:szCs w:val="16"/>
        </w:rPr>
        <w:t>and also</w:t>
      </w:r>
      <w:proofErr w:type="gramEnd"/>
      <w:r w:rsidRPr="000635C0">
        <w:rPr>
          <w:rFonts w:asciiTheme="minorHAnsi" w:eastAsia="Cambria" w:hAnsiTheme="minorHAnsi" w:cstheme="minorHAnsi"/>
          <w:sz w:val="16"/>
          <w:szCs w:val="16"/>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0635C0">
        <w:rPr>
          <w:rFonts w:asciiTheme="minorHAnsi" w:eastAsia="Cambria" w:hAnsiTheme="minorHAnsi" w:cstheme="minorHAnsi"/>
          <w:sz w:val="16"/>
          <w:szCs w:val="16"/>
        </w:rPr>
        <w:t>in itself an</w:t>
      </w:r>
      <w:proofErr w:type="gramEnd"/>
      <w:r w:rsidRPr="000635C0">
        <w:rPr>
          <w:rFonts w:asciiTheme="minorHAnsi" w:eastAsia="Cambria" w:hAnsiTheme="minorHAnsi" w:cstheme="minorHAnsi"/>
          <w:sz w:val="16"/>
          <w:szCs w:val="16"/>
        </w:rPr>
        <w:t xml:space="preserve"> experiment which may have unexpected consequences that impose themselves upon the deliberative subject. </w:t>
      </w:r>
    </w:p>
    <w:p w14:paraId="12514DA9" w14:textId="77777777" w:rsidR="00F46629" w:rsidRDefault="00F46629" w:rsidP="00F46629">
      <w:pPr>
        <w:pStyle w:val="Heading4"/>
        <w:spacing w:before="0" w:line="276" w:lineRule="auto"/>
        <w:rPr>
          <w:rFonts w:asciiTheme="minorHAnsi" w:eastAsia="MS Gothic" w:hAnsiTheme="minorHAnsi" w:cstheme="minorHAnsi"/>
        </w:rPr>
      </w:pPr>
      <w:r w:rsidRPr="000635C0">
        <w:rPr>
          <w:rFonts w:asciiTheme="minorHAnsi" w:eastAsia="MS Gothic" w:hAnsiTheme="minorHAnsi" w:cstheme="minorHAnsi"/>
        </w:rPr>
        <w:t xml:space="preserve">Thus, the standard is </w:t>
      </w:r>
      <w:r>
        <w:rPr>
          <w:rFonts w:asciiTheme="minorHAnsi" w:eastAsia="MS Gothic" w:hAnsiTheme="minorHAnsi" w:cstheme="minorHAnsi"/>
        </w:rPr>
        <w:t>consistency with pragmatic deliberation</w:t>
      </w:r>
      <w:r w:rsidRPr="000635C0">
        <w:rPr>
          <w:rFonts w:asciiTheme="minorHAnsi" w:eastAsia="MS Gothic" w:hAnsiTheme="minorHAnsi" w:cstheme="minorHAnsi"/>
        </w:rPr>
        <w:t xml:space="preserve">. </w:t>
      </w:r>
    </w:p>
    <w:p w14:paraId="541D0929" w14:textId="78F54FA5" w:rsidR="00F46629" w:rsidRPr="00052915" w:rsidRDefault="00F46629" w:rsidP="00F46629">
      <w:pPr>
        <w:pStyle w:val="Heading4"/>
        <w:rPr>
          <w:rFonts w:cs="Calibri"/>
          <w:u w:val="single"/>
        </w:rPr>
      </w:pPr>
      <w:r>
        <w:t xml:space="preserve">Impact Calc – deliberation is procedural, which means that agents ought to act in a deliberative fashion by employing the pragmatic procedure of deliberation, not the substance or conditions where deliberation can arise. </w:t>
      </w:r>
      <w:r w:rsidRPr="000635C0">
        <w:rPr>
          <w:rFonts w:cs="Calibri"/>
        </w:rPr>
        <w:t xml:space="preserve">To clarify, consequences are a </w:t>
      </w:r>
      <w:r w:rsidRPr="000635C0">
        <w:rPr>
          <w:rFonts w:cs="Calibri"/>
          <w:u w:val="single"/>
        </w:rPr>
        <w:t>sequencing question.</w:t>
      </w:r>
    </w:p>
    <w:p w14:paraId="5E7B4122" w14:textId="42A09ED2" w:rsidR="00F46629" w:rsidRDefault="00F46629" w:rsidP="00F46629">
      <w:pPr>
        <w:pStyle w:val="Heading4"/>
      </w:pPr>
      <w:r>
        <w:t>Prefer Additionally</w:t>
      </w:r>
    </w:p>
    <w:p w14:paraId="26F9B6EE" w14:textId="2DEAFB81" w:rsidR="00F46629" w:rsidRPr="000635C0" w:rsidRDefault="00625EA5" w:rsidP="00F46629">
      <w:pPr>
        <w:pStyle w:val="Heading4"/>
        <w:spacing w:before="0" w:line="276" w:lineRule="auto"/>
        <w:rPr>
          <w:rFonts w:asciiTheme="minorHAnsi" w:hAnsiTheme="minorHAnsi" w:cstheme="minorHAnsi"/>
        </w:rPr>
      </w:pPr>
      <w:r>
        <w:rPr>
          <w:rFonts w:asciiTheme="minorHAnsi" w:hAnsiTheme="minorHAnsi" w:cstheme="minorHAnsi"/>
        </w:rPr>
        <w:t>1</w:t>
      </w:r>
      <w:r w:rsidR="00F46629" w:rsidRPr="000635C0">
        <w:rPr>
          <w:rFonts w:asciiTheme="minorHAnsi" w:hAnsiTheme="minorHAnsi" w:cstheme="minorHAnsi"/>
        </w:rPr>
        <w:t xml:space="preserve">] impacts cannot be isolated from their history and the only way to test the validity of truth is through application. </w:t>
      </w:r>
    </w:p>
    <w:p w14:paraId="54EB9DBA" w14:textId="77777777" w:rsidR="00F46629" w:rsidRPr="000635C0" w:rsidRDefault="00F46629" w:rsidP="00F46629">
      <w:pPr>
        <w:pStyle w:val="Analytics"/>
        <w:spacing w:after="0" w:line="276" w:lineRule="auto"/>
        <w:rPr>
          <w:rFonts w:asciiTheme="minorHAnsi" w:hAnsiTheme="minorHAnsi" w:cstheme="minorHAnsi"/>
          <w:sz w:val="16"/>
          <w:szCs w:val="16"/>
        </w:rPr>
      </w:pPr>
      <w:r w:rsidRPr="000635C0">
        <w:rPr>
          <w:rFonts w:asciiTheme="minorHAnsi" w:hAnsiTheme="minorHAnsi" w:cstheme="minorHAnsi"/>
          <w:b/>
          <w:bCs/>
        </w:rPr>
        <w:t>Dewey 02</w:t>
      </w:r>
      <w:r w:rsidRPr="000635C0">
        <w:rPr>
          <w:rFonts w:asciiTheme="minorHAnsi" w:hAnsiTheme="minorHAnsi" w:cstheme="minorHAnsi"/>
        </w:rPr>
        <w:t xml:space="preserve"> [</w:t>
      </w:r>
      <w:r w:rsidRPr="000635C0">
        <w:rPr>
          <w:rFonts w:asciiTheme="minorHAnsi" w:hAnsiTheme="minorHAnsi" w:cstheme="minorHAnsi"/>
          <w:sz w:val="16"/>
          <w:szCs w:val="16"/>
        </w:rPr>
        <w:t>John Dewey (head of the Philosophy Department at the University of Chicago). “The Evolutionary Method as Applied to Morality: II. Its Significance for Conduct.” The Philosophical Review, Vol. 11, No. 4 (</w:t>
      </w:r>
      <w:proofErr w:type="gramStart"/>
      <w:r w:rsidRPr="000635C0">
        <w:rPr>
          <w:rFonts w:asciiTheme="minorHAnsi" w:hAnsiTheme="minorHAnsi" w:cstheme="minorHAnsi"/>
          <w:sz w:val="16"/>
          <w:szCs w:val="16"/>
        </w:rPr>
        <w:t>Jul.,</w:t>
      </w:r>
      <w:proofErr w:type="gramEnd"/>
      <w:r w:rsidRPr="000635C0">
        <w:rPr>
          <w:rFonts w:asciiTheme="minorHAnsi" w:hAnsiTheme="minorHAnsi" w:cstheme="minorHAnsi"/>
          <w:sz w:val="16"/>
          <w:szCs w:val="16"/>
        </w:rPr>
        <w:t xml:space="preserve"> 1902), pp. 353-371. Accessed 12/31/20. </w:t>
      </w:r>
      <w:hyperlink r:id="rId6" w:history="1">
        <w:r w:rsidRPr="000635C0">
          <w:rPr>
            <w:rStyle w:val="Hyperlink"/>
            <w:rFonts w:asciiTheme="minorHAnsi" w:hAnsiTheme="minorHAnsi" w:cstheme="minorHAnsi"/>
            <w:sz w:val="16"/>
            <w:szCs w:val="16"/>
          </w:rPr>
          <w:t>https://www.jstor.org/stable/pdf/2176470.pdf</w:t>
        </w:r>
      </w:hyperlink>
      <w:r w:rsidRPr="000635C0">
        <w:rPr>
          <w:rFonts w:asciiTheme="minorHAnsi" w:hAnsiTheme="minorHAnsi" w:cstheme="minorHAnsi"/>
          <w:sz w:val="16"/>
          <w:szCs w:val="16"/>
        </w:rPr>
        <w:t xml:space="preserve"> //Recut Xu]</w:t>
      </w:r>
    </w:p>
    <w:p w14:paraId="6E0EDD88" w14:textId="77777777" w:rsidR="00F46629" w:rsidRPr="000635C0" w:rsidRDefault="00F46629" w:rsidP="00F46629">
      <w:pPr>
        <w:spacing w:after="0" w:line="276" w:lineRule="auto"/>
        <w:rPr>
          <w:rFonts w:asciiTheme="minorHAnsi" w:hAnsiTheme="minorHAnsi" w:cstheme="minorHAnsi"/>
          <w:sz w:val="14"/>
        </w:rPr>
      </w:pPr>
      <w:r w:rsidRPr="000635C0">
        <w:rPr>
          <w:rStyle w:val="Emphasis"/>
          <w:rFonts w:asciiTheme="minorHAnsi" w:hAnsiTheme="minorHAnsi" w:cstheme="minorHAnsi"/>
          <w:b w:val="0"/>
          <w:iCs w:val="0"/>
          <w:sz w:val="14"/>
          <w:u w:val="none"/>
        </w:rPr>
        <w:t xml:space="preserve">The problem of the best method of arriving at correct </w:t>
      </w:r>
      <w:proofErr w:type="spellStart"/>
      <w:r w:rsidRPr="000635C0">
        <w:rPr>
          <w:rStyle w:val="Emphasis"/>
          <w:rFonts w:asciiTheme="minorHAnsi" w:hAnsiTheme="minorHAnsi" w:cstheme="minorHAnsi"/>
          <w:b w:val="0"/>
          <w:iCs w:val="0"/>
          <w:sz w:val="14"/>
          <w:u w:val="none"/>
        </w:rPr>
        <w:t>judg</w:t>
      </w:r>
      <w:proofErr w:type="spellEnd"/>
      <w:r w:rsidRPr="000635C0">
        <w:rPr>
          <w:rStyle w:val="Emphasis"/>
          <w:rFonts w:asciiTheme="minorHAnsi" w:hAnsiTheme="minorHAnsi" w:cstheme="minorHAnsi"/>
          <w:b w:val="0"/>
          <w:iCs w:val="0"/>
          <w:sz w:val="14"/>
          <w:u w:val="none"/>
        </w:rPr>
        <w:t xml:space="preserve">- </w:t>
      </w:r>
      <w:proofErr w:type="spellStart"/>
      <w:r w:rsidRPr="000635C0">
        <w:rPr>
          <w:rStyle w:val="Emphasis"/>
          <w:rFonts w:asciiTheme="minorHAnsi" w:hAnsiTheme="minorHAnsi" w:cstheme="minorHAnsi"/>
          <w:b w:val="0"/>
          <w:iCs w:val="0"/>
          <w:sz w:val="14"/>
          <w:u w:val="none"/>
        </w:rPr>
        <w:t>ments</w:t>
      </w:r>
      <w:proofErr w:type="spellEnd"/>
      <w:r w:rsidRPr="000635C0">
        <w:rPr>
          <w:rStyle w:val="Emphasis"/>
          <w:rFonts w:asciiTheme="minorHAnsi" w:hAnsiTheme="minorHAnsi" w:cstheme="minorHAnsi"/>
          <w:b w:val="0"/>
          <w:iCs w:val="0"/>
          <w:sz w:val="14"/>
          <w:u w:val="none"/>
        </w:rPr>
        <w:t xml:space="preserve"> on points of moral worth, necessarily traverses ground covered by the time-honored and time-worn theories of intuition- </w:t>
      </w:r>
      <w:proofErr w:type="spellStart"/>
      <w:r w:rsidRPr="000635C0">
        <w:rPr>
          <w:rStyle w:val="Emphasis"/>
          <w:rFonts w:asciiTheme="minorHAnsi" w:hAnsiTheme="minorHAnsi" w:cstheme="minorHAnsi"/>
          <w:b w:val="0"/>
          <w:iCs w:val="0"/>
          <w:sz w:val="14"/>
          <w:u w:val="none"/>
        </w:rPr>
        <w:t>alism</w:t>
      </w:r>
      <w:proofErr w:type="spellEnd"/>
      <w:r w:rsidRPr="000635C0">
        <w:rPr>
          <w:rStyle w:val="Emphasis"/>
          <w:rFonts w:asciiTheme="minorHAnsi" w:hAnsiTheme="minorHAnsi" w:cstheme="minorHAnsi"/>
          <w:b w:val="0"/>
          <w:iCs w:val="0"/>
          <w:sz w:val="14"/>
          <w:u w:val="none"/>
        </w:rPr>
        <w:t xml:space="preserve"> and empiricism. Even at the risk of threshing old straw, it will be advisable to compare the evolutionary method with these other points of view. In such a comparison, however, it is to be borne in mind that the sole point under review is that of the log- </w:t>
      </w:r>
      <w:proofErr w:type="spellStart"/>
      <w:r w:rsidRPr="000635C0">
        <w:rPr>
          <w:rStyle w:val="Emphasis"/>
          <w:rFonts w:asciiTheme="minorHAnsi" w:hAnsiTheme="minorHAnsi" w:cstheme="minorHAnsi"/>
          <w:b w:val="0"/>
          <w:iCs w:val="0"/>
          <w:sz w:val="14"/>
          <w:u w:val="none"/>
        </w:rPr>
        <w:t>ical</w:t>
      </w:r>
      <w:proofErr w:type="spellEnd"/>
      <w:r w:rsidRPr="000635C0">
        <w:rPr>
          <w:rStyle w:val="Emphasis"/>
          <w:rFonts w:asciiTheme="minorHAnsi" w:hAnsiTheme="minorHAnsi" w:cstheme="minorHAnsi"/>
          <w:b w:val="0"/>
          <w:iCs w:val="0"/>
          <w:sz w:val="14"/>
          <w:u w:val="none"/>
        </w:rPr>
        <w:t xml:space="preserve"> relationship of the theory examined to the meaning and </w:t>
      </w:r>
      <w:proofErr w:type="spellStart"/>
      <w:r w:rsidRPr="000635C0">
        <w:rPr>
          <w:rStyle w:val="Emphasis"/>
          <w:rFonts w:asciiTheme="minorHAnsi" w:hAnsiTheme="minorHAnsi" w:cstheme="minorHAnsi"/>
          <w:b w:val="0"/>
          <w:iCs w:val="0"/>
          <w:sz w:val="14"/>
          <w:u w:val="none"/>
        </w:rPr>
        <w:t>sanc</w:t>
      </w:r>
      <w:proofErr w:type="spellEnd"/>
      <w:r w:rsidRPr="000635C0">
        <w:rPr>
          <w:rStyle w:val="Emphasis"/>
          <w:rFonts w:asciiTheme="minorHAnsi" w:hAnsiTheme="minorHAnsi" w:cstheme="minorHAnsi"/>
          <w:b w:val="0"/>
          <w:iCs w:val="0"/>
          <w:sz w:val="14"/>
          <w:u w:val="none"/>
        </w:rPr>
        <w:t xml:space="preserve">- </w:t>
      </w:r>
      <w:proofErr w:type="spellStart"/>
      <w:r w:rsidRPr="000635C0">
        <w:rPr>
          <w:rStyle w:val="Emphasis"/>
          <w:rFonts w:asciiTheme="minorHAnsi" w:hAnsiTheme="minorHAnsi" w:cstheme="minorHAnsi"/>
          <w:b w:val="0"/>
          <w:iCs w:val="0"/>
          <w:sz w:val="14"/>
          <w:u w:val="none"/>
        </w:rPr>
        <w:t>tion</w:t>
      </w:r>
      <w:proofErr w:type="spellEnd"/>
      <w:r w:rsidRPr="000635C0">
        <w:rPr>
          <w:rStyle w:val="Emphasis"/>
          <w:rFonts w:asciiTheme="minorHAnsi" w:hAnsiTheme="minorHAnsi" w:cstheme="minorHAnsi"/>
          <w:b w:val="0"/>
          <w:iCs w:val="0"/>
          <w:sz w:val="14"/>
          <w:u w:val="none"/>
        </w:rPr>
        <w:t xml:space="preserve"> of our moral judgments. The question is not whether or </w:t>
      </w:r>
      <w:proofErr w:type="spellStart"/>
      <w:proofErr w:type="gramStart"/>
      <w:r w:rsidRPr="000635C0">
        <w:rPr>
          <w:rStyle w:val="Emphasis"/>
          <w:rFonts w:asciiTheme="minorHAnsi" w:hAnsiTheme="minorHAnsi" w:cstheme="minorHAnsi"/>
          <w:b w:val="0"/>
          <w:iCs w:val="0"/>
          <w:sz w:val="14"/>
          <w:u w:val="none"/>
        </w:rPr>
        <w:t>no</w:t>
      </w:r>
      <w:proofErr w:type="spellEnd"/>
      <w:proofErr w:type="gramEnd"/>
      <w:r w:rsidRPr="000635C0">
        <w:rPr>
          <w:rStyle w:val="Emphasis"/>
          <w:rFonts w:asciiTheme="minorHAnsi" w:hAnsiTheme="minorHAnsi" w:cstheme="minorHAnsi"/>
          <w:b w:val="0"/>
          <w:iCs w:val="0"/>
          <w:sz w:val="14"/>
          <w:u w:val="none"/>
        </w:rPr>
        <w:t xml:space="preserve"> there are intuitions; whether or no they can be utilized in special cases, or whether or </w:t>
      </w:r>
      <w:proofErr w:type="spellStart"/>
      <w:r w:rsidRPr="000635C0">
        <w:rPr>
          <w:rStyle w:val="Emphasis"/>
          <w:rFonts w:asciiTheme="minorHAnsi" w:hAnsiTheme="minorHAnsi" w:cstheme="minorHAnsi"/>
          <w:b w:val="0"/>
          <w:iCs w:val="0"/>
          <w:sz w:val="14"/>
          <w:u w:val="none"/>
        </w:rPr>
        <w:t>no</w:t>
      </w:r>
      <w:proofErr w:type="spellEnd"/>
      <w:r w:rsidRPr="000635C0">
        <w:rPr>
          <w:rStyle w:val="Emphasis"/>
          <w:rFonts w:asciiTheme="minorHAnsi" w:hAnsiTheme="minorHAnsi" w:cstheme="minorHAnsi"/>
          <w:b w:val="0"/>
          <w:iCs w:val="0"/>
          <w:sz w:val="14"/>
          <w:u w:val="none"/>
        </w:rPr>
        <w:t xml:space="preserve"> all supposed intuitions can be accounted for as products of associative memory. The problem is not one of fact but of value. It is a logical problem. If we suppose such necessary and universal beliefs as go by the name of ' intuition' to exist, does such existence settle anything regarding the valid- </w:t>
      </w:r>
      <w:proofErr w:type="spellStart"/>
      <w:r w:rsidRPr="000635C0">
        <w:rPr>
          <w:rStyle w:val="Emphasis"/>
          <w:rFonts w:asciiTheme="minorHAnsi" w:hAnsiTheme="minorHAnsi" w:cstheme="minorHAnsi"/>
          <w:b w:val="0"/>
          <w:iCs w:val="0"/>
          <w:sz w:val="14"/>
          <w:u w:val="none"/>
        </w:rPr>
        <w:t>ity</w:t>
      </w:r>
      <w:proofErr w:type="spellEnd"/>
      <w:r w:rsidRPr="000635C0">
        <w:rPr>
          <w:rStyle w:val="Emphasis"/>
          <w:rFonts w:asciiTheme="minorHAnsi" w:hAnsiTheme="minorHAnsi" w:cstheme="minorHAnsi"/>
          <w:b w:val="0"/>
          <w:iCs w:val="0"/>
          <w:sz w:val="14"/>
          <w:u w:val="none"/>
        </w:rPr>
        <w:t xml:space="preserve"> of what is believed, either in general or in part? It is a question of the relation of the intuition to fact -to the moral </w:t>
      </w:r>
      <w:proofErr w:type="gramStart"/>
      <w:r w:rsidRPr="000635C0">
        <w:rPr>
          <w:rStyle w:val="Emphasis"/>
          <w:rFonts w:asciiTheme="minorHAnsi" w:hAnsiTheme="minorHAnsi" w:cstheme="minorHAnsi"/>
          <w:b w:val="0"/>
          <w:iCs w:val="0"/>
          <w:sz w:val="14"/>
          <w:u w:val="none"/>
        </w:rPr>
        <w:t>order in reality</w:t>
      </w:r>
      <w:proofErr w:type="gramEnd"/>
      <w:r w:rsidRPr="000635C0">
        <w:rPr>
          <w:rStyle w:val="Emphasis"/>
          <w:rFonts w:asciiTheme="minorHAnsi" w:hAnsiTheme="minorHAnsi" w:cstheme="minorHAnsi"/>
          <w:b w:val="0"/>
          <w:iCs w:val="0"/>
          <w:sz w:val="14"/>
          <w:u w:val="none"/>
        </w:rPr>
        <w:t xml:space="preserve">. </w:t>
      </w:r>
      <w:r w:rsidRPr="00442655">
        <w:rPr>
          <w:rStyle w:val="StyleUnderline"/>
          <w:rFonts w:asciiTheme="minorHAnsi" w:hAnsiTheme="minorHAnsi" w:cstheme="minorHAnsi"/>
          <w:highlight w:val="green"/>
        </w:rPr>
        <w:t>Under</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what conditions alone</w:t>
      </w:r>
      <w:r w:rsidRPr="000635C0">
        <w:rPr>
          <w:rStyle w:val="StyleUnderline"/>
          <w:rFonts w:asciiTheme="minorHAnsi" w:hAnsiTheme="minorHAnsi" w:cstheme="minorHAnsi"/>
        </w:rPr>
        <w:t xml:space="preserve">, and in what measure or degree, </w:t>
      </w:r>
      <w:r w:rsidRPr="00442655">
        <w:rPr>
          <w:rStyle w:val="StyleUnderline"/>
          <w:rFonts w:asciiTheme="minorHAnsi" w:hAnsiTheme="minorHAnsi" w:cstheme="minorHAnsi"/>
          <w:highlight w:val="green"/>
        </w:rPr>
        <w:t>are we justified in</w:t>
      </w:r>
      <w:r w:rsidRPr="000635C0">
        <w:rPr>
          <w:rStyle w:val="StyleUnderline"/>
          <w:rFonts w:asciiTheme="minorHAnsi" w:hAnsiTheme="minorHAnsi" w:cstheme="minorHAnsi"/>
        </w:rPr>
        <w:t xml:space="preserve"> arguing from the existence of </w:t>
      </w:r>
      <w:r w:rsidRPr="00442655">
        <w:rPr>
          <w:rStyle w:val="StyleUnderline"/>
          <w:rFonts w:asciiTheme="minorHAnsi" w:hAnsiTheme="minorHAnsi" w:cstheme="minorHAnsi"/>
          <w:highlight w:val="green"/>
        </w:rPr>
        <w:t>moral intuitions as mental</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states</w:t>
      </w:r>
      <w:r w:rsidRPr="000635C0">
        <w:rPr>
          <w:rStyle w:val="StyleUnderline"/>
          <w:rFonts w:asciiTheme="minorHAnsi" w:hAnsiTheme="minorHAnsi" w:cstheme="minorHAnsi"/>
        </w:rPr>
        <w:t xml:space="preserve"> and acts </w:t>
      </w:r>
      <w:r w:rsidRPr="00442655">
        <w:rPr>
          <w:rStyle w:val="StyleUnderline"/>
          <w:rFonts w:asciiTheme="minorHAnsi" w:hAnsiTheme="minorHAnsi" w:cstheme="minorHAnsi"/>
          <w:highlight w:val="green"/>
        </w:rPr>
        <w:t>to facts</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taken</w:t>
      </w:r>
      <w:r w:rsidRPr="000635C0">
        <w:rPr>
          <w:rStyle w:val="StyleUnderline"/>
          <w:rFonts w:asciiTheme="minorHAnsi" w:hAnsiTheme="minorHAnsi" w:cstheme="minorHAnsi"/>
        </w:rPr>
        <w:t xml:space="preserve"> to correspond </w:t>
      </w:r>
      <w:r w:rsidRPr="00442655">
        <w:rPr>
          <w:rStyle w:val="StyleUnderline"/>
          <w:rFonts w:asciiTheme="minorHAnsi" w:hAnsiTheme="minorHAnsi" w:cstheme="minorHAnsi"/>
          <w:highlight w:val="green"/>
        </w:rPr>
        <w:t xml:space="preserve">to </w:t>
      </w:r>
      <w:proofErr w:type="gramStart"/>
      <w:r w:rsidRPr="00442655">
        <w:rPr>
          <w:rStyle w:val="StyleUnderline"/>
          <w:rFonts w:asciiTheme="minorHAnsi" w:hAnsiTheme="minorHAnsi" w:cstheme="minorHAnsi"/>
          <w:highlight w:val="green"/>
        </w:rPr>
        <w:t>them</w:t>
      </w:r>
      <w:r w:rsidRPr="000635C0">
        <w:rPr>
          <w:rStyle w:val="StyleUnderline"/>
          <w:rFonts w:asciiTheme="minorHAnsi" w:hAnsiTheme="minorHAnsi" w:cstheme="minorHAnsi"/>
        </w:rPr>
        <w:t xml:space="preserve"> ?</w:t>
      </w:r>
      <w:proofErr w:type="gramEnd"/>
      <w:r w:rsidRPr="000635C0">
        <w:rPr>
          <w:rStyle w:val="StyleUnderline"/>
          <w:rFonts w:asciiTheme="minorHAnsi" w:hAnsiTheme="minorHAnsi" w:cstheme="minorHAnsi"/>
        </w:rPr>
        <w:t xml:space="preserve"> </w:t>
      </w:r>
      <w:r w:rsidRPr="000635C0">
        <w:rPr>
          <w:rFonts w:asciiTheme="minorHAnsi" w:hAnsiTheme="minorHAnsi" w:cstheme="minorHAnsi"/>
          <w:sz w:val="14"/>
        </w:rPr>
        <w:t xml:space="preserve">The reply already hinted at is that the mere existence of a belief, even admitting that as a belief it cannot in any way be got rid of, determines absolutely nothing regarding the objectivity of its own content. The worth of the intuition depends upon genetic considerations. In so far as we can state the intuition in terms of the conditions of its origin, development, and later career, in so </w:t>
      </w:r>
      <w:proofErr w:type="gramStart"/>
      <w:r w:rsidRPr="000635C0">
        <w:rPr>
          <w:rFonts w:asciiTheme="minorHAnsi" w:hAnsiTheme="minorHAnsi" w:cstheme="minorHAnsi"/>
          <w:sz w:val="14"/>
        </w:rPr>
        <w:t>far</w:t>
      </w:r>
      <w:proofErr w:type="gramEnd"/>
      <w:r w:rsidRPr="000635C0">
        <w:rPr>
          <w:rFonts w:asciiTheme="minorHAnsi" w:hAnsiTheme="minorHAnsi" w:cstheme="minorHAnsi"/>
          <w:sz w:val="14"/>
        </w:rPr>
        <w:t xml:space="preserve"> we have some criterion for passing judgment upon its pretentions to validity. If we can find that the intuition is a legitimate response to enduring and deep-seated conditions, we have some reason to attribute worth to it. </w:t>
      </w:r>
      <w:r w:rsidRPr="00442655">
        <w:rPr>
          <w:rStyle w:val="StyleUnderline"/>
          <w:rFonts w:asciiTheme="minorHAnsi" w:hAnsiTheme="minorHAnsi" w:cstheme="minorHAnsi"/>
          <w:highlight w:val="green"/>
        </w:rPr>
        <w:t>If we find</w:t>
      </w:r>
      <w:r w:rsidRPr="000635C0">
        <w:rPr>
          <w:rStyle w:val="StyleUnderline"/>
          <w:rFonts w:asciiTheme="minorHAnsi" w:hAnsiTheme="minorHAnsi" w:cstheme="minorHAnsi"/>
        </w:rPr>
        <w:t xml:space="preserve"> that </w:t>
      </w:r>
      <w:r w:rsidRPr="00442655">
        <w:rPr>
          <w:rStyle w:val="StyleUnderline"/>
          <w:rFonts w:asciiTheme="minorHAnsi" w:hAnsiTheme="minorHAnsi" w:cstheme="minorHAnsi"/>
          <w:highlight w:val="green"/>
        </w:rPr>
        <w:t>historically</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the belief has</w:t>
      </w:r>
      <w:r w:rsidRPr="000635C0">
        <w:rPr>
          <w:rStyle w:val="StyleUnderline"/>
          <w:rFonts w:asciiTheme="minorHAnsi" w:hAnsiTheme="minorHAnsi" w:cstheme="minorHAnsi"/>
        </w:rPr>
        <w:t xml:space="preserve"> played a part in </w:t>
      </w:r>
      <w:r w:rsidRPr="00442655">
        <w:rPr>
          <w:rStyle w:val="StyleUnderline"/>
          <w:rFonts w:asciiTheme="minorHAnsi" w:hAnsiTheme="minorHAnsi" w:cstheme="minorHAnsi"/>
          <w:highlight w:val="green"/>
        </w:rPr>
        <w:t>maintain</w:t>
      </w:r>
      <w:r w:rsidRPr="000635C0">
        <w:rPr>
          <w:rStyle w:val="StyleUnderline"/>
          <w:rFonts w:asciiTheme="minorHAnsi" w:hAnsiTheme="minorHAnsi" w:cstheme="minorHAnsi"/>
        </w:rPr>
        <w:t xml:space="preserve">ing the </w:t>
      </w:r>
      <w:r w:rsidRPr="00442655">
        <w:rPr>
          <w:rStyle w:val="StyleUnderline"/>
          <w:rFonts w:asciiTheme="minorHAnsi" w:hAnsiTheme="minorHAnsi" w:cstheme="minorHAnsi"/>
          <w:highlight w:val="green"/>
        </w:rPr>
        <w:t>integrity</w:t>
      </w:r>
      <w:r w:rsidRPr="000635C0">
        <w:rPr>
          <w:rStyle w:val="StyleUnderline"/>
          <w:rFonts w:asciiTheme="minorHAnsi" w:hAnsiTheme="minorHAnsi" w:cstheme="minorHAnsi"/>
        </w:rPr>
        <w:t xml:space="preserve"> of social life, and in bringing new values into it, </w:t>
      </w:r>
      <w:r w:rsidRPr="00442655">
        <w:rPr>
          <w:rStyle w:val="StyleUnderline"/>
          <w:rFonts w:asciiTheme="minorHAnsi" w:hAnsiTheme="minorHAnsi" w:cstheme="minorHAnsi"/>
          <w:highlight w:val="green"/>
        </w:rPr>
        <w:t>our belief in its worth is</w:t>
      </w:r>
      <w:r w:rsidRPr="000635C0">
        <w:rPr>
          <w:rStyle w:val="StyleUnderline"/>
          <w:rFonts w:asciiTheme="minorHAnsi" w:hAnsiTheme="minorHAnsi" w:cstheme="minorHAnsi"/>
        </w:rPr>
        <w:t xml:space="preserve"> additionally </w:t>
      </w:r>
      <w:r w:rsidRPr="00442655">
        <w:rPr>
          <w:rStyle w:val="StyleUnderline"/>
          <w:rFonts w:asciiTheme="minorHAnsi" w:hAnsiTheme="minorHAnsi" w:cstheme="minorHAnsi"/>
          <w:highlight w:val="green"/>
        </w:rPr>
        <w:t>guaranteed</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But if we cannot find</w:t>
      </w:r>
      <w:r w:rsidRPr="000635C0">
        <w:rPr>
          <w:rStyle w:val="StyleUnderline"/>
          <w:rFonts w:asciiTheme="minorHAnsi" w:hAnsiTheme="minorHAnsi" w:cstheme="minorHAnsi"/>
        </w:rPr>
        <w:t xml:space="preserve"> such </w:t>
      </w:r>
      <w:r w:rsidRPr="00442655">
        <w:rPr>
          <w:rStyle w:val="StyleUnderline"/>
          <w:rFonts w:asciiTheme="minorHAnsi" w:hAnsiTheme="minorHAnsi" w:cstheme="minorHAnsi"/>
          <w:highlight w:val="green"/>
        </w:rPr>
        <w:t>historic</w:t>
      </w:r>
      <w:r w:rsidRPr="000635C0">
        <w:rPr>
          <w:rStyle w:val="StyleUnderline"/>
          <w:rFonts w:asciiTheme="minorHAnsi" w:hAnsiTheme="minorHAnsi" w:cstheme="minorHAnsi"/>
        </w:rPr>
        <w:t xml:space="preserve"> origin and </w:t>
      </w:r>
      <w:r w:rsidRPr="00442655">
        <w:rPr>
          <w:rStyle w:val="StyleUnderline"/>
          <w:rFonts w:asciiTheme="minorHAnsi" w:hAnsiTheme="minorHAnsi" w:cstheme="minorHAnsi"/>
          <w:highlight w:val="green"/>
        </w:rPr>
        <w:t>functioning</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the intuition remains a mere</w:t>
      </w:r>
      <w:r w:rsidRPr="000635C0">
        <w:rPr>
          <w:rStyle w:val="StyleUnderline"/>
          <w:rFonts w:asciiTheme="minorHAnsi" w:hAnsiTheme="minorHAnsi" w:cstheme="minorHAnsi"/>
        </w:rPr>
        <w:t xml:space="preserve"> state of consciousness, a hallucination, an </w:t>
      </w:r>
      <w:r w:rsidRPr="00442655">
        <w:rPr>
          <w:rStyle w:val="StyleUnderline"/>
          <w:rFonts w:asciiTheme="minorHAnsi" w:hAnsiTheme="minorHAnsi" w:cstheme="minorHAnsi"/>
          <w:highlight w:val="green"/>
        </w:rPr>
        <w:t>illusion</w:t>
      </w:r>
      <w:r w:rsidRPr="000635C0">
        <w:rPr>
          <w:rStyle w:val="StyleUnderline"/>
          <w:rFonts w:asciiTheme="minorHAnsi" w:hAnsiTheme="minorHAnsi" w:cstheme="minorHAnsi"/>
        </w:rPr>
        <w:t xml:space="preserve">, which is not made more worthy by simply multiplying the number of people who have participated in it. </w:t>
      </w:r>
      <w:r w:rsidRPr="000635C0">
        <w:rPr>
          <w:rFonts w:asciiTheme="minorHAnsi" w:hAnsiTheme="minorHAnsi" w:cstheme="minorHAnsi"/>
          <w:sz w:val="14"/>
        </w:rPr>
        <w:t xml:space="preserve">Put roughly we may say that intuitionalism, </w:t>
      </w:r>
      <w:proofErr w:type="spellStart"/>
      <w:r w:rsidRPr="000635C0">
        <w:rPr>
          <w:rFonts w:asciiTheme="minorHAnsi" w:hAnsiTheme="minorHAnsi" w:cstheme="minorHAnsi"/>
          <w:sz w:val="14"/>
        </w:rPr>
        <w:t>asordinarily</w:t>
      </w:r>
      <w:proofErr w:type="spellEnd"/>
      <w:r w:rsidRPr="000635C0">
        <w:rPr>
          <w:rFonts w:asciiTheme="minorHAnsi" w:hAnsiTheme="minorHAnsi" w:cstheme="minorHAnsi"/>
          <w:sz w:val="14"/>
        </w:rPr>
        <w:t xml:space="preserve"> conceived, makes the ethical belief a brute fact, because unrelated. </w:t>
      </w:r>
      <w:r w:rsidRPr="00442655">
        <w:rPr>
          <w:rStyle w:val="StyleUnderline"/>
          <w:rFonts w:asciiTheme="minorHAnsi" w:hAnsiTheme="minorHAnsi" w:cstheme="minorHAnsi"/>
          <w:highlight w:val="green"/>
        </w:rPr>
        <w:t>Its</w:t>
      </w:r>
      <w:r w:rsidRPr="000635C0">
        <w:rPr>
          <w:rStyle w:val="StyleUnderline"/>
          <w:rFonts w:asciiTheme="minorHAnsi" w:hAnsiTheme="minorHAnsi" w:cstheme="minorHAnsi"/>
        </w:rPr>
        <w:t xml:space="preserve"> very </w:t>
      </w:r>
      <w:r w:rsidRPr="00442655">
        <w:rPr>
          <w:rStyle w:val="StyleUnderline"/>
          <w:rFonts w:asciiTheme="minorHAnsi" w:hAnsiTheme="minorHAnsi" w:cstheme="minorHAnsi"/>
          <w:highlight w:val="green"/>
        </w:rPr>
        <w:t>lack of genetic relationship</w:t>
      </w:r>
      <w:r w:rsidRPr="000635C0">
        <w:rPr>
          <w:rStyle w:val="StyleUnderline"/>
          <w:rFonts w:asciiTheme="minorHAnsi" w:hAnsiTheme="minorHAnsi" w:cstheme="minorHAnsi"/>
        </w:rPr>
        <w:t xml:space="preserve"> to the situation in which it appears condemns it to isolation. This isolation logically </w:t>
      </w:r>
      <w:r w:rsidRPr="00442655">
        <w:rPr>
          <w:rStyle w:val="StyleUnderline"/>
          <w:rFonts w:asciiTheme="minorHAnsi" w:hAnsiTheme="minorHAnsi" w:cstheme="minorHAnsi"/>
          <w:highlight w:val="green"/>
        </w:rPr>
        <w:t xml:space="preserve">makes it impossible to credit it with </w:t>
      </w:r>
      <w:r w:rsidRPr="000635C0">
        <w:rPr>
          <w:rStyle w:val="StyleUnderline"/>
          <w:rFonts w:asciiTheme="minorHAnsi" w:hAnsiTheme="minorHAnsi" w:cstheme="minorHAnsi"/>
        </w:rPr>
        <w:t xml:space="preserve">objective </w:t>
      </w:r>
      <w:r w:rsidRPr="00442655">
        <w:rPr>
          <w:rStyle w:val="StyleUnderline"/>
          <w:rFonts w:asciiTheme="minorHAnsi" w:hAnsiTheme="minorHAnsi" w:cstheme="minorHAnsi"/>
          <w:highlight w:val="green"/>
        </w:rPr>
        <w:t>validity</w:t>
      </w:r>
      <w:r w:rsidRPr="000635C0">
        <w:rPr>
          <w:rFonts w:asciiTheme="minorHAnsi" w:hAnsiTheme="minorHAnsi" w:cstheme="minorHAnsi"/>
          <w:sz w:val="14"/>
        </w:rPr>
        <w:t xml:space="preserve">. The intuitionalist, in proclaiming the necessity of his content, proclaims thereby its objective reference; but in asserting its non-genetic character he denies any reference whatsoever. The genetic theory holds that the content embodied in any so-called intuition is a response to a given active situation: that it arises, develops, and operates somehow in reference to this situation. This functional reference establishes in advance </w:t>
      </w:r>
      <w:proofErr w:type="gramStart"/>
      <w:r w:rsidRPr="000635C0">
        <w:rPr>
          <w:rFonts w:asciiTheme="minorHAnsi" w:hAnsiTheme="minorHAnsi" w:cstheme="minorHAnsi"/>
          <w:sz w:val="14"/>
        </w:rPr>
        <w:t>some kind of relationship</w:t>
      </w:r>
      <w:proofErr w:type="gramEnd"/>
      <w:r w:rsidRPr="000635C0">
        <w:rPr>
          <w:rFonts w:asciiTheme="minorHAnsi" w:hAnsiTheme="minorHAnsi" w:cstheme="minorHAnsi"/>
          <w:sz w:val="14"/>
        </w:rPr>
        <w:t xml:space="preserve"> to objective conditions, and hence some presumption of validity. If the ' intuition' persists, it is within certain limits because the situation persists. If the </w:t>
      </w:r>
      <w:proofErr w:type="gramStart"/>
      <w:r w:rsidRPr="000635C0">
        <w:rPr>
          <w:rFonts w:asciiTheme="minorHAnsi" w:hAnsiTheme="minorHAnsi" w:cstheme="minorHAnsi"/>
          <w:sz w:val="14"/>
        </w:rPr>
        <w:t>particular moral</w:t>
      </w:r>
      <w:proofErr w:type="gramEnd"/>
      <w:r w:rsidRPr="000635C0">
        <w:rPr>
          <w:rFonts w:asciiTheme="minorHAnsi" w:hAnsiTheme="minorHAnsi" w:cstheme="minorHAnsi"/>
          <w:sz w:val="14"/>
        </w:rPr>
        <w:t xml:space="preserve"> belief is really inexpugnable, it is just because the conditions which require it are so enduring as to persistently call out an attitude which is relevant to them. The probability is that it continues in existence simply because it continues to be necessary in function. </w:t>
      </w:r>
    </w:p>
    <w:p w14:paraId="4B559900" w14:textId="2ABF57A2" w:rsidR="00F46629" w:rsidRPr="000635C0" w:rsidRDefault="00625EA5" w:rsidP="00F46629">
      <w:pPr>
        <w:pStyle w:val="Heading4"/>
        <w:rPr>
          <w:rFonts w:eastAsia="MS Gothic"/>
        </w:rPr>
      </w:pPr>
      <w:r>
        <w:t>2</w:t>
      </w:r>
      <w:r w:rsidR="00F46629" w:rsidRPr="000635C0">
        <w:t xml:space="preserve">] </w:t>
      </w:r>
      <w:r w:rsidR="00F46629" w:rsidRPr="000635C0">
        <w:rPr>
          <w:rFonts w:eastAsia="MS Gothic"/>
        </w:rPr>
        <w:t>Pluralistic Materialism – other theories rely on minimalistic criteria; our framework understands knowledge as changing and uses experience to base social change and revise ideas.</w:t>
      </w:r>
      <w:r w:rsidR="00F46629" w:rsidRPr="000635C0">
        <w:rPr>
          <w:rFonts w:eastAsia="MS Gothic"/>
        </w:rPr>
        <w:br/>
      </w:r>
      <w:proofErr w:type="spellStart"/>
      <w:r w:rsidR="00F46629" w:rsidRPr="000635C0">
        <w:rPr>
          <w:rFonts w:eastAsia="MS Gothic"/>
        </w:rPr>
        <w:t>Glaude</w:t>
      </w:r>
      <w:proofErr w:type="spellEnd"/>
      <w:r w:rsidR="00F46629" w:rsidRPr="000635C0">
        <w:rPr>
          <w:rFonts w:eastAsia="MS Gothic"/>
        </w:rPr>
        <w:t xml:space="preserve"> 7</w:t>
      </w:r>
      <w:r w:rsidR="00F46629" w:rsidRPr="000635C0">
        <w:rPr>
          <w:rFonts w:eastAsia="MS Gothic"/>
          <w:b w:val="0"/>
          <w:bCs/>
          <w:sz w:val="16"/>
        </w:rPr>
        <w:t xml:space="preserve">Eddie S. (Eddie S. </w:t>
      </w:r>
      <w:proofErr w:type="spellStart"/>
      <w:r w:rsidR="00F46629" w:rsidRPr="000635C0">
        <w:rPr>
          <w:rFonts w:eastAsia="MS Gothic"/>
          <w:b w:val="0"/>
          <w:bCs/>
          <w:sz w:val="16"/>
        </w:rPr>
        <w:t>Glaude</w:t>
      </w:r>
      <w:proofErr w:type="spellEnd"/>
      <w:r w:rsidR="00F46629" w:rsidRPr="000635C0">
        <w:rPr>
          <w:rFonts w:eastAsia="MS Gothic"/>
          <w:b w:val="0"/>
          <w:bCs/>
          <w:sz w:val="16"/>
        </w:rPr>
        <w:t xml:space="preserve"> Jr. is the </w:t>
      </w:r>
      <w:proofErr w:type="gramStart"/>
      <w:r w:rsidR="00F46629" w:rsidRPr="000635C0">
        <w:rPr>
          <w:rFonts w:eastAsia="MS Gothic"/>
          <w:b w:val="0"/>
          <w:bCs/>
          <w:sz w:val="16"/>
        </w:rPr>
        <w:t>African-American</w:t>
      </w:r>
      <w:proofErr w:type="gramEnd"/>
      <w:r w:rsidR="00F46629" w:rsidRPr="000635C0">
        <w:rPr>
          <w:rFonts w:eastAsia="MS Gothic"/>
          <w:b w:val="0"/>
          <w:bCs/>
          <w:sz w:val="16"/>
        </w:rPr>
        <w:t xml:space="preserve"> chair of the Center for African-American Studies and the William S. Tod Professor of Religion and African-American Studies at Princeton University.) In a Shade of </w:t>
      </w:r>
      <w:proofErr w:type="gramStart"/>
      <w:r w:rsidR="00F46629" w:rsidRPr="000635C0">
        <w:rPr>
          <w:rFonts w:eastAsia="MS Gothic"/>
          <w:b w:val="0"/>
          <w:bCs/>
          <w:sz w:val="16"/>
        </w:rPr>
        <w:t>Blue :</w:t>
      </w:r>
      <w:proofErr w:type="gramEnd"/>
      <w:r w:rsidR="00F46629" w:rsidRPr="000635C0">
        <w:rPr>
          <w:rFonts w:eastAsia="MS Gothic"/>
          <w:b w:val="0"/>
          <w:bCs/>
          <w:sz w:val="16"/>
        </w:rPr>
        <w:t xml:space="preserve"> Pragmatism and the Politics of Black America. University of Chicago Press, 2007. EBSCOhost. (5-7)</w:t>
      </w:r>
    </w:p>
    <w:p w14:paraId="2DDB72BD" w14:textId="77777777" w:rsidR="00F46629" w:rsidRPr="000635C0" w:rsidRDefault="00F46629" w:rsidP="00F46629">
      <w:pPr>
        <w:spacing w:after="0" w:line="276" w:lineRule="auto"/>
        <w:rPr>
          <w:rFonts w:asciiTheme="minorHAnsi" w:hAnsiTheme="minorHAnsi" w:cstheme="minorHAnsi"/>
        </w:rPr>
      </w:pPr>
      <w:r w:rsidRPr="000635C0">
        <w:rPr>
          <w:rFonts w:asciiTheme="minorHAnsi" w:eastAsia="Cambria" w:hAnsiTheme="minorHAnsi" w:cstheme="minorHAnsi"/>
          <w:sz w:val="14"/>
          <w:szCs w:val="1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0635C0">
        <w:rPr>
          <w:rFonts w:asciiTheme="minorHAnsi" w:eastAsia="Cambria" w:hAnsiTheme="minorHAnsi" w:cstheme="minorHAnsi"/>
          <w:sz w:val="14"/>
          <w:szCs w:val="16"/>
        </w:rPr>
        <w:t>prag-matist</w:t>
      </w:r>
      <w:proofErr w:type="spellEnd"/>
      <w:r w:rsidRPr="000635C0">
        <w:rPr>
          <w:rFonts w:asciiTheme="minorHAnsi" w:eastAsia="Cambria" w:hAnsiTheme="minorHAnsi" w:cstheme="minorHAnsi"/>
          <w:sz w:val="14"/>
          <w:szCs w:val="16"/>
        </w:rPr>
        <w:t xml:space="preserve">. I should say a bit about what I mean by this self-description. </w:t>
      </w:r>
      <w:r w:rsidRPr="00F57F73">
        <w:rPr>
          <w:rStyle w:val="Emphasis"/>
        </w:rPr>
        <w:t xml:space="preserve">John </w:t>
      </w:r>
      <w:r w:rsidRPr="00442655">
        <w:rPr>
          <w:rStyle w:val="Emphasis"/>
          <w:highlight w:val="green"/>
        </w:rPr>
        <w:t>Dewey</w:t>
      </w:r>
      <w:r w:rsidRPr="00F57F73">
        <w:rPr>
          <w:rStyle w:val="Emphasis"/>
        </w:rPr>
        <w:t xml:space="preserve"> </w:t>
      </w:r>
      <w:r w:rsidRPr="00442655">
        <w:rPr>
          <w:rStyle w:val="Emphasis"/>
          <w:highlight w:val="green"/>
        </w:rPr>
        <w:t>thought</w:t>
      </w:r>
      <w:r w:rsidRPr="00F57F73">
        <w:rPr>
          <w:rStyle w:val="Emphasis"/>
        </w:rPr>
        <w:t xml:space="preserve"> of philosophy as a form of cultural and social criticism. He held the view that </w:t>
      </w:r>
      <w:r w:rsidRPr="00442655">
        <w:rPr>
          <w:rStyle w:val="Emphasis"/>
          <w:highlight w:val="green"/>
        </w:rPr>
        <w:t>philoso</w:t>
      </w:r>
      <w:r w:rsidRPr="00442655">
        <w:rPr>
          <w:rStyle w:val="StyleUnderline"/>
          <w:rFonts w:asciiTheme="minorHAnsi" w:hAnsiTheme="minorHAnsi" w:cstheme="minorHAnsi"/>
          <w:highlight w:val="green"/>
        </w:rPr>
        <w:t>phy</w:t>
      </w:r>
      <w:r w:rsidRPr="000635C0">
        <w:rPr>
          <w:rStyle w:val="StyleUnderline"/>
          <w:rFonts w:asciiTheme="minorHAnsi" w:hAnsiTheme="minorHAnsi" w:cstheme="minorHAnsi"/>
        </w:rPr>
        <w:t>, properly understood as a mode of wis-</w:t>
      </w:r>
      <w:proofErr w:type="spellStart"/>
      <w:r w:rsidRPr="000635C0">
        <w:rPr>
          <w:rStyle w:val="StyleUnderline"/>
          <w:rFonts w:asciiTheme="minorHAnsi" w:hAnsiTheme="minorHAnsi" w:cstheme="minorHAnsi"/>
        </w:rPr>
        <w:t>dom</w:t>
      </w:r>
      <w:proofErr w:type="spellEnd"/>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ought to aid us i</w:t>
      </w:r>
      <w:r w:rsidRPr="000635C0">
        <w:rPr>
          <w:rStyle w:val="StyleUnderline"/>
          <w:rFonts w:asciiTheme="minorHAnsi" w:hAnsiTheme="minorHAnsi" w:cstheme="minorHAnsi"/>
        </w:rPr>
        <w:t xml:space="preserve">n our </w:t>
      </w:r>
      <w:r w:rsidRPr="00442655">
        <w:rPr>
          <w:rStyle w:val="StyleUnderline"/>
          <w:rFonts w:asciiTheme="minorHAnsi" w:hAnsiTheme="minorHAnsi" w:cstheme="minorHAnsi"/>
          <w:highlight w:val="green"/>
        </w:rPr>
        <w:t xml:space="preserve">efforts to overcome </w:t>
      </w:r>
      <w:r w:rsidRPr="000635C0">
        <w:rPr>
          <w:rStyle w:val="StyleUnderline"/>
          <w:rFonts w:asciiTheme="minorHAnsi" w:hAnsiTheme="minorHAnsi" w:cstheme="minorHAnsi"/>
        </w:rPr>
        <w:t xml:space="preserve">problematic situations and </w:t>
      </w:r>
      <w:r w:rsidRPr="00442655">
        <w:rPr>
          <w:rStyle w:val="StyleUnderline"/>
          <w:rFonts w:asciiTheme="minorHAnsi" w:hAnsiTheme="minorHAnsi" w:cstheme="minorHAnsi"/>
          <w:highlight w:val="green"/>
        </w:rPr>
        <w:t>worrisome circumstances</w:t>
      </w:r>
      <w:r w:rsidRPr="000635C0">
        <w:rPr>
          <w:rStyle w:val="StyleUnderline"/>
          <w:rFonts w:asciiTheme="minorHAnsi" w:hAnsiTheme="minorHAnsi" w:cstheme="minorHAnsi"/>
        </w:rPr>
        <w:t>. The principal charge of the philosopher, then, is to deal with the problems of human beings,</w:t>
      </w:r>
      <w:r w:rsidRPr="000635C0">
        <w:rPr>
          <w:rFonts w:asciiTheme="minorHAnsi" w:eastAsia="Cambria" w:hAnsiTheme="minorHAnsi" w:cstheme="minorHAnsi"/>
          <w:sz w:val="14"/>
          <w:szCs w:val="1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0635C0">
        <w:rPr>
          <w:rFonts w:asciiTheme="minorHAnsi" w:eastAsia="Cambria" w:hAnsiTheme="minorHAnsi" w:cstheme="minorHAnsi"/>
          <w:sz w:val="14"/>
          <w:szCs w:val="16"/>
        </w:rPr>
        <w:t>Antifoundationalism</w:t>
      </w:r>
      <w:proofErr w:type="spellEnd"/>
      <w:r w:rsidRPr="000635C0">
        <w:rPr>
          <w:rFonts w:asciiTheme="minorHAnsi" w:eastAsia="Cambria" w:hAnsiTheme="minorHAnsi" w:cstheme="minorHAnsi"/>
          <w:sz w:val="14"/>
          <w:szCs w:val="16"/>
        </w:rPr>
        <w:t xml:space="preserve">, of course, is the rejection of foundations of knowledge that are beyond question. </w:t>
      </w:r>
      <w:r w:rsidRPr="00442655">
        <w:rPr>
          <w:rStyle w:val="StyleUnderline"/>
          <w:rFonts w:asciiTheme="minorHAnsi" w:hAnsiTheme="minorHAnsi" w:cstheme="minorHAnsi"/>
          <w:highlight w:val="green"/>
        </w:rPr>
        <w:t>Dewey</w:t>
      </w:r>
      <w:r w:rsidRPr="000635C0">
        <w:rPr>
          <w:rStyle w:val="StyleUnderline"/>
          <w:rFonts w:asciiTheme="minorHAnsi" w:hAnsiTheme="minorHAnsi" w:cstheme="minorHAnsi"/>
        </w:rPr>
        <w:t xml:space="preserve">, by contrast, </w:t>
      </w:r>
      <w:r w:rsidRPr="00442655">
        <w:rPr>
          <w:rStyle w:val="StyleUnderline"/>
          <w:rFonts w:asciiTheme="minorHAnsi" w:hAnsiTheme="minorHAnsi" w:cstheme="minorHAnsi"/>
          <w:highlight w:val="green"/>
        </w:rPr>
        <w:t xml:space="preserve">understands knowledge to be </w:t>
      </w:r>
      <w:r w:rsidRPr="000635C0">
        <w:rPr>
          <w:rStyle w:val="StyleUnderline"/>
          <w:rFonts w:asciiTheme="minorHAnsi" w:hAnsiTheme="minorHAnsi" w:cstheme="minorHAnsi"/>
        </w:rPr>
        <w:t>the fruit of our undertakings as we seek “</w:t>
      </w:r>
      <w:r w:rsidRPr="00442655">
        <w:rPr>
          <w:rStyle w:val="StyleUnderline"/>
          <w:rFonts w:asciiTheme="minorHAnsi" w:hAnsiTheme="minorHAnsi" w:cstheme="minorHAnsi"/>
          <w:highlight w:val="green"/>
        </w:rPr>
        <w:t xml:space="preserve">the enrichment of our </w:t>
      </w:r>
      <w:r w:rsidRPr="000635C0">
        <w:rPr>
          <w:rStyle w:val="StyleUnderline"/>
          <w:rFonts w:asciiTheme="minorHAnsi" w:hAnsiTheme="minorHAnsi" w:cstheme="minorHAnsi"/>
        </w:rPr>
        <w:t xml:space="preserve">immediate </w:t>
      </w:r>
      <w:r w:rsidRPr="00442655">
        <w:rPr>
          <w:rStyle w:val="StyleUnderline"/>
          <w:rFonts w:asciiTheme="minorHAnsi" w:hAnsiTheme="minorHAnsi" w:cstheme="minorHAnsi"/>
          <w:highlight w:val="green"/>
        </w:rPr>
        <w:t xml:space="preserve">experience through </w:t>
      </w:r>
      <w:r w:rsidRPr="000635C0">
        <w:rPr>
          <w:rStyle w:val="StyleUnderline"/>
          <w:rFonts w:asciiTheme="minorHAnsi" w:hAnsiTheme="minorHAnsi" w:cstheme="minorHAnsi"/>
        </w:rPr>
        <w:t xml:space="preserve">the </w:t>
      </w:r>
      <w:r w:rsidRPr="00442655">
        <w:rPr>
          <w:rStyle w:val="StyleUnderline"/>
          <w:rFonts w:asciiTheme="minorHAnsi" w:hAnsiTheme="minorHAnsi" w:cstheme="minorHAnsi"/>
          <w:highlight w:val="green"/>
        </w:rPr>
        <w:t>control over action</w:t>
      </w:r>
      <w:r w:rsidRPr="000635C0">
        <w:rPr>
          <w:rStyle w:val="StyleUnderline"/>
          <w:rFonts w:asciiTheme="minorHAnsi" w:hAnsiTheme="minorHAnsi" w:cstheme="minorHAnsi"/>
        </w:rPr>
        <w:t xml:space="preserve"> it exercises.”11He insists that </w:t>
      </w:r>
      <w:r w:rsidRPr="00442655">
        <w:rPr>
          <w:rStyle w:val="StyleUnderline"/>
          <w:rFonts w:asciiTheme="minorHAnsi" w:hAnsiTheme="minorHAnsi" w:cstheme="minorHAnsi"/>
          <w:highlight w:val="green"/>
        </w:rPr>
        <w:t xml:space="preserve">we turn our attention </w:t>
      </w:r>
      <w:r w:rsidRPr="000635C0">
        <w:rPr>
          <w:rStyle w:val="StyleUnderline"/>
          <w:rFonts w:asciiTheme="minorHAnsi" w:hAnsiTheme="minorHAnsi" w:cstheme="minorHAnsi"/>
        </w:rPr>
        <w:t xml:space="preserve">from supposed givens </w:t>
      </w:r>
      <w:r w:rsidRPr="00442655">
        <w:rPr>
          <w:rStyle w:val="StyleUnderline"/>
          <w:rFonts w:asciiTheme="minorHAnsi" w:hAnsiTheme="minorHAnsi" w:cstheme="minorHAnsi"/>
          <w:highlight w:val="green"/>
        </w:rPr>
        <w:t>to</w:t>
      </w:r>
      <w:r w:rsidRPr="000635C0">
        <w:rPr>
          <w:rStyle w:val="StyleUnderline"/>
          <w:rFonts w:asciiTheme="minorHAnsi" w:hAnsiTheme="minorHAnsi" w:cstheme="minorHAnsi"/>
        </w:rPr>
        <w:t xml:space="preserve"> actual consequences, </w:t>
      </w:r>
      <w:r w:rsidRPr="00442655">
        <w:rPr>
          <w:rStyle w:val="StyleUnderline"/>
          <w:rFonts w:asciiTheme="minorHAnsi" w:hAnsiTheme="minorHAnsi" w:cstheme="minorHAnsi"/>
          <w:highlight w:val="green"/>
        </w:rPr>
        <w:t xml:space="preserve">pursuing a future </w:t>
      </w:r>
      <w:r w:rsidRPr="000635C0">
        <w:rPr>
          <w:rStyle w:val="StyleUnderline"/>
          <w:rFonts w:asciiTheme="minorHAnsi" w:hAnsiTheme="minorHAnsi" w:cstheme="minorHAnsi"/>
        </w:rPr>
        <w:t xml:space="preserve">fundamentally </w:t>
      </w:r>
      <w:r w:rsidRPr="00442655">
        <w:rPr>
          <w:rStyle w:val="StyleUnderline"/>
          <w:rFonts w:asciiTheme="minorHAnsi" w:hAnsiTheme="minorHAnsi" w:cstheme="minorHAnsi"/>
          <w:highlight w:val="green"/>
        </w:rPr>
        <w:t xml:space="preserve">grounded in values shaped by experience </w:t>
      </w:r>
      <w:r w:rsidRPr="000635C0">
        <w:rPr>
          <w:rStyle w:val="StyleUnderline"/>
          <w:rFonts w:asciiTheme="minorHAnsi" w:hAnsiTheme="minorHAnsi" w:cstheme="minorHAnsi"/>
        </w:rPr>
        <w:t xml:space="preserve">and realized in our actions. </w:t>
      </w:r>
      <w:r w:rsidRPr="000635C0">
        <w:rPr>
          <w:rFonts w:asciiTheme="minorHAnsi" w:hAnsiTheme="minorHAnsi" w:cstheme="minorHAnsi"/>
          <w:sz w:val="14"/>
        </w:rPr>
        <w:t xml:space="preserve">This view makes clear the experimental function of knowledge. Dewey emphasized that knowledge entails efforts to control and select future experience and that we are always </w:t>
      </w:r>
      <w:proofErr w:type="gramStart"/>
      <w:r w:rsidRPr="000635C0">
        <w:rPr>
          <w:rFonts w:asciiTheme="minorHAnsi" w:hAnsiTheme="minorHAnsi" w:cstheme="minorHAnsi"/>
          <w:sz w:val="14"/>
        </w:rPr>
        <w:t>con-fronted</w:t>
      </w:r>
      <w:proofErr w:type="gramEnd"/>
      <w:r w:rsidRPr="000635C0">
        <w:rPr>
          <w:rFonts w:asciiTheme="minorHAnsi" w:hAnsiTheme="minorHAnsi" w:cstheme="minorHAnsi"/>
          <w:sz w:val="14"/>
        </w:rPr>
        <w:t xml:space="preserve"> with the possibility of error when we act</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We experiment</w:t>
      </w:r>
      <w:r w:rsidRPr="000635C0">
        <w:rPr>
          <w:rStyle w:val="StyleUnderline"/>
          <w:rFonts w:asciiTheme="minorHAnsi" w:hAnsiTheme="minorHAnsi" w:cstheme="minorHAnsi"/>
        </w:rPr>
        <w:t xml:space="preserve"> or tinker, </w:t>
      </w:r>
      <w:r w:rsidRPr="00442655">
        <w:rPr>
          <w:rStyle w:val="StyleUnderline"/>
          <w:rFonts w:asciiTheme="minorHAnsi" w:hAnsiTheme="minorHAnsi" w:cstheme="minorHAnsi"/>
          <w:highlight w:val="green"/>
        </w:rPr>
        <w:t xml:space="preserve">with the understanding that all facts are fallible </w:t>
      </w:r>
      <w:r w:rsidRPr="000635C0">
        <w:rPr>
          <w:rFonts w:asciiTheme="minorHAnsi" w:eastAsia="Cambria" w:hAnsiTheme="minorHAnsi" w:cstheme="minorHAnsi"/>
          <w:sz w:val="14"/>
          <w:szCs w:val="16"/>
        </w:rPr>
        <w:t xml:space="preserve">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442655">
        <w:rPr>
          <w:rStyle w:val="StyleUnderline"/>
          <w:rFonts w:asciiTheme="minorHAnsi" w:hAnsiTheme="minorHAnsi" w:cstheme="minorHAnsi"/>
          <w:highlight w:val="green"/>
        </w:rPr>
        <w:t xml:space="preserve">solidarity captures </w:t>
      </w:r>
      <w:r w:rsidRPr="000635C0">
        <w:rPr>
          <w:rStyle w:val="StyleUnderline"/>
          <w:rFonts w:asciiTheme="minorHAnsi" w:hAnsiTheme="minorHAnsi" w:cstheme="minorHAnsi"/>
        </w:rPr>
        <w:t xml:space="preserve">the associational and cooperative dimensions of Dewey’s thinking. Dewey conceives of his </w:t>
      </w:r>
      <w:r w:rsidRPr="00442655">
        <w:rPr>
          <w:rStyle w:val="StyleUnderline"/>
          <w:rFonts w:asciiTheme="minorHAnsi" w:hAnsiTheme="minorHAnsi" w:cstheme="minorHAnsi"/>
          <w:highlight w:val="green"/>
        </w:rPr>
        <w:t>pragmatism as “an instrument of social improvement</w:t>
      </w:r>
      <w:r w:rsidRPr="000635C0">
        <w:rPr>
          <w:rStyle w:val="StyleUnderline"/>
          <w:rFonts w:asciiTheme="minorHAnsi" w:hAnsiTheme="minorHAnsi" w:cstheme="minorHAnsi"/>
        </w:rPr>
        <w:t xml:space="preserve">” aimed principally at expanding democratic </w:t>
      </w:r>
      <w:r w:rsidRPr="00442655">
        <w:rPr>
          <w:rStyle w:val="StyleUnderline"/>
          <w:rFonts w:asciiTheme="minorHAnsi" w:hAnsiTheme="minorHAnsi" w:cstheme="minorHAnsi"/>
          <w:highlight w:val="green"/>
        </w:rPr>
        <w:t>life and broadening the ground of individual self-development.</w:t>
      </w:r>
      <w:r w:rsidRPr="000635C0">
        <w:rPr>
          <w:rStyle w:val="StyleUnderline"/>
          <w:rFonts w:asciiTheme="minorHAnsi" w:hAnsiTheme="minorHAnsi" w:cstheme="minorHAnsi"/>
        </w:rPr>
        <w:t>1</w:t>
      </w:r>
      <w:r w:rsidRPr="000635C0">
        <w:rPr>
          <w:rFonts w:asciiTheme="minorHAnsi" w:hAnsiTheme="minorHAnsi" w:cstheme="minorHAnsi"/>
          <w:sz w:val="14"/>
        </w:rPr>
        <w:t xml:space="preserve">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w:t>
      </w:r>
      <w:r w:rsidRPr="000635C0">
        <w:rPr>
          <w:rStyle w:val="StyleUnderline"/>
          <w:rFonts w:asciiTheme="minorHAnsi" w:hAnsiTheme="minorHAnsi" w:cstheme="minorHAnsi"/>
        </w:rPr>
        <w:t xml:space="preserve">relations </w:t>
      </w:r>
      <w:r w:rsidRPr="00442655">
        <w:rPr>
          <w:rStyle w:val="StyleUnderline"/>
          <w:rFonts w:asciiTheme="minorHAnsi" w:hAnsiTheme="minorHAnsi" w:cstheme="minorHAnsi"/>
          <w:highlight w:val="green"/>
        </w:rPr>
        <w:t xml:space="preserve">and </w:t>
      </w:r>
      <w:r w:rsidRPr="000635C0">
        <w:rPr>
          <w:rStyle w:val="StyleUnderline"/>
          <w:rFonts w:asciiTheme="minorHAnsi" w:hAnsiTheme="minorHAnsi" w:cstheme="minorHAnsi"/>
        </w:rPr>
        <w:t>one’s community.</w:t>
      </w:r>
      <w:r w:rsidRPr="000635C0">
        <w:rPr>
          <w:rStyle w:val="Emphasis"/>
          <w:rFonts w:asciiTheme="minorHAnsi" w:hAnsiTheme="minorHAnsi" w:cstheme="minorHAnsi"/>
        </w:rPr>
        <w:t xml:space="preserve"> </w:t>
      </w:r>
      <w:r w:rsidRPr="000635C0">
        <w:rPr>
          <w:rFonts w:asciiTheme="minorHAnsi" w:hAnsiTheme="minorHAnsi" w:cstheme="minorHAnsi"/>
          <w:sz w:val="14"/>
        </w:rPr>
        <w:t>The formation of the democratic character so important to our form of associated living involves</w:t>
      </w:r>
      <w:r w:rsidRPr="000635C0">
        <w:rPr>
          <w:rStyle w:val="StyleUnderline"/>
          <w:rFonts w:asciiTheme="minorHAnsi" w:hAnsiTheme="minorHAnsi" w:cstheme="minorHAnsi"/>
        </w:rPr>
        <w:t xml:space="preserve">, then, </w:t>
      </w:r>
      <w:r w:rsidRPr="00442655">
        <w:rPr>
          <w:rStyle w:val="StyleUnderline"/>
          <w:rFonts w:asciiTheme="minorHAnsi" w:hAnsiTheme="minorHAnsi" w:cstheme="minorHAnsi"/>
          <w:highlight w:val="green"/>
        </w:rPr>
        <w:t xml:space="preserve">a </w:t>
      </w:r>
      <w:r w:rsidRPr="000635C0">
        <w:rPr>
          <w:rStyle w:val="StyleUnderline"/>
          <w:rFonts w:asciiTheme="minorHAnsi" w:hAnsiTheme="minorHAnsi" w:cstheme="minorHAnsi"/>
        </w:rPr>
        <w:t xml:space="preserve">caring </w:t>
      </w:r>
      <w:r w:rsidRPr="00442655">
        <w:rPr>
          <w:rStyle w:val="StyleUnderline"/>
          <w:rFonts w:asciiTheme="minorHAnsi" w:hAnsiTheme="minorHAnsi" w:cstheme="minorHAnsi"/>
          <w:highlight w:val="green"/>
        </w:rPr>
        <w:t xml:space="preserve">disposition toward the plight of our fellows </w:t>
      </w:r>
      <w:r w:rsidRPr="000635C0">
        <w:rPr>
          <w:rStyle w:val="StyleUnderline"/>
          <w:rFonts w:asciiTheme="minorHAnsi" w:hAnsiTheme="minorHAnsi" w:cstheme="minorHAnsi"/>
        </w:rPr>
        <w:t>and a watchful concern for the well-being of our democratic life.</w:t>
      </w:r>
    </w:p>
    <w:p w14:paraId="56CD790D" w14:textId="0991BE8B" w:rsidR="00F46629" w:rsidRPr="000635C0" w:rsidRDefault="00625EA5" w:rsidP="00F46629">
      <w:pPr>
        <w:pStyle w:val="Heading4"/>
        <w:spacing w:before="0" w:line="276" w:lineRule="auto"/>
        <w:rPr>
          <w:rFonts w:asciiTheme="minorHAnsi" w:hAnsiTheme="minorHAnsi" w:cstheme="minorHAnsi"/>
          <w:bCs/>
        </w:rPr>
      </w:pPr>
      <w:r>
        <w:rPr>
          <w:rFonts w:asciiTheme="minorHAnsi" w:hAnsiTheme="minorHAnsi" w:cstheme="minorHAnsi"/>
        </w:rPr>
        <w:t>3</w:t>
      </w:r>
      <w:r w:rsidR="00F46629" w:rsidRPr="000635C0">
        <w:rPr>
          <w:rFonts w:asciiTheme="minorHAnsi" w:hAnsiTheme="minorHAnsi" w:cstheme="minorHAnsi"/>
        </w:rPr>
        <w:t>] Best studies prove pluralistic tendencies are inevitable</w:t>
      </w:r>
    </w:p>
    <w:p w14:paraId="23A9D100" w14:textId="77777777" w:rsidR="00F46629" w:rsidRPr="000635C0" w:rsidRDefault="00F46629" w:rsidP="00F46629">
      <w:pPr>
        <w:spacing w:after="0" w:line="276" w:lineRule="auto"/>
        <w:rPr>
          <w:rFonts w:asciiTheme="minorHAnsi" w:hAnsiTheme="minorHAnsi" w:cstheme="minorHAnsi"/>
        </w:rPr>
      </w:pPr>
      <w:proofErr w:type="spellStart"/>
      <w:r w:rsidRPr="000635C0">
        <w:rPr>
          <w:rStyle w:val="Style13ptBold"/>
          <w:rFonts w:asciiTheme="minorHAnsi" w:hAnsiTheme="minorHAnsi" w:cstheme="minorHAnsi"/>
        </w:rPr>
        <w:t>Polzler</w:t>
      </w:r>
      <w:proofErr w:type="spellEnd"/>
      <w:r w:rsidRPr="000635C0">
        <w:rPr>
          <w:rStyle w:val="Style13ptBold"/>
          <w:rFonts w:asciiTheme="minorHAnsi" w:hAnsiTheme="minorHAnsi" w:cstheme="minorHAnsi"/>
        </w:rPr>
        <w:t xml:space="preserve"> 19</w:t>
      </w:r>
      <w:r w:rsidRPr="000635C0">
        <w:rPr>
          <w:rFonts w:asciiTheme="minorHAnsi" w:hAnsiTheme="minorHAnsi" w:cstheme="minorHAnsi"/>
        </w:rPr>
        <w:t xml:space="preserve">[Thomas </w:t>
      </w:r>
      <w:proofErr w:type="spellStart"/>
      <w:r w:rsidRPr="000635C0">
        <w:rPr>
          <w:rFonts w:asciiTheme="minorHAnsi" w:hAnsiTheme="minorHAnsi" w:cstheme="minorHAnsi"/>
        </w:rPr>
        <w:t>Pölzler</w:t>
      </w:r>
      <w:proofErr w:type="spellEnd"/>
      <w:r w:rsidRPr="000635C0">
        <w:rPr>
          <w:rFonts w:asciiTheme="minorHAnsi" w:hAnsiTheme="minorHAnsi" w:cstheme="minorHAnsi"/>
        </w:rPr>
        <w:t xml:space="preserve"> and Jennifer Cole Wright- “Empirical research on folk moral objectivism” </w:t>
      </w:r>
      <w:hyperlink r:id="rId7" w:history="1">
        <w:r w:rsidRPr="000635C0">
          <w:rPr>
            <w:rStyle w:val="Hyperlink"/>
            <w:rFonts w:asciiTheme="minorHAnsi" w:hAnsiTheme="minorHAnsi" w:cstheme="minorHAnsi"/>
          </w:rPr>
          <w:t>https://www.ncbi.nlm.nih.gov/pmc/articles/PMC6686698/</w:t>
        </w:r>
      </w:hyperlink>
      <w:r w:rsidRPr="000635C0">
        <w:rPr>
          <w:rFonts w:asciiTheme="minorHAnsi" w:hAnsiTheme="minorHAnsi" w:cstheme="minorHAnsi"/>
        </w:rPr>
        <w:t xml:space="preserve"> NCBI. Published July 5</w:t>
      </w:r>
      <w:r w:rsidRPr="000635C0">
        <w:rPr>
          <w:rFonts w:asciiTheme="minorHAnsi" w:hAnsiTheme="minorHAnsi" w:cstheme="minorHAnsi"/>
          <w:vertAlign w:val="superscript"/>
        </w:rPr>
        <w:t>th</w:t>
      </w:r>
      <w:proofErr w:type="gramStart"/>
      <w:r w:rsidRPr="000635C0">
        <w:rPr>
          <w:rFonts w:asciiTheme="minorHAnsi" w:hAnsiTheme="minorHAnsi" w:cstheme="minorHAnsi"/>
        </w:rPr>
        <w:t xml:space="preserve"> 2019</w:t>
      </w:r>
      <w:proofErr w:type="gramEnd"/>
      <w:r w:rsidRPr="000635C0">
        <w:rPr>
          <w:rFonts w:asciiTheme="minorHAnsi" w:hAnsiTheme="minorHAnsi" w:cstheme="minorHAnsi"/>
        </w:rPr>
        <w:t xml:space="preserve">] </w:t>
      </w:r>
    </w:p>
    <w:p w14:paraId="44C3A858" w14:textId="77777777" w:rsidR="00F46629" w:rsidRPr="000635C0" w:rsidRDefault="00F46629" w:rsidP="00F46629">
      <w:pPr>
        <w:spacing w:after="0" w:line="276" w:lineRule="auto"/>
        <w:rPr>
          <w:rFonts w:asciiTheme="minorHAnsi" w:hAnsiTheme="minorHAnsi" w:cstheme="minorHAnsi"/>
          <w:sz w:val="10"/>
        </w:rPr>
      </w:pPr>
      <w:r w:rsidRPr="00442655">
        <w:rPr>
          <w:rStyle w:val="Emphasis"/>
          <w:rFonts w:asciiTheme="minorHAnsi" w:hAnsiTheme="minorHAnsi" w:cstheme="minorHAnsi"/>
          <w:highlight w:val="green"/>
        </w:rPr>
        <w:t>Examining these studies'</w:t>
      </w:r>
      <w:r w:rsidRPr="000635C0">
        <w:rPr>
          <w:rFonts w:asciiTheme="minorHAnsi" w:hAnsiTheme="minorHAnsi" w:cstheme="minorHAnsi"/>
          <w:sz w:val="10"/>
        </w:rPr>
        <w:t xml:space="preserve"> results more closely, however, makes it less clear whether this interpretation is appropriate (</w:t>
      </w:r>
      <w:proofErr w:type="spellStart"/>
      <w:r w:rsidRPr="000635C0">
        <w:rPr>
          <w:rFonts w:asciiTheme="minorHAnsi" w:hAnsiTheme="minorHAnsi" w:cstheme="minorHAnsi"/>
          <w:sz w:val="10"/>
        </w:rPr>
        <w:t>Pölzler</w:t>
      </w:r>
      <w:proofErr w:type="spellEnd"/>
      <w:r w:rsidRPr="000635C0">
        <w:rPr>
          <w:rFonts w:asciiTheme="minorHAnsi" w:hAnsiTheme="minorHAnsi" w:cstheme="minorHAnsi"/>
          <w:sz w:val="10"/>
        </w:rPr>
        <w:t xml:space="preserve">, 2018b). Take again Goodwin and Darley's study. In this study, </w:t>
      </w:r>
      <w:r w:rsidRPr="000635C0">
        <w:rPr>
          <w:rFonts w:asciiTheme="minorHAnsi" w:hAnsiTheme="minorHAnsi" w:cstheme="minorHAnsi"/>
          <w:u w:val="single"/>
        </w:rPr>
        <w:t>almost 30% of subjects' responses to the disagreement measure</w:t>
      </w:r>
      <w:r w:rsidRPr="000635C0">
        <w:rPr>
          <w:rFonts w:asciiTheme="minorHAnsi" w:hAnsiTheme="minorHAnsi" w:cstheme="minorHAnsi"/>
          <w:sz w:val="10"/>
        </w:rPr>
        <w:t xml:space="preserve"> and almost </w:t>
      </w:r>
      <w:r w:rsidRPr="000635C0">
        <w:rPr>
          <w:rFonts w:asciiTheme="minorHAnsi" w:hAnsiTheme="minorHAnsi" w:cstheme="minorHAnsi"/>
          <w:u w:val="single"/>
        </w:rPr>
        <w:t>50% of their responses to the truth‐aptness measure fell</w:t>
      </w:r>
      <w:r w:rsidRPr="000635C0">
        <w:rPr>
          <w:rFonts w:asciiTheme="minorHAnsi" w:hAnsiTheme="minorHAnsi" w:cstheme="minorHAnsi"/>
          <w:sz w:val="10"/>
        </w:rPr>
        <w:t xml:space="preserve"> on the option that the researchers took to be indicative of subjectivism (Goodwin &amp; Darley, 2008, pp. 1347, 1351). Moreover, while </w:t>
      </w:r>
      <w:r w:rsidRPr="00442655">
        <w:rPr>
          <w:rStyle w:val="Emphasis"/>
          <w:rFonts w:asciiTheme="minorHAnsi" w:hAnsiTheme="minorHAnsi" w:cstheme="minorHAnsi"/>
          <w:highlight w:val="green"/>
        </w:rPr>
        <w:t>some moral statements were</w:t>
      </w:r>
      <w:r w:rsidRPr="000635C0">
        <w:rPr>
          <w:rStyle w:val="Emphasis"/>
          <w:rFonts w:asciiTheme="minorHAnsi" w:hAnsiTheme="minorHAnsi" w:cstheme="minorHAnsi"/>
        </w:rPr>
        <w:t xml:space="preserve"> dominantly </w:t>
      </w:r>
      <w:r w:rsidRPr="00442655">
        <w:rPr>
          <w:rStyle w:val="Emphasis"/>
          <w:rFonts w:asciiTheme="minorHAnsi" w:hAnsiTheme="minorHAnsi" w:cstheme="minorHAnsi"/>
          <w:highlight w:val="green"/>
        </w:rPr>
        <w:t>classified as objective</w:t>
      </w:r>
      <w:r w:rsidRPr="000635C0">
        <w:rPr>
          <w:rFonts w:asciiTheme="minorHAnsi" w:hAnsiTheme="minorHAnsi" w:cstheme="minorHAnsi"/>
          <w:sz w:val="10"/>
        </w:rPr>
        <w:t xml:space="preserve"> (e.g., the above statement about robbery), many </w:t>
      </w:r>
      <w:r w:rsidRPr="00442655">
        <w:rPr>
          <w:rStyle w:val="Emphasis"/>
          <w:rFonts w:asciiTheme="minorHAnsi" w:hAnsiTheme="minorHAnsi" w:cstheme="minorHAnsi"/>
          <w:highlight w:val="green"/>
        </w:rPr>
        <w:t>others were</w:t>
      </w:r>
      <w:r w:rsidRPr="000635C0">
        <w:rPr>
          <w:rStyle w:val="Emphasis"/>
          <w:rFonts w:asciiTheme="minorHAnsi" w:hAnsiTheme="minorHAnsi" w:cstheme="minorHAnsi"/>
        </w:rPr>
        <w:t xml:space="preserve"> dominantly classified </w:t>
      </w:r>
      <w:r w:rsidRPr="00442655">
        <w:rPr>
          <w:rStyle w:val="Emphasis"/>
          <w:rFonts w:asciiTheme="minorHAnsi" w:hAnsiTheme="minorHAnsi" w:cstheme="minorHAnsi"/>
          <w:highlight w:val="green"/>
        </w:rPr>
        <w:t>as nonobjective</w:t>
      </w:r>
      <w:r w:rsidRPr="000635C0">
        <w:rPr>
          <w:rFonts w:asciiTheme="minorHAnsi" w:hAnsiTheme="minorHAnsi" w:cstheme="minorHAnsi"/>
          <w:sz w:val="10"/>
        </w:rPr>
        <w:t xml:space="preserve"> (e.g., the stem cell research statement). This suggests that subjects in </w:t>
      </w:r>
      <w:r w:rsidRPr="000635C0">
        <w:rPr>
          <w:rFonts w:asciiTheme="minorHAnsi" w:hAnsiTheme="minorHAnsi" w:cstheme="minorHAnsi"/>
          <w:u w:val="single"/>
        </w:rPr>
        <w:t xml:space="preserve">Goodwin and </w:t>
      </w:r>
      <w:r w:rsidRPr="00442655">
        <w:rPr>
          <w:rStyle w:val="Emphasis"/>
          <w:rFonts w:asciiTheme="minorHAnsi" w:hAnsiTheme="minorHAnsi" w:cstheme="minorHAnsi"/>
          <w:highlight w:val="green"/>
        </w:rPr>
        <w:t>Darley's study may have</w:t>
      </w:r>
      <w:r w:rsidRPr="000635C0">
        <w:rPr>
          <w:rStyle w:val="Emphasis"/>
          <w:rFonts w:asciiTheme="minorHAnsi" w:hAnsiTheme="minorHAnsi" w:cstheme="minorHAnsi"/>
        </w:rPr>
        <w:t xml:space="preserve"> </w:t>
      </w:r>
      <w:proofErr w:type="gramStart"/>
      <w:r w:rsidRPr="000635C0">
        <w:rPr>
          <w:rStyle w:val="Emphasis"/>
          <w:rFonts w:asciiTheme="minorHAnsi" w:hAnsiTheme="minorHAnsi" w:cstheme="minorHAnsi"/>
        </w:rPr>
        <w:t xml:space="preserve">actually </w:t>
      </w:r>
      <w:r w:rsidRPr="00442655">
        <w:rPr>
          <w:rStyle w:val="Emphasis"/>
          <w:rFonts w:asciiTheme="minorHAnsi" w:hAnsiTheme="minorHAnsi" w:cstheme="minorHAnsi"/>
          <w:highlight w:val="green"/>
        </w:rPr>
        <w:t>favored</w:t>
      </w:r>
      <w:proofErr w:type="gramEnd"/>
      <w:r w:rsidRPr="000635C0">
        <w:rPr>
          <w:rFonts w:asciiTheme="minorHAnsi" w:hAnsiTheme="minorHAnsi" w:cstheme="minorHAnsi"/>
          <w:sz w:val="10"/>
        </w:rPr>
        <w:t xml:space="preserve"> what Wright, </w:t>
      </w:r>
      <w:proofErr w:type="spellStart"/>
      <w:r w:rsidRPr="000635C0">
        <w:rPr>
          <w:rFonts w:asciiTheme="minorHAnsi" w:hAnsiTheme="minorHAnsi" w:cstheme="minorHAnsi"/>
          <w:sz w:val="10"/>
        </w:rPr>
        <w:t>Grandjean</w:t>
      </w:r>
      <w:proofErr w:type="spellEnd"/>
      <w:r w:rsidRPr="000635C0">
        <w:rPr>
          <w:rFonts w:asciiTheme="minorHAnsi" w:hAnsiTheme="minorHAnsi" w:cstheme="minorHAnsi"/>
          <w:sz w:val="10"/>
        </w:rPr>
        <w:t xml:space="preserve">, and </w:t>
      </w:r>
      <w:proofErr w:type="spellStart"/>
      <w:r w:rsidRPr="000635C0">
        <w:rPr>
          <w:rFonts w:asciiTheme="minorHAnsi" w:hAnsiTheme="minorHAnsi" w:cstheme="minorHAnsi"/>
          <w:sz w:val="10"/>
        </w:rPr>
        <w:t>McWhite</w:t>
      </w:r>
      <w:proofErr w:type="spellEnd"/>
      <w:r w:rsidRPr="000635C0">
        <w:rPr>
          <w:rFonts w:asciiTheme="minorHAnsi" w:hAnsiTheme="minorHAnsi" w:cstheme="minorHAnsi"/>
          <w:sz w:val="10"/>
        </w:rPr>
        <w:t xml:space="preserve"> (2013) called </w:t>
      </w:r>
      <w:r w:rsidRPr="00442655">
        <w:rPr>
          <w:rStyle w:val="Emphasis"/>
          <w:rFonts w:asciiTheme="minorHAnsi" w:hAnsiTheme="minorHAnsi" w:cstheme="minorHAnsi"/>
          <w:highlight w:val="green"/>
        </w:rPr>
        <w:t>“metaethical pluralism</w:t>
      </w:r>
      <w:r w:rsidRPr="000635C0">
        <w:rPr>
          <w:rFonts w:asciiTheme="minorHAnsi" w:hAnsiTheme="minorHAnsi" w:cstheme="minorHAnsi"/>
          <w:sz w:val="10"/>
        </w:rPr>
        <w:t xml:space="preserve">,” i.e., they sometimes sided with objectivism and other times with </w:t>
      </w:r>
      <w:proofErr w:type="spellStart"/>
      <w:r w:rsidRPr="000635C0">
        <w:rPr>
          <w:rFonts w:asciiTheme="minorHAnsi" w:hAnsiTheme="minorHAnsi" w:cstheme="minorHAnsi"/>
          <w:sz w:val="10"/>
        </w:rPr>
        <w:t>nonobjectivism</w:t>
      </w:r>
      <w:proofErr w:type="spellEnd"/>
      <w:r w:rsidRPr="000635C0">
        <w:rPr>
          <w:rFonts w:asciiTheme="minorHAnsi" w:hAnsiTheme="minorHAnsi" w:cstheme="minorHAnsi"/>
          <w:sz w:val="10"/>
        </w:rPr>
        <w:t xml:space="preserve">. </w:t>
      </w:r>
      <w:r w:rsidRPr="00442655">
        <w:rPr>
          <w:rStyle w:val="Emphasis"/>
          <w:rFonts w:asciiTheme="minorHAnsi" w:hAnsiTheme="minorHAnsi" w:cstheme="minorHAnsi"/>
          <w:highlight w:val="green"/>
        </w:rPr>
        <w:t>More</w:t>
      </w:r>
      <w:r w:rsidRPr="000635C0">
        <w:rPr>
          <w:rStyle w:val="Emphasis"/>
          <w:rFonts w:asciiTheme="minorHAnsi" w:hAnsiTheme="minorHAnsi" w:cstheme="minorHAnsi"/>
        </w:rPr>
        <w:t xml:space="preserve"> recent </w:t>
      </w:r>
      <w:r w:rsidRPr="00442655">
        <w:rPr>
          <w:rStyle w:val="Emphasis"/>
          <w:rFonts w:asciiTheme="minorHAnsi" w:hAnsiTheme="minorHAnsi" w:cstheme="minorHAnsi"/>
          <w:highlight w:val="green"/>
        </w:rPr>
        <w:t>studies have</w:t>
      </w:r>
      <w:r w:rsidRPr="000635C0">
        <w:rPr>
          <w:rStyle w:val="Emphasis"/>
          <w:rFonts w:asciiTheme="minorHAnsi" w:hAnsiTheme="minorHAnsi" w:cstheme="minorHAnsi"/>
        </w:rPr>
        <w:t xml:space="preserve"> by and large </w:t>
      </w:r>
      <w:r w:rsidRPr="00442655">
        <w:rPr>
          <w:rStyle w:val="Emphasis"/>
          <w:rFonts w:asciiTheme="minorHAnsi" w:hAnsiTheme="minorHAnsi" w:cstheme="minorHAnsi"/>
          <w:highlight w:val="green"/>
        </w:rPr>
        <w:t>confirmed</w:t>
      </w:r>
      <w:r w:rsidRPr="000635C0">
        <w:rPr>
          <w:rFonts w:asciiTheme="minorHAnsi" w:hAnsiTheme="minorHAnsi" w:cstheme="minorHAnsi"/>
          <w:u w:val="single"/>
        </w:rPr>
        <w:t xml:space="preserve"> this</w:t>
      </w:r>
      <w:r w:rsidRPr="000635C0">
        <w:rPr>
          <w:rFonts w:asciiTheme="minorHAnsi" w:hAnsiTheme="minorHAnsi" w:cstheme="minorHAnsi"/>
          <w:sz w:val="10"/>
        </w:rPr>
        <w:t xml:space="preserve"> hypothesis of </w:t>
      </w:r>
      <w:r w:rsidRPr="000635C0">
        <w:rPr>
          <w:rFonts w:asciiTheme="minorHAnsi" w:hAnsiTheme="minorHAnsi" w:cstheme="minorHAnsi"/>
          <w:u w:val="single"/>
        </w:rPr>
        <w:t>folk metaethical pluralism</w:t>
      </w:r>
      <w:r w:rsidRPr="000635C0">
        <w:rPr>
          <w:rFonts w:asciiTheme="minorHAnsi" w:hAnsiTheme="minorHAnsi" w:cstheme="minorHAnsi"/>
          <w:sz w:val="10"/>
        </w:rPr>
        <w:t xml:space="preserve">. Wright et al. (2013) and Wright, </w:t>
      </w:r>
      <w:proofErr w:type="spellStart"/>
      <w:r w:rsidRPr="000635C0">
        <w:rPr>
          <w:rFonts w:asciiTheme="minorHAnsi" w:hAnsiTheme="minorHAnsi" w:cstheme="minorHAnsi"/>
          <w:sz w:val="10"/>
        </w:rPr>
        <w:t>McWhite</w:t>
      </w:r>
      <w:proofErr w:type="spellEnd"/>
      <w:r w:rsidRPr="000635C0">
        <w:rPr>
          <w:rFonts w:asciiTheme="minorHAnsi" w:hAnsiTheme="minorHAnsi" w:cstheme="minorHAnsi"/>
          <w:sz w:val="10"/>
        </w:rPr>
        <w:t xml:space="preserve">, and </w:t>
      </w:r>
      <w:proofErr w:type="spellStart"/>
      <w:r w:rsidRPr="000635C0">
        <w:rPr>
          <w:rFonts w:asciiTheme="minorHAnsi" w:hAnsiTheme="minorHAnsi" w:cstheme="minorHAnsi"/>
          <w:sz w:val="10"/>
        </w:rPr>
        <w:t>Grandjean</w:t>
      </w:r>
      <w:proofErr w:type="spellEnd"/>
      <w:r w:rsidRPr="000635C0">
        <w:rPr>
          <w:rFonts w:asciiTheme="minorHAnsi" w:hAnsiTheme="minorHAnsi" w:cstheme="minorHAnsi"/>
          <w:sz w:val="10"/>
        </w:rPr>
        <w:t xml:space="preserve"> (2014), for example, replicated Goodwin and Darley's results, using the exact same measures, but letting subjects classify the presented statements as moral and nonmoral themselves. </w:t>
      </w:r>
      <w:r w:rsidRPr="00442655">
        <w:rPr>
          <w:rStyle w:val="Emphasis"/>
          <w:rFonts w:asciiTheme="minorHAnsi" w:hAnsiTheme="minorHAnsi" w:cstheme="minorHAnsi"/>
          <w:highlight w:val="green"/>
        </w:rPr>
        <w:t>Objectivity ratings for statements</w:t>
      </w:r>
      <w:r w:rsidRPr="000635C0">
        <w:rPr>
          <w:rFonts w:asciiTheme="minorHAnsi" w:hAnsiTheme="minorHAnsi" w:cstheme="minorHAnsi"/>
          <w:sz w:val="10"/>
        </w:rPr>
        <w:t xml:space="preserve"> that were dominantly self‐classified as moral </w:t>
      </w:r>
      <w:r w:rsidRPr="00442655">
        <w:rPr>
          <w:rStyle w:val="Emphasis"/>
          <w:rFonts w:asciiTheme="minorHAnsi" w:hAnsiTheme="minorHAnsi" w:cstheme="minorHAnsi"/>
          <w:highlight w:val="green"/>
        </w:rPr>
        <w:t>varied between</w:t>
      </w:r>
      <w:r w:rsidRPr="000635C0">
        <w:rPr>
          <w:rStyle w:val="Emphasis"/>
          <w:rFonts w:asciiTheme="minorHAnsi" w:hAnsiTheme="minorHAnsi" w:cstheme="minorHAnsi"/>
        </w:rPr>
        <w:t xml:space="preserve"> as little as </w:t>
      </w:r>
      <w:r w:rsidRPr="00442655">
        <w:rPr>
          <w:rStyle w:val="Emphasis"/>
          <w:rFonts w:asciiTheme="minorHAnsi" w:hAnsiTheme="minorHAnsi" w:cstheme="minorHAnsi"/>
          <w:highlight w:val="green"/>
        </w:rPr>
        <w:t>5% and</w:t>
      </w:r>
      <w:r w:rsidRPr="000635C0">
        <w:rPr>
          <w:rStyle w:val="Emphasis"/>
          <w:rFonts w:asciiTheme="minorHAnsi" w:hAnsiTheme="minorHAnsi" w:cstheme="minorHAnsi"/>
        </w:rPr>
        <w:t xml:space="preserve"> as much as </w:t>
      </w:r>
      <w:r w:rsidRPr="00442655">
        <w:rPr>
          <w:rStyle w:val="Emphasis"/>
          <w:rFonts w:asciiTheme="minorHAnsi" w:hAnsiTheme="minorHAnsi" w:cstheme="minorHAnsi"/>
          <w:highlight w:val="green"/>
        </w:rPr>
        <w:t>85%.</w:t>
      </w:r>
      <w:r w:rsidRPr="000635C0">
        <w:rPr>
          <w:rFonts w:asciiTheme="minorHAnsi" w:hAnsiTheme="minorHAnsi" w:cstheme="minorHAnsi"/>
          <w:sz w:val="10"/>
        </w:rPr>
        <w:t xml:space="preserve"> </w:t>
      </w:r>
      <w:r w:rsidRPr="000635C0">
        <w:rPr>
          <w:rFonts w:asciiTheme="minorHAnsi" w:hAnsiTheme="minorHAnsi" w:cstheme="minorHAnsi"/>
          <w:u w:val="single"/>
        </w:rPr>
        <w:t>Research based on different measures yielded high proportions of intrapersonal variation as well</w:t>
      </w:r>
      <w:r w:rsidRPr="000635C0">
        <w:rPr>
          <w:rFonts w:asciiTheme="minorHAnsi" w:hAnsiTheme="minorHAnsi" w:cstheme="minorHAnsi"/>
          <w:sz w:val="10"/>
        </w:rPr>
        <w:t xml:space="preserve"> (e.g., Beebe, 2014; Beebe, </w:t>
      </w:r>
      <w:proofErr w:type="spellStart"/>
      <w:r w:rsidRPr="000635C0">
        <w:rPr>
          <w:rFonts w:asciiTheme="minorHAnsi" w:hAnsiTheme="minorHAnsi" w:cstheme="minorHAnsi"/>
          <w:sz w:val="10"/>
        </w:rPr>
        <w:t>Qiaoan</w:t>
      </w:r>
      <w:proofErr w:type="spellEnd"/>
      <w:r w:rsidRPr="000635C0">
        <w:rPr>
          <w:rFonts w:asciiTheme="minorHAnsi" w:hAnsiTheme="minorHAnsi" w:cstheme="minorHAnsi"/>
          <w:sz w:val="10"/>
        </w:rPr>
        <w:t xml:space="preserve">, Wysocki, &amp; </w:t>
      </w:r>
      <w:proofErr w:type="spellStart"/>
      <w:r w:rsidRPr="000635C0">
        <w:rPr>
          <w:rFonts w:asciiTheme="minorHAnsi" w:hAnsiTheme="minorHAnsi" w:cstheme="minorHAnsi"/>
          <w:sz w:val="10"/>
        </w:rPr>
        <w:t>Endara</w:t>
      </w:r>
      <w:proofErr w:type="spellEnd"/>
      <w:r w:rsidRPr="000635C0">
        <w:rPr>
          <w:rFonts w:asciiTheme="minorHAnsi" w:hAnsiTheme="minorHAnsi" w:cstheme="minorHAnsi"/>
          <w:sz w:val="10"/>
        </w:rPr>
        <w:t xml:space="preserve">, 2015; Beebe &amp; </w:t>
      </w:r>
      <w:proofErr w:type="spellStart"/>
      <w:r w:rsidRPr="000635C0">
        <w:rPr>
          <w:rFonts w:asciiTheme="minorHAnsi" w:hAnsiTheme="minorHAnsi" w:cstheme="minorHAnsi"/>
          <w:sz w:val="10"/>
        </w:rPr>
        <w:t>Sackris</w:t>
      </w:r>
      <w:proofErr w:type="spellEnd"/>
      <w:r w:rsidRPr="000635C0">
        <w:rPr>
          <w:rFonts w:asciiTheme="minorHAnsi" w:hAnsiTheme="minorHAnsi" w:cstheme="minorHAnsi"/>
          <w:sz w:val="10"/>
        </w:rPr>
        <w:t xml:space="preserve">, 2016; Fisher, </w:t>
      </w:r>
      <w:proofErr w:type="spellStart"/>
      <w:r w:rsidRPr="000635C0">
        <w:rPr>
          <w:rFonts w:asciiTheme="minorHAnsi" w:hAnsiTheme="minorHAnsi" w:cstheme="minorHAnsi"/>
          <w:sz w:val="10"/>
        </w:rPr>
        <w:t>Knobe</w:t>
      </w:r>
      <w:proofErr w:type="spellEnd"/>
      <w:r w:rsidRPr="000635C0">
        <w:rPr>
          <w:rFonts w:asciiTheme="minorHAnsi" w:hAnsiTheme="minorHAnsi" w:cstheme="minorHAnsi"/>
          <w:sz w:val="10"/>
        </w:rPr>
        <w:t xml:space="preserve">, Strickland, &amp; Keil, 2017; Goodwin &amp; Darley, 2012; </w:t>
      </w:r>
      <w:proofErr w:type="spellStart"/>
      <w:r w:rsidRPr="000635C0">
        <w:rPr>
          <w:rFonts w:asciiTheme="minorHAnsi" w:hAnsiTheme="minorHAnsi" w:cstheme="minorHAnsi"/>
          <w:sz w:val="10"/>
        </w:rPr>
        <w:t>Heiphetz</w:t>
      </w:r>
      <w:proofErr w:type="spellEnd"/>
      <w:r w:rsidRPr="000635C0">
        <w:rPr>
          <w:rFonts w:asciiTheme="minorHAnsi" w:hAnsiTheme="minorHAnsi" w:cstheme="minorHAnsi"/>
          <w:sz w:val="10"/>
        </w:rPr>
        <w:t xml:space="preserve"> &amp; Young, 2017; Wright, 2018; </w:t>
      </w:r>
      <w:proofErr w:type="spellStart"/>
      <w:r w:rsidRPr="000635C0">
        <w:rPr>
          <w:rFonts w:asciiTheme="minorHAnsi" w:hAnsiTheme="minorHAnsi" w:cstheme="minorHAnsi"/>
          <w:sz w:val="10"/>
        </w:rPr>
        <w:t>Zijlstra</w:t>
      </w:r>
      <w:proofErr w:type="spellEnd"/>
      <w:r w:rsidRPr="000635C0">
        <w:rPr>
          <w:rFonts w:asciiTheme="minorHAnsi" w:hAnsiTheme="minorHAnsi" w:cstheme="minorHAnsi"/>
          <w:sz w:val="10"/>
        </w:rPr>
        <w:t xml:space="preserve">, </w:t>
      </w:r>
      <w:proofErr w:type="gramStart"/>
      <w:r w:rsidRPr="000635C0">
        <w:rPr>
          <w:rFonts w:asciiTheme="minorHAnsi" w:hAnsiTheme="minorHAnsi" w:cstheme="minorHAnsi"/>
          <w:sz w:val="10"/>
        </w:rPr>
        <w:t>forthcoming‐a</w:t>
      </w:r>
      <w:proofErr w:type="gramEnd"/>
      <w:r w:rsidRPr="000635C0">
        <w:rPr>
          <w:rFonts w:asciiTheme="minorHAnsi" w:hAnsiTheme="minorHAnsi" w:cstheme="minorHAnsi"/>
          <w:sz w:val="10"/>
        </w:rPr>
        <w:t>).2</w:t>
      </w:r>
    </w:p>
    <w:p w14:paraId="0ADA47A9" w14:textId="36624E86" w:rsidR="00F46629" w:rsidRDefault="00625EA5" w:rsidP="00F46629">
      <w:pPr>
        <w:pStyle w:val="Heading4"/>
        <w:spacing w:before="0" w:line="276" w:lineRule="auto"/>
        <w:rPr>
          <w:rFonts w:asciiTheme="minorHAnsi" w:hAnsiTheme="minorHAnsi" w:cstheme="minorHAnsi"/>
        </w:rPr>
      </w:pPr>
      <w:r>
        <w:rPr>
          <w:rFonts w:asciiTheme="minorHAnsi" w:hAnsiTheme="minorHAnsi" w:cstheme="minorHAnsi"/>
        </w:rPr>
        <w:t>4</w:t>
      </w:r>
      <w:r w:rsidR="00F46629" w:rsidRPr="000635C0">
        <w:rPr>
          <w:rFonts w:asciiTheme="minorHAnsi" w:hAnsiTheme="minorHAnsi" w:cstheme="minorHAnsi"/>
        </w:rPr>
        <w:t>] Performativity-</w:t>
      </w:r>
      <w:r w:rsidR="00F46629" w:rsidRPr="000635C0">
        <w:rPr>
          <w:rFonts w:asciiTheme="minorHAnsi" w:eastAsia="Cambria" w:hAnsiTheme="minorHAnsi" w:cstheme="minorHAnsi"/>
        </w:rPr>
        <w:t xml:space="preserve"> </w:t>
      </w:r>
      <w:r w:rsidR="00F46629" w:rsidRPr="000635C0">
        <w:rPr>
          <w:rFonts w:asciiTheme="minorHAnsi" w:hAnsiTheme="minorHAnsi" w:cstheme="minorHAnsi"/>
        </w:rPr>
        <w:t>when you enter debate, you presume that you can discuss the topic because of deliberation. This means denial of my framework is impossible and all objections should be ignored on face because responding to my framework requires my framework to do so.</w:t>
      </w:r>
    </w:p>
    <w:p w14:paraId="506488AE" w14:textId="0FC01980" w:rsidR="00510198" w:rsidRPr="000635C0" w:rsidRDefault="00510198" w:rsidP="00510198">
      <w:pPr>
        <w:pStyle w:val="Heading4"/>
        <w:spacing w:before="0" w:line="276" w:lineRule="auto"/>
        <w:rPr>
          <w:rFonts w:asciiTheme="minorHAnsi" w:hAnsiTheme="minorHAnsi" w:cstheme="minorHAnsi"/>
        </w:rPr>
      </w:pPr>
      <w:r>
        <w:rPr>
          <w:rFonts w:asciiTheme="minorHAnsi" w:hAnsiTheme="minorHAnsi" w:cstheme="minorHAnsi"/>
        </w:rPr>
        <w:t>5</w:t>
      </w:r>
      <w:r w:rsidRPr="000635C0">
        <w:rPr>
          <w:rFonts w:asciiTheme="minorHAnsi" w:hAnsiTheme="minorHAnsi" w:cstheme="minorHAnsi"/>
        </w:rPr>
        <w:t xml:space="preserve">] Liberation- Only a radical democracy that constantly questions its own foundations can ever be open to radical revision – other systems insist on their own foundation even when that’s exclusionary or illegitimate. The </w:t>
      </w:r>
      <w:proofErr w:type="spellStart"/>
      <w:r w:rsidRPr="000635C0">
        <w:rPr>
          <w:rFonts w:asciiTheme="minorHAnsi" w:hAnsiTheme="minorHAnsi" w:cstheme="minorHAnsi"/>
        </w:rPr>
        <w:t>aff</w:t>
      </w:r>
      <w:proofErr w:type="spellEnd"/>
      <w:r w:rsidRPr="000635C0">
        <w:rPr>
          <w:rFonts w:asciiTheme="minorHAnsi" w:hAnsiTheme="minorHAnsi" w:cstheme="minorHAnsi"/>
        </w:rPr>
        <w:t xml:space="preserve"> is a better model for constructing a political institution that must secure its own legitimacy over time and to changing groups of citizens. </w:t>
      </w:r>
    </w:p>
    <w:p w14:paraId="3BDC5BF2" w14:textId="579EFB05" w:rsidR="00510198" w:rsidRPr="000635C0" w:rsidRDefault="00510198" w:rsidP="00510198">
      <w:pPr>
        <w:pStyle w:val="Heading4"/>
        <w:spacing w:before="0" w:line="276" w:lineRule="auto"/>
        <w:rPr>
          <w:rFonts w:asciiTheme="minorHAnsi" w:hAnsiTheme="minorHAnsi" w:cstheme="minorHAnsi"/>
        </w:rPr>
      </w:pPr>
      <w:r>
        <w:rPr>
          <w:rFonts w:asciiTheme="minorHAnsi" w:hAnsiTheme="minorHAnsi" w:cstheme="minorHAnsi"/>
        </w:rPr>
        <w:t>6</w:t>
      </w:r>
      <w:r w:rsidRPr="000635C0">
        <w:rPr>
          <w:rFonts w:asciiTheme="minorHAnsi" w:hAnsiTheme="minorHAnsi" w:cstheme="minorHAnsi"/>
        </w:rPr>
        <w:t>] Root Cause- Ethical problems arise due to conflicts between antagonistic positions. This is due to multiple scenarios and analyses of situations leading to differing ethical conclusions. Conflicting ethical viewpoints does not require the inevitable exclusion of one over another but rather the acceptance that both could be relevant and valuable ethical tool.</w:t>
      </w:r>
    </w:p>
    <w:p w14:paraId="746B3887" w14:textId="11A9DE88" w:rsidR="00510198" w:rsidRDefault="006150A7" w:rsidP="006150A7">
      <w:pPr>
        <w:pStyle w:val="Heading3"/>
      </w:pPr>
      <w:r>
        <w:t>Affirm</w:t>
      </w:r>
    </w:p>
    <w:p w14:paraId="4B899E14" w14:textId="77777777" w:rsidR="006150A7" w:rsidRDefault="006150A7" w:rsidP="006150A7">
      <w:pPr>
        <w:pStyle w:val="Heading4"/>
      </w:pPr>
      <w:r>
        <w:t xml:space="preserve">IP laws prioritize uniformity and predictability as a method of </w:t>
      </w:r>
      <w:r w:rsidRPr="00DA336F">
        <w:rPr>
          <w:u w:val="single"/>
        </w:rPr>
        <w:t>homogeniz</w:t>
      </w:r>
      <w:r>
        <w:rPr>
          <w:u w:val="single"/>
        </w:rPr>
        <w:t>ing</w:t>
      </w:r>
      <w:r w:rsidRPr="00DA336F">
        <w:rPr>
          <w:u w:val="single"/>
        </w:rPr>
        <w:t xml:space="preserve"> knowledge</w:t>
      </w:r>
      <w:r>
        <w:t xml:space="preserve"> and </w:t>
      </w:r>
      <w:r w:rsidRPr="00DA336F">
        <w:rPr>
          <w:u w:val="single"/>
        </w:rPr>
        <w:t>refus</w:t>
      </w:r>
      <w:r>
        <w:rPr>
          <w:u w:val="single"/>
        </w:rPr>
        <w:t>ing</w:t>
      </w:r>
      <w:r w:rsidRPr="00DA336F">
        <w:rPr>
          <w:u w:val="single"/>
        </w:rPr>
        <w:t xml:space="preserve"> experimentation</w:t>
      </w:r>
      <w:r>
        <w:t>.</w:t>
      </w:r>
    </w:p>
    <w:p w14:paraId="79824C24" w14:textId="77777777" w:rsidR="006150A7" w:rsidRPr="007706DE" w:rsidRDefault="006150A7" w:rsidP="006150A7">
      <w:r w:rsidRPr="004707CB">
        <w:rPr>
          <w:rStyle w:val="Style13ptBold"/>
        </w:rPr>
        <w:t>Wu 14</w:t>
      </w:r>
      <w:r>
        <w:t xml:space="preserve"> [Tim Wu (</w:t>
      </w:r>
      <w:r w:rsidRPr="005A74C4">
        <w:t>Julius Silver Professor of Law, Science and Technology</w:t>
      </w:r>
      <w:r>
        <w:t xml:space="preserve"> at Columbia University). “Intellectual Property Experimentalism </w:t>
      </w:r>
      <w:proofErr w:type="gramStart"/>
      <w:r>
        <w:t>By</w:t>
      </w:r>
      <w:proofErr w:type="gramEnd"/>
      <w:r>
        <w:t xml:space="preserve"> Way of Competition Law”. Columbia Law School. 2014. Accessed 8/16/21. </w:t>
      </w:r>
      <w:hyperlink r:id="rId8" w:history="1">
        <w:r w:rsidRPr="00CF7411">
          <w:rPr>
            <w:rStyle w:val="Hyperlink"/>
          </w:rPr>
          <w:t>https://scholarship.law.columbia.edu/cgi/viewcontent.cgi?article=2843&amp;context=faculty_scholarship</w:t>
        </w:r>
      </w:hyperlink>
      <w:r>
        <w:t xml:space="preserve"> //Xu]</w:t>
      </w:r>
    </w:p>
    <w:p w14:paraId="16AFE9FB" w14:textId="77777777" w:rsidR="006150A7" w:rsidRDefault="006150A7" w:rsidP="006150A7">
      <w:pPr>
        <w:rPr>
          <w:rStyle w:val="Emphasis"/>
        </w:rPr>
      </w:pPr>
      <w:r w:rsidRPr="00270A93">
        <w:rPr>
          <w:rStyle w:val="Emphasis"/>
        </w:rPr>
        <w:t xml:space="preserve">The </w:t>
      </w:r>
      <w:r w:rsidRPr="00442655">
        <w:rPr>
          <w:rStyle w:val="Emphasis"/>
          <w:highlight w:val="green"/>
        </w:rPr>
        <w:t>goals of uniformity</w:t>
      </w:r>
      <w:r w:rsidRPr="00270A93">
        <w:rPr>
          <w:rStyle w:val="Emphasis"/>
        </w:rPr>
        <w:t xml:space="preserve"> and predictability </w:t>
      </w:r>
      <w:r w:rsidRPr="00442655">
        <w:rPr>
          <w:rStyle w:val="Emphasis"/>
          <w:highlight w:val="green"/>
        </w:rPr>
        <w:t>has</w:t>
      </w:r>
      <w:r w:rsidRPr="00270A93">
        <w:rPr>
          <w:rStyle w:val="Emphasis"/>
        </w:rPr>
        <w:t xml:space="preserve"> had its clearest </w:t>
      </w:r>
      <w:r w:rsidRPr="00442655">
        <w:rPr>
          <w:rStyle w:val="Emphasis"/>
          <w:highlight w:val="green"/>
        </w:rPr>
        <w:t>implications at the international level</w:t>
      </w:r>
      <w:r w:rsidRPr="00270A93">
        <w:rPr>
          <w:rStyle w:val="Emphasis"/>
        </w:rPr>
        <w:t xml:space="preserve">. Unlike competition law, which varies significantly between OECD nations, over the last several decades </w:t>
      </w:r>
      <w:proofErr w:type="gramStart"/>
      <w:r w:rsidRPr="00270A93">
        <w:rPr>
          <w:rStyle w:val="Emphasis"/>
        </w:rPr>
        <w:t>all of</w:t>
      </w:r>
      <w:proofErr w:type="gramEnd"/>
      <w:r w:rsidRPr="00270A93">
        <w:rPr>
          <w:rStyle w:val="Emphasis"/>
        </w:rPr>
        <w:t xml:space="preserve"> the </w:t>
      </w:r>
      <w:r w:rsidRPr="00442655">
        <w:rPr>
          <w:rStyle w:val="Emphasis"/>
          <w:highlight w:val="green"/>
        </w:rPr>
        <w:t>IP laws</w:t>
      </w:r>
      <w:r w:rsidRPr="00270A93">
        <w:rPr>
          <w:rStyle w:val="Emphasis"/>
        </w:rPr>
        <w:t xml:space="preserve"> have </w:t>
      </w:r>
      <w:r w:rsidRPr="00442655">
        <w:rPr>
          <w:rStyle w:val="Emphasis"/>
          <w:highlight w:val="green"/>
        </w:rPr>
        <w:t>become</w:t>
      </w:r>
      <w:r w:rsidRPr="00270A93">
        <w:rPr>
          <w:rStyle w:val="Emphasis"/>
        </w:rPr>
        <w:t xml:space="preserve"> subject to </w:t>
      </w:r>
      <w:r w:rsidRPr="00442655">
        <w:rPr>
          <w:rStyle w:val="Emphasis"/>
          <w:highlight w:val="green"/>
        </w:rPr>
        <w:t>a</w:t>
      </w:r>
      <w:r w:rsidRPr="00270A93">
        <w:rPr>
          <w:rStyle w:val="Emphasis"/>
        </w:rPr>
        <w:t xml:space="preserve"> much </w:t>
      </w:r>
      <w:r w:rsidRPr="00442655">
        <w:rPr>
          <w:rStyle w:val="Emphasis"/>
          <w:highlight w:val="green"/>
        </w:rPr>
        <w:t>strong</w:t>
      </w:r>
      <w:r w:rsidRPr="00270A93">
        <w:rPr>
          <w:rStyle w:val="Emphasis"/>
        </w:rPr>
        <w:t xml:space="preserve">er and geographically broader </w:t>
      </w:r>
      <w:r w:rsidRPr="00442655">
        <w:rPr>
          <w:rStyle w:val="Emphasis"/>
          <w:highlight w:val="green"/>
        </w:rPr>
        <w:t>web</w:t>
      </w:r>
      <w:r w:rsidRPr="00270A93">
        <w:rPr>
          <w:rStyle w:val="Emphasis"/>
        </w:rPr>
        <w:t xml:space="preserve"> of </w:t>
      </w:r>
      <w:r w:rsidRPr="00442655">
        <w:rPr>
          <w:rStyle w:val="Emphasis"/>
          <w:highlight w:val="green"/>
        </w:rPr>
        <w:t>harmonizing</w:t>
      </w:r>
      <w:r w:rsidRPr="00270A93">
        <w:rPr>
          <w:rStyle w:val="Emphasis"/>
        </w:rPr>
        <w:t xml:space="preserve"> international </w:t>
      </w:r>
      <w:r w:rsidRPr="00442655">
        <w:rPr>
          <w:rStyle w:val="Emphasis"/>
          <w:highlight w:val="green"/>
        </w:rPr>
        <w:t>agreements</w:t>
      </w:r>
      <w:r w:rsidRPr="00270A93">
        <w:rPr>
          <w:rStyle w:val="Emphasis"/>
        </w:rPr>
        <w:t xml:space="preserve">, on multinational, regional and bilateral levels. </w:t>
      </w:r>
      <w:r w:rsidRPr="00442655">
        <w:rPr>
          <w:rStyle w:val="Emphasis"/>
          <w:highlight w:val="green"/>
        </w:rPr>
        <w:t>The</w:t>
      </w:r>
      <w:r w:rsidRPr="00270A93">
        <w:rPr>
          <w:rStyle w:val="Emphasis"/>
        </w:rPr>
        <w:t xml:space="preserve"> general </w:t>
      </w:r>
      <w:r w:rsidRPr="00442655">
        <w:rPr>
          <w:rStyle w:val="Emphasis"/>
          <w:highlight w:val="green"/>
        </w:rPr>
        <w:t>aim</w:t>
      </w:r>
      <w:r w:rsidRPr="00270A93">
        <w:rPr>
          <w:rStyle w:val="Emphasis"/>
        </w:rPr>
        <w:t xml:space="preserve"> of these treaties </w:t>
      </w:r>
      <w:r w:rsidRPr="00442655">
        <w:rPr>
          <w:rStyle w:val="Emphasis"/>
          <w:highlight w:val="green"/>
        </w:rPr>
        <w:t>is to homogenize</w:t>
      </w:r>
      <w:r w:rsidRPr="00270A93">
        <w:rPr>
          <w:rStyle w:val="Emphasis"/>
        </w:rPr>
        <w:t xml:space="preserve"> </w:t>
      </w:r>
      <w:r w:rsidRPr="00442655">
        <w:rPr>
          <w:rStyle w:val="Emphasis"/>
          <w:highlight w:val="green"/>
        </w:rPr>
        <w:t>the</w:t>
      </w:r>
      <w:r w:rsidRPr="00270A93">
        <w:rPr>
          <w:rStyle w:val="Emphasis"/>
        </w:rPr>
        <w:t xml:space="preserve"> world’s IP </w:t>
      </w:r>
      <w:r w:rsidRPr="00442655">
        <w:rPr>
          <w:rStyle w:val="Emphasis"/>
          <w:highlight w:val="green"/>
        </w:rPr>
        <w:t>regimes</w:t>
      </w:r>
      <w:r w:rsidRPr="00270A93">
        <w:rPr>
          <w:rStyle w:val="Emphasis"/>
        </w:rPr>
        <w:t xml:space="preserve">, reducing or </w:t>
      </w:r>
      <w:r w:rsidRPr="00442655">
        <w:rPr>
          <w:rStyle w:val="Emphasis"/>
          <w:highlight w:val="green"/>
        </w:rPr>
        <w:t>eliminating</w:t>
      </w:r>
      <w:r w:rsidRPr="00270A93">
        <w:rPr>
          <w:rStyle w:val="Emphasis"/>
        </w:rPr>
        <w:t xml:space="preserve"> geographical </w:t>
      </w:r>
      <w:r w:rsidRPr="00442655">
        <w:rPr>
          <w:rStyle w:val="Emphasis"/>
          <w:highlight w:val="green"/>
        </w:rPr>
        <w:t>variation</w:t>
      </w:r>
      <w:r w:rsidRPr="00270A93">
        <w:rPr>
          <w:rStyle w:val="Emphasis"/>
        </w:rPr>
        <w:t>.</w:t>
      </w:r>
      <w:r w:rsidRPr="00217474">
        <w:rPr>
          <w:sz w:val="16"/>
        </w:rPr>
        <w:t xml:space="preserve"> </w:t>
      </w:r>
      <w:proofErr w:type="gramStart"/>
      <w:r w:rsidRPr="00217474">
        <w:rPr>
          <w:sz w:val="16"/>
        </w:rPr>
        <w:t>All of</w:t>
      </w:r>
      <w:proofErr w:type="gramEnd"/>
      <w:r w:rsidRPr="00217474">
        <w:rPr>
          <w:sz w:val="16"/>
        </w:rPr>
        <w:t xml:space="preserve">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w:t>
      </w:r>
      <w:proofErr w:type="gramStart"/>
      <w:r w:rsidRPr="00217474">
        <w:rPr>
          <w:sz w:val="16"/>
        </w:rPr>
        <w:t>of course</w:t>
      </w:r>
      <w:proofErr w:type="gramEnd"/>
      <w:r w:rsidRPr="00217474">
        <w:rPr>
          <w:sz w:val="16"/>
        </w:rPr>
        <w:t xml:space="preserv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w:t>
      </w:r>
      <w:proofErr w:type="gramStart"/>
      <w:r w:rsidRPr="00217474">
        <w:rPr>
          <w:sz w:val="16"/>
        </w:rPr>
        <w:t>in an effort to</w:t>
      </w:r>
      <w:proofErr w:type="gramEnd"/>
      <w:r w:rsidRPr="00217474">
        <w:rPr>
          <w:sz w:val="16"/>
        </w:rPr>
        <w:t xml:space="preserve">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w:t>
      </w:r>
      <w:proofErr w:type="gramStart"/>
      <w:r w:rsidRPr="00217474">
        <w:rPr>
          <w:sz w:val="16"/>
        </w:rPr>
        <w:t>example</w:t>
      </w:r>
      <w:proofErr w:type="gramEnd"/>
      <w:r w:rsidRPr="00217474">
        <w:rPr>
          <w:sz w:val="16"/>
        </w:rPr>
        <w:t xml:space="preserve"> the famous Sony decision, blessing the VCR, broke with prevalent copyright doctrine, arguably as a reaction to perceived technological necessity.28 Similarly, following a decade of bad press, Congress, the courts, and the American Patent Office have begun to make adjustments with American patent law. An example is the new post-grant review process, which includes a particular provision targeted at business method patents. </w:t>
      </w:r>
      <w:r w:rsidRPr="00371F7E">
        <w:rPr>
          <w:rStyle w:val="Emphasis"/>
        </w:rPr>
        <w:t xml:space="preserve">Nonetheless </w:t>
      </w:r>
      <w:r w:rsidRPr="00442655">
        <w:rPr>
          <w:rStyle w:val="Emphasis"/>
          <w:highlight w:val="green"/>
        </w:rPr>
        <w:t>it would be hard to describe</w:t>
      </w:r>
      <w:r w:rsidRPr="00371F7E">
        <w:rPr>
          <w:rStyle w:val="Emphasis"/>
        </w:rPr>
        <w:t xml:space="preserve"> the intellectual culture of </w:t>
      </w:r>
      <w:proofErr w:type="gramStart"/>
      <w:r w:rsidRPr="00371F7E">
        <w:rPr>
          <w:rStyle w:val="Emphasis"/>
        </w:rPr>
        <w:t>either the</w:t>
      </w:r>
      <w:proofErr w:type="gramEnd"/>
      <w:r w:rsidRPr="00371F7E">
        <w:rPr>
          <w:rStyle w:val="Emphasis"/>
        </w:rPr>
        <w:t xml:space="preserve"> </w:t>
      </w:r>
      <w:r w:rsidRPr="00442655">
        <w:rPr>
          <w:rStyle w:val="Emphasis"/>
          <w:highlight w:val="green"/>
        </w:rPr>
        <w:t>i</w:t>
      </w:r>
      <w:r w:rsidRPr="00371F7E">
        <w:rPr>
          <w:rStyle w:val="Emphasis"/>
        </w:rPr>
        <w:t xml:space="preserve">ntellectual </w:t>
      </w:r>
      <w:r w:rsidRPr="00442655">
        <w:rPr>
          <w:rStyle w:val="Emphasis"/>
          <w:highlight w:val="green"/>
        </w:rPr>
        <w:t>p</w:t>
      </w:r>
      <w:r w:rsidRPr="00371F7E">
        <w:rPr>
          <w:rStyle w:val="Emphasis"/>
        </w:rPr>
        <w:t xml:space="preserve">roperty </w:t>
      </w:r>
      <w:r w:rsidRPr="00442655">
        <w:rPr>
          <w:rStyle w:val="Emphasis"/>
          <w:highlight w:val="green"/>
        </w:rPr>
        <w:t>laws</w:t>
      </w:r>
      <w:r w:rsidRPr="00371F7E">
        <w:rPr>
          <w:rStyle w:val="Emphasis"/>
        </w:rPr>
        <w:t xml:space="preserve"> </w:t>
      </w:r>
      <w:r w:rsidRPr="00442655">
        <w:rPr>
          <w:rStyle w:val="Emphasis"/>
          <w:highlight w:val="green"/>
        </w:rPr>
        <w:t>as</w:t>
      </w:r>
      <w:r w:rsidRPr="00371F7E">
        <w:rPr>
          <w:rStyle w:val="Emphasis"/>
        </w:rPr>
        <w:t xml:space="preserve"> truly </w:t>
      </w:r>
      <w:r w:rsidRPr="00442655">
        <w:rPr>
          <w:rStyle w:val="Emphasis"/>
          <w:highlight w:val="green"/>
        </w:rPr>
        <w:t>committed to experimental improvement</w:t>
      </w:r>
      <w:r w:rsidRPr="00371F7E">
        <w:rPr>
          <w:rStyle w:val="Emphasis"/>
        </w:rPr>
        <w:t xml:space="preserve"> of the law.</w:t>
      </w:r>
      <w:r w:rsidRPr="00217474">
        <w:rPr>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690AAD">
        <w:rPr>
          <w:rStyle w:val="Emphasis"/>
        </w:rPr>
        <w:t xml:space="preserve">I believe </w:t>
      </w:r>
      <w:r w:rsidRPr="00690AAD">
        <w:rPr>
          <w:rStyle w:val="Emphasis"/>
          <w:highlight w:val="green"/>
        </w:rPr>
        <w:t>there is a need</w:t>
      </w:r>
      <w:r w:rsidRPr="00690AAD">
        <w:rPr>
          <w:rStyle w:val="Emphasis"/>
        </w:rPr>
        <w:t xml:space="preserve"> </w:t>
      </w:r>
      <w:r w:rsidRPr="00690AAD">
        <w:rPr>
          <w:rStyle w:val="Emphasis"/>
          <w:highlight w:val="green"/>
        </w:rPr>
        <w:t>for</w:t>
      </w:r>
      <w:r w:rsidRPr="00690AAD">
        <w:rPr>
          <w:rStyle w:val="Emphasis"/>
        </w:rPr>
        <w:t xml:space="preserve"> a more </w:t>
      </w:r>
      <w:r w:rsidRPr="00690AAD">
        <w:rPr>
          <w:rStyle w:val="Emphasis"/>
          <w:highlight w:val="green"/>
        </w:rPr>
        <w:t>experimentalist approach</w:t>
      </w:r>
      <w:r w:rsidRPr="00690AAD">
        <w:rPr>
          <w:rStyle w:val="Emphasis"/>
        </w:rPr>
        <w:t xml:space="preserve"> </w:t>
      </w:r>
      <w:r w:rsidRPr="00690AAD">
        <w:rPr>
          <w:rStyle w:val="Emphasis"/>
          <w:highlight w:val="green"/>
        </w:rPr>
        <w:t>to</w:t>
      </w:r>
      <w:r w:rsidRPr="00690AAD">
        <w:rPr>
          <w:rStyle w:val="Emphasis"/>
        </w:rPr>
        <w:t xml:space="preserve"> the </w:t>
      </w:r>
      <w:r w:rsidRPr="00690AAD">
        <w:rPr>
          <w:rStyle w:val="Emphasis"/>
          <w:highlight w:val="green"/>
        </w:rPr>
        <w:t>i</w:t>
      </w:r>
      <w:r w:rsidRPr="00690AAD">
        <w:rPr>
          <w:rStyle w:val="Emphasis"/>
        </w:rPr>
        <w:t xml:space="preserve">ntellectual </w:t>
      </w:r>
      <w:r w:rsidRPr="00690AAD">
        <w:rPr>
          <w:rStyle w:val="Emphasis"/>
          <w:highlight w:val="green"/>
        </w:rPr>
        <w:t>p</w:t>
      </w:r>
      <w:r w:rsidRPr="00690AAD">
        <w:rPr>
          <w:rStyle w:val="Emphasis"/>
        </w:rPr>
        <w:t xml:space="preserve">roperty laws, and particularly to the patent laws. </w:t>
      </w:r>
      <w:r w:rsidRPr="00217474">
        <w:rPr>
          <w:sz w:val="16"/>
        </w:rPr>
        <w:t xml:space="preserve">The law, I believe, needs better mechanisms not simply to celebrate its successes, but to correct its errors, both specific and general. </w:t>
      </w:r>
      <w:r w:rsidRPr="007E01D9">
        <w:rPr>
          <w:rStyle w:val="Emphasis"/>
          <w:highlight w:val="green"/>
        </w:rPr>
        <w:t>One way</w:t>
      </w:r>
      <w:r w:rsidRPr="00690AAD">
        <w:rPr>
          <w:rStyle w:val="Emphasis"/>
        </w:rPr>
        <w:t xml:space="preserve"> this might be achieved is to act within the structure and institutions of the laws themselves; </w:t>
      </w:r>
      <w:r w:rsidRPr="00217474">
        <w:rPr>
          <w:sz w:val="16"/>
        </w:rPr>
        <w:t>as just discussed, this is a project underway in certain respects.</w:t>
      </w:r>
      <w:r w:rsidRPr="00690AAD">
        <w:rPr>
          <w:rStyle w:val="Emphasis"/>
        </w:rPr>
        <w:t xml:space="preserve"> But the other path </w:t>
      </w:r>
      <w:r w:rsidRPr="007E01D9">
        <w:rPr>
          <w:rStyle w:val="Emphasis"/>
          <w:highlight w:val="green"/>
        </w:rPr>
        <w:t>is to rely on</w:t>
      </w:r>
      <w:r w:rsidRPr="00690AAD">
        <w:rPr>
          <w:rStyle w:val="Emphasis"/>
        </w:rPr>
        <w:t xml:space="preserve"> the </w:t>
      </w:r>
      <w:r w:rsidRPr="007E01D9">
        <w:rPr>
          <w:rStyle w:val="Emphasis"/>
          <w:highlight w:val="green"/>
        </w:rPr>
        <w:t>competition</w:t>
      </w:r>
      <w:r w:rsidRPr="00690AAD">
        <w:rPr>
          <w:rStyle w:val="Emphasis"/>
        </w:rPr>
        <w:t xml:space="preserve"> laws </w:t>
      </w:r>
      <w:r w:rsidRPr="007E01D9">
        <w:rPr>
          <w:rStyle w:val="Emphasis"/>
          <w:highlight w:val="green"/>
        </w:rPr>
        <w:t>as</w:t>
      </w:r>
      <w:r w:rsidRPr="00690AAD">
        <w:rPr>
          <w:rStyle w:val="Emphasis"/>
        </w:rPr>
        <w:t xml:space="preserve"> a kind of oversight and </w:t>
      </w:r>
      <w:r w:rsidRPr="007E01D9">
        <w:rPr>
          <w:rStyle w:val="Emphasis"/>
          <w:highlight w:val="green"/>
        </w:rPr>
        <w:t>adjustment mechanism</w:t>
      </w:r>
      <w:r w:rsidRPr="00690AAD">
        <w:rPr>
          <w:rStyle w:val="Emphasis"/>
        </w:rPr>
        <w:t xml:space="preserve"> </w:t>
      </w:r>
      <w:r w:rsidRPr="007E01D9">
        <w:rPr>
          <w:rStyle w:val="Emphasis"/>
          <w:highlight w:val="green"/>
        </w:rPr>
        <w:t>for</w:t>
      </w:r>
      <w:r w:rsidRPr="00690AAD">
        <w:rPr>
          <w:rStyle w:val="Emphasis"/>
        </w:rPr>
        <w:t xml:space="preserve"> the </w:t>
      </w:r>
      <w:r w:rsidRPr="007E01D9">
        <w:rPr>
          <w:rStyle w:val="Emphasis"/>
          <w:highlight w:val="green"/>
        </w:rPr>
        <w:t>i</w:t>
      </w:r>
      <w:r w:rsidRPr="00690AAD">
        <w:rPr>
          <w:rStyle w:val="Emphasis"/>
        </w:rPr>
        <w:t xml:space="preserve">ntellectual </w:t>
      </w:r>
      <w:r w:rsidRPr="007E01D9">
        <w:rPr>
          <w:rStyle w:val="Emphasis"/>
          <w:highlight w:val="green"/>
        </w:rPr>
        <w:t>p</w:t>
      </w:r>
      <w:r w:rsidRPr="00690AAD">
        <w:rPr>
          <w:rStyle w:val="Emphasis"/>
        </w:rPr>
        <w:t>roperty laws.</w:t>
      </w:r>
    </w:p>
    <w:p w14:paraId="75B0010C" w14:textId="77777777" w:rsidR="006150A7" w:rsidRDefault="006150A7" w:rsidP="006150A7">
      <w:pPr>
        <w:pStyle w:val="Heading4"/>
      </w:pPr>
      <w:r>
        <w:t>The law is necessarily fallible and constrained by imperfection which requires constant experimentation to reconstruct “foundational” truths.</w:t>
      </w:r>
    </w:p>
    <w:p w14:paraId="7C251268" w14:textId="77777777" w:rsidR="006150A7" w:rsidRPr="007706DE" w:rsidRDefault="006150A7" w:rsidP="006150A7">
      <w:r w:rsidRPr="004707CB">
        <w:rPr>
          <w:rStyle w:val="Style13ptBold"/>
        </w:rPr>
        <w:t xml:space="preserve">Wu </w:t>
      </w:r>
      <w:r>
        <w:rPr>
          <w:rStyle w:val="Style13ptBold"/>
        </w:rPr>
        <w:t>2</w:t>
      </w:r>
      <w:r>
        <w:t xml:space="preserve"> [Tim Wu (</w:t>
      </w:r>
      <w:r w:rsidRPr="005A74C4">
        <w:t>Julius Silver Professor of Law, Science and Technology</w:t>
      </w:r>
      <w:r>
        <w:t xml:space="preserve"> at Columbia University). “Intellectual Property Experimentalism </w:t>
      </w:r>
      <w:proofErr w:type="gramStart"/>
      <w:r>
        <w:t>By</w:t>
      </w:r>
      <w:proofErr w:type="gramEnd"/>
      <w:r>
        <w:t xml:space="preserve"> Way of Competition Law”. Columbia Law School. 2014. Accessed 8/16/21. </w:t>
      </w:r>
      <w:hyperlink r:id="rId9" w:history="1">
        <w:r w:rsidRPr="00CF7411">
          <w:rPr>
            <w:rStyle w:val="Hyperlink"/>
          </w:rPr>
          <w:t>https://scholarship.law.columbia.edu/cgi/viewcontent.cgi?article=2843&amp;context=faculty_scholarship</w:t>
        </w:r>
      </w:hyperlink>
      <w:r>
        <w:t xml:space="preserve"> //Xu]</w:t>
      </w:r>
    </w:p>
    <w:p w14:paraId="35401319" w14:textId="77777777" w:rsidR="006150A7" w:rsidRPr="00E94284" w:rsidRDefault="006150A7" w:rsidP="006150A7">
      <w:pPr>
        <w:rPr>
          <w:sz w:val="16"/>
        </w:rPr>
      </w:pPr>
      <w:r w:rsidRPr="00E94284">
        <w:rPr>
          <w:sz w:val="16"/>
        </w:rPr>
        <w:t xml:space="preserve">Experimentalism is not a word </w:t>
      </w:r>
      <w:proofErr w:type="gramStart"/>
      <w:r w:rsidRPr="00E94284">
        <w:rPr>
          <w:sz w:val="16"/>
        </w:rPr>
        <w:t>that attorneys</w:t>
      </w:r>
      <w:proofErr w:type="gramEnd"/>
      <w:r w:rsidRPr="00E94284">
        <w:rPr>
          <w:sz w:val="16"/>
        </w:rPr>
        <w:t xml:space="preserve"> use very often. </w:t>
      </w:r>
      <w:r w:rsidRPr="000446E3">
        <w:rPr>
          <w:rStyle w:val="Emphasis"/>
        </w:rPr>
        <w:t xml:space="preserve">At its most general, the idea of legal </w:t>
      </w:r>
      <w:r w:rsidRPr="000446E3">
        <w:rPr>
          <w:rStyle w:val="Emphasis"/>
          <w:highlight w:val="green"/>
        </w:rPr>
        <w:t>experimentalism is to apply</w:t>
      </w:r>
      <w:r w:rsidRPr="000446E3">
        <w:rPr>
          <w:rStyle w:val="Emphasis"/>
        </w:rPr>
        <w:t xml:space="preserve"> </w:t>
      </w:r>
      <w:r w:rsidRPr="000446E3">
        <w:rPr>
          <w:rStyle w:val="Emphasis"/>
          <w:highlight w:val="green"/>
        </w:rPr>
        <w:t>the scientific method</w:t>
      </w:r>
      <w:r w:rsidRPr="000446E3">
        <w:rPr>
          <w:rStyle w:val="Emphasis"/>
        </w:rPr>
        <w:t xml:space="preserve"> of hypothesis, experiment, and observation of consequence to challenging </w:t>
      </w:r>
      <w:r w:rsidRPr="000446E3">
        <w:rPr>
          <w:rStyle w:val="Emphasis"/>
          <w:highlight w:val="green"/>
        </w:rPr>
        <w:t>legal</w:t>
      </w:r>
      <w:r w:rsidRPr="000446E3">
        <w:rPr>
          <w:rStyle w:val="Emphasis"/>
        </w:rPr>
        <w:t xml:space="preserve"> and policy </w:t>
      </w:r>
      <w:r w:rsidRPr="000446E3">
        <w:rPr>
          <w:rStyle w:val="Emphasis"/>
          <w:highlight w:val="green"/>
        </w:rPr>
        <w:t>problems</w:t>
      </w:r>
      <w:r w:rsidRPr="000446E3">
        <w:rPr>
          <w:rStyle w:val="Emphasis"/>
        </w:rPr>
        <w:t xml:space="preserve">. It is, as such, closely </w:t>
      </w:r>
      <w:r w:rsidRPr="000446E3">
        <w:rPr>
          <w:rStyle w:val="Emphasis"/>
          <w:highlight w:val="green"/>
        </w:rPr>
        <w:t>related to</w:t>
      </w:r>
      <w:r w:rsidRPr="000446E3">
        <w:rPr>
          <w:rStyle w:val="Emphasis"/>
        </w:rPr>
        <w:t xml:space="preserve"> a “</w:t>
      </w:r>
      <w:r w:rsidRPr="000446E3">
        <w:rPr>
          <w:rStyle w:val="Emphasis"/>
          <w:highlight w:val="green"/>
        </w:rPr>
        <w:t>pragmatist</w:t>
      </w:r>
      <w:r w:rsidRPr="000446E3">
        <w:rPr>
          <w:rStyle w:val="Emphasis"/>
        </w:rPr>
        <w:t xml:space="preserve">” legal </w:t>
      </w:r>
      <w:r w:rsidRPr="000446E3">
        <w:rPr>
          <w:rStyle w:val="Emphasis"/>
          <w:highlight w:val="green"/>
        </w:rPr>
        <w:t>philosophy</w:t>
      </w:r>
      <w:r w:rsidRPr="000446E3">
        <w:rPr>
          <w:rStyle w:val="Emphasis"/>
        </w:rPr>
        <w:t>.5</w:t>
      </w:r>
      <w:r w:rsidRPr="00E94284">
        <w:rPr>
          <w:sz w:val="16"/>
        </w:rPr>
        <w:t xml:space="preserve"> John Dewey is usually credited with laying a philosophical foundation for policy experimentalism in his writings in the 1910s and 1920s. </w:t>
      </w:r>
      <w:r w:rsidRPr="00223D61">
        <w:rPr>
          <w:rStyle w:val="Emphasis"/>
          <w:highlight w:val="green"/>
        </w:rPr>
        <w:t>Dewey</w:t>
      </w:r>
      <w:r w:rsidRPr="00223D61">
        <w:rPr>
          <w:rStyle w:val="Emphasis"/>
        </w:rPr>
        <w:t xml:space="preserve">, whose background was in education, </w:t>
      </w:r>
      <w:r w:rsidRPr="00223D61">
        <w:rPr>
          <w:rStyle w:val="Emphasis"/>
          <w:highlight w:val="green"/>
        </w:rPr>
        <w:t>believed</w:t>
      </w:r>
      <w:r w:rsidRPr="00223D61">
        <w:rPr>
          <w:rStyle w:val="Emphasis"/>
        </w:rPr>
        <w:t xml:space="preserve"> that </w:t>
      </w:r>
      <w:r w:rsidRPr="00223D61">
        <w:rPr>
          <w:rStyle w:val="Emphasis"/>
          <w:highlight w:val="green"/>
        </w:rPr>
        <w:t>a</w:t>
      </w:r>
      <w:r w:rsidRPr="00223D61">
        <w:rPr>
          <w:rStyle w:val="Emphasis"/>
        </w:rPr>
        <w:t xml:space="preserve"> successful </w:t>
      </w:r>
      <w:r w:rsidRPr="00223D61">
        <w:rPr>
          <w:rStyle w:val="Emphasis"/>
          <w:highlight w:val="green"/>
        </w:rPr>
        <w:t>democracy</w:t>
      </w:r>
      <w:r w:rsidRPr="00223D61">
        <w:rPr>
          <w:rStyle w:val="Emphasis"/>
        </w:rPr>
        <w:t xml:space="preserve"> </w:t>
      </w:r>
      <w:r w:rsidRPr="00223D61">
        <w:rPr>
          <w:rStyle w:val="Emphasis"/>
          <w:highlight w:val="green"/>
        </w:rPr>
        <w:t>needed</w:t>
      </w:r>
      <w:r w:rsidRPr="00223D61">
        <w:rPr>
          <w:rStyle w:val="Emphasis"/>
        </w:rPr>
        <w:t xml:space="preserve"> the capacity </w:t>
      </w:r>
      <w:r w:rsidRPr="00223D61">
        <w:rPr>
          <w:rStyle w:val="Emphasis"/>
          <w:highlight w:val="green"/>
        </w:rPr>
        <w:t>to learn and improve itself</w:t>
      </w:r>
      <w:r w:rsidRPr="00223D61">
        <w:rPr>
          <w:rStyle w:val="Emphasis"/>
        </w:rPr>
        <w:t xml:space="preserve">. </w:t>
      </w:r>
      <w:r w:rsidRPr="00223D61">
        <w:rPr>
          <w:rStyle w:val="Emphasis"/>
          <w:highlight w:val="green"/>
        </w:rPr>
        <w:t>The key</w:t>
      </w:r>
      <w:r w:rsidRPr="00223D61">
        <w:rPr>
          <w:rStyle w:val="Emphasis"/>
        </w:rPr>
        <w:t xml:space="preserve"> to learning, he believed, </w:t>
      </w:r>
      <w:r w:rsidRPr="00223D61">
        <w:rPr>
          <w:rStyle w:val="Emphasis"/>
          <w:highlight w:val="green"/>
        </w:rPr>
        <w:t>was</w:t>
      </w:r>
      <w:r w:rsidRPr="00223D61">
        <w:rPr>
          <w:rStyle w:val="Emphasis"/>
        </w:rPr>
        <w:t xml:space="preserve"> the processing of experiences, or in his words the “</w:t>
      </w:r>
      <w:r w:rsidRPr="00223D61">
        <w:rPr>
          <w:rStyle w:val="Emphasis"/>
          <w:highlight w:val="green"/>
        </w:rPr>
        <w:t>reconstruction</w:t>
      </w:r>
      <w:r w:rsidRPr="00223D61">
        <w:rPr>
          <w:rStyle w:val="Emphasis"/>
        </w:rPr>
        <w:t xml:space="preserve"> or reorganization </w:t>
      </w:r>
      <w:r w:rsidRPr="00223D61">
        <w:rPr>
          <w:rStyle w:val="Emphasis"/>
          <w:highlight w:val="green"/>
        </w:rPr>
        <w:t xml:space="preserve">of </w:t>
      </w:r>
      <w:r w:rsidRPr="00223D61">
        <w:rPr>
          <w:rStyle w:val="Emphasis"/>
        </w:rPr>
        <w:t xml:space="preserve">experience which adds </w:t>
      </w:r>
      <w:r w:rsidRPr="00223D61">
        <w:rPr>
          <w:rStyle w:val="Emphasis"/>
          <w:highlight w:val="green"/>
        </w:rPr>
        <w:t>to</w:t>
      </w:r>
      <w:r w:rsidRPr="00223D61">
        <w:rPr>
          <w:rStyle w:val="Emphasis"/>
        </w:rPr>
        <w:t xml:space="preserve"> the </w:t>
      </w:r>
      <w:r w:rsidRPr="00223D61">
        <w:rPr>
          <w:rStyle w:val="Emphasis"/>
          <w:highlight w:val="green"/>
        </w:rPr>
        <w:t>meaning</w:t>
      </w:r>
      <w:r w:rsidRPr="00223D61">
        <w:rPr>
          <w:rStyle w:val="Emphasis"/>
        </w:rPr>
        <w:t xml:space="preserve"> of </w:t>
      </w:r>
      <w:proofErr w:type="gramStart"/>
      <w:r w:rsidRPr="00223D61">
        <w:rPr>
          <w:rStyle w:val="Emphasis"/>
        </w:rPr>
        <w:t>experience</w:t>
      </w:r>
      <w:proofErr w:type="gramEnd"/>
      <w:r w:rsidRPr="00223D61">
        <w:rPr>
          <w:rStyle w:val="Emphasis"/>
        </w:rPr>
        <w:t xml:space="preserve"> and which increases ability </w:t>
      </w:r>
      <w:r w:rsidRPr="00223D61">
        <w:rPr>
          <w:rStyle w:val="Emphasis"/>
          <w:highlight w:val="green"/>
        </w:rPr>
        <w:t>to direct</w:t>
      </w:r>
      <w:r w:rsidRPr="00223D61">
        <w:rPr>
          <w:rStyle w:val="Emphasis"/>
        </w:rPr>
        <w:t xml:space="preserve"> the course of </w:t>
      </w:r>
      <w:r w:rsidRPr="00223D61">
        <w:rPr>
          <w:rStyle w:val="Emphasis"/>
          <w:highlight w:val="green"/>
        </w:rPr>
        <w:t>subsequent experience</w:t>
      </w:r>
      <w:r w:rsidRPr="00223D61">
        <w:rPr>
          <w:rStyle w:val="Emphasis"/>
        </w:rPr>
        <w:t>.”6</w:t>
      </w:r>
      <w:r w:rsidRPr="00E94284">
        <w:rPr>
          <w:sz w:val="16"/>
        </w:rPr>
        <w:t xml:space="preserve"> As relevant to the legal system, Dewey thought policy and “proposals for social action” should be subject to the experimental method. </w:t>
      </w:r>
      <w:proofErr w:type="gramStart"/>
      <w:r w:rsidRPr="00223D61">
        <w:rPr>
          <w:rStyle w:val="Emphasis"/>
          <w:highlight w:val="green"/>
        </w:rPr>
        <w:t>Policy-making</w:t>
      </w:r>
      <w:proofErr w:type="gramEnd"/>
      <w:r w:rsidRPr="00223D61">
        <w:rPr>
          <w:rStyle w:val="Emphasis"/>
        </w:rPr>
        <w:t xml:space="preserve">, he said, </w:t>
      </w:r>
      <w:r w:rsidRPr="00223D61">
        <w:rPr>
          <w:rStyle w:val="Emphasis"/>
          <w:highlight w:val="green"/>
        </w:rPr>
        <w:t>should be a</w:t>
      </w:r>
      <w:r w:rsidRPr="00223D61">
        <w:rPr>
          <w:rStyle w:val="Emphasis"/>
        </w:rPr>
        <w:t xml:space="preserve"> </w:t>
      </w:r>
      <w:r w:rsidRPr="00223D61">
        <w:rPr>
          <w:rStyle w:val="Emphasis"/>
          <w:highlight w:val="green"/>
        </w:rPr>
        <w:t>constant</w:t>
      </w:r>
      <w:r w:rsidRPr="00223D61">
        <w:rPr>
          <w:rStyle w:val="Emphasis"/>
        </w:rPr>
        <w:t xml:space="preserve"> </w:t>
      </w:r>
      <w:r w:rsidRPr="00223D61">
        <w:rPr>
          <w:rStyle w:val="Emphasis"/>
          <w:highlight w:val="green"/>
        </w:rPr>
        <w:t>process of learning</w:t>
      </w:r>
      <w:r w:rsidRPr="00223D61">
        <w:rPr>
          <w:rStyle w:val="Emphasis"/>
        </w:rPr>
        <w:t xml:space="preserve"> from experience, </w:t>
      </w:r>
      <w:r w:rsidRPr="00223D61">
        <w:rPr>
          <w:rStyle w:val="Emphasis"/>
          <w:highlight w:val="green"/>
        </w:rPr>
        <w:t>rather than</w:t>
      </w:r>
      <w:r w:rsidRPr="00223D61">
        <w:rPr>
          <w:rStyle w:val="Emphasis"/>
        </w:rPr>
        <w:t xml:space="preserve"> relying on </w:t>
      </w:r>
      <w:r w:rsidRPr="00223D61">
        <w:rPr>
          <w:rStyle w:val="Emphasis"/>
          <w:highlight w:val="green"/>
        </w:rPr>
        <w:t>rigid or foundational truths</w:t>
      </w:r>
      <w:r w:rsidRPr="00223D61">
        <w:rPr>
          <w:rStyle w:val="Emphasis"/>
        </w:rPr>
        <w:t xml:space="preserve">. </w:t>
      </w:r>
      <w:r w:rsidRPr="00E94284">
        <w:rPr>
          <w:sz w:val="16"/>
        </w:rPr>
        <w:t xml:space="preserve">“Policies,” Dewey argued, should be “experimental in the sense that they will be entertained subject to constant and well-equipped observation of the consequences they entail when acted upon, and subject to ready and flexible revision in the light of observed consequences.”7 As understood here we can describe legal experimentalism as comprising three main principles. First, for the experimentalist, laws are simply instruments meant to achieve some end and useful only to the extent they do so. </w:t>
      </w:r>
      <w:r w:rsidRPr="00E94284">
        <w:rPr>
          <w:rStyle w:val="Emphasis"/>
        </w:rPr>
        <w:t xml:space="preserve">A </w:t>
      </w:r>
      <w:r w:rsidRPr="00E94284">
        <w:rPr>
          <w:rStyle w:val="Emphasis"/>
          <w:highlight w:val="green"/>
        </w:rPr>
        <w:t>law has no intrinsic value</w:t>
      </w:r>
      <w:r w:rsidRPr="00E94284">
        <w:rPr>
          <w:rStyle w:val="Emphasis"/>
        </w:rPr>
        <w:t>, and its existence should not necessarily count in favor of its retention.</w:t>
      </w:r>
      <w:r>
        <w:rPr>
          <w:rStyle w:val="Emphasis"/>
        </w:rPr>
        <w:t xml:space="preserve"> </w:t>
      </w:r>
      <w:r w:rsidRPr="00E94284">
        <w:rPr>
          <w:sz w:val="16"/>
        </w:rPr>
        <w:t xml:space="preserve">Second, every law should be thought of as an ongoing experiment. </w:t>
      </w:r>
      <w:proofErr w:type="gramStart"/>
      <w:r w:rsidRPr="00E94284">
        <w:rPr>
          <w:rStyle w:val="Emphasis"/>
        </w:rPr>
        <w:t xml:space="preserve">That is to say, </w:t>
      </w:r>
      <w:r w:rsidRPr="00E94284">
        <w:rPr>
          <w:rStyle w:val="Emphasis"/>
          <w:highlight w:val="green"/>
        </w:rPr>
        <w:t>every</w:t>
      </w:r>
      <w:proofErr w:type="gramEnd"/>
      <w:r w:rsidRPr="00E94284">
        <w:rPr>
          <w:rStyle w:val="Emphasis"/>
        </w:rPr>
        <w:t xml:space="preserve"> enactment, </w:t>
      </w:r>
      <w:proofErr w:type="spellStart"/>
      <w:r w:rsidRPr="00E94284">
        <w:rPr>
          <w:rStyle w:val="Emphasis"/>
          <w:highlight w:val="green"/>
        </w:rPr>
        <w:t>regu</w:t>
      </w:r>
      <w:proofErr w:type="spellEnd"/>
      <w:r w:rsidRPr="00E94284">
        <w:rPr>
          <w:rStyle w:val="Emphasis"/>
          <w:highlight w:val="green"/>
        </w:rPr>
        <w:t xml:space="preserve">- </w:t>
      </w:r>
      <w:proofErr w:type="spellStart"/>
      <w:r w:rsidRPr="00E94284">
        <w:rPr>
          <w:rStyle w:val="Emphasis"/>
          <w:highlight w:val="green"/>
        </w:rPr>
        <w:t>lation</w:t>
      </w:r>
      <w:proofErr w:type="spellEnd"/>
      <w:r w:rsidRPr="00E94284">
        <w:rPr>
          <w:rStyle w:val="Emphasis"/>
        </w:rPr>
        <w:t xml:space="preserve"> or judicial opinion </w:t>
      </w:r>
      <w:r w:rsidRPr="00E94284">
        <w:rPr>
          <w:rStyle w:val="Emphasis"/>
          <w:highlight w:val="green"/>
        </w:rPr>
        <w:t>must be seen</w:t>
      </w:r>
      <w:r w:rsidRPr="00E94284">
        <w:rPr>
          <w:rStyle w:val="Emphasis"/>
        </w:rPr>
        <w:t xml:space="preserve"> as that moment’s best guess as to what a rule should be, </w:t>
      </w:r>
      <w:r w:rsidRPr="00E94284">
        <w:rPr>
          <w:rStyle w:val="Emphasis"/>
          <w:highlight w:val="green"/>
        </w:rPr>
        <w:t>in light of</w:t>
      </w:r>
      <w:r w:rsidRPr="00E94284">
        <w:rPr>
          <w:rStyle w:val="Emphasis"/>
        </w:rPr>
        <w:t xml:space="preserve"> imperfect information and human </w:t>
      </w:r>
      <w:r w:rsidRPr="00E94284">
        <w:rPr>
          <w:rStyle w:val="Emphasis"/>
          <w:highlight w:val="green"/>
        </w:rPr>
        <w:t>fallibility</w:t>
      </w:r>
      <w:r w:rsidRPr="00E94284">
        <w:rPr>
          <w:rStyle w:val="Emphasis"/>
        </w:rPr>
        <w:t>.</w:t>
      </w:r>
      <w:r w:rsidRPr="00E94284">
        <w:rPr>
          <w:sz w:val="16"/>
        </w:rPr>
        <w:t xml:space="preserve"> Borrowing Dewey’s language, policies should be thought of as a “working hypothesis, not as programs to be rigidly adhered to and executed.”8 Given the imperfect nature of law-making, policy should be subject to revision when faced with new information or changed conditions. The law must also be able to learn and improve itself based on observation of consequences, intended or otherwise.</w:t>
      </w:r>
    </w:p>
    <w:p w14:paraId="040CB09B" w14:textId="47A14865" w:rsidR="006150A7" w:rsidRDefault="006150A7" w:rsidP="006150A7">
      <w:pPr>
        <w:pStyle w:val="Heading3"/>
      </w:pPr>
      <w:r>
        <w:t>Method</w:t>
      </w:r>
    </w:p>
    <w:p w14:paraId="23D942F1" w14:textId="77777777" w:rsidR="00095560" w:rsidRPr="000635C0" w:rsidRDefault="00095560" w:rsidP="00095560">
      <w:pPr>
        <w:pStyle w:val="Heading4"/>
        <w:rPr>
          <w:rFonts w:asciiTheme="minorHAnsi" w:hAnsiTheme="minorHAnsi" w:cstheme="minorHAnsi"/>
          <w:szCs w:val="26"/>
          <w:u w:val="single"/>
        </w:rPr>
      </w:pPr>
      <w:r w:rsidRPr="000635C0">
        <w:rPr>
          <w:rFonts w:asciiTheme="minorHAnsi" w:hAnsiTheme="minorHAnsi" w:cstheme="minorHAnsi"/>
        </w:rPr>
        <w:t xml:space="preserve">1] </w:t>
      </w:r>
      <w:r w:rsidRPr="000635C0">
        <w:rPr>
          <w:rFonts w:asciiTheme="minorHAnsi" w:hAnsiTheme="minorHAnsi" w:cstheme="minorHAnsi"/>
          <w:szCs w:val="26"/>
        </w:rPr>
        <w:t xml:space="preserve">1AR theory is legit – anything else means </w:t>
      </w:r>
      <w:r w:rsidRPr="000635C0">
        <w:rPr>
          <w:rFonts w:asciiTheme="minorHAnsi" w:hAnsiTheme="minorHAnsi" w:cstheme="minorHAnsi"/>
          <w:szCs w:val="26"/>
          <w:u w:val="single"/>
        </w:rPr>
        <w:t xml:space="preserve">infinite abuse </w:t>
      </w:r>
    </w:p>
    <w:p w14:paraId="60E9E028" w14:textId="77777777" w:rsidR="00095560" w:rsidRPr="000635C0" w:rsidRDefault="00095560" w:rsidP="00095560">
      <w:pPr>
        <w:pStyle w:val="Heading4"/>
        <w:rPr>
          <w:rFonts w:asciiTheme="minorHAnsi" w:hAnsiTheme="minorHAnsi" w:cstheme="minorHAnsi"/>
        </w:rPr>
      </w:pPr>
      <w:r w:rsidRPr="000635C0">
        <w:rPr>
          <w:rFonts w:asciiTheme="minorHAnsi" w:hAnsiTheme="minorHAnsi" w:cstheme="minorHAnsi"/>
        </w:rPr>
        <w:t xml:space="preserve">– drop the debater – 1AR is </w:t>
      </w:r>
      <w:r w:rsidRPr="000635C0">
        <w:rPr>
          <w:rFonts w:asciiTheme="minorHAnsi" w:hAnsiTheme="minorHAnsi" w:cstheme="minorHAnsi"/>
          <w:u w:val="single"/>
        </w:rPr>
        <w:t>too short</w:t>
      </w:r>
      <w:r w:rsidRPr="000635C0">
        <w:rPr>
          <w:rFonts w:asciiTheme="minorHAnsi" w:hAnsiTheme="minorHAnsi" w:cstheme="minorHAnsi"/>
        </w:rPr>
        <w:t xml:space="preserve"> to make up for the time trade-off </w:t>
      </w:r>
    </w:p>
    <w:p w14:paraId="074938C0" w14:textId="77777777" w:rsidR="00095560" w:rsidRPr="000635C0" w:rsidRDefault="00095560" w:rsidP="00095560">
      <w:pPr>
        <w:pStyle w:val="Heading4"/>
        <w:rPr>
          <w:rFonts w:asciiTheme="minorHAnsi" w:hAnsiTheme="minorHAnsi" w:cstheme="minorHAnsi"/>
        </w:rPr>
      </w:pPr>
      <w:r w:rsidRPr="000635C0">
        <w:rPr>
          <w:rFonts w:asciiTheme="minorHAnsi" w:hAnsiTheme="minorHAnsi" w:cstheme="minorHAnsi"/>
        </w:rPr>
        <w:t xml:space="preserve">– no RVIs – 6 min 2NR means they can </w:t>
      </w:r>
      <w:r w:rsidRPr="000635C0">
        <w:rPr>
          <w:rFonts w:asciiTheme="minorHAnsi" w:hAnsiTheme="minorHAnsi" w:cstheme="minorHAnsi"/>
          <w:u w:val="single"/>
        </w:rPr>
        <w:t>brute force</w:t>
      </w:r>
      <w:r w:rsidRPr="000635C0">
        <w:rPr>
          <w:rFonts w:asciiTheme="minorHAnsi" w:hAnsiTheme="minorHAnsi" w:cstheme="minorHAnsi"/>
        </w:rPr>
        <w:t xml:space="preserve"> me every time </w:t>
      </w:r>
    </w:p>
    <w:p w14:paraId="1F12C58A" w14:textId="77777777" w:rsidR="00095560" w:rsidRPr="000635C0" w:rsidRDefault="00095560" w:rsidP="00095560">
      <w:pPr>
        <w:pStyle w:val="Heading4"/>
        <w:rPr>
          <w:rFonts w:asciiTheme="minorHAnsi" w:hAnsiTheme="minorHAnsi" w:cstheme="minorHAnsi"/>
        </w:rPr>
      </w:pPr>
      <w:r w:rsidRPr="000635C0">
        <w:rPr>
          <w:rFonts w:asciiTheme="minorHAnsi" w:hAnsiTheme="minorHAnsi" w:cstheme="minorHAnsi"/>
        </w:rPr>
        <w:t xml:space="preserve">– competing </w:t>
      </w:r>
      <w:proofErr w:type="spellStart"/>
      <w:r w:rsidRPr="000635C0">
        <w:rPr>
          <w:rFonts w:asciiTheme="minorHAnsi" w:hAnsiTheme="minorHAnsi" w:cstheme="minorHAnsi"/>
        </w:rPr>
        <w:t>interps</w:t>
      </w:r>
      <w:proofErr w:type="spellEnd"/>
      <w:r w:rsidRPr="000635C0">
        <w:rPr>
          <w:rFonts w:asciiTheme="minorHAnsi" w:hAnsiTheme="minorHAnsi" w:cstheme="minorHAnsi"/>
        </w:rPr>
        <w:t xml:space="preserve"> – reasonability narrows the theory debate to one issue of </w:t>
      </w:r>
      <w:proofErr w:type="spellStart"/>
      <w:r w:rsidRPr="000635C0">
        <w:rPr>
          <w:rFonts w:asciiTheme="minorHAnsi" w:hAnsiTheme="minorHAnsi" w:cstheme="minorHAnsi"/>
        </w:rPr>
        <w:t>brightline</w:t>
      </w:r>
      <w:proofErr w:type="spellEnd"/>
      <w:r w:rsidRPr="000635C0">
        <w:rPr>
          <w:rFonts w:asciiTheme="minorHAnsi" w:hAnsiTheme="minorHAnsi" w:cstheme="minorHAnsi"/>
        </w:rPr>
        <w:t xml:space="preserve">, making it easy for the Neg to collapse to the issue in the long 2NR </w:t>
      </w:r>
    </w:p>
    <w:p w14:paraId="2E3103EB" w14:textId="77777777" w:rsidR="00095560" w:rsidRPr="000635C0" w:rsidRDefault="00095560" w:rsidP="00095560">
      <w:pPr>
        <w:pStyle w:val="Heading4"/>
        <w:rPr>
          <w:rFonts w:asciiTheme="minorHAnsi" w:hAnsiTheme="minorHAnsi" w:cstheme="minorHAnsi"/>
        </w:rPr>
      </w:pPr>
      <w:r w:rsidRPr="000635C0">
        <w:rPr>
          <w:rFonts w:asciiTheme="minorHAnsi" w:hAnsiTheme="minorHAnsi" w:cstheme="minorHAnsi"/>
        </w:rPr>
        <w:t>– 1AR theory is the highest layer – the NC has 7 minutes to be abusive and 6 minutes to leverage the abuse against 1A theory in the 2N, making checking abuse lexically impossible</w:t>
      </w:r>
    </w:p>
    <w:p w14:paraId="29701E79" w14:textId="77777777" w:rsidR="00095560" w:rsidRPr="000635C0" w:rsidRDefault="00095560" w:rsidP="00095560">
      <w:pPr>
        <w:pStyle w:val="Heading4"/>
        <w:spacing w:before="0" w:line="276" w:lineRule="auto"/>
        <w:rPr>
          <w:rFonts w:asciiTheme="minorHAnsi" w:eastAsia="Times New Roman" w:hAnsiTheme="minorHAnsi" w:cstheme="minorHAnsi"/>
        </w:rPr>
      </w:pPr>
      <w:r w:rsidRPr="000635C0">
        <w:rPr>
          <w:rFonts w:asciiTheme="minorHAnsi" w:hAnsiTheme="minorHAnsi" w:cstheme="minorHAnsi"/>
        </w:rPr>
        <w:t>2]</w:t>
      </w:r>
      <w:r w:rsidRPr="000635C0">
        <w:rPr>
          <w:rFonts w:asciiTheme="minorHAnsi" w:eastAsia="Times New Roman" w:hAnsiTheme="minorHAnsi" w:cstheme="minorHAnsi"/>
        </w:rPr>
        <w:t xml:space="preserve"> Give me new weighing in the 2AR for 1AR shells – I don’t know what arguments will be read in the 2NR so 1AR weighing is impossible as I don’t know what to weigh against.</w:t>
      </w:r>
    </w:p>
    <w:p w14:paraId="4D4DC21A" w14:textId="77777777" w:rsidR="00095560" w:rsidRPr="000635C0" w:rsidRDefault="00095560" w:rsidP="00095560">
      <w:pPr>
        <w:pStyle w:val="Heading4"/>
        <w:rPr>
          <w:rFonts w:asciiTheme="minorHAnsi" w:hAnsiTheme="minorHAnsi" w:cstheme="minorHAnsi"/>
        </w:rPr>
      </w:pPr>
      <w:r w:rsidRPr="000635C0">
        <w:t xml:space="preserve">3] </w:t>
      </w:r>
      <w:r w:rsidRPr="000635C0">
        <w:rPr>
          <w:rFonts w:asciiTheme="minorHAnsi" w:hAnsiTheme="minorHAnsi" w:cstheme="minorHAnsi"/>
        </w:rPr>
        <w:t xml:space="preserve">Affirm if I win offense to a </w:t>
      </w:r>
      <w:proofErr w:type="spellStart"/>
      <w:r w:rsidRPr="000635C0">
        <w:rPr>
          <w:rFonts w:asciiTheme="minorHAnsi" w:hAnsiTheme="minorHAnsi" w:cstheme="minorHAnsi"/>
        </w:rPr>
        <w:t>counterinterp</w:t>
      </w:r>
      <w:proofErr w:type="spellEnd"/>
      <w:r w:rsidRPr="000635C0">
        <w:rPr>
          <w:rFonts w:asciiTheme="minorHAnsi" w:hAnsiTheme="minorHAnsi" w:cstheme="minorHAnsi"/>
        </w:rPr>
        <w:t xml:space="preserve"> </w:t>
      </w:r>
    </w:p>
    <w:p w14:paraId="3B1C377D" w14:textId="77777777" w:rsidR="00095560" w:rsidRPr="000635C0" w:rsidRDefault="00095560" w:rsidP="00095560">
      <w:pPr>
        <w:pStyle w:val="Heading4"/>
        <w:rPr>
          <w:rFonts w:asciiTheme="minorHAnsi" w:hAnsiTheme="minorHAnsi" w:cstheme="minorHAnsi"/>
        </w:rPr>
      </w:pPr>
      <w:r w:rsidRPr="000635C0">
        <w:rPr>
          <w:rFonts w:asciiTheme="minorHAnsi" w:hAnsiTheme="minorHAnsi" w:cstheme="minorHAnsi"/>
        </w:rPr>
        <w:t xml:space="preserve">A] </w:t>
      </w:r>
      <w:proofErr w:type="spellStart"/>
      <w:r w:rsidRPr="000635C0">
        <w:rPr>
          <w:rFonts w:asciiTheme="minorHAnsi" w:hAnsiTheme="minorHAnsi" w:cstheme="minorHAnsi"/>
        </w:rPr>
        <w:t>Timeskew</w:t>
      </w:r>
      <w:proofErr w:type="spellEnd"/>
      <w:r w:rsidRPr="000635C0">
        <w:rPr>
          <w:rFonts w:asciiTheme="minorHAnsi" w:hAnsiTheme="minorHAnsi" w:cstheme="minorHAnsi"/>
        </w:rPr>
        <w:t xml:space="preserve"> – 6 Minute 2NR with collapse to whatever I undercover means that you can win theory and substance, but I need to go for both in half the time and split it between the 2 layers. </w:t>
      </w:r>
    </w:p>
    <w:p w14:paraId="44897A4C" w14:textId="77777777" w:rsidR="00095560" w:rsidRPr="000635C0" w:rsidRDefault="00095560" w:rsidP="00095560">
      <w:pPr>
        <w:pStyle w:val="Heading4"/>
        <w:rPr>
          <w:rFonts w:asciiTheme="minorHAnsi" w:hAnsiTheme="minorHAnsi" w:cstheme="minorHAnsi"/>
        </w:rPr>
      </w:pPr>
      <w:r w:rsidRPr="000635C0">
        <w:rPr>
          <w:rFonts w:asciiTheme="minorHAnsi" w:hAnsiTheme="minorHAnsi" w:cstheme="minorHAnsi"/>
        </w:rPr>
        <w:t>B] Reciprocity – you get T and theory so I should get theory and an RVI to make the burden reciprocal.</w:t>
      </w:r>
    </w:p>
    <w:p w14:paraId="69257ED0" w14:textId="77777777" w:rsidR="00095560" w:rsidRPr="000635C0" w:rsidRDefault="00095560" w:rsidP="00095560">
      <w:pPr>
        <w:pStyle w:val="Heading4"/>
        <w:spacing w:line="240" w:lineRule="auto"/>
        <w:rPr>
          <w:rFonts w:asciiTheme="minorHAnsi" w:hAnsiTheme="minorHAnsi" w:cstheme="minorHAnsi"/>
        </w:rPr>
      </w:pPr>
      <w:r w:rsidRPr="000635C0">
        <w:t xml:space="preserve">4] Nothing in the 1AC has triggered it, but </w:t>
      </w:r>
      <w:r w:rsidRPr="000635C0">
        <w:rPr>
          <w:rFonts w:asciiTheme="minorHAnsi" w:hAnsiTheme="minorHAnsi" w:cstheme="minorHAnsi"/>
        </w:rPr>
        <w:t xml:space="preserve">Presumption and permissibility affirm – </w:t>
      </w:r>
    </w:p>
    <w:p w14:paraId="5E7EDD28" w14:textId="77777777" w:rsidR="00095560" w:rsidRPr="000635C0" w:rsidRDefault="00095560" w:rsidP="00095560">
      <w:pPr>
        <w:pStyle w:val="Heading4"/>
        <w:spacing w:line="240" w:lineRule="auto"/>
        <w:rPr>
          <w:rFonts w:asciiTheme="minorHAnsi" w:hAnsiTheme="minorHAnsi" w:cstheme="minorHAnsi"/>
        </w:rPr>
      </w:pPr>
      <w:r w:rsidRPr="000635C0">
        <w:rPr>
          <w:rFonts w:asciiTheme="minorHAnsi" w:hAnsiTheme="minorHAnsi" w:cstheme="minorHAnsi"/>
        </w:rPr>
        <w:t xml:space="preserve">a) We always default to assuming something true until proven false </w:t>
      </w:r>
      <w:proofErr w:type="spellStart"/>
      <w:proofErr w:type="gramStart"/>
      <w:r w:rsidRPr="000635C0">
        <w:rPr>
          <w:rFonts w:asciiTheme="minorHAnsi" w:hAnsiTheme="minorHAnsi" w:cstheme="minorHAnsi"/>
        </w:rPr>
        <w:t>ie</w:t>
      </w:r>
      <w:proofErr w:type="spellEnd"/>
      <w:proofErr w:type="gramEnd"/>
      <w:r w:rsidRPr="000635C0">
        <w:rPr>
          <w:rFonts w:asciiTheme="minorHAnsi" w:hAnsiTheme="minorHAnsi" w:cstheme="minorHAnsi"/>
        </w:rPr>
        <w:t xml:space="preserve"> if I told you my name is Daniel you would believe me </w:t>
      </w:r>
    </w:p>
    <w:p w14:paraId="451AECAB" w14:textId="745A092B" w:rsidR="00095560" w:rsidRPr="000635C0" w:rsidRDefault="00095560" w:rsidP="00095560">
      <w:pPr>
        <w:pStyle w:val="Heading4"/>
        <w:spacing w:line="240" w:lineRule="auto"/>
        <w:rPr>
          <w:rFonts w:eastAsia="Times New Roman"/>
        </w:rPr>
      </w:pPr>
      <w:r w:rsidRPr="000635C0">
        <w:rPr>
          <w:rFonts w:asciiTheme="minorHAnsi" w:hAnsiTheme="minorHAnsi" w:cstheme="minorHAnsi"/>
        </w:rPr>
        <w:t>b</w:t>
      </w:r>
      <w:r w:rsidR="0098458F">
        <w:rPr>
          <w:rFonts w:asciiTheme="minorHAnsi" w:hAnsiTheme="minorHAnsi" w:cstheme="minorHAnsi"/>
        </w:rPr>
        <w:t>)</w:t>
      </w:r>
      <w:r w:rsidRPr="000635C0">
        <w:rPr>
          <w:rFonts w:asciiTheme="minorHAnsi" w:hAnsiTheme="minorHAnsi" w:cstheme="minorHAnsi"/>
        </w:rPr>
        <w:t xml:space="preserve"> </w:t>
      </w:r>
      <w:r w:rsidRPr="000635C0">
        <w:rPr>
          <w:rFonts w:eastAsia="Times New Roman"/>
        </w:rPr>
        <w:t>empirics</w:t>
      </w:r>
    </w:p>
    <w:p w14:paraId="34F63151" w14:textId="77777777" w:rsidR="00095560" w:rsidRPr="000635C0" w:rsidRDefault="00095560" w:rsidP="00095560">
      <w:pPr>
        <w:spacing w:after="0" w:line="276" w:lineRule="auto"/>
        <w:rPr>
          <w:rFonts w:asciiTheme="minorHAnsi" w:eastAsia="Times New Roman" w:hAnsiTheme="minorHAnsi" w:cstheme="minorHAnsi"/>
          <w:sz w:val="16"/>
          <w:szCs w:val="16"/>
        </w:rPr>
      </w:pPr>
      <w:r w:rsidRPr="000635C0">
        <w:rPr>
          <w:rFonts w:asciiTheme="minorHAnsi" w:eastAsia="Times New Roman" w:hAnsiTheme="minorHAnsi" w:cstheme="minorHAnsi"/>
          <w:b/>
          <w:bCs/>
          <w:sz w:val="26"/>
          <w:szCs w:val="26"/>
        </w:rPr>
        <w:t>Shah 19, </w:t>
      </w:r>
      <w:r w:rsidRPr="000635C0">
        <w:rPr>
          <w:rFonts w:asciiTheme="minorHAnsi" w:eastAsia="Times New Roman" w:hAnsiTheme="minorHAnsi" w:cstheme="minorHAnsi"/>
          <w:sz w:val="16"/>
          <w:szCs w:val="16"/>
        </w:rPr>
        <w:t>[Shah, </w:t>
      </w:r>
      <w:proofErr w:type="spellStart"/>
      <w:r w:rsidRPr="000635C0">
        <w:rPr>
          <w:rFonts w:asciiTheme="minorHAnsi" w:eastAsia="Times New Roman" w:hAnsiTheme="minorHAnsi" w:cstheme="minorHAnsi"/>
          <w:sz w:val="16"/>
          <w:szCs w:val="16"/>
        </w:rPr>
        <w:t>Sachin</w:t>
      </w:r>
      <w:proofErr w:type="spellEnd"/>
      <w:r w:rsidRPr="000635C0">
        <w:rPr>
          <w:rFonts w:asciiTheme="minorHAnsi" w:eastAsia="Times New Roman" w:hAnsiTheme="minorHAnsi" w:cstheme="minorHAnsi"/>
          <w:sz w:val="16"/>
          <w:szCs w:val="16"/>
        </w:rPr>
        <w:t>. “A STATISTICAL ANALYSIS OF SIDE-BIAS ON THE 2019 JANUARY-FEBRUARY LINCOLN-DOUGLAS DEBATE TOPIC.” NSD Update, National Symposium of Debate, 16 Feb. 2019, </w:t>
      </w:r>
      <w:hyperlink r:id="rId10" w:history="1">
        <w:r w:rsidRPr="000635C0">
          <w:rPr>
            <w:rStyle w:val="Hyperlink"/>
            <w:rFonts w:asciiTheme="minorHAnsi" w:eastAsia="Times New Roman" w:hAnsiTheme="minorHAnsi" w:cstheme="minorHAnsi"/>
            <w:sz w:val="16"/>
            <w:szCs w:val="16"/>
          </w:rPr>
          <w:t>http://nsdupdate.com/2019/a-statistical-analysis-of-side-bias-on-the-2019-january-february-lincoln-douglas-debate-topic/</w:t>
        </w:r>
      </w:hyperlink>
      <w:r w:rsidRPr="000635C0">
        <w:rPr>
          <w:rFonts w:asciiTheme="minorHAnsi" w:eastAsia="Times New Roman" w:hAnsiTheme="minorHAnsi" w:cstheme="minorHAnsi"/>
          <w:sz w:val="16"/>
          <w:szCs w:val="16"/>
        </w:rPr>
        <w:t xml:space="preserve"> ]//LHPSS accessed 9/4/19 </w:t>
      </w:r>
    </w:p>
    <w:p w14:paraId="63CEB80E" w14:textId="77777777" w:rsidR="00095560" w:rsidRPr="000635C0" w:rsidRDefault="00095560" w:rsidP="00095560">
      <w:pPr>
        <w:spacing w:after="0" w:line="276" w:lineRule="auto"/>
        <w:rPr>
          <w:rFonts w:asciiTheme="minorHAnsi" w:eastAsia="Times New Roman" w:hAnsiTheme="minorHAnsi" w:cstheme="minorHAnsi"/>
        </w:rPr>
      </w:pPr>
      <w:r w:rsidRPr="000635C0">
        <w:rPr>
          <w:rFonts w:asciiTheme="minorHAnsi" w:eastAsia="Times New Roman" w:hAnsiTheme="minorHAnsi" w:cstheme="minorHAnsi"/>
          <w:sz w:val="14"/>
          <w:szCs w:val="14"/>
        </w:rPr>
        <w:t>As a final note, it is also interesting to look at the trend over multiple topics. In the rounds </w:t>
      </w:r>
      <w:r w:rsidRPr="000635C0">
        <w:rPr>
          <w:rFonts w:asciiTheme="minorHAnsi" w:eastAsia="Times New Roman" w:hAnsiTheme="minorHAnsi" w:cstheme="minorHAnsi"/>
          <w:b/>
          <w:bCs/>
          <w:u w:val="single"/>
        </w:rPr>
        <w:t>from</w:t>
      </w:r>
      <w:r w:rsidRPr="000635C0">
        <w:rPr>
          <w:rFonts w:asciiTheme="minorHAnsi" w:eastAsia="Times New Roman" w:hAnsiTheme="minorHAnsi" w:cstheme="minorHAnsi"/>
          <w:sz w:val="14"/>
          <w:szCs w:val="14"/>
        </w:rPr>
        <w:t> 93 TOC bid distributing tournaments (</w:t>
      </w:r>
      <w:r w:rsidRPr="000635C0">
        <w:rPr>
          <w:rFonts w:asciiTheme="minorHAnsi" w:eastAsia="Times New Roman" w:hAnsiTheme="minorHAnsi" w:cstheme="minorHAnsi"/>
          <w:b/>
          <w:bCs/>
          <w:u w:val="single"/>
        </w:rPr>
        <w:t>20</w:t>
      </w:r>
      <w:r w:rsidRPr="00442655">
        <w:rPr>
          <w:rFonts w:asciiTheme="minorHAnsi" w:eastAsia="Times New Roman" w:hAnsiTheme="minorHAnsi" w:cstheme="minorHAnsi"/>
          <w:b/>
          <w:bCs/>
          <w:highlight w:val="green"/>
          <w:u w:val="single"/>
          <w:shd w:val="clear" w:color="auto" w:fill="FFFF00"/>
        </w:rPr>
        <w:t>17</w:t>
      </w:r>
      <w:r w:rsidRPr="00442655">
        <w:rPr>
          <w:rFonts w:asciiTheme="minorHAnsi" w:eastAsia="Times New Roman" w:hAnsiTheme="minorHAnsi" w:cstheme="minorHAnsi"/>
          <w:b/>
          <w:bCs/>
          <w:highlight w:val="green"/>
          <w:u w:val="single"/>
        </w:rPr>
        <w:t> </w:t>
      </w:r>
      <w:r w:rsidRPr="00442655">
        <w:rPr>
          <w:rFonts w:asciiTheme="minorHAnsi" w:eastAsia="Times New Roman" w:hAnsiTheme="minorHAnsi" w:cstheme="minorHAnsi"/>
          <w:b/>
          <w:bCs/>
          <w:highlight w:val="green"/>
          <w:u w:val="single"/>
          <w:shd w:val="clear" w:color="auto" w:fill="FFFF00"/>
        </w:rPr>
        <w:t>–</w:t>
      </w:r>
      <w:r w:rsidRPr="000635C0">
        <w:rPr>
          <w:rFonts w:asciiTheme="minorHAnsi" w:eastAsia="Times New Roman" w:hAnsiTheme="minorHAnsi" w:cstheme="minorHAnsi"/>
          <w:b/>
          <w:bCs/>
          <w:u w:val="single"/>
        </w:rPr>
        <w:t> 20</w:t>
      </w:r>
      <w:r w:rsidRPr="00442655">
        <w:rPr>
          <w:rFonts w:asciiTheme="minorHAnsi" w:eastAsia="Times New Roman" w:hAnsiTheme="minorHAnsi" w:cstheme="minorHAnsi"/>
          <w:b/>
          <w:bCs/>
          <w:highlight w:val="green"/>
          <w:u w:val="single"/>
          <w:shd w:val="clear" w:color="auto" w:fill="FFFF00"/>
        </w:rPr>
        <w:t>19</w:t>
      </w:r>
      <w:r w:rsidRPr="000635C0">
        <w:rPr>
          <w:rFonts w:asciiTheme="minorHAnsi" w:eastAsia="Times New Roman" w:hAnsiTheme="minorHAnsi" w:cstheme="minorHAnsi"/>
          <w:sz w:val="14"/>
          <w:szCs w:val="14"/>
        </w:rPr>
        <w:t> YTD), </w:t>
      </w:r>
      <w:r w:rsidRPr="00442655">
        <w:rPr>
          <w:rFonts w:asciiTheme="minorHAnsi" w:eastAsia="Times New Roman" w:hAnsiTheme="minorHAnsi" w:cstheme="minorHAnsi"/>
          <w:b/>
          <w:bCs/>
          <w:highlight w:val="green"/>
          <w:u w:val="single"/>
          <w:shd w:val="clear" w:color="auto" w:fill="FFFF00"/>
        </w:rPr>
        <w:t>the neg</w:t>
      </w:r>
      <w:r w:rsidRPr="000635C0">
        <w:rPr>
          <w:rFonts w:asciiTheme="minorHAnsi" w:eastAsia="Times New Roman" w:hAnsiTheme="minorHAnsi" w:cstheme="minorHAnsi"/>
          <w:sz w:val="14"/>
          <w:szCs w:val="14"/>
        </w:rPr>
        <w:t>ative </w:t>
      </w:r>
      <w:r w:rsidRPr="00442655">
        <w:rPr>
          <w:rFonts w:asciiTheme="minorHAnsi" w:eastAsia="Times New Roman" w:hAnsiTheme="minorHAnsi" w:cstheme="minorHAnsi"/>
          <w:b/>
          <w:bCs/>
          <w:highlight w:val="green"/>
          <w:u w:val="single"/>
          <w:shd w:val="clear" w:color="auto" w:fill="FFFF00"/>
        </w:rPr>
        <w:t>won 52.99% of ballots</w:t>
      </w:r>
      <w:r w:rsidRPr="000635C0">
        <w:rPr>
          <w:rFonts w:asciiTheme="minorHAnsi" w:eastAsia="Times New Roman" w:hAnsiTheme="minorHAnsi" w:cstheme="minorHAnsi"/>
          <w:sz w:val="14"/>
          <w:szCs w:val="14"/>
        </w:rPr>
        <w:t> (</w:t>
      </w:r>
      <w:r w:rsidRPr="000635C0">
        <w:rPr>
          <w:rFonts w:asciiTheme="minorHAnsi" w:eastAsia="Times New Roman" w:hAnsiTheme="minorHAnsi" w:cstheme="minorHAnsi"/>
          <w:b/>
          <w:bCs/>
          <w:u w:val="single"/>
        </w:rPr>
        <w:t>p-value &lt; 0.0001)</w:t>
      </w:r>
      <w:r w:rsidRPr="000635C0">
        <w:rPr>
          <w:rFonts w:asciiTheme="minorHAnsi" w:eastAsia="Times New Roman" w:hAnsiTheme="minorHAnsi" w:cstheme="minorHAnsi"/>
          <w:sz w:val="14"/>
          <w:szCs w:val="14"/>
        </w:rPr>
        <w:t> and 54.63% of upset rounds (p-value &lt; 0.0001). </w:t>
      </w:r>
      <w:r w:rsidRPr="00442655">
        <w:rPr>
          <w:rFonts w:asciiTheme="minorHAnsi" w:eastAsia="Times New Roman" w:hAnsiTheme="minorHAnsi" w:cstheme="minorHAnsi"/>
          <w:b/>
          <w:bCs/>
          <w:highlight w:val="green"/>
          <w:u w:val="single"/>
          <w:shd w:val="clear" w:color="auto" w:fill="FFFF00"/>
        </w:rPr>
        <w:t>This suggests the bias might be structural</w:t>
      </w:r>
      <w:r w:rsidRPr="000635C0">
        <w:rPr>
          <w:rFonts w:asciiTheme="minorHAnsi" w:eastAsia="Times New Roman" w:hAnsiTheme="minorHAnsi" w:cstheme="minorHAnsi"/>
          <w:b/>
          <w:bCs/>
          <w:u w:val="single"/>
        </w:rPr>
        <w:t>, and not topic specific, as this data spans six different topics.</w:t>
      </w:r>
      <w:r w:rsidRPr="000635C0">
        <w:rPr>
          <w:rFonts w:asciiTheme="minorHAnsi" w:eastAsia="Times New Roman" w:hAnsiTheme="minorHAnsi" w:cstheme="minorHAnsi"/>
        </w:rPr>
        <w:t xml:space="preserve">  </w:t>
      </w:r>
    </w:p>
    <w:p w14:paraId="116326EE" w14:textId="01448CFF" w:rsidR="00095560" w:rsidRDefault="00095560" w:rsidP="00095560">
      <w:pPr>
        <w:rPr>
          <w:b/>
          <w:bCs/>
          <w:sz w:val="26"/>
          <w:szCs w:val="26"/>
        </w:rPr>
      </w:pPr>
      <w:r w:rsidRPr="00095560">
        <w:rPr>
          <w:b/>
          <w:bCs/>
          <w:sz w:val="26"/>
          <w:szCs w:val="26"/>
        </w:rPr>
        <w:t>5] No 2n theory arguments and paradigm issues- a) overloads the 2AR with a massive clarification burden b) it becomes impossible to check NC abuse if you can dump on reasons the shell doesn't matter in the 2n</w:t>
      </w:r>
    </w:p>
    <w:p w14:paraId="3DE1C3F1" w14:textId="10A575A1" w:rsidR="00270FCD" w:rsidRDefault="00270FCD" w:rsidP="00270FCD">
      <w:pPr>
        <w:pStyle w:val="Heading3"/>
      </w:pPr>
      <w:r>
        <w:t>Disclosure</w:t>
      </w:r>
    </w:p>
    <w:p w14:paraId="74E6259D" w14:textId="77777777" w:rsidR="00F82B37" w:rsidRPr="009A0BAF" w:rsidRDefault="00F82B37" w:rsidP="00F82B37">
      <w:pPr>
        <w:pStyle w:val="Heading4"/>
        <w:rPr>
          <w:rFonts w:cs="Calibri"/>
        </w:rPr>
      </w:pPr>
      <w:r w:rsidRPr="009A0BAF">
        <w:rPr>
          <w:rFonts w:cs="Calibri"/>
        </w:rPr>
        <w:t xml:space="preserve">Interpretation: Debaters must disclose all constructive positions on open source with </w:t>
      </w:r>
      <w:r>
        <w:rPr>
          <w:rFonts w:cs="Calibri"/>
        </w:rPr>
        <w:t>the full text of all cards with highlighting</w:t>
      </w:r>
      <w:r w:rsidRPr="009A0BAF">
        <w:rPr>
          <w:rFonts w:cs="Calibri"/>
        </w:rPr>
        <w:t xml:space="preserve"> on the </w:t>
      </w:r>
      <w:r>
        <w:rPr>
          <w:rFonts w:cs="Calibri"/>
        </w:rPr>
        <w:t>2019</w:t>
      </w:r>
      <w:r w:rsidRPr="009A0BAF">
        <w:rPr>
          <w:rFonts w:cs="Calibri"/>
        </w:rPr>
        <w:t>-</w:t>
      </w:r>
      <w:r>
        <w:rPr>
          <w:rFonts w:cs="Calibri"/>
        </w:rPr>
        <w:t>20</w:t>
      </w:r>
      <w:r w:rsidRPr="009A0BAF">
        <w:rPr>
          <w:rFonts w:cs="Calibri"/>
        </w:rPr>
        <w:t xml:space="preserve"> NDCA LD wiki after the round in which they read them. </w:t>
      </w:r>
    </w:p>
    <w:p w14:paraId="3C3DE714" w14:textId="58C7B882" w:rsidR="00F82B37" w:rsidRPr="008859AF" w:rsidRDefault="00F82B37" w:rsidP="00F82B37">
      <w:pPr>
        <w:pStyle w:val="Heading4"/>
        <w:rPr>
          <w:rFonts w:cs="Calibri"/>
        </w:rPr>
      </w:pPr>
      <w:r w:rsidRPr="009A0BAF">
        <w:rPr>
          <w:rFonts w:cs="Calibri"/>
        </w:rPr>
        <w:t>Violation –</w:t>
      </w:r>
      <w:r>
        <w:rPr>
          <w:rFonts w:cs="Calibri"/>
        </w:rPr>
        <w:t xml:space="preserve"> </w:t>
      </w:r>
      <w:r w:rsidR="009836BB">
        <w:rPr>
          <w:rFonts w:cs="Calibri"/>
        </w:rPr>
        <w:t xml:space="preserve">they don’t </w:t>
      </w:r>
      <w:proofErr w:type="spellStart"/>
      <w:r w:rsidR="009836BB">
        <w:rPr>
          <w:rFonts w:cs="Calibri"/>
        </w:rPr>
        <w:t>osource</w:t>
      </w:r>
      <w:proofErr w:type="spellEnd"/>
      <w:r w:rsidRPr="001B1C7F">
        <w:drawing>
          <wp:inline distT="0" distB="0" distL="0" distR="0" wp14:anchorId="5680848E" wp14:editId="1B6A16A0">
            <wp:extent cx="4840117" cy="1790440"/>
            <wp:effectExtent l="0" t="0" r="0" b="635"/>
            <wp:docPr id="2" name="Picture 2"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with low confidence"/>
                    <pic:cNvPicPr/>
                  </pic:nvPicPr>
                  <pic:blipFill>
                    <a:blip r:embed="rId11"/>
                    <a:stretch>
                      <a:fillRect/>
                    </a:stretch>
                  </pic:blipFill>
                  <pic:spPr>
                    <a:xfrm>
                      <a:off x="0" y="0"/>
                      <a:ext cx="4846832" cy="1792924"/>
                    </a:xfrm>
                    <a:prstGeom prst="rect">
                      <a:avLst/>
                    </a:prstGeom>
                  </pic:spPr>
                </pic:pic>
              </a:graphicData>
            </a:graphic>
          </wp:inline>
        </w:drawing>
      </w:r>
    </w:p>
    <w:p w14:paraId="2DD6CB99" w14:textId="77777777" w:rsidR="00F82B37" w:rsidRPr="009A0BAF" w:rsidRDefault="00F82B37" w:rsidP="00F82B37">
      <w:pPr>
        <w:pStyle w:val="Heading4"/>
        <w:rPr>
          <w:rFonts w:cs="Calibri"/>
        </w:rPr>
      </w:pPr>
      <w:r>
        <w:rPr>
          <w:rFonts w:cs="Calibri"/>
        </w:rPr>
        <w:t>1]</w:t>
      </w:r>
      <w:r w:rsidRPr="009A0BAF">
        <w:rPr>
          <w:rFonts w:cs="Calibri"/>
        </w:rPr>
        <w:t xml:space="preserve"> Debate resource inequities—you’ll say people will steal cards, but that’s good—it’s the only way to truly level the playing field for students such as novices in under-privileged programs.</w:t>
      </w:r>
    </w:p>
    <w:p w14:paraId="244D848D" w14:textId="77777777" w:rsidR="00F82B37" w:rsidRPr="009A0BAF" w:rsidRDefault="00F82B37" w:rsidP="00F82B37">
      <w:pPr>
        <w:rPr>
          <w:szCs w:val="16"/>
        </w:rPr>
      </w:pPr>
      <w:r w:rsidRPr="009A0BAF">
        <w:rPr>
          <w:rStyle w:val="Style13ptBold"/>
        </w:rPr>
        <w:t>Antonucci 05</w:t>
      </w:r>
      <w:r w:rsidRPr="009A0BAF">
        <w:rPr>
          <w:rFonts w:eastAsia="Times New Roman"/>
          <w:szCs w:val="20"/>
        </w:rPr>
        <w:t xml:space="preserve"> </w:t>
      </w:r>
      <w:r w:rsidRPr="009A0BAF">
        <w:rPr>
          <w:szCs w:val="16"/>
        </w:rPr>
        <w:t>[Michael (Debate coach for Georgetown; former coach for Lexington High School); “[</w:t>
      </w:r>
      <w:proofErr w:type="spellStart"/>
      <w:r w:rsidRPr="009A0BAF">
        <w:rPr>
          <w:szCs w:val="16"/>
        </w:rPr>
        <w:t>eDebate</w:t>
      </w:r>
      <w:proofErr w:type="spellEnd"/>
      <w:r w:rsidRPr="009A0BAF">
        <w:rPr>
          <w:szCs w:val="16"/>
        </w:rPr>
        <w:t>] open source? resp to Morris”; December 8; http://www.ndtceda.com/pipermail/edebate/2005-December/064806.html //]</w:t>
      </w:r>
    </w:p>
    <w:p w14:paraId="4CE2D224" w14:textId="77777777" w:rsidR="00F82B37" w:rsidRDefault="00F82B37" w:rsidP="00F82B37">
      <w:pPr>
        <w:rPr>
          <w:rFonts w:eastAsia="Times New Roman"/>
          <w:szCs w:val="20"/>
        </w:rPr>
      </w:pPr>
      <w:r w:rsidRPr="005363F6">
        <w:rPr>
          <w:rStyle w:val="StyleUnderline"/>
        </w:rPr>
        <w:t xml:space="preserve">a. </w:t>
      </w:r>
      <w:proofErr w:type="gramStart"/>
      <w:r w:rsidRPr="005363F6">
        <w:rPr>
          <w:rStyle w:val="StyleUnderline"/>
        </w:rPr>
        <w:t>Open source</w:t>
      </w:r>
      <w:proofErr w:type="gramEnd"/>
      <w:r w:rsidRPr="005363F6">
        <w:rPr>
          <w:rStyle w:val="StyleUnderline"/>
        </w:rPr>
        <w:t xml:space="preserve"> systems are preferable to the</w:t>
      </w:r>
      <w:r w:rsidRPr="009A0BAF">
        <w:rPr>
          <w:rStyle w:val="StyleUnderline"/>
        </w:rPr>
        <w:t xml:space="preserve"> various punishment proposals in circulation</w:t>
      </w:r>
      <w:r w:rsidRPr="009A0BAF">
        <w:rPr>
          <w:rFonts w:eastAsia="Times New Roman"/>
          <w:szCs w:val="20"/>
        </w:rPr>
        <w:t xml:space="preserve">. </w:t>
      </w:r>
      <w:r w:rsidRPr="00553758">
        <w:rPr>
          <w:rStyle w:val="StyleUnderline"/>
          <w:highlight w:val="green"/>
        </w:rPr>
        <w:t>It's better to share the wealth than limit production or participation</w:t>
      </w:r>
      <w:r w:rsidRPr="009A0BAF">
        <w:rPr>
          <w:rFonts w:eastAsia="Times New Roman"/>
          <w:szCs w:val="20"/>
        </w:rPr>
        <w:t xml:space="preserve">. Various flavors of argument communism appeal to different </w:t>
      </w:r>
      <w:proofErr w:type="gramStart"/>
      <w:r w:rsidRPr="009A0BAF">
        <w:rPr>
          <w:rFonts w:eastAsia="Times New Roman"/>
          <w:szCs w:val="20"/>
        </w:rPr>
        <w:t>people, but</w:t>
      </w:r>
      <w:proofErr w:type="gramEnd"/>
      <w:r w:rsidRPr="009A0BAF">
        <w:rPr>
          <w:rFonts w:eastAsia="Times New Roman"/>
          <w:szCs w:val="20"/>
        </w:rPr>
        <w:t xml:space="preserve"> </w:t>
      </w:r>
      <w:r w:rsidRPr="009A0BAF">
        <w:rPr>
          <w:rStyle w:val="StyleUnderline"/>
        </w:rPr>
        <w:t>banning interesting or useful research(</w:t>
      </w:r>
      <w:proofErr w:type="spellStart"/>
      <w:r w:rsidRPr="009A0BAF">
        <w:rPr>
          <w:rStyle w:val="StyleUnderline"/>
        </w:rPr>
        <w:t>ers</w:t>
      </w:r>
      <w:proofErr w:type="spellEnd"/>
      <w:r w:rsidRPr="009A0BAF">
        <w:rPr>
          <w:rStyle w:val="StyleUnderline"/>
        </w:rPr>
        <w:t>) seems like the most destructive solution possible</w:t>
      </w:r>
      <w:r w:rsidRPr="009A0BAF">
        <w:rPr>
          <w:rFonts w:eastAsia="Times New Roman"/>
          <w:szCs w:val="20"/>
        </w:rPr>
        <w:t xml:space="preserve">. </w:t>
      </w:r>
      <w:r w:rsidRPr="005363F6">
        <w:t>Indeed,</w:t>
      </w:r>
      <w:r w:rsidRPr="009A0BAF">
        <w:rPr>
          <w:rStyle w:val="StyleUnderline"/>
        </w:rPr>
        <w:t xml:space="preserve"> </w:t>
      </w:r>
      <w:r w:rsidRPr="00553758">
        <w:rPr>
          <w:rStyle w:val="StyleUnderline"/>
          <w:highlight w:val="green"/>
        </w:rPr>
        <w:t>open systems may be the only structural, rule-based answer to resource inequities</w:t>
      </w:r>
      <w:r w:rsidRPr="00553758">
        <w:rPr>
          <w:rFonts w:eastAsia="Times New Roman"/>
          <w:szCs w:val="20"/>
          <w:highlight w:val="green"/>
        </w:rPr>
        <w:t xml:space="preserve">. </w:t>
      </w:r>
      <w:r w:rsidRPr="00553758">
        <w:rPr>
          <w:rStyle w:val="StyleUnderline"/>
          <w:highlight w:val="green"/>
        </w:rPr>
        <w:t>Every other proposal</w:t>
      </w:r>
      <w:r w:rsidRPr="009A0BAF">
        <w:rPr>
          <w:rFonts w:eastAsia="Times New Roman"/>
          <w:szCs w:val="20"/>
        </w:rPr>
        <w:t xml:space="preserve"> I've seen </w:t>
      </w:r>
      <w:r w:rsidRPr="005363F6">
        <w:t>obviously</w:t>
      </w:r>
      <w:r w:rsidRPr="009A0BAF">
        <w:rPr>
          <w:rStyle w:val="StyleUnderline"/>
        </w:rPr>
        <w:t xml:space="preserve"> </w:t>
      </w:r>
      <w:r w:rsidRPr="00553758">
        <w:rPr>
          <w:rStyle w:val="StyleUnderline"/>
          <w:highlight w:val="green"/>
        </w:rPr>
        <w:t>fails at the level of enforcement</w:t>
      </w:r>
      <w:r w:rsidRPr="009A0BAF">
        <w:rPr>
          <w:rStyle w:val="StyleUnderline"/>
        </w:rPr>
        <w:t xml:space="preserve">. Revenue sharing (illegal), salary caps (unenforceable and possibly illegal) and </w:t>
      </w:r>
      <w:r w:rsidRPr="00553758">
        <w:rPr>
          <w:rStyle w:val="Emphasis"/>
        </w:rPr>
        <w:t>personnel restrictions (circumvented faster than you can say 'information is fungible') don</w:t>
      </w:r>
      <w:r w:rsidRPr="009A0BAF">
        <w:rPr>
          <w:rStyle w:val="StyleUnderline"/>
        </w:rPr>
        <w:t xml:space="preserve">'t work. This would - for better or worse. </w:t>
      </w:r>
      <w:r w:rsidRPr="009A0BAF">
        <w:rPr>
          <w:rFonts w:eastAsia="Times New Roman"/>
          <w:szCs w:val="20"/>
        </w:rPr>
        <w:t xml:space="preserve">b. With the help of a middling competent archivist, </w:t>
      </w:r>
      <w:r w:rsidRPr="005363F6">
        <w:rPr>
          <w:rStyle w:val="StyleUnderline"/>
        </w:rPr>
        <w:t xml:space="preserve">an </w:t>
      </w:r>
      <w:proofErr w:type="gramStart"/>
      <w:r w:rsidRPr="00553758">
        <w:rPr>
          <w:rStyle w:val="StyleUnderline"/>
          <w:highlight w:val="green"/>
        </w:rPr>
        <w:t>open source</w:t>
      </w:r>
      <w:proofErr w:type="gramEnd"/>
      <w:r w:rsidRPr="00553758">
        <w:rPr>
          <w:rStyle w:val="StyleUnderline"/>
          <w:highlight w:val="green"/>
        </w:rPr>
        <w:t xml:space="preserve"> </w:t>
      </w:r>
      <w:r w:rsidRPr="005363F6">
        <w:rPr>
          <w:rStyle w:val="StyleUnderline"/>
        </w:rPr>
        <w:t xml:space="preserve">system </w:t>
      </w:r>
      <w:r w:rsidRPr="00553758">
        <w:rPr>
          <w:rStyle w:val="StyleUnderline"/>
          <w:highlight w:val="green"/>
        </w:rPr>
        <w:t>would reduce entry barriers</w:t>
      </w:r>
      <w:r w:rsidRPr="00553758">
        <w:rPr>
          <w:rStyle w:val="StyleUnderline"/>
        </w:rPr>
        <w:t xml:space="preserve">. This is especially true </w:t>
      </w:r>
      <w:r w:rsidRPr="00553758">
        <w:rPr>
          <w:rStyle w:val="StyleUnderline"/>
          <w:highlight w:val="green"/>
        </w:rPr>
        <w:t>on the novice or JV level</w:t>
      </w:r>
      <w:r w:rsidRPr="009A0BAF">
        <w:rPr>
          <w:rStyle w:val="StyleUnderline"/>
        </w:rPr>
        <w:t xml:space="preserve">. Young teams could plausibly subsist entirely on a diet of scavenged </w:t>
      </w:r>
      <w:r w:rsidRPr="005363F6">
        <w:rPr>
          <w:rStyle w:val="StyleUnderline"/>
        </w:rPr>
        <w:t xml:space="preserve">arguments. </w:t>
      </w:r>
      <w:r w:rsidRPr="005363F6">
        <w:t>A novice team might not wish to do so, but</w:t>
      </w:r>
      <w:r w:rsidRPr="005363F6">
        <w:rPr>
          <w:rStyle w:val="StyleUnderline"/>
        </w:rPr>
        <w:t xml:space="preserve"> </w:t>
      </w:r>
      <w:r w:rsidRPr="005363F6">
        <w:rPr>
          <w:rStyle w:val="StyleUnderline"/>
          <w:highlight w:val="green"/>
        </w:rPr>
        <w:t>the option can't hurt</w:t>
      </w:r>
      <w:r w:rsidRPr="005363F6">
        <w:rPr>
          <w:rStyle w:val="StyleUnderline"/>
        </w:rPr>
        <w:t xml:space="preserve">. c. An </w:t>
      </w:r>
      <w:proofErr w:type="gramStart"/>
      <w:r w:rsidRPr="005363F6">
        <w:rPr>
          <w:rStyle w:val="StyleUnderline"/>
          <w:highlight w:val="green"/>
        </w:rPr>
        <w:t>open source</w:t>
      </w:r>
      <w:proofErr w:type="gramEnd"/>
      <w:r w:rsidRPr="005363F6">
        <w:rPr>
          <w:rStyle w:val="StyleUnderline"/>
        </w:rPr>
        <w:t xml:space="preserve"> system </w:t>
      </w:r>
      <w:r w:rsidRPr="00553758">
        <w:rPr>
          <w:rStyle w:val="StyleUnderline"/>
          <w:highlight w:val="green"/>
        </w:rPr>
        <w:t xml:space="preserve">would fundamentally change the evidence economy </w:t>
      </w:r>
      <w:r w:rsidRPr="00553758">
        <w:rPr>
          <w:rStyle w:val="Emphasis"/>
          <w:highlight w:val="green"/>
        </w:rPr>
        <w:t>without targeting anyone</w:t>
      </w:r>
      <w:r w:rsidRPr="00553758">
        <w:rPr>
          <w:rStyle w:val="StyleUnderline"/>
          <w:highlight w:val="green"/>
        </w:rPr>
        <w:t xml:space="preserve"> </w:t>
      </w:r>
      <w:r w:rsidRPr="009A0BAF">
        <w:rPr>
          <w:rStyle w:val="StyleUnderline"/>
        </w:rPr>
        <w:t>or putting anyone out of a job</w:t>
      </w:r>
      <w:r w:rsidRPr="009A0BAF">
        <w:rPr>
          <w:rFonts w:eastAsia="Times New Roman"/>
          <w:szCs w:val="20"/>
        </w:rPr>
        <w:t xml:space="preserve">. It seems much smarter (and less bilious) to change the value of a professional card-cutter's work than send the KGB after specific counter-revolutionary teams. </w:t>
      </w:r>
    </w:p>
    <w:p w14:paraId="1F442E55" w14:textId="77777777" w:rsidR="00F82B37" w:rsidRPr="009A0BAF" w:rsidRDefault="00F82B37" w:rsidP="00F82B37">
      <w:pPr>
        <w:pStyle w:val="Heading4"/>
        <w:rPr>
          <w:rFonts w:cs="Calibri"/>
        </w:rPr>
      </w:pPr>
      <w:r>
        <w:rPr>
          <w:rFonts w:cs="Calibri"/>
        </w:rPr>
        <w:t>2]</w:t>
      </w:r>
      <w:r w:rsidRPr="009A0BAF">
        <w:rPr>
          <w:rFonts w:cs="Calibri"/>
        </w:rPr>
        <w:t xml:space="preserve"> Evidence ethics – open source is the only way to verify </w:t>
      </w:r>
      <w:r>
        <w:rPr>
          <w:rFonts w:cs="Calibri"/>
        </w:rPr>
        <w:t>pre-round</w:t>
      </w:r>
      <w:r w:rsidRPr="009A0BAF">
        <w:rPr>
          <w:rFonts w:cs="Calibri"/>
        </w:rPr>
        <w:t xml:space="preserve"> </w:t>
      </w:r>
      <w:proofErr w:type="gramStart"/>
      <w:r w:rsidRPr="009A0BAF">
        <w:rPr>
          <w:rFonts w:cs="Calibri"/>
        </w:rPr>
        <w:t>that cards</w:t>
      </w:r>
      <w:proofErr w:type="gramEnd"/>
      <w:r w:rsidRPr="009A0BAF">
        <w:rPr>
          <w:rFonts w:cs="Calibri"/>
        </w:rPr>
        <w:t xml:space="preserve"> aren’t miscut</w:t>
      </w:r>
      <w:r>
        <w:rPr>
          <w:rFonts w:cs="Calibri"/>
        </w:rPr>
        <w:t xml:space="preserve"> or</w:t>
      </w:r>
      <w:r w:rsidRPr="009A0BAF">
        <w:rPr>
          <w:rFonts w:cs="Calibri"/>
        </w:rPr>
        <w:t xml:space="preserve"> highlighted or bracketed unethically. That’s a voter – maintaining ethical </w:t>
      </w:r>
      <w:proofErr w:type="spellStart"/>
      <w:r w:rsidRPr="009A0BAF">
        <w:rPr>
          <w:rFonts w:cs="Calibri"/>
        </w:rPr>
        <w:t>ev</w:t>
      </w:r>
      <w:proofErr w:type="spellEnd"/>
      <w:r w:rsidRPr="009A0BAF">
        <w:rPr>
          <w:rFonts w:cs="Calibri"/>
        </w:rPr>
        <w:t xml:space="preserve"> practices is key to being good academics and we should be able to verify you didn’t cheat</w:t>
      </w:r>
    </w:p>
    <w:p w14:paraId="15B22502" w14:textId="77777777" w:rsidR="00F82B37" w:rsidRDefault="00F82B37" w:rsidP="00F82B37">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w:t>
      </w:r>
      <w:proofErr w:type="gramStart"/>
      <w:r w:rsidRPr="009A0BAF">
        <w:rPr>
          <w:rFonts w:cs="Calibri"/>
        </w:rPr>
        <w:t>opponents</w:t>
      </w:r>
      <w:proofErr w:type="gramEnd"/>
      <w:r w:rsidRPr="009A0BAF">
        <w:rPr>
          <w:rFonts w:cs="Calibri"/>
        </w:rPr>
        <w:t xml:space="preserve"> evidence before the round at a much faster rate, which leads to </w:t>
      </w:r>
      <w:r>
        <w:rPr>
          <w:rFonts w:cs="Calibri"/>
        </w:rPr>
        <w:t xml:space="preserve">higher </w:t>
      </w:r>
      <w:r w:rsidRPr="009A0BAF">
        <w:rPr>
          <w:rFonts w:cs="Calibri"/>
        </w:rPr>
        <w:t xml:space="preserve">quality </w:t>
      </w:r>
      <w:proofErr w:type="spellStart"/>
      <w:r>
        <w:rPr>
          <w:rFonts w:cs="Calibri"/>
        </w:rPr>
        <w:t>ev</w:t>
      </w:r>
      <w:proofErr w:type="spellEnd"/>
      <w:r>
        <w:rPr>
          <w:rFonts w:cs="Calibri"/>
        </w:rPr>
        <w:t xml:space="preserve">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p>
    <w:p w14:paraId="3D468961" w14:textId="77777777" w:rsidR="00270FCD" w:rsidRPr="00270FCD" w:rsidRDefault="00270FCD" w:rsidP="00270FCD"/>
    <w:p w14:paraId="786DF724" w14:textId="77777777" w:rsidR="00270FCD" w:rsidRPr="00F767F1" w:rsidRDefault="00270FCD" w:rsidP="00270FCD">
      <w:pPr>
        <w:pStyle w:val="Heading4"/>
        <w:rPr>
          <w:rFonts w:cs="Calibri"/>
        </w:rPr>
      </w:pPr>
      <w:r w:rsidRPr="00F767F1">
        <w:rPr>
          <w:rFonts w:cs="Calibri"/>
        </w:rPr>
        <w:t>The impact is fairness—a] it’s an intrinsic good – debate is fundamentally a game and some level of competitive equity is necessary to sustain the activity, b] probability – debate can’t alter subjectivity, but it can rectify skews which means the only impact to a ballot is fairness and deciding who wins, c] it internal link turns every impact – a limited topic promotes in-depth research and engagement which is necessary to access all of their education</w:t>
      </w:r>
    </w:p>
    <w:p w14:paraId="2DAF07EE" w14:textId="77777777" w:rsidR="00270FCD" w:rsidRPr="00FC01B2" w:rsidRDefault="00270FCD" w:rsidP="00270FCD">
      <w:pPr>
        <w:pStyle w:val="Heading4"/>
        <w:rPr>
          <w:rFonts w:cs="Calibri"/>
        </w:rPr>
      </w:pPr>
      <w:r w:rsidRPr="00FC01B2">
        <w:rPr>
          <w:rFonts w:cs="Calibri"/>
        </w:rPr>
        <w:t xml:space="preserve">Education is a voter – it gives us portable skills for life like research and thinking. </w:t>
      </w:r>
    </w:p>
    <w:p w14:paraId="14681803" w14:textId="4EDC86A8" w:rsidR="00270FCD" w:rsidRDefault="00270FCD" w:rsidP="00270FCD">
      <w:pPr>
        <w:pStyle w:val="Heading4"/>
      </w:pPr>
      <w:proofErr w:type="spellStart"/>
      <w:r>
        <w:t>Dtd</w:t>
      </w:r>
      <w:proofErr w:type="spellEnd"/>
      <w:r>
        <w:t xml:space="preserve"> – incoherent</w:t>
      </w:r>
    </w:p>
    <w:p w14:paraId="44BC83DF" w14:textId="1ED265A5" w:rsidR="00270FCD" w:rsidRDefault="00270FCD" w:rsidP="00270FCD">
      <w:pPr>
        <w:pStyle w:val="Heading4"/>
      </w:pPr>
      <w:r>
        <w:t xml:space="preserve">No </w:t>
      </w:r>
      <w:proofErr w:type="spellStart"/>
      <w:r>
        <w:t>rvi</w:t>
      </w:r>
      <w:proofErr w:type="spellEnd"/>
      <w:r>
        <w:t xml:space="preserve"> – 7 min to dump</w:t>
      </w:r>
    </w:p>
    <w:p w14:paraId="089233B3" w14:textId="2DD262B9" w:rsidR="00270FCD" w:rsidRPr="00270FCD" w:rsidRDefault="00270FCD" w:rsidP="00270FCD">
      <w:pPr>
        <w:pStyle w:val="Heading4"/>
      </w:pPr>
      <w:r>
        <w:t>Ci – best norms for disclosure</w:t>
      </w:r>
    </w:p>
    <w:p w14:paraId="38C39815" w14:textId="6BC2B355" w:rsidR="00D778DD" w:rsidRDefault="00D778DD" w:rsidP="00D778DD">
      <w:pPr>
        <w:pStyle w:val="Heading3"/>
      </w:pPr>
      <w:r>
        <w:t>Advantage</w:t>
      </w:r>
    </w:p>
    <w:p w14:paraId="2B88D672" w14:textId="52532513" w:rsidR="004628F5" w:rsidRPr="004628F5" w:rsidRDefault="004628F5" w:rsidP="004628F5">
      <w:pPr>
        <w:pStyle w:val="Heading4"/>
      </w:pPr>
      <w:r>
        <w:t xml:space="preserve">Plan – </w:t>
      </w:r>
      <w:r w:rsidRPr="006C53E1">
        <w:t>The member nations of the World Trade Organization ought to reduce intellectual property protections for medicines</w:t>
      </w:r>
      <w:r>
        <w:t xml:space="preserve"> by implementing a one-and-done approach.</w:t>
      </w:r>
      <w:r w:rsidR="003621F0">
        <w:t xml:space="preserve"> Spec and definitions in doc. </w:t>
      </w:r>
    </w:p>
    <w:p w14:paraId="3B979966" w14:textId="77777777" w:rsidR="004628F5" w:rsidRDefault="004628F5" w:rsidP="004628F5">
      <w:r>
        <w:t>The – “</w:t>
      </w:r>
      <w:r w:rsidRPr="00834069">
        <w:t>used to point forward to a following qualifying or defining clause or phrase</w:t>
      </w:r>
      <w:r>
        <w:t xml:space="preserve">”. Google. </w:t>
      </w:r>
      <w:hyperlink r:id="rId12" w:history="1">
        <w:r w:rsidRPr="000516E3">
          <w:rPr>
            <w:rStyle w:val="Hyperlink"/>
          </w:rPr>
          <w:t>https://www.google.com/search?q=the+definition&amp;rlz=1C1CHBF_enUS877US877&amp;oq=the+definition&amp;aqs=chrome.0.69i59j69i64j69i61j69i60l2.2103j0j7&amp;sourceid=chrome&amp;ie=UTF-8</w:t>
        </w:r>
      </w:hyperlink>
    </w:p>
    <w:p w14:paraId="41E4AA8F" w14:textId="77777777" w:rsidR="004628F5" w:rsidRPr="000635C0" w:rsidRDefault="004628F5" w:rsidP="004628F5">
      <w:r w:rsidRPr="0045788B">
        <w:t>member nations of the World Trade Organization</w:t>
      </w:r>
      <w:r>
        <w:t xml:space="preserve"> – it’s a term of art so put away your </w:t>
      </w:r>
      <w:proofErr w:type="spellStart"/>
      <w:r>
        <w:t>aprioris</w:t>
      </w:r>
      <w:proofErr w:type="spellEnd"/>
      <w:r>
        <w:t xml:space="preserve"> – we will defend official list – </w:t>
      </w:r>
      <w:hyperlink r:id="rId13" w:history="1">
        <w:r w:rsidRPr="000516E3">
          <w:rPr>
            <w:rStyle w:val="Hyperlink"/>
          </w:rPr>
          <w:t>https://www.wto.org/english/thewto_e/whatis_e/tif_e/org6_e.htm</w:t>
        </w:r>
      </w:hyperlink>
    </w:p>
    <w:p w14:paraId="7C6FF4E1" w14:textId="77777777" w:rsidR="004628F5" w:rsidRPr="000635C0" w:rsidRDefault="004628F5" w:rsidP="004628F5">
      <w:r w:rsidRPr="000635C0">
        <w:t xml:space="preserve">Ought – “used to express obligation”. Merriam Webster. </w:t>
      </w:r>
      <w:hyperlink r:id="rId14" w:history="1">
        <w:r w:rsidRPr="000635C0">
          <w:rPr>
            <w:rStyle w:val="Hyperlink"/>
          </w:rPr>
          <w:t>https://www.merriam-webster.com/dictionary/ought</w:t>
        </w:r>
      </w:hyperlink>
    </w:p>
    <w:p w14:paraId="6E126022" w14:textId="77777777" w:rsidR="004628F5" w:rsidRDefault="004628F5" w:rsidP="004628F5">
      <w:pPr>
        <w:rPr>
          <w:rStyle w:val="Hyperlink"/>
        </w:rPr>
      </w:pPr>
      <w:r w:rsidRPr="000635C0">
        <w:t xml:space="preserve">To – “used as a function word to indicate application or attention”. Merriam Webster. </w:t>
      </w:r>
      <w:hyperlink r:id="rId15" w:history="1">
        <w:r w:rsidRPr="000635C0">
          <w:rPr>
            <w:rStyle w:val="Hyperlink"/>
          </w:rPr>
          <w:t>https://www.merriam-webster.com/dictionary/to</w:t>
        </w:r>
      </w:hyperlink>
    </w:p>
    <w:p w14:paraId="51FEF70E" w14:textId="77777777" w:rsidR="004628F5" w:rsidRDefault="004628F5" w:rsidP="004628F5">
      <w:pPr>
        <w:rPr>
          <w:rStyle w:val="Hyperlink"/>
        </w:rPr>
      </w:pPr>
      <w:r>
        <w:rPr>
          <w:rStyle w:val="Hyperlink"/>
        </w:rPr>
        <w:t>Reduce – “</w:t>
      </w:r>
      <w:r w:rsidRPr="00E63651">
        <w:rPr>
          <w:rStyle w:val="Hyperlink"/>
        </w:rPr>
        <w:t>bring someone or something to (a lower or weaker state, condition, or role)</w:t>
      </w:r>
      <w:r>
        <w:rPr>
          <w:rStyle w:val="Hyperlink"/>
        </w:rPr>
        <w:t xml:space="preserve">” – Google. </w:t>
      </w:r>
      <w:hyperlink r:id="rId16" w:history="1">
        <w:r w:rsidRPr="000516E3">
          <w:rPr>
            <w:rStyle w:val="Hyperlink"/>
          </w:rPr>
          <w:t>https://www.google.com/search?q=reduce+definition&amp;rlz=1C1CHBF_enUS877US877&amp;oq=reduce+definition&amp;aqs=chrome.0.69i59l2j69i60l2.3332j0j7&amp;sourceid=chrome&amp;ie=UTF-8</w:t>
        </w:r>
      </w:hyperlink>
    </w:p>
    <w:p w14:paraId="3D58B3EB" w14:textId="77777777" w:rsidR="004628F5" w:rsidRPr="000635C0" w:rsidRDefault="004628F5" w:rsidP="004628F5">
      <w:r>
        <w:t>Intellectual property protections – it’s a term of art – “</w:t>
      </w:r>
      <w:r w:rsidRPr="00A62D0A">
        <w:t xml:space="preserve">Intellectual property rights are the rights given to persons over the creations of their minds. They usually give the creator an exclusive right over the use of his/her creation for a certain </w:t>
      </w:r>
      <w:proofErr w:type="gramStart"/>
      <w:r w:rsidRPr="00A62D0A">
        <w:t>period of time</w:t>
      </w:r>
      <w:proofErr w:type="gramEnd"/>
      <w:r>
        <w:t xml:space="preserve">”. WTO. </w:t>
      </w:r>
      <w:r w:rsidRPr="00A62D0A">
        <w:t>https://www.wto.org/english/tratop_e/trips_e/intel1_e.htm</w:t>
      </w:r>
    </w:p>
    <w:p w14:paraId="0EFB246D" w14:textId="77777777" w:rsidR="004628F5" w:rsidRDefault="004628F5" w:rsidP="004628F5">
      <w:r>
        <w:t>For – “</w:t>
      </w:r>
      <w:r w:rsidRPr="00C653CC">
        <w:t>used as a function word to indicate an intended goal</w:t>
      </w:r>
      <w:r>
        <w:t xml:space="preserve">”. Merriam Webster. </w:t>
      </w:r>
      <w:hyperlink r:id="rId17" w:history="1">
        <w:r w:rsidRPr="000516E3">
          <w:rPr>
            <w:rStyle w:val="Hyperlink"/>
          </w:rPr>
          <w:t>https://www.merriam-webster.com/dictionary/for</w:t>
        </w:r>
      </w:hyperlink>
    </w:p>
    <w:p w14:paraId="2766BDB7" w14:textId="7A586CE1" w:rsidR="004628F5" w:rsidRDefault="004628F5" w:rsidP="004628F5">
      <w:r>
        <w:t>Medicines – “</w:t>
      </w:r>
      <w:r w:rsidRPr="00CE463F">
        <w:t>the science or practice of the diagnosis, treatment, and prevention of disease</w:t>
      </w:r>
      <w:r>
        <w:t xml:space="preserve">”. Google. </w:t>
      </w:r>
      <w:hyperlink r:id="rId18" w:history="1">
        <w:r w:rsidR="000C595D" w:rsidRPr="000D0D07">
          <w:rPr>
            <w:rStyle w:val="Hyperlink"/>
          </w:rPr>
          <w:t>https://www.google.com/search?q=medicines+definition&amp;rlz=1C1CHBF_enUS877US877&amp;oq=medicines+&amp;aqs=chrome.2.69i59l4j69i60l3.1898j0j7&amp;sourceid=chrome&amp;ie=UTF-8</w:t>
        </w:r>
      </w:hyperlink>
    </w:p>
    <w:p w14:paraId="2D55F0A5" w14:textId="77777777" w:rsidR="000C595D" w:rsidRPr="00997666" w:rsidRDefault="000C595D" w:rsidP="000C595D">
      <w:r>
        <w:t xml:space="preserve">Counter solvency </w:t>
      </w:r>
      <w:proofErr w:type="spellStart"/>
      <w:r>
        <w:t>advcoates</w:t>
      </w:r>
      <w:proofErr w:type="spellEnd"/>
      <w:r>
        <w:t xml:space="preserve"> in the doc</w:t>
      </w:r>
    </w:p>
    <w:p w14:paraId="54FDBBFD" w14:textId="77777777" w:rsidR="000C595D" w:rsidRDefault="000C595D" w:rsidP="000C595D">
      <w:hyperlink r:id="rId19" w:history="1">
        <w:r w:rsidRPr="001430A0">
          <w:rPr>
            <w:rStyle w:val="Hyperlink"/>
          </w:rPr>
          <w:t>https://www.who.int/intellectualproperty/submissions/Pharmacoevolution.pdf?ua=1</w:t>
        </w:r>
      </w:hyperlink>
    </w:p>
    <w:p w14:paraId="6D490338" w14:textId="26EDB96C" w:rsidR="000C595D" w:rsidRPr="004628F5" w:rsidRDefault="000C595D" w:rsidP="004628F5">
      <w:r w:rsidRPr="00CE68F3">
        <w:t>https://pubs.acs.org/doi/10.1021/acsmedchemlett.9b00497</w:t>
      </w:r>
    </w:p>
    <w:p w14:paraId="0D287CDB" w14:textId="77777777" w:rsidR="004628F5" w:rsidRDefault="004628F5" w:rsidP="004628F5">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654A977A" w14:textId="77777777" w:rsidR="004628F5" w:rsidRPr="005B38BB" w:rsidRDefault="004628F5" w:rsidP="004628F5">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20"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79A20CD1" w14:textId="77777777" w:rsidR="004628F5" w:rsidRDefault="004628F5" w:rsidP="004628F5">
      <w:pPr>
        <w:rPr>
          <w:u w:val="single"/>
        </w:rPr>
      </w:pPr>
      <w:r w:rsidRPr="009A3DED">
        <w:rPr>
          <w:highlight w:val="green"/>
          <w:u w:val="single"/>
        </w:rPr>
        <w:t>Drug companies</w:t>
      </w:r>
      <w:r w:rsidRPr="009A3DED">
        <w:rPr>
          <w:sz w:val="16"/>
          <w:highlight w:val="green"/>
        </w:rPr>
        <w:t xml:space="preserve"> </w:t>
      </w:r>
      <w:r w:rsidRPr="009A3DED">
        <w:rPr>
          <w:b/>
          <w:bCs/>
          <w:highlight w:val="green"/>
          <w:u w:val="single"/>
        </w:rPr>
        <w:t>have brought great innovations</w:t>
      </w:r>
      <w:r w:rsidRPr="009A3DED">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9A3DED">
        <w:rPr>
          <w:b/>
          <w:bCs/>
          <w:highlight w:val="green"/>
          <w:u w:val="single"/>
          <w:bdr w:val="single" w:sz="4" w:space="0" w:color="auto"/>
        </w:rPr>
        <w:t>But that’s not happening</w:t>
      </w:r>
      <w:r w:rsidRPr="007E660D">
        <w:rPr>
          <w:u w:val="single"/>
        </w:rPr>
        <w:t xml:space="preserve">. Instead, </w:t>
      </w:r>
      <w:r w:rsidRPr="009A3DED">
        <w:rPr>
          <w:highlight w:val="green"/>
          <w:u w:val="single"/>
        </w:rPr>
        <w:t>drug companies build massive patent walls around their products</w:t>
      </w:r>
      <w:r w:rsidRPr="007E660D">
        <w:rPr>
          <w:u w:val="single"/>
        </w:rPr>
        <w:t xml:space="preserve">, </w:t>
      </w:r>
      <w:r w:rsidRPr="009A3DED">
        <w:rPr>
          <w:highlight w:val="green"/>
          <w:u w:val="single"/>
        </w:rPr>
        <w:t>extending</w:t>
      </w:r>
      <w:r w:rsidRPr="007E660D">
        <w:rPr>
          <w:u w:val="single"/>
        </w:rPr>
        <w:t xml:space="preserve"> the </w:t>
      </w:r>
      <w:r w:rsidRPr="009A3DED">
        <w:rPr>
          <w:highlight w:val="green"/>
          <w:u w:val="single"/>
        </w:rPr>
        <w:t xml:space="preserve">protection </w:t>
      </w:r>
      <w:proofErr w:type="gramStart"/>
      <w:r w:rsidRPr="009A3DED">
        <w:rPr>
          <w:b/>
          <w:bCs/>
          <w:highlight w:val="green"/>
          <w:u w:val="single"/>
        </w:rPr>
        <w:t>over and over again</w:t>
      </w:r>
      <w:proofErr w:type="gramEnd"/>
      <w:r w:rsidRPr="007E660D">
        <w:rPr>
          <w:sz w:val="16"/>
        </w:rPr>
        <w:t xml:space="preserve">. </w:t>
      </w:r>
      <w:r w:rsidRPr="007E660D">
        <w:rPr>
          <w:u w:val="single"/>
        </w:rPr>
        <w:t xml:space="preserve">Some modern </w:t>
      </w:r>
      <w:r w:rsidRPr="009A3DED">
        <w:rPr>
          <w:highlight w:val="green"/>
          <w:u w:val="single"/>
        </w:rPr>
        <w:t xml:space="preserve">drugs have </w:t>
      </w:r>
      <w:r w:rsidRPr="007E660D">
        <w:rPr>
          <w:u w:val="single"/>
        </w:rPr>
        <w:t xml:space="preserve">an </w:t>
      </w:r>
      <w:r w:rsidRPr="009A3DED">
        <w:rPr>
          <w:highlight w:val="green"/>
          <w:u w:val="single"/>
        </w:rPr>
        <w:t>avalanche of U.S. patents</w:t>
      </w:r>
      <w:r w:rsidRPr="007E660D">
        <w:rPr>
          <w:u w:val="single"/>
        </w:rPr>
        <w:t xml:space="preserve">, with </w:t>
      </w:r>
      <w:r w:rsidRPr="009A3DED">
        <w:rPr>
          <w:highlight w:val="green"/>
          <w:u w:val="single"/>
        </w:rPr>
        <w:t xml:space="preserve">expiration dates </w:t>
      </w:r>
      <w:r w:rsidRPr="009A3DED">
        <w:rPr>
          <w:b/>
          <w:bCs/>
          <w:highlight w:val="green"/>
          <w:u w:val="single"/>
          <w:bdr w:val="single" w:sz="4" w:space="0" w:color="auto"/>
        </w:rPr>
        <w:t>staggered across time</w:t>
      </w:r>
      <w:r w:rsidRPr="009A3DED">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FC01B2">
        <w:rPr>
          <w:color w:val="FF0000"/>
          <w:highlight w:val="green"/>
          <w:u w:val="single"/>
        </w:rPr>
        <w:t>Rather than rewarding innovation</w:t>
      </w:r>
      <w:r w:rsidRPr="00FC01B2">
        <w:rPr>
          <w:color w:val="FF0000"/>
          <w:u w:val="single"/>
        </w:rPr>
        <w:t xml:space="preserve">, </w:t>
      </w:r>
      <w:r w:rsidRPr="00FC01B2">
        <w:rPr>
          <w:color w:val="FF0000"/>
          <w:highlight w:val="green"/>
          <w:u w:val="single"/>
        </w:rPr>
        <w:t xml:space="preserve">our patent system is </w:t>
      </w:r>
      <w:r w:rsidRPr="00FC01B2">
        <w:rPr>
          <w:color w:val="FF0000"/>
          <w:u w:val="single"/>
        </w:rPr>
        <w:t xml:space="preserve">now </w:t>
      </w:r>
      <w:r w:rsidRPr="00FC01B2">
        <w:rPr>
          <w:color w:val="FF0000"/>
          <w:highlight w:val="green"/>
          <w:u w:val="single"/>
        </w:rPr>
        <w:t>largely repurposing drugs</w:t>
      </w:r>
      <w:r w:rsidRPr="00FC01B2">
        <w:rPr>
          <w:color w:val="FF0000"/>
          <w:u w:val="single"/>
        </w:rPr>
        <w:t xml:space="preserve">. </w:t>
      </w:r>
      <w:r w:rsidRPr="00FC01B2">
        <w:rPr>
          <w:color w:val="FF0000"/>
          <w:highlight w:val="green"/>
          <w:u w:val="single"/>
        </w:rPr>
        <w:t>Between 2005 and 2015</w:t>
      </w:r>
      <w:r w:rsidRPr="00FC01B2">
        <w:rPr>
          <w:color w:val="FF0000"/>
          <w:u w:val="single"/>
        </w:rPr>
        <w:t xml:space="preserve">, </w:t>
      </w:r>
      <w:r w:rsidRPr="00FC01B2">
        <w:rPr>
          <w:b/>
          <w:bCs/>
          <w:color w:val="FF0000"/>
          <w:highlight w:val="green"/>
          <w:u w:val="single"/>
        </w:rPr>
        <w:t>more than three-quarters</w:t>
      </w:r>
      <w:r w:rsidRPr="00FC01B2">
        <w:rPr>
          <w:color w:val="FF0000"/>
          <w:highlight w:val="green"/>
          <w:u w:val="single"/>
        </w:rPr>
        <w:t xml:space="preserve"> of </w:t>
      </w:r>
      <w:r w:rsidRPr="00FC01B2">
        <w:rPr>
          <w:color w:val="FF0000"/>
          <w:u w:val="single"/>
        </w:rPr>
        <w:t xml:space="preserve">the </w:t>
      </w:r>
      <w:r w:rsidRPr="00FC01B2">
        <w:rPr>
          <w:color w:val="FF0000"/>
          <w:highlight w:val="green"/>
          <w:u w:val="single"/>
        </w:rPr>
        <w:t xml:space="preserve">drugs associated with new patents </w:t>
      </w:r>
      <w:r w:rsidRPr="00FC01B2">
        <w:rPr>
          <w:b/>
          <w:bCs/>
          <w:color w:val="FF0000"/>
          <w:highlight w:val="green"/>
          <w:u w:val="single"/>
        </w:rPr>
        <w:t>were not new ones</w:t>
      </w:r>
      <w:r w:rsidRPr="00FC01B2">
        <w:rPr>
          <w:color w:val="FF0000"/>
          <w:highlight w:val="green"/>
          <w:u w:val="single"/>
        </w:rPr>
        <w:t xml:space="preserve"> </w:t>
      </w:r>
      <w:r w:rsidRPr="00FC01B2">
        <w:rPr>
          <w:color w:val="FF0000"/>
          <w:u w:val="single"/>
        </w:rPr>
        <w:t>coming on the market but existing ones</w:t>
      </w:r>
      <w:r w:rsidRPr="00FC01B2">
        <w:rPr>
          <w:color w:val="FF0000"/>
          <w:sz w:val="16"/>
        </w:rPr>
        <w:t xml:space="preserve">. In other words, we are mostly churning and recycling. </w:t>
      </w:r>
      <w:r w:rsidRPr="00FC01B2">
        <w:rPr>
          <w:color w:val="FF0000"/>
          <w:u w:val="single"/>
        </w:rPr>
        <w:t xml:space="preserve">Particularly troubling, </w:t>
      </w:r>
      <w:r w:rsidRPr="00FC01B2">
        <w:rPr>
          <w:color w:val="FF0000"/>
          <w:highlight w:val="green"/>
          <w:u w:val="single"/>
        </w:rPr>
        <w:t xml:space="preserve">new patents can be </w:t>
      </w:r>
      <w:r w:rsidRPr="00FC01B2">
        <w:rPr>
          <w:b/>
          <w:bCs/>
          <w:color w:val="FF0000"/>
          <w:highlight w:val="green"/>
          <w:u w:val="single"/>
        </w:rPr>
        <w:t>obtained on minor tweaks</w:t>
      </w:r>
      <w:r w:rsidRPr="00FC01B2">
        <w:rPr>
          <w:color w:val="FF0000"/>
          <w:highlight w:val="green"/>
          <w:u w:val="single"/>
        </w:rPr>
        <w:t xml:space="preserve"> </w:t>
      </w:r>
      <w:r w:rsidRPr="00FC01B2">
        <w:rPr>
          <w:color w:val="FF0000"/>
          <w:u w:val="single"/>
        </w:rPr>
        <w:t xml:space="preserve">such as adjustments to dosage or delivery systems — a once-a-day pill instead of a twice-a-day </w:t>
      </w:r>
      <w:proofErr w:type="gramStart"/>
      <w:r w:rsidRPr="00FC01B2">
        <w:rPr>
          <w:color w:val="FF0000"/>
          <w:u w:val="single"/>
        </w:rPr>
        <w:t>one;</w:t>
      </w:r>
      <w:proofErr w:type="gramEnd"/>
      <w:r w:rsidRPr="00FC01B2">
        <w:rPr>
          <w:color w:val="FF0000"/>
          <w:u w:val="single"/>
        </w:rPr>
        <w:t xml:space="preserve"> a capsule rather than a tablet</w:t>
      </w:r>
      <w:r w:rsidRPr="00FC01B2">
        <w:rPr>
          <w:color w:val="FF0000"/>
          <w:sz w:val="16"/>
        </w:rPr>
        <w:t xml:space="preserve">. Tinkering like this may have some value to some patients, but it nowhere near justifies the rewards we lavish on companies for doing it. From society’s standpoint, </w:t>
      </w:r>
      <w:r w:rsidRPr="00FC01B2">
        <w:rPr>
          <w:color w:val="FF0000"/>
          <w:u w:val="single"/>
        </w:rPr>
        <w:t>incentives should drive scientists back to the lab to look for new things, not to recycle existing drugs for minimal benefit.</w:t>
      </w:r>
    </w:p>
    <w:p w14:paraId="73B2EF1B" w14:textId="77777777" w:rsidR="004628F5" w:rsidRPr="006C53E1" w:rsidRDefault="004628F5" w:rsidP="004628F5">
      <w:pPr>
        <w:pStyle w:val="Heading4"/>
      </w:pPr>
      <w:r>
        <w:t xml:space="preserve">The Plan </w:t>
      </w:r>
      <w:r>
        <w:rPr>
          <w:u w:val="single"/>
        </w:rPr>
        <w:t>solves Evergreening</w:t>
      </w:r>
      <w:r>
        <w:t>.</w:t>
      </w:r>
    </w:p>
    <w:p w14:paraId="328BE5FB" w14:textId="77777777" w:rsidR="004628F5" w:rsidRPr="005B38BB" w:rsidRDefault="004628F5" w:rsidP="004628F5">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1"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3C029BBC" w14:textId="77777777" w:rsidR="004628F5" w:rsidRPr="0072187F" w:rsidRDefault="004628F5" w:rsidP="004628F5">
      <w:pPr>
        <w:rPr>
          <w:sz w:val="16"/>
        </w:rPr>
      </w:pPr>
      <w:r w:rsidRPr="0072187F">
        <w:rPr>
          <w:u w:val="single"/>
        </w:rPr>
        <w:t xml:space="preserve">I believe that </w:t>
      </w:r>
      <w:r w:rsidRPr="009A3DED">
        <w:rPr>
          <w:highlight w:val="green"/>
          <w:u w:val="single"/>
        </w:rPr>
        <w:t xml:space="preserve">one period of protection </w:t>
      </w:r>
      <w:r w:rsidRPr="009A3DED">
        <w:rPr>
          <w:b/>
          <w:bCs/>
          <w:highlight w:val="green"/>
          <w:u w:val="single"/>
          <w:bdr w:val="single" w:sz="4" w:space="0" w:color="auto"/>
        </w:rPr>
        <w:t>should be enough</w:t>
      </w:r>
      <w:r w:rsidRPr="0072187F">
        <w:rPr>
          <w:u w:val="single"/>
        </w:rPr>
        <w:t xml:space="preserve">. We should </w:t>
      </w:r>
      <w:r w:rsidRPr="009A3DED">
        <w:rPr>
          <w:highlight w:val="green"/>
          <w:u w:val="single"/>
        </w:rPr>
        <w:t xml:space="preserve">make </w:t>
      </w:r>
      <w:r w:rsidRPr="0072187F">
        <w:rPr>
          <w:u w:val="single"/>
        </w:rPr>
        <w:t xml:space="preserve">the </w:t>
      </w:r>
      <w:r w:rsidRPr="009A3DED">
        <w:rPr>
          <w:highlight w:val="green"/>
          <w:u w:val="single"/>
        </w:rPr>
        <w:t xml:space="preserve">legal changes </w:t>
      </w:r>
      <w:r w:rsidRPr="0072187F">
        <w:rPr>
          <w:u w:val="single"/>
        </w:rPr>
        <w:t xml:space="preserve">necessary </w:t>
      </w:r>
      <w:r w:rsidRPr="009A3DED">
        <w:rPr>
          <w:highlight w:val="green"/>
          <w:u w:val="single"/>
        </w:rPr>
        <w:t xml:space="preserve">to prevent companies </w:t>
      </w:r>
      <w:r w:rsidRPr="009A3DED">
        <w:rPr>
          <w:b/>
          <w:bCs/>
          <w:highlight w:val="green"/>
          <w:u w:val="single"/>
        </w:rPr>
        <w:t>from building patent walls</w:t>
      </w:r>
      <w:r w:rsidRPr="009A3DED">
        <w:rPr>
          <w:highlight w:val="green"/>
          <w:u w:val="single"/>
        </w:rPr>
        <w:t xml:space="preserve"> </w:t>
      </w:r>
      <w:r w:rsidRPr="0072187F">
        <w:rPr>
          <w:u w:val="single"/>
        </w:rPr>
        <w:t xml:space="preserve">and piling up mountains of rights. This could be </w:t>
      </w:r>
      <w:r w:rsidRPr="009A3DED">
        <w:rPr>
          <w:highlight w:val="green"/>
          <w:u w:val="single"/>
        </w:rPr>
        <w:t xml:space="preserve">accomplished </w:t>
      </w:r>
      <w:r w:rsidRPr="009A3DED">
        <w:rPr>
          <w:b/>
          <w:bCs/>
          <w:highlight w:val="green"/>
          <w:u w:val="single"/>
          <w:bdr w:val="single" w:sz="4" w:space="0" w:color="auto"/>
        </w:rPr>
        <w:t>by a “one-and-done” approach</w:t>
      </w:r>
      <w:r w:rsidRPr="009A3DED">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A3DED">
        <w:rPr>
          <w:highlight w:val="green"/>
          <w:u w:val="single"/>
        </w:rPr>
        <w:t>The result</w:t>
      </w:r>
      <w:r w:rsidRPr="0072187F">
        <w:rPr>
          <w:u w:val="single"/>
        </w:rPr>
        <w:t xml:space="preserve">, however, </w:t>
      </w:r>
      <w:r w:rsidRPr="009A3DED">
        <w:rPr>
          <w:highlight w:val="green"/>
          <w:u w:val="single"/>
        </w:rPr>
        <w:t xml:space="preserve">is that a </w:t>
      </w:r>
      <w:r w:rsidRPr="0072187F">
        <w:rPr>
          <w:u w:val="single"/>
        </w:rPr>
        <w:t xml:space="preserve">pharmaceutical </w:t>
      </w:r>
      <w:r w:rsidRPr="009A3DED">
        <w:rPr>
          <w:highlight w:val="green"/>
          <w:u w:val="single"/>
        </w:rPr>
        <w:t xml:space="preserve">company chooses whether </w:t>
      </w:r>
      <w:r w:rsidRPr="0072187F">
        <w:rPr>
          <w:u w:val="single"/>
        </w:rPr>
        <w:t xml:space="preserve">its period of </w:t>
      </w:r>
      <w:r w:rsidRPr="009A3DED">
        <w:rPr>
          <w:highlight w:val="green"/>
          <w:u w:val="single"/>
        </w:rPr>
        <w:t>exclusivity would be a patent</w:t>
      </w:r>
      <w:r w:rsidRPr="0072187F">
        <w:rPr>
          <w:u w:val="single"/>
        </w:rPr>
        <w:t xml:space="preserve">, an </w:t>
      </w:r>
      <w:r w:rsidRPr="009A3DED">
        <w:rPr>
          <w:highlight w:val="green"/>
          <w:u w:val="single"/>
        </w:rPr>
        <w:t>orphan drug designation</w:t>
      </w:r>
      <w:r w:rsidRPr="0072187F">
        <w:rPr>
          <w:u w:val="single"/>
        </w:rPr>
        <w:t xml:space="preserve">, a period of </w:t>
      </w:r>
      <w:r w:rsidRPr="009A3DED">
        <w:rPr>
          <w:highlight w:val="green"/>
          <w:u w:val="single"/>
        </w:rPr>
        <w:t xml:space="preserve">data exclusivity </w:t>
      </w:r>
      <w:r w:rsidRPr="0072187F">
        <w:rPr>
          <w:u w:val="single"/>
        </w:rPr>
        <w:t xml:space="preserve">(in which no generic is allowed to use the original drug’s safety and effectiveness data), or something else — </w:t>
      </w:r>
      <w:r w:rsidRPr="009A3DED">
        <w:rPr>
          <w:highlight w:val="green"/>
          <w:u w:val="single"/>
        </w:rPr>
        <w:t xml:space="preserve">but </w:t>
      </w:r>
      <w:r w:rsidRPr="009A3DED">
        <w:rPr>
          <w:b/>
          <w:bCs/>
          <w:highlight w:val="green"/>
          <w:u w:val="single"/>
        </w:rPr>
        <w:t xml:space="preserve">not </w:t>
      </w:r>
      <w:proofErr w:type="gramStart"/>
      <w:r w:rsidRPr="009A3DED">
        <w:rPr>
          <w:b/>
          <w:bCs/>
          <w:highlight w:val="green"/>
          <w:u w:val="single"/>
        </w:rPr>
        <w:t>all of</w:t>
      </w:r>
      <w:proofErr w:type="gramEnd"/>
      <w:r w:rsidRPr="009A3DED">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A3DED">
        <w:rPr>
          <w:highlight w:val="green"/>
          <w:u w:val="single"/>
        </w:rPr>
        <w:t>Implementing</w:t>
      </w:r>
      <w:r w:rsidRPr="009A3DED">
        <w:rPr>
          <w:sz w:val="16"/>
          <w:highlight w:val="green"/>
        </w:rPr>
        <w:t xml:space="preserve"> </w:t>
      </w:r>
      <w:r w:rsidRPr="0072187F">
        <w:rPr>
          <w:sz w:val="16"/>
        </w:rPr>
        <w:t xml:space="preserve">a </w:t>
      </w:r>
      <w:r w:rsidRPr="009A3DED">
        <w:rPr>
          <w:highlight w:val="green"/>
          <w:u w:val="single"/>
        </w:rPr>
        <w:t>one-and-done</w:t>
      </w:r>
      <w:r w:rsidRPr="009A3DED">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A3DED">
        <w:rPr>
          <w:highlight w:val="green"/>
          <w:u w:val="single"/>
        </w:rPr>
        <w:t xml:space="preserve">through </w:t>
      </w:r>
      <w:r w:rsidRPr="009A3DED">
        <w:rPr>
          <w:b/>
          <w:bCs/>
          <w:highlight w:val="green"/>
          <w:u w:val="single"/>
          <w:bdr w:val="single" w:sz="4" w:space="0" w:color="auto"/>
        </w:rPr>
        <w:t xml:space="preserve">legislative changes to the FDA’s drug approval </w:t>
      </w:r>
      <w:proofErr w:type="gramStart"/>
      <w:r w:rsidRPr="009A3DED">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DFD02CA" w14:textId="77777777" w:rsidR="00D81DEE" w:rsidRDefault="00D81DEE" w:rsidP="00D81DEE">
      <w:pPr>
        <w:pStyle w:val="Heading4"/>
      </w:pPr>
      <w:r>
        <w:t xml:space="preserve">Evergreening keeps Drug Prices </w:t>
      </w:r>
      <w:r>
        <w:rPr>
          <w:u w:val="single"/>
        </w:rPr>
        <w:t>high</w:t>
      </w:r>
      <w:r>
        <w:t>.</w:t>
      </w:r>
    </w:p>
    <w:p w14:paraId="7E60CCEE" w14:textId="77777777" w:rsidR="00D81DEE" w:rsidRPr="001948D4" w:rsidRDefault="00D81DEE" w:rsidP="00D81DEE">
      <w:r w:rsidRPr="00A7466D">
        <w:rPr>
          <w:rStyle w:val="Style13ptBold"/>
        </w:rPr>
        <w:t>Amin 18</w:t>
      </w:r>
      <w:r>
        <w:t xml:space="preserve"> </w:t>
      </w:r>
      <w:r w:rsidRPr="001948D4">
        <w:t>Tahir Amin 6-27-2018 "The problem with high drug prices isn't 'foreign freeloading,' it's the patent system"</w:t>
      </w:r>
      <w:r>
        <w:t xml:space="preserve"> </w:t>
      </w:r>
      <w:hyperlink r:id="rId22" w:history="1">
        <w:r>
          <w:rPr>
            <w:rStyle w:val="Hyperlink"/>
          </w:rPr>
          <w:t>High drug prices caused by US patent system, not 'foreign freeloaders' (cnbc.com)</w:t>
        </w:r>
      </w:hyperlink>
      <w:r>
        <w:t xml:space="preserve"> </w:t>
      </w:r>
      <w:hyperlink r:id="rId23"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62A2C696" w14:textId="77777777" w:rsidR="00D81DEE" w:rsidRDefault="00D81DEE" w:rsidP="00D81DEE">
      <w:pPr>
        <w:rPr>
          <w:sz w:val="16"/>
        </w:rPr>
      </w:pPr>
      <w:r w:rsidRPr="009A3DED">
        <w:rPr>
          <w:b/>
          <w:bCs/>
          <w:sz w:val="26"/>
          <w:highlight w:val="green"/>
          <w:u w:val="single"/>
        </w:rPr>
        <w:t>'Evergreening'</w:t>
      </w:r>
      <w:r w:rsidRPr="009A3DED">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9A3DED">
        <w:rPr>
          <w:b/>
          <w:sz w:val="26"/>
          <w:highlight w:val="green"/>
          <w:u w:val="single"/>
        </w:rPr>
        <w:t>prolonging</w:t>
      </w:r>
      <w:r w:rsidRPr="009A3DED">
        <w:rPr>
          <w:sz w:val="16"/>
          <w:highlight w:val="green"/>
        </w:rPr>
        <w:t xml:space="preserve"> </w:t>
      </w:r>
      <w:r w:rsidRPr="00A7466D">
        <w:rPr>
          <w:sz w:val="16"/>
        </w:rPr>
        <w:t xml:space="preserve">the </w:t>
      </w:r>
      <w:r w:rsidRPr="009A3DED">
        <w:rPr>
          <w:b/>
          <w:sz w:val="26"/>
          <w:highlight w:val="green"/>
          <w:u w:val="single"/>
        </w:rPr>
        <w:t>time before generics</w:t>
      </w:r>
      <w:r w:rsidRPr="009A3DED">
        <w:rPr>
          <w:sz w:val="16"/>
          <w:highlight w:val="green"/>
        </w:rPr>
        <w:t xml:space="preserve"> </w:t>
      </w:r>
      <w:r w:rsidRPr="00A7466D">
        <w:rPr>
          <w:sz w:val="16"/>
        </w:rPr>
        <w:t xml:space="preserve">could reach the market </w:t>
      </w:r>
      <w:r w:rsidRPr="009A3DED">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9A3DED">
        <w:rPr>
          <w:b/>
          <w:sz w:val="26"/>
          <w:highlight w:val="green"/>
          <w:u w:val="single"/>
        </w:rPr>
        <w:t>Revlimid</w:t>
      </w:r>
      <w:r w:rsidRPr="00A7466D">
        <w:rPr>
          <w:u w:val="single"/>
        </w:rPr>
        <w:t xml:space="preserve">®, is a case in point: </w:t>
      </w:r>
      <w:r w:rsidRPr="009A3DED">
        <w:rPr>
          <w:b/>
          <w:sz w:val="26"/>
          <w:highlight w:val="green"/>
          <w:u w:val="single"/>
        </w:rPr>
        <w:t>priced at</w:t>
      </w:r>
      <w:r w:rsidRPr="009A3DED">
        <w:rPr>
          <w:highlight w:val="green"/>
          <w:u w:val="single"/>
        </w:rPr>
        <w:t xml:space="preserve"> </w:t>
      </w:r>
      <w:r w:rsidRPr="00A7466D">
        <w:rPr>
          <w:u w:val="single"/>
        </w:rPr>
        <w:t>over $</w:t>
      </w:r>
      <w:r w:rsidRPr="009A3DED">
        <w:rPr>
          <w:b/>
          <w:sz w:val="26"/>
          <w:highlight w:val="green"/>
          <w:u w:val="single"/>
        </w:rPr>
        <w:t>125,000</w:t>
      </w:r>
      <w:r w:rsidRPr="009A3DED">
        <w:rPr>
          <w:highlight w:val="green"/>
          <w:u w:val="single"/>
        </w:rPr>
        <w:t xml:space="preserve"> </w:t>
      </w:r>
      <w:r w:rsidRPr="00A7466D">
        <w:rPr>
          <w:u w:val="single"/>
        </w:rPr>
        <w:t xml:space="preserve">per year of treatment, Celgene has sought </w:t>
      </w:r>
      <w:r w:rsidRPr="009A3DED">
        <w:rPr>
          <w:b/>
          <w:sz w:val="26"/>
          <w:highlight w:val="green"/>
          <w:u w:val="single"/>
        </w:rPr>
        <w:t>105 patents</w:t>
      </w:r>
      <w:r w:rsidRPr="009A3DED">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9A3DED">
        <w:rPr>
          <w:b/>
          <w:sz w:val="26"/>
          <w:highlight w:val="green"/>
          <w:u w:val="single"/>
        </w:rPr>
        <w:t>payers</w:t>
      </w:r>
      <w:r w:rsidRPr="009A3DED">
        <w:rPr>
          <w:highlight w:val="green"/>
          <w:u w:val="single"/>
        </w:rPr>
        <w:t xml:space="preserve"> </w:t>
      </w:r>
      <w:r w:rsidRPr="00A7466D">
        <w:rPr>
          <w:u w:val="single"/>
        </w:rPr>
        <w:t xml:space="preserve">are </w:t>
      </w:r>
      <w:r w:rsidRPr="009A3DED">
        <w:rPr>
          <w:b/>
          <w:sz w:val="26"/>
          <w:highlight w:val="green"/>
          <w:u w:val="single"/>
        </w:rPr>
        <w:t>projected to spend $45 billion</w:t>
      </w:r>
      <w:r w:rsidRPr="009A3DED">
        <w:rPr>
          <w:highlight w:val="green"/>
          <w:u w:val="single"/>
        </w:rPr>
        <w:t xml:space="preserve"> </w:t>
      </w:r>
      <w:r w:rsidRPr="009A3DED">
        <w:rPr>
          <w:b/>
          <w:sz w:val="26"/>
          <w:highlight w:val="green"/>
          <w:u w:val="single"/>
          <w:bdr w:val="single" w:sz="4" w:space="0" w:color="auto"/>
        </w:rPr>
        <w:t>in excess costs</w:t>
      </w:r>
      <w:r w:rsidRPr="009A3DED">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w:t>
      </w:r>
      <w:proofErr w:type="gramStart"/>
      <w:r w:rsidRPr="00A7466D">
        <w:rPr>
          <w:sz w:val="16"/>
        </w:rPr>
        <w:t>in order to</w:t>
      </w:r>
      <w:proofErr w:type="gramEnd"/>
      <w:r w:rsidRPr="00A7466D">
        <w:rPr>
          <w:sz w:val="16"/>
        </w:rPr>
        <w:t xml:space="preserve"> attain FDA approval. </w:t>
      </w:r>
      <w:r w:rsidRPr="009A3DED">
        <w:rPr>
          <w:b/>
          <w:sz w:val="26"/>
          <w:highlight w:val="green"/>
          <w:u w:val="single"/>
        </w:rPr>
        <w:t>In the absence of</w:t>
      </w:r>
      <w:r w:rsidRPr="009A3DED">
        <w:rPr>
          <w:highlight w:val="green"/>
          <w:u w:val="single"/>
        </w:rPr>
        <w:t xml:space="preserve"> </w:t>
      </w:r>
      <w:r w:rsidRPr="00A7466D">
        <w:rPr>
          <w:u w:val="single"/>
        </w:rPr>
        <w:t xml:space="preserve">genuine </w:t>
      </w:r>
      <w:r w:rsidRPr="009A3DED">
        <w:rPr>
          <w:b/>
          <w:sz w:val="26"/>
          <w:highlight w:val="green"/>
          <w:u w:val="single"/>
        </w:rPr>
        <w:t>competition</w:t>
      </w:r>
      <w:r w:rsidRPr="009A3DED">
        <w:rPr>
          <w:highlight w:val="green"/>
          <w:u w:val="single"/>
        </w:rPr>
        <w:t xml:space="preserve"> </w:t>
      </w:r>
      <w:r w:rsidRPr="00A7466D">
        <w:rPr>
          <w:u w:val="single"/>
        </w:rPr>
        <w:t xml:space="preserve">in the U.S. prescription drug market, </w:t>
      </w:r>
      <w:r w:rsidRPr="009A3DED">
        <w:rPr>
          <w:b/>
          <w:sz w:val="26"/>
          <w:highlight w:val="green"/>
          <w:u w:val="single"/>
        </w:rPr>
        <w:t>monopolies are yielding reckless pricing schemes and prohibitively expensive drugs</w:t>
      </w:r>
      <w:r w:rsidRPr="009A3DED">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19A959B6" w14:textId="77777777" w:rsidR="00D81DEE" w:rsidRDefault="00D81DEE" w:rsidP="00D81DEE">
      <w:pPr>
        <w:pStyle w:val="Heading4"/>
      </w:pPr>
      <w:r>
        <w:t xml:space="preserve">High Drug Prices forces patients to go </w:t>
      </w:r>
      <w:r>
        <w:rPr>
          <w:u w:val="single"/>
        </w:rPr>
        <w:t>underground</w:t>
      </w:r>
      <w:r>
        <w:t xml:space="preserve"> for drugs.</w:t>
      </w:r>
    </w:p>
    <w:p w14:paraId="10E36034" w14:textId="77777777" w:rsidR="00D81DEE" w:rsidRPr="00047294" w:rsidRDefault="00D81DEE" w:rsidP="00D81DEE">
      <w:pPr>
        <w:pStyle w:val="ListParagraph"/>
        <w:numPr>
          <w:ilvl w:val="0"/>
          <w:numId w:val="11"/>
        </w:numPr>
      </w:pPr>
      <w:r>
        <w:t>AT Medicare CP – won’t cover Drugs – CP can’t fiat coverage</w:t>
      </w:r>
    </w:p>
    <w:p w14:paraId="7DEE707F" w14:textId="77777777" w:rsidR="00D81DEE" w:rsidRPr="008E1134" w:rsidRDefault="00D81DEE" w:rsidP="00D81DEE">
      <w:r w:rsidRPr="008E1134">
        <w:rPr>
          <w:rStyle w:val="Style13ptBold"/>
        </w:rPr>
        <w:t>Bryant 11</w:t>
      </w:r>
      <w:r>
        <w:t xml:space="preserve"> Clifton Bryant 2011 “</w:t>
      </w:r>
      <w:r w:rsidRPr="00F0780D">
        <w:t xml:space="preserve">The Routledge Handbook of Deviant </w:t>
      </w:r>
      <w:proofErr w:type="spellStart"/>
      <w:r w:rsidRPr="00F0780D">
        <w:t>Behaviour</w:t>
      </w:r>
      <w:proofErr w:type="spellEnd"/>
      <w:r>
        <w:t>” (</w:t>
      </w:r>
      <w:r w:rsidRPr="00F0780D">
        <w:t xml:space="preserve">former professor of sociology </w:t>
      </w:r>
      <w:r>
        <w:t>at</w:t>
      </w:r>
      <w:r w:rsidRPr="00F0780D">
        <w:t xml:space="preserve"> VA Tech</w:t>
      </w:r>
      <w:r>
        <w:t xml:space="preserve">)//Elmer </w:t>
      </w:r>
    </w:p>
    <w:p w14:paraId="3F5EAE86" w14:textId="77777777" w:rsidR="00D81DEE" w:rsidRDefault="00D81DEE" w:rsidP="00D81DEE">
      <w:pPr>
        <w:rPr>
          <w:sz w:val="16"/>
          <w:szCs w:val="24"/>
        </w:rPr>
      </w:pPr>
      <w:r w:rsidRPr="00047294">
        <w:rPr>
          <w:sz w:val="16"/>
          <w:szCs w:val="24"/>
        </w:rPr>
        <w:t xml:space="preserve">Now, the field of medicine </w:t>
      </w:r>
      <w:proofErr w:type="gramStart"/>
      <w:r w:rsidRPr="00047294">
        <w:rPr>
          <w:sz w:val="16"/>
          <w:szCs w:val="24"/>
        </w:rPr>
        <w:t>is able to</w:t>
      </w:r>
      <w:proofErr w:type="gramEnd"/>
      <w:r w:rsidRPr="00047294">
        <w:rPr>
          <w:sz w:val="16"/>
          <w:szCs w:val="24"/>
        </w:rPr>
        <w:t xml:space="preserve"> achieve seemingly miraculous results, through organ transplantation, reviving patients who have been "clinically" dead, and curing supposedly "incurable diseases." Medical miracles are not cheap, however, and </w:t>
      </w:r>
      <w:r w:rsidRPr="009A3DED">
        <w:rPr>
          <w:rStyle w:val="StyleUnderline"/>
          <w:bCs/>
          <w:sz w:val="24"/>
          <w:szCs w:val="24"/>
          <w:highlight w:val="green"/>
        </w:rPr>
        <w:t>the costs of</w:t>
      </w:r>
      <w:r w:rsidRPr="00047294">
        <w:rPr>
          <w:sz w:val="16"/>
          <w:szCs w:val="24"/>
        </w:rPr>
        <w:t xml:space="preserve"> medical care and </w:t>
      </w:r>
      <w:r w:rsidRPr="009A3DED">
        <w:rPr>
          <w:rStyle w:val="StyleUnderline"/>
          <w:bCs/>
          <w:sz w:val="24"/>
          <w:szCs w:val="24"/>
          <w:highlight w:val="green"/>
        </w:rPr>
        <w:t>drugs</w:t>
      </w:r>
      <w:r w:rsidRPr="00047294">
        <w:rPr>
          <w:sz w:val="16"/>
          <w:szCs w:val="24"/>
        </w:rPr>
        <w:t xml:space="preserve"> have risen (and </w:t>
      </w:r>
      <w:r w:rsidRPr="009A3DED">
        <w:rPr>
          <w:rStyle w:val="StyleUnderline"/>
          <w:bCs/>
          <w:sz w:val="24"/>
          <w:szCs w:val="24"/>
          <w:highlight w:val="green"/>
        </w:rPr>
        <w:t>continue to rise</w:t>
      </w:r>
      <w:r w:rsidRPr="00047294">
        <w:rPr>
          <w:sz w:val="16"/>
          <w:szCs w:val="24"/>
        </w:rPr>
        <w:t xml:space="preserve">) </w:t>
      </w:r>
      <w:r w:rsidRPr="008E1134">
        <w:rPr>
          <w:rStyle w:val="StyleUnderline"/>
          <w:sz w:val="24"/>
          <w:szCs w:val="24"/>
        </w:rPr>
        <w:t>at a near-astronomical rate</w:t>
      </w:r>
      <w:r w:rsidRPr="00047294">
        <w:rPr>
          <w:sz w:val="16"/>
          <w:szCs w:val="24"/>
        </w:rPr>
        <w:t xml:space="preserve">. </w:t>
      </w:r>
      <w:r w:rsidRPr="008E1134">
        <w:rPr>
          <w:rStyle w:val="StyleUnderline"/>
          <w:sz w:val="24"/>
          <w:szCs w:val="24"/>
        </w:rPr>
        <w:t xml:space="preserve">Consequently, </w:t>
      </w:r>
      <w:r w:rsidRPr="009A3DED">
        <w:rPr>
          <w:rStyle w:val="StyleUnderline"/>
          <w:szCs w:val="24"/>
          <w:highlight w:val="green"/>
        </w:rPr>
        <w:t>neither</w:t>
      </w:r>
      <w:r w:rsidRPr="009A3DED">
        <w:rPr>
          <w:rStyle w:val="StyleUnderline"/>
          <w:sz w:val="24"/>
          <w:szCs w:val="24"/>
          <w:highlight w:val="green"/>
        </w:rPr>
        <w:t xml:space="preserve"> </w:t>
      </w:r>
      <w:r w:rsidRPr="009A3DED">
        <w:rPr>
          <w:rStyle w:val="StyleUnderline"/>
          <w:szCs w:val="24"/>
          <w:highlight w:val="green"/>
        </w:rPr>
        <w:t>private</w:t>
      </w:r>
      <w:r w:rsidRPr="009A3DED">
        <w:rPr>
          <w:rStyle w:val="StyleUnderline"/>
          <w:sz w:val="24"/>
          <w:szCs w:val="24"/>
          <w:highlight w:val="green"/>
        </w:rPr>
        <w:t xml:space="preserve"> </w:t>
      </w:r>
      <w:r w:rsidRPr="00047294">
        <w:rPr>
          <w:rStyle w:val="StyleUnderline"/>
          <w:sz w:val="24"/>
          <w:szCs w:val="24"/>
        </w:rPr>
        <w:t xml:space="preserve">medical insurance plans </w:t>
      </w:r>
      <w:r w:rsidRPr="009A3DED">
        <w:rPr>
          <w:rStyle w:val="StyleUnderline"/>
          <w:szCs w:val="24"/>
          <w:highlight w:val="green"/>
        </w:rPr>
        <w:t>nor Medicare</w:t>
      </w:r>
      <w:r w:rsidRPr="009A3DED">
        <w:rPr>
          <w:rStyle w:val="StyleUnderline"/>
          <w:sz w:val="24"/>
          <w:szCs w:val="24"/>
          <w:highlight w:val="green"/>
        </w:rPr>
        <w:t xml:space="preserve"> </w:t>
      </w:r>
      <w:r w:rsidRPr="009A3DED">
        <w:rPr>
          <w:rStyle w:val="StyleUnderline"/>
          <w:szCs w:val="24"/>
          <w:highlight w:val="green"/>
        </w:rPr>
        <w:t>will</w:t>
      </w:r>
      <w:r w:rsidRPr="009A3DED">
        <w:rPr>
          <w:rStyle w:val="StyleUnderline"/>
          <w:sz w:val="24"/>
          <w:szCs w:val="24"/>
          <w:highlight w:val="green"/>
        </w:rPr>
        <w:t xml:space="preserve"> </w:t>
      </w:r>
      <w:r w:rsidRPr="00047294">
        <w:rPr>
          <w:rStyle w:val="StyleUnderline"/>
          <w:sz w:val="24"/>
          <w:szCs w:val="24"/>
        </w:rPr>
        <w:t xml:space="preserve">now </w:t>
      </w:r>
      <w:r w:rsidRPr="009A3DED">
        <w:rPr>
          <w:rStyle w:val="StyleUnderline"/>
          <w:szCs w:val="24"/>
          <w:highlight w:val="green"/>
        </w:rPr>
        <w:t xml:space="preserve">cover certain </w:t>
      </w:r>
      <w:r w:rsidRPr="00047294">
        <w:rPr>
          <w:szCs w:val="24"/>
          <w:u w:val="single"/>
        </w:rPr>
        <w:t xml:space="preserve">procedures, </w:t>
      </w:r>
      <w:r w:rsidRPr="00047294">
        <w:rPr>
          <w:rStyle w:val="StyleUnderline"/>
          <w:sz w:val="24"/>
          <w:szCs w:val="24"/>
        </w:rPr>
        <w:t xml:space="preserve">treatments, and </w:t>
      </w:r>
      <w:r w:rsidRPr="009A3DED">
        <w:rPr>
          <w:rStyle w:val="StyleUnderline"/>
          <w:szCs w:val="24"/>
          <w:highlight w:val="green"/>
        </w:rPr>
        <w:t>medicines</w:t>
      </w:r>
      <w:r w:rsidRPr="00047294">
        <w:rPr>
          <w:sz w:val="16"/>
          <w:szCs w:val="24"/>
        </w:rPr>
        <w:t xml:space="preserve">. In the future, </w:t>
      </w:r>
      <w:r w:rsidRPr="008E1134">
        <w:rPr>
          <w:rStyle w:val="StyleUnderline"/>
          <w:sz w:val="24"/>
          <w:szCs w:val="24"/>
        </w:rPr>
        <w:t xml:space="preserve">with continuing reform of the US healthcare system, even fewer </w:t>
      </w:r>
      <w:r w:rsidRPr="00047294">
        <w:rPr>
          <w:sz w:val="16"/>
          <w:szCs w:val="24"/>
        </w:rPr>
        <w:t xml:space="preserve">procedures, </w:t>
      </w:r>
      <w:r w:rsidRPr="008E1134">
        <w:rPr>
          <w:rStyle w:val="StyleUnderline"/>
          <w:sz w:val="24"/>
          <w:szCs w:val="24"/>
        </w:rPr>
        <w:t>treatments, and medications might will be covered</w:t>
      </w:r>
      <w:r w:rsidRPr="00047294">
        <w:rPr>
          <w:sz w:val="16"/>
          <w:szCs w:val="24"/>
        </w:rPr>
        <w:t xml:space="preserve">. Certainly, some medical treatment will be "rationed," and </w:t>
      </w:r>
      <w:proofErr w:type="gramStart"/>
      <w:r w:rsidRPr="00047294">
        <w:rPr>
          <w:sz w:val="16"/>
          <w:szCs w:val="24"/>
        </w:rPr>
        <w:t>particular categories</w:t>
      </w:r>
      <w:proofErr w:type="gramEnd"/>
      <w:r w:rsidRPr="00047294">
        <w:rPr>
          <w:sz w:val="16"/>
          <w:szCs w:val="24"/>
        </w:rPr>
        <w:t xml:space="preserve"> of people (such as the elderly) may be systematically denied the coverage they need. </w:t>
      </w:r>
      <w:r w:rsidRPr="009A3DED">
        <w:rPr>
          <w:rStyle w:val="StyleUnderline"/>
          <w:sz w:val="24"/>
          <w:szCs w:val="24"/>
          <w:highlight w:val="green"/>
        </w:rPr>
        <w:t>As a result</w:t>
      </w:r>
      <w:r w:rsidRPr="00047294">
        <w:rPr>
          <w:rStyle w:val="StyleUnderline"/>
          <w:sz w:val="24"/>
          <w:szCs w:val="24"/>
        </w:rPr>
        <w:t xml:space="preserve"> of all this, </w:t>
      </w:r>
      <w:r w:rsidRPr="009A3DED">
        <w:rPr>
          <w:rStyle w:val="StyleUnderline"/>
          <w:bCs/>
          <w:sz w:val="24"/>
          <w:szCs w:val="24"/>
          <w:highlight w:val="green"/>
        </w:rPr>
        <w:t>medical</w:t>
      </w:r>
      <w:r w:rsidRPr="00047294">
        <w:rPr>
          <w:szCs w:val="24"/>
          <w:u w:val="single"/>
        </w:rPr>
        <w:t xml:space="preserve">- and health-related </w:t>
      </w:r>
      <w:r w:rsidRPr="009A3DED">
        <w:rPr>
          <w:rStyle w:val="StyleUnderline"/>
          <w:bCs/>
          <w:sz w:val="24"/>
          <w:szCs w:val="24"/>
          <w:highlight w:val="green"/>
        </w:rPr>
        <w:t>crime</w:t>
      </w:r>
      <w:r w:rsidRPr="00047294">
        <w:rPr>
          <w:szCs w:val="24"/>
          <w:u w:val="single"/>
        </w:rPr>
        <w:t xml:space="preserve"> and deviance </w:t>
      </w:r>
      <w:r w:rsidRPr="009A3DED">
        <w:rPr>
          <w:rStyle w:val="StyleUnderline"/>
          <w:bCs/>
          <w:sz w:val="24"/>
          <w:szCs w:val="24"/>
          <w:highlight w:val="green"/>
        </w:rPr>
        <w:t>will inevitably rise</w:t>
      </w:r>
      <w:r w:rsidRPr="00047294">
        <w:rPr>
          <w:sz w:val="16"/>
          <w:szCs w:val="24"/>
        </w:rPr>
        <w:t xml:space="preserve">. Medical insurance, Medicare, and Medicaid fraud, which is already prevalent today, will increase exponentially. </w:t>
      </w:r>
      <w:r w:rsidRPr="009A3DED">
        <w:rPr>
          <w:rStyle w:val="StyleUnderline"/>
          <w:sz w:val="24"/>
          <w:szCs w:val="24"/>
          <w:highlight w:val="green"/>
        </w:rPr>
        <w:t>Smugglers will "bootleg"</w:t>
      </w:r>
      <w:r w:rsidRPr="008E1134">
        <w:rPr>
          <w:rStyle w:val="StyleUnderline"/>
          <w:sz w:val="24"/>
          <w:szCs w:val="24"/>
        </w:rPr>
        <w:t xml:space="preserve"> ever more </w:t>
      </w:r>
      <w:r w:rsidRPr="009A3DED">
        <w:rPr>
          <w:rStyle w:val="StyleUnderline"/>
          <w:sz w:val="24"/>
          <w:szCs w:val="24"/>
          <w:highlight w:val="green"/>
        </w:rPr>
        <w:t>pharmaceuticals into the US</w:t>
      </w:r>
      <w:r w:rsidRPr="008E1134">
        <w:rPr>
          <w:rStyle w:val="StyleUnderline"/>
          <w:sz w:val="24"/>
          <w:szCs w:val="24"/>
        </w:rPr>
        <w:t xml:space="preserve">, and a large, thriving, nationwide black market will develop </w:t>
      </w:r>
      <w:r w:rsidRPr="009A3DED">
        <w:rPr>
          <w:rStyle w:val="StyleUnderline"/>
          <w:bCs/>
          <w:sz w:val="24"/>
          <w:szCs w:val="24"/>
          <w:highlight w:val="green"/>
        </w:rPr>
        <w:t>for those who cannot afford</w:t>
      </w:r>
      <w:r w:rsidRPr="00047294">
        <w:rPr>
          <w:rStyle w:val="StyleUnderline"/>
          <w:bCs/>
          <w:sz w:val="24"/>
          <w:szCs w:val="24"/>
        </w:rPr>
        <w:t xml:space="preserve"> to buy uncovered </w:t>
      </w:r>
      <w:r w:rsidRPr="009A3DED">
        <w:rPr>
          <w:rStyle w:val="StyleUnderline"/>
          <w:bCs/>
          <w:sz w:val="24"/>
          <w:szCs w:val="24"/>
          <w:highlight w:val="green"/>
        </w:rPr>
        <w:t>medications</w:t>
      </w:r>
      <w:r w:rsidRPr="00047294">
        <w:rPr>
          <w:sz w:val="16"/>
          <w:szCs w:val="24"/>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w:t>
      </w:r>
      <w:proofErr w:type="gramStart"/>
      <w:r w:rsidRPr="00047294">
        <w:rPr>
          <w:sz w:val="16"/>
          <w:szCs w:val="24"/>
        </w:rPr>
        <w:t>actually common</w:t>
      </w:r>
      <w:proofErr w:type="gramEnd"/>
      <w:r w:rsidRPr="00047294">
        <w:rPr>
          <w:sz w:val="16"/>
          <w:szCs w:val="24"/>
        </w:rPr>
        <w:t xml:space="preserve"> in some countries around the world. </w:t>
      </w:r>
      <w:r w:rsidRPr="009A3DED">
        <w:rPr>
          <w:rStyle w:val="StyleUnderline"/>
          <w:bCs/>
          <w:szCs w:val="24"/>
          <w:highlight w:val="green"/>
        </w:rPr>
        <w:t>Counterfeiting</w:t>
      </w:r>
      <w:r w:rsidRPr="009A3DED">
        <w:rPr>
          <w:rStyle w:val="StyleUnderline"/>
          <w:sz w:val="24"/>
          <w:szCs w:val="24"/>
          <w:highlight w:val="green"/>
        </w:rPr>
        <w:t xml:space="preserve"> </w:t>
      </w:r>
      <w:r w:rsidRPr="00047294">
        <w:rPr>
          <w:rStyle w:val="StyleUnderline"/>
          <w:sz w:val="24"/>
          <w:szCs w:val="24"/>
        </w:rPr>
        <w:t xml:space="preserve">expensive pharmaceuticals </w:t>
      </w:r>
      <w:r w:rsidRPr="009A3DED">
        <w:rPr>
          <w:rStyle w:val="StyleUnderline"/>
          <w:bCs/>
          <w:szCs w:val="24"/>
          <w:highlight w:val="green"/>
        </w:rPr>
        <w:t>will be prevalent</w:t>
      </w:r>
      <w:r w:rsidRPr="00047294">
        <w:rPr>
          <w:sz w:val="16"/>
          <w:szCs w:val="24"/>
        </w:rPr>
        <w:t xml:space="preserve">, and medical frauds of all kinds will be very widespread. </w:t>
      </w:r>
      <w:r w:rsidRPr="00047294">
        <w:rPr>
          <w:rStyle w:val="StyleUnderline"/>
          <w:sz w:val="24"/>
          <w:szCs w:val="24"/>
        </w:rPr>
        <w:t>Many of these frauds will be directed at the elderly population as it continues to increase in size. The elderly will be particularly vulnerable because they are most likely to be denied coverage</w:t>
      </w:r>
      <w:r w:rsidRPr="00047294">
        <w:rPr>
          <w:sz w:val="16"/>
          <w:szCs w:val="24"/>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w:t>
      </w:r>
      <w:proofErr w:type="spellStart"/>
      <w:r w:rsidRPr="00047294">
        <w:rPr>
          <w:sz w:val="16"/>
          <w:szCs w:val="24"/>
        </w:rPr>
        <w:t>Schepper</w:t>
      </w:r>
      <w:proofErr w:type="spellEnd"/>
      <w:r w:rsidRPr="00047294">
        <w:rPr>
          <w:sz w:val="16"/>
          <w:szCs w:val="24"/>
        </w:rPr>
        <w:t xml:space="preserve">-Hughes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sz w:val="24"/>
          <w:szCs w:val="24"/>
        </w:rPr>
        <w:t>Where</w:t>
      </w:r>
      <w:r w:rsidRPr="00047294">
        <w:rPr>
          <w:sz w:val="16"/>
          <w:szCs w:val="24"/>
        </w:rPr>
        <w:t xml:space="preserve"> medical care and </w:t>
      </w:r>
      <w:r w:rsidRPr="008E1134">
        <w:rPr>
          <w:rStyle w:val="StyleUnderline"/>
          <w:sz w:val="24"/>
          <w:szCs w:val="24"/>
        </w:rPr>
        <w:t xml:space="preserve">medicines </w:t>
      </w:r>
      <w:r w:rsidRPr="00047294">
        <w:rPr>
          <w:rStyle w:val="StyleUnderline"/>
          <w:sz w:val="24"/>
          <w:szCs w:val="24"/>
        </w:rPr>
        <w:t>become exorbitantly expensive, cheaper ways to obtain them, even when these are illicit, will be sought</w:t>
      </w:r>
      <w:r w:rsidRPr="00047294">
        <w:rPr>
          <w:sz w:val="16"/>
          <w:szCs w:val="24"/>
        </w:rPr>
        <w:t xml:space="preserve">. Where there are shortages of medical care or medicines, perhaps because of rationing, </w:t>
      </w:r>
      <w:r w:rsidRPr="00047294">
        <w:rPr>
          <w:rStyle w:val="StyleUnderline"/>
          <w:sz w:val="24"/>
          <w:szCs w:val="24"/>
        </w:rPr>
        <w:t>other means of obtaining them, even if deviant, will</w:t>
      </w:r>
      <w:r w:rsidRPr="00047294">
        <w:rPr>
          <w:sz w:val="16"/>
          <w:szCs w:val="24"/>
        </w:rPr>
        <w:t xml:space="preserve"> </w:t>
      </w:r>
      <w:r w:rsidRPr="00047294">
        <w:rPr>
          <w:rStyle w:val="StyleUnderline"/>
          <w:sz w:val="24"/>
          <w:szCs w:val="24"/>
        </w:rPr>
        <w:t>surely be employed. As the cost</w:t>
      </w:r>
      <w:r w:rsidRPr="00047294">
        <w:rPr>
          <w:sz w:val="16"/>
          <w:szCs w:val="24"/>
        </w:rPr>
        <w:t xml:space="preserve"> and the difficulty </w:t>
      </w:r>
      <w:r w:rsidRPr="00047294">
        <w:rPr>
          <w:rStyle w:val="StyleUnderline"/>
          <w:sz w:val="24"/>
          <w:szCs w:val="24"/>
        </w:rPr>
        <w:t>of</w:t>
      </w:r>
      <w:r w:rsidRPr="00047294">
        <w:rPr>
          <w:sz w:val="16"/>
          <w:szCs w:val="24"/>
        </w:rPr>
        <w:t xml:space="preserve"> </w:t>
      </w:r>
      <w:r w:rsidRPr="00047294">
        <w:rPr>
          <w:rStyle w:val="StyleUnderline"/>
          <w:sz w:val="24"/>
          <w:szCs w:val="24"/>
        </w:rPr>
        <w:t>obtaining</w:t>
      </w:r>
      <w:r w:rsidRPr="00047294">
        <w:rPr>
          <w:sz w:val="16"/>
          <w:szCs w:val="24"/>
        </w:rPr>
        <w:t xml:space="preserve"> medical care and </w:t>
      </w:r>
      <w:r w:rsidRPr="00047294">
        <w:rPr>
          <w:rStyle w:val="StyleUnderline"/>
          <w:sz w:val="24"/>
          <w:szCs w:val="24"/>
        </w:rPr>
        <w:t>medicines increase, the implications for increased crime and deviance become almost limitless</w:t>
      </w:r>
      <w:r w:rsidRPr="00047294">
        <w:rPr>
          <w:sz w:val="16"/>
          <w:szCs w:val="24"/>
        </w:rPr>
        <w:t xml:space="preserve">. </w:t>
      </w:r>
    </w:p>
    <w:p w14:paraId="72E59962" w14:textId="77777777" w:rsidR="00D81DEE" w:rsidRDefault="00D81DEE" w:rsidP="00D81DEE">
      <w:pPr>
        <w:pStyle w:val="Heading4"/>
      </w:pPr>
      <w:r>
        <w:t xml:space="preserve">Counterfeit Drugs cause </w:t>
      </w:r>
      <w:r>
        <w:rPr>
          <w:u w:val="single"/>
        </w:rPr>
        <w:t>Anti-Biotic Resistance</w:t>
      </w:r>
      <w:r>
        <w:t>.</w:t>
      </w:r>
    </w:p>
    <w:p w14:paraId="6D3A44CD" w14:textId="77777777" w:rsidR="00D81DEE" w:rsidRPr="00832610" w:rsidRDefault="00D81DEE" w:rsidP="00D81DEE">
      <w:r w:rsidRPr="00832610">
        <w:rPr>
          <w:rStyle w:val="Style13ptBold"/>
        </w:rPr>
        <w:t xml:space="preserve">Jahnke 19 </w:t>
      </w:r>
      <w:r w:rsidRPr="00832610">
        <w:t>Art Jahnke 1-14-2019 "How Bad Drugs Turn Treatable Diseases Deadly"</w:t>
      </w:r>
      <w:r>
        <w:t xml:space="preserve"> </w:t>
      </w:r>
      <w:hyperlink r:id="rId24" w:history="1">
        <w:r w:rsidRPr="001C4682">
          <w:rPr>
            <w:rStyle w:val="Hyperlink"/>
          </w:rPr>
          <w:t>https://www.bu.edu/articles/2019/how-bad-drugs-turn-treatable-diseases-deadly/</w:t>
        </w:r>
      </w:hyperlink>
      <w:r>
        <w:t xml:space="preserve"> (</w:t>
      </w:r>
      <w:r w:rsidRPr="00832610">
        <w:t>Senior editor Art Jahnke began his career at the Real Paper, a Boston area alternative weekly. He has worked as a writer and editor at Boston Magazine, web editorial director at CXO Media, and executive editor in Marketing &amp; Communications at Boston University, where his work was honored with many awards. Art has served on the editorial board of the Boston Review and has taught at Harvard University summer school and Emerson College.</w:t>
      </w:r>
      <w:r>
        <w:t xml:space="preserve">)//Elmer </w:t>
      </w:r>
    </w:p>
    <w:p w14:paraId="6F6E6495" w14:textId="77777777" w:rsidR="00D81DEE" w:rsidRPr="00832610" w:rsidRDefault="00D81DEE" w:rsidP="00D81DEE">
      <w:pPr>
        <w:rPr>
          <w:sz w:val="16"/>
        </w:rPr>
      </w:pPr>
      <w:r w:rsidRPr="00832610">
        <w:rPr>
          <w:u w:val="single"/>
        </w:rPr>
        <w:t xml:space="preserve">Four decades later as a Boston University professor of biomedical engineering and materials science and engineering, Zaman was reminded of the dangers of low-quality drugs in his native country when he learned that </w:t>
      </w:r>
      <w:r w:rsidRPr="00832610">
        <w:rPr>
          <w:b/>
          <w:bCs/>
          <w:u w:val="single"/>
        </w:rPr>
        <w:t>more than 200 people in the city of Lahore died after being treated with an adulterated version of a hypertension drug.</w:t>
      </w:r>
      <w:r w:rsidRPr="00832610">
        <w:rPr>
          <w:u w:val="single"/>
        </w:rPr>
        <w:t xml:space="preserve"> That event, in 2012, altered the course of Zaman’s research.</w:t>
      </w:r>
      <w:r w:rsidRPr="00832610">
        <w:rPr>
          <w:sz w:val="16"/>
        </w:rPr>
        <w:t xml:space="preserve"> Now, he focuses on the global problem of “</w:t>
      </w:r>
      <w:r w:rsidRPr="009A3DED">
        <w:rPr>
          <w:b/>
          <w:sz w:val="26"/>
          <w:highlight w:val="green"/>
          <w:u w:val="single"/>
        </w:rPr>
        <w:t>substandard drugs</w:t>
      </w:r>
      <w:r w:rsidRPr="00832610">
        <w:rPr>
          <w:u w:val="single"/>
        </w:rPr>
        <w:t xml:space="preserve">,” poorly made medicines containing ingredients that are either ineffective or toxic. </w:t>
      </w:r>
      <w:r w:rsidRPr="00832610">
        <w:rPr>
          <w:sz w:val="16"/>
        </w:rPr>
        <w:t xml:space="preserve">His most recent discovery has startling implications for our understanding of drug resistance: a low-quality version of rifampin, a </w:t>
      </w:r>
      <w:proofErr w:type="gramStart"/>
      <w:r w:rsidRPr="00832610">
        <w:rPr>
          <w:sz w:val="16"/>
        </w:rPr>
        <w:t>broad spectrum</w:t>
      </w:r>
      <w:proofErr w:type="gramEnd"/>
      <w:r w:rsidRPr="00832610">
        <w:rPr>
          <w:sz w:val="16"/>
        </w:rPr>
        <w:t xml:space="preserve"> antibiotic typically used as the first line of defense to treat tuberculosis, </w:t>
      </w:r>
      <w:r w:rsidRPr="009A3DED">
        <w:rPr>
          <w:b/>
          <w:sz w:val="26"/>
          <w:highlight w:val="green"/>
          <w:u w:val="single"/>
        </w:rPr>
        <w:t>can</w:t>
      </w:r>
      <w:r w:rsidRPr="009A3DED">
        <w:rPr>
          <w:sz w:val="16"/>
          <w:highlight w:val="green"/>
        </w:rPr>
        <w:t xml:space="preserve"> </w:t>
      </w:r>
      <w:r w:rsidRPr="00832610">
        <w:rPr>
          <w:sz w:val="16"/>
        </w:rPr>
        <w:t xml:space="preserve">greatly </w:t>
      </w:r>
      <w:r w:rsidRPr="009A3DED">
        <w:rPr>
          <w:b/>
          <w:sz w:val="26"/>
          <w:highlight w:val="green"/>
          <w:u w:val="single"/>
          <w:bdr w:val="single" w:sz="4" w:space="0" w:color="auto"/>
        </w:rPr>
        <w:t>contribute to the development of drug-resistant infections</w:t>
      </w:r>
      <w:r w:rsidRPr="00832610">
        <w:rPr>
          <w:sz w:val="16"/>
        </w:rPr>
        <w:t xml:space="preserve">. The findings, published in Antimicrobial Agents and Chemotherapy, are particularly pressing because </w:t>
      </w:r>
      <w:r w:rsidRPr="009A3DED">
        <w:rPr>
          <w:b/>
          <w:sz w:val="26"/>
          <w:highlight w:val="green"/>
          <w:u w:val="single"/>
        </w:rPr>
        <w:t>drug-resistant TB</w:t>
      </w:r>
      <w:r w:rsidRPr="009A3DED">
        <w:rPr>
          <w:sz w:val="16"/>
          <w:highlight w:val="green"/>
        </w:rPr>
        <w:t xml:space="preserve"> </w:t>
      </w:r>
      <w:r w:rsidRPr="00832610">
        <w:rPr>
          <w:sz w:val="16"/>
        </w:rPr>
        <w:t xml:space="preserve">is </w:t>
      </w:r>
      <w:r w:rsidRPr="009A3DED">
        <w:rPr>
          <w:b/>
          <w:sz w:val="26"/>
          <w:highlight w:val="green"/>
          <w:u w:val="single"/>
        </w:rPr>
        <w:t>an increasing</w:t>
      </w:r>
      <w:r w:rsidRPr="009A3DED">
        <w:rPr>
          <w:sz w:val="16"/>
          <w:highlight w:val="green"/>
        </w:rPr>
        <w:t xml:space="preserve"> </w:t>
      </w:r>
      <w:r w:rsidRPr="009A3DED">
        <w:rPr>
          <w:b/>
          <w:sz w:val="26"/>
          <w:highlight w:val="green"/>
          <w:u w:val="single"/>
        </w:rPr>
        <w:t>problem worldwide</w:t>
      </w:r>
      <w:r w:rsidRPr="00832610">
        <w:rPr>
          <w:sz w:val="16"/>
        </w:rPr>
        <w:t xml:space="preserve">. Of the </w:t>
      </w:r>
      <w:r w:rsidRPr="009A3DED">
        <w:rPr>
          <w:b/>
          <w:sz w:val="26"/>
          <w:highlight w:val="green"/>
          <w:u w:val="single"/>
          <w:bdr w:val="single" w:sz="4" w:space="0" w:color="auto"/>
        </w:rPr>
        <w:t>10 million new cases</w:t>
      </w:r>
      <w:r w:rsidRPr="009A3DED">
        <w:rPr>
          <w:sz w:val="16"/>
          <w:highlight w:val="green"/>
        </w:rPr>
        <w:t xml:space="preserve"> </w:t>
      </w:r>
      <w:r w:rsidRPr="00832610">
        <w:rPr>
          <w:sz w:val="16"/>
        </w:rPr>
        <w:t>of tuberculosis in 2016, about 600,000 were rifampin resistant, requiring second-line treatments which come with increased toxicity. “</w:t>
      </w:r>
      <w:r w:rsidRPr="009A3DED">
        <w:rPr>
          <w:b/>
          <w:sz w:val="26"/>
          <w:highlight w:val="green"/>
          <w:u w:val="single"/>
        </w:rPr>
        <w:t>There had not been a definitive study</w:t>
      </w:r>
      <w:r w:rsidRPr="00832610">
        <w:rPr>
          <w:sz w:val="16"/>
        </w:rPr>
        <w:t xml:space="preserve"> showing that lack of [antibiotic] quality leads to resistance,” says Zaman, who is also a Howard Hughes Medical Institute Professor of Biomedical Engineering and International Health. “</w:t>
      </w:r>
      <w:r w:rsidRPr="009A3DED">
        <w:rPr>
          <w:b/>
          <w:sz w:val="26"/>
          <w:highlight w:val="green"/>
          <w:u w:val="single"/>
        </w:rPr>
        <w:t>Now we are sure that it does</w:t>
      </w:r>
      <w:r w:rsidRPr="00832610">
        <w:rPr>
          <w:u w:val="single"/>
        </w:rPr>
        <w:t xml:space="preserve">, and it does with TB, </w:t>
      </w:r>
      <w:r w:rsidRPr="009A3DED">
        <w:rPr>
          <w:b/>
          <w:sz w:val="26"/>
          <w:highlight w:val="green"/>
          <w:u w:val="single"/>
        </w:rPr>
        <w:t>a</w:t>
      </w:r>
      <w:r w:rsidRPr="009A3DED">
        <w:rPr>
          <w:highlight w:val="green"/>
          <w:u w:val="single"/>
        </w:rPr>
        <w:t xml:space="preserve"> </w:t>
      </w:r>
      <w:r w:rsidRPr="00832610">
        <w:rPr>
          <w:u w:val="single"/>
        </w:rPr>
        <w:t xml:space="preserve">global </w:t>
      </w:r>
      <w:r w:rsidRPr="009A3DED">
        <w:rPr>
          <w:b/>
          <w:sz w:val="26"/>
          <w:highlight w:val="green"/>
          <w:u w:val="single"/>
        </w:rPr>
        <w:t>problem that has become stubbornly hard to resolve</w:t>
      </w:r>
      <w:r w:rsidRPr="00832610">
        <w:rPr>
          <w:sz w:val="16"/>
        </w:rPr>
        <w:t>.” “</w:t>
      </w:r>
      <w:r w:rsidRPr="00832610">
        <w:rPr>
          <w:u w:val="single"/>
        </w:rPr>
        <w:t xml:space="preserve">We had always thought of this a scientific issue, but now it is also an ethical </w:t>
      </w:r>
      <w:proofErr w:type="spellStart"/>
      <w:r w:rsidRPr="00832610">
        <w:rPr>
          <w:u w:val="single"/>
        </w:rPr>
        <w:t>issue</w:t>
      </w:r>
      <w:proofErr w:type="gramStart"/>
      <w:r w:rsidRPr="00832610">
        <w:rPr>
          <w:u w:val="single"/>
        </w:rPr>
        <w:t>.”Muhammad</w:t>
      </w:r>
      <w:proofErr w:type="spellEnd"/>
      <w:proofErr w:type="gramEnd"/>
      <w:r w:rsidRPr="00832610">
        <w:rPr>
          <w:u w:val="single"/>
        </w:rPr>
        <w:t xml:space="preserve"> Zaman </w:t>
      </w:r>
      <w:proofErr w:type="spellStart"/>
      <w:r w:rsidRPr="00832610">
        <w:rPr>
          <w:u w:val="single"/>
        </w:rPr>
        <w:t>Zaman</w:t>
      </w:r>
      <w:proofErr w:type="spellEnd"/>
      <w:r w:rsidRPr="00832610">
        <w:rPr>
          <w:u w:val="single"/>
        </w:rPr>
        <w:t xml:space="preserve"> says substandard drugs, as well as drugs that are </w:t>
      </w:r>
      <w:r w:rsidRPr="00832610">
        <w:rPr>
          <w:b/>
          <w:bCs/>
          <w:u w:val="single"/>
        </w:rPr>
        <w:t>deliberate counterfeits</w:t>
      </w:r>
      <w:r w:rsidRPr="00832610">
        <w:rPr>
          <w:u w:val="single"/>
        </w:rPr>
        <w:t xml:space="preserve">, are all too common in developing nations. A recent survey by the World Health Organization found that in low- and middle-income countries, </w:t>
      </w:r>
      <w:r w:rsidRPr="009A3DED">
        <w:rPr>
          <w:b/>
          <w:sz w:val="26"/>
          <w:highlight w:val="green"/>
          <w:u w:val="single"/>
        </w:rPr>
        <w:t>one in ten medicines is substandard or falsified</w:t>
      </w:r>
      <w:r w:rsidRPr="00832610">
        <w:rPr>
          <w:sz w:val="16"/>
        </w:rPr>
        <w:t>. One contributing factor could be that government enforcement of safe manufacturing practices is feeble or nonexistent. In Pakistan, for example, a country of nearly 200 million people, only a handful of federal inspectors monitor the quality of drug manufacturing.</w:t>
      </w:r>
    </w:p>
    <w:p w14:paraId="7915888F" w14:textId="77777777" w:rsidR="00D81DEE" w:rsidRPr="00E2724F" w:rsidRDefault="00D81DEE" w:rsidP="00D81DEE">
      <w:pPr>
        <w:pStyle w:val="Heading4"/>
      </w:pPr>
      <w:r>
        <w:t xml:space="preserve">Extinction - generic defense doesn’t apply. </w:t>
      </w:r>
    </w:p>
    <w:p w14:paraId="4A24CD76" w14:textId="77777777" w:rsidR="00D81DEE" w:rsidRPr="00A10F89" w:rsidRDefault="00D81DEE" w:rsidP="00D81DEE">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25"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5F34C8E6" w14:textId="098C5AA8" w:rsidR="004628F5" w:rsidRPr="002D2D1A" w:rsidRDefault="00D81DEE" w:rsidP="00C47549">
      <w:pPr>
        <w:rPr>
          <w:b/>
          <w:iCs/>
          <w:u w:val="single"/>
          <w:bdr w:val="single" w:sz="18" w:space="0" w:color="auto"/>
        </w:rPr>
      </w:pPr>
      <w:r w:rsidRPr="00A10F89">
        <w:rPr>
          <w:rStyle w:val="StyleUnderline"/>
          <w:sz w:val="24"/>
        </w:rPr>
        <w:t xml:space="preserve">It is by now no secret that </w:t>
      </w:r>
      <w:r w:rsidRPr="009A3DED">
        <w:rPr>
          <w:rStyle w:val="StyleUnderline"/>
          <w:sz w:val="24"/>
          <w:highlight w:val="green"/>
        </w:rPr>
        <w:t>the</w:t>
      </w:r>
      <w:r w:rsidRPr="00A10F89">
        <w:rPr>
          <w:rStyle w:val="StyleUnderline"/>
          <w:sz w:val="24"/>
        </w:rPr>
        <w:t xml:space="preserve"> human </w:t>
      </w:r>
      <w:r w:rsidRPr="009A3DED">
        <w:rPr>
          <w:rStyle w:val="StyleUnderline"/>
          <w:sz w:val="24"/>
          <w:highlight w:val="green"/>
        </w:rPr>
        <w:t>species is locked in a race</w:t>
      </w:r>
      <w:r w:rsidRPr="00A10F89">
        <w:rPr>
          <w:rStyle w:val="StyleUnderline"/>
          <w:sz w:val="24"/>
        </w:rPr>
        <w:t xml:space="preserve"> of its own making </w:t>
      </w:r>
      <w:r w:rsidRPr="009A3DED">
        <w:rPr>
          <w:rStyle w:val="StyleUnderline"/>
          <w:sz w:val="24"/>
          <w:highlight w:val="green"/>
        </w:rPr>
        <w:t>with “</w:t>
      </w:r>
      <w:r w:rsidRPr="009A3DED">
        <w:rPr>
          <w:rStyle w:val="StyleUnderline"/>
          <w:bCs/>
          <w:sz w:val="24"/>
          <w:highlight w:val="green"/>
        </w:rPr>
        <w:t>superbugs</w:t>
      </w:r>
      <w:r w:rsidRPr="009A3DED">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A3DED">
        <w:rPr>
          <w:rStyle w:val="StyleUnderline"/>
          <w:sz w:val="24"/>
          <w:highlight w:val="green"/>
        </w:rPr>
        <w:t>an</w:t>
      </w:r>
      <w:r w:rsidRPr="00A10F89">
        <w:rPr>
          <w:rStyle w:val="StyleUnderline"/>
          <w:sz w:val="24"/>
        </w:rPr>
        <w:t xml:space="preserve"> </w:t>
      </w:r>
      <w:r w:rsidRPr="009A3DED">
        <w:rPr>
          <w:rStyle w:val="Emphasis"/>
          <w:sz w:val="24"/>
          <w:highlight w:val="green"/>
        </w:rPr>
        <w:t>existential threat</w:t>
      </w:r>
      <w:r w:rsidRPr="00A10F89">
        <w:rPr>
          <w:rStyle w:val="StyleUnderline"/>
          <w:sz w:val="24"/>
        </w:rPr>
        <w:t xml:space="preserve"> largely </w:t>
      </w:r>
      <w:r w:rsidRPr="009A3DED">
        <w:rPr>
          <w:rStyle w:val="StyleUnderline"/>
          <w:sz w:val="24"/>
          <w:highlight w:val="green"/>
        </w:rPr>
        <w:t>of its</w:t>
      </w:r>
      <w:r w:rsidRPr="00A10F89">
        <w:rPr>
          <w:rStyle w:val="StyleUnderline"/>
          <w:sz w:val="24"/>
        </w:rPr>
        <w:t xml:space="preserve"> </w:t>
      </w:r>
      <w:r w:rsidRPr="009A3DED">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9A3DED">
        <w:rPr>
          <w:rStyle w:val="StyleUnderline"/>
          <w:sz w:val="24"/>
          <w:highlight w:val="green"/>
        </w:rPr>
        <w:t>a</w:t>
      </w:r>
      <w:r w:rsidRPr="00A10F89">
        <w:rPr>
          <w:rStyle w:val="StyleUnderline"/>
          <w:sz w:val="24"/>
        </w:rPr>
        <w:t xml:space="preserve"> </w:t>
      </w:r>
      <w:r w:rsidRPr="009A3DED">
        <w:rPr>
          <w:rStyle w:val="Emphasis"/>
          <w:sz w:val="24"/>
          <w:highlight w:val="green"/>
        </w:rPr>
        <w:t>high-probability, high-impact event</w:t>
      </w:r>
      <w:r w:rsidRPr="00A10F89">
        <w:rPr>
          <w:rStyle w:val="StyleUnderline"/>
          <w:sz w:val="24"/>
        </w:rPr>
        <w:t xml:space="preserve"> </w:t>
      </w:r>
      <w:r w:rsidRPr="009A3DED">
        <w:rPr>
          <w:rStyle w:val="StyleUnderline"/>
          <w:sz w:val="24"/>
          <w:highlight w:val="green"/>
        </w:rPr>
        <w:t>that people</w:t>
      </w:r>
      <w:r w:rsidRPr="00A10F89">
        <w:rPr>
          <w:rStyle w:val="StyleUnderline"/>
          <w:sz w:val="24"/>
        </w:rPr>
        <w:t xml:space="preserve"> manage to </w:t>
      </w:r>
      <w:r w:rsidRPr="009A3DED">
        <w:rPr>
          <w:rStyle w:val="Emphasis"/>
          <w:sz w:val="24"/>
          <w:highlight w:val="green"/>
        </w:rPr>
        <w:t>ignore anyway</w:t>
      </w:r>
      <w:r w:rsidRPr="00A10F89">
        <w:rPr>
          <w:rStyle w:val="StyleUnderline"/>
          <w:sz w:val="24"/>
        </w:rPr>
        <w:t xml:space="preserve"> </w:t>
      </w:r>
      <w:r w:rsidRPr="009A3DED">
        <w:rPr>
          <w:rStyle w:val="StyleUnderline"/>
          <w:sz w:val="24"/>
          <w:highlight w:val="green"/>
        </w:rPr>
        <w:t>for</w:t>
      </w:r>
      <w:r w:rsidRPr="00A10F89">
        <w:rPr>
          <w:rStyle w:val="StyleUnderline"/>
          <w:sz w:val="24"/>
        </w:rPr>
        <w:t xml:space="preserve"> a raft of </w:t>
      </w:r>
      <w:r w:rsidRPr="009A3DED">
        <w:rPr>
          <w:rStyle w:val="Emphasis"/>
          <w:sz w:val="24"/>
          <w:highlight w:val="green"/>
        </w:rPr>
        <w:t>social-psychological reasons</w:t>
      </w:r>
      <w:r w:rsidRPr="00A10F89">
        <w:rPr>
          <w:rStyle w:val="StyleUnderline"/>
          <w:sz w:val="24"/>
        </w:rPr>
        <w:t xml:space="preserve">.2 </w:t>
      </w:r>
      <w:r w:rsidRPr="009A3DED">
        <w:rPr>
          <w:rStyle w:val="StyleUnderline"/>
          <w:sz w:val="24"/>
          <w:highlight w:val="green"/>
        </w:rPr>
        <w:t>A pandemic</w:t>
      </w:r>
      <w:r w:rsidRPr="00A10F89">
        <w:rPr>
          <w:rStyle w:val="StyleUnderline"/>
          <w:sz w:val="24"/>
        </w:rPr>
        <w:t xml:space="preserve"> is a quintessential gray rhino, for it </w:t>
      </w:r>
      <w:r w:rsidRPr="009A3DED">
        <w:rPr>
          <w:rStyle w:val="StyleUnderline"/>
          <w:sz w:val="24"/>
          <w:highlight w:val="green"/>
        </w:rPr>
        <w:t xml:space="preserve">is no longer a matter of if but of </w:t>
      </w:r>
      <w:r w:rsidRPr="009A3DED">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A3DED">
        <w:rPr>
          <w:rStyle w:val="Emphasis"/>
          <w:sz w:val="24"/>
          <w:highlight w:val="green"/>
        </w:rPr>
        <w:t>most predictable catastrophe in</w:t>
      </w:r>
      <w:r w:rsidRPr="00A10F89">
        <w:rPr>
          <w:rStyle w:val="StyleUnderline"/>
          <w:sz w:val="24"/>
        </w:rPr>
        <w:t xml:space="preserve"> the </w:t>
      </w:r>
      <w:r w:rsidRPr="009A3DED">
        <w:rPr>
          <w:rStyle w:val="Emphasis"/>
          <w:sz w:val="24"/>
          <w:highlight w:val="gree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A3DED">
        <w:rPr>
          <w:rStyle w:val="StyleUnderline"/>
          <w:sz w:val="24"/>
          <w:highlight w:val="green"/>
        </w:rPr>
        <w:t>hospitals</w:t>
      </w:r>
      <w:r w:rsidRPr="00A10F89">
        <w:rPr>
          <w:rStyle w:val="StyleUnderline"/>
          <w:sz w:val="24"/>
        </w:rPr>
        <w:t xml:space="preserve"> have </w:t>
      </w:r>
      <w:r w:rsidRPr="009A3DED">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A3DED">
        <w:rPr>
          <w:rStyle w:val="StyleUnderline"/>
          <w:sz w:val="24"/>
          <w:highlight w:val="green"/>
        </w:rPr>
        <w:t>Overuse</w:t>
      </w:r>
      <w:r w:rsidRPr="00A10F89">
        <w:rPr>
          <w:rStyle w:val="StyleUnderline"/>
          <w:sz w:val="24"/>
        </w:rPr>
        <w:t xml:space="preserve"> of antibiotics and commercial products containing them has </w:t>
      </w:r>
      <w:r w:rsidRPr="009A3DED">
        <w:rPr>
          <w:rStyle w:val="StyleUnderline"/>
          <w:sz w:val="24"/>
          <w:highlight w:val="green"/>
        </w:rPr>
        <w:t>helped superbugs</w:t>
      </w:r>
      <w:r w:rsidRPr="00A10F89">
        <w:rPr>
          <w:rStyle w:val="StyleUnderline"/>
          <w:sz w:val="24"/>
        </w:rPr>
        <w:t xml:space="preserve"> to </w:t>
      </w:r>
      <w:r w:rsidRPr="009A3DED">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A3DED">
        <w:rPr>
          <w:rStyle w:val="Emphasis"/>
          <w:sz w:val="24"/>
          <w:highlight w:val="green"/>
        </w:rPr>
        <w:t>something as simple as a minor cut could</w:t>
      </w:r>
      <w:r w:rsidRPr="00A10F89">
        <w:rPr>
          <w:rStyle w:val="Emphasis"/>
          <w:sz w:val="24"/>
        </w:rPr>
        <w:t xml:space="preserve"> again </w:t>
      </w:r>
      <w:r w:rsidRPr="009A3DED">
        <w:rPr>
          <w:rStyle w:val="Emphasis"/>
          <w:sz w:val="24"/>
          <w:highlight w:val="green"/>
        </w:rPr>
        <w:t>become life-threatening if</w:t>
      </w:r>
      <w:r w:rsidRPr="00A10F89">
        <w:rPr>
          <w:rStyle w:val="Emphasis"/>
          <w:sz w:val="24"/>
        </w:rPr>
        <w:t xml:space="preserve"> it becomes </w:t>
      </w:r>
      <w:r w:rsidRPr="009A3DED">
        <w:rPr>
          <w:rStyle w:val="Emphasis"/>
          <w:sz w:val="24"/>
          <w:highlight w:val="green"/>
        </w:rPr>
        <w:t>infected</w:t>
      </w:r>
      <w:r w:rsidRPr="0010630F">
        <w:rPr>
          <w:sz w:val="16"/>
        </w:rPr>
        <w:t xml:space="preserve">. </w:t>
      </w:r>
      <w:r w:rsidRPr="008D5F10">
        <w:rPr>
          <w:sz w:val="8"/>
          <w:szCs w:val="8"/>
        </w:rPr>
        <w:t xml:space="preserve">Few non-medical professionals are aware that antibiotics are the foundation on which nearly </w:t>
      </w:r>
      <w:proofErr w:type="gramStart"/>
      <w:r w:rsidRPr="008D5F10">
        <w:rPr>
          <w:sz w:val="8"/>
          <w:szCs w:val="8"/>
        </w:rPr>
        <w:t>all of</w:t>
      </w:r>
      <w:proofErr w:type="gramEnd"/>
      <w:r w:rsidRPr="008D5F10">
        <w:rPr>
          <w:sz w:val="8"/>
          <w:szCs w:val="8"/>
        </w:rPr>
        <w:t xml:space="preserve"> modern medicine rests. Cancer therapy, organ transplants, surgeries minor and major, and even childbirth all rely on antibiotics to prevent infections. If infections become </w:t>
      </w:r>
      <w:proofErr w:type="gramStart"/>
      <w:r w:rsidRPr="008D5F10">
        <w:rPr>
          <w:sz w:val="8"/>
          <w:szCs w:val="8"/>
        </w:rPr>
        <w:t>untreatable</w:t>
      </w:r>
      <w:proofErr w:type="gramEnd"/>
      <w:r w:rsidRPr="008D5F10">
        <w:rPr>
          <w:sz w:val="8"/>
          <w:szCs w:val="8"/>
        </w:rPr>
        <w:t xml:space="preserve"> we stand to lose most of the medical advances we have made over the past fifty years. 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8D5F10">
        <w:rPr>
          <w:sz w:val="8"/>
          <w:szCs w:val="8"/>
        </w:rPr>
        <w:t>carbapenemase</w:t>
      </w:r>
      <w:proofErr w:type="spellEnd"/>
      <w:r w:rsidRPr="008D5F10">
        <w:rPr>
          <w:sz w:val="8"/>
          <w:szCs w:val="8"/>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8D5F10">
        <w:rPr>
          <w:sz w:val="8"/>
          <w:szCs w:val="8"/>
        </w:rPr>
        <w:t>During the course of</w:t>
      </w:r>
      <w:proofErr w:type="gramEnd"/>
      <w:r w:rsidRPr="008D5F10">
        <w:rPr>
          <w:sz w:val="8"/>
          <w:szCs w:val="8"/>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8D5F10">
        <w:rPr>
          <w:sz w:val="8"/>
          <w:szCs w:val="8"/>
        </w:rPr>
        <w:t>enterobacteriaceae</w:t>
      </w:r>
      <w:proofErr w:type="spellEnd"/>
      <w:r w:rsidRPr="008D5F10">
        <w:rPr>
          <w:sz w:val="8"/>
          <w:szCs w:val="8"/>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8D5F10">
        <w:rPr>
          <w:sz w:val="8"/>
          <w:szCs w:val="8"/>
        </w:rPr>
        <w:t>symptoms</w:t>
      </w:r>
      <w:proofErr w:type="gramEnd"/>
      <w:r w:rsidRPr="008D5F10">
        <w:rPr>
          <w:sz w:val="8"/>
          <w:szCs w:val="8"/>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Neither superbugs nor common bacterial infections produce any special symptoms indicative of their cause. Rashes, fevers, sneezing, runny noses, ear pain, diarrhea, vomiting, coughing, fatigue, and weakness are signs of common and minor illnesses as well as uncommonly deadly ones. Therefore, the major problem for clinicians is to identify a common symptom that may potentially be an early sign of a major infection that could result in an epidemic. 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 They will probably identify diseases that kill fast, but slow-spreading infections such as skin infections that can lead to septicemia are rarely diagnosed early. In addition, I have seen doctors treating eczema with antibiotic cream, even though they know that bacteria are resistant to </w:t>
      </w:r>
      <w:proofErr w:type="gramStart"/>
      <w:r w:rsidRPr="008D5F10">
        <w:rPr>
          <w:sz w:val="8"/>
          <w:szCs w:val="8"/>
        </w:rPr>
        <w:t>the majority of</w:t>
      </w:r>
      <w:proofErr w:type="gramEnd"/>
      <w:r w:rsidRPr="008D5F10">
        <w:rPr>
          <w:sz w:val="8"/>
          <w:szCs w:val="8"/>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And some people are selfish. Once I was called to see a passenger during a flight who had symptoms consistent with infection. He boarded the plane with these </w:t>
      </w:r>
      <w:proofErr w:type="gramStart"/>
      <w:r w:rsidRPr="008D5F10">
        <w:rPr>
          <w:sz w:val="8"/>
          <w:szCs w:val="8"/>
        </w:rPr>
        <w:t>symptoms, but</w:t>
      </w:r>
      <w:proofErr w:type="gramEnd"/>
      <w:r w:rsidRPr="008D5F10">
        <w:rPr>
          <w:sz w:val="8"/>
          <w:szCs w:val="8"/>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8D5F10">
        <w:rPr>
          <w:sz w:val="8"/>
          <w:szCs w:val="8"/>
        </w:rPr>
        <w:t>similar to</w:t>
      </w:r>
      <w:proofErr w:type="gramEnd"/>
      <w:r w:rsidRPr="008D5F10">
        <w:rPr>
          <w:sz w:val="8"/>
          <w:szCs w:val="8"/>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8D5F10">
        <w:rPr>
          <w:sz w:val="8"/>
          <w:szCs w:val="8"/>
        </w:rPr>
        <w:t>Past experience</w:t>
      </w:r>
      <w:proofErr w:type="gramEnd"/>
      <w:r w:rsidRPr="008D5F10">
        <w:rPr>
          <w:sz w:val="8"/>
          <w:szCs w:val="8"/>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8D5F10">
        <w:rPr>
          <w:sz w:val="8"/>
          <w:szCs w:val="8"/>
        </w:rPr>
        <w:t>interest:</w:t>
      </w:r>
      <w:proofErr w:type="gramEnd"/>
      <w:r w:rsidRPr="008D5F10">
        <w:rPr>
          <w:sz w:val="8"/>
          <w:szCs w:val="8"/>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8D5F10">
        <w:rPr>
          <w:sz w:val="8"/>
          <w:szCs w:val="8"/>
        </w:rPr>
        <w:t>has to</w:t>
      </w:r>
      <w:proofErr w:type="gramEnd"/>
      <w:r w:rsidRPr="008D5F10">
        <w:rPr>
          <w:sz w:val="8"/>
          <w:szCs w:val="8"/>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8D5F10">
        <w:rPr>
          <w:sz w:val="8"/>
          <w:szCs w:val="8"/>
        </w:rPr>
        <w:t>Czaplewski</w:t>
      </w:r>
      <w:proofErr w:type="spellEnd"/>
      <w:r w:rsidRPr="008D5F10">
        <w:rPr>
          <w:sz w:val="8"/>
          <w:szCs w:val="8"/>
        </w:rPr>
        <w:t xml:space="preserve"> spoke about alternatives to </w:t>
      </w:r>
      <w:proofErr w:type="gramStart"/>
      <w:r w:rsidRPr="008D5F10">
        <w:rPr>
          <w:sz w:val="8"/>
          <w:szCs w:val="8"/>
        </w:rPr>
        <w:t>antibiotics, in case</w:t>
      </w:r>
      <w:proofErr w:type="gramEnd"/>
      <w:r w:rsidRPr="008D5F10">
        <w:rPr>
          <w:sz w:val="8"/>
          <w:szCs w:val="8"/>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8D5F10">
        <w:rPr>
          <w:sz w:val="8"/>
          <w:szCs w:val="8"/>
        </w:rPr>
        <w:t>them</w:t>
      </w:r>
      <w:proofErr w:type="gramEnd"/>
      <w:r w:rsidRPr="008D5F10">
        <w:rPr>
          <w:sz w:val="8"/>
          <w:szCs w:val="8"/>
        </w:rPr>
        <w:t xml:space="preserve"> and we need them quickly. Of course, </w:t>
      </w:r>
      <w:proofErr w:type="gramStart"/>
      <w:r w:rsidRPr="008D5F10">
        <w:rPr>
          <w:sz w:val="8"/>
          <w:szCs w:val="8"/>
        </w:rPr>
        <w:t>this is why</w:t>
      </w:r>
      <w:proofErr w:type="gramEnd"/>
      <w:r w:rsidRPr="008D5F10">
        <w:rPr>
          <w:sz w:val="8"/>
          <w:szCs w:val="8"/>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8D5F10">
        <w:rPr>
          <w:sz w:val="8"/>
          <w:szCs w:val="8"/>
        </w:rPr>
        <w:t>every one</w:t>
      </w:r>
      <w:proofErr w:type="spellEnd"/>
      <w:proofErr w:type="gramEnd"/>
      <w:r w:rsidRPr="008D5F10">
        <w:rPr>
          <w:sz w:val="8"/>
          <w:szCs w:val="8"/>
        </w:rPr>
        <w:t xml:space="preserve"> has a public health service of some kind. Alas, national governments do not always function as they should. Several years </w:t>
      </w:r>
      <w:proofErr w:type="gramStart"/>
      <w:r w:rsidRPr="008D5F10">
        <w:rPr>
          <w:sz w:val="8"/>
          <w:szCs w:val="8"/>
        </w:rPr>
        <w:t>ago</w:t>
      </w:r>
      <w:proofErr w:type="gramEnd"/>
      <w:r w:rsidRPr="008D5F10">
        <w:rPr>
          <w:sz w:val="8"/>
          <w:szCs w:val="8"/>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8D5F10">
        <w:rPr>
          <w:sz w:val="8"/>
          <w:szCs w:val="8"/>
        </w:rPr>
        <w:t>survive, and</w:t>
      </w:r>
      <w:proofErr w:type="gramEnd"/>
      <w:r w:rsidRPr="008D5F10">
        <w:rPr>
          <w:sz w:val="8"/>
          <w:szCs w:val="8"/>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8D5F10">
        <w:rPr>
          <w:sz w:val="8"/>
          <w:szCs w:val="8"/>
        </w:rPr>
        <w:t>as a result of</w:t>
      </w:r>
      <w:proofErr w:type="gramEnd"/>
      <w:r w:rsidRPr="008D5F10">
        <w:rPr>
          <w:sz w:val="8"/>
          <w:szCs w:val="8"/>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8D5F10">
        <w:rPr>
          <w:sz w:val="8"/>
          <w:szCs w:val="8"/>
        </w:rPr>
        <w:t>managed</w:t>
      </w:r>
      <w:proofErr w:type="gramEnd"/>
      <w:r w:rsidRPr="008D5F10">
        <w:rPr>
          <w:sz w:val="8"/>
          <w:szCs w:val="8"/>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8D5F10">
        <w:rPr>
          <w:sz w:val="8"/>
          <w:szCs w:val="8"/>
        </w:rPr>
        <w:t>institutions, and</w:t>
      </w:r>
      <w:proofErr w:type="gramEnd"/>
      <w:r w:rsidRPr="008D5F10">
        <w:rPr>
          <w:sz w:val="8"/>
          <w:szCs w:val="8"/>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8D5F10">
        <w:rPr>
          <w:sz w:val="8"/>
          <w:szCs w:val="8"/>
        </w:rPr>
        <w:t>Frontières</w:t>
      </w:r>
      <w:proofErr w:type="spellEnd"/>
      <w:r w:rsidRPr="008D5F10">
        <w:rPr>
          <w:sz w:val="8"/>
          <w:szCs w:val="8"/>
        </w:rPr>
        <w:t>, some of whose doctors had already died on the front line. The outbreak killed more than 28,000 people, far more than would have been the case had it been quickly identified.</w:t>
      </w:r>
      <w:r w:rsidRPr="0010630F">
        <w:rPr>
          <w:sz w:val="16"/>
        </w:rPr>
        <w:t xml:space="preserve"> </w:t>
      </w:r>
      <w:r w:rsidRPr="00A10F89">
        <w:rPr>
          <w:rStyle w:val="StyleUnderline"/>
          <w:sz w:val="24"/>
        </w:rPr>
        <w:t xml:space="preserve">This isn’t just an issue of bureaucratic incompetence. The </w:t>
      </w:r>
      <w:r w:rsidRPr="009A3DED">
        <w:rPr>
          <w:rStyle w:val="StyleUnderline"/>
          <w:bCs/>
          <w:sz w:val="24"/>
          <w:highlight w:val="green"/>
        </w:rPr>
        <w:t xml:space="preserve">WHO </w:t>
      </w:r>
      <w:r w:rsidRPr="0010630F">
        <w:rPr>
          <w:rStyle w:val="StyleUnderline"/>
          <w:bCs/>
          <w:sz w:val="24"/>
        </w:rPr>
        <w:t xml:space="preserve">is </w:t>
      </w:r>
      <w:r w:rsidRPr="009A3DED">
        <w:rPr>
          <w:rStyle w:val="StyleUnderline"/>
          <w:bCs/>
          <w:sz w:val="24"/>
          <w:highlight w:val="green"/>
        </w:rPr>
        <w:t xml:space="preserve">under-resourced </w:t>
      </w:r>
      <w:r w:rsidRPr="0010630F">
        <w:rPr>
          <w:rStyle w:val="StyleUnderline"/>
          <w:bCs/>
          <w:sz w:val="24"/>
        </w:rPr>
        <w:t xml:space="preserve">for the problems it is meant to solve. </w:t>
      </w:r>
      <w:r w:rsidRPr="009A3DED">
        <w:rPr>
          <w:rStyle w:val="StyleUnderline"/>
          <w:bCs/>
          <w:sz w:val="24"/>
          <w:highlight w:val="green"/>
        </w:rPr>
        <w:t>Funding comes from voluntary donations</w:t>
      </w:r>
      <w:r w:rsidRPr="0010630F">
        <w:rPr>
          <w:rStyle w:val="StyleUnderline"/>
          <w:bCs/>
          <w:sz w:val="24"/>
        </w:rPr>
        <w:t xml:space="preserve">, and there is </w:t>
      </w:r>
      <w:r w:rsidRPr="009A3DED">
        <w:rPr>
          <w:rStyle w:val="StyleUnderline"/>
          <w:bCs/>
          <w:sz w:val="24"/>
          <w:highlight w:val="green"/>
        </w:rPr>
        <w:t xml:space="preserve">no mechanism by which </w:t>
      </w:r>
      <w:r w:rsidRPr="0010630F">
        <w:rPr>
          <w:rStyle w:val="StyleUnderline"/>
          <w:bCs/>
          <w:sz w:val="24"/>
        </w:rPr>
        <w:t xml:space="preserve">it can quickly </w:t>
      </w:r>
      <w:r w:rsidRPr="009A3DED">
        <w:rPr>
          <w:rStyle w:val="StyleUnderline"/>
          <w:bCs/>
          <w:sz w:val="24"/>
          <w:highlight w:val="green"/>
        </w:rPr>
        <w:t xml:space="preserve">scale up </w:t>
      </w:r>
      <w:r w:rsidRPr="0010630F">
        <w:rPr>
          <w:rStyle w:val="StyleUnderline"/>
          <w:bCs/>
          <w:sz w:val="24"/>
        </w:rPr>
        <w:t xml:space="preserve">its efforts during an emergency. The </w:t>
      </w:r>
      <w:r w:rsidRPr="009A3DED">
        <w:rPr>
          <w:rStyle w:val="StyleUnderline"/>
          <w:bCs/>
          <w:sz w:val="24"/>
          <w:highlight w:val="green"/>
        </w:rPr>
        <w:t xml:space="preserve">result is </w:t>
      </w:r>
      <w:r w:rsidRPr="0010630F">
        <w:rPr>
          <w:rStyle w:val="StyleUnderline"/>
          <w:bCs/>
          <w:sz w:val="24"/>
        </w:rPr>
        <w:t xml:space="preserve">that its </w:t>
      </w:r>
      <w:r w:rsidRPr="009A3DED">
        <w:rPr>
          <w:rStyle w:val="StyleUnderline"/>
          <w:bCs/>
          <w:sz w:val="24"/>
          <w:highlight w:val="green"/>
        </w:rPr>
        <w:t>response</w:t>
      </w:r>
      <w:r w:rsidRPr="0010630F">
        <w:rPr>
          <w:rStyle w:val="StyleUnderline"/>
          <w:bCs/>
          <w:sz w:val="24"/>
        </w:rPr>
        <w:t xml:space="preserve"> to the next major disease outbreak </w:t>
      </w:r>
      <w:r w:rsidRPr="009A3DED">
        <w:rPr>
          <w:rStyle w:val="StyleUnderline"/>
          <w:bCs/>
          <w:sz w:val="24"/>
          <w:highlight w:val="green"/>
        </w:rPr>
        <w:t xml:space="preserve">is </w:t>
      </w:r>
      <w:r w:rsidRPr="0010630F">
        <w:rPr>
          <w:rStyle w:val="StyleUnderline"/>
          <w:bCs/>
          <w:sz w:val="24"/>
        </w:rPr>
        <w:t xml:space="preserve">likely to be as </w:t>
      </w:r>
      <w:r w:rsidRPr="009A3DED">
        <w:rPr>
          <w:rStyle w:val="StyleUnderline"/>
          <w:bCs/>
          <w:sz w:val="24"/>
          <w:highlight w:val="green"/>
        </w:rPr>
        <w:t xml:space="preserve">inadequate </w:t>
      </w:r>
      <w:r w:rsidRPr="0010630F">
        <w:rPr>
          <w:rStyle w:val="StyleUnderline"/>
          <w:bCs/>
          <w:sz w:val="24"/>
        </w:rPr>
        <w:t>as were its responses to Ebola, H1N1, and SARS</w:t>
      </w:r>
      <w:r w:rsidRPr="00A10F89">
        <w:rPr>
          <w:rStyle w:val="StyleUnderline"/>
          <w:sz w:val="24"/>
        </w:rPr>
        <w:t xml:space="preserve">. </w:t>
      </w:r>
      <w:r w:rsidRPr="008D5F10">
        <w:rPr>
          <w:sz w:val="8"/>
          <w:szCs w:val="8"/>
        </w:rPr>
        <w:t xml:space="preserve">Stakeholders admit that we need another mechanism, and most experts agree that the world needs </w:t>
      </w:r>
      <w:proofErr w:type="gramStart"/>
      <w:r w:rsidRPr="008D5F10">
        <w:rPr>
          <w:sz w:val="8"/>
          <w:szCs w:val="8"/>
        </w:rPr>
        <w:t>some kind of emergency</w:t>
      </w:r>
      <w:proofErr w:type="gramEnd"/>
      <w:r w:rsidRPr="008D5F10">
        <w:rPr>
          <w:sz w:val="8"/>
          <w:szCs w:val="8"/>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8D5F10">
        <w:rPr>
          <w:sz w:val="8"/>
          <w:szCs w:val="8"/>
        </w:rPr>
        <w:t>the human race</w:t>
      </w:r>
      <w:proofErr w:type="gramEnd"/>
      <w:r w:rsidRPr="008D5F10">
        <w:rPr>
          <w:sz w:val="8"/>
          <w:szCs w:val="8"/>
        </w:rPr>
        <w:t xml:space="preserve"> than pandemics, but national defense against armed aggression is much better planned for than defense against threats to public health. There is a wealth of rules regarding it, too. Human </w:t>
      </w:r>
      <w:proofErr w:type="gramStart"/>
      <w:r w:rsidRPr="008D5F10">
        <w:rPr>
          <w:sz w:val="8"/>
          <w:szCs w:val="8"/>
        </w:rPr>
        <w:t>beings</w:t>
      </w:r>
      <w:proofErr w:type="gramEnd"/>
      <w:r w:rsidRPr="008D5F10">
        <w:rPr>
          <w:sz w:val="8"/>
          <w:szCs w:val="8"/>
        </w:rPr>
        <w:t xml:space="preserve"> study and plan for war, which kills people both deliberately and accidentally, but they do not invest comparable effort planning for pandemics, which are liable to kill orders of magnitude more people. To the mind of a medical doctor, this is strange. 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8D5F10">
        <w:rPr>
          <w:sz w:val="8"/>
          <w:szCs w:val="8"/>
        </w:rPr>
        <w:t>So</w:t>
      </w:r>
      <w:proofErr w:type="gramEnd"/>
      <w:r w:rsidRPr="008D5F10">
        <w:rPr>
          <w:sz w:val="8"/>
          <w:szCs w:val="8"/>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8D5F10">
        <w:rPr>
          <w:sz w:val="8"/>
          <w:szCs w:val="8"/>
        </w:rPr>
        <w:t>The majority of</w:t>
      </w:r>
      <w:proofErr w:type="gramEnd"/>
      <w:r w:rsidRPr="008D5F10">
        <w:rPr>
          <w:sz w:val="8"/>
          <w:szCs w:val="8"/>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Worse, the situation is not static. </w:t>
      </w:r>
      <w:r w:rsidRPr="00A10F89">
        <w:rPr>
          <w:rStyle w:val="Emphasis"/>
          <w:sz w:val="24"/>
        </w:rPr>
        <w:t xml:space="preserve">While we sit paralyzed, </w:t>
      </w:r>
      <w:r w:rsidRPr="009A3DED">
        <w:rPr>
          <w:rStyle w:val="Emphasis"/>
          <w:sz w:val="24"/>
          <w:highlight w:val="green"/>
        </w:rPr>
        <w:t>superbugs are evolving</w:t>
      </w:r>
      <w:r w:rsidRPr="00A10F89">
        <w:rPr>
          <w:rStyle w:val="Emphasis"/>
          <w:sz w:val="24"/>
        </w:rPr>
        <w:t xml:space="preserve">. Epidemiological </w:t>
      </w:r>
      <w:r w:rsidRPr="009A3DED">
        <w:rPr>
          <w:rStyle w:val="Emphasis"/>
          <w:sz w:val="24"/>
          <w:highlight w:val="green"/>
        </w:rPr>
        <w:t xml:space="preserve">models </w:t>
      </w:r>
      <w:r w:rsidRPr="00A10F89">
        <w:rPr>
          <w:rStyle w:val="Emphasis"/>
          <w:sz w:val="24"/>
        </w:rPr>
        <w:t xml:space="preserve">now </w:t>
      </w:r>
      <w:r w:rsidRPr="009A3DED">
        <w:rPr>
          <w:rStyle w:val="Emphasis"/>
          <w:sz w:val="24"/>
          <w:highlight w:val="green"/>
        </w:rPr>
        <w:t xml:space="preserve">predict </w:t>
      </w:r>
      <w:r w:rsidRPr="00A10F89">
        <w:rPr>
          <w:rStyle w:val="Emphasis"/>
          <w:sz w:val="24"/>
        </w:rPr>
        <w:t xml:space="preserve">how an algorithmic process of </w:t>
      </w:r>
      <w:r w:rsidRPr="009A3DED">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A3DED">
        <w:rPr>
          <w:rStyle w:val="Emphasis"/>
          <w:sz w:val="24"/>
          <w:highlight w:val="green"/>
        </w:rPr>
        <w:t>move through the modern world</w:t>
      </w:r>
      <w:r w:rsidRPr="00A10F89">
        <w:rPr>
          <w:rStyle w:val="Emphasis"/>
          <w:sz w:val="24"/>
        </w:rPr>
        <w:t xml:space="preserve">. </w:t>
      </w:r>
      <w:r w:rsidRPr="009A3DED">
        <w:rPr>
          <w:rStyle w:val="Emphasis"/>
          <w:sz w:val="24"/>
          <w:highlight w:val="green"/>
        </w:rPr>
        <w:t xml:space="preserve">All urban centers </w:t>
      </w:r>
      <w:r w:rsidRPr="00A10F89">
        <w:rPr>
          <w:rStyle w:val="Emphasis"/>
          <w:sz w:val="24"/>
        </w:rPr>
        <w:t xml:space="preserve">around the entire globe </w:t>
      </w:r>
      <w:r w:rsidRPr="009A3DED">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A3DED">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A3DED">
        <w:rPr>
          <w:rStyle w:val="Emphasis"/>
          <w:sz w:val="24"/>
          <w:highlight w:val="green"/>
        </w:rPr>
        <w:t xml:space="preserve">could kill </w:t>
      </w:r>
      <w:r w:rsidRPr="00A10F89">
        <w:rPr>
          <w:rStyle w:val="Emphasis"/>
          <w:sz w:val="24"/>
        </w:rPr>
        <w:t xml:space="preserve">more than </w:t>
      </w:r>
      <w:r w:rsidRPr="009A3DED">
        <w:rPr>
          <w:rStyle w:val="Emphasis"/>
          <w:sz w:val="24"/>
          <w:highlight w:val="green"/>
        </w:rPr>
        <w:t xml:space="preserve">33 million </w:t>
      </w:r>
      <w:r w:rsidRPr="00A10F89">
        <w:rPr>
          <w:rStyle w:val="Emphasis"/>
          <w:sz w:val="24"/>
        </w:rPr>
        <w:t xml:space="preserve">people </w:t>
      </w:r>
      <w:r w:rsidRPr="009A3DED">
        <w:rPr>
          <w:rStyle w:val="Emphasis"/>
          <w:sz w:val="24"/>
          <w:highlight w:val="green"/>
        </w:rPr>
        <w:t xml:space="preserve">in </w:t>
      </w:r>
      <w:r w:rsidRPr="00A10F89">
        <w:rPr>
          <w:rStyle w:val="Emphasis"/>
          <w:sz w:val="24"/>
        </w:rPr>
        <w:t xml:space="preserve">250 </w:t>
      </w:r>
      <w:r w:rsidRPr="009A3DED">
        <w:rPr>
          <w:rStyle w:val="Emphasis"/>
          <w:sz w:val="24"/>
          <w:highlight w:val="green"/>
        </w:rPr>
        <w:t>days</w:t>
      </w:r>
      <w:r w:rsidRPr="00A10F89">
        <w:rPr>
          <w:rStyle w:val="Emphasis"/>
          <w:sz w:val="24"/>
        </w:rPr>
        <w:t>.3</w:t>
      </w:r>
    </w:p>
    <w:sectPr w:rsidR="004628F5" w:rsidRPr="002D2D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24D3E"/>
    <w:rsid w:val="000139A3"/>
    <w:rsid w:val="0002403F"/>
    <w:rsid w:val="00024D3E"/>
    <w:rsid w:val="00095560"/>
    <w:rsid w:val="000B3B28"/>
    <w:rsid w:val="000C595D"/>
    <w:rsid w:val="00100833"/>
    <w:rsid w:val="00104529"/>
    <w:rsid w:val="00105942"/>
    <w:rsid w:val="00107396"/>
    <w:rsid w:val="00121139"/>
    <w:rsid w:val="00144A4C"/>
    <w:rsid w:val="00176AB0"/>
    <w:rsid w:val="00177B7D"/>
    <w:rsid w:val="0018322D"/>
    <w:rsid w:val="001B5776"/>
    <w:rsid w:val="001E527A"/>
    <w:rsid w:val="001F78CE"/>
    <w:rsid w:val="00232BAF"/>
    <w:rsid w:val="00236318"/>
    <w:rsid w:val="00251FC7"/>
    <w:rsid w:val="00261C9F"/>
    <w:rsid w:val="00270FCD"/>
    <w:rsid w:val="002855A7"/>
    <w:rsid w:val="002B146A"/>
    <w:rsid w:val="002B5E17"/>
    <w:rsid w:val="002D2D1A"/>
    <w:rsid w:val="00315690"/>
    <w:rsid w:val="00316B75"/>
    <w:rsid w:val="00325646"/>
    <w:rsid w:val="003460F2"/>
    <w:rsid w:val="003621F0"/>
    <w:rsid w:val="0038158C"/>
    <w:rsid w:val="003902BA"/>
    <w:rsid w:val="003905D9"/>
    <w:rsid w:val="003A09E2"/>
    <w:rsid w:val="00407037"/>
    <w:rsid w:val="004605D6"/>
    <w:rsid w:val="004628F5"/>
    <w:rsid w:val="00494EFC"/>
    <w:rsid w:val="004C60E8"/>
    <w:rsid w:val="004E3579"/>
    <w:rsid w:val="004E728B"/>
    <w:rsid w:val="004F39E0"/>
    <w:rsid w:val="00510198"/>
    <w:rsid w:val="00516B44"/>
    <w:rsid w:val="00537BD5"/>
    <w:rsid w:val="00550987"/>
    <w:rsid w:val="0057268A"/>
    <w:rsid w:val="005C15AD"/>
    <w:rsid w:val="005D2912"/>
    <w:rsid w:val="005D3343"/>
    <w:rsid w:val="005F7636"/>
    <w:rsid w:val="00603B4E"/>
    <w:rsid w:val="006065BD"/>
    <w:rsid w:val="006150A7"/>
    <w:rsid w:val="00625EA5"/>
    <w:rsid w:val="00645FA9"/>
    <w:rsid w:val="00647866"/>
    <w:rsid w:val="00665003"/>
    <w:rsid w:val="006A2AD0"/>
    <w:rsid w:val="006C2375"/>
    <w:rsid w:val="006D4ECC"/>
    <w:rsid w:val="0071234E"/>
    <w:rsid w:val="00722258"/>
    <w:rsid w:val="007243E5"/>
    <w:rsid w:val="00766EA0"/>
    <w:rsid w:val="00795718"/>
    <w:rsid w:val="007A2226"/>
    <w:rsid w:val="007F5B66"/>
    <w:rsid w:val="00823A1C"/>
    <w:rsid w:val="00845B9D"/>
    <w:rsid w:val="00860984"/>
    <w:rsid w:val="00863FE6"/>
    <w:rsid w:val="00864D16"/>
    <w:rsid w:val="008B3ECB"/>
    <w:rsid w:val="008B4E85"/>
    <w:rsid w:val="008C1B2E"/>
    <w:rsid w:val="008D5F10"/>
    <w:rsid w:val="008E48DB"/>
    <w:rsid w:val="0091627E"/>
    <w:rsid w:val="00916ACB"/>
    <w:rsid w:val="0097032B"/>
    <w:rsid w:val="009836BB"/>
    <w:rsid w:val="0098458F"/>
    <w:rsid w:val="009D2EAD"/>
    <w:rsid w:val="009D54B2"/>
    <w:rsid w:val="009E1922"/>
    <w:rsid w:val="009F7ED2"/>
    <w:rsid w:val="00A93661"/>
    <w:rsid w:val="00A95652"/>
    <w:rsid w:val="00AC0AB8"/>
    <w:rsid w:val="00B33C6D"/>
    <w:rsid w:val="00B4508F"/>
    <w:rsid w:val="00B55AD5"/>
    <w:rsid w:val="00B65B43"/>
    <w:rsid w:val="00B8057C"/>
    <w:rsid w:val="00BD6238"/>
    <w:rsid w:val="00BF593B"/>
    <w:rsid w:val="00BF773A"/>
    <w:rsid w:val="00BF7E81"/>
    <w:rsid w:val="00C0688E"/>
    <w:rsid w:val="00C13773"/>
    <w:rsid w:val="00C17CC8"/>
    <w:rsid w:val="00C47549"/>
    <w:rsid w:val="00C7659B"/>
    <w:rsid w:val="00C83417"/>
    <w:rsid w:val="00C9604F"/>
    <w:rsid w:val="00CA19AA"/>
    <w:rsid w:val="00CC5298"/>
    <w:rsid w:val="00CD736E"/>
    <w:rsid w:val="00CD798D"/>
    <w:rsid w:val="00CE161E"/>
    <w:rsid w:val="00CF412C"/>
    <w:rsid w:val="00CF59A8"/>
    <w:rsid w:val="00D325A9"/>
    <w:rsid w:val="00D36A8A"/>
    <w:rsid w:val="00D37EED"/>
    <w:rsid w:val="00D61409"/>
    <w:rsid w:val="00D6691E"/>
    <w:rsid w:val="00D71170"/>
    <w:rsid w:val="00D77839"/>
    <w:rsid w:val="00D778DD"/>
    <w:rsid w:val="00D81DEE"/>
    <w:rsid w:val="00DA1C92"/>
    <w:rsid w:val="00DA25D4"/>
    <w:rsid w:val="00DA6538"/>
    <w:rsid w:val="00E15E75"/>
    <w:rsid w:val="00E3756F"/>
    <w:rsid w:val="00E5262C"/>
    <w:rsid w:val="00EC7DC4"/>
    <w:rsid w:val="00ED30CF"/>
    <w:rsid w:val="00F176EF"/>
    <w:rsid w:val="00F45E10"/>
    <w:rsid w:val="00F46629"/>
    <w:rsid w:val="00F619AE"/>
    <w:rsid w:val="00F6364A"/>
    <w:rsid w:val="00F82B37"/>
    <w:rsid w:val="00F9113A"/>
    <w:rsid w:val="00FC01B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1A20C"/>
  <w15:chartTrackingRefBased/>
  <w15:docId w15:val="{FF23C7AF-E73A-404E-BC33-EB00BD0DC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24D3E"/>
    <w:rPr>
      <w:rFonts w:ascii="Calibri" w:hAnsi="Calibri" w:cs="Calibri"/>
    </w:rPr>
  </w:style>
  <w:style w:type="paragraph" w:styleId="Heading1">
    <w:name w:val="heading 1"/>
    <w:aliases w:val="Pocket"/>
    <w:basedOn w:val="Normal"/>
    <w:next w:val="Normal"/>
    <w:link w:val="Heading1Char"/>
    <w:qFormat/>
    <w:rsid w:val="00024D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24D3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24D3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t"/>
    <w:basedOn w:val="Normal"/>
    <w:next w:val="Normal"/>
    <w:link w:val="Heading4Char"/>
    <w:uiPriority w:val="3"/>
    <w:unhideWhenUsed/>
    <w:qFormat/>
    <w:rsid w:val="00024D3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024D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4D3E"/>
  </w:style>
  <w:style w:type="character" w:customStyle="1" w:styleId="Heading1Char">
    <w:name w:val="Heading 1 Char"/>
    <w:aliases w:val="Pocket Char"/>
    <w:basedOn w:val="DefaultParagraphFont"/>
    <w:link w:val="Heading1"/>
    <w:rsid w:val="00024D3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24D3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24D3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Ch Char"/>
    <w:basedOn w:val="DefaultParagraphFont"/>
    <w:link w:val="Heading4"/>
    <w:uiPriority w:val="3"/>
    <w:rsid w:val="00024D3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B"/>
    <w:basedOn w:val="DefaultParagraphFont"/>
    <w:link w:val="textbold"/>
    <w:uiPriority w:val="7"/>
    <w:qFormat/>
    <w:rsid w:val="00024D3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24D3E"/>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8"/>
    <w:basedOn w:val="DefaultParagraphFont"/>
    <w:uiPriority w:val="6"/>
    <w:qFormat/>
    <w:rsid w:val="00024D3E"/>
    <w:rPr>
      <w:b/>
      <w:sz w:val="22"/>
      <w:u w:val="single"/>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T"/>
    <w:basedOn w:val="DefaultParagraphFont"/>
    <w:link w:val="Card"/>
    <w:uiPriority w:val="99"/>
    <w:unhideWhenUsed/>
    <w:rsid w:val="00024D3E"/>
    <w:rPr>
      <w:color w:val="auto"/>
      <w:u w:val="none"/>
    </w:rPr>
  </w:style>
  <w:style w:type="character" w:styleId="FollowedHyperlink">
    <w:name w:val="FollowedHyperlink"/>
    <w:basedOn w:val="DefaultParagraphFont"/>
    <w:uiPriority w:val="99"/>
    <w:semiHidden/>
    <w:unhideWhenUsed/>
    <w:rsid w:val="00024D3E"/>
    <w:rPr>
      <w:color w:val="auto"/>
      <w:u w:val="none"/>
    </w:rPr>
  </w:style>
  <w:style w:type="paragraph" w:customStyle="1" w:styleId="Card">
    <w:name w:val="Card"/>
    <w:aliases w:val="No Spacing,card,Debate Text,No Spacing11,No Spacing31,No Spacing22,No Spacing111,No Spacing3,No Spacing2,Read stuff,tag,Tag and Cite,nonunderlined,Dont use,No Spacing111112,No Spacing1121,No Spacing41,Note Level 2,No Spacing1,No Spacing112,Tags"/>
    <w:basedOn w:val="Heading1"/>
    <w:link w:val="Hyperlink"/>
    <w:autoRedefine/>
    <w:uiPriority w:val="99"/>
    <w:qFormat/>
    <w:rsid w:val="00F4662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F46629"/>
    <w:pPr>
      <w:ind w:left="720"/>
      <w:jc w:val="both"/>
    </w:pPr>
    <w:rPr>
      <w:b/>
      <w:iCs/>
      <w:u w:val="single"/>
    </w:rPr>
  </w:style>
  <w:style w:type="character" w:customStyle="1" w:styleId="AnalyticsChar">
    <w:name w:val="Analytics Char"/>
    <w:basedOn w:val="DefaultParagraphFont"/>
    <w:link w:val="Analytics"/>
    <w:rsid w:val="00F46629"/>
    <w:rPr>
      <w:rFonts w:ascii="Times New Roman" w:hAnsi="Times New Roman"/>
    </w:rPr>
  </w:style>
  <w:style w:type="paragraph" w:customStyle="1" w:styleId="Analytics">
    <w:name w:val="Analytics"/>
    <w:basedOn w:val="Normal"/>
    <w:link w:val="AnalyticsChar"/>
    <w:qFormat/>
    <w:rsid w:val="00F46629"/>
    <w:pPr>
      <w:tabs>
        <w:tab w:val="left" w:pos="1980"/>
      </w:tabs>
      <w:spacing w:line="480" w:lineRule="auto"/>
    </w:pPr>
    <w:rPr>
      <w:rFonts w:ascii="Times New Roman" w:hAnsi="Times New Roman" w:cstheme="minorBidi"/>
    </w:rPr>
  </w:style>
  <w:style w:type="paragraph" w:styleId="ListParagraph">
    <w:name w:val="List Paragraph"/>
    <w:aliases w:val="6 font"/>
    <w:basedOn w:val="Normal"/>
    <w:uiPriority w:val="34"/>
    <w:unhideWhenUsed/>
    <w:qFormat/>
    <w:rsid w:val="00D81DEE"/>
    <w:pPr>
      <w:ind w:left="720"/>
      <w:contextualSpacing/>
    </w:pPr>
  </w:style>
  <w:style w:type="character" w:styleId="UnresolvedMention">
    <w:name w:val="Unresolved Mention"/>
    <w:basedOn w:val="DefaultParagraphFont"/>
    <w:uiPriority w:val="99"/>
    <w:semiHidden/>
    <w:unhideWhenUsed/>
    <w:rsid w:val="000C59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law.columbia.edu/cgi/viewcontent.cgi?article=2843&amp;context=faculty_scholarship" TargetMode="External"/><Relationship Id="rId13" Type="http://schemas.openxmlformats.org/officeDocument/2006/relationships/hyperlink" Target="https://www.wto.org/english/thewto_e/whatis_e/tif_e/org6_e.htm" TargetMode="External"/><Relationship Id="rId18" Type="http://schemas.openxmlformats.org/officeDocument/2006/relationships/hyperlink" Target="https://www.google.com/search?q=medicines+definition&amp;rlz=1C1CHBF_enUS877US877&amp;oq=medicines+&amp;aqs=chrome.2.69i59l4j69i60l3.1898j0j7&amp;sourceid=chrome&amp;ie=UTF-8"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statnews.com/2019/02/11/drug-patent-protection-one-done/" TargetMode="External"/><Relationship Id="rId7" Type="http://schemas.openxmlformats.org/officeDocument/2006/relationships/hyperlink" Target="https://www.ncbi.nlm.nih.gov/pmc/articles/PMC6686698/" TargetMode="External"/><Relationship Id="rId12" Type="http://schemas.openxmlformats.org/officeDocument/2006/relationships/hyperlink" Target="https://www.google.com/search?q=the+definition&amp;rlz=1C1CHBF_enUS877US877&amp;oq=the+definition&amp;aqs=chrome.0.69i59j69i64j69i61j69i60l2.2103j0j7&amp;sourceid=chrome&amp;ie=UTF-8" TargetMode="External"/><Relationship Id="rId17" Type="http://schemas.openxmlformats.org/officeDocument/2006/relationships/hyperlink" Target="https://www.merriam-webster.com/dictionary/for" TargetMode="External"/><Relationship Id="rId25" Type="http://schemas.openxmlformats.org/officeDocument/2006/relationships/hyperlink" Target="https://www.the-american-interest.com/2017/01/12/superbug-pandemics-and-how-to-prevent-them/" TargetMode="External"/><Relationship Id="rId2" Type="http://schemas.openxmlformats.org/officeDocument/2006/relationships/numbering" Target="numbering.xml"/><Relationship Id="rId16" Type="http://schemas.openxmlformats.org/officeDocument/2006/relationships/hyperlink" Target="https://www.google.com/search?q=reduce+definition&amp;rlz=1C1CHBF_enUS877US877&amp;oq=reduce+definition&amp;aqs=chrome.0.69i59l2j69i60l2.3332j0j7&amp;sourceid=chrome&amp;ie=UTF-8" TargetMode="External"/><Relationship Id="rId20" Type="http://schemas.openxmlformats.org/officeDocument/2006/relationships/hyperlink" Target="https://www.statnews.com/2019/02/11/drug-patent-protection-one-done/" TargetMode="External"/><Relationship Id="rId1" Type="http://schemas.openxmlformats.org/officeDocument/2006/relationships/customXml" Target="../customXml/item1.xml"/><Relationship Id="rId6" Type="http://schemas.openxmlformats.org/officeDocument/2006/relationships/hyperlink" Target="https://www.jstor.org/stable/pdf/2176470.pdf" TargetMode="External"/><Relationship Id="rId11" Type="http://schemas.openxmlformats.org/officeDocument/2006/relationships/image" Target="media/image1.png"/><Relationship Id="rId24" Type="http://schemas.openxmlformats.org/officeDocument/2006/relationships/hyperlink" Target="https://www.bu.edu/articles/2019/how-bad-drugs-turn-treatable-diseases-deadly/" TargetMode="External"/><Relationship Id="rId5" Type="http://schemas.openxmlformats.org/officeDocument/2006/relationships/webSettings" Target="webSettings.xml"/><Relationship Id="rId15" Type="http://schemas.openxmlformats.org/officeDocument/2006/relationships/hyperlink" Target="https://www.merriam-webster.com/dictionary/to" TargetMode="External"/><Relationship Id="rId23" Type="http://schemas.openxmlformats.org/officeDocument/2006/relationships/hyperlink" Target="https://www.cnbc.com/2018/06/25/high-drug-prices-caused-by-us-patent-system.html" TargetMode="External"/><Relationship Id="rId10" Type="http://schemas.openxmlformats.org/officeDocument/2006/relationships/hyperlink" Target="http://nsdupdate.com/2019/a-statistical-analysis-of-side-bias-on-the-2019-january-february-lincoln-douglas-debate-topic/" TargetMode="External"/><Relationship Id="rId19" Type="http://schemas.openxmlformats.org/officeDocument/2006/relationships/hyperlink" Target="https://www.who.int/intellectualproperty/submissions/Pharmacoevolution.pdf?ua=1" TargetMode="External"/><Relationship Id="rId4" Type="http://schemas.openxmlformats.org/officeDocument/2006/relationships/settings" Target="settings.xml"/><Relationship Id="rId9" Type="http://schemas.openxmlformats.org/officeDocument/2006/relationships/hyperlink" Target="https://scholarship.law.columbia.edu/cgi/viewcontent.cgi?article=2843&amp;context=faculty_scholarship" TargetMode="External"/><Relationship Id="rId14" Type="http://schemas.openxmlformats.org/officeDocument/2006/relationships/hyperlink" Target="https://www.merriam-webster.com/dictionary/ought" TargetMode="External"/><Relationship Id="rId22" Type="http://schemas.openxmlformats.org/officeDocument/2006/relationships/hyperlink" Target="https://www.cnbc.com/2018/06/25/high-drug-prices-caused-by-us-patent-system.htm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11973</Words>
  <Characters>68250</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26</cp:revision>
  <dcterms:created xsi:type="dcterms:W3CDTF">2021-09-11T20:50:00Z</dcterms:created>
  <dcterms:modified xsi:type="dcterms:W3CDTF">2021-09-11T21:28:00Z</dcterms:modified>
</cp:coreProperties>
</file>