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9BE04" w14:textId="3E82B520" w:rsidR="00A95652" w:rsidRDefault="001456C1" w:rsidP="001456C1">
      <w:pPr>
        <w:pStyle w:val="Heading1"/>
      </w:pPr>
      <w:r w:rsidRPr="001456C1">
        <w:t>Speech 1AC Grapevine Bid Rd vs Yesh 9-12 10AM</w:t>
      </w:r>
    </w:p>
    <w:p w14:paraId="376B5C80" w14:textId="79AB9FDA" w:rsidR="004B4F84" w:rsidRDefault="004B4F84" w:rsidP="004B4F84">
      <w:r>
        <w:t>Theory after phil</w:t>
      </w:r>
    </w:p>
    <w:p w14:paraId="48206435" w14:textId="08DCE1E9" w:rsidR="004B4F84" w:rsidRDefault="004B4F84" w:rsidP="004B4F84">
      <w:pPr>
        <w:pStyle w:val="Heading3"/>
      </w:pPr>
      <w:r>
        <w:t>FW</w:t>
      </w:r>
    </w:p>
    <w:p w14:paraId="190EDE1C" w14:textId="4E6C5B5D" w:rsidR="004B4F84" w:rsidRDefault="006D0E1C" w:rsidP="004B4F84">
      <w:pPr>
        <w:pStyle w:val="Heading4"/>
      </w:pPr>
      <w:r>
        <w:t>T</w:t>
      </w:r>
      <w:r w:rsidR="004B4F84" w:rsidRPr="00405F10">
        <w:t>he meta</w:t>
      </w:r>
      <w:r w:rsidR="004B4F84">
        <w:t>-</w:t>
      </w:r>
      <w:r w:rsidR="004B4F84" w:rsidRPr="00405F10">
        <w:t xml:space="preserve">ethic is </w:t>
      </w:r>
      <w:r w:rsidR="004B4F84" w:rsidRPr="00405F10">
        <w:rPr>
          <w:u w:val="single"/>
        </w:rPr>
        <w:t>egoism</w:t>
      </w:r>
      <w:r w:rsidR="004B4F84" w:rsidRPr="00405F10">
        <w:t xml:space="preserve"> – </w:t>
      </w:r>
    </w:p>
    <w:p w14:paraId="6A6B9888" w14:textId="77777777" w:rsidR="004B4F84" w:rsidRDefault="004B4F84" w:rsidP="004B4F84">
      <w:pPr>
        <w:pStyle w:val="Heading4"/>
      </w:pPr>
      <w:r>
        <w:t xml:space="preserve">1] </w:t>
      </w:r>
      <w:r w:rsidRPr="004D784A">
        <w:rPr>
          <w:u w:val="single"/>
        </w:rPr>
        <w:t>Opacity</w:t>
      </w:r>
      <w:r w:rsidRPr="004B4160">
        <w:t xml:space="preserve"> –</w:t>
      </w:r>
      <w:r>
        <w:t xml:space="preserve"> individuals </w:t>
      </w:r>
      <w:r w:rsidRPr="0018251F">
        <w:rPr>
          <w:u w:val="single"/>
        </w:rPr>
        <w:t>can’t</w:t>
      </w:r>
      <w:r>
        <w:t xml:space="preserve"> access another’s perspective – </w:t>
      </w:r>
      <w:r w:rsidRPr="00100002">
        <w:t xml:space="preserve">we can </w:t>
      </w:r>
      <w:r w:rsidRPr="00A41286">
        <w:rPr>
          <w:u w:val="single"/>
        </w:rPr>
        <w:t>never</w:t>
      </w:r>
      <w:r w:rsidRPr="00100002">
        <w:t xml:space="preserve"> fully understand who someone else is or what they think</w:t>
      </w:r>
      <w:r>
        <w:t xml:space="preserve"> so </w:t>
      </w:r>
      <w:r w:rsidRPr="00100002">
        <w:t xml:space="preserve">actions </w:t>
      </w:r>
      <w:r>
        <w:t>are</w:t>
      </w:r>
      <w:r w:rsidRPr="00100002">
        <w:t xml:space="preserve"> based off </w:t>
      </w:r>
      <w:r w:rsidRPr="00242EEB">
        <w:rPr>
          <w:u w:val="single"/>
        </w:rPr>
        <w:t>individual</w:t>
      </w:r>
      <w:r w:rsidRPr="00100002">
        <w:t xml:space="preserve"> desir</w:t>
      </w:r>
      <w:r>
        <w:t xml:space="preserve">e and self-interest. </w:t>
      </w:r>
    </w:p>
    <w:p w14:paraId="3CC79ABC" w14:textId="77777777" w:rsidR="004B4F84" w:rsidRPr="00100002" w:rsidRDefault="004B4F84" w:rsidP="004B4F84">
      <w:pPr>
        <w:pStyle w:val="Heading4"/>
      </w:pPr>
      <w:r>
        <w:t xml:space="preserve">2] </w:t>
      </w:r>
      <w:r w:rsidRPr="00FA3097">
        <w:rPr>
          <w:u w:val="single"/>
        </w:rPr>
        <w:t>Linguistics</w:t>
      </w:r>
      <w:r>
        <w:t xml:space="preserve"> – moral truths aren’t extrinsic facts to be discovered but </w:t>
      </w:r>
      <w:r w:rsidRPr="0023012C">
        <w:rPr>
          <w:u w:val="single"/>
        </w:rPr>
        <w:t>indeterminate</w:t>
      </w:r>
      <w:r>
        <w:t xml:space="preserve"> linguistic categories of </w:t>
      </w:r>
      <w:r w:rsidRPr="0023012C">
        <w:rPr>
          <w:u w:val="single"/>
        </w:rPr>
        <w:t>artificial</w:t>
      </w:r>
      <w:r>
        <w:t xml:space="preserve"> creation</w:t>
      </w:r>
      <w:r w:rsidRPr="00100002">
        <w:t xml:space="preserve">. </w:t>
      </w:r>
    </w:p>
    <w:p w14:paraId="5087E567" w14:textId="77777777" w:rsidR="004B4F84" w:rsidRPr="00405F10" w:rsidRDefault="004B4F84" w:rsidP="004B4F84">
      <w:pPr>
        <w:rPr>
          <w:sz w:val="12"/>
        </w:rPr>
      </w:pPr>
      <w:r w:rsidRPr="004A2263">
        <w:rPr>
          <w:rStyle w:val="Style13ptBold"/>
        </w:rPr>
        <w:t>Parrish 05</w:t>
      </w:r>
      <w:r w:rsidRPr="00405F10">
        <w:rPr>
          <w:rStyle w:val="Style13ptBold"/>
          <w:rFonts w:asciiTheme="minorHAnsi" w:hAnsiTheme="minorHAnsi" w:cstheme="minorHAnsi"/>
        </w:rPr>
        <w:t xml:space="preserve"> </w:t>
      </w:r>
      <w:r w:rsidRPr="00405F10">
        <w:t xml:space="preserve">[Rick Parrish (assistant professor of Political Science at West Texas A&amp;M University). "Derrida’s Economy of Violence in Hobbes’ Social Contract," John Hopkins University Press, Volume 7, Issue 4. 2005. Accessed </w:t>
      </w:r>
      <w:r>
        <w:t>7</w:t>
      </w:r>
      <w:r w:rsidRPr="00405F10">
        <w:t>/2</w:t>
      </w:r>
      <w:r>
        <w:t>9</w:t>
      </w:r>
      <w:r w:rsidRPr="00405F10">
        <w:t>/</w:t>
      </w:r>
      <w:r>
        <w:t>21</w:t>
      </w:r>
      <w:r w:rsidRPr="00405F10">
        <w:t xml:space="preserve">. </w:t>
      </w:r>
      <w:hyperlink r:id="rId6" w:history="1">
        <w:r w:rsidRPr="00405F10">
          <w:t>https://muse.jhu.edu/article/244119/</w:t>
        </w:r>
      </w:hyperlink>
      <w:r w:rsidRPr="00405F10">
        <w:t xml:space="preserve"> //Xu]</w:t>
      </w:r>
    </w:p>
    <w:p w14:paraId="087888B9" w14:textId="77777777" w:rsidR="004B4F84" w:rsidRDefault="004B4F84" w:rsidP="004B4F84">
      <w:pPr>
        <w:rPr>
          <w:sz w:val="16"/>
        </w:rPr>
      </w:pPr>
      <w:r w:rsidRPr="004D7630">
        <w:rPr>
          <w:sz w:val="16"/>
        </w:rPr>
        <w:t>Perhaps the single most telling quote from Hobbes on this point comes from The Philosophical Rudiments Concerning Government and Society (usually known by its Latin name, De Cive), in which he states that “to know truth, is the same thing as to remember that it was made by ourselves by the very usurpation of the words.”</w:t>
      </w:r>
      <w:bookmarkStart w:id="0" w:name="f24-text"/>
      <w:r w:rsidRPr="004D7630">
        <w:rPr>
          <w:sz w:val="16"/>
        </w:rPr>
        <w:fldChar w:fldCharType="begin"/>
      </w:r>
      <w:r w:rsidRPr="004D7630">
        <w:rPr>
          <w:sz w:val="16"/>
        </w:rPr>
        <w:instrText xml:space="preserve"> HYPERLINK "https://muse.jhu.edu/article/244119" \l "f24" </w:instrText>
      </w:r>
      <w:r w:rsidRPr="004D7630">
        <w:rPr>
          <w:sz w:val="16"/>
        </w:rPr>
        <w:fldChar w:fldCharType="separate"/>
      </w:r>
      <w:r w:rsidRPr="004D7630">
        <w:rPr>
          <w:sz w:val="16"/>
        </w:rPr>
        <w:t>24</w:t>
      </w:r>
      <w:r w:rsidRPr="004D7630">
        <w:rPr>
          <w:sz w:val="16"/>
        </w:rPr>
        <w:fldChar w:fldCharType="end"/>
      </w:r>
      <w:bookmarkEnd w:id="0"/>
      <w:r w:rsidRPr="004D7630">
        <w:rPr>
          <w:sz w:val="16"/>
        </w:rPr>
        <w:t> </w:t>
      </w:r>
      <w:r w:rsidRPr="00FE1503">
        <w:rPr>
          <w:rStyle w:val="Emphasis"/>
        </w:rPr>
        <w:t xml:space="preserve">“For Hobbes </w:t>
      </w:r>
      <w:r w:rsidRPr="00FE1503">
        <w:rPr>
          <w:rStyle w:val="Emphasis"/>
          <w:highlight w:val="green"/>
        </w:rPr>
        <w:t>truth is a function of</w:t>
      </w:r>
      <w:r w:rsidRPr="00FE1503">
        <w:rPr>
          <w:rStyle w:val="Emphasis"/>
        </w:rPr>
        <w:t xml:space="preserve"> logic and </w:t>
      </w:r>
      <w:r w:rsidRPr="00FE1503">
        <w:rPr>
          <w:rStyle w:val="Emphasis"/>
          <w:highlight w:val="green"/>
        </w:rPr>
        <w:t>language</w:t>
      </w:r>
      <w:r w:rsidRPr="00FE1503">
        <w:rPr>
          <w:rStyle w:val="Emphasis"/>
        </w:rPr>
        <w:t xml:space="preserve">, </w:t>
      </w:r>
      <w:r w:rsidRPr="00FE1503">
        <w:rPr>
          <w:rStyle w:val="Emphasis"/>
          <w:highlight w:val="green"/>
        </w:rPr>
        <w:t>not</w:t>
      </w:r>
      <w:r w:rsidRPr="00FE1503">
        <w:rPr>
          <w:rStyle w:val="Emphasis"/>
        </w:rPr>
        <w:t xml:space="preserve"> of the relation between language and </w:t>
      </w:r>
      <w:r w:rsidRPr="00FE1503">
        <w:rPr>
          <w:rStyle w:val="Emphasis"/>
          <w:highlight w:val="green"/>
        </w:rPr>
        <w:t>some extralinguistic reality</w:t>
      </w:r>
      <w:r w:rsidRPr="00FE1503">
        <w:rPr>
          <w:rStyle w:val="Emphasis"/>
        </w:rPr>
        <w:t>,”</w:t>
      </w:r>
      <w:bookmarkStart w:id="1" w:name="f25-text"/>
      <w:r w:rsidRPr="00FE1503">
        <w:rPr>
          <w:rStyle w:val="Emphasis"/>
        </w:rPr>
        <w:fldChar w:fldCharType="begin"/>
      </w:r>
      <w:r w:rsidRPr="00FE1503">
        <w:rPr>
          <w:rStyle w:val="Emphasis"/>
        </w:rPr>
        <w:instrText xml:space="preserve"> HYPERLINK "https://muse.jhu.edu/article/244119" \l "f25" </w:instrText>
      </w:r>
      <w:r w:rsidRPr="00FE1503">
        <w:rPr>
          <w:rStyle w:val="Emphasis"/>
        </w:rPr>
        <w:fldChar w:fldCharType="separate"/>
      </w:r>
      <w:r w:rsidRPr="00FE1503">
        <w:rPr>
          <w:rStyle w:val="Emphasis"/>
        </w:rPr>
        <w:t>25</w:t>
      </w:r>
      <w:r w:rsidRPr="00FE1503">
        <w:rPr>
          <w:rStyle w:val="Emphasis"/>
        </w:rPr>
        <w:fldChar w:fldCharType="end"/>
      </w:r>
      <w:bookmarkEnd w:id="1"/>
      <w:r w:rsidRPr="00FE1503">
        <w:rPr>
          <w:rStyle w:val="Emphasis"/>
        </w:rPr>
        <w:t> </w:t>
      </w:r>
      <w:r w:rsidRPr="004D7630">
        <w:rPr>
          <w:sz w:val="16"/>
        </w:rPr>
        <w:t>so the “connections between names and objects are not natural.</w:t>
      </w:r>
      <w:r w:rsidRPr="00FE1503">
        <w:rPr>
          <w:rStyle w:val="Emphasis"/>
        </w:rPr>
        <w:t>”</w:t>
      </w:r>
      <w:bookmarkStart w:id="2" w:name="f26-text"/>
      <w:r w:rsidRPr="00FE1503">
        <w:rPr>
          <w:rStyle w:val="Emphasis"/>
        </w:rPr>
        <w:fldChar w:fldCharType="begin"/>
      </w:r>
      <w:r w:rsidRPr="00FE1503">
        <w:rPr>
          <w:rStyle w:val="Emphasis"/>
        </w:rPr>
        <w:instrText xml:space="preserve"> HYPERLINK "https://muse.jhu.edu/article/244119" \l "f26" </w:instrText>
      </w:r>
      <w:r w:rsidRPr="00FE1503">
        <w:rPr>
          <w:rStyle w:val="Emphasis"/>
        </w:rPr>
        <w:fldChar w:fldCharType="separate"/>
      </w:r>
      <w:r w:rsidRPr="00FE1503">
        <w:rPr>
          <w:rStyle w:val="Emphasis"/>
        </w:rPr>
        <w:t>26</w:t>
      </w:r>
      <w:r w:rsidRPr="00FE1503">
        <w:rPr>
          <w:rStyle w:val="Emphasis"/>
        </w:rPr>
        <w:fldChar w:fldCharType="end"/>
      </w:r>
      <w:bookmarkEnd w:id="2"/>
      <w:r w:rsidRPr="00FE1503">
        <w:rPr>
          <w:rStyle w:val="Emphasis"/>
        </w:rPr>
        <w:t> </w:t>
      </w:r>
      <w:r w:rsidRPr="00FE1503">
        <w:rPr>
          <w:rStyle w:val="Emphasis"/>
          <w:highlight w:val="green"/>
        </w:rPr>
        <w:t>They are artificially constructed</w:t>
      </w:r>
      <w:r w:rsidRPr="00FE1503">
        <w:rPr>
          <w:rStyle w:val="Emphasis"/>
        </w:rPr>
        <w:t xml:space="preserve"> by persons, </w:t>
      </w:r>
      <w:r w:rsidRPr="00FE1503">
        <w:rPr>
          <w:rStyle w:val="Emphasis"/>
          <w:highlight w:val="green"/>
        </w:rPr>
        <w:t>based on individual</w:t>
      </w:r>
      <w:r w:rsidRPr="00FE1503">
        <w:rPr>
          <w:rStyle w:val="Emphasis"/>
        </w:rPr>
        <w:t xml:space="preserve"> psychologies and </w:t>
      </w:r>
      <w:r w:rsidRPr="00FE1503">
        <w:rPr>
          <w:rStyle w:val="Emphasis"/>
          <w:highlight w:val="green"/>
        </w:rPr>
        <w:t>desires</w:t>
      </w:r>
      <w:r w:rsidRPr="00FE1503">
        <w:rPr>
          <w:rStyle w:val="Emphasis"/>
        </w:rPr>
        <w:t xml:space="preserve">. </w:t>
      </w:r>
      <w:r w:rsidRPr="004D7630">
        <w:rPr>
          <w:sz w:val="16"/>
        </w:rPr>
        <w:t>These individual desires are for Hobbes the only measure of good and bad, because value terms “are ever used with relation to the person that useth them, there being nothing simply and absolutely so, nor any common rule of good and evil to be taken from the nature of the objects themselves.”</w:t>
      </w:r>
      <w:bookmarkStart w:id="3" w:name="f27-text"/>
      <w:r w:rsidRPr="004D7630">
        <w:rPr>
          <w:sz w:val="16"/>
        </w:rPr>
        <w:fldChar w:fldCharType="begin"/>
      </w:r>
      <w:r w:rsidRPr="004D7630">
        <w:rPr>
          <w:sz w:val="16"/>
        </w:rPr>
        <w:instrText xml:space="preserve"> HYPERLINK "https://muse.jhu.edu/article/244119" \l "f27" </w:instrText>
      </w:r>
      <w:r w:rsidRPr="004D7630">
        <w:rPr>
          <w:sz w:val="16"/>
        </w:rPr>
        <w:fldChar w:fldCharType="separate"/>
      </w:r>
      <w:r w:rsidRPr="004D7630">
        <w:rPr>
          <w:sz w:val="16"/>
        </w:rPr>
        <w:t>27</w:t>
      </w:r>
      <w:r w:rsidRPr="004D7630">
        <w:rPr>
          <w:sz w:val="16"/>
        </w:rPr>
        <w:fldChar w:fldCharType="end"/>
      </w:r>
      <w:bookmarkEnd w:id="3"/>
      <w:r w:rsidRPr="00FE1503">
        <w:rPr>
          <w:rStyle w:val="Emphasis"/>
        </w:rPr>
        <w:t> Since “</w:t>
      </w:r>
      <w:r w:rsidRPr="00FE1503">
        <w:rPr>
          <w:rStyle w:val="Emphasis"/>
          <w:highlight w:val="green"/>
        </w:rPr>
        <w:t>there are no</w:t>
      </w:r>
      <w:r w:rsidRPr="00FE1503">
        <w:rPr>
          <w:rStyle w:val="Emphasis"/>
        </w:rPr>
        <w:t xml:space="preserve"> authentical </w:t>
      </w:r>
      <w:r w:rsidRPr="00FE1503">
        <w:rPr>
          <w:rStyle w:val="Emphasis"/>
          <w:highlight w:val="green"/>
        </w:rPr>
        <w:t>doctrines concerning right and wrong</w:t>
      </w:r>
      <w:r w:rsidRPr="00FE1503">
        <w:rPr>
          <w:rStyle w:val="Emphasis"/>
        </w:rPr>
        <w:t>, good and evil,”</w:t>
      </w:r>
      <w:bookmarkStart w:id="4" w:name="f28-text"/>
      <w:r w:rsidRPr="00FE1503">
        <w:rPr>
          <w:rStyle w:val="Emphasis"/>
        </w:rPr>
        <w:fldChar w:fldCharType="begin"/>
      </w:r>
      <w:r w:rsidRPr="00FE1503">
        <w:rPr>
          <w:rStyle w:val="Emphasis"/>
        </w:rPr>
        <w:instrText xml:space="preserve"> HYPERLINK "https://muse.jhu.edu/article/244119" \l "f28" </w:instrText>
      </w:r>
      <w:r w:rsidRPr="00FE1503">
        <w:rPr>
          <w:rStyle w:val="Emphasis"/>
        </w:rPr>
        <w:fldChar w:fldCharType="separate"/>
      </w:r>
      <w:r w:rsidRPr="00FE1503">
        <w:rPr>
          <w:rStyle w:val="Emphasis"/>
        </w:rPr>
        <w:t>28</w:t>
      </w:r>
      <w:r w:rsidRPr="00FE1503">
        <w:rPr>
          <w:rStyle w:val="Emphasis"/>
        </w:rPr>
        <w:fldChar w:fldCharType="end"/>
      </w:r>
      <w:bookmarkEnd w:id="4"/>
      <w:r w:rsidRPr="00FE1503">
        <w:rPr>
          <w:rStyle w:val="Emphasis"/>
        </w:rPr>
        <w:t> </w:t>
      </w:r>
      <w:r w:rsidRPr="00FE1503">
        <w:rPr>
          <w:rStyle w:val="Emphasis"/>
          <w:highlight w:val="green"/>
        </w:rPr>
        <w:t>these</w:t>
      </w:r>
      <w:r w:rsidRPr="00FE1503">
        <w:rPr>
          <w:rStyle w:val="Emphasis"/>
        </w:rPr>
        <w:t xml:space="preserve"> labels </w:t>
      </w:r>
      <w:r w:rsidRPr="00FE1503">
        <w:rPr>
          <w:rStyle w:val="Emphasis"/>
          <w:highlight w:val="green"/>
        </w:rPr>
        <w:t>are placed</w:t>
      </w:r>
      <w:r w:rsidRPr="00FE1503">
        <w:rPr>
          <w:rStyle w:val="Emphasis"/>
        </w:rPr>
        <w:t xml:space="preserve"> upon things </w:t>
      </w:r>
      <w:r w:rsidRPr="00FE1503">
        <w:rPr>
          <w:rStyle w:val="Emphasis"/>
          <w:highlight w:val="green"/>
        </w:rPr>
        <w:t>by</w:t>
      </w:r>
      <w:r w:rsidRPr="00FE1503">
        <w:rPr>
          <w:rStyle w:val="Emphasis"/>
        </w:rPr>
        <w:t xml:space="preserve"> humans in </w:t>
      </w:r>
      <w:r w:rsidRPr="00FE1503">
        <w:rPr>
          <w:rStyle w:val="Emphasis"/>
          <w:highlight w:val="green"/>
        </w:rPr>
        <w:t>acts of creation rather than</w:t>
      </w:r>
      <w:r w:rsidRPr="00FE1503">
        <w:rPr>
          <w:rStyle w:val="Emphasis"/>
        </w:rPr>
        <w:t xml:space="preserve"> discovered as extrinsic </w:t>
      </w:r>
      <w:r w:rsidRPr="00FE1503">
        <w:rPr>
          <w:rStyle w:val="Emphasis"/>
          <w:highlight w:val="green"/>
        </w:rPr>
        <w:t>facts</w:t>
      </w:r>
      <w:r w:rsidRPr="00FE1503">
        <w:rPr>
          <w:rStyle w:val="Emphasis"/>
        </w:rPr>
        <w:t>.</w:t>
      </w:r>
      <w:r w:rsidRPr="004D7630">
        <w:rPr>
          <w:sz w:val="16"/>
        </w:rPr>
        <w:t xml:space="preserve"> Elaborating on this, Hobbes writes that “the nature, disposition, and interest of the speaker, such as are the names of virtues and vices; </w:t>
      </w:r>
      <w:r w:rsidRPr="004D7630">
        <w:rPr>
          <w:rStyle w:val="Emphasis"/>
          <w:highlight w:val="green"/>
        </w:rPr>
        <w:t>for one</w:t>
      </w:r>
      <w:r w:rsidRPr="004D7630">
        <w:rPr>
          <w:rStyle w:val="Emphasis"/>
        </w:rPr>
        <w:t xml:space="preserve"> man </w:t>
      </w:r>
      <w:r w:rsidRPr="004D7630">
        <w:rPr>
          <w:rStyle w:val="Emphasis"/>
          <w:highlight w:val="green"/>
        </w:rPr>
        <w:t>call</w:t>
      </w:r>
      <w:r w:rsidRPr="004D7630">
        <w:rPr>
          <w:rStyle w:val="Emphasis"/>
        </w:rPr>
        <w:t>eth </w:t>
      </w:r>
      <w:r w:rsidRPr="004D7630">
        <w:rPr>
          <w:rStyle w:val="Emphasis"/>
          <w:highlight w:val="green"/>
        </w:rPr>
        <w:t>wisdom</w:t>
      </w:r>
      <w:r w:rsidRPr="004D7630">
        <w:rPr>
          <w:rStyle w:val="Emphasis"/>
        </w:rPr>
        <w:t xml:space="preserve">, what </w:t>
      </w:r>
      <w:r w:rsidRPr="004D7630">
        <w:rPr>
          <w:rStyle w:val="Emphasis"/>
          <w:highlight w:val="green"/>
        </w:rPr>
        <w:t>another</w:t>
      </w:r>
      <w:r w:rsidRPr="004D7630">
        <w:rPr>
          <w:rStyle w:val="Emphasis"/>
        </w:rPr>
        <w:t xml:space="preserve"> calleth </w:t>
      </w:r>
      <w:r w:rsidRPr="004D7630">
        <w:rPr>
          <w:rStyle w:val="Emphasis"/>
          <w:highlight w:val="green"/>
        </w:rPr>
        <w:t>fear</w:t>
      </w:r>
      <w:r w:rsidRPr="004D7630">
        <w:rPr>
          <w:rStyle w:val="Emphasis"/>
        </w:rPr>
        <w:t xml:space="preserve">; </w:t>
      </w:r>
      <w:r w:rsidRPr="004D7630">
        <w:rPr>
          <w:rStyle w:val="Emphasis"/>
          <w:highlight w:val="green"/>
        </w:rPr>
        <w:t>and</w:t>
      </w:r>
      <w:r w:rsidRPr="004D7630">
        <w:rPr>
          <w:rStyle w:val="Emphasis"/>
        </w:rPr>
        <w:t xml:space="preserve"> one cruelty what another </w:t>
      </w:r>
      <w:r w:rsidRPr="004D7630">
        <w:rPr>
          <w:rStyle w:val="Emphasis"/>
          <w:highlight w:val="green"/>
        </w:rPr>
        <w:t>justice</w:t>
      </w:r>
      <w:r w:rsidRPr="004D7630">
        <w:rPr>
          <w:rStyle w:val="Emphasis"/>
        </w:rPr>
        <w:t>.”</w:t>
      </w:r>
      <w:bookmarkStart w:id="5" w:name="f29-text"/>
      <w:r w:rsidRPr="004D7630">
        <w:rPr>
          <w:sz w:val="16"/>
        </w:rPr>
        <w:fldChar w:fldCharType="begin"/>
      </w:r>
      <w:r w:rsidRPr="004D7630">
        <w:rPr>
          <w:sz w:val="16"/>
        </w:rPr>
        <w:instrText xml:space="preserve"> HYPERLINK "https://muse.jhu.edu/article/244119" \l "f29" </w:instrText>
      </w:r>
      <w:r w:rsidRPr="004D7630">
        <w:rPr>
          <w:sz w:val="16"/>
        </w:rPr>
        <w:fldChar w:fldCharType="separate"/>
      </w:r>
      <w:r w:rsidRPr="004D7630">
        <w:rPr>
          <w:sz w:val="16"/>
        </w:rPr>
        <w:t>29</w:t>
      </w:r>
      <w:r w:rsidRPr="004D7630">
        <w:rPr>
          <w:sz w:val="16"/>
        </w:rPr>
        <w:fldChar w:fldCharType="end"/>
      </w:r>
      <w:bookmarkEnd w:id="5"/>
      <w:r w:rsidRPr="004D7630">
        <w:rPr>
          <w:sz w:val="16"/>
        </w:rPr>
        <w:t> A more simplistic understanding of the brutality of the state of nature, which David Gauthier calls the “simple rationality account,”</w:t>
      </w:r>
      <w:bookmarkStart w:id="6" w:name="f30-text"/>
      <w:r w:rsidRPr="004D7630">
        <w:rPr>
          <w:sz w:val="16"/>
        </w:rPr>
        <w:fldChar w:fldCharType="begin"/>
      </w:r>
      <w:r w:rsidRPr="004D7630">
        <w:rPr>
          <w:sz w:val="16"/>
        </w:rPr>
        <w:instrText xml:space="preserve"> HYPERLINK "https://muse.jhu.edu/article/244119" \l "f30" </w:instrText>
      </w:r>
      <w:r w:rsidRPr="004D7630">
        <w:rPr>
          <w:sz w:val="16"/>
        </w:rPr>
        <w:fldChar w:fldCharType="separate"/>
      </w:r>
      <w:r w:rsidRPr="004D7630">
        <w:rPr>
          <w:sz w:val="16"/>
        </w:rPr>
        <w:t>30</w:t>
      </w:r>
      <w:r w:rsidRPr="004D7630">
        <w:rPr>
          <w:sz w:val="16"/>
        </w:rPr>
        <w:fldChar w:fldCharType="end"/>
      </w:r>
      <w:bookmarkEnd w:id="6"/>
      <w:r w:rsidRPr="004D7630">
        <w:rPr>
          <w:sz w:val="16"/>
        </w:rPr>
        <w:t>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w:t>
      </w:r>
      <w:bookmarkStart w:id="7" w:name="f31-text"/>
      <w:r w:rsidRPr="004D7630">
        <w:rPr>
          <w:sz w:val="16"/>
        </w:rPr>
        <w:fldChar w:fldCharType="begin"/>
      </w:r>
      <w:r w:rsidRPr="004D7630">
        <w:rPr>
          <w:sz w:val="16"/>
        </w:rPr>
        <w:instrText xml:space="preserve"> HYPERLINK "https://muse.jhu.edu/article/244119" \l "f31" </w:instrText>
      </w:r>
      <w:r w:rsidRPr="004D7630">
        <w:rPr>
          <w:sz w:val="16"/>
        </w:rPr>
        <w:fldChar w:fldCharType="separate"/>
      </w:r>
      <w:r w:rsidRPr="004D7630">
        <w:rPr>
          <w:sz w:val="16"/>
        </w:rPr>
        <w:t>31</w:t>
      </w:r>
      <w:r w:rsidRPr="004D7630">
        <w:rPr>
          <w:sz w:val="16"/>
        </w:rPr>
        <w:fldChar w:fldCharType="end"/>
      </w:r>
      <w:bookmarkEnd w:id="7"/>
      <w:r w:rsidRPr="004D7630">
        <w:rPr>
          <w:sz w:val="16"/>
        </w:rPr>
        <w:t xml:space="preserve"> But this competition for goods only arises as the result of the more primary struggle that is inherent in the nature of persons of meaning </w:t>
      </w:r>
      <w:r w:rsidRPr="00A76A3E">
        <w:rPr>
          <w:sz w:val="16"/>
        </w:rPr>
        <w:t xml:space="preserve">creators. </w:t>
      </w:r>
      <w:r w:rsidRPr="00A76A3E">
        <w:rPr>
          <w:rStyle w:val="Emphasis"/>
        </w:rPr>
        <w:t>In the state of nature, “where every man is his own judge,”</w:t>
      </w:r>
      <w:bookmarkStart w:id="8" w:name="f32-text"/>
      <w:r w:rsidRPr="00A76A3E">
        <w:rPr>
          <w:rStyle w:val="Emphasis"/>
        </w:rPr>
        <w:fldChar w:fldCharType="begin"/>
      </w:r>
      <w:r w:rsidRPr="00A76A3E">
        <w:rPr>
          <w:rStyle w:val="Emphasis"/>
        </w:rPr>
        <w:instrText xml:space="preserve"> HYPERLINK "https://muse.jhu.edu/article/244119" \l "f32" </w:instrText>
      </w:r>
      <w:r w:rsidRPr="00A76A3E">
        <w:rPr>
          <w:rStyle w:val="Emphasis"/>
        </w:rPr>
        <w:fldChar w:fldCharType="separate"/>
      </w:r>
      <w:r w:rsidRPr="00A76A3E">
        <w:rPr>
          <w:rStyle w:val="Emphasis"/>
        </w:rPr>
        <w:t>32</w:t>
      </w:r>
      <w:r w:rsidRPr="00A76A3E">
        <w:rPr>
          <w:rStyle w:val="Emphasis"/>
        </w:rPr>
        <w:fldChar w:fldCharType="end"/>
      </w:r>
      <w:bookmarkEnd w:id="8"/>
      <w:r w:rsidRPr="00A76A3E">
        <w:rPr>
          <w:rStyle w:val="Emphasis"/>
        </w:rPr>
        <w:t> persons will “mete good and evil by diverse measures,”</w:t>
      </w:r>
      <w:bookmarkStart w:id="9" w:name="f33-text"/>
      <w:r w:rsidRPr="00A76A3E">
        <w:rPr>
          <w:rStyle w:val="Emphasis"/>
        </w:rPr>
        <w:fldChar w:fldCharType="begin"/>
      </w:r>
      <w:r w:rsidRPr="00A76A3E">
        <w:rPr>
          <w:rStyle w:val="Emphasis"/>
        </w:rPr>
        <w:instrText xml:space="preserve"> HYPERLINK "https://muse.jhu.edu/article/244119" \l "f33" </w:instrText>
      </w:r>
      <w:r w:rsidRPr="00A76A3E">
        <w:rPr>
          <w:rStyle w:val="Emphasis"/>
        </w:rPr>
        <w:fldChar w:fldCharType="separate"/>
      </w:r>
      <w:r w:rsidRPr="00A76A3E">
        <w:rPr>
          <w:rStyle w:val="Emphasis"/>
        </w:rPr>
        <w:t>33</w:t>
      </w:r>
      <w:r w:rsidRPr="00A76A3E">
        <w:rPr>
          <w:rStyle w:val="Emphasis"/>
        </w:rPr>
        <w:fldChar w:fldCharType="end"/>
      </w:r>
      <w:bookmarkEnd w:id="9"/>
      <w:r w:rsidRPr="00A76A3E">
        <w:rPr>
          <w:rStyle w:val="Emphasis"/>
        </w:rPr>
        <w:t> creating labels for things as they see fit, based on individual</w:t>
      </w:r>
      <w:r w:rsidRPr="00FF3ED5">
        <w:rPr>
          <w:rStyle w:val="Emphasis"/>
        </w:rPr>
        <w:t xml:space="preserve"> appetites.</w:t>
      </w:r>
      <w:r w:rsidRPr="004D7630">
        <w:rPr>
          <w:sz w:val="16"/>
        </w:rPr>
        <w:t xml:space="preserve"> One of the most significant objects that receives diverse labels in the state of nature is 'threat'. Even if most people happen to construe threat similarly, there will be serious disagreement regarding whether or not a specific situation fits a commonly-held definition.”</w:t>
      </w:r>
    </w:p>
    <w:p w14:paraId="1321CEB1" w14:textId="77777777" w:rsidR="004B4F84" w:rsidRDefault="004B4F84" w:rsidP="004B4F84">
      <w:pPr>
        <w:pStyle w:val="Heading4"/>
        <w:rPr>
          <w:rFonts w:cs="Cordia New"/>
          <w:color w:val="000000" w:themeColor="text1"/>
        </w:rPr>
      </w:pPr>
      <w:r>
        <w:rPr>
          <w:rFonts w:cs="Cordia New"/>
          <w:color w:val="000000" w:themeColor="text1"/>
        </w:rPr>
        <w:t xml:space="preserve">3] </w:t>
      </w:r>
      <w:r w:rsidRPr="000B07F3">
        <w:rPr>
          <w:rFonts w:cs="Cordia New"/>
          <w:color w:val="000000" w:themeColor="text1"/>
          <w:u w:val="single"/>
        </w:rPr>
        <w:t>Psychology</w:t>
      </w:r>
      <w:r>
        <w:rPr>
          <w:rFonts w:cs="Cordia New"/>
          <w:color w:val="000000" w:themeColor="text1"/>
        </w:rPr>
        <w:t xml:space="preserve"> – fMRI studies prove there’s not unified temporal identity – we can only care about our current self-interests. </w:t>
      </w:r>
    </w:p>
    <w:p w14:paraId="13031998" w14:textId="77777777" w:rsidR="004B4F84" w:rsidRDefault="004B4F84" w:rsidP="004B4F84">
      <w:r w:rsidRPr="0073519E">
        <w:rPr>
          <w:rStyle w:val="Style13ptBold"/>
        </w:rPr>
        <w:t>Opar 14</w:t>
      </w:r>
      <w:r>
        <w:t xml:space="preserve"> [Alisa Opar (</w:t>
      </w:r>
      <w:r w:rsidRPr="007A5067">
        <w:t>features editor at Audubon magazine</w:t>
      </w:r>
      <w:r>
        <w:t>). “</w:t>
      </w:r>
      <w:r w:rsidRPr="003F763B">
        <w:t>Why We Procrastinate</w:t>
      </w:r>
      <w:r>
        <w:t>”. Nautilus. August</w:t>
      </w:r>
      <w:r w:rsidRPr="003F763B">
        <w:t xml:space="preserve"> 14, 2014</w:t>
      </w:r>
      <w:r>
        <w:t xml:space="preserve">. Accessed 7/31/21. </w:t>
      </w:r>
      <w:hyperlink r:id="rId7" w:history="1">
        <w:r w:rsidRPr="00500FE9">
          <w:rPr>
            <w:rStyle w:val="Hyperlink"/>
          </w:rPr>
          <w:t>https://nautil.us/issue/16/nothingness/why-we-procrastinate</w:t>
        </w:r>
      </w:hyperlink>
      <w:r>
        <w:t xml:space="preserve"> //Recut Xu]</w:t>
      </w:r>
    </w:p>
    <w:p w14:paraId="78F9A605" w14:textId="72AD9D6B" w:rsidR="004B4F84" w:rsidRDefault="004B4F84" w:rsidP="004B4F84">
      <w:pPr>
        <w:rPr>
          <w:rStyle w:val="Emphasis"/>
        </w:rPr>
      </w:pPr>
      <w:r w:rsidRPr="0032442D">
        <w:rPr>
          <w:sz w:val="16"/>
        </w:rPr>
        <w:t xml:space="preserve">The British philosopher Derek Parfit espoused a severely reductionist view of personal identity in his seminal book, Reasons and Persons: It does not exist, at least not in the way we usually consider it. </w:t>
      </w:r>
      <w:r w:rsidRPr="008F711A">
        <w:rPr>
          <w:rStyle w:val="Emphasis"/>
          <w:highlight w:val="green"/>
        </w:rPr>
        <w:t>We</w:t>
      </w:r>
      <w:r w:rsidRPr="008F711A">
        <w:rPr>
          <w:rStyle w:val="Emphasis"/>
        </w:rPr>
        <w:t xml:space="preserve"> humans, Parfit argued, </w:t>
      </w:r>
      <w:r w:rsidRPr="008F711A">
        <w:rPr>
          <w:rStyle w:val="Emphasis"/>
          <w:highlight w:val="green"/>
        </w:rPr>
        <w:t>are not</w:t>
      </w:r>
      <w:r w:rsidRPr="008F711A">
        <w:rPr>
          <w:rStyle w:val="Emphasis"/>
        </w:rPr>
        <w:t xml:space="preserve"> a </w:t>
      </w:r>
      <w:r w:rsidRPr="008F711A">
        <w:rPr>
          <w:rStyle w:val="Emphasis"/>
          <w:highlight w:val="green"/>
        </w:rPr>
        <w:t>consistent</w:t>
      </w:r>
      <w:r w:rsidRPr="008F711A">
        <w:rPr>
          <w:rStyle w:val="Emphasis"/>
        </w:rPr>
        <w:t xml:space="preserve"> identity moving </w:t>
      </w:r>
      <w:r w:rsidRPr="008F711A">
        <w:rPr>
          <w:rStyle w:val="Emphasis"/>
          <w:highlight w:val="green"/>
        </w:rPr>
        <w:t>through time</w:t>
      </w:r>
      <w:r w:rsidRPr="008F711A">
        <w:rPr>
          <w:rStyle w:val="Emphasis"/>
        </w:rPr>
        <w:t xml:space="preserve">, </w:t>
      </w:r>
      <w:r w:rsidRPr="008F711A">
        <w:rPr>
          <w:rStyle w:val="Emphasis"/>
          <w:highlight w:val="green"/>
        </w:rPr>
        <w:t>but</w:t>
      </w:r>
      <w:r w:rsidRPr="008F711A">
        <w:rPr>
          <w:rStyle w:val="Emphasis"/>
        </w:rPr>
        <w:t xml:space="preserve"> a chain of </w:t>
      </w:r>
      <w:r w:rsidRPr="008F711A">
        <w:rPr>
          <w:rStyle w:val="Emphasis"/>
          <w:highlight w:val="green"/>
        </w:rPr>
        <w:t>successive</w:t>
      </w:r>
      <w:r w:rsidRPr="008F711A">
        <w:rPr>
          <w:rStyle w:val="Emphasis"/>
        </w:rPr>
        <w:t xml:space="preserve"> selves, each tangentially linked to, </w:t>
      </w:r>
      <w:r w:rsidRPr="008F711A">
        <w:rPr>
          <w:rStyle w:val="Emphasis"/>
          <w:highlight w:val="green"/>
        </w:rPr>
        <w:t>and</w:t>
      </w:r>
      <w:r w:rsidRPr="008F711A">
        <w:rPr>
          <w:rStyle w:val="Emphasis"/>
        </w:rPr>
        <w:t xml:space="preserve"> yet </w:t>
      </w:r>
      <w:r w:rsidRPr="008F711A">
        <w:rPr>
          <w:rStyle w:val="Emphasis"/>
          <w:highlight w:val="green"/>
        </w:rPr>
        <w:t>distinct from</w:t>
      </w:r>
      <w:r w:rsidRPr="008F711A">
        <w:rPr>
          <w:rStyle w:val="Emphasis"/>
        </w:rPr>
        <w:t xml:space="preserve">, the </w:t>
      </w:r>
      <w:r w:rsidRPr="008F711A">
        <w:rPr>
          <w:rStyle w:val="Emphasis"/>
          <w:highlight w:val="green"/>
        </w:rPr>
        <w:t>previous</w:t>
      </w:r>
      <w:r w:rsidRPr="008F711A">
        <w:rPr>
          <w:rStyle w:val="Emphasis"/>
        </w:rPr>
        <w:t xml:space="preserve"> </w:t>
      </w:r>
      <w:r w:rsidRPr="008F711A">
        <w:rPr>
          <w:rStyle w:val="Emphasis"/>
          <w:highlight w:val="green"/>
        </w:rPr>
        <w:t>and subsequent ones</w:t>
      </w:r>
      <w:r w:rsidRPr="008F711A">
        <w:rPr>
          <w:rStyle w:val="Emphasis"/>
        </w:rPr>
        <w:t>.</w:t>
      </w:r>
      <w:r w:rsidRPr="0032442D">
        <w:rPr>
          <w:sz w:val="16"/>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 we see our future selves as strangers. 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 we really consider that future self as if it’s another person.” </w:t>
      </w:r>
      <w:r w:rsidRPr="00B71EC4">
        <w:rPr>
          <w:rStyle w:val="Emphasis"/>
          <w:highlight w:val="green"/>
        </w:rPr>
        <w:t>Using fMRI</w:t>
      </w:r>
      <w:r w:rsidRPr="00B71EC4">
        <w:rPr>
          <w:rStyle w:val="Emphasis"/>
        </w:rPr>
        <w:t xml:space="preserve">, </w:t>
      </w:r>
      <w:r w:rsidRPr="00B71EC4">
        <w:rPr>
          <w:rStyle w:val="Emphasis"/>
          <w:highlight w:val="green"/>
        </w:rPr>
        <w:t>Hershfield</w:t>
      </w:r>
      <w:r w:rsidRPr="00B71EC4">
        <w:rPr>
          <w:rStyle w:val="Emphasis"/>
        </w:rPr>
        <w:t xml:space="preserve"> and colleagues </w:t>
      </w:r>
      <w:r w:rsidRPr="00B71EC4">
        <w:rPr>
          <w:rStyle w:val="Emphasis"/>
          <w:highlight w:val="green"/>
        </w:rPr>
        <w:t>studied</w:t>
      </w:r>
      <w:r w:rsidRPr="00B71EC4">
        <w:rPr>
          <w:rStyle w:val="Emphasis"/>
        </w:rPr>
        <w:t xml:space="preserve"> </w:t>
      </w:r>
      <w:r w:rsidRPr="00B71EC4">
        <w:rPr>
          <w:rStyle w:val="Emphasis"/>
          <w:highlight w:val="green"/>
        </w:rPr>
        <w:t>brain activity</w:t>
      </w:r>
      <w:r w:rsidRPr="00B71EC4">
        <w:rPr>
          <w:rStyle w:val="Emphasis"/>
        </w:rPr>
        <w:t xml:space="preserve"> changes when people imagine their future and consider their present.</w:t>
      </w:r>
      <w:r w:rsidRPr="0032442D">
        <w:rPr>
          <w:sz w:val="16"/>
        </w:rPr>
        <w:t xml:space="preserve"> They homed in on two areas of the brain called the medial prefrontal cortex and the rostral anterior cingulate cortex, which are more active when a subject thinks about himself than when he thinks of someone else. They found these same areas were more strongly activated when subjects thought of themselves today, than of themselves in the future. </w:t>
      </w:r>
      <w:r w:rsidRPr="00B71EC4">
        <w:rPr>
          <w:rStyle w:val="Emphasis"/>
        </w:rPr>
        <w:t xml:space="preserve">Their </w:t>
      </w:r>
      <w:r w:rsidRPr="00B71EC4">
        <w:rPr>
          <w:rStyle w:val="Emphasis"/>
          <w:highlight w:val="green"/>
        </w:rPr>
        <w:t>future self “felt” like somebody else</w:t>
      </w:r>
      <w:r w:rsidRPr="00B71EC4">
        <w:rPr>
          <w:rStyle w:val="Emphasis"/>
        </w:rPr>
        <w:t xml:space="preserve">. </w:t>
      </w:r>
      <w:r w:rsidRPr="0032442D">
        <w:rPr>
          <w:sz w:val="16"/>
        </w:rPr>
        <w:t>In fact, their neural activity when they described themselves in a decade</w:t>
      </w:r>
      <w:r w:rsidRPr="00B71EC4">
        <w:rPr>
          <w:rStyle w:val="Emphasis"/>
        </w:rPr>
        <w:t xml:space="preserve"> was </w:t>
      </w:r>
      <w:r w:rsidRPr="00B71EC4">
        <w:rPr>
          <w:rStyle w:val="Emphasis"/>
          <w:highlight w:val="green"/>
        </w:rPr>
        <w:t>similar to</w:t>
      </w:r>
      <w:r w:rsidRPr="00B71EC4">
        <w:rPr>
          <w:rStyle w:val="Emphasis"/>
        </w:rPr>
        <w:t xml:space="preserve"> that </w:t>
      </w:r>
      <w:r w:rsidRPr="00B71EC4">
        <w:rPr>
          <w:rStyle w:val="Emphasis"/>
          <w:highlight w:val="green"/>
        </w:rPr>
        <w:t>when they described Matt Damon</w:t>
      </w:r>
      <w:r w:rsidRPr="00B71EC4">
        <w:rPr>
          <w:rStyle w:val="Emphasis"/>
        </w:rPr>
        <w:t xml:space="preserve"> or Natalie Portman.</w:t>
      </w:r>
      <w:r w:rsidRPr="0032442D">
        <w:rPr>
          <w:sz w:val="16"/>
        </w:rPr>
        <w:t xml:space="preserve">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t>
      </w:r>
      <w:r w:rsidRPr="0032442D">
        <w:rPr>
          <w:rStyle w:val="Emphasis"/>
          <w:highlight w:val="green"/>
        </w:rPr>
        <w:t>We think of our future selves</w:t>
      </w:r>
      <w:r w:rsidRPr="0032442D">
        <w:rPr>
          <w:rStyle w:val="Emphasis"/>
        </w:rPr>
        <w:t xml:space="preserve">, says Pronin, like we think of others: </w:t>
      </w:r>
      <w:r w:rsidRPr="0032442D">
        <w:rPr>
          <w:rStyle w:val="Emphasis"/>
          <w:highlight w:val="green"/>
        </w:rPr>
        <w:t>in the third person</w:t>
      </w:r>
      <w:r w:rsidRPr="0032442D">
        <w:rPr>
          <w:rStyle w:val="Emphasis"/>
        </w:rPr>
        <w:t>.</w:t>
      </w:r>
    </w:p>
    <w:p w14:paraId="097D17D9" w14:textId="44D607FF" w:rsidR="002C1821" w:rsidRPr="002C1821" w:rsidRDefault="002C1821" w:rsidP="002C1821">
      <w:pPr>
        <w:pStyle w:val="Heading4"/>
        <w:rPr>
          <w:sz w:val="16"/>
        </w:rPr>
      </w:pPr>
      <w:r>
        <w:t xml:space="preserve">4] </w:t>
      </w:r>
      <w:r>
        <w:rPr>
          <w:u w:val="single"/>
        </w:rPr>
        <w:t>Hedonism</w:t>
      </w:r>
      <w:r>
        <w:t xml:space="preserve"> – even if we know what is ethical, there’s nothing that binds us to ethical behavior or the best metric for maximizing those outcomes. Bindingness O/W – if morality is arbitrary, there’s no reason to follow it and can’t guide action.</w:t>
      </w:r>
    </w:p>
    <w:p w14:paraId="1C630ACD" w14:textId="77777777" w:rsidR="004B4F84" w:rsidRPr="00405F10" w:rsidRDefault="004B4F84" w:rsidP="004B4F84">
      <w:pPr>
        <w:pStyle w:val="Heading4"/>
        <w:rPr>
          <w:sz w:val="12"/>
        </w:rPr>
      </w:pPr>
      <w:r w:rsidRPr="00405F10">
        <w:t xml:space="preserve">Absent </w:t>
      </w:r>
      <w:r>
        <w:t>a unifying force</w:t>
      </w:r>
      <w:r w:rsidRPr="00405F10">
        <w:t xml:space="preserve">, </w:t>
      </w:r>
      <w:r w:rsidRPr="00100002">
        <w:t xml:space="preserve">competing truth claims </w:t>
      </w:r>
      <w:r>
        <w:t xml:space="preserve">are </w:t>
      </w:r>
      <w:r w:rsidRPr="00C65168">
        <w:rPr>
          <w:u w:val="single"/>
        </w:rPr>
        <w:t>irresolvable</w:t>
      </w:r>
      <w:r w:rsidRPr="00405F10">
        <w:t xml:space="preserve"> </w:t>
      </w:r>
      <w:r>
        <w:t>and collapses</w:t>
      </w:r>
      <w:r w:rsidRPr="00405F10">
        <w:t xml:space="preserve"> into </w:t>
      </w:r>
      <w:r>
        <w:t xml:space="preserve">the </w:t>
      </w:r>
      <w:r w:rsidRPr="00405F10">
        <w:t>State of Nature</w:t>
      </w:r>
      <w:r>
        <w:t xml:space="preserve"> </w:t>
      </w:r>
      <w:r w:rsidRPr="00405F10">
        <w:t xml:space="preserve">– </w:t>
      </w:r>
    </w:p>
    <w:p w14:paraId="1EA20D0D" w14:textId="77777777" w:rsidR="004B4F84" w:rsidRPr="00100002" w:rsidRDefault="004B4F84" w:rsidP="004B4F84">
      <w:pPr>
        <w:pStyle w:val="Heading4"/>
      </w:pPr>
      <w:r w:rsidRPr="005C7180">
        <w:t>1]</w:t>
      </w:r>
      <w:r w:rsidRPr="00B520B4">
        <w:t xml:space="preserve"> </w:t>
      </w:r>
      <w:r w:rsidRPr="005C7180">
        <w:rPr>
          <w:u w:val="single"/>
        </w:rPr>
        <w:t>Ambiguity</w:t>
      </w:r>
      <w:r w:rsidRPr="00BA5B60">
        <w:t xml:space="preserve"> – </w:t>
      </w:r>
      <w:r w:rsidRPr="00100002">
        <w:t xml:space="preserve">individuals assert </w:t>
      </w:r>
      <w:r w:rsidRPr="006E43E9">
        <w:rPr>
          <w:u w:val="single"/>
        </w:rPr>
        <w:t>differing</w:t>
      </w:r>
      <w:r w:rsidRPr="00100002">
        <w:t xml:space="preserve"> perspectives and culminates in </w:t>
      </w:r>
      <w:r w:rsidRPr="006E43E9">
        <w:rPr>
          <w:u w:val="single"/>
        </w:rPr>
        <w:t>irresolvable</w:t>
      </w:r>
      <w:r w:rsidRPr="00100002">
        <w:t xml:space="preserve"> conflict absent a unifying mediator which renders truth and ethics </w:t>
      </w:r>
      <w:r w:rsidRPr="006E43E9">
        <w:rPr>
          <w:u w:val="single"/>
        </w:rPr>
        <w:t>indeterminate</w:t>
      </w:r>
      <w:r w:rsidRPr="00100002">
        <w:t xml:space="preserve"> through unending contestation. </w:t>
      </w:r>
    </w:p>
    <w:p w14:paraId="49DB7680" w14:textId="77777777" w:rsidR="004B4F84" w:rsidRDefault="004B4F84" w:rsidP="004B4F84">
      <w:pPr>
        <w:pStyle w:val="Heading4"/>
      </w:pPr>
      <w:r w:rsidRPr="005C7180">
        <w:t>2]</w:t>
      </w:r>
      <w:r w:rsidRPr="00B520B4">
        <w:t xml:space="preserve"> </w:t>
      </w:r>
      <w:r w:rsidRPr="005C7180">
        <w:rPr>
          <w:u w:val="single"/>
        </w:rPr>
        <w:t>Violence</w:t>
      </w:r>
      <w:r w:rsidRPr="00BA5B60">
        <w:t xml:space="preserve"> – </w:t>
      </w:r>
      <w:r w:rsidRPr="00405F10">
        <w:t xml:space="preserve">individuals must act in self-preservation. Without a </w:t>
      </w:r>
      <w:r>
        <w:t xml:space="preserve">force </w:t>
      </w:r>
      <w:r w:rsidRPr="00405F10">
        <w:t xml:space="preserve">to provide protection, each person acts </w:t>
      </w:r>
      <w:r w:rsidRPr="006E43E9">
        <w:rPr>
          <w:u w:val="single"/>
        </w:rPr>
        <w:t>violently</w:t>
      </w:r>
      <w:r w:rsidRPr="00405F10">
        <w:t xml:space="preserve"> to defend themselves, resulting in </w:t>
      </w:r>
      <w:r w:rsidRPr="006E43E9">
        <w:rPr>
          <w:u w:val="single"/>
        </w:rPr>
        <w:t>infinite</w:t>
      </w:r>
      <w:r w:rsidRPr="00405F10">
        <w:t xml:space="preserve"> uncontrolled violence.</w:t>
      </w:r>
    </w:p>
    <w:p w14:paraId="035DF0FC" w14:textId="77777777" w:rsidR="004B4F84" w:rsidRPr="003B39D5" w:rsidRDefault="004B4F84" w:rsidP="004B4F84">
      <w:pPr>
        <w:pStyle w:val="Heading4"/>
      </w:pPr>
      <w:r>
        <w:t xml:space="preserve">To escape the State of Nature, individuals unite to imbue a sovereign with </w:t>
      </w:r>
      <w:r w:rsidRPr="00807614">
        <w:rPr>
          <w:u w:val="single"/>
        </w:rPr>
        <w:t>absolute authority</w:t>
      </w:r>
      <w:r>
        <w:t xml:space="preserve"> to define ethics – individuals can disobey the sovereign </w:t>
      </w:r>
      <w:r w:rsidRPr="00807614">
        <w:rPr>
          <w:u w:val="single"/>
        </w:rPr>
        <w:t>only</w:t>
      </w:r>
      <w:r>
        <w:t xml:space="preserve"> when alienated from self-preservation. </w:t>
      </w:r>
    </w:p>
    <w:p w14:paraId="45F296EA" w14:textId="77777777" w:rsidR="004B4F84" w:rsidRPr="00BE70FC" w:rsidRDefault="004B4F84" w:rsidP="004B4F84">
      <w:r w:rsidRPr="00F32B96">
        <w:rPr>
          <w:rStyle w:val="Style13ptBold"/>
        </w:rPr>
        <w:t>Lopata 73</w:t>
      </w:r>
      <w:r>
        <w:t xml:space="preserve"> [Bracketed for Gendered Language. Benjamin B. Lopata (</w:t>
      </w:r>
      <w:r w:rsidRPr="00CA0A20">
        <w:t xml:space="preserve">B.Phil </w:t>
      </w:r>
      <w:r>
        <w:t xml:space="preserve">from Balliol College, </w:t>
      </w:r>
      <w:r w:rsidRPr="00CA0A20">
        <w:t>Oxford</w:t>
      </w:r>
      <w:r>
        <w:t>).</w:t>
      </w:r>
      <w:r w:rsidRPr="00CA0A20">
        <w:t xml:space="preserve"> </w:t>
      </w:r>
      <w:r>
        <w:t xml:space="preserve">“Property Theory in Hobbes.” Political Theory, Vol. 1, No. 2 (May, 1973), pp. 203-218. Accessed 7/31/2021. </w:t>
      </w:r>
      <w:hyperlink r:id="rId8" w:anchor="metadata_info_tab_contents" w:history="1">
        <w:r w:rsidRPr="00500FE9">
          <w:rPr>
            <w:rStyle w:val="Hyperlink"/>
          </w:rPr>
          <w:t>https://www.jstor.org/stable/191194?seq=1#metadata_info_tab_contents</w:t>
        </w:r>
      </w:hyperlink>
      <w:r>
        <w:t xml:space="preserve"> //Xu]</w:t>
      </w:r>
    </w:p>
    <w:p w14:paraId="06945EA9" w14:textId="77777777" w:rsidR="004B4F84" w:rsidRPr="002D7375" w:rsidRDefault="004B4F84" w:rsidP="004B4F84">
      <w:pPr>
        <w:rPr>
          <w:sz w:val="16"/>
        </w:rPr>
      </w:pPr>
      <w:r w:rsidRPr="002D7375">
        <w:rPr>
          <w:sz w:val="16"/>
        </w:rPr>
        <w:t xml:space="preserve">Hobbes is preeminently a philosopher of peace. He sees self-preser- vation, the protection of one's life, as the basic human aim-the summum bonum; his political philosophy is an attempt to indicate the optimum conditions which lead to the preservation of life. Hobbes believes in the necessity of an absolute sovereign, a conclusion which he reaches by considering the condition of man in the state of nature, a logical precondition of civil society. </w:t>
      </w:r>
      <w:r w:rsidRPr="00C226B8">
        <w:rPr>
          <w:rStyle w:val="Emphasis"/>
          <w:highlight w:val="green"/>
        </w:rPr>
        <w:t xml:space="preserve">The state of nature is </w:t>
      </w:r>
      <w:r w:rsidRPr="00C226B8">
        <w:rPr>
          <w:rStyle w:val="Emphasis"/>
        </w:rPr>
        <w:t xml:space="preserve">not a historical condition; rather, it is a situation </w:t>
      </w:r>
      <w:r w:rsidRPr="00C226B8">
        <w:rPr>
          <w:rStyle w:val="Emphasis"/>
          <w:highlight w:val="green"/>
        </w:rPr>
        <w:t xml:space="preserve">in which there is no </w:t>
      </w:r>
      <w:r w:rsidRPr="00C226B8">
        <w:rPr>
          <w:rStyle w:val="Emphasis"/>
        </w:rPr>
        <w:t xml:space="preserve">supreme </w:t>
      </w:r>
      <w:r w:rsidRPr="00C226B8">
        <w:rPr>
          <w:rStyle w:val="Emphasis"/>
          <w:highlight w:val="green"/>
        </w:rPr>
        <w:t>power</w:t>
      </w:r>
      <w:r w:rsidRPr="00C226B8">
        <w:rPr>
          <w:rStyle w:val="Emphasis"/>
        </w:rPr>
        <w:t xml:space="preserve"> </w:t>
      </w:r>
      <w:r w:rsidRPr="00C226B8">
        <w:rPr>
          <w:rStyle w:val="Emphasis"/>
          <w:highlight w:val="green"/>
        </w:rPr>
        <w:t>to impose</w:t>
      </w:r>
      <w:r w:rsidRPr="00C226B8">
        <w:rPr>
          <w:rStyle w:val="Emphasis"/>
        </w:rPr>
        <w:t xml:space="preserve"> the </w:t>
      </w:r>
      <w:r w:rsidRPr="00C226B8">
        <w:rPr>
          <w:rStyle w:val="Emphasis"/>
          <w:highlight w:val="green"/>
        </w:rPr>
        <w:t>order</w:t>
      </w:r>
      <w:r w:rsidRPr="00C226B8">
        <w:rPr>
          <w:rStyle w:val="Emphasis"/>
        </w:rPr>
        <w:t xml:space="preserve"> necessary </w:t>
      </w:r>
      <w:r w:rsidRPr="00BF2F81">
        <w:rPr>
          <w:rStyle w:val="Emphasis"/>
          <w:highlight w:val="green"/>
        </w:rPr>
        <w:t>for self-preservation.</w:t>
      </w:r>
      <w:r w:rsidRPr="002D7375">
        <w:rPr>
          <w:sz w:val="16"/>
        </w:rPr>
        <w:t xml:space="preserve"> It is, as Watkins (1965: 72) notes, "an 'ideal' or limiting case." Hobbes (1958: 106) characterizes the state of nature as "a war of every man against every man," a condition in which the life of man is "solitary, poor, nasty, brutish, and short" (Hobbes, 1958: 107). There are three principle causes of quarrel in the state of nature: "first, competition; secondly, diffidence; thirdly, glory" (Hobbes, 1958: 106). Hobbes believes that men, in their pursuit of felicity, their constant competition for power after power have the right to all things in the state of nature; this condition is conducive to war, since, as Goldsmith (1966: 88) notes, In such a state of nature, although A and B do not necessarily have a right to the same thing, they may have. B's right does not exclude A's right; in a state of nature, no man can acquire an exclusive right to anything. A may claim what B currently has. Furthermore, since men are naturally diffident, or fearful of one another, each will be likely to preserve his safety by attacking his neighbor, since he fears his neighbor might well do the same to him. Finally, men are vain and constantly seek glory; each views himself as superior to other man and wants others to recognize this fact. Men will, according to Hobbes (1958: 106), use violence "for trifles, as a word, a smile, a different opinion, and any other sign of under-value." These motivations, coupled with the natural equality of all men-an equality predicated on the ability of the weakest to kill the strongest-are the parameters which explain the continuous state of war in the Hobbesian state of nature. Hobbes believes that man is a creature who is primarily motivated by his passions; reason cannot tell men what to desire but only how best to gratify their passions. Indeed, for Hobbes (1958: 109), it is as a result of mcn's passions that the move from the state of nature to civil society is effected: "The passions that incline men to peace are fear of death, desire of such things as are necessary to commodious living, and a hope by their industry to obtain them." Of these passions, it is fear which is the predominant spur to peace, as Professor Plamenatz (1963: 12) notes: "And where there is anarchy, the passion which will make men submit once again to law and government will not be a passion weakened by anarchy but a passion which anarchy makes strong. And that passion, as Hobbes says, is fear." Men desire peace; it is a reason which suggests the laws of nature which make peace achievable, laws which are in effect conditional maxims of prudence, rather than divinely inspired duties binding on all men. Hobbes' laws of nature, as John Dewey (1918: 110) observes, "are equivalent to the counsels and precepts of prudence, that is to say, of judgment as to the proper means for attaining the end of a future enduring happiness." The basic law of nature is "to seek peace and follow it" (Hobbes, 1958: 110), a maxim which in turn, for Hobbes, spawns the other precepts which make that peace a reality. In accordance with the laws of nature, all [people] men covenant with each other to transfer their "power and strength" (Hobbes, 1958: 142) to a third person: "I authorize and give up my right of governing myself to this man, or to this assembly of men, on this condition, that you give up your right to him and authorize all his actions in like manner."</w:t>
      </w:r>
      <w:r>
        <w:rPr>
          <w:rStyle w:val="Emphasis"/>
        </w:rPr>
        <w:t xml:space="preserve"> </w:t>
      </w:r>
      <w:r w:rsidRPr="009F16AE">
        <w:rPr>
          <w:rStyle w:val="Emphasis"/>
        </w:rPr>
        <w:t xml:space="preserve">Hobbes believes that it is only </w:t>
      </w:r>
      <w:r w:rsidRPr="008064AC">
        <w:rPr>
          <w:rStyle w:val="Emphasis"/>
          <w:highlight w:val="green"/>
        </w:rPr>
        <w:t>when all [people]</w:t>
      </w:r>
      <w:r>
        <w:rPr>
          <w:rStyle w:val="Emphasis"/>
        </w:rPr>
        <w:t xml:space="preserve"> </w:t>
      </w:r>
      <w:r w:rsidRPr="009F16AE">
        <w:rPr>
          <w:rStyle w:val="Emphasis"/>
        </w:rPr>
        <w:t xml:space="preserve">men </w:t>
      </w:r>
      <w:r w:rsidRPr="008064AC">
        <w:rPr>
          <w:rStyle w:val="Emphasis"/>
          <w:highlight w:val="green"/>
        </w:rPr>
        <w:t>transfer their rights to a sovereign</w:t>
      </w:r>
      <w:r w:rsidRPr="009F16AE">
        <w:rPr>
          <w:rStyle w:val="Emphasis"/>
        </w:rPr>
        <w:t xml:space="preserve">, thereby </w:t>
      </w:r>
      <w:r w:rsidRPr="00675E60">
        <w:rPr>
          <w:rStyle w:val="Emphasis"/>
          <w:highlight w:val="green"/>
        </w:rPr>
        <w:t>enabling [the sovereign]</w:t>
      </w:r>
      <w:r>
        <w:rPr>
          <w:rStyle w:val="Emphasis"/>
        </w:rPr>
        <w:t xml:space="preserve"> </w:t>
      </w:r>
      <w:r w:rsidRPr="009F16AE">
        <w:rPr>
          <w:rStyle w:val="Emphasis"/>
        </w:rPr>
        <w:t xml:space="preserve">him </w:t>
      </w:r>
      <w:r w:rsidRPr="00675E60">
        <w:rPr>
          <w:rStyle w:val="Emphasis"/>
          <w:highlight w:val="green"/>
        </w:rPr>
        <w:t>to enforce [its]</w:t>
      </w:r>
      <w:r>
        <w:rPr>
          <w:rStyle w:val="Emphasis"/>
        </w:rPr>
        <w:t xml:space="preserve"> </w:t>
      </w:r>
      <w:r w:rsidRPr="009F16AE">
        <w:rPr>
          <w:rStyle w:val="Emphasis"/>
        </w:rPr>
        <w:t xml:space="preserve">his </w:t>
      </w:r>
      <w:r w:rsidRPr="00675E60">
        <w:rPr>
          <w:rStyle w:val="Emphasis"/>
          <w:highlight w:val="green"/>
        </w:rPr>
        <w:t>will</w:t>
      </w:r>
      <w:r w:rsidRPr="009F16AE">
        <w:rPr>
          <w:rStyle w:val="Emphasis"/>
        </w:rPr>
        <w:t xml:space="preserve"> as law, that the goal of </w:t>
      </w:r>
      <w:r w:rsidRPr="00675E60">
        <w:rPr>
          <w:rStyle w:val="Emphasis"/>
          <w:highlight w:val="green"/>
        </w:rPr>
        <w:t>peace will</w:t>
      </w:r>
      <w:r w:rsidRPr="009F16AE">
        <w:rPr>
          <w:rStyle w:val="Emphasis"/>
        </w:rPr>
        <w:t xml:space="preserve"> </w:t>
      </w:r>
      <w:r w:rsidRPr="00675E60">
        <w:rPr>
          <w:rStyle w:val="Emphasis"/>
          <w:highlight w:val="green"/>
        </w:rPr>
        <w:t>be achieved.</w:t>
      </w:r>
      <w:r w:rsidRPr="00675E60">
        <w:rPr>
          <w:rStyle w:val="Emphasis"/>
        </w:rPr>
        <w:t xml:space="preserve"> Consequently, </w:t>
      </w:r>
      <w:r w:rsidRPr="00EC735E">
        <w:rPr>
          <w:rStyle w:val="Emphasis"/>
        </w:rPr>
        <w:t xml:space="preserve">Hobbes' sovereign is absolute, individual [people] men retaining only the right to disobey the sovereign if [it] he threatens their </w:t>
      </w:r>
      <w:r w:rsidRPr="00675E60">
        <w:rPr>
          <w:rStyle w:val="Emphasis"/>
          <w:highlight w:val="green"/>
        </w:rPr>
        <w:t>self-preservation</w:t>
      </w:r>
      <w:r w:rsidRPr="00675E60">
        <w:rPr>
          <w:rStyle w:val="Emphasis"/>
        </w:rPr>
        <w:t xml:space="preserve">; self-preservation </w:t>
      </w:r>
      <w:r w:rsidRPr="0079431F">
        <w:rPr>
          <w:rStyle w:val="Emphasis"/>
          <w:highlight w:val="green"/>
        </w:rPr>
        <w:t>is</w:t>
      </w:r>
      <w:r w:rsidRPr="00EC735E">
        <w:rPr>
          <w:rStyle w:val="Emphasis"/>
          <w:highlight w:val="green"/>
        </w:rPr>
        <w:t>,</w:t>
      </w:r>
      <w:r w:rsidRPr="00675E60">
        <w:rPr>
          <w:rStyle w:val="Emphasis"/>
        </w:rPr>
        <w:t xml:space="preserve"> in the final analysis, </w:t>
      </w:r>
      <w:r w:rsidRPr="00675E60">
        <w:rPr>
          <w:rStyle w:val="Emphasis"/>
          <w:highlight w:val="green"/>
        </w:rPr>
        <w:t>the</w:t>
      </w:r>
      <w:r w:rsidRPr="00675E60">
        <w:rPr>
          <w:rStyle w:val="Emphasis"/>
        </w:rPr>
        <w:t xml:space="preserve"> very </w:t>
      </w:r>
      <w:r w:rsidRPr="00675E60">
        <w:rPr>
          <w:rStyle w:val="Emphasis"/>
          <w:highlight w:val="green"/>
        </w:rPr>
        <w:t>motivation which impels [people]</w:t>
      </w:r>
      <w:r>
        <w:rPr>
          <w:rStyle w:val="Emphasis"/>
        </w:rPr>
        <w:t xml:space="preserve"> </w:t>
      </w:r>
      <w:r w:rsidRPr="00675E60">
        <w:rPr>
          <w:rStyle w:val="Emphasis"/>
        </w:rPr>
        <w:t xml:space="preserve">men </w:t>
      </w:r>
      <w:r w:rsidRPr="00675E60">
        <w:rPr>
          <w:rStyle w:val="Emphasis"/>
          <w:highlight w:val="green"/>
        </w:rPr>
        <w:t>to form a commonwealth and cannot</w:t>
      </w:r>
      <w:r w:rsidRPr="00675E60">
        <w:rPr>
          <w:rStyle w:val="Emphasis"/>
        </w:rPr>
        <w:t xml:space="preserve">, therefore, </w:t>
      </w:r>
      <w:r w:rsidRPr="00675E60">
        <w:rPr>
          <w:rStyle w:val="Emphasis"/>
          <w:highlight w:val="green"/>
        </w:rPr>
        <w:t>be alienated</w:t>
      </w:r>
      <w:r w:rsidRPr="00675E60">
        <w:rPr>
          <w:rStyle w:val="Emphasis"/>
        </w:rPr>
        <w:t>.</w:t>
      </w:r>
      <w:r w:rsidRPr="002D7375">
        <w:rPr>
          <w:sz w:val="16"/>
        </w:rPr>
        <w:t xml:space="preserve"> For Hobbes, then, as Michael Oakeshott (1946: xvi) has observed, civil society offers the removal of some of the circumstances that, if they are not removed, must frustrate Felicity. It is a negative gift, merely making not impossible that which is desirable. Here in civil society is neither fulfillment nor wisdom to discern fulfillment, but peace, a Pax Romana, a tranquilitas.</w:t>
      </w:r>
    </w:p>
    <w:p w14:paraId="1CD35FFE" w14:textId="7B9BDDDF" w:rsidR="004B4F84" w:rsidRDefault="004B4F84" w:rsidP="004B4F84">
      <w:pPr>
        <w:pStyle w:val="Heading4"/>
        <w:spacing w:line="276" w:lineRule="auto"/>
        <w:rPr>
          <w:rFonts w:asciiTheme="minorHAnsi" w:hAnsiTheme="minorHAnsi" w:cstheme="minorHAnsi"/>
        </w:rPr>
      </w:pPr>
      <w:r w:rsidRPr="00405F10">
        <w:rPr>
          <w:rFonts w:asciiTheme="minorHAnsi" w:hAnsiTheme="minorHAnsi" w:cstheme="minorHAnsi"/>
        </w:rPr>
        <w:t xml:space="preserve">Thus, the standard is </w:t>
      </w:r>
      <w:r w:rsidRPr="00171838">
        <w:rPr>
          <w:rFonts w:asciiTheme="minorHAnsi" w:hAnsiTheme="minorHAnsi" w:cstheme="minorHAnsi"/>
          <w:i/>
          <w:iCs w:val="0"/>
          <w:u w:val="single"/>
        </w:rPr>
        <w:t>consistency with absolute sovereignty</w:t>
      </w:r>
      <w:r>
        <w:rPr>
          <w:rFonts w:asciiTheme="minorHAnsi" w:hAnsiTheme="minorHAnsi" w:cstheme="minorHAnsi"/>
        </w:rPr>
        <w:t>.</w:t>
      </w:r>
    </w:p>
    <w:p w14:paraId="72312E8D" w14:textId="77777777" w:rsidR="005E4BB8" w:rsidRDefault="00EA6737" w:rsidP="00EA6737">
      <w:pPr>
        <w:pStyle w:val="Heading4"/>
        <w:spacing w:line="276" w:lineRule="auto"/>
      </w:pPr>
      <w:r>
        <w:t xml:space="preserve">Impact Calc – </w:t>
      </w:r>
    </w:p>
    <w:p w14:paraId="629F653E" w14:textId="64AE35CF" w:rsidR="00EA6737" w:rsidRPr="0002095E" w:rsidRDefault="005E4BB8" w:rsidP="00EA6737">
      <w:pPr>
        <w:pStyle w:val="Heading4"/>
        <w:spacing w:line="276" w:lineRule="auto"/>
        <w:rPr>
          <w:rFonts w:asciiTheme="minorHAnsi" w:hAnsiTheme="minorHAnsi" w:cstheme="minorHAnsi"/>
        </w:rPr>
      </w:pPr>
      <w:r>
        <w:t xml:space="preserve">1] </w:t>
      </w:r>
      <w:r w:rsidR="00EA6737" w:rsidRPr="00405F10">
        <w:rPr>
          <w:rFonts w:asciiTheme="minorHAnsi" w:hAnsiTheme="minorHAnsi" w:cstheme="minorHAnsi"/>
        </w:rPr>
        <w:t xml:space="preserve">its procedural </w:t>
      </w:r>
      <w:r w:rsidR="00EA6737">
        <w:rPr>
          <w:rFonts w:asciiTheme="minorHAnsi" w:hAnsiTheme="minorHAnsi" w:cstheme="minorHAnsi"/>
        </w:rPr>
        <w:t xml:space="preserve">– we </w:t>
      </w:r>
      <w:r w:rsidR="00EA6737" w:rsidRPr="00595C70">
        <w:rPr>
          <w:rFonts w:asciiTheme="minorHAnsi" w:hAnsiTheme="minorHAnsi" w:cstheme="minorHAnsi"/>
          <w:u w:val="single"/>
        </w:rPr>
        <w:t>embody</w:t>
      </w:r>
      <w:r w:rsidR="00EA6737">
        <w:rPr>
          <w:rFonts w:asciiTheme="minorHAnsi" w:hAnsiTheme="minorHAnsi" w:cstheme="minorHAnsi"/>
        </w:rPr>
        <w:t xml:space="preserve"> the</w:t>
      </w:r>
      <w:r w:rsidR="00EA6737">
        <w:rPr>
          <w:rFonts w:cs="Calibri"/>
        </w:rPr>
        <w:t xml:space="preserve"> position of the sovereign</w:t>
      </w:r>
      <w:r w:rsidR="00EA6737" w:rsidRPr="000635C0">
        <w:rPr>
          <w:rFonts w:cs="Calibri"/>
        </w:rPr>
        <w:t xml:space="preserve"> and </w:t>
      </w:r>
      <w:r w:rsidR="00EA6737">
        <w:rPr>
          <w:rFonts w:cs="Calibri"/>
        </w:rPr>
        <w:t>use its decision-making procedure</w:t>
      </w:r>
      <w:r w:rsidR="00EA6737">
        <w:rPr>
          <w:rFonts w:asciiTheme="minorHAnsi" w:hAnsiTheme="minorHAnsi" w:cstheme="minorHAnsi"/>
        </w:rPr>
        <w:t xml:space="preserve"> – to clarify, consequences are a sequencing question. </w:t>
      </w:r>
    </w:p>
    <w:p w14:paraId="17FBDAAF" w14:textId="2C86D89E" w:rsidR="00EA6737" w:rsidRDefault="00F80FAC" w:rsidP="00EA6737">
      <w:pPr>
        <w:pStyle w:val="Heading4"/>
      </w:pPr>
      <w:r>
        <w:t>2</w:t>
      </w:r>
      <w:r w:rsidR="00EA6737">
        <w:t>] Intentions First – a] sovereignty is formed when individuals cede their intrinsic rights to the sovereign, not some consequence or historical condition b] i</w:t>
      </w:r>
      <w:r w:rsidR="00EA6737" w:rsidRPr="00286CC1">
        <w:t>ntent is the only part of the action internal to the subject, so it’s the only thing we can be held ethically responsible for</w:t>
      </w:r>
      <w:r w:rsidR="00EA6737">
        <w:t xml:space="preserve"> under egoism </w:t>
      </w:r>
    </w:p>
    <w:p w14:paraId="2B17C362" w14:textId="69432D1B" w:rsidR="0078643B" w:rsidRDefault="0078643B" w:rsidP="0078643B">
      <w:pPr>
        <w:pStyle w:val="Heading4"/>
      </w:pPr>
      <w:r>
        <w:t xml:space="preserve">Prefer Additionally – </w:t>
      </w:r>
    </w:p>
    <w:p w14:paraId="46BF0FA0" w14:textId="77777777" w:rsidR="0078643B" w:rsidRPr="00100002" w:rsidRDefault="0078643B" w:rsidP="0078643B">
      <w:pPr>
        <w:pStyle w:val="Heading4"/>
      </w:pPr>
      <w:r>
        <w:t xml:space="preserve">1] Performativity </w:t>
      </w:r>
      <w:r w:rsidRPr="00100002">
        <w:t xml:space="preserve">– the reason rounds have a winner and loser is because of the judge’s </w:t>
      </w:r>
      <w:r>
        <w:t xml:space="preserve">sovereign </w:t>
      </w:r>
      <w:r w:rsidRPr="00100002">
        <w:t>power to reconcile argumentative clash. Every framework collapse because they all require argumentative evaluation that is our framework.</w:t>
      </w:r>
    </w:p>
    <w:p w14:paraId="00FE36A7" w14:textId="17A844F4" w:rsidR="0078643B" w:rsidRDefault="0078643B" w:rsidP="0078643B">
      <w:pPr>
        <w:pStyle w:val="Heading4"/>
      </w:pPr>
      <w:r>
        <w:t>2</w:t>
      </w:r>
      <w:r>
        <w:t xml:space="preserve">] </w:t>
      </w:r>
      <w:r w:rsidRPr="00100002">
        <w:t xml:space="preserve">Rule Following – agents formulate an arbitrary or unique understanding of rules and it becomes impossible to verify </w:t>
      </w:r>
      <w:r>
        <w:t xml:space="preserve">falsity </w:t>
      </w:r>
      <w:r w:rsidRPr="00100002">
        <w:t>since they perceive it as</w:t>
      </w:r>
      <w:r>
        <w:t xml:space="preserve"> legitimate. Only the sovereign solves because it is the absolute mediator of truth and conflict. </w:t>
      </w:r>
    </w:p>
    <w:p w14:paraId="33834B08" w14:textId="2D69FC9D" w:rsidR="0078643B" w:rsidRDefault="0078643B" w:rsidP="0078643B">
      <w:pPr>
        <w:pStyle w:val="Heading4"/>
      </w:pPr>
      <w:r>
        <w:t>3</w:t>
      </w:r>
      <w:r>
        <w:t>] Infinite Regress – other theories</w:t>
      </w:r>
      <w:r w:rsidRPr="000D7EB3">
        <w:t xml:space="preserve"> fail because individuals question why they follow them, but individuals consent to the state </w:t>
      </w:r>
      <w:r>
        <w:t xml:space="preserve">by engaging in the social contract. </w:t>
      </w:r>
    </w:p>
    <w:p w14:paraId="4EE24BBF" w14:textId="560CE0CF" w:rsidR="0078643B" w:rsidRDefault="0078643B" w:rsidP="0078643B">
      <w:pPr>
        <w:pStyle w:val="Heading4"/>
      </w:pPr>
      <w:r>
        <w:t>4</w:t>
      </w:r>
      <w:r>
        <w:t xml:space="preserve">] </w:t>
      </w:r>
      <w:r w:rsidRPr="000D7EB3">
        <w:t>Constitutivism</w:t>
      </w:r>
      <w:r>
        <w:t xml:space="preserve"> </w:t>
      </w:r>
      <w:r w:rsidRPr="000D7EB3">
        <w:t>–</w:t>
      </w:r>
      <w:r>
        <w:t xml:space="preserve"> </w:t>
      </w:r>
      <w:r w:rsidRPr="000D7EB3">
        <w:t>obligations differ based on the nature of agency</w:t>
      </w:r>
      <w:r>
        <w:t xml:space="preserve"> –</w:t>
      </w:r>
      <w:r w:rsidRPr="000D7EB3">
        <w:t xml:space="preserve"> a janitor has different obligations than teachers</w:t>
      </w:r>
      <w:r>
        <w:t xml:space="preserve"> – proves</w:t>
      </w:r>
      <w:r w:rsidRPr="000D7EB3">
        <w:t xml:space="preserve"> the state has unique obligations that might be inconsistent with morality in general. </w:t>
      </w:r>
    </w:p>
    <w:p w14:paraId="51265606" w14:textId="78E35F3C" w:rsidR="0078643B" w:rsidRDefault="0078643B" w:rsidP="00075D36">
      <w:pPr>
        <w:pStyle w:val="Heading4"/>
      </w:pPr>
      <w:r>
        <w:t>5</w:t>
      </w:r>
      <w:r>
        <w:t xml:space="preserve">] Solves Skep – the sovereign motivates each individual to abide by ethics and laws so they can’t opt out due to constant questioning. </w:t>
      </w:r>
      <w:r w:rsidR="00EA02C2">
        <w:t xml:space="preserve">Especially true in debate – the judge still votes correctly even if skep was read. </w:t>
      </w:r>
    </w:p>
    <w:p w14:paraId="5C775FB6" w14:textId="01EEE2AC" w:rsidR="001813D1" w:rsidRDefault="001813D1" w:rsidP="001813D1">
      <w:pPr>
        <w:pStyle w:val="Heading4"/>
      </w:pPr>
      <w:r>
        <w:t xml:space="preserve">6] ASpec – </w:t>
      </w:r>
    </w:p>
    <w:p w14:paraId="2E938A25" w14:textId="53869DDC" w:rsidR="00E47E4F" w:rsidRDefault="00652F14" w:rsidP="00E47E4F">
      <w:pPr>
        <w:pStyle w:val="Heading4"/>
      </w:pPr>
      <w:r>
        <w:t>a</w:t>
      </w:r>
      <w:r w:rsidR="00E47E4F">
        <w:t xml:space="preserve">] Starting Point – </w:t>
      </w:r>
    </w:p>
    <w:p w14:paraId="6D277BF7" w14:textId="60A325B1" w:rsidR="00E47E4F" w:rsidRDefault="00652F14" w:rsidP="00E47E4F">
      <w:pPr>
        <w:pStyle w:val="Heading4"/>
      </w:pPr>
      <w:r>
        <w:t>b</w:t>
      </w:r>
      <w:r w:rsidR="00E47E4F">
        <w:t xml:space="preserve">] Unification – </w:t>
      </w:r>
    </w:p>
    <w:p w14:paraId="1ECB9A5C" w14:textId="41957AE2" w:rsidR="00E47E4F" w:rsidRDefault="00652F14" w:rsidP="00E47E4F">
      <w:pPr>
        <w:pStyle w:val="Heading4"/>
      </w:pPr>
      <w:r>
        <w:t>c</w:t>
      </w:r>
      <w:r w:rsidR="00E47E4F">
        <w:t xml:space="preserve">] Side Constraint – </w:t>
      </w:r>
    </w:p>
    <w:p w14:paraId="447A9ADB" w14:textId="6D7F4A88" w:rsidR="00E47E4F" w:rsidRDefault="00652F14" w:rsidP="00E47E4F">
      <w:pPr>
        <w:pStyle w:val="Heading4"/>
      </w:pPr>
      <w:r>
        <w:t>d</w:t>
      </w:r>
      <w:r w:rsidR="00E47E4F">
        <w:t xml:space="preserve">] Different Sovereigns – </w:t>
      </w:r>
    </w:p>
    <w:p w14:paraId="0F4E65B5" w14:textId="3C87136F" w:rsidR="00C238D8" w:rsidRDefault="00C238D8" w:rsidP="00C238D8">
      <w:pPr>
        <w:pStyle w:val="Heading3"/>
      </w:pPr>
      <w:r>
        <w:t>Affirm</w:t>
      </w:r>
    </w:p>
    <w:p w14:paraId="4134D4B5" w14:textId="77777777" w:rsidR="00C238D8" w:rsidRDefault="00C238D8" w:rsidP="00C238D8">
      <w:pPr>
        <w:pStyle w:val="Heading4"/>
      </w:pPr>
      <w:r>
        <w:t xml:space="preserve">1] The sovereign has the obligation to </w:t>
      </w:r>
      <w:r w:rsidRPr="00F60720">
        <w:rPr>
          <w:u w:val="single"/>
        </w:rPr>
        <w:t>waive</w:t>
      </w:r>
      <w:r>
        <w:t xml:space="preserve"> intellectual property rights under threat of a </w:t>
      </w:r>
      <w:r w:rsidRPr="000A23CE">
        <w:rPr>
          <w:u w:val="single"/>
        </w:rPr>
        <w:t>clear</w:t>
      </w:r>
      <w:r>
        <w:t xml:space="preserve"> and </w:t>
      </w:r>
      <w:r w:rsidRPr="000A23CE">
        <w:rPr>
          <w:u w:val="single"/>
        </w:rPr>
        <w:t>present</w:t>
      </w:r>
      <w:r>
        <w:t xml:space="preserve"> danger – that means </w:t>
      </w:r>
      <w:r w:rsidRPr="000A23CE">
        <w:rPr>
          <w:u w:val="single"/>
        </w:rPr>
        <w:t>public health</w:t>
      </w:r>
      <w:r>
        <w:t xml:space="preserve"> disasters. </w:t>
      </w:r>
    </w:p>
    <w:p w14:paraId="22D0EF82" w14:textId="77777777" w:rsidR="00C238D8" w:rsidRPr="00D749AD" w:rsidRDefault="00C238D8" w:rsidP="00C238D8">
      <w:r w:rsidRPr="001670FD">
        <w:rPr>
          <w:rStyle w:val="Style13ptBold"/>
        </w:rPr>
        <w:t>Ashcroft 05</w:t>
      </w:r>
      <w:r>
        <w:t xml:space="preserve"> [Richard E</w:t>
      </w:r>
      <w:r w:rsidRPr="00F01FBD">
        <w:t>. Ashcroft (MA, PhD Reader in Biomedical Ethics in the Department of Primary Health Care and General Practice at Imperial College London). “Access to essential medicines: a Hobbesian social contract approach”. Dev World Bioeth. 2005 May;5(2):121-41. </w:t>
      </w:r>
      <w:r>
        <w:t xml:space="preserve">Accessed 7/31/2021. </w:t>
      </w:r>
      <w:hyperlink r:id="rId9" w:history="1">
        <w:r w:rsidRPr="00500FE9">
          <w:rPr>
            <w:rStyle w:val="Hyperlink"/>
          </w:rPr>
          <w:t>https://pubmed.ncbi.nlm.nih.gov/15842722/</w:t>
        </w:r>
      </w:hyperlink>
      <w:r w:rsidRPr="00F01FBD">
        <w:t xml:space="preserve"> //</w:t>
      </w:r>
      <w:r>
        <w:t>Xu]</w:t>
      </w:r>
    </w:p>
    <w:p w14:paraId="44811A34" w14:textId="77777777" w:rsidR="00C238D8" w:rsidRDefault="00C238D8" w:rsidP="00C238D8">
      <w:pPr>
        <w:rPr>
          <w:rStyle w:val="Emphasis"/>
        </w:rPr>
      </w:pPr>
      <w:r w:rsidRPr="005857DA">
        <w:rPr>
          <w:rStyle w:val="Emphasis"/>
          <w:highlight w:val="green"/>
        </w:rPr>
        <w:t>The</w:t>
      </w:r>
      <w:r w:rsidRPr="005857DA">
        <w:rPr>
          <w:rStyle w:val="Emphasis"/>
        </w:rPr>
        <w:t xml:space="preserve"> primary </w:t>
      </w:r>
      <w:r w:rsidRPr="005857DA">
        <w:rPr>
          <w:rStyle w:val="Emphasis"/>
          <w:highlight w:val="green"/>
        </w:rPr>
        <w:t>function of the sovereig</w:t>
      </w:r>
      <w:r w:rsidRPr="005857DA">
        <w:rPr>
          <w:rStyle w:val="Emphasis"/>
        </w:rPr>
        <w:t xml:space="preserve">n state </w:t>
      </w:r>
      <w:r w:rsidRPr="005857DA">
        <w:rPr>
          <w:rStyle w:val="Emphasis"/>
          <w:highlight w:val="green"/>
        </w:rPr>
        <w:t>is</w:t>
      </w:r>
      <w:r w:rsidRPr="005857DA">
        <w:rPr>
          <w:rStyle w:val="Emphasis"/>
        </w:rPr>
        <w:t xml:space="preserve"> thus </w:t>
      </w:r>
      <w:r w:rsidRPr="005857DA">
        <w:rPr>
          <w:rStyle w:val="Emphasis"/>
          <w:highlight w:val="green"/>
        </w:rPr>
        <w:t>to preserve</w:t>
      </w:r>
      <w:r w:rsidRPr="005857DA">
        <w:rPr>
          <w:rStyle w:val="Emphasis"/>
        </w:rPr>
        <w:t xml:space="preserve"> its </w:t>
      </w:r>
      <w:r w:rsidRPr="005857DA">
        <w:rPr>
          <w:rStyle w:val="Emphasis"/>
          <w:highlight w:val="green"/>
        </w:rPr>
        <w:t>citizens from the state of</w:t>
      </w:r>
      <w:r w:rsidRPr="005857DA">
        <w:rPr>
          <w:rStyle w:val="Emphasis"/>
        </w:rPr>
        <w:t xml:space="preserve"> Hobbesian </w:t>
      </w:r>
      <w:r w:rsidRPr="005857DA">
        <w:rPr>
          <w:rStyle w:val="Emphasis"/>
          <w:highlight w:val="green"/>
        </w:rPr>
        <w:t>war</w:t>
      </w:r>
      <w:r w:rsidRPr="005857DA">
        <w:rPr>
          <w:rStyle w:val="Emphasis"/>
        </w:rPr>
        <w:t>, in order that the citizens may flourish.</w:t>
      </w:r>
      <w:r w:rsidRPr="005857DA">
        <w:rPr>
          <w:sz w:val="16"/>
        </w:rPr>
        <w:t xml:space="preserve"> Part of the means states devise to protect their citizens from Hobbesian war is the creation of private property rights in order to protect personal interests and stimulate trade. However, the creation of such rights is instrumental to the prevention of Hobbesian war, rather than fundamental. </w:t>
      </w:r>
      <w:r w:rsidRPr="005857DA">
        <w:rPr>
          <w:rStyle w:val="Emphasis"/>
        </w:rPr>
        <w:t xml:space="preserve">Hence in a situation in </w:t>
      </w:r>
      <w:r w:rsidRPr="005857DA">
        <w:rPr>
          <w:rStyle w:val="Emphasis"/>
          <w:highlight w:val="green"/>
        </w:rPr>
        <w:t xml:space="preserve">which there </w:t>
      </w:r>
      <w:r w:rsidRPr="00D473DF">
        <w:rPr>
          <w:rStyle w:val="Emphasis"/>
          <w:highlight w:val="green"/>
        </w:rPr>
        <w:t>is a clear an</w:t>
      </w:r>
      <w:r w:rsidRPr="005857DA">
        <w:rPr>
          <w:rStyle w:val="Emphasis"/>
          <w:highlight w:val="green"/>
        </w:rPr>
        <w:t>d present danger</w:t>
      </w:r>
      <w:r w:rsidRPr="005857DA">
        <w:rPr>
          <w:rStyle w:val="Emphasis"/>
        </w:rPr>
        <w:t xml:space="preserve"> of a state of Hobbesian war – say, </w:t>
      </w:r>
      <w:r w:rsidRPr="005857DA">
        <w:rPr>
          <w:rStyle w:val="Emphasis"/>
          <w:highlight w:val="green"/>
        </w:rPr>
        <w:t>because of</w:t>
      </w:r>
      <w:r w:rsidRPr="005857DA">
        <w:rPr>
          <w:rStyle w:val="Emphasis"/>
        </w:rPr>
        <w:t xml:space="preserve"> an imminent or actual </w:t>
      </w:r>
      <w:r w:rsidRPr="005857DA">
        <w:rPr>
          <w:rStyle w:val="Emphasis"/>
          <w:highlight w:val="green"/>
        </w:rPr>
        <w:t>public health disaster</w:t>
      </w:r>
      <w:r w:rsidRPr="005857DA">
        <w:rPr>
          <w:rStyle w:val="Emphasis"/>
        </w:rPr>
        <w:t xml:space="preserve"> – or indeed in a situation of Hobbesian war, sovereign </w:t>
      </w:r>
      <w:r w:rsidRPr="005857DA">
        <w:rPr>
          <w:rStyle w:val="Emphasis"/>
          <w:highlight w:val="green"/>
        </w:rPr>
        <w:t>states have an obligation to</w:t>
      </w:r>
      <w:r w:rsidRPr="005857DA">
        <w:rPr>
          <w:rStyle w:val="Emphasis"/>
        </w:rPr>
        <w:t xml:space="preserve"> do whatever is necessary to avert or end this situation. This can include </w:t>
      </w:r>
      <w:r w:rsidRPr="005857DA">
        <w:rPr>
          <w:rStyle w:val="Emphasis"/>
          <w:highlight w:val="green"/>
        </w:rPr>
        <w:t>overrid</w:t>
      </w:r>
      <w:r w:rsidRPr="005857DA">
        <w:rPr>
          <w:rStyle w:val="Emphasis"/>
        </w:rPr>
        <w:t xml:space="preserve">ing previously granted </w:t>
      </w:r>
      <w:r w:rsidRPr="005857DA">
        <w:rPr>
          <w:rStyle w:val="Emphasis"/>
          <w:highlight w:val="green"/>
        </w:rPr>
        <w:t>property rights</w:t>
      </w:r>
      <w:r w:rsidRPr="005857DA">
        <w:rPr>
          <w:rStyle w:val="Emphasis"/>
        </w:rPr>
        <w:t>.</w:t>
      </w:r>
      <w:r w:rsidRPr="005857DA">
        <w:rPr>
          <w:sz w:val="16"/>
        </w:rPr>
        <w:t xml:space="preserve"> The tests of whether it would be legitimate to do so would be whether this was proportionate to the threat of Hobbesian war, whether there were alternatives within the legal system which would achieve the same end, and whether resort to this power would alleviate the present threat without making Hobbesian war more likely in future. The latter test is important. If alienating property were seen fatally to undermine private trust in the institutions of property, then this would also present a clear and present danger of Hobbesian war.29 In Hobbes, states act through the law, while being above it. Nonetheless, there is a powerful prudential interest in keeping to legal means of action rather than simply acting at whim and will, since the chief role of the state is to create conditions of stability and trust between citizens and between citizen and the (representatives of the) state. </w:t>
      </w:r>
      <w:r w:rsidRPr="005857DA">
        <w:rPr>
          <w:rStyle w:val="Emphasis"/>
        </w:rPr>
        <w:t xml:space="preserve">Yet </w:t>
      </w:r>
      <w:r w:rsidRPr="005857DA">
        <w:rPr>
          <w:rStyle w:val="Emphasis"/>
          <w:highlight w:val="green"/>
        </w:rPr>
        <w:t>what gives the law</w:t>
      </w:r>
      <w:r w:rsidRPr="005857DA">
        <w:rPr>
          <w:rStyle w:val="Emphasis"/>
        </w:rPr>
        <w:t xml:space="preserve"> its persuasive </w:t>
      </w:r>
      <w:r w:rsidRPr="005857DA">
        <w:rPr>
          <w:rStyle w:val="Emphasis"/>
          <w:highlight w:val="green"/>
        </w:rPr>
        <w:t>force</w:t>
      </w:r>
      <w:r w:rsidRPr="005857DA">
        <w:rPr>
          <w:rStyle w:val="Emphasis"/>
        </w:rPr>
        <w:t xml:space="preserve">, in Hobbes, </w:t>
      </w:r>
      <w:r w:rsidRPr="005857DA">
        <w:rPr>
          <w:rStyle w:val="Emphasis"/>
          <w:highlight w:val="green"/>
        </w:rPr>
        <w:t>is</w:t>
      </w:r>
      <w:r w:rsidRPr="005857DA">
        <w:rPr>
          <w:rStyle w:val="Emphasis"/>
        </w:rPr>
        <w:t xml:space="preserve"> the combination of the actual </w:t>
      </w:r>
      <w:r w:rsidRPr="005857DA">
        <w:rPr>
          <w:rStyle w:val="Emphasis"/>
          <w:highlight w:val="green"/>
        </w:rPr>
        <w:t>monopoly of</w:t>
      </w:r>
      <w:r w:rsidRPr="005857DA">
        <w:rPr>
          <w:rStyle w:val="Emphasis"/>
        </w:rPr>
        <w:t xml:space="preserve"> legislative and military </w:t>
      </w:r>
      <w:r w:rsidRPr="005857DA">
        <w:rPr>
          <w:rStyle w:val="Emphasis"/>
          <w:highlight w:val="green"/>
        </w:rPr>
        <w:t>authority</w:t>
      </w:r>
      <w:r w:rsidRPr="005857DA">
        <w:rPr>
          <w:rStyle w:val="Emphasis"/>
        </w:rPr>
        <w:t xml:space="preserve">, and the foundation of this in the contractually constructed function of preserving the ‘common weal’. Hence states retain the power to make and enforce laws, </w:t>
      </w:r>
      <w:r w:rsidRPr="005857DA">
        <w:rPr>
          <w:rStyle w:val="Emphasis"/>
          <w:highlight w:val="green"/>
        </w:rPr>
        <w:t>and to act, in emergencies,</w:t>
      </w:r>
      <w:r w:rsidRPr="005857DA">
        <w:rPr>
          <w:rStyle w:val="Emphasis"/>
        </w:rPr>
        <w:t xml:space="preserve"> using sovereign power </w:t>
      </w:r>
      <w:r w:rsidRPr="005857DA">
        <w:rPr>
          <w:rStyle w:val="Emphasis"/>
          <w:highlight w:val="green"/>
        </w:rPr>
        <w:t>beyond the law</w:t>
      </w:r>
      <w:r w:rsidRPr="005857DA">
        <w:rPr>
          <w:rStyle w:val="Emphasis"/>
        </w:rPr>
        <w:t>.</w:t>
      </w:r>
      <w:r w:rsidRPr="005857DA">
        <w:rPr>
          <w:sz w:val="16"/>
        </w:rPr>
        <w:t xml:space="preserve"> That they retain this power is the most powerful incentive for citizens – and corporations and other institutions – to act in the light of the fact that if their practice endangers the common weal, there is an ultimate sanction over them. Hobbes has little to say about intellectual property, although royal grants of letters patent predated him, through which the sovereign could grant a monopoly to an individual or a corporation. Leviathan mentions monopolies in two places, both times critically.30 Hobbes argues that monopolies create artificially high prices, and allocate too much power to particular citizens or groups of citizen. Indeed, Hobbes specifically identifies ‘monopolies and abuses of publicans’ (by which he means public officials) as one ‘Of those things which weaken, or tend to the dissolution of a common-wealth’.31 His criticism here is not of the property right per se, but rather of the institution on monopoly, and behaviour of those with the power granted to make such institutions, either through private economic and personal muscle, or through sovereign grant of rights. </w:t>
      </w:r>
      <w:r w:rsidRPr="005857DA">
        <w:rPr>
          <w:rStyle w:val="Emphasis"/>
        </w:rPr>
        <w:t xml:space="preserve">Nonetheless, in Hobbes’s theory of property, </w:t>
      </w:r>
      <w:r w:rsidRPr="005857DA">
        <w:rPr>
          <w:rStyle w:val="Emphasis"/>
          <w:highlight w:val="green"/>
        </w:rPr>
        <w:t>property is nothing other than the</w:t>
      </w:r>
      <w:r w:rsidRPr="005857DA">
        <w:rPr>
          <w:rStyle w:val="Emphasis"/>
        </w:rPr>
        <w:t xml:space="preserve"> institution of property, the </w:t>
      </w:r>
      <w:r w:rsidRPr="005857DA">
        <w:rPr>
          <w:rStyle w:val="Emphasis"/>
          <w:highlight w:val="green"/>
        </w:rPr>
        <w:t>sovereign</w:t>
      </w:r>
      <w:r w:rsidRPr="005857DA">
        <w:rPr>
          <w:rStyle w:val="Emphasis"/>
        </w:rPr>
        <w:t xml:space="preserve"> grant, </w:t>
      </w:r>
      <w:r w:rsidRPr="005857DA">
        <w:rPr>
          <w:rStyle w:val="Emphasis"/>
          <w:highlight w:val="green"/>
        </w:rPr>
        <w:t>recognition</w:t>
      </w:r>
      <w:r w:rsidRPr="005857DA">
        <w:rPr>
          <w:rStyle w:val="Emphasis"/>
        </w:rPr>
        <w:t xml:space="preserve"> and enforcement </w:t>
      </w:r>
      <w:r w:rsidRPr="005857DA">
        <w:rPr>
          <w:rStyle w:val="Emphasis"/>
          <w:highlight w:val="green"/>
        </w:rPr>
        <w:t>of</w:t>
      </w:r>
      <w:r w:rsidRPr="005857DA">
        <w:rPr>
          <w:rStyle w:val="Emphasis"/>
        </w:rPr>
        <w:t xml:space="preserve"> the institution and of the </w:t>
      </w:r>
      <w:r w:rsidRPr="005857DA">
        <w:rPr>
          <w:rStyle w:val="Emphasis"/>
          <w:highlight w:val="green"/>
        </w:rPr>
        <w:t>rights</w:t>
      </w:r>
      <w:r w:rsidRPr="005857DA">
        <w:rPr>
          <w:rStyle w:val="Emphasis"/>
        </w:rPr>
        <w:t xml:space="preserve"> derived from it. So in a sense, Hobbes recognises </w:t>
      </w:r>
      <w:r w:rsidRPr="005857DA">
        <w:rPr>
          <w:rStyle w:val="Emphasis"/>
          <w:highlight w:val="green"/>
        </w:rPr>
        <w:t>no distinction between intellectual and real property</w:t>
      </w:r>
      <w:r w:rsidRPr="005857DA">
        <w:rPr>
          <w:rStyle w:val="Emphasis"/>
        </w:rPr>
        <w:t>.</w:t>
      </w:r>
    </w:p>
    <w:p w14:paraId="27D71DC6" w14:textId="77777777" w:rsidR="00C238D8" w:rsidRPr="00FD0095" w:rsidRDefault="00C238D8" w:rsidP="00C238D8">
      <w:pPr>
        <w:pStyle w:val="Heading4"/>
      </w:pPr>
      <w:r w:rsidRPr="00FD0095">
        <w:t>Don’t l</w:t>
      </w:r>
      <w:r>
        <w:t xml:space="preserve">et them go for extinction first – here’s the brightline for exceptional conditions that the sovereign can act on. </w:t>
      </w:r>
    </w:p>
    <w:p w14:paraId="029E0974" w14:textId="77777777" w:rsidR="00C238D8" w:rsidRPr="00682004" w:rsidRDefault="00C238D8" w:rsidP="00C238D8">
      <w:r w:rsidRPr="001670FD">
        <w:rPr>
          <w:rStyle w:val="Style13ptBold"/>
        </w:rPr>
        <w:t>Ashcroft 05</w:t>
      </w:r>
      <w:r>
        <w:t xml:space="preserve"> [Richard E</w:t>
      </w:r>
      <w:r w:rsidRPr="00F01FBD">
        <w:t>. Ashcroft (MA, PhD Reader in Biomedical Ethics in the Department of Primary Health Care and General Practice at Imperial College London). “Access to essential medicines: a Hobbesian social contract approach”. Dev World Bioeth. 2005 May;5(2):121-41. </w:t>
      </w:r>
      <w:r>
        <w:t xml:space="preserve">Accessed 7/31/2021. </w:t>
      </w:r>
      <w:hyperlink r:id="rId10" w:history="1">
        <w:r w:rsidRPr="00500FE9">
          <w:rPr>
            <w:rStyle w:val="Hyperlink"/>
          </w:rPr>
          <w:t>https://pubmed.ncbi.nlm.nih.gov/15842722/</w:t>
        </w:r>
      </w:hyperlink>
      <w:r w:rsidRPr="00F01FBD">
        <w:t xml:space="preserve"> //</w:t>
      </w:r>
      <w:r>
        <w:t>Xu]</w:t>
      </w:r>
    </w:p>
    <w:p w14:paraId="03DD566D" w14:textId="77777777" w:rsidR="00C238D8" w:rsidRPr="00D06C63" w:rsidRDefault="00C238D8" w:rsidP="00C238D8">
      <w:pPr>
        <w:rPr>
          <w:sz w:val="16"/>
        </w:rPr>
      </w:pPr>
      <w:r w:rsidRPr="003C343F">
        <w:rPr>
          <w:rStyle w:val="Emphasis"/>
        </w:rPr>
        <w:t xml:space="preserve">These questions of the </w:t>
      </w:r>
      <w:r w:rsidRPr="003C343F">
        <w:rPr>
          <w:rStyle w:val="Emphasis"/>
          <w:highlight w:val="green"/>
        </w:rPr>
        <w:t>scope of</w:t>
      </w:r>
      <w:r w:rsidRPr="003C343F">
        <w:rPr>
          <w:rStyle w:val="Emphasis"/>
        </w:rPr>
        <w:t xml:space="preserve"> the </w:t>
      </w:r>
      <w:r w:rsidRPr="003C343F">
        <w:rPr>
          <w:rStyle w:val="Emphasis"/>
          <w:highlight w:val="green"/>
        </w:rPr>
        <w:t>disaster</w:t>
      </w:r>
      <w:r w:rsidRPr="003C343F">
        <w:rPr>
          <w:rStyle w:val="Emphasis"/>
        </w:rPr>
        <w:t xml:space="preserve">, the </w:t>
      </w:r>
      <w:r w:rsidRPr="003C343F">
        <w:rPr>
          <w:rStyle w:val="Emphasis"/>
          <w:highlight w:val="green"/>
        </w:rPr>
        <w:t>measures</w:t>
      </w:r>
      <w:r w:rsidRPr="003C343F">
        <w:rPr>
          <w:rStyle w:val="Emphasis"/>
        </w:rPr>
        <w:t xml:space="preserve"> taken </w:t>
      </w:r>
      <w:r w:rsidRPr="003C343F">
        <w:rPr>
          <w:rStyle w:val="Emphasis"/>
          <w:highlight w:val="green"/>
        </w:rPr>
        <w:t>to respond</w:t>
      </w:r>
      <w:r w:rsidRPr="003C343F">
        <w:rPr>
          <w:rStyle w:val="Emphasis"/>
        </w:rPr>
        <w:t xml:space="preserve"> to it, </w:t>
      </w:r>
      <w:r w:rsidRPr="003C343F">
        <w:rPr>
          <w:rStyle w:val="Emphasis"/>
          <w:highlight w:val="green"/>
        </w:rPr>
        <w:t>and</w:t>
      </w:r>
      <w:r w:rsidRPr="003C343F">
        <w:rPr>
          <w:rStyle w:val="Emphasis"/>
        </w:rPr>
        <w:t xml:space="preserve"> the dangerous </w:t>
      </w:r>
      <w:r w:rsidRPr="003C343F">
        <w:rPr>
          <w:rStyle w:val="Emphasis"/>
          <w:highlight w:val="green"/>
        </w:rPr>
        <w:t>slippery slopes surrounding</w:t>
      </w:r>
      <w:r w:rsidRPr="003C343F">
        <w:rPr>
          <w:rStyle w:val="Emphasis"/>
        </w:rPr>
        <w:t xml:space="preserve"> the use of sovereign powers in </w:t>
      </w:r>
      <w:r w:rsidRPr="003C343F">
        <w:rPr>
          <w:rStyle w:val="Emphasis"/>
          <w:highlight w:val="green"/>
        </w:rPr>
        <w:t>‘exceptional’ conditions are</w:t>
      </w:r>
      <w:r w:rsidRPr="003C343F">
        <w:rPr>
          <w:rStyle w:val="Emphasis"/>
        </w:rPr>
        <w:t xml:space="preserve"> deeply </w:t>
      </w:r>
      <w:r w:rsidRPr="003C343F">
        <w:rPr>
          <w:rStyle w:val="Emphasis"/>
          <w:highlight w:val="green"/>
        </w:rPr>
        <w:t>troubling</w:t>
      </w:r>
      <w:r w:rsidRPr="003C343F">
        <w:rPr>
          <w:sz w:val="16"/>
        </w:rPr>
        <w:t xml:space="preserve"> – although arguably no more so than the prospect of societal dissolution under conditions of uncontrolled epidemic disease. It is not clear that there are resources within Hobbes to address these questions. However, I would argue that Hobbes does at least set out what is at stake far more clearly than other liberal (or quasi-liberal) philosophers. </w:t>
      </w:r>
      <w:r w:rsidRPr="003C343F">
        <w:rPr>
          <w:rStyle w:val="Emphasis"/>
          <w:highlight w:val="green"/>
        </w:rPr>
        <w:t>One Hobbesian clue is</w:t>
      </w:r>
      <w:r w:rsidRPr="003C343F">
        <w:rPr>
          <w:rStyle w:val="Emphasis"/>
        </w:rPr>
        <w:t xml:space="preserve"> that in considering what a state is for, </w:t>
      </w:r>
      <w:r w:rsidRPr="003C343F">
        <w:rPr>
          <w:sz w:val="16"/>
        </w:rPr>
        <w:t>we are forced to think through the whole range of interests we have in constructing a state over our heads.</w:t>
      </w:r>
      <w:r w:rsidRPr="003C343F">
        <w:rPr>
          <w:rStyle w:val="Emphasis"/>
        </w:rPr>
        <w:t xml:space="preserve"> In a sense this balances the demand </w:t>
      </w:r>
      <w:r w:rsidRPr="003C343F">
        <w:rPr>
          <w:rStyle w:val="Emphasis"/>
          <w:highlight w:val="green"/>
        </w:rPr>
        <w:t>to throw all non-state</w:t>
      </w:r>
      <w:r w:rsidRPr="003C343F">
        <w:rPr>
          <w:rStyle w:val="Emphasis"/>
        </w:rPr>
        <w:t xml:space="preserve"> civil institutions and legal </w:t>
      </w:r>
      <w:r w:rsidRPr="003C343F">
        <w:rPr>
          <w:rStyle w:val="Emphasis"/>
          <w:highlight w:val="green"/>
        </w:rPr>
        <w:t>processes out</w:t>
      </w:r>
      <w:r w:rsidRPr="003C343F">
        <w:rPr>
          <w:rStyle w:val="Emphasis"/>
        </w:rPr>
        <w:t xml:space="preserve"> in the name of the disaster.</w:t>
      </w:r>
      <w:r w:rsidRPr="003C343F">
        <w:rPr>
          <w:sz w:val="16"/>
        </w:rPr>
        <w:t xml:space="preserve"> We are obliged, </w:t>
      </w:r>
      <w:r w:rsidRPr="003C343F">
        <w:rPr>
          <w:rStyle w:val="Emphasis"/>
        </w:rPr>
        <w:t xml:space="preserve">so long </w:t>
      </w:r>
      <w:r w:rsidRPr="003C343F">
        <w:rPr>
          <w:rStyle w:val="Emphasis"/>
          <w:highlight w:val="green"/>
        </w:rPr>
        <w:t>as a state</w:t>
      </w:r>
      <w:r w:rsidRPr="003C343F">
        <w:rPr>
          <w:rStyle w:val="Emphasis"/>
        </w:rPr>
        <w:t xml:space="preserve"> legitimately </w:t>
      </w:r>
      <w:r w:rsidRPr="003C343F">
        <w:rPr>
          <w:rStyle w:val="Emphasis"/>
          <w:highlight w:val="green"/>
        </w:rPr>
        <w:t>exists</w:t>
      </w:r>
      <w:r w:rsidRPr="003C343F">
        <w:rPr>
          <w:rStyle w:val="Emphasis"/>
        </w:rPr>
        <w:t xml:space="preserve">, to </w:t>
      </w:r>
      <w:r w:rsidRPr="003C343F">
        <w:rPr>
          <w:rStyle w:val="Emphasis"/>
          <w:highlight w:val="green"/>
        </w:rPr>
        <w:t>offer</w:t>
      </w:r>
      <w:r w:rsidRPr="003C343F">
        <w:rPr>
          <w:rStyle w:val="Emphasis"/>
        </w:rPr>
        <w:t xml:space="preserve"> reasons for our </w:t>
      </w:r>
      <w:r w:rsidRPr="003C343F">
        <w:rPr>
          <w:rStyle w:val="Emphasis"/>
          <w:highlight w:val="green"/>
        </w:rPr>
        <w:t>policy choices</w:t>
      </w:r>
      <w:r w:rsidRPr="003C343F">
        <w:rPr>
          <w:rStyle w:val="Emphasis"/>
        </w:rPr>
        <w:t>, and to be accountable for those choices.</w:t>
      </w:r>
      <w:r w:rsidRPr="003C343F">
        <w:rPr>
          <w:sz w:val="16"/>
        </w:rPr>
        <w:t xml:space="preserve"> It may not be possible however, to set out analytically rigorous conditions for invoking the ‘emergency clauses’ in the constitution or international agreements.42</w:t>
      </w:r>
    </w:p>
    <w:p w14:paraId="5D493850" w14:textId="77777777" w:rsidR="00C238D8" w:rsidRDefault="00C238D8" w:rsidP="00C238D8">
      <w:pPr>
        <w:pStyle w:val="Heading4"/>
      </w:pPr>
      <w:r>
        <w:t xml:space="preserve">2] Absolute intellectual property rights are </w:t>
      </w:r>
      <w:r w:rsidRPr="00080D21">
        <w:rPr>
          <w:u w:val="single"/>
        </w:rPr>
        <w:t>incoherent</w:t>
      </w:r>
      <w:r>
        <w:t xml:space="preserve"> under absolute sovereignty. </w:t>
      </w:r>
    </w:p>
    <w:p w14:paraId="5D02460B" w14:textId="77777777" w:rsidR="00C238D8" w:rsidRPr="00B870A3" w:rsidRDefault="00C238D8" w:rsidP="00C238D8">
      <w:r w:rsidRPr="00F32B96">
        <w:rPr>
          <w:rStyle w:val="Style13ptBold"/>
        </w:rPr>
        <w:t>Lopata 73</w:t>
      </w:r>
      <w:r>
        <w:t xml:space="preserve"> [Brackets Original and for Gendered Language. Benjamin B. Lopata (</w:t>
      </w:r>
      <w:r w:rsidRPr="00CA0A20">
        <w:t xml:space="preserve">B.Phil </w:t>
      </w:r>
      <w:r>
        <w:t xml:space="preserve">from Balliol College, </w:t>
      </w:r>
      <w:r w:rsidRPr="00CA0A20">
        <w:t>Oxford</w:t>
      </w:r>
      <w:r>
        <w:t>).</w:t>
      </w:r>
      <w:r w:rsidRPr="00CA0A20">
        <w:t xml:space="preserve"> </w:t>
      </w:r>
      <w:r>
        <w:t xml:space="preserve">“Property Theory in Hobbes.” Political Theory, Vol. 1, No. 2 (May, 1973), pp. 203-218. Accessed 7/31/2021. </w:t>
      </w:r>
      <w:hyperlink r:id="rId11" w:anchor="metadata_info_tab_contents" w:history="1">
        <w:r w:rsidRPr="00500FE9">
          <w:rPr>
            <w:rStyle w:val="Hyperlink"/>
          </w:rPr>
          <w:t>https://www.jstor.org/stable/191194?seq=1#metadata_info_tab_contents</w:t>
        </w:r>
      </w:hyperlink>
      <w:r>
        <w:t xml:space="preserve"> //Xu]</w:t>
      </w:r>
    </w:p>
    <w:p w14:paraId="250162B7" w14:textId="25074CAE" w:rsidR="00C238D8" w:rsidRDefault="00C238D8" w:rsidP="00C238D8">
      <w:pPr>
        <w:rPr>
          <w:rStyle w:val="Emphasis"/>
        </w:rPr>
      </w:pPr>
      <w:r w:rsidRPr="00FE1E80">
        <w:rPr>
          <w:rStyle w:val="Emphasis"/>
          <w:highlight w:val="green"/>
        </w:rPr>
        <w:t>Hobbes makes the sovereign absolute and self-perpetuating</w:t>
      </w:r>
      <w:r w:rsidRPr="00FE1E80">
        <w:rPr>
          <w:rStyle w:val="Emphasis"/>
        </w:rPr>
        <w:t xml:space="preserve"> because he believes that it is only such a wide grant of power to the ruler that will enable him effectively to make and enforce law, </w:t>
      </w:r>
      <w:r w:rsidRPr="005B709E">
        <w:rPr>
          <w:sz w:val="16"/>
        </w:rPr>
        <w:t xml:space="preserve">thereby preventing a return to the state of nature in which life and security are so tenuous. </w:t>
      </w:r>
      <w:r w:rsidRPr="00FE1E80">
        <w:rPr>
          <w:rStyle w:val="Emphasis"/>
        </w:rPr>
        <w:t xml:space="preserve">Hobbes necessarily believes that </w:t>
      </w:r>
      <w:r w:rsidRPr="00FE1E80">
        <w:rPr>
          <w:rStyle w:val="Emphasis"/>
          <w:highlight w:val="green"/>
        </w:rPr>
        <w:t>it</w:t>
      </w:r>
      <w:r w:rsidRPr="00FE1E80">
        <w:rPr>
          <w:rStyle w:val="Emphasis"/>
        </w:rPr>
        <w:t xml:space="preserve"> is the sovereign who </w:t>
      </w:r>
      <w:r w:rsidRPr="00FE1E80">
        <w:rPr>
          <w:rStyle w:val="Emphasis"/>
          <w:highlight w:val="green"/>
        </w:rPr>
        <w:t>determines property rights</w:t>
      </w:r>
      <w:r w:rsidRPr="00FE1E80">
        <w:rPr>
          <w:rStyle w:val="Emphasis"/>
        </w:rPr>
        <w:t xml:space="preserve">, </w:t>
      </w:r>
      <w:r w:rsidRPr="005B709E">
        <w:rPr>
          <w:sz w:val="16"/>
        </w:rPr>
        <w:t>since, in the state of nature, men have the right to all things, a prime cause of strife and war. In what is perhaps Hobbes' definitive statement on property, he notes (Hobbes, 1958: 148)</w:t>
      </w:r>
      <w:r w:rsidRPr="0030358C">
        <w:rPr>
          <w:rStyle w:val="Emphasis"/>
        </w:rPr>
        <w:t xml:space="preserve"> that the sovereign </w:t>
      </w:r>
      <w:r w:rsidRPr="0030358C">
        <w:rPr>
          <w:rStyle w:val="Emphasis"/>
          <w:highlight w:val="green"/>
        </w:rPr>
        <w:t>possesses</w:t>
      </w:r>
      <w:r w:rsidRPr="0030358C">
        <w:rPr>
          <w:rStyle w:val="Emphasis"/>
        </w:rPr>
        <w:t xml:space="preserve"> </w:t>
      </w:r>
      <w:r w:rsidRPr="0030358C">
        <w:rPr>
          <w:rStyle w:val="Emphasis"/>
          <w:highlight w:val="green"/>
        </w:rPr>
        <w:t>the whole</w:t>
      </w:r>
      <w:r w:rsidRPr="0030358C">
        <w:rPr>
          <w:rStyle w:val="Emphasis"/>
        </w:rPr>
        <w:t xml:space="preserve"> power </w:t>
      </w:r>
      <w:r w:rsidRPr="0030358C">
        <w:rPr>
          <w:rStyle w:val="Emphasis"/>
          <w:highlight w:val="green"/>
        </w:rPr>
        <w:t>of</w:t>
      </w:r>
      <w:r w:rsidRPr="0030358C">
        <w:rPr>
          <w:rStyle w:val="Emphasis"/>
        </w:rPr>
        <w:t xml:space="preserve"> </w:t>
      </w:r>
      <w:r w:rsidRPr="0030358C">
        <w:rPr>
          <w:rStyle w:val="Emphasis"/>
          <w:highlight w:val="green"/>
        </w:rPr>
        <w:t>prescribing</w:t>
      </w:r>
      <w:r w:rsidRPr="0030358C">
        <w:rPr>
          <w:rStyle w:val="Emphasis"/>
        </w:rPr>
        <w:t xml:space="preserve"> the </w:t>
      </w:r>
      <w:r w:rsidRPr="0030358C">
        <w:rPr>
          <w:rStyle w:val="Emphasis"/>
          <w:highlight w:val="green"/>
        </w:rPr>
        <w:t>rules</w:t>
      </w:r>
      <w:r w:rsidRPr="0030358C">
        <w:rPr>
          <w:rStyle w:val="Emphasis"/>
        </w:rPr>
        <w:t xml:space="preserve"> whereby every man may know what goods he may enjoy and what actions he may do without being molested by any of his fellow subjects; </w:t>
      </w:r>
      <w:r w:rsidRPr="005B709E">
        <w:rPr>
          <w:sz w:val="16"/>
        </w:rPr>
        <w:t>and this is it men call propriety [sic].</w:t>
      </w:r>
      <w:r w:rsidRPr="0030358C">
        <w:rPr>
          <w:rStyle w:val="Emphasis"/>
        </w:rPr>
        <w:t xml:space="preserve"> </w:t>
      </w:r>
      <w:r w:rsidRPr="005B709E">
        <w:rPr>
          <w:sz w:val="16"/>
        </w:rPr>
        <w:t xml:space="preserve">For before constitution of sovereign power, as has already been shown, all men had a right to all things, which necessarily causes war; and therefore this propriety, being necessary to peace and depending on sovereign power, is the act of that power in order to the public peace [sicl. These rules of propriety. or meum and tuum, and of good, evil, lawful, and unlawful in the actions of subjects, are the civil law. The vital fact, for Hobbes, is that the state of nature is a condition in which no property rights exist; since Schlatter (1951: 140) observes, "All men have a right to everything, it is impossible to conceive of this political authority as protecting men's natural rights to property." The evidence considered points to the realization that, unlike the classical liberal, who views the state as protecting natural rights to private property, </w:t>
      </w:r>
      <w:r w:rsidRPr="005B709E">
        <w:rPr>
          <w:rStyle w:val="Emphasis"/>
        </w:rPr>
        <w:t xml:space="preserve">Hobbes considers </w:t>
      </w:r>
      <w:r w:rsidRPr="005B709E">
        <w:rPr>
          <w:rStyle w:val="Emphasis"/>
          <w:highlight w:val="green"/>
        </w:rPr>
        <w:t>the sovereign</w:t>
      </w:r>
      <w:r w:rsidRPr="005B709E">
        <w:rPr>
          <w:rStyle w:val="Emphasis"/>
        </w:rPr>
        <w:t xml:space="preserve"> as the very institution which </w:t>
      </w:r>
      <w:r w:rsidRPr="005B709E">
        <w:rPr>
          <w:rStyle w:val="Emphasis"/>
          <w:highlight w:val="green"/>
        </w:rPr>
        <w:t>determines all property relations.</w:t>
      </w:r>
      <w:r w:rsidRPr="005B709E">
        <w:rPr>
          <w:rStyle w:val="Emphasis"/>
        </w:rPr>
        <w:t xml:space="preserve"> </w:t>
      </w:r>
      <w:r w:rsidRPr="005B709E">
        <w:rPr>
          <w:sz w:val="16"/>
        </w:rPr>
        <w:t xml:space="preserve">There is no private property in the absence of sovereignty; the Leviathan and private property are necessarily concomitant. One need not turn only to Leviathan to find support for this position. In De Cive, Hobbes (1949: 74) writes that since "the opinions of men differ concerning meum and tuum," it "belongs to the chief power to make some common rules for all men and to declare them publicly, by which every man may know what may be called his, what another's." Again, in A Dialogue between a Philosopher and a Student of the Common Laws of England, written toward the end of his life, Hobbes observes: Lawmakers were before that which you call own, or property of goods and lands ... for without statute-law, all men have right to all things.... </w:t>
      </w:r>
      <w:r w:rsidRPr="00CA7781">
        <w:rPr>
          <w:rStyle w:val="Emphasis"/>
        </w:rPr>
        <w:t xml:space="preserve">You see then that </w:t>
      </w:r>
      <w:r w:rsidRPr="00CA7781">
        <w:rPr>
          <w:rStyle w:val="Emphasis"/>
          <w:highlight w:val="green"/>
        </w:rPr>
        <w:t xml:space="preserve">no </w:t>
      </w:r>
      <w:r w:rsidRPr="0040422D">
        <w:rPr>
          <w:rStyle w:val="Emphasis"/>
          <w:highlight w:val="green"/>
        </w:rPr>
        <w:t>private [individual]</w:t>
      </w:r>
      <w:r>
        <w:rPr>
          <w:rStyle w:val="Emphasis"/>
        </w:rPr>
        <w:t xml:space="preserve"> </w:t>
      </w:r>
      <w:r w:rsidRPr="00CA7781">
        <w:rPr>
          <w:rStyle w:val="Emphasis"/>
        </w:rPr>
        <w:t xml:space="preserve">man </w:t>
      </w:r>
      <w:r w:rsidRPr="0040422D">
        <w:rPr>
          <w:rStyle w:val="Emphasis"/>
          <w:highlight w:val="green"/>
        </w:rPr>
        <w:t>can claim a propriety</w:t>
      </w:r>
      <w:r w:rsidRPr="00CA7781">
        <w:rPr>
          <w:rStyle w:val="Emphasis"/>
        </w:rPr>
        <w:t xml:space="preserve"> in any lands, or other goods, </w:t>
      </w:r>
      <w:r w:rsidRPr="0040422D">
        <w:rPr>
          <w:rStyle w:val="Emphasis"/>
          <w:highlight w:val="green"/>
        </w:rPr>
        <w:t>from</w:t>
      </w:r>
      <w:r w:rsidRPr="00CA7781">
        <w:rPr>
          <w:rStyle w:val="Emphasis"/>
        </w:rPr>
        <w:t xml:space="preserve"> any title from any other man but the King, or them that have </w:t>
      </w:r>
      <w:r w:rsidRPr="0040422D">
        <w:rPr>
          <w:rStyle w:val="Emphasis"/>
          <w:highlight w:val="green"/>
        </w:rPr>
        <w:t>the sovereign</w:t>
      </w:r>
      <w:r w:rsidRPr="00CA7781">
        <w:rPr>
          <w:rStyle w:val="Emphasis"/>
        </w:rPr>
        <w:t xml:space="preserve"> power [Schlatter, 1951: 140J.</w:t>
      </w:r>
    </w:p>
    <w:p w14:paraId="48B01B4F" w14:textId="11FECAEF" w:rsidR="00D03622" w:rsidRPr="001D5850" w:rsidRDefault="00D03622" w:rsidP="00D03622">
      <w:pPr>
        <w:pStyle w:val="Heading4"/>
      </w:pPr>
      <w:r w:rsidRPr="00D03622">
        <w:t xml:space="preserve">3] </w:t>
      </w:r>
      <w:r>
        <w:t>The sovereign anti-evergreening la</w:t>
      </w:r>
      <w:r w:rsidR="00AB091A">
        <w:t xml:space="preserve">w – its consensus. </w:t>
      </w:r>
    </w:p>
    <w:p w14:paraId="2714828A" w14:textId="77777777" w:rsidR="00D03622" w:rsidRPr="001D5850" w:rsidRDefault="00D03622" w:rsidP="00D03622">
      <w:r w:rsidRPr="001D5850">
        <w:rPr>
          <w:rStyle w:val="Style13ptBold"/>
        </w:rPr>
        <w:t>Smith 2-24</w:t>
      </w:r>
      <w:r>
        <w:t xml:space="preserve"> </w:t>
      </w:r>
      <w:r w:rsidRPr="001D5850">
        <w:t>Tina Smith 2-24-2021 "U.S. Senator Tina Smith Pushes Bipartisan Bill to Stop Big Pharma From Keeping Drug Costs High by Unfairly Extending Monopolies"</w:t>
      </w:r>
      <w:r>
        <w:t xml:space="preserve"> </w:t>
      </w:r>
      <w:hyperlink r:id="rId12" w:history="1">
        <w:r w:rsidRPr="00434D5E">
          <w:rPr>
            <w:rStyle w:val="Hyperlink"/>
          </w:rPr>
          <w:t>https://www.smith.senate.gov/us-senator-tina-smith-pushes-bipartisan-bill-stop-big-pharma-keeping-drug-costs-high-unfairly</w:t>
        </w:r>
      </w:hyperlink>
      <w:r>
        <w:t xml:space="preserve"> (Democratic Senator from Minnesota)//Elmer </w:t>
      </w:r>
    </w:p>
    <w:p w14:paraId="24157B0A" w14:textId="569BAE76" w:rsidR="00D03622" w:rsidRPr="00332BE3" w:rsidRDefault="00D03622" w:rsidP="00332BE3">
      <w:pPr>
        <w:rPr>
          <w:rStyle w:val="Emphasis"/>
          <w:b w:val="0"/>
          <w:iCs w:val="0"/>
        </w:rPr>
      </w:pPr>
      <w:r w:rsidRPr="001D5850">
        <w:rPr>
          <w:sz w:val="16"/>
        </w:rPr>
        <w:t>WASHINGTON, D.C. [2/24/21]—</w:t>
      </w:r>
      <w:r w:rsidRPr="001D5850">
        <w:rPr>
          <w:u w:val="single"/>
        </w:rPr>
        <w:t xml:space="preserve">Today, U.S. </w:t>
      </w:r>
      <w:r w:rsidRPr="009A3DED">
        <w:rPr>
          <w:b/>
          <w:sz w:val="26"/>
          <w:highlight w:val="green"/>
          <w:u w:val="single"/>
        </w:rPr>
        <w:t>Senators</w:t>
      </w:r>
      <w:r w:rsidRPr="009A3DED">
        <w:rPr>
          <w:highlight w:val="green"/>
          <w:u w:val="single"/>
        </w:rPr>
        <w:t xml:space="preserve"> </w:t>
      </w:r>
      <w:r w:rsidRPr="001D5850">
        <w:rPr>
          <w:u w:val="single"/>
        </w:rPr>
        <w:t xml:space="preserve">Tina </w:t>
      </w:r>
      <w:r w:rsidRPr="009A3DED">
        <w:rPr>
          <w:b/>
          <w:sz w:val="26"/>
          <w:highlight w:val="green"/>
          <w:u w:val="single"/>
        </w:rPr>
        <w:t>Smith</w:t>
      </w:r>
      <w:r w:rsidRPr="009A3DED">
        <w:rPr>
          <w:highlight w:val="green"/>
          <w:u w:val="single"/>
        </w:rPr>
        <w:t xml:space="preserve"> </w:t>
      </w:r>
      <w:r w:rsidRPr="001D5850">
        <w:rPr>
          <w:u w:val="single"/>
        </w:rPr>
        <w:t xml:space="preserve">(D-Minn.) </w:t>
      </w:r>
      <w:r w:rsidRPr="009A3DED">
        <w:rPr>
          <w:b/>
          <w:sz w:val="26"/>
          <w:highlight w:val="green"/>
          <w:u w:val="single"/>
        </w:rPr>
        <w:t>and</w:t>
      </w:r>
      <w:r w:rsidRPr="009A3DED">
        <w:rPr>
          <w:highlight w:val="green"/>
          <w:u w:val="single"/>
        </w:rPr>
        <w:t xml:space="preserve"> </w:t>
      </w:r>
      <w:r w:rsidRPr="001D5850">
        <w:rPr>
          <w:u w:val="single"/>
        </w:rPr>
        <w:t xml:space="preserve">Bill </w:t>
      </w:r>
      <w:r w:rsidRPr="009A3DED">
        <w:rPr>
          <w:b/>
          <w:sz w:val="26"/>
          <w:highlight w:val="green"/>
          <w:u w:val="single"/>
        </w:rPr>
        <w:t>Cassidy</w:t>
      </w:r>
      <w:r w:rsidRPr="009A3DED">
        <w:rPr>
          <w:highlight w:val="green"/>
          <w:u w:val="single"/>
        </w:rPr>
        <w:t xml:space="preserve"> </w:t>
      </w:r>
      <w:r w:rsidRPr="001D5850">
        <w:rPr>
          <w:u w:val="single"/>
        </w:rPr>
        <w:t xml:space="preserve">(R-La.) </w:t>
      </w:r>
      <w:r w:rsidRPr="009A3DED">
        <w:rPr>
          <w:b/>
          <w:sz w:val="26"/>
          <w:highlight w:val="green"/>
          <w:u w:val="single"/>
        </w:rPr>
        <w:t>introduced</w:t>
      </w:r>
      <w:r w:rsidRPr="009A3DED">
        <w:rPr>
          <w:highlight w:val="green"/>
          <w:u w:val="single"/>
        </w:rPr>
        <w:t xml:space="preserve"> </w:t>
      </w:r>
      <w:r w:rsidRPr="001D5850">
        <w:rPr>
          <w:u w:val="single"/>
        </w:rPr>
        <w:t xml:space="preserve">a </w:t>
      </w:r>
      <w:r w:rsidRPr="009A3DED">
        <w:rPr>
          <w:b/>
          <w:sz w:val="26"/>
          <w:highlight w:val="green"/>
          <w:u w:val="single"/>
        </w:rPr>
        <w:t>bipartisan measure to stop</w:t>
      </w:r>
      <w:r w:rsidRPr="009A3DED">
        <w:rPr>
          <w:highlight w:val="green"/>
          <w:u w:val="single"/>
        </w:rPr>
        <w:t xml:space="preserve"> </w:t>
      </w:r>
      <w:r w:rsidRPr="001D5850">
        <w:rPr>
          <w:u w:val="single"/>
        </w:rPr>
        <w:t>pharmaceutical manufacturers from claiming new innovations when they make insignificant modifications to their products in order to extend their monopolies and keep drug prices high for consumers</w:t>
      </w:r>
      <w:r w:rsidRPr="001D5850">
        <w:rPr>
          <w:sz w:val="16"/>
        </w:rPr>
        <w:t>. Currently, pharmaceutical companies engage in “</w:t>
      </w:r>
      <w:r w:rsidRPr="009A3DED">
        <w:rPr>
          <w:b/>
          <w:sz w:val="26"/>
          <w:highlight w:val="green"/>
          <w:u w:val="single"/>
        </w:rPr>
        <w:t>evergreening</w:t>
      </w:r>
      <w:r w:rsidRPr="001D5850">
        <w:rPr>
          <w:sz w:val="16"/>
        </w:rPr>
        <w:t xml:space="preserve">,” which allows them to extend their patents for five years when they make minor, insignificant changes to a drug. The federal Food and Drug Administration (FDA) tried to end the practice by only granting these patent exclusivities to drugs that truly have a new chemical entity, but a district court decision invalidated the agency’s ability to block this practice. </w:t>
      </w:r>
      <w:r w:rsidRPr="001D5850">
        <w:rPr>
          <w:u w:val="single"/>
        </w:rPr>
        <w:t xml:space="preserve">Sen. Smith’s </w:t>
      </w:r>
      <w:r w:rsidRPr="009A3DED">
        <w:rPr>
          <w:b/>
          <w:sz w:val="26"/>
          <w:highlight w:val="green"/>
          <w:u w:val="single"/>
        </w:rPr>
        <w:t>bipartisan</w:t>
      </w:r>
      <w:r w:rsidRPr="009A3DED">
        <w:rPr>
          <w:highlight w:val="green"/>
          <w:u w:val="single"/>
        </w:rPr>
        <w:t xml:space="preserve"> </w:t>
      </w:r>
      <w:r w:rsidRPr="001D5850">
        <w:rPr>
          <w:u w:val="single"/>
        </w:rPr>
        <w:t xml:space="preserve">Ensuring Innovation </w:t>
      </w:r>
      <w:r w:rsidRPr="009A3DED">
        <w:rPr>
          <w:b/>
          <w:sz w:val="26"/>
          <w:highlight w:val="green"/>
          <w:u w:val="single"/>
        </w:rPr>
        <w:t>Act</w:t>
      </w:r>
      <w:r w:rsidRPr="009A3DED">
        <w:rPr>
          <w:highlight w:val="green"/>
          <w:u w:val="single"/>
        </w:rPr>
        <w:t xml:space="preserve"> </w:t>
      </w:r>
      <w:r w:rsidRPr="009A3DED">
        <w:rPr>
          <w:b/>
          <w:sz w:val="26"/>
          <w:highlight w:val="green"/>
          <w:u w:val="single"/>
        </w:rPr>
        <w:t>would ensure the FDA has the ability to curb this practice</w:t>
      </w:r>
      <w:r w:rsidRPr="001D5850">
        <w:rPr>
          <w:u w:val="single"/>
        </w:rPr>
        <w:t>.</w:t>
      </w:r>
      <w:r w:rsidRPr="001D5850">
        <w:rPr>
          <w:sz w:val="16"/>
        </w:rPr>
        <w:t xml:space="preserve"> “High prescription drug prices are forcing too many families to choose between the medications they need and other necessities, like groceries or rent,” said Sen. Smith “In this moment, as we navigate the public health and economic crisis of COVID-19, it’s especially important that we stand up for Americans who are struggling to afford life-saving prescription drugs. </w:t>
      </w:r>
      <w:r w:rsidRPr="001D5850">
        <w:rPr>
          <w:u w:val="single"/>
        </w:rPr>
        <w:t>The bipartisan Ensuring Innovation Act makes clear that true innovation means taking steps to make medications more effective for Minnesotans and all Americans, and focusing on driving down costs for consumers.”</w:t>
      </w:r>
    </w:p>
    <w:p w14:paraId="55BB1A5E" w14:textId="28DB110A" w:rsidR="00C3111E" w:rsidRDefault="00C3111E" w:rsidP="00C3111E">
      <w:pPr>
        <w:pStyle w:val="Heading3"/>
      </w:pPr>
      <w:r>
        <w:t>Method</w:t>
      </w:r>
    </w:p>
    <w:p w14:paraId="0E6389C8" w14:textId="77777777" w:rsidR="0028125C" w:rsidRPr="00405F10" w:rsidRDefault="0028125C" w:rsidP="0028125C">
      <w:pPr>
        <w:pStyle w:val="Heading4"/>
        <w:spacing w:line="276" w:lineRule="auto"/>
        <w:rPr>
          <w:rFonts w:asciiTheme="minorHAnsi" w:hAnsiTheme="minorHAnsi" w:cstheme="minorHAnsi"/>
          <w:szCs w:val="26"/>
          <w:u w:val="single"/>
        </w:rPr>
      </w:pPr>
      <w:r w:rsidRPr="00405F10">
        <w:rPr>
          <w:rFonts w:asciiTheme="minorHAnsi" w:hAnsiTheme="minorHAnsi" w:cstheme="minorHAnsi"/>
        </w:rPr>
        <w:t xml:space="preserve">1] </w:t>
      </w:r>
      <w:r w:rsidRPr="00405F10">
        <w:rPr>
          <w:rFonts w:asciiTheme="minorHAnsi" w:hAnsiTheme="minorHAnsi" w:cstheme="minorHAnsi"/>
          <w:szCs w:val="26"/>
        </w:rPr>
        <w:t xml:space="preserve">1AR theory is legit – anything else means </w:t>
      </w:r>
      <w:r w:rsidRPr="00405F10">
        <w:rPr>
          <w:rFonts w:asciiTheme="minorHAnsi" w:hAnsiTheme="minorHAnsi" w:cstheme="minorHAnsi"/>
          <w:szCs w:val="26"/>
          <w:u w:val="single"/>
        </w:rPr>
        <w:t xml:space="preserve">infinite abuse </w:t>
      </w:r>
    </w:p>
    <w:p w14:paraId="1BA967D8"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 xml:space="preserve">– drop the debater – 1AR is </w:t>
      </w:r>
      <w:r w:rsidRPr="00405F10">
        <w:rPr>
          <w:rFonts w:asciiTheme="minorHAnsi" w:hAnsiTheme="minorHAnsi" w:cstheme="minorHAnsi"/>
          <w:u w:val="single"/>
        </w:rPr>
        <w:t>too short</w:t>
      </w:r>
      <w:r w:rsidRPr="00405F10">
        <w:rPr>
          <w:rFonts w:asciiTheme="minorHAnsi" w:hAnsiTheme="minorHAnsi" w:cstheme="minorHAnsi"/>
        </w:rPr>
        <w:t xml:space="preserve"> to make up for the time trade-off </w:t>
      </w:r>
    </w:p>
    <w:p w14:paraId="4D01870F"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 xml:space="preserve">– no RVIs – 6 min 2NR means they can </w:t>
      </w:r>
      <w:r w:rsidRPr="00405F10">
        <w:rPr>
          <w:rFonts w:asciiTheme="minorHAnsi" w:hAnsiTheme="minorHAnsi" w:cstheme="minorHAnsi"/>
          <w:u w:val="single"/>
        </w:rPr>
        <w:t>brute force</w:t>
      </w:r>
      <w:r w:rsidRPr="00405F10">
        <w:rPr>
          <w:rFonts w:asciiTheme="minorHAnsi" w:hAnsiTheme="minorHAnsi" w:cstheme="minorHAnsi"/>
        </w:rPr>
        <w:t xml:space="preserve"> me every time </w:t>
      </w:r>
    </w:p>
    <w:p w14:paraId="4EA73020"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 xml:space="preserve">– competing interps – reasonability narrows the theory debate to one issue of brightline, making it easy for the Neg to collapse to the issue in the long 2NR </w:t>
      </w:r>
    </w:p>
    <w:p w14:paraId="118607B4" w14:textId="77777777" w:rsidR="0028125C" w:rsidRPr="00405F10" w:rsidRDefault="0028125C" w:rsidP="0028125C">
      <w:pPr>
        <w:pStyle w:val="Heading4"/>
        <w:spacing w:before="0" w:line="276" w:lineRule="auto"/>
        <w:rPr>
          <w:rFonts w:asciiTheme="minorHAnsi" w:eastAsia="Times New Roman" w:hAnsiTheme="minorHAnsi" w:cstheme="minorHAnsi"/>
        </w:rPr>
      </w:pPr>
      <w:r w:rsidRPr="00405F10">
        <w:rPr>
          <w:rFonts w:asciiTheme="minorHAnsi" w:hAnsiTheme="minorHAnsi" w:cstheme="minorHAnsi"/>
        </w:rPr>
        <w:t>2]</w:t>
      </w:r>
      <w:r w:rsidRPr="00405F1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5DE24128"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 xml:space="preserve">3] Affirm if I win offense to a counterinterp </w:t>
      </w:r>
    </w:p>
    <w:p w14:paraId="4BEA8149"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7E6E9A9E"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B] Reciprocity – you get T and theory so I should get theory and an RVI to make the burden reciprocal.</w:t>
      </w:r>
    </w:p>
    <w:p w14:paraId="742E9C14" w14:textId="0C64AC43"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4]</w:t>
      </w:r>
      <w:r w:rsidR="005757E9">
        <w:rPr>
          <w:rFonts w:asciiTheme="minorHAnsi" w:hAnsiTheme="minorHAnsi" w:cstheme="minorHAnsi"/>
        </w:rPr>
        <w:t xml:space="preserve"> Nothing in the 1AC has triggered it, but p</w:t>
      </w:r>
      <w:r w:rsidRPr="00405F10">
        <w:rPr>
          <w:rFonts w:asciiTheme="minorHAnsi" w:hAnsiTheme="minorHAnsi" w:cstheme="minorHAnsi"/>
        </w:rPr>
        <w:t xml:space="preserve">resumption and permissibility affirm – </w:t>
      </w:r>
    </w:p>
    <w:p w14:paraId="3B268EB2"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a) logic</w:t>
      </w:r>
      <w:r>
        <w:rPr>
          <w:rFonts w:asciiTheme="minorHAnsi" w:hAnsiTheme="minorHAnsi" w:cstheme="minorHAnsi"/>
        </w:rPr>
        <w:t xml:space="preserve"> – </w:t>
      </w:r>
      <w:r w:rsidRPr="00405F10">
        <w:rPr>
          <w:rFonts w:asciiTheme="minorHAnsi" w:hAnsiTheme="minorHAnsi" w:cstheme="minorHAnsi"/>
        </w:rPr>
        <w:t xml:space="preserve">if its permissible to do P, then you don’t have an obligation to do not P by definition. </w:t>
      </w:r>
    </w:p>
    <w:p w14:paraId="513D1E00" w14:textId="77777777" w:rsidR="0028125C" w:rsidRPr="00405F10" w:rsidRDefault="0028125C" w:rsidP="0028125C">
      <w:pPr>
        <w:spacing w:line="276" w:lineRule="auto"/>
        <w:rPr>
          <w:rFonts w:asciiTheme="minorHAnsi" w:hAnsiTheme="minorHAnsi" w:cstheme="minorHAnsi"/>
        </w:rPr>
      </w:pPr>
      <w:r w:rsidRPr="00DD5818">
        <w:rPr>
          <w:rStyle w:val="Style13ptBold"/>
        </w:rPr>
        <w:t>Paraphrasing McNamara</w:t>
      </w:r>
      <w:r w:rsidRPr="00405F10">
        <w:rPr>
          <w:rFonts w:asciiTheme="minorHAnsi" w:hAnsiTheme="minorHAnsi" w:cstheme="minorHAnsi"/>
          <w:b/>
          <w:bCs/>
        </w:rPr>
        <w:t xml:space="preserve"> </w:t>
      </w:r>
      <w:r w:rsidRPr="00405F10">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3" w:history="1">
        <w:r w:rsidRPr="00405F10">
          <w:rPr>
            <w:rStyle w:val="Hyperlink"/>
            <w:rFonts w:asciiTheme="minorHAnsi" w:hAnsiTheme="minorHAnsi" w:cstheme="minorHAnsi"/>
            <w:sz w:val="16"/>
            <w:szCs w:val="16"/>
          </w:rPr>
          <w:t>https://plato.stanford.edu/entries/logic-deontic//</w:t>
        </w:r>
      </w:hyperlink>
      <w:r w:rsidRPr="00405F10">
        <w:rPr>
          <w:rFonts w:asciiTheme="minorHAnsi" w:hAnsiTheme="minorHAnsi" w:cstheme="minorHAnsi"/>
          <w:sz w:val="16"/>
          <w:szCs w:val="16"/>
        </w:rPr>
        <w:t xml:space="preserve"> Xu]</w:t>
      </w:r>
    </w:p>
    <w:p w14:paraId="30B4CFF3" w14:textId="77777777" w:rsidR="0028125C" w:rsidRPr="00405F10" w:rsidRDefault="0028125C" w:rsidP="0028125C">
      <w:pPr>
        <w:spacing w:line="276" w:lineRule="auto"/>
        <w:rPr>
          <w:rFonts w:asciiTheme="minorHAnsi" w:hAnsiTheme="minorHAnsi" w:cstheme="minorHAnsi"/>
          <w:sz w:val="14"/>
        </w:rPr>
      </w:pPr>
      <w:r w:rsidRPr="00405F10">
        <w:rPr>
          <w:rFonts w:asciiTheme="minorHAnsi" w:hAnsiTheme="minorHAnsi" w:cstheme="minorHAnsi"/>
          <w:sz w:val="14"/>
        </w:rPr>
        <w:t>The five normative statuses of the Traditional Scheme are:</w:t>
      </w:r>
      <w:r w:rsidRPr="00405F10">
        <w:rPr>
          <w:rFonts w:asciiTheme="minorHAnsi" w:hAnsiTheme="minorHAnsi" w:cstheme="minorHAnsi"/>
          <w:sz w:val="14"/>
          <w:vertAlign w:val="superscript"/>
        </w:rPr>
        <w:t>[</w:t>
      </w:r>
      <w:hyperlink r:id="rId14" w:anchor="4" w:history="1">
        <w:r w:rsidRPr="00405F10">
          <w:rPr>
            <w:rStyle w:val="Hyperlink"/>
            <w:rFonts w:asciiTheme="minorHAnsi" w:hAnsiTheme="minorHAnsi" w:cstheme="minorHAnsi"/>
            <w:sz w:val="14"/>
            <w:vertAlign w:val="superscript"/>
          </w:rPr>
          <w:t>4</w:t>
        </w:r>
      </w:hyperlink>
      <w:r w:rsidRPr="00405F10">
        <w:rPr>
          <w:rFonts w:asciiTheme="minorHAnsi" w:hAnsiTheme="minorHAnsi" w:cstheme="minorHAnsi"/>
          <w:sz w:val="14"/>
          <w:vertAlign w:val="superscript"/>
        </w:rPr>
        <w:t>]</w:t>
      </w:r>
      <w:r w:rsidRPr="00405F10">
        <w:rPr>
          <w:rFonts w:asciiTheme="minorHAnsi" w:hAnsiTheme="minorHAnsi" w:cstheme="minorHAnsi"/>
          <w:sz w:val="14"/>
        </w:rPr>
        <w:t xml:space="preserve"> it is </w:t>
      </w:r>
      <w:r w:rsidRPr="00405F10">
        <w:rPr>
          <w:rStyle w:val="Emphasis"/>
          <w:rFonts w:asciiTheme="minorHAnsi" w:hAnsiTheme="minorHAnsi" w:cstheme="minorHAnsi"/>
          <w:highlight w:val="green"/>
        </w:rPr>
        <w:t>obligatory that (OB)</w:t>
      </w:r>
      <w:r w:rsidRPr="00405F10">
        <w:rPr>
          <w:rFonts w:asciiTheme="minorHAnsi" w:hAnsiTheme="minorHAnsi" w:cstheme="minorHAnsi"/>
          <w:sz w:val="14"/>
        </w:rPr>
        <w:t xml:space="preserve"> it is </w:t>
      </w:r>
      <w:r w:rsidRPr="00405F10">
        <w:rPr>
          <w:rStyle w:val="Emphasis"/>
          <w:rFonts w:asciiTheme="minorHAnsi" w:hAnsiTheme="minorHAnsi" w:cstheme="minorHAnsi"/>
          <w:highlight w:val="green"/>
        </w:rPr>
        <w:t>permissible that (PE)</w:t>
      </w:r>
      <w:r w:rsidRPr="00405F10">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405F10">
        <w:rPr>
          <w:rFonts w:asciiTheme="minorHAnsi" w:hAnsiTheme="minorHAnsi" w:cstheme="minorHAnsi"/>
          <w:i/>
          <w:iCs/>
          <w:sz w:val="14"/>
        </w:rPr>
        <w:t>indifference</w:t>
      </w:r>
      <w:r w:rsidRPr="00405F10">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r w:rsidRPr="00405F10">
        <w:rPr>
          <w:rStyle w:val="Emphasis"/>
          <w:rFonts w:asciiTheme="minorHAnsi" w:hAnsiTheme="minorHAnsi" w:cstheme="minorHAnsi"/>
          <w:highlight w:val="green"/>
        </w:rPr>
        <w:t>PEp ↔ ~OB~p</w:t>
      </w:r>
      <w:r w:rsidRPr="00405F10">
        <w:rPr>
          <w:rStyle w:val="Emphasis"/>
          <w:rFonts w:asciiTheme="minorHAnsi" w:hAnsiTheme="minorHAnsi" w:cstheme="minorHAnsi"/>
        </w:rPr>
        <w:t xml:space="preserve"> </w:t>
      </w:r>
      <w:r w:rsidRPr="00405F10">
        <w:rPr>
          <w:rFonts w:asciiTheme="minorHAnsi" w:hAnsiTheme="minorHAnsi" w:cstheme="minorHAnsi"/>
          <w:sz w:val="14"/>
        </w:rPr>
        <w:t>IM</w:t>
      </w:r>
      <w:r w:rsidRPr="00405F10">
        <w:rPr>
          <w:rFonts w:asciiTheme="minorHAnsi" w:hAnsiTheme="minorHAnsi" w:cstheme="minorHAnsi"/>
          <w:i/>
          <w:iCs/>
          <w:sz w:val="14"/>
        </w:rPr>
        <w:t>p</w:t>
      </w:r>
      <w:r w:rsidRPr="00405F10">
        <w:rPr>
          <w:rFonts w:asciiTheme="minorHAnsi" w:hAnsiTheme="minorHAnsi" w:cstheme="minorHAnsi"/>
          <w:sz w:val="14"/>
        </w:rPr>
        <w:t xml:space="preserve"> ↔ OB~</w:t>
      </w:r>
      <w:r w:rsidRPr="00405F10">
        <w:rPr>
          <w:rFonts w:asciiTheme="minorHAnsi" w:hAnsiTheme="minorHAnsi" w:cstheme="minorHAnsi"/>
          <w:i/>
          <w:iCs/>
          <w:sz w:val="14"/>
        </w:rPr>
        <w:t>p</w:t>
      </w:r>
      <w:r w:rsidRPr="00405F10">
        <w:rPr>
          <w:rFonts w:asciiTheme="minorHAnsi" w:hAnsiTheme="minorHAnsi" w:cstheme="minorHAnsi"/>
          <w:sz w:val="14"/>
        </w:rPr>
        <w:t xml:space="preserve"> OM</w:t>
      </w:r>
      <w:r w:rsidRPr="00405F10">
        <w:rPr>
          <w:rFonts w:asciiTheme="minorHAnsi" w:hAnsiTheme="minorHAnsi" w:cstheme="minorHAnsi"/>
          <w:i/>
          <w:iCs/>
          <w:sz w:val="14"/>
        </w:rPr>
        <w:t>p</w:t>
      </w:r>
      <w:r w:rsidRPr="00405F10">
        <w:rPr>
          <w:rFonts w:asciiTheme="minorHAnsi" w:hAnsiTheme="minorHAnsi" w:cstheme="minorHAnsi"/>
          <w:sz w:val="14"/>
        </w:rPr>
        <w:t xml:space="preserve"> ↔ ~OB</w:t>
      </w:r>
      <w:r w:rsidRPr="00405F10">
        <w:rPr>
          <w:rFonts w:asciiTheme="minorHAnsi" w:hAnsiTheme="minorHAnsi" w:cstheme="minorHAnsi"/>
          <w:i/>
          <w:iCs/>
          <w:sz w:val="14"/>
        </w:rPr>
        <w:t>p</w:t>
      </w:r>
      <w:r w:rsidRPr="00405F10">
        <w:rPr>
          <w:rFonts w:asciiTheme="minorHAnsi" w:hAnsiTheme="minorHAnsi" w:cstheme="minorHAnsi"/>
          <w:sz w:val="14"/>
        </w:rPr>
        <w:t xml:space="preserve"> OP</w:t>
      </w:r>
      <w:r w:rsidRPr="00405F10">
        <w:rPr>
          <w:rFonts w:asciiTheme="minorHAnsi" w:hAnsiTheme="minorHAnsi" w:cstheme="minorHAnsi"/>
          <w:i/>
          <w:iCs/>
          <w:sz w:val="14"/>
        </w:rPr>
        <w:t>p</w:t>
      </w:r>
      <w:r w:rsidRPr="00405F10">
        <w:rPr>
          <w:rFonts w:asciiTheme="minorHAnsi" w:hAnsiTheme="minorHAnsi" w:cstheme="minorHAnsi"/>
          <w:sz w:val="14"/>
        </w:rPr>
        <w:t xml:space="preserve"> ↔ (~OB</w:t>
      </w:r>
      <w:r w:rsidRPr="00405F10">
        <w:rPr>
          <w:rFonts w:asciiTheme="minorHAnsi" w:hAnsiTheme="minorHAnsi" w:cstheme="minorHAnsi"/>
          <w:i/>
          <w:iCs/>
          <w:sz w:val="14"/>
        </w:rPr>
        <w:t>p</w:t>
      </w:r>
      <w:r w:rsidRPr="00405F10">
        <w:rPr>
          <w:rFonts w:asciiTheme="minorHAnsi" w:hAnsiTheme="minorHAnsi" w:cstheme="minorHAnsi"/>
          <w:sz w:val="14"/>
        </w:rPr>
        <w:t xml:space="preserve"> &amp; ~OB~</w:t>
      </w:r>
      <w:r w:rsidRPr="00405F10">
        <w:rPr>
          <w:rFonts w:asciiTheme="minorHAnsi" w:hAnsiTheme="minorHAnsi" w:cstheme="minorHAnsi"/>
          <w:i/>
          <w:iCs/>
          <w:sz w:val="14"/>
        </w:rPr>
        <w:t>p</w:t>
      </w:r>
      <w:r w:rsidRPr="00405F10">
        <w:rPr>
          <w:rFonts w:asciiTheme="minorHAnsi" w:hAnsiTheme="minorHAnsi" w:cstheme="minorHAnsi"/>
          <w:sz w:val="14"/>
        </w:rPr>
        <w:t xml:space="preserve">). </w:t>
      </w:r>
    </w:p>
    <w:p w14:paraId="239A70F9" w14:textId="77777777" w:rsidR="0028125C" w:rsidRPr="00405F10" w:rsidRDefault="0028125C" w:rsidP="0028125C">
      <w:pPr>
        <w:pStyle w:val="Heading4"/>
        <w:spacing w:line="276" w:lineRule="auto"/>
        <w:rPr>
          <w:rFonts w:asciiTheme="minorHAnsi" w:hAnsiTheme="minorHAnsi" w:cstheme="minorHAnsi"/>
        </w:rPr>
      </w:pPr>
      <w:r w:rsidRPr="00405F10">
        <w:rPr>
          <w:rFonts w:asciiTheme="minorHAnsi" w:hAnsiTheme="minorHAnsi" w:cstheme="minorHAnsi"/>
        </w:rPr>
        <w:t xml:space="preserve">Thus, if you do not have an obligation to do not P, then you have an obligation to do P by the Law of Double Negation. </w:t>
      </w:r>
    </w:p>
    <w:p w14:paraId="76ECD62C" w14:textId="77777777" w:rsidR="0028125C" w:rsidRPr="00405F10" w:rsidRDefault="0028125C" w:rsidP="0028125C">
      <w:pPr>
        <w:pStyle w:val="Heading4"/>
        <w:spacing w:line="276" w:lineRule="auto"/>
        <w:rPr>
          <w:rFonts w:asciiTheme="minorHAnsi" w:eastAsia="Times New Roman" w:hAnsiTheme="minorHAnsi" w:cstheme="minorHAnsi"/>
        </w:rPr>
      </w:pPr>
      <w:r>
        <w:rPr>
          <w:rFonts w:asciiTheme="minorHAnsi" w:hAnsiTheme="minorHAnsi" w:cstheme="minorHAnsi"/>
        </w:rPr>
        <w:t>b</w:t>
      </w:r>
      <w:r w:rsidRPr="00405F10">
        <w:rPr>
          <w:rFonts w:asciiTheme="minorHAnsi" w:hAnsiTheme="minorHAnsi" w:cstheme="minorHAnsi"/>
        </w:rPr>
        <w:t xml:space="preserve">) </w:t>
      </w:r>
      <w:r w:rsidRPr="00405F10">
        <w:rPr>
          <w:rFonts w:asciiTheme="minorHAnsi" w:eastAsia="Times New Roman" w:hAnsiTheme="minorHAnsi" w:cstheme="minorHAnsi"/>
        </w:rPr>
        <w:t>empirics</w:t>
      </w:r>
    </w:p>
    <w:p w14:paraId="76E14E64" w14:textId="77777777" w:rsidR="0028125C" w:rsidRPr="00405F10" w:rsidRDefault="0028125C" w:rsidP="0028125C">
      <w:pPr>
        <w:spacing w:after="0" w:line="276" w:lineRule="auto"/>
        <w:rPr>
          <w:rFonts w:asciiTheme="minorHAnsi" w:eastAsia="Times New Roman" w:hAnsiTheme="minorHAnsi" w:cstheme="minorHAnsi"/>
          <w:sz w:val="16"/>
          <w:szCs w:val="16"/>
        </w:rPr>
      </w:pPr>
      <w:r w:rsidRPr="00405F10">
        <w:rPr>
          <w:rFonts w:asciiTheme="minorHAnsi" w:eastAsia="Times New Roman" w:hAnsiTheme="minorHAnsi" w:cstheme="minorHAnsi"/>
          <w:b/>
          <w:bCs/>
          <w:sz w:val="26"/>
          <w:szCs w:val="26"/>
        </w:rPr>
        <w:t>Shah 19, </w:t>
      </w:r>
      <w:r w:rsidRPr="00405F10">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15" w:history="1">
        <w:r w:rsidRPr="00405F1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405F10">
        <w:rPr>
          <w:rFonts w:asciiTheme="minorHAnsi" w:eastAsia="Times New Roman" w:hAnsiTheme="minorHAnsi" w:cstheme="minorHAnsi"/>
          <w:sz w:val="16"/>
          <w:szCs w:val="16"/>
        </w:rPr>
        <w:t xml:space="preserve"> ]//LHPSS accessed 9/4/19 </w:t>
      </w:r>
    </w:p>
    <w:p w14:paraId="1064F9C9" w14:textId="35B8B521" w:rsidR="00572DCE" w:rsidRDefault="0028125C" w:rsidP="00572DCE">
      <w:pPr>
        <w:spacing w:after="0" w:line="276" w:lineRule="auto"/>
        <w:rPr>
          <w:rFonts w:asciiTheme="minorHAnsi" w:eastAsia="Times New Roman" w:hAnsiTheme="minorHAnsi" w:cstheme="minorHAnsi"/>
        </w:rPr>
      </w:pPr>
      <w:r w:rsidRPr="00405F10">
        <w:rPr>
          <w:rFonts w:asciiTheme="minorHAnsi" w:eastAsia="Times New Roman" w:hAnsiTheme="minorHAnsi" w:cstheme="minorHAnsi"/>
          <w:sz w:val="14"/>
          <w:szCs w:val="14"/>
        </w:rPr>
        <w:t>As a final note, it is also interesting to look at the trend over multiple topics. In the rounds </w:t>
      </w:r>
      <w:r w:rsidRPr="00405F10">
        <w:rPr>
          <w:rFonts w:asciiTheme="minorHAnsi" w:eastAsia="Times New Roman" w:hAnsiTheme="minorHAnsi" w:cstheme="minorHAnsi"/>
          <w:b/>
          <w:bCs/>
          <w:u w:val="single"/>
        </w:rPr>
        <w:t>from</w:t>
      </w:r>
      <w:r w:rsidRPr="00405F10">
        <w:rPr>
          <w:rFonts w:asciiTheme="minorHAnsi" w:eastAsia="Times New Roman" w:hAnsiTheme="minorHAnsi" w:cstheme="minorHAnsi"/>
          <w:sz w:val="14"/>
          <w:szCs w:val="14"/>
        </w:rPr>
        <w:t> 93 TOC bid distributing tournaments (</w:t>
      </w:r>
      <w:r w:rsidRPr="00405F10">
        <w:rPr>
          <w:rFonts w:asciiTheme="minorHAnsi" w:eastAsia="Times New Roman" w:hAnsiTheme="minorHAnsi" w:cstheme="minorHAnsi"/>
          <w:b/>
          <w:bCs/>
          <w:u w:val="single"/>
        </w:rPr>
        <w:t>20</w:t>
      </w:r>
      <w:r w:rsidRPr="00405F10">
        <w:rPr>
          <w:rFonts w:asciiTheme="minorHAnsi" w:eastAsia="Times New Roman" w:hAnsiTheme="minorHAnsi" w:cstheme="minorHAnsi"/>
          <w:b/>
          <w:bCs/>
          <w:highlight w:val="green"/>
          <w:u w:val="single"/>
          <w:shd w:val="clear" w:color="auto" w:fill="FFFF00"/>
        </w:rPr>
        <w:t>17</w:t>
      </w:r>
      <w:r w:rsidRPr="00405F10">
        <w:rPr>
          <w:rFonts w:asciiTheme="minorHAnsi" w:eastAsia="Times New Roman" w:hAnsiTheme="minorHAnsi" w:cstheme="minorHAnsi"/>
          <w:b/>
          <w:bCs/>
          <w:highlight w:val="green"/>
          <w:u w:val="single"/>
        </w:rPr>
        <w:t> </w:t>
      </w:r>
      <w:r w:rsidRPr="00405F10">
        <w:rPr>
          <w:rFonts w:asciiTheme="minorHAnsi" w:eastAsia="Times New Roman" w:hAnsiTheme="minorHAnsi" w:cstheme="minorHAnsi"/>
          <w:b/>
          <w:bCs/>
          <w:highlight w:val="green"/>
          <w:u w:val="single"/>
          <w:shd w:val="clear" w:color="auto" w:fill="FFFF00"/>
        </w:rPr>
        <w:t>–</w:t>
      </w:r>
      <w:r w:rsidRPr="00405F10">
        <w:rPr>
          <w:rFonts w:asciiTheme="minorHAnsi" w:eastAsia="Times New Roman" w:hAnsiTheme="minorHAnsi" w:cstheme="minorHAnsi"/>
          <w:b/>
          <w:bCs/>
          <w:u w:val="single"/>
        </w:rPr>
        <w:t> 20</w:t>
      </w:r>
      <w:r w:rsidRPr="00405F10">
        <w:rPr>
          <w:rFonts w:asciiTheme="minorHAnsi" w:eastAsia="Times New Roman" w:hAnsiTheme="minorHAnsi" w:cstheme="minorHAnsi"/>
          <w:b/>
          <w:bCs/>
          <w:highlight w:val="green"/>
          <w:u w:val="single"/>
          <w:shd w:val="clear" w:color="auto" w:fill="FFFF00"/>
        </w:rPr>
        <w:t>19</w:t>
      </w:r>
      <w:r w:rsidRPr="00405F10">
        <w:rPr>
          <w:rFonts w:asciiTheme="minorHAnsi" w:eastAsia="Times New Roman" w:hAnsiTheme="minorHAnsi" w:cstheme="minorHAnsi"/>
          <w:sz w:val="14"/>
          <w:szCs w:val="14"/>
        </w:rPr>
        <w:t> YTD), </w:t>
      </w:r>
      <w:r w:rsidRPr="00405F10">
        <w:rPr>
          <w:rFonts w:asciiTheme="minorHAnsi" w:eastAsia="Times New Roman" w:hAnsiTheme="minorHAnsi" w:cstheme="minorHAnsi"/>
          <w:b/>
          <w:bCs/>
          <w:highlight w:val="green"/>
          <w:u w:val="single"/>
          <w:shd w:val="clear" w:color="auto" w:fill="FFFF00"/>
        </w:rPr>
        <w:t>the neg</w:t>
      </w:r>
      <w:r w:rsidRPr="00405F10">
        <w:rPr>
          <w:rFonts w:asciiTheme="minorHAnsi" w:eastAsia="Times New Roman" w:hAnsiTheme="minorHAnsi" w:cstheme="minorHAnsi"/>
          <w:sz w:val="14"/>
          <w:szCs w:val="14"/>
        </w:rPr>
        <w:t>ative </w:t>
      </w:r>
      <w:r w:rsidRPr="00405F10">
        <w:rPr>
          <w:rFonts w:asciiTheme="minorHAnsi" w:eastAsia="Times New Roman" w:hAnsiTheme="minorHAnsi" w:cstheme="minorHAnsi"/>
          <w:b/>
          <w:bCs/>
          <w:highlight w:val="green"/>
          <w:u w:val="single"/>
          <w:shd w:val="clear" w:color="auto" w:fill="FFFF00"/>
        </w:rPr>
        <w:t>won 52.99% of ballots</w:t>
      </w:r>
      <w:r w:rsidRPr="00405F10">
        <w:rPr>
          <w:rFonts w:asciiTheme="minorHAnsi" w:eastAsia="Times New Roman" w:hAnsiTheme="minorHAnsi" w:cstheme="minorHAnsi"/>
          <w:sz w:val="14"/>
          <w:szCs w:val="14"/>
        </w:rPr>
        <w:t> (</w:t>
      </w:r>
      <w:r w:rsidRPr="00405F10">
        <w:rPr>
          <w:rFonts w:asciiTheme="minorHAnsi" w:eastAsia="Times New Roman" w:hAnsiTheme="minorHAnsi" w:cstheme="minorHAnsi"/>
          <w:b/>
          <w:bCs/>
          <w:u w:val="single"/>
        </w:rPr>
        <w:t>p-value &lt; 0.0001)</w:t>
      </w:r>
      <w:r w:rsidRPr="00405F10">
        <w:rPr>
          <w:rFonts w:asciiTheme="minorHAnsi" w:eastAsia="Times New Roman" w:hAnsiTheme="minorHAnsi" w:cstheme="minorHAnsi"/>
          <w:sz w:val="14"/>
          <w:szCs w:val="14"/>
        </w:rPr>
        <w:t> and 54.63% of upset rounds (p-value &lt; 0.0001). </w:t>
      </w:r>
      <w:r w:rsidRPr="00405F10">
        <w:rPr>
          <w:rFonts w:asciiTheme="minorHAnsi" w:eastAsia="Times New Roman" w:hAnsiTheme="minorHAnsi" w:cstheme="minorHAnsi"/>
          <w:b/>
          <w:bCs/>
          <w:highlight w:val="green"/>
          <w:u w:val="single"/>
          <w:shd w:val="clear" w:color="auto" w:fill="FFFF00"/>
        </w:rPr>
        <w:t>This suggests the bias might be structural</w:t>
      </w:r>
      <w:r w:rsidRPr="00405F10">
        <w:rPr>
          <w:rFonts w:asciiTheme="minorHAnsi" w:eastAsia="Times New Roman" w:hAnsiTheme="minorHAnsi" w:cstheme="minorHAnsi"/>
          <w:b/>
          <w:bCs/>
          <w:u w:val="single"/>
        </w:rPr>
        <w:t>, and not topic specific, as this data spans six different topics.</w:t>
      </w:r>
      <w:r w:rsidRPr="00405F10">
        <w:rPr>
          <w:rFonts w:asciiTheme="minorHAnsi" w:eastAsia="Times New Roman" w:hAnsiTheme="minorHAnsi" w:cstheme="minorHAnsi"/>
        </w:rPr>
        <w:t xml:space="preserve">  </w:t>
      </w:r>
    </w:p>
    <w:p w14:paraId="0C7073A7" w14:textId="13B7B24D" w:rsidR="00081FF6" w:rsidRPr="00E91F56" w:rsidRDefault="00081FF6" w:rsidP="00081FF6">
      <w:pPr>
        <w:pStyle w:val="Heading4"/>
      </w:pPr>
      <w:r w:rsidRPr="00E91F56">
        <w:t xml:space="preserve">c) </w:t>
      </w:r>
      <w:r w:rsidR="00A93710">
        <w:t>if I say my name is Daniel, then you would believe me</w:t>
      </w:r>
    </w:p>
    <w:p w14:paraId="5111912D" w14:textId="77777777" w:rsidR="00081FF6" w:rsidRPr="00E91F56" w:rsidRDefault="00081FF6" w:rsidP="00081FF6">
      <w:pPr>
        <w:pStyle w:val="Heading4"/>
      </w:pPr>
      <w:r w:rsidRPr="00E91F56">
        <w:t xml:space="preserve">d) Presuming obligations is logically safer since it’s better to be supererogatory than fail to meet an obligation </w:t>
      </w:r>
    </w:p>
    <w:p w14:paraId="29FB5E70" w14:textId="77777777" w:rsidR="00081FF6" w:rsidRPr="00E91F56" w:rsidRDefault="00081FF6" w:rsidP="00081FF6">
      <w:pPr>
        <w:pStyle w:val="Heading4"/>
      </w:pPr>
      <w:r w:rsidRPr="00E91F56">
        <w:t xml:space="preserve">e) Presuming statements false is impossible since we can’t operate in a world where we don’t trust anything </w:t>
      </w:r>
    </w:p>
    <w:p w14:paraId="2B62C887" w14:textId="77777777" w:rsidR="00081FF6" w:rsidRPr="00E91F56" w:rsidRDefault="00081FF6" w:rsidP="00081FF6">
      <w:pPr>
        <w:pStyle w:val="Heading4"/>
      </w:pPr>
      <w:r w:rsidRPr="00E91F56">
        <w:t>f) If anything is permissible, then definitionally so is the aff since there is nothing that prevents us from doing it</w:t>
      </w:r>
    </w:p>
    <w:p w14:paraId="07B3B4B8" w14:textId="535ED10F" w:rsidR="00081FF6" w:rsidRPr="00E91F56" w:rsidRDefault="00081FF6" w:rsidP="00081FF6">
      <w:pPr>
        <w:pStyle w:val="Heading4"/>
      </w:pPr>
      <w:r w:rsidRPr="00E91F56">
        <w:t xml:space="preserve">g) </w:t>
      </w:r>
      <w:r w:rsidR="007F1726" w:rsidRPr="00E91F56">
        <w:t xml:space="preserve">Epistemics – we wouldn’t be able to start a strand of reasoning since we’d have to question that reason </w:t>
      </w:r>
    </w:p>
    <w:p w14:paraId="0A098304" w14:textId="075BB45D" w:rsidR="00081FF6" w:rsidRPr="00081FF6" w:rsidRDefault="00081FF6" w:rsidP="00081FF6">
      <w:pPr>
        <w:pStyle w:val="Heading4"/>
      </w:pPr>
      <w:r w:rsidRPr="00E91F56">
        <w:t>h) Otherwise we’d have to have a proactive justification to do things like drink water</w:t>
      </w:r>
    </w:p>
    <w:p w14:paraId="5326ED34" w14:textId="424AEF7B" w:rsidR="00BF635F" w:rsidRDefault="00BF635F" w:rsidP="00BF635F">
      <w:pPr>
        <w:pStyle w:val="Heading3"/>
        <w:rPr>
          <w:rFonts w:eastAsia="Times New Roman"/>
        </w:rPr>
      </w:pPr>
      <w:r>
        <w:rPr>
          <w:rFonts w:eastAsia="Times New Roman"/>
        </w:rPr>
        <w:t>Adv</w:t>
      </w:r>
    </w:p>
    <w:p w14:paraId="3298C34D" w14:textId="76C92765" w:rsidR="00805198" w:rsidRDefault="00434349" w:rsidP="00805198">
      <w:pPr>
        <w:pStyle w:val="Heading4"/>
      </w:pPr>
      <w:r>
        <w:t xml:space="preserve">Plan – </w:t>
      </w:r>
      <w:r w:rsidRPr="006C53E1">
        <w:t>The member nations of the World Trade Organization ought to reduce intellectual property protections for medicines</w:t>
      </w:r>
      <w:r>
        <w:t xml:space="preserve"> by implementing a one-and-done approach</w:t>
      </w:r>
      <w:r w:rsidR="00D9775A">
        <w:t>.</w:t>
      </w:r>
      <w:r w:rsidR="00805198">
        <w:t xml:space="preserve"> Spec and definitions in doc</w:t>
      </w:r>
    </w:p>
    <w:p w14:paraId="1DF9522B" w14:textId="7EC3D535" w:rsidR="001D2F0B" w:rsidRPr="007A34EC" w:rsidRDefault="001D2F0B" w:rsidP="001D2F0B">
      <w:pPr>
        <w:rPr>
          <w:sz w:val="16"/>
          <w:szCs w:val="16"/>
        </w:rPr>
      </w:pPr>
      <w:r w:rsidRPr="007A34EC">
        <w:rPr>
          <w:sz w:val="16"/>
          <w:szCs w:val="16"/>
        </w:rPr>
        <w:t xml:space="preserve">Each individual nation will implement through </w:t>
      </w:r>
      <w:r w:rsidR="007D6712" w:rsidRPr="007A34EC">
        <w:rPr>
          <w:sz w:val="16"/>
          <w:szCs w:val="16"/>
        </w:rPr>
        <w:t xml:space="preserve">changing domestic laws through the equivalent of the legislative branch. </w:t>
      </w:r>
    </w:p>
    <w:p w14:paraId="5C4D0BC3" w14:textId="77777777" w:rsidR="00805198" w:rsidRPr="007A34EC" w:rsidRDefault="00805198" w:rsidP="00805198">
      <w:pPr>
        <w:rPr>
          <w:sz w:val="16"/>
          <w:szCs w:val="16"/>
        </w:rPr>
      </w:pPr>
      <w:r w:rsidRPr="007A34EC">
        <w:rPr>
          <w:sz w:val="16"/>
          <w:szCs w:val="16"/>
        </w:rPr>
        <w:t xml:space="preserve">The – “used to point forward to a following qualifying or defining clause or phrase”. Google. </w:t>
      </w:r>
      <w:hyperlink r:id="rId16" w:history="1">
        <w:r w:rsidRPr="007A34EC">
          <w:rPr>
            <w:rStyle w:val="Hyperlink"/>
            <w:sz w:val="16"/>
            <w:szCs w:val="16"/>
          </w:rPr>
          <w:t>https://www.google.com/search?q=the+definition&amp;rlz=1C1CHBF_enUS877US877&amp;oq=the+definition&amp;aqs=chrome.0.69i59j69i64j69i61j69i60l2.2103j0j7&amp;sourceid=chrome&amp;ie=UTF-8</w:t>
        </w:r>
      </w:hyperlink>
    </w:p>
    <w:p w14:paraId="12C920AB" w14:textId="77777777" w:rsidR="00805198" w:rsidRPr="007A34EC" w:rsidRDefault="00805198" w:rsidP="00805198">
      <w:pPr>
        <w:rPr>
          <w:sz w:val="16"/>
          <w:szCs w:val="16"/>
        </w:rPr>
      </w:pPr>
      <w:r w:rsidRPr="007A34EC">
        <w:rPr>
          <w:sz w:val="16"/>
          <w:szCs w:val="16"/>
        </w:rPr>
        <w:t xml:space="preserve">member nations of the World Trade Organization – it’s a term of art so put away your aprioris – we will defend official list – </w:t>
      </w:r>
      <w:hyperlink r:id="rId17" w:history="1">
        <w:r w:rsidRPr="007A34EC">
          <w:rPr>
            <w:rStyle w:val="Hyperlink"/>
            <w:sz w:val="16"/>
            <w:szCs w:val="16"/>
          </w:rPr>
          <w:t>https://www.wto.org/english/thewto_e/whatis_e/tif_e/org6_e.htm</w:t>
        </w:r>
      </w:hyperlink>
    </w:p>
    <w:p w14:paraId="48F6F804" w14:textId="77777777" w:rsidR="00805198" w:rsidRPr="007A34EC" w:rsidRDefault="00805198" w:rsidP="00805198">
      <w:pPr>
        <w:rPr>
          <w:sz w:val="16"/>
          <w:szCs w:val="16"/>
        </w:rPr>
      </w:pPr>
      <w:r w:rsidRPr="007A34EC">
        <w:rPr>
          <w:sz w:val="16"/>
          <w:szCs w:val="16"/>
        </w:rPr>
        <w:t xml:space="preserve">Ought – “used to express obligation”. Merriam Webster. </w:t>
      </w:r>
      <w:hyperlink r:id="rId18" w:history="1">
        <w:r w:rsidRPr="007A34EC">
          <w:rPr>
            <w:rStyle w:val="Hyperlink"/>
            <w:sz w:val="16"/>
            <w:szCs w:val="16"/>
          </w:rPr>
          <w:t>https://www.merriam-webster.com/dictionary/ought</w:t>
        </w:r>
      </w:hyperlink>
    </w:p>
    <w:p w14:paraId="45959EA0" w14:textId="77777777" w:rsidR="00805198" w:rsidRPr="007A34EC" w:rsidRDefault="00805198" w:rsidP="00805198">
      <w:pPr>
        <w:rPr>
          <w:rStyle w:val="Hyperlink"/>
          <w:sz w:val="16"/>
          <w:szCs w:val="16"/>
        </w:rPr>
      </w:pPr>
      <w:r w:rsidRPr="007A34EC">
        <w:rPr>
          <w:sz w:val="16"/>
          <w:szCs w:val="16"/>
        </w:rPr>
        <w:t xml:space="preserve">To – “used as a function word to indicate application or attention”. Merriam Webster. </w:t>
      </w:r>
      <w:hyperlink r:id="rId19" w:history="1">
        <w:r w:rsidRPr="007A34EC">
          <w:rPr>
            <w:rStyle w:val="Hyperlink"/>
            <w:sz w:val="16"/>
            <w:szCs w:val="16"/>
          </w:rPr>
          <w:t>https://www.merriam-webster.com/dictionary/to</w:t>
        </w:r>
      </w:hyperlink>
    </w:p>
    <w:p w14:paraId="17F32C8E" w14:textId="77777777" w:rsidR="00805198" w:rsidRPr="007A34EC" w:rsidRDefault="00805198" w:rsidP="00805198">
      <w:pPr>
        <w:rPr>
          <w:rStyle w:val="Hyperlink"/>
          <w:sz w:val="16"/>
          <w:szCs w:val="16"/>
        </w:rPr>
      </w:pPr>
      <w:r w:rsidRPr="007A34EC">
        <w:rPr>
          <w:rStyle w:val="Hyperlink"/>
          <w:sz w:val="16"/>
          <w:szCs w:val="16"/>
        </w:rPr>
        <w:t xml:space="preserve">Reduce – “bring someone or something to (a lower or weaker state, condition, or role)” – Google. </w:t>
      </w:r>
      <w:hyperlink r:id="rId20" w:history="1">
        <w:r w:rsidRPr="007A34EC">
          <w:rPr>
            <w:rStyle w:val="Hyperlink"/>
            <w:sz w:val="16"/>
            <w:szCs w:val="16"/>
          </w:rPr>
          <w:t>https://www.google.com/search?q=reduce+definition&amp;rlz=1C1CHBF_enUS877US877&amp;oq=reduce+definition&amp;aqs=chrome.0.69i59l2j69i60l2.3332j0j7&amp;sourceid=chrome&amp;ie=UTF-8</w:t>
        </w:r>
      </w:hyperlink>
    </w:p>
    <w:p w14:paraId="6701018D" w14:textId="77777777" w:rsidR="00805198" w:rsidRPr="007A34EC" w:rsidRDefault="00805198" w:rsidP="00805198">
      <w:pPr>
        <w:rPr>
          <w:sz w:val="16"/>
          <w:szCs w:val="16"/>
        </w:rPr>
      </w:pPr>
      <w:r w:rsidRPr="007A34EC">
        <w:rPr>
          <w:sz w:val="16"/>
          <w:szCs w:val="16"/>
        </w:rPr>
        <w:t>Intellectual property protections – it’s a term of art – “Intellectual property rights are the rights given to persons over the creations of their minds. They usually give the creator an exclusive right over the use of his/her creation for a certain period of time”. WTO. https://www.wto.org/english/tratop_e/trips_e/intel1_e.htm</w:t>
      </w:r>
    </w:p>
    <w:p w14:paraId="2CA56061" w14:textId="77777777" w:rsidR="00805198" w:rsidRPr="007A34EC" w:rsidRDefault="00805198" w:rsidP="00805198">
      <w:pPr>
        <w:rPr>
          <w:sz w:val="16"/>
          <w:szCs w:val="16"/>
        </w:rPr>
      </w:pPr>
      <w:r w:rsidRPr="007A34EC">
        <w:rPr>
          <w:sz w:val="16"/>
          <w:szCs w:val="16"/>
        </w:rPr>
        <w:t xml:space="preserve">For – “used as a function word to indicate an intended goal”. Merriam Webster. </w:t>
      </w:r>
      <w:hyperlink r:id="rId21" w:history="1">
        <w:r w:rsidRPr="007A34EC">
          <w:rPr>
            <w:rStyle w:val="Hyperlink"/>
            <w:sz w:val="16"/>
            <w:szCs w:val="16"/>
          </w:rPr>
          <w:t>https://www.merriam-webster.com/dictionary/for</w:t>
        </w:r>
      </w:hyperlink>
    </w:p>
    <w:p w14:paraId="5F6F4121" w14:textId="77777777" w:rsidR="00805198" w:rsidRPr="007A34EC" w:rsidRDefault="00805198" w:rsidP="00805198">
      <w:pPr>
        <w:rPr>
          <w:sz w:val="16"/>
          <w:szCs w:val="16"/>
        </w:rPr>
      </w:pPr>
      <w:r w:rsidRPr="007A34EC">
        <w:rPr>
          <w:sz w:val="16"/>
          <w:szCs w:val="16"/>
        </w:rPr>
        <w:t xml:space="preserve">Medicines – “the science or practice of the diagnosis, treatment, and prevention of disease”. Google. </w:t>
      </w:r>
      <w:hyperlink r:id="rId22" w:history="1">
        <w:r w:rsidRPr="007A34EC">
          <w:rPr>
            <w:rStyle w:val="Hyperlink"/>
            <w:sz w:val="16"/>
            <w:szCs w:val="16"/>
          </w:rPr>
          <w:t>https://www.google.com/search?q=medicines+definition&amp;rlz=1C1CHBF_enUS877US877&amp;oq=medicines+&amp;aqs=chrome.2.69i59l4j69i60l3.1898j0j7&amp;sourceid=chrome&amp;ie=UTF-8</w:t>
        </w:r>
      </w:hyperlink>
    </w:p>
    <w:p w14:paraId="4A226B4D" w14:textId="77777777" w:rsidR="00805198" w:rsidRPr="007A34EC" w:rsidRDefault="00805198" w:rsidP="00805198">
      <w:pPr>
        <w:rPr>
          <w:sz w:val="16"/>
          <w:szCs w:val="16"/>
        </w:rPr>
      </w:pPr>
      <w:r w:rsidRPr="007A34EC">
        <w:rPr>
          <w:sz w:val="16"/>
          <w:szCs w:val="16"/>
        </w:rPr>
        <w:t xml:space="preserve">Counter solvency advocates </w:t>
      </w:r>
    </w:p>
    <w:p w14:paraId="257B3A6C" w14:textId="77777777" w:rsidR="00805198" w:rsidRPr="007A34EC" w:rsidRDefault="00805198" w:rsidP="00805198">
      <w:pPr>
        <w:rPr>
          <w:sz w:val="16"/>
          <w:szCs w:val="16"/>
        </w:rPr>
      </w:pPr>
      <w:hyperlink r:id="rId23" w:history="1">
        <w:r w:rsidRPr="007A34EC">
          <w:rPr>
            <w:rStyle w:val="Hyperlink"/>
            <w:sz w:val="16"/>
            <w:szCs w:val="16"/>
          </w:rPr>
          <w:t>https://www.who.int/intellectualproperty/submissions/Pharmacoevolution.pdf?ua=1</w:t>
        </w:r>
      </w:hyperlink>
    </w:p>
    <w:p w14:paraId="6D407172" w14:textId="06B9D385" w:rsidR="00805198" w:rsidRPr="007A34EC" w:rsidRDefault="009C5625" w:rsidP="00805198">
      <w:pPr>
        <w:rPr>
          <w:sz w:val="16"/>
          <w:szCs w:val="16"/>
        </w:rPr>
      </w:pPr>
      <w:hyperlink r:id="rId24" w:history="1">
        <w:r w:rsidRPr="007A34EC">
          <w:rPr>
            <w:rStyle w:val="Hyperlink"/>
            <w:sz w:val="16"/>
            <w:szCs w:val="16"/>
          </w:rPr>
          <w:t>https://pubs.acs.org/doi/10.1021/acsmedchemlett.9b00497</w:t>
        </w:r>
      </w:hyperlink>
    </w:p>
    <w:p w14:paraId="60B4478A" w14:textId="20DB99BB" w:rsidR="00DF5CE4" w:rsidRPr="005B38BB" w:rsidRDefault="00DF5CE4" w:rsidP="00DF5CE4">
      <w:r w:rsidRPr="005B38BB">
        <w:rPr>
          <w:rStyle w:val="Style13ptBold"/>
        </w:rPr>
        <w:t xml:space="preserve">Feldman </w:t>
      </w:r>
      <w:r w:rsidR="000F39CC">
        <w:rPr>
          <w:rStyle w:val="Style13ptBold"/>
        </w:rPr>
        <w:t>19</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26CE352" w14:textId="6F21AEF9" w:rsidR="00DF5CE4" w:rsidRPr="00DF5CE4" w:rsidRDefault="00DF5CE4" w:rsidP="00DF5CE4">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1027C1">
        <w:rPr>
          <w:u w:val="single"/>
        </w:rPr>
        <w:t xml:space="preserve">make the legal changes necessary to prevent companies </w:t>
      </w:r>
      <w:r w:rsidRPr="001027C1">
        <w:rPr>
          <w:b/>
          <w:bCs/>
          <w:u w:val="single"/>
        </w:rPr>
        <w:t>from building patent walls</w:t>
      </w:r>
      <w:r w:rsidRPr="001027C1">
        <w:rPr>
          <w:u w:val="single"/>
        </w:rPr>
        <w:t xml:space="preserve"> and</w:t>
      </w:r>
      <w:r w:rsidRPr="0072187F">
        <w:rPr>
          <w:u w:val="single"/>
        </w:rPr>
        <w:t xml:space="preserve"> piling up mountains of rights. This could be </w:t>
      </w:r>
      <w:r w:rsidRPr="001027C1">
        <w:rPr>
          <w:u w:val="single"/>
        </w:rPr>
        <w:t xml:space="preserve">accomplished </w:t>
      </w:r>
      <w:r w:rsidRPr="001027C1">
        <w:rPr>
          <w:b/>
          <w:bCs/>
          <w:u w:val="single"/>
          <w:bdr w:val="single" w:sz="4" w:space="0" w:color="auto"/>
        </w:rPr>
        <w:t xml:space="preserve">by a </w:t>
      </w:r>
      <w:r w:rsidRPr="009A3DED">
        <w:rPr>
          <w:b/>
          <w:bCs/>
          <w:highlight w:val="green"/>
          <w:u w:val="single"/>
          <w:bdr w:val="single" w:sz="4" w:space="0" w:color="auto"/>
        </w:rPr>
        <w:t>“one-and-done”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88DAD04" w14:textId="2B5EB039" w:rsidR="00C20631" w:rsidRDefault="00C20631" w:rsidP="00C20631">
      <w:pPr>
        <w:pStyle w:val="Heading4"/>
      </w:pPr>
      <w:r>
        <w:t xml:space="preserve">Evergreening </w:t>
      </w:r>
      <w:r w:rsidRPr="0078080A">
        <w:rPr>
          <w:u w:val="single"/>
        </w:rPr>
        <w:t xml:space="preserve">restricts Generic Patents </w:t>
      </w:r>
    </w:p>
    <w:p w14:paraId="2E335549" w14:textId="77777777" w:rsidR="00C20631" w:rsidRPr="0078080A" w:rsidRDefault="00C20631" w:rsidP="00C20631">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26"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025B9B67" w14:textId="77777777" w:rsidR="00C20631" w:rsidRPr="003C6098" w:rsidRDefault="00C20631" w:rsidP="00C20631">
      <w:pPr>
        <w:rPr>
          <w:sz w:val="16"/>
        </w:rPr>
      </w:pPr>
      <w:r w:rsidRPr="003C6098">
        <w:rPr>
          <w:sz w:val="16"/>
        </w:rPr>
        <w:t xml:space="preserve">Efforts by pharmaceutical companies to extend their patents cost taxpayers millions of dollars each year. In some cases they also mean people are subjected to unnecessary clinical trials. </w:t>
      </w:r>
      <w:r w:rsidRPr="003C6098">
        <w:rPr>
          <w:b/>
          <w:sz w:val="26"/>
          <w:u w:val="single"/>
        </w:rPr>
        <w:t>Big pharma</w:t>
      </w:r>
      <w:r w:rsidRPr="003C6098">
        <w:rPr>
          <w:u w:val="single"/>
        </w:rPr>
        <w:t xml:space="preserve"> makes big profits. Their useful new </w:t>
      </w:r>
      <w:r w:rsidRPr="003C6098">
        <w:rPr>
          <w:b/>
          <w:sz w:val="26"/>
          <w:highlight w:val="green"/>
          <w:u w:val="single"/>
        </w:rPr>
        <w:t>drugs are patented</w:t>
      </w:r>
      <w:r w:rsidRPr="003C6098">
        <w:rPr>
          <w:u w:val="single"/>
        </w:rPr>
        <w:t xml:space="preserve">, </w:t>
      </w:r>
      <w:r w:rsidRPr="003C6098">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3C6098">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3C6098">
        <w:rPr>
          <w:b/>
          <w:sz w:val="26"/>
          <w:highlight w:val="green"/>
          <w:u w:val="single"/>
        </w:rPr>
        <w:t>companies</w:t>
      </w:r>
      <w:r w:rsidRPr="003C6098">
        <w:rPr>
          <w:highlight w:val="green"/>
          <w:u w:val="single"/>
        </w:rPr>
        <w:t xml:space="preserve"> </w:t>
      </w:r>
      <w:r w:rsidRPr="003C6098">
        <w:rPr>
          <w:u w:val="single"/>
        </w:rPr>
        <w:t xml:space="preserve">like monopolies and would like to </w:t>
      </w:r>
      <w:r w:rsidRPr="003C6098">
        <w:rPr>
          <w:b/>
          <w:sz w:val="26"/>
          <w:highlight w:val="green"/>
          <w:u w:val="single"/>
        </w:rPr>
        <w:t>extend the patent period</w:t>
      </w:r>
      <w:r w:rsidRPr="003C6098">
        <w:rPr>
          <w:u w:val="single"/>
        </w:rPr>
        <w:t xml:space="preserve">. Over the past few decades they have </w:t>
      </w:r>
      <w:r w:rsidRPr="003C6098">
        <w:rPr>
          <w:b/>
          <w:sz w:val="26"/>
          <w:highlight w:val="green"/>
          <w:u w:val="single"/>
        </w:rPr>
        <w:t>used</w:t>
      </w:r>
      <w:r w:rsidRPr="003C6098">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3C6098">
        <w:rPr>
          <w:b/>
          <w:sz w:val="26"/>
          <w:highlight w:val="green"/>
          <w:u w:val="single"/>
        </w:rPr>
        <w:t>Evergreening</w:t>
      </w:r>
      <w:r w:rsidRPr="003C6098">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Efexor to Efexor-XR to Pristiq An example is useful. </w:t>
      </w:r>
      <w:r w:rsidRPr="003C6098">
        <w:rPr>
          <w:u w:val="single"/>
        </w:rPr>
        <w:t xml:space="preserve">In the case of the depression drug </w:t>
      </w:r>
      <w:r w:rsidRPr="003C6098">
        <w:rPr>
          <w:b/>
          <w:sz w:val="26"/>
          <w:highlight w:val="green"/>
          <w:u w:val="single"/>
        </w:rPr>
        <w:t>venlafaxine</w:t>
      </w:r>
      <w:r w:rsidRPr="003C6098">
        <w:rPr>
          <w:highlight w:val="green"/>
          <w:u w:val="single"/>
        </w:rPr>
        <w:t xml:space="preserve"> </w:t>
      </w:r>
      <w:r w:rsidRPr="003C6098">
        <w:rPr>
          <w:u w:val="single"/>
        </w:rPr>
        <w:t>(marketed as Efexor), the original version had major side-effects</w:t>
      </w:r>
      <w:r w:rsidRPr="003C6098">
        <w:rPr>
          <w:sz w:val="16"/>
        </w:rPr>
        <w:t xml:space="preserve">. However, when provided in extended release form these side-effects were substantially reduced. Naturally the extended release form (Efexor-XR) became preferred. Although it might seem obvious to combine venlafaxine with an extended release form to overcome the side-effect problem, </w:t>
      </w:r>
      <w:r w:rsidRPr="003C6098">
        <w:rPr>
          <w:u w:val="single"/>
        </w:rPr>
        <w:t xml:space="preserve">the patent office </w:t>
      </w:r>
      <w:r w:rsidRPr="003C6098">
        <w:rPr>
          <w:b/>
          <w:sz w:val="26"/>
          <w:highlight w:val="green"/>
          <w:u w:val="single"/>
        </w:rPr>
        <w:t>granted two new patents</w:t>
      </w:r>
      <w:r w:rsidRPr="003C6098">
        <w:rPr>
          <w:highlight w:val="green"/>
          <w:u w:val="single"/>
        </w:rPr>
        <w:t xml:space="preserve"> </w:t>
      </w:r>
      <w:r w:rsidRPr="003C6098">
        <w:rPr>
          <w:u w:val="single"/>
        </w:rPr>
        <w:t xml:space="preserve">for extended release versions of venlafaxine. One of these was written in such a broad form that it </w:t>
      </w:r>
      <w:r w:rsidRPr="003C6098">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RPr="003C6098">
        <w:rPr>
          <w:u w:val="single"/>
        </w:rPr>
        <w:t xml:space="preserve"> there will be </w:t>
      </w:r>
      <w:r w:rsidRPr="003C6098">
        <w:rPr>
          <w:b/>
          <w:sz w:val="26"/>
          <w:highlight w:val="green"/>
          <w:u w:val="single"/>
          <w:bdr w:val="single" w:sz="12" w:space="0" w:color="auto"/>
        </w:rPr>
        <w:t>no generic versions of Pristiq until after August 2023</w:t>
      </w:r>
      <w:r w:rsidRPr="003C6098">
        <w:rPr>
          <w:u w:val="single"/>
        </w:rPr>
        <w:t>, when the patent expires.</w:t>
      </w:r>
    </w:p>
    <w:p w14:paraId="0F6575A5" w14:textId="493CC63A" w:rsidR="00C20631" w:rsidRDefault="00B157E6" w:rsidP="00C20631">
      <w:pPr>
        <w:pStyle w:val="Heading4"/>
      </w:pPr>
      <w:r>
        <w:t>Decks</w:t>
      </w:r>
      <w:r w:rsidR="00C20631">
        <w:t xml:space="preserve"> India’s Pharma Industry </w:t>
      </w:r>
    </w:p>
    <w:p w14:paraId="425EE966" w14:textId="77777777" w:rsidR="00C20631" w:rsidRDefault="00C20631" w:rsidP="00C20631">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4E2CD036" w14:textId="77777777" w:rsidR="00C20631" w:rsidRPr="00DD7A68" w:rsidRDefault="00C20631" w:rsidP="00C20631">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DD7A68">
        <w:rPr>
          <w:b/>
          <w:sz w:val="26"/>
          <w:highlight w:val="green"/>
          <w:u w:val="single"/>
        </w:rPr>
        <w:t>India</w:t>
      </w:r>
      <w:r w:rsidRPr="00DD7A68">
        <w:rPr>
          <w:u w:val="single"/>
        </w:rPr>
        <w:t xml:space="preserve">, the </w:t>
      </w:r>
      <w:r w:rsidRPr="00DD7A68">
        <w:rPr>
          <w:b/>
          <w:sz w:val="26"/>
          <w:highlight w:val="green"/>
          <w:u w:val="single"/>
        </w:rPr>
        <w:t>pharma</w:t>
      </w:r>
      <w:r w:rsidRPr="00DD7A68">
        <w:rPr>
          <w:highlight w:val="green"/>
          <w:u w:val="single"/>
        </w:rPr>
        <w:t xml:space="preserve"> </w:t>
      </w:r>
      <w:r w:rsidRPr="00DD7A68">
        <w:rPr>
          <w:u w:val="single"/>
        </w:rPr>
        <w:t xml:space="preserve">sector is innovative, widely </w:t>
      </w:r>
      <w:r w:rsidRPr="00DD7A68">
        <w:rPr>
          <w:b/>
          <w:sz w:val="26"/>
          <w:highlight w:val="green"/>
          <w:u w:val="single"/>
        </w:rPr>
        <w:t>acknowledged as making a global impact in</w:t>
      </w:r>
      <w:r w:rsidRPr="00DD7A68">
        <w:rPr>
          <w:highlight w:val="green"/>
          <w:u w:val="single"/>
        </w:rPr>
        <w:t xml:space="preserve"> </w:t>
      </w:r>
      <w:r w:rsidRPr="00DD7A68">
        <w:rPr>
          <w:u w:val="single"/>
        </w:rPr>
        <w:t xml:space="preserve">the </w:t>
      </w:r>
      <w:r w:rsidRPr="00DD7A68">
        <w:rPr>
          <w:b/>
          <w:sz w:val="26"/>
          <w:highlight w:val="green"/>
          <w:u w:val="single"/>
        </w:rPr>
        <w:t>treatment</w:t>
      </w:r>
      <w:r w:rsidRPr="00DD7A68">
        <w:rPr>
          <w:highlight w:val="green"/>
          <w:u w:val="single"/>
        </w:rPr>
        <w:t xml:space="preserve"> </w:t>
      </w:r>
      <w:r w:rsidRPr="00DD7A68">
        <w:rPr>
          <w:u w:val="single"/>
        </w:rPr>
        <w:t>of diseases like HIV AIDS[1]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3C6098">
        <w:rPr>
          <w:b/>
          <w:sz w:val="26"/>
          <w:highlight w:val="green"/>
          <w:u w:val="single"/>
        </w:rPr>
        <w:t>Indian pharma Industry</w:t>
      </w:r>
      <w:r w:rsidRPr="003C6098">
        <w:rPr>
          <w:highlight w:val="green"/>
          <w:u w:val="single"/>
        </w:rPr>
        <w:t xml:space="preserve"> </w:t>
      </w:r>
      <w:r w:rsidRPr="003C6098">
        <w:rPr>
          <w:b/>
          <w:sz w:val="26"/>
          <w:highlight w:val="green"/>
          <w:u w:val="single"/>
        </w:rPr>
        <w:t>produces</w:t>
      </w:r>
      <w:r w:rsidRPr="003C6098">
        <w:rPr>
          <w:u w:val="single"/>
        </w:rPr>
        <w:t xml:space="preserve"> about </w:t>
      </w:r>
      <w:r w:rsidRPr="003C6098">
        <w:rPr>
          <w:b/>
          <w:sz w:val="26"/>
          <w:highlight w:val="green"/>
          <w:u w:val="single"/>
        </w:rPr>
        <w:t>20%</w:t>
      </w:r>
      <w:r w:rsidRPr="003C6098">
        <w:rPr>
          <w:u w:val="single"/>
        </w:rPr>
        <w:t xml:space="preserve"> [5] </w:t>
      </w:r>
      <w:r w:rsidRPr="003C6098">
        <w:rPr>
          <w:b/>
          <w:sz w:val="26"/>
          <w:highlight w:val="green"/>
          <w:u w:val="single"/>
        </w:rPr>
        <w:t>of</w:t>
      </w:r>
      <w:r w:rsidRPr="003C6098">
        <w:rPr>
          <w:u w:val="single"/>
        </w:rPr>
        <w:t xml:space="preserve"> the </w:t>
      </w:r>
      <w:r w:rsidRPr="003C6098">
        <w:rPr>
          <w:b/>
          <w:sz w:val="26"/>
          <w:highlight w:val="green"/>
          <w:u w:val="single"/>
          <w:bdr w:val="single" w:sz="12" w:space="0" w:color="auto"/>
        </w:rPr>
        <w:t>global generic drugs</w:t>
      </w:r>
      <w:r w:rsidRPr="003C6098">
        <w:rPr>
          <w:highlight w:val="green"/>
          <w:u w:val="single"/>
        </w:rPr>
        <w:t xml:space="preserve"> </w:t>
      </w:r>
      <w:r w:rsidRPr="003C6098">
        <w:rPr>
          <w:b/>
          <w:sz w:val="26"/>
          <w:highlight w:val="green"/>
          <w:u w:val="single"/>
        </w:rPr>
        <w:t>with the US accounting for</w:t>
      </w:r>
      <w:r w:rsidRPr="003C6098">
        <w:rPr>
          <w:highlight w:val="green"/>
          <w:u w:val="single"/>
        </w:rPr>
        <w:t xml:space="preserve"> </w:t>
      </w:r>
      <w:r w:rsidRPr="003C6098">
        <w:rPr>
          <w:u w:val="single"/>
        </w:rPr>
        <w:t xml:space="preserve">nearly </w:t>
      </w:r>
      <w:r w:rsidRPr="003C6098">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3C6098">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investments[10] and this trend is expected to continue.[11] </w:t>
      </w:r>
      <w:r w:rsidRPr="00DD7A68">
        <w:rPr>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DD7A68">
        <w:rPr>
          <w:b/>
          <w:sz w:val="26"/>
          <w:highlight w:val="green"/>
          <w:u w:val="single"/>
        </w:rPr>
        <w:t>Indian pharma</w:t>
      </w:r>
      <w:r w:rsidRPr="00DD7A68">
        <w:rPr>
          <w:u w:val="single"/>
        </w:rPr>
        <w:t xml:space="preserve"> industry has clearly demonstrated that it </w:t>
      </w:r>
      <w:r w:rsidRPr="00DD7A68">
        <w:rPr>
          <w:b/>
          <w:sz w:val="26"/>
          <w:highlight w:val="green"/>
          <w:u w:val="single"/>
        </w:rPr>
        <w:t>has</w:t>
      </w:r>
      <w:r w:rsidRPr="00DD7A68">
        <w:rPr>
          <w:highlight w:val="green"/>
          <w:u w:val="single"/>
        </w:rPr>
        <w:t xml:space="preserve"> </w:t>
      </w:r>
      <w:r w:rsidRPr="00DD7A68">
        <w:rPr>
          <w:u w:val="single"/>
        </w:rPr>
        <w:t xml:space="preserve">the </w:t>
      </w:r>
      <w:r w:rsidRPr="00DD7A68">
        <w:rPr>
          <w:b/>
          <w:sz w:val="26"/>
          <w:highlight w:val="green"/>
          <w:u w:val="single"/>
        </w:rPr>
        <w:t>potential to be</w:t>
      </w:r>
      <w:r w:rsidRPr="00DD7A68">
        <w:rPr>
          <w:u w:val="single"/>
        </w:rPr>
        <w:t xml:space="preserve"> a part of </w:t>
      </w:r>
      <w:r w:rsidRPr="00DD7A68">
        <w:rPr>
          <w:b/>
          <w:sz w:val="26"/>
          <w:highlight w:val="green"/>
          <w:u w:val="single"/>
        </w:rPr>
        <w:t>the solution</w:t>
      </w:r>
      <w:r w:rsidRPr="00DD7A68">
        <w:rPr>
          <w:u w:val="single"/>
        </w:rPr>
        <w:t xml:space="preserve"> for universal access to healthcare. India’s strength is </w:t>
      </w:r>
      <w:r w:rsidRPr="00DD7A68">
        <w:rPr>
          <w:b/>
          <w:sz w:val="26"/>
          <w:highlight w:val="green"/>
          <w:u w:val="single"/>
        </w:rPr>
        <w:t>innovating</w:t>
      </w:r>
      <w:r w:rsidRPr="00DD7A68">
        <w:rPr>
          <w:highlight w:val="green"/>
          <w:u w:val="single"/>
        </w:rPr>
        <w:t xml:space="preserve"> </w:t>
      </w:r>
      <w:r w:rsidRPr="00DD7A68">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harmonised regulations. Patent linkage[15] (in Canada and the US for example) denies access to markets on a mere allegation of patent infringement. Despite the US Supreme Court[16]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customise their IP policy and regulation based on their unique local conditions. Some countries are more technologically proficient than others, and this distinction may warrant separate norms in areas of technology that they are strong in.[18] Even where harmonisation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Trans Atlantic Partnerships being negotiated, India has the opportunity to demonstrate leadership in the global market place by pioneering the opposition to using harmonisation as a proxy for barriers to competition. While the US and its allies may officially oppose India’s view of the IPR regime they have realised that the key to their sustainable development is the ability of government to ensure that healthcare is accessible to everyone, not just the rich. Cost of healthcare has increased significantly causing an alarming number of patients to go off treatment, risk importing counterfeits[20]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realisation, albeit unarticulated, that Indian Pharma companies have the potential to be, like Indian technology companies averted the y2K crisis, a key element of the solution to world's healthcare crisis. </w:t>
      </w:r>
      <w:r w:rsidRPr="00DD7A68">
        <w:rPr>
          <w:b/>
          <w:sz w:val="26"/>
          <w:highlight w:val="green"/>
          <w:u w:val="single"/>
        </w:rPr>
        <w:t>Now is</w:t>
      </w:r>
      <w:r w:rsidRPr="00DD7A68">
        <w:rPr>
          <w:highlight w:val="green"/>
          <w:u w:val="single"/>
        </w:rPr>
        <w:t xml:space="preserve"> </w:t>
      </w:r>
      <w:r w:rsidRPr="00DD7A68">
        <w:rPr>
          <w:u w:val="single"/>
        </w:rPr>
        <w:t xml:space="preserve">a great </w:t>
      </w:r>
      <w:r w:rsidRPr="00DD7A68">
        <w:rPr>
          <w:b/>
          <w:sz w:val="26"/>
          <w:highlight w:val="green"/>
          <w:u w:val="single"/>
          <w:bdr w:val="single" w:sz="12" w:space="0" w:color="auto"/>
        </w:rPr>
        <w:t>opportunity for India to demonstrate leadership</w:t>
      </w:r>
      <w:r w:rsidRPr="00DD7A68">
        <w:rPr>
          <w:highlight w:val="green"/>
          <w:u w:val="single"/>
        </w:rPr>
        <w:t xml:space="preserve"> </w:t>
      </w:r>
      <w:r w:rsidRPr="00DD7A68">
        <w:rPr>
          <w:u w:val="single"/>
        </w:rPr>
        <w:t>in IPR regimes as more and more countries like South Africa and Brazil are following India’s example.</w:t>
      </w:r>
    </w:p>
    <w:p w14:paraId="283C7F83" w14:textId="0632C333" w:rsidR="00C20631" w:rsidRDefault="00DC5DFD" w:rsidP="00C20631">
      <w:pPr>
        <w:pStyle w:val="Heading4"/>
      </w:pPr>
      <w:r>
        <w:t>K2 India soft power</w:t>
      </w:r>
    </w:p>
    <w:p w14:paraId="33F47A8A" w14:textId="77777777" w:rsidR="00C20631" w:rsidRDefault="00C20631" w:rsidP="00C20631">
      <w:r w:rsidRPr="009A3DED">
        <w:rPr>
          <w:rStyle w:val="Style13ptBold"/>
        </w:rPr>
        <w:t>Jha 16</w:t>
      </w:r>
      <w:r>
        <w:t xml:space="preserve"> Prem Shankar Jha 11-5-2016 “</w:t>
      </w:r>
      <w:r w:rsidRPr="009A3DED">
        <w:t>Let India unleash its soft power</w:t>
      </w:r>
      <w:r>
        <w:t xml:space="preserve">” </w:t>
      </w:r>
      <w:hyperlink r:id="rId27" w:history="1">
        <w:r w:rsidRPr="003A43EB">
          <w:rPr>
            <w:rStyle w:val="Hyperlink"/>
          </w:rPr>
          <w:t>https://www.thehindu.com/opinion/lead/Let-India-unleash-its-soft-power/article13292272.ece</w:t>
        </w:r>
      </w:hyperlink>
      <w:r>
        <w:t xml:space="preserve"> (Writer at the Hindu)//Elmer </w:t>
      </w:r>
    </w:p>
    <w:p w14:paraId="450DD194" w14:textId="77777777" w:rsidR="00C20631" w:rsidRDefault="00C20631" w:rsidP="00C20631">
      <w:pPr>
        <w:rPr>
          <w:sz w:val="16"/>
        </w:rPr>
      </w:pPr>
      <w:r w:rsidRPr="00DD7A68">
        <w:rPr>
          <w:u w:val="single"/>
        </w:rPr>
        <w:t xml:space="preserve">And why stop at food grains? In drought-struck regions, contaminated water kills much faster than hunger and takes the very young and the very old first. The </w:t>
      </w:r>
      <w:r w:rsidRPr="00DD7A68">
        <w:rPr>
          <w:b/>
          <w:sz w:val="26"/>
          <w:highlight w:val="green"/>
          <w:u w:val="single"/>
        </w:rPr>
        <w:t>Indian pharmaceuticals</w:t>
      </w:r>
      <w:r w:rsidRPr="00DD7A68">
        <w:rPr>
          <w:highlight w:val="green"/>
          <w:u w:val="single"/>
        </w:rPr>
        <w:t xml:space="preserve"> </w:t>
      </w:r>
      <w:r w:rsidRPr="00DD7A68">
        <w:rPr>
          <w:u w:val="single"/>
        </w:rPr>
        <w:t xml:space="preserve">industry </w:t>
      </w:r>
      <w:r w:rsidRPr="00DD7A68">
        <w:rPr>
          <w:b/>
          <w:sz w:val="26"/>
          <w:highlight w:val="green"/>
          <w:u w:val="single"/>
          <w:bdr w:val="single" w:sz="12" w:space="0" w:color="auto"/>
        </w:rPr>
        <w:t>is the envy of the world</w:t>
      </w:r>
      <w:r w:rsidRPr="00DD7A68">
        <w:rPr>
          <w:u w:val="single"/>
        </w:rPr>
        <w:t xml:space="preserve">, </w:t>
      </w:r>
      <w:r w:rsidRPr="00DD7A68">
        <w:rPr>
          <w:b/>
          <w:sz w:val="26"/>
          <w:highlight w:val="green"/>
          <w:u w:val="single"/>
        </w:rPr>
        <w:t>because it produces and sells</w:t>
      </w:r>
      <w:r w:rsidRPr="00DD7A68">
        <w:rPr>
          <w:highlight w:val="green"/>
          <w:u w:val="single"/>
        </w:rPr>
        <w:t xml:space="preserve"> </w:t>
      </w:r>
      <w:r w:rsidRPr="00DD7A68">
        <w:rPr>
          <w:b/>
          <w:sz w:val="26"/>
          <w:highlight w:val="green"/>
          <w:u w:val="single"/>
        </w:rPr>
        <w:t>medicines at a tenth to a thirtieth</w:t>
      </w:r>
      <w:r w:rsidRPr="00DD7A68">
        <w:rPr>
          <w:highlight w:val="green"/>
          <w:u w:val="single"/>
        </w:rPr>
        <w:t xml:space="preserve"> </w:t>
      </w:r>
      <w:r w:rsidRPr="00DD7A68">
        <w:rPr>
          <w:u w:val="single"/>
        </w:rPr>
        <w:t xml:space="preserve">of the </w:t>
      </w:r>
      <w:r w:rsidRPr="00DD7A68">
        <w:rPr>
          <w:b/>
          <w:sz w:val="26"/>
          <w:highlight w:val="green"/>
          <w:u w:val="single"/>
        </w:rPr>
        <w:t>retail prices abroad</w:t>
      </w:r>
      <w:r w:rsidRPr="00DD7A68">
        <w:rPr>
          <w:u w:val="single"/>
        </w:rPr>
        <w:t xml:space="preserve">. </w:t>
      </w:r>
      <w:r w:rsidRPr="00DD7A68">
        <w:rPr>
          <w:b/>
          <w:sz w:val="26"/>
          <w:highlight w:val="green"/>
          <w:u w:val="single"/>
        </w:rPr>
        <w:t>Can Delhi not buttress its</w:t>
      </w:r>
      <w:r w:rsidRPr="00DD7A68">
        <w:rPr>
          <w:highlight w:val="green"/>
          <w:u w:val="single"/>
        </w:rPr>
        <w:t xml:space="preserve"> </w:t>
      </w:r>
      <w:r w:rsidRPr="00DD7A68">
        <w:rPr>
          <w:b/>
          <w:sz w:val="26"/>
          <w:highlight w:val="green"/>
          <w:u w:val="single"/>
        </w:rPr>
        <w:t>food aid with medicines</w:t>
      </w:r>
      <w:r w:rsidRPr="00DD7A68">
        <w:rPr>
          <w:u w:val="single"/>
        </w:rPr>
        <w:t xml:space="preserve"> and vitamins</w:t>
      </w:r>
      <w:r w:rsidRPr="00DD7A68">
        <w:rPr>
          <w:highlight w:val="green"/>
          <w:u w:val="single"/>
        </w:rPr>
        <w:t xml:space="preserve">? This will give </w:t>
      </w:r>
      <w:r w:rsidRPr="00DD7A68">
        <w:rPr>
          <w:b/>
          <w:sz w:val="26"/>
          <w:highlight w:val="green"/>
          <w:u w:val="single"/>
        </w:rPr>
        <w:t>an entirely new meaning to</w:t>
      </w:r>
      <w:r w:rsidRPr="00DD7A68">
        <w:rPr>
          <w:u w:val="single"/>
        </w:rPr>
        <w:t xml:space="preserve"> the concept of </w:t>
      </w:r>
      <w:r w:rsidRPr="00DD7A68">
        <w:rPr>
          <w:b/>
          <w:sz w:val="26"/>
          <w:highlight w:val="green"/>
          <w:u w:val="single"/>
        </w:rPr>
        <w:t>Soft Power for</w:t>
      </w:r>
      <w:r w:rsidRPr="00DD7A68">
        <w:rPr>
          <w:highlight w:val="green"/>
          <w:u w:val="single"/>
        </w:rPr>
        <w:t xml:space="preserve">, </w:t>
      </w:r>
      <w:r w:rsidRPr="00DD7A68">
        <w:rPr>
          <w:b/>
          <w:sz w:val="26"/>
          <w:highlight w:val="green"/>
          <w:u w:val="single"/>
        </w:rPr>
        <w:t>unlike the West</w:t>
      </w:r>
      <w:r w:rsidRPr="00DD7A68">
        <w:rPr>
          <w:u w:val="single"/>
        </w:rPr>
        <w:t xml:space="preserve"> in its present incarnation, </w:t>
      </w:r>
      <w:r w:rsidRPr="00DD7A68">
        <w:rPr>
          <w:b/>
          <w:sz w:val="26"/>
          <w:highlight w:val="green"/>
          <w:u w:val="single"/>
        </w:rPr>
        <w:t>it would be seeking to build influence by protecting</w:t>
      </w:r>
      <w:r w:rsidRPr="00DD7A68">
        <w:rPr>
          <w:highlight w:val="green"/>
          <w:u w:val="single"/>
        </w:rPr>
        <w:t xml:space="preserve"> </w:t>
      </w:r>
      <w:r w:rsidRPr="00DD7A68">
        <w:rPr>
          <w:u w:val="single"/>
        </w:rPr>
        <w:t xml:space="preserve">and preserving, </w:t>
      </w:r>
      <w:r w:rsidRPr="00DD7A68">
        <w:rPr>
          <w:b/>
          <w:sz w:val="26"/>
          <w:highlight w:val="green"/>
          <w:u w:val="single"/>
        </w:rPr>
        <w:t>not destroying</w:t>
      </w:r>
      <w:r w:rsidRPr="00DD7A68">
        <w:rPr>
          <w:u w:val="single"/>
        </w:rPr>
        <w:t xml:space="preserve">; by expanding peoples' futures instead of ending them in darkness. We have been relatively </w:t>
      </w:r>
      <w:r w:rsidRPr="00DD7A68">
        <w:rPr>
          <w:b/>
          <w:sz w:val="26"/>
          <w:highlight w:val="green"/>
          <w:u w:val="single"/>
        </w:rPr>
        <w:t>slow to realise</w:t>
      </w:r>
      <w:r w:rsidRPr="00DD7A68">
        <w:rPr>
          <w:highlight w:val="green"/>
          <w:u w:val="single"/>
        </w:rPr>
        <w:t xml:space="preserve"> </w:t>
      </w:r>
      <w:r w:rsidRPr="00DD7A68">
        <w:rPr>
          <w:u w:val="single"/>
        </w:rPr>
        <w:t xml:space="preserve">our </w:t>
      </w:r>
      <w:r w:rsidRPr="00DD7A68">
        <w:rPr>
          <w:b/>
          <w:sz w:val="26"/>
          <w:highlight w:val="green"/>
          <w:u w:val="single"/>
        </w:rPr>
        <w:t>full potential</w:t>
      </w:r>
      <w:r w:rsidRPr="00DD7A68">
        <w:rPr>
          <w:highlight w:val="gree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It is only in the last half-decade, as the Westphalian international order crumbled and India's neighbourhood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3E2E059D" w14:textId="50C155E6" w:rsidR="00C20631" w:rsidRDefault="00C20631" w:rsidP="00C20631">
      <w:pPr>
        <w:pStyle w:val="Heading4"/>
        <w:rPr>
          <w:u w:val="single"/>
        </w:rPr>
      </w:pPr>
      <w:r>
        <w:rPr>
          <w:u w:val="single"/>
        </w:rPr>
        <w:t>Extinction</w:t>
      </w:r>
    </w:p>
    <w:p w14:paraId="069A32A1" w14:textId="77777777" w:rsidR="00C20631" w:rsidRPr="00577449" w:rsidRDefault="00C20631" w:rsidP="00C20631">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6494EEC0" w14:textId="77777777" w:rsidR="00C20631" w:rsidRPr="000B015F" w:rsidRDefault="00C20631" w:rsidP="00C20631">
      <w:pPr>
        <w:rPr>
          <w:sz w:val="14"/>
        </w:rPr>
      </w:pPr>
      <w:r w:rsidRPr="00E939B9">
        <w:rPr>
          <w:b/>
          <w:bCs/>
          <w:highlight w:val="green"/>
          <w:u w:val="single"/>
        </w:rPr>
        <w:t>No</w:t>
      </w:r>
      <w:r w:rsidRPr="00E939B9">
        <w:rPr>
          <w:b/>
          <w:bCs/>
          <w:u w:val="single"/>
        </w:rPr>
        <w:t xml:space="preserve"> other </w:t>
      </w:r>
      <w:r w:rsidRPr="00E939B9">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E939B9">
        <w:rPr>
          <w:b/>
          <w:bCs/>
          <w:highlight w:val="green"/>
          <w:u w:val="single"/>
        </w:rPr>
        <w:t>From</w:t>
      </w:r>
      <w:r w:rsidRPr="00C73049">
        <w:rPr>
          <w:b/>
          <w:bCs/>
          <w:u w:val="single"/>
        </w:rPr>
        <w:t xml:space="preserve"> combating global </w:t>
      </w:r>
      <w:r w:rsidRPr="00E939B9">
        <w:rPr>
          <w:b/>
          <w:bCs/>
          <w:highlight w:val="green"/>
          <w:u w:val="single"/>
        </w:rPr>
        <w:t>terror</w:t>
      </w:r>
      <w:r w:rsidRPr="00C73049">
        <w:rPr>
          <w:b/>
          <w:bCs/>
          <w:u w:val="single"/>
        </w:rPr>
        <w:t xml:space="preserve"> to finding cures for dangerous </w:t>
      </w:r>
      <w:r w:rsidRPr="00E939B9">
        <w:rPr>
          <w:b/>
          <w:bCs/>
          <w:highlight w:val="green"/>
          <w:u w:val="single"/>
        </w:rPr>
        <w:t>pandemics</w:t>
      </w:r>
      <w:r w:rsidRPr="00C73049">
        <w:rPr>
          <w:b/>
          <w:bCs/>
          <w:u w:val="single"/>
        </w:rPr>
        <w:t xml:space="preserve">, from dealing with the </w:t>
      </w:r>
      <w:r w:rsidRPr="00E939B9">
        <w:rPr>
          <w:b/>
          <w:bCs/>
          <w:highlight w:val="green"/>
          <w:u w:val="single"/>
        </w:rPr>
        <w:t>energy</w:t>
      </w:r>
      <w:r w:rsidRPr="00C73049">
        <w:rPr>
          <w:b/>
          <w:bCs/>
          <w:u w:val="single"/>
        </w:rPr>
        <w:t xml:space="preserve"> crisis </w:t>
      </w:r>
      <w:r w:rsidRPr="00E939B9">
        <w:rPr>
          <w:b/>
          <w:bCs/>
          <w:highlight w:val="green"/>
          <w:u w:val="single"/>
        </w:rPr>
        <w:t>to averting</w:t>
      </w:r>
      <w:r w:rsidRPr="00C73049">
        <w:rPr>
          <w:b/>
          <w:bCs/>
          <w:u w:val="single"/>
        </w:rPr>
        <w:t xml:space="preserve"> the worst scenarios of global </w:t>
      </w:r>
      <w:r w:rsidRPr="00E939B9">
        <w:rPr>
          <w:b/>
          <w:bCs/>
          <w:highlight w:val="green"/>
          <w:u w:val="single"/>
        </w:rPr>
        <w:t>warming</w:t>
      </w:r>
      <w:r w:rsidRPr="00C73049">
        <w:rPr>
          <w:u w:val="single"/>
        </w:rPr>
        <w:t>, from rebalancing stark global inequalities to spurring the vital innovation needed to create jobs and improve lives—</w:t>
      </w:r>
      <w:r w:rsidRPr="00E939B9">
        <w:rPr>
          <w:b/>
          <w:bCs/>
          <w:highlight w:val="green"/>
          <w:u w:val="single"/>
        </w:rPr>
        <w:t>India is</w:t>
      </w:r>
      <w:r w:rsidRPr="00C73049">
        <w:rPr>
          <w:b/>
          <w:bCs/>
          <w:u w:val="single"/>
        </w:rPr>
        <w:t xml:space="preserve"> now </w:t>
      </w:r>
      <w:r w:rsidRPr="00E939B9">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E939B9">
        <w:rPr>
          <w:highlight w:val="green"/>
          <w:u w:val="single"/>
        </w:rPr>
        <w:t>India’s goal is</w:t>
      </w:r>
      <w:r w:rsidRPr="00C73049">
        <w:rPr>
          <w:u w:val="single"/>
        </w:rPr>
        <w:t xml:space="preserve"> breathtaking in scope: </w:t>
      </w:r>
      <w:r w:rsidRPr="00E939B9">
        <w:rPr>
          <w:highlight w:val="green"/>
          <w:u w:val="single"/>
        </w:rPr>
        <w:t>transform a developing country</w:t>
      </w:r>
      <w:r w:rsidRPr="00C73049">
        <w:rPr>
          <w:u w:val="single"/>
        </w:rPr>
        <w:t xml:space="preserve"> of more than 1 billion people </w:t>
      </w:r>
      <w:r w:rsidRPr="00E939B9">
        <w:rPr>
          <w:highlight w:val="green"/>
          <w:u w:val="single"/>
        </w:rPr>
        <w:t>into a</w:t>
      </w:r>
      <w:r w:rsidRPr="00C73049">
        <w:rPr>
          <w:u w:val="single"/>
        </w:rPr>
        <w:t xml:space="preserve"> developed nation and </w:t>
      </w:r>
      <w:r w:rsidRPr="00E939B9">
        <w:rPr>
          <w:highlight w:val="green"/>
          <w:u w:val="single"/>
        </w:rPr>
        <w:t>global</w:t>
      </w:r>
      <w:r w:rsidRPr="00C73049">
        <w:rPr>
          <w:u w:val="single"/>
        </w:rPr>
        <w:t xml:space="preserve"> </w:t>
      </w:r>
      <w:r w:rsidRPr="00E939B9">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E939B9">
        <w:rPr>
          <w:highlight w:val="green"/>
          <w:u w:val="single"/>
        </w:rPr>
        <w:t>If India fails</w:t>
      </w:r>
      <w:r w:rsidRPr="00C73049">
        <w:rPr>
          <w:u w:val="single"/>
        </w:rPr>
        <w:t xml:space="preserve">, there is a real risk that </w:t>
      </w:r>
      <w:r w:rsidRPr="00E939B9">
        <w:rPr>
          <w:b/>
          <w:bCs/>
          <w:highlight w:val="green"/>
          <w:u w:val="single"/>
        </w:rPr>
        <w:t>our world will become</w:t>
      </w:r>
      <w:r w:rsidRPr="00E939B9">
        <w:rPr>
          <w:b/>
          <w:bCs/>
          <w:u w:val="single"/>
        </w:rPr>
        <w:t xml:space="preserve"> </w:t>
      </w:r>
      <w:r w:rsidRPr="00E939B9">
        <w:rPr>
          <w:b/>
          <w:bCs/>
          <w:highlight w:val="green"/>
          <w:u w:val="single"/>
        </w:rPr>
        <w:t>hostage to</w:t>
      </w:r>
      <w:r w:rsidRPr="00E939B9">
        <w:rPr>
          <w:b/>
          <w:bCs/>
          <w:u w:val="single"/>
        </w:rPr>
        <w:t xml:space="preserve"> political </w:t>
      </w:r>
      <w:r w:rsidRPr="00E939B9">
        <w:rPr>
          <w:b/>
          <w:bCs/>
          <w:highlight w:val="green"/>
          <w:u w:val="single"/>
        </w:rPr>
        <w:t>chaos, war over</w:t>
      </w:r>
      <w:r w:rsidRPr="00E939B9">
        <w:rPr>
          <w:b/>
          <w:bCs/>
          <w:u w:val="single"/>
        </w:rPr>
        <w:t xml:space="preserve"> dwindling </w:t>
      </w:r>
      <w:r w:rsidRPr="00E939B9">
        <w:rPr>
          <w:b/>
          <w:bCs/>
          <w:highlight w:val="green"/>
          <w:u w:val="single"/>
        </w:rPr>
        <w:t>resources, a poisoned environment, and</w:t>
      </w:r>
      <w:r w:rsidRPr="00E939B9">
        <w:rPr>
          <w:b/>
          <w:bCs/>
          <w:u w:val="single"/>
        </w:rPr>
        <w:t xml:space="preserve"> galloping </w:t>
      </w:r>
      <w:r w:rsidRPr="00E939B9">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939B9">
        <w:rPr>
          <w:highlight w:val="green"/>
          <w:u w:val="single"/>
        </w:rPr>
        <w:t>if India succeeds</w:t>
      </w:r>
      <w:r w:rsidRPr="00C73049">
        <w:rPr>
          <w:u w:val="single"/>
        </w:rPr>
        <w:t xml:space="preserve">, </w:t>
      </w:r>
      <w:r w:rsidRPr="00E939B9">
        <w:rPr>
          <w:highlight w:val="green"/>
          <w:u w:val="single"/>
        </w:rPr>
        <w:t>it will demonstrate</w:t>
      </w:r>
      <w:r w:rsidRPr="00C73049">
        <w:rPr>
          <w:u w:val="single"/>
        </w:rPr>
        <w:t xml:space="preserve"> that </w:t>
      </w:r>
      <w:r w:rsidRPr="00E939B9">
        <w:rPr>
          <w:highlight w:val="green"/>
          <w:u w:val="single"/>
        </w:rPr>
        <w:t>it is possible to lift</w:t>
      </w:r>
      <w:r w:rsidRPr="00C73049">
        <w:rPr>
          <w:u w:val="single"/>
        </w:rPr>
        <w:t xml:space="preserve"> hundreds of </w:t>
      </w:r>
      <w:r w:rsidRPr="00E939B9">
        <w:rPr>
          <w:highlight w:val="green"/>
          <w:u w:val="single"/>
        </w:rPr>
        <w:t>millions</w:t>
      </w:r>
      <w:r w:rsidRPr="00C73049">
        <w:rPr>
          <w:u w:val="single"/>
        </w:rPr>
        <w:t xml:space="preserve"> of people </w:t>
      </w:r>
      <w:r w:rsidRPr="00E939B9">
        <w:rPr>
          <w:highlight w:val="green"/>
          <w:u w:val="single"/>
        </w:rPr>
        <w:t>out of poverty.</w:t>
      </w:r>
      <w:r w:rsidRPr="00C73049">
        <w:rPr>
          <w:u w:val="single"/>
        </w:rPr>
        <w:t xml:space="preserve">  It will prove that multiethnic, multireligious democracy is not a luxury for rich societies.  It will </w:t>
      </w:r>
      <w:r w:rsidRPr="00E939B9">
        <w:rPr>
          <w:b/>
          <w:bCs/>
          <w:highlight w:val="green"/>
          <w:u w:val="single"/>
        </w:rPr>
        <w:t xml:space="preserve">show us how to save </w:t>
      </w:r>
      <w:r w:rsidRPr="00E939B9">
        <w:rPr>
          <w:b/>
          <w:bCs/>
          <w:u w:val="single"/>
        </w:rPr>
        <w:t xml:space="preserve">our </w:t>
      </w:r>
      <w:r w:rsidRPr="00E939B9">
        <w:rPr>
          <w:b/>
          <w:bCs/>
          <w:highlight w:val="green"/>
          <w:u w:val="single"/>
        </w:rPr>
        <w:t xml:space="preserve">environment, and </w:t>
      </w:r>
      <w:r w:rsidRPr="00E939B9">
        <w:rPr>
          <w:b/>
          <w:bCs/>
          <w:u w:val="single"/>
        </w:rPr>
        <w:t xml:space="preserve">how to </w:t>
      </w:r>
      <w:r w:rsidRPr="00E939B9">
        <w:rPr>
          <w:b/>
          <w:bCs/>
          <w:highlight w:val="green"/>
          <w:u w:val="single"/>
        </w:rPr>
        <w:t xml:space="preserve">manage </w:t>
      </w:r>
      <w:r w:rsidRPr="00E939B9">
        <w:rPr>
          <w:b/>
          <w:bCs/>
          <w:u w:val="single"/>
        </w:rPr>
        <w:t xml:space="preserve">in a </w:t>
      </w:r>
      <w:r w:rsidRPr="00E939B9">
        <w:rPr>
          <w:b/>
          <w:bCs/>
          <w:highlight w:val="green"/>
          <w:u w:val="single"/>
        </w:rPr>
        <w:t>fractious</w:t>
      </w:r>
      <w:r w:rsidRPr="00E939B9">
        <w:rPr>
          <w:b/>
          <w:bCs/>
          <w:u w:val="single"/>
        </w:rPr>
        <w:t xml:space="preserve">, multipolar </w:t>
      </w:r>
      <w:r w:rsidRPr="00E939B9">
        <w:rPr>
          <w:b/>
          <w:bCs/>
          <w:highlight w:val="green"/>
          <w:u w:val="single"/>
        </w:rPr>
        <w:t>world</w:t>
      </w:r>
      <w:r w:rsidRPr="00C73049">
        <w:rPr>
          <w:u w:val="single"/>
        </w:rPr>
        <w:t>.  India’s gambit is truly the venture of the century.</w:t>
      </w:r>
    </w:p>
    <w:p w14:paraId="6E6E27E2" w14:textId="50FB3E71" w:rsidR="00DF5CE4" w:rsidRDefault="003F3970" w:rsidP="00DF5CE4">
      <w:pPr>
        <w:pStyle w:val="Heading4"/>
      </w:pPr>
      <w:r>
        <w:t xml:space="preserve">The aff sovles </w:t>
      </w:r>
    </w:p>
    <w:p w14:paraId="12FCF05B" w14:textId="77777777" w:rsidR="00DF5CE4" w:rsidRPr="00791206" w:rsidRDefault="00DF5CE4" w:rsidP="00DF5CE4">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1EFCCB8" w14:textId="1A0ADE26" w:rsidR="00DF5CE4" w:rsidRDefault="00DF5CE4" w:rsidP="00B33C39">
      <w:pPr>
        <w:rPr>
          <w:u w:val="single"/>
        </w:rPr>
      </w:pPr>
      <w:r w:rsidRPr="0072187F">
        <w:rPr>
          <w:u w:val="single"/>
        </w:rPr>
        <w:t xml:space="preserve">At issue in the Indian case </w:t>
      </w:r>
      <w:r w:rsidRPr="00F35E61">
        <w:rPr>
          <w:u w:val="single"/>
        </w:rPr>
        <w:t>was “evergreening,” a now widespread practice by the pharmaceutical industry designed to extend the monopoly on an existing drug by modifying it and seeking new patents</w:t>
      </w:r>
      <w:r w:rsidRPr="00F35E61">
        <w:rPr>
          <w:sz w:val="16"/>
        </w:rPr>
        <w:t xml:space="preserve">.2 Currently, half of all drugs patented in Canada have multiple subsequent patents, extending the lifetime of the original patent by about 8 years.3 </w:t>
      </w:r>
      <w:r w:rsidRPr="00F35E61">
        <w:rPr>
          <w:u w:val="single"/>
        </w:rPr>
        <w:t>Manufacturers, in defence of these practices, predictably tout the advantages of new versions of their produ</w:t>
      </w:r>
      <w:r w:rsidRPr="0072187F">
        <w:rPr>
          <w:u w:val="single"/>
        </w:rPr>
        <w:t>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w:t>
      </w:r>
      <w:r w:rsidRPr="0099483B">
        <w:rPr>
          <w:u w:val="single"/>
        </w:rPr>
        <w:t>incentive calculation for innovative drug development</w:t>
      </w:r>
      <w:r w:rsidRPr="0099483B">
        <w:rPr>
          <w:sz w:val="16"/>
        </w:rPr>
        <w:t xml:space="preserve">.4 But surely it is </w:t>
      </w:r>
      <w:r w:rsidRPr="0099483B">
        <w:rPr>
          <w:u w:val="single"/>
        </w:rPr>
        <w:t>perverse to</w:t>
      </w:r>
      <w:r w:rsidRPr="0099483B">
        <w:rPr>
          <w:sz w:val="16"/>
        </w:rPr>
        <w:t xml:space="preserve"> extend unpredictably a period of patent protection that the government intended to be clearly defined and predictable, and to </w:t>
      </w:r>
      <w:r w:rsidRPr="0099483B">
        <w:rPr>
          <w:u w:val="single"/>
        </w:rPr>
        <w:t>maintain incentives</w:t>
      </w:r>
      <w:r w:rsidRPr="0099483B">
        <w:rPr>
          <w:sz w:val="16"/>
        </w:rPr>
        <w:t xml:space="preserve"> </w:t>
      </w:r>
      <w:r w:rsidRPr="0099483B">
        <w:rPr>
          <w:u w:val="single"/>
        </w:rPr>
        <w:t>that drive companies to divert</w:t>
      </w:r>
      <w:r w:rsidRPr="0099483B">
        <w:rPr>
          <w:sz w:val="16"/>
        </w:rPr>
        <w:t xml:space="preserve"> their </w:t>
      </w:r>
      <w:r w:rsidRPr="0099483B">
        <w:rPr>
          <w:b/>
          <w:bCs/>
          <w:u w:val="single"/>
        </w:rPr>
        <w:t>drug-development resources away from innovation</w:t>
      </w:r>
      <w:r w:rsidRPr="0099483B">
        <w:rPr>
          <w:u w:val="single"/>
        </w:rPr>
        <w:t>.</w:t>
      </w:r>
      <w:r w:rsidRPr="0099483B">
        <w:rPr>
          <w:sz w:val="16"/>
        </w:rPr>
        <w:t xml:space="preserve"> </w:t>
      </w:r>
      <w:r w:rsidRPr="0099483B">
        <w:rPr>
          <w:b/>
          <w:bCs/>
          <w:u w:val="single"/>
        </w:rPr>
        <w:t>Current patent legislation may not be optimal</w:t>
      </w:r>
      <w:r w:rsidRPr="0099483B">
        <w:rPr>
          <w:u w:val="single"/>
        </w:rPr>
        <w:t xml:space="preserve"> for striking the right balance between</w:t>
      </w:r>
      <w:r w:rsidRPr="00BA5EC6">
        <w:rPr>
          <w:u w:val="single"/>
        </w:rPr>
        <w:t xml:space="preserve"> encouraging innovation and facilitating profiteering. </w:t>
      </w:r>
      <w:r w:rsidRPr="00BA5EC6">
        <w:rPr>
          <w:sz w:val="16"/>
        </w:rPr>
        <w:t xml:space="preserve">Given the broad societal importance of patent legislation, ongoing research to enable active governance of this issue should be a national priority. In the last </w:t>
      </w:r>
      <w:r w:rsidRPr="00F35E61">
        <w:rPr>
          <w:sz w:val="16"/>
        </w:rPr>
        <w:t xml:space="preserve">decade, Canada’s laws have been among the friendliest toward evergreening in the world.5 We should now reflect on whether this is really in our national interest. </w:t>
      </w:r>
      <w:r w:rsidRPr="00F35E61">
        <w:rPr>
          <w:u w:val="single"/>
        </w:rPr>
        <w:t>Governments, including Canada’s, would do well to take inspiration from India’s example and tighten regulations that currently facilitate evergreening.</w:t>
      </w:r>
      <w:r w:rsidRPr="00F35E61">
        <w:rPr>
          <w:sz w:val="16"/>
        </w:rPr>
        <w:t xml:space="preserve"> This might involve </w:t>
      </w:r>
      <w:r w:rsidRPr="00F35E61">
        <w:rPr>
          <w:b/>
          <w:bCs/>
          <w:u w:val="single"/>
        </w:rPr>
        <w:t>denying future patents for modifications</w:t>
      </w:r>
      <w:r w:rsidRPr="00F35E61">
        <w:rPr>
          <w:sz w:val="16"/>
        </w:rPr>
        <w:t xml:space="preserve"> 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F35E61">
        <w:rPr>
          <w:u w:val="single"/>
        </w:rPr>
        <w:t xml:space="preserve">Limits on evergreening would likely reduce the </w:t>
      </w:r>
      <w:r w:rsidRPr="00F35E61">
        <w:rPr>
          <w:b/>
          <w:bCs/>
          <w:u w:val="single"/>
        </w:rPr>
        <w:t>extensive patent litigation</w:t>
      </w:r>
      <w:r w:rsidRPr="00F35E61">
        <w:rPr>
          <w:u w:val="single"/>
        </w:rPr>
        <w:t xml:space="preserve"> that contributes to the </w:t>
      </w:r>
      <w:r w:rsidRPr="00F35E61">
        <w:rPr>
          <w:b/>
          <w:bCs/>
          <w:u w:val="single"/>
        </w:rPr>
        <w:t>high prices of generic drugs</w:t>
      </w:r>
      <w:r w:rsidRPr="00F35E61">
        <w:rPr>
          <w:u w:val="single"/>
        </w:rPr>
        <w:t xml:space="preserve"> in Canada</w:t>
      </w:r>
      <w:r w:rsidRPr="00F35E61">
        <w:rPr>
          <w:sz w:val="16"/>
        </w:rPr>
        <w:t xml:space="preserve">.3 Reducing economic pressure on generic drug companies may facilitate current provincial initiatives to lower generic drug prices. </w:t>
      </w:r>
      <w:r w:rsidRPr="00F35E61">
        <w:rPr>
          <w:u w:val="single"/>
        </w:rPr>
        <w:t>As opportunities to generate revenue from evergreening are eliminated, research-based pharmaceutical companies would be left with no choice but to invest more in innovative</w:t>
      </w:r>
      <w:r w:rsidRPr="00BA5EC6">
        <w:rPr>
          <w:u w:val="single"/>
        </w:rPr>
        <w:t xml:space="preserve"> drug development to maintain their profits.</w:t>
      </w:r>
    </w:p>
    <w:p w14:paraId="2DF91399" w14:textId="4EB860DE" w:rsidR="0006095F" w:rsidRDefault="0006095F" w:rsidP="0006095F">
      <w:pPr>
        <w:pStyle w:val="Heading2"/>
      </w:pPr>
      <w:r>
        <w:t>Add Ons</w:t>
      </w:r>
    </w:p>
    <w:p w14:paraId="6200472F" w14:textId="77777777" w:rsidR="0006095F" w:rsidRDefault="0006095F" w:rsidP="0006095F">
      <w:pPr>
        <w:pStyle w:val="Heading4"/>
        <w:rPr>
          <w:rFonts w:asciiTheme="minorHAnsi" w:hAnsiTheme="minorHAnsi" w:cstheme="minorHAnsi"/>
        </w:rPr>
      </w:pPr>
      <w:r>
        <w:t>] Liberation – only a direct approach to absolute sovereignty allows agents to understand the relationship between self-preservation and governance – other systems insist on their own foundations but the aff is a better</w:t>
      </w:r>
      <w:r w:rsidRPr="00FC5274">
        <w:rPr>
          <w:rFonts w:asciiTheme="minorHAnsi" w:hAnsiTheme="minorHAnsi" w:cstheme="minorHAnsi"/>
        </w:rPr>
        <w:t xml:space="preserve"> model for constructing a institution that </w:t>
      </w:r>
      <w:r>
        <w:rPr>
          <w:rFonts w:asciiTheme="minorHAnsi" w:hAnsiTheme="minorHAnsi" w:cstheme="minorHAnsi"/>
        </w:rPr>
        <w:t xml:space="preserve">must interact with its agents. </w:t>
      </w:r>
    </w:p>
    <w:p w14:paraId="3FB7B3F6" w14:textId="77777777" w:rsidR="0006095F" w:rsidRPr="00820C80" w:rsidRDefault="0006095F" w:rsidP="0006095F">
      <w:pPr>
        <w:pStyle w:val="Heading4"/>
        <w:spacing w:before="0"/>
        <w:rPr>
          <w:rFonts w:asciiTheme="minorHAnsi" w:hAnsiTheme="minorHAnsi" w:cstheme="minorHAnsi"/>
          <w:bCs/>
          <w:szCs w:val="26"/>
        </w:rPr>
      </w:pPr>
      <w:r w:rsidRPr="00820C80">
        <w:rPr>
          <w:rFonts w:asciiTheme="minorHAnsi" w:hAnsiTheme="minorHAnsi" w:cstheme="minorHAnsi"/>
        </w:rPr>
        <w:t>] Root Cause</w:t>
      </w:r>
      <w:r>
        <w:rPr>
          <w:rFonts w:asciiTheme="minorHAnsi" w:hAnsiTheme="minorHAnsi" w:cstheme="minorHAnsi"/>
        </w:rPr>
        <w:t xml:space="preserve"> – </w:t>
      </w:r>
      <w:r w:rsidRPr="00820C80">
        <w:rPr>
          <w:rFonts w:asciiTheme="minorHAnsi" w:hAnsiTheme="minorHAnsi" w:cstheme="minorHAnsi"/>
          <w:bCs/>
          <w:szCs w:val="26"/>
        </w:rPr>
        <w:t xml:space="preserve">conflicts </w:t>
      </w:r>
      <w:r>
        <w:rPr>
          <w:rFonts w:asciiTheme="minorHAnsi" w:hAnsiTheme="minorHAnsi" w:cstheme="minorHAnsi"/>
          <w:bCs/>
          <w:szCs w:val="26"/>
        </w:rPr>
        <w:t xml:space="preserve">arise between </w:t>
      </w:r>
      <w:r w:rsidRPr="00820C80">
        <w:rPr>
          <w:rFonts w:asciiTheme="minorHAnsi" w:hAnsiTheme="minorHAnsi" w:cstheme="minorHAnsi"/>
          <w:bCs/>
          <w:szCs w:val="26"/>
        </w:rPr>
        <w:t>antagonistic positions</w:t>
      </w:r>
      <w:r>
        <w:rPr>
          <w:rFonts w:asciiTheme="minorHAnsi" w:hAnsiTheme="minorHAnsi" w:cstheme="minorHAnsi"/>
          <w:bCs/>
          <w:szCs w:val="26"/>
        </w:rPr>
        <w:t xml:space="preserve"> due to multiple perspectives absent a mediating force. Only the sovereign can recognize different ethical viewpoints and resolve violence. </w:t>
      </w:r>
    </w:p>
    <w:p w14:paraId="0E5DC3B3" w14:textId="77777777" w:rsidR="0006095F" w:rsidRDefault="0006095F" w:rsidP="0006095F">
      <w:pPr>
        <w:pStyle w:val="Heading4"/>
      </w:pPr>
      <w:r>
        <w:t xml:space="preserve">] </w:t>
      </w:r>
      <w:r w:rsidRPr="00C91968">
        <w:rPr>
          <w:u w:val="single"/>
        </w:rPr>
        <w:t>Psychology</w:t>
      </w:r>
      <w:r>
        <w:t xml:space="preserve"> – research shows that evolutionary processes </w:t>
      </w:r>
      <w:r w:rsidRPr="007E334C">
        <w:rPr>
          <w:u w:val="single"/>
        </w:rPr>
        <w:t>collapse</w:t>
      </w:r>
      <w:r>
        <w:t xml:space="preserve"> to selfish strategies. </w:t>
      </w:r>
    </w:p>
    <w:p w14:paraId="3E29661F" w14:textId="77777777" w:rsidR="0006095F" w:rsidRPr="00C47E86" w:rsidRDefault="0006095F" w:rsidP="0006095F">
      <w:r w:rsidRPr="004A2263">
        <w:rPr>
          <w:rStyle w:val="Style13ptBold"/>
        </w:rPr>
        <w:t>Baillie et al 14</w:t>
      </w:r>
      <w:r>
        <w:t xml:space="preserve"> [Katherine Unger Baillie (</w:t>
      </w:r>
      <w:r w:rsidRPr="004C42E6">
        <w:t>science news officer at the University of Pennsylvania</w:t>
      </w:r>
      <w:r>
        <w:t>) cites Alexander J. Stewart (Assistant Professor in the Department of Biology and Biochemistry @ the University of Houston) and Joshua B. Plotkin (</w:t>
      </w:r>
      <w:r w:rsidRPr="004C42E6">
        <w:t>Walter H. and Leonore C. Annenberg Professor of Natural Sciences at the University of Pennsylvania</w:t>
      </w:r>
      <w:r>
        <w:t>). “</w:t>
      </w:r>
      <w:r w:rsidRPr="00E13873">
        <w:t>Penn Team’s Game Theory Analysis Shows How Evolution Favors Cooperation’s Collapse</w:t>
      </w:r>
      <w:r>
        <w:t xml:space="preserve">”. Penn Today. November 24, 2014. Accessed 7/29/2021. </w:t>
      </w:r>
      <w:hyperlink r:id="rId28" w:history="1">
        <w:r w:rsidRPr="00500FE9">
          <w:rPr>
            <w:rStyle w:val="Hyperlink"/>
          </w:rPr>
          <w:t>https://penntoday.upenn.edu/news/penn-team-s-game-theory-analysis-shows-how-evolution-favors-cooperation-s-collapse</w:t>
        </w:r>
      </w:hyperlink>
      <w:r>
        <w:t xml:space="preserve"> //Xu]</w:t>
      </w:r>
    </w:p>
    <w:p w14:paraId="12690562" w14:textId="0037C597" w:rsidR="0006095F" w:rsidRPr="0006095F" w:rsidRDefault="0006095F" w:rsidP="0006095F">
      <w:pPr>
        <w:rPr>
          <w:sz w:val="16"/>
        </w:rPr>
      </w:pPr>
      <w:r w:rsidRPr="00246D4F">
        <w:rPr>
          <w:rStyle w:val="Emphasis"/>
        </w:rPr>
        <w:t xml:space="preserve">Last year, </w:t>
      </w:r>
      <w:r w:rsidRPr="00246D4F">
        <w:rPr>
          <w:rStyle w:val="Emphasis"/>
          <w:highlight w:val="green"/>
        </w:rPr>
        <w:t>U</w:t>
      </w:r>
      <w:r w:rsidRPr="00246D4F">
        <w:rPr>
          <w:rStyle w:val="Emphasis"/>
        </w:rPr>
        <w:t xml:space="preserve">niversity of </w:t>
      </w:r>
      <w:r w:rsidRPr="00246D4F">
        <w:rPr>
          <w:rStyle w:val="Emphasis"/>
          <w:highlight w:val="green"/>
        </w:rPr>
        <w:t>Penn</w:t>
      </w:r>
      <w:r w:rsidRPr="00246D4F">
        <w:rPr>
          <w:rStyle w:val="Emphasis"/>
        </w:rPr>
        <w:t xml:space="preserve">sylvania </w:t>
      </w:r>
      <w:r w:rsidRPr="00246D4F">
        <w:rPr>
          <w:rStyle w:val="Emphasis"/>
          <w:highlight w:val="green"/>
        </w:rPr>
        <w:t>researchers</w:t>
      </w:r>
      <w:r w:rsidRPr="00246D4F">
        <w:rPr>
          <w:rStyle w:val="Emphasis"/>
        </w:rPr>
        <w:t xml:space="preserve"> Alexander J. Stewart and Joshua B. Plotkin published a mathematical explanation for why cooperation and generosity have evolved in nature. </w:t>
      </w:r>
      <w:r w:rsidRPr="00246D4F">
        <w:rPr>
          <w:sz w:val="16"/>
        </w:rPr>
        <w:t>Using the classical game theory match-up known as the Prisoner’s Dilemma, they found that generous strategies were the only ones that could persist and succeed in a multi-player, iterated version of the game over the long term.</w:t>
      </w:r>
      <w:r>
        <w:rPr>
          <w:rStyle w:val="Emphasis"/>
        </w:rPr>
        <w:t xml:space="preserve"> </w:t>
      </w:r>
      <w:r w:rsidRPr="00246D4F">
        <w:rPr>
          <w:rStyle w:val="Emphasis"/>
        </w:rPr>
        <w:t xml:space="preserve">But </w:t>
      </w:r>
      <w:r w:rsidRPr="00246D4F">
        <w:rPr>
          <w:rStyle w:val="Emphasis"/>
          <w:highlight w:val="green"/>
        </w:rPr>
        <w:t>now</w:t>
      </w:r>
      <w:r w:rsidRPr="00246D4F">
        <w:rPr>
          <w:rStyle w:val="Emphasis"/>
        </w:rPr>
        <w:t xml:space="preserve"> they’ve </w:t>
      </w:r>
      <w:r w:rsidRPr="00246D4F">
        <w:rPr>
          <w:rStyle w:val="Emphasis"/>
          <w:highlight w:val="green"/>
        </w:rPr>
        <w:t>come</w:t>
      </w:r>
      <w:r w:rsidRPr="00246D4F">
        <w:rPr>
          <w:rStyle w:val="Emphasis"/>
        </w:rPr>
        <w:t xml:space="preserve"> out </w:t>
      </w:r>
      <w:r w:rsidRPr="00246D4F">
        <w:rPr>
          <w:rStyle w:val="Emphasis"/>
          <w:highlight w:val="green"/>
        </w:rPr>
        <w:t>with a</w:t>
      </w:r>
      <w:r w:rsidRPr="00246D4F">
        <w:rPr>
          <w:rStyle w:val="Emphasis"/>
        </w:rPr>
        <w:t xml:space="preserve"> somewhat less rosy </w:t>
      </w:r>
      <w:r w:rsidRPr="00246D4F">
        <w:rPr>
          <w:rStyle w:val="Emphasis"/>
          <w:highlight w:val="green"/>
        </w:rPr>
        <w:t>view</w:t>
      </w:r>
      <w:r w:rsidRPr="00246D4F">
        <w:rPr>
          <w:rStyle w:val="Emphasis"/>
        </w:rPr>
        <w:t xml:space="preserve"> of evolution. </w:t>
      </w:r>
      <w:r w:rsidRPr="00246D4F">
        <w:rPr>
          <w:sz w:val="16"/>
        </w:rPr>
        <w:t>With a new analysis of the Prisoner’s Dilemma played in a large, evolving population,</w:t>
      </w:r>
      <w:r w:rsidRPr="00246D4F">
        <w:rPr>
          <w:rStyle w:val="Emphasis"/>
        </w:rPr>
        <w:t xml:space="preserve"> they found </w:t>
      </w:r>
      <w:r w:rsidRPr="00246D4F">
        <w:rPr>
          <w:rStyle w:val="Emphasis"/>
          <w:highlight w:val="green"/>
        </w:rPr>
        <w:t>that</w:t>
      </w:r>
      <w:r w:rsidRPr="00246D4F">
        <w:rPr>
          <w:rStyle w:val="Emphasis"/>
        </w:rPr>
        <w:t xml:space="preserve"> adding more flexibility to the game can </w:t>
      </w:r>
      <w:r w:rsidRPr="00246D4F">
        <w:rPr>
          <w:rStyle w:val="Emphasis"/>
          <w:highlight w:val="green"/>
        </w:rPr>
        <w:t>allow selfish strategies to be</w:t>
      </w:r>
      <w:r w:rsidRPr="00246D4F">
        <w:rPr>
          <w:rStyle w:val="Emphasis"/>
        </w:rPr>
        <w:t xml:space="preserve"> more </w:t>
      </w:r>
      <w:r w:rsidRPr="00246D4F">
        <w:rPr>
          <w:rStyle w:val="Emphasis"/>
          <w:highlight w:val="green"/>
        </w:rPr>
        <w:t>successful</w:t>
      </w:r>
      <w:r w:rsidRPr="00246D4F">
        <w:rPr>
          <w:rStyle w:val="Emphasis"/>
        </w:rPr>
        <w:t>.</w:t>
      </w:r>
      <w:r w:rsidRPr="00246D4F">
        <w:rPr>
          <w:sz w:val="16"/>
        </w:rPr>
        <w:t xml:space="preserve"> The work paints a dimmer but likely more realistic view of how cooperation and selfishness balance one another in nature. “It’s a somewhat depressing evolutionary outcome, but it makes intuitive sense,” said Plotkin, a professor in Penn’s Department of Biology in the School of Arts &amp; Sciences, who coauthored the study with Stewart, a postdoctoral researcher in his lab. </w:t>
      </w:r>
      <w:r w:rsidRPr="00246D4F">
        <w:rPr>
          <w:rStyle w:val="Emphasis"/>
        </w:rPr>
        <w:t xml:space="preserve">“We had a nice picture of how evolution can promote cooperation even amongst self-interested agents and indeed it sometimes can, but, when we allow mutations that change the nature of the game, </w:t>
      </w:r>
      <w:r w:rsidRPr="00246D4F">
        <w:rPr>
          <w:rStyle w:val="Emphasis"/>
          <w:highlight w:val="green"/>
        </w:rPr>
        <w:t>there is</w:t>
      </w:r>
      <w:r w:rsidRPr="00246D4F">
        <w:rPr>
          <w:rStyle w:val="Emphasis"/>
        </w:rPr>
        <w:t xml:space="preserve"> a </w:t>
      </w:r>
      <w:r w:rsidRPr="00246D4F">
        <w:rPr>
          <w:rStyle w:val="Emphasis"/>
          <w:highlight w:val="green"/>
        </w:rPr>
        <w:t>runaway evolutionary process</w:t>
      </w:r>
      <w:r w:rsidRPr="00246D4F">
        <w:rPr>
          <w:rStyle w:val="Emphasis"/>
        </w:rPr>
        <w:t xml:space="preserve">, </w:t>
      </w:r>
      <w:r w:rsidRPr="00246D4F">
        <w:rPr>
          <w:rStyle w:val="Emphasis"/>
          <w:highlight w:val="green"/>
        </w:rPr>
        <w:t>and</w:t>
      </w:r>
      <w:r w:rsidRPr="00246D4F">
        <w:rPr>
          <w:rStyle w:val="Emphasis"/>
        </w:rPr>
        <w:t xml:space="preserve"> suddenly </w:t>
      </w:r>
      <w:r w:rsidRPr="00246D4F">
        <w:rPr>
          <w:rStyle w:val="Emphasis"/>
          <w:highlight w:val="green"/>
        </w:rPr>
        <w:t>defection becomes</w:t>
      </w:r>
      <w:r w:rsidRPr="00246D4F">
        <w:rPr>
          <w:rStyle w:val="Emphasis"/>
        </w:rPr>
        <w:t xml:space="preserve"> the more </w:t>
      </w:r>
      <w:r w:rsidRPr="00246D4F">
        <w:rPr>
          <w:rStyle w:val="Emphasis"/>
          <w:highlight w:val="green"/>
        </w:rPr>
        <w:t>robust</w:t>
      </w:r>
      <w:r w:rsidRPr="00246D4F">
        <w:rPr>
          <w:rStyle w:val="Emphasis"/>
        </w:rPr>
        <w:t xml:space="preserve"> outcome.”</w:t>
      </w:r>
      <w:r w:rsidRPr="00246D4F">
        <w:rPr>
          <w:sz w:val="16"/>
        </w:rPr>
        <w:t xml:space="preserve"> Their study, which will appear in the Proceedings of the National Academy of Sciences, examines the outcomes of the Prisoner’s Dilemma, a scenario used in the field of game theory to understand how individuals decide whether to cooperate or not. In the dilemma, if both players cooperate, they both receive a payoff. If one cooperates and the other does not, the cooperating player receives the smallest possible payoff, and the defecting player the largest. If both players do not cooperate, they both receive a payoff, but it is less than what they would gain if both had cooperated. In other words, it pays to cooperate, but it can pay even more to be selfish. Stewart and Plotkin’s previous study examined an iterated and evolutionary version of the Prisoner’s Dilemma, in which a population of players matches up against one another repeatedly. The most successful players “reproduce” more and pass along their winning strategies to the next generation. The researchers found that, in such a scenario, cooperative and even forgiving strategies won out, in part because “cheaters” couldn’t win against themselves. In the new investigation, Stewart and Plotkin added a new twist. Now, not only could players alter their strategy — whether or not they cooperate — but they could also vary the payoffs they receive for cooperating. </w:t>
      </w:r>
      <w:r w:rsidRPr="00246D4F">
        <w:rPr>
          <w:rStyle w:val="Emphasis"/>
          <w:highlight w:val="green"/>
        </w:rPr>
        <w:t>This</w:t>
      </w:r>
      <w:r w:rsidRPr="00246D4F">
        <w:rPr>
          <w:rStyle w:val="Emphasis"/>
        </w:rPr>
        <w:t xml:space="preserve">, Plotkin said, may more accurately </w:t>
      </w:r>
      <w:r w:rsidRPr="00246D4F">
        <w:rPr>
          <w:rStyle w:val="Emphasis"/>
          <w:highlight w:val="green"/>
        </w:rPr>
        <w:t>reflect</w:t>
      </w:r>
      <w:r w:rsidRPr="00246D4F">
        <w:rPr>
          <w:rStyle w:val="Emphasis"/>
        </w:rPr>
        <w:t xml:space="preserve"> the balancing of risk and reward that occurs in </w:t>
      </w:r>
      <w:r w:rsidRPr="00246D4F">
        <w:rPr>
          <w:rStyle w:val="Emphasis"/>
          <w:highlight w:val="green"/>
        </w:rPr>
        <w:t>nature, where organisms decide</w:t>
      </w:r>
      <w:r w:rsidRPr="00246D4F">
        <w:rPr>
          <w:rStyle w:val="Emphasis"/>
        </w:rPr>
        <w:t xml:space="preserve"> not only how often they cooperate but also </w:t>
      </w:r>
      <w:r w:rsidRPr="00246D4F">
        <w:rPr>
          <w:rStyle w:val="Emphasis"/>
          <w:highlight w:val="green"/>
        </w:rPr>
        <w:t>the extent to</w:t>
      </w:r>
      <w:r w:rsidRPr="00246D4F">
        <w:rPr>
          <w:rStyle w:val="Emphasis"/>
        </w:rPr>
        <w:t xml:space="preserve"> which they </w:t>
      </w:r>
      <w:r w:rsidRPr="00246D4F">
        <w:rPr>
          <w:rStyle w:val="Emphasis"/>
          <w:highlight w:val="green"/>
        </w:rPr>
        <w:t>cooperate</w:t>
      </w:r>
      <w:r w:rsidRPr="00246D4F">
        <w:rPr>
          <w:rStyle w:val="Emphasis"/>
        </w:rPr>
        <w:t>.</w:t>
      </w:r>
      <w:r>
        <w:rPr>
          <w:rStyle w:val="Emphasis"/>
        </w:rPr>
        <w:t xml:space="preserve"> </w:t>
      </w:r>
      <w:r w:rsidRPr="00246D4F">
        <w:rPr>
          <w:sz w:val="16"/>
        </w:rPr>
        <w:t xml:space="preserve">Initially, as in their earlier study, cooperative strategies found success. “But when cooperative strategies predominate, payoffs will rise as well,” Stewart said. “With higher and higher payoffs at stake, the temptation to defect also rises. </w:t>
      </w:r>
      <w:r w:rsidRPr="00246D4F">
        <w:rPr>
          <w:rStyle w:val="Emphasis"/>
        </w:rPr>
        <w:t xml:space="preserve">In a sense the </w:t>
      </w:r>
      <w:r w:rsidRPr="00246D4F">
        <w:rPr>
          <w:rStyle w:val="Emphasis"/>
          <w:highlight w:val="green"/>
        </w:rPr>
        <w:t>cooperators</w:t>
      </w:r>
      <w:r w:rsidRPr="00246D4F">
        <w:rPr>
          <w:rStyle w:val="Emphasis"/>
        </w:rPr>
        <w:t xml:space="preserve"> are </w:t>
      </w:r>
      <w:r w:rsidRPr="00246D4F">
        <w:rPr>
          <w:rStyle w:val="Emphasis"/>
          <w:highlight w:val="green"/>
        </w:rPr>
        <w:t>pav</w:t>
      </w:r>
      <w:r w:rsidRPr="00246D4F">
        <w:rPr>
          <w:rStyle w:val="Emphasis"/>
        </w:rPr>
        <w:t xml:space="preserve">ing </w:t>
      </w:r>
      <w:r w:rsidRPr="00246D4F">
        <w:rPr>
          <w:rStyle w:val="Emphasis"/>
          <w:highlight w:val="green"/>
        </w:rPr>
        <w:t>the way for their own demise</w:t>
      </w:r>
      <w:r w:rsidRPr="00246D4F">
        <w:rPr>
          <w:rStyle w:val="Emphasis"/>
        </w:rPr>
        <w:t>.”</w:t>
      </w:r>
      <w:r>
        <w:rPr>
          <w:rStyle w:val="Emphasis"/>
        </w:rPr>
        <w:t xml:space="preserve"> </w:t>
      </w:r>
      <w:r w:rsidRPr="00246D4F">
        <w:rPr>
          <w:sz w:val="16"/>
        </w:rPr>
        <w:t xml:space="preserve">Indeed, Stewart and Plotkin found that the population of players reached a tipping point after which defection was the predominant strategy in the population. In a second analysis, they allowed the payoffs to vary outside the order set by the Prisoner’s Dilemma. Instead of unilateral defection winning the greatest reward, for example, it could be that mutual cooperation reaped the greatest payoff, the situation described by a game known as Stag Hunt. Or, mutual defection could generate the lowest possible reward, as described by the game theory model known as the Snowdrift or Hawk-Dove game. What they found was that, again, there was an initial collapse in cooperative strategies. But, as the population continued to play and evolve, players also altered the payoffs so that they were playing a different game, either Snowdrift or Stag Hunt. “So we see complicated dynamics when we allow the full range of payoffs to evolve,” Plotkin said. “One of the interesting results is that the Prisoner’s Dilemma game itself is unstable and is replaced by other games. It is as if evolution would like to avoid the dilemma altogether.” Stewart and Plotkin say their new conception of how strategies and payoffs co-evolve in populations is ripe for testing, with the marine bacteria Vibrionaceae as a potential model. In these bacterial populations, the researchers noted, individuals cooperate by sharing a protein they extrude that allows them to metabolize iron. But the bacteria can possess mutations that alter whether they produce the protein and how much they generate, whether and how much they cooperate, as well as mutations that affect how efficiently they can take up the protein, their payoff. The Penn researchers said a “natural experiment” using these or other microbes could put their theory to the test, to see exactly when and how selfishness can pay off. “After this study, we end up with a less sunny view of the evolution of cooperation,” Stewart said. </w:t>
      </w:r>
      <w:r w:rsidRPr="00246D4F">
        <w:rPr>
          <w:rStyle w:val="Emphasis"/>
        </w:rPr>
        <w:t>“</w:t>
      </w:r>
      <w:r w:rsidRPr="00CA6AB1">
        <w:rPr>
          <w:rStyle w:val="Emphasis"/>
        </w:rPr>
        <w:t>But it rings true that it’s not the case that evolution always tends towards happily ever after.”</w:t>
      </w:r>
    </w:p>
    <w:p w14:paraId="42969B34" w14:textId="77777777" w:rsidR="0006095F" w:rsidRDefault="0006095F" w:rsidP="0006095F">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6CCFBE6" w14:textId="77777777" w:rsidR="0006095F" w:rsidRPr="00E2724F" w:rsidRDefault="0006095F" w:rsidP="0006095F">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29" w:history="1">
        <w:r w:rsidRPr="004D0B79">
          <w:rPr>
            <w:rStyle w:val="Hyperlink"/>
          </w:rPr>
          <w:t>https://abcnews.go.com/Health/amidst-superbug-crisis-scientists-urge-innovation/story?id=62763415</w:t>
        </w:r>
      </w:hyperlink>
      <w:r>
        <w:t xml:space="preserve">] Dhruv </w:t>
      </w:r>
    </w:p>
    <w:p w14:paraId="20E87083" w14:textId="77777777" w:rsidR="0006095F" w:rsidRPr="001948D4" w:rsidRDefault="0006095F" w:rsidP="0006095F">
      <w:pPr>
        <w:rPr>
          <w:sz w:val="16"/>
        </w:rPr>
      </w:pPr>
      <w:hyperlink r:id="rId3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31"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3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3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3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10310FC9" w14:textId="77777777" w:rsidR="0006095F" w:rsidRPr="00E2724F" w:rsidRDefault="0006095F" w:rsidP="0006095F">
      <w:pPr>
        <w:pStyle w:val="Heading4"/>
      </w:pPr>
      <w:r>
        <w:t xml:space="preserve">Extinction - generic defense doesn’t apply. </w:t>
      </w:r>
    </w:p>
    <w:p w14:paraId="45373C5B" w14:textId="77777777" w:rsidR="0006095F" w:rsidRPr="00A10F89" w:rsidRDefault="0006095F" w:rsidP="0006095F">
      <w:r w:rsidRPr="00A10F89">
        <w:rPr>
          <w:rStyle w:val="Style13ptBold"/>
        </w:rPr>
        <w:t>Srivatsa 17</w:t>
      </w:r>
      <w:r>
        <w:t xml:space="preserve"> Kadiyali Srivatsa 1-12-2017 “</w:t>
      </w:r>
      <w:r w:rsidRPr="00587797">
        <w:t>Superbug Pandemics and How to Prevent Them</w:t>
      </w:r>
      <w:r>
        <w:t xml:space="preserve">” </w:t>
      </w:r>
      <w:hyperlink r:id="rId3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3133A95" w14:textId="77777777" w:rsidR="0006095F" w:rsidRPr="00A10F89" w:rsidRDefault="0006095F" w:rsidP="0006095F">
      <w:pPr>
        <w:rPr>
          <w:b/>
          <w:iCs/>
          <w:u w:val="single"/>
          <w:bdr w:val="single" w:sz="18" w:space="0" w:color="auto"/>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4E378282" w14:textId="77777777" w:rsidR="0006095F" w:rsidRPr="0006095F" w:rsidRDefault="0006095F" w:rsidP="0006095F"/>
    <w:sectPr w:rsidR="0006095F" w:rsidRPr="000609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1905"/>
    <w:rsid w:val="000139A3"/>
    <w:rsid w:val="0002403F"/>
    <w:rsid w:val="0006095F"/>
    <w:rsid w:val="00075D36"/>
    <w:rsid w:val="00081FF6"/>
    <w:rsid w:val="000B3B28"/>
    <w:rsid w:val="000F1905"/>
    <w:rsid w:val="000F39CC"/>
    <w:rsid w:val="00100833"/>
    <w:rsid w:val="001027C1"/>
    <w:rsid w:val="00104529"/>
    <w:rsid w:val="00105942"/>
    <w:rsid w:val="00107396"/>
    <w:rsid w:val="00132B50"/>
    <w:rsid w:val="00144A4C"/>
    <w:rsid w:val="001456C1"/>
    <w:rsid w:val="00176AB0"/>
    <w:rsid w:val="00177B7D"/>
    <w:rsid w:val="001813D1"/>
    <w:rsid w:val="0018322D"/>
    <w:rsid w:val="001B5776"/>
    <w:rsid w:val="001D2F0B"/>
    <w:rsid w:val="001E527A"/>
    <w:rsid w:val="001F78CE"/>
    <w:rsid w:val="00232BAF"/>
    <w:rsid w:val="00236318"/>
    <w:rsid w:val="00251FC7"/>
    <w:rsid w:val="00261C9F"/>
    <w:rsid w:val="0028125C"/>
    <w:rsid w:val="002813CE"/>
    <w:rsid w:val="002855A7"/>
    <w:rsid w:val="002B146A"/>
    <w:rsid w:val="002B5E17"/>
    <w:rsid w:val="002C1821"/>
    <w:rsid w:val="00307601"/>
    <w:rsid w:val="00315690"/>
    <w:rsid w:val="00316B75"/>
    <w:rsid w:val="00325646"/>
    <w:rsid w:val="00332BE3"/>
    <w:rsid w:val="003460F2"/>
    <w:rsid w:val="0038158C"/>
    <w:rsid w:val="003902BA"/>
    <w:rsid w:val="003905D9"/>
    <w:rsid w:val="003A09E2"/>
    <w:rsid w:val="003F3970"/>
    <w:rsid w:val="004039BD"/>
    <w:rsid w:val="00407037"/>
    <w:rsid w:val="00434349"/>
    <w:rsid w:val="004605D6"/>
    <w:rsid w:val="00494EFC"/>
    <w:rsid w:val="004B0FF1"/>
    <w:rsid w:val="004B4F84"/>
    <w:rsid w:val="004C60E8"/>
    <w:rsid w:val="004E3579"/>
    <w:rsid w:val="004E728B"/>
    <w:rsid w:val="004F39E0"/>
    <w:rsid w:val="00516B44"/>
    <w:rsid w:val="00537BD5"/>
    <w:rsid w:val="00550987"/>
    <w:rsid w:val="0057268A"/>
    <w:rsid w:val="00572DCE"/>
    <w:rsid w:val="005757E9"/>
    <w:rsid w:val="005D2912"/>
    <w:rsid w:val="005D3343"/>
    <w:rsid w:val="005E4BB8"/>
    <w:rsid w:val="005F7636"/>
    <w:rsid w:val="00603B4E"/>
    <w:rsid w:val="006065BD"/>
    <w:rsid w:val="00632343"/>
    <w:rsid w:val="00645FA9"/>
    <w:rsid w:val="00647866"/>
    <w:rsid w:val="00652F14"/>
    <w:rsid w:val="006601CB"/>
    <w:rsid w:val="00665003"/>
    <w:rsid w:val="0067517D"/>
    <w:rsid w:val="0069019E"/>
    <w:rsid w:val="006A2AD0"/>
    <w:rsid w:val="006C2375"/>
    <w:rsid w:val="006D0E1C"/>
    <w:rsid w:val="006D4ECC"/>
    <w:rsid w:val="0071234E"/>
    <w:rsid w:val="00722258"/>
    <w:rsid w:val="007243E5"/>
    <w:rsid w:val="007611C2"/>
    <w:rsid w:val="00766EA0"/>
    <w:rsid w:val="0078238A"/>
    <w:rsid w:val="0078643B"/>
    <w:rsid w:val="00795718"/>
    <w:rsid w:val="007A2226"/>
    <w:rsid w:val="007A34EC"/>
    <w:rsid w:val="007D6712"/>
    <w:rsid w:val="007F1726"/>
    <w:rsid w:val="007F5B66"/>
    <w:rsid w:val="00805198"/>
    <w:rsid w:val="00823A1C"/>
    <w:rsid w:val="00845B9D"/>
    <w:rsid w:val="00860984"/>
    <w:rsid w:val="00863FE6"/>
    <w:rsid w:val="00864D16"/>
    <w:rsid w:val="008B3ECB"/>
    <w:rsid w:val="008B4E85"/>
    <w:rsid w:val="008C1B2E"/>
    <w:rsid w:val="008E48DB"/>
    <w:rsid w:val="0091627E"/>
    <w:rsid w:val="00916ACB"/>
    <w:rsid w:val="0097032B"/>
    <w:rsid w:val="0099483B"/>
    <w:rsid w:val="009C5625"/>
    <w:rsid w:val="009D2EAD"/>
    <w:rsid w:val="009D54B2"/>
    <w:rsid w:val="009E1922"/>
    <w:rsid w:val="009F7ED2"/>
    <w:rsid w:val="00A76A3E"/>
    <w:rsid w:val="00A93661"/>
    <w:rsid w:val="00A93710"/>
    <w:rsid w:val="00A95652"/>
    <w:rsid w:val="00A95F4F"/>
    <w:rsid w:val="00AB091A"/>
    <w:rsid w:val="00AC0AB8"/>
    <w:rsid w:val="00B128ED"/>
    <w:rsid w:val="00B157E6"/>
    <w:rsid w:val="00B33C39"/>
    <w:rsid w:val="00B33C6D"/>
    <w:rsid w:val="00B4508F"/>
    <w:rsid w:val="00B55AD5"/>
    <w:rsid w:val="00B8057C"/>
    <w:rsid w:val="00BA3EAA"/>
    <w:rsid w:val="00BD6238"/>
    <w:rsid w:val="00BF593B"/>
    <w:rsid w:val="00BF635F"/>
    <w:rsid w:val="00BF773A"/>
    <w:rsid w:val="00BF7E81"/>
    <w:rsid w:val="00C05D98"/>
    <w:rsid w:val="00C13773"/>
    <w:rsid w:val="00C17CC8"/>
    <w:rsid w:val="00C20631"/>
    <w:rsid w:val="00C238D8"/>
    <w:rsid w:val="00C256E8"/>
    <w:rsid w:val="00C3111E"/>
    <w:rsid w:val="00C83417"/>
    <w:rsid w:val="00C9604F"/>
    <w:rsid w:val="00CA19AA"/>
    <w:rsid w:val="00CC5298"/>
    <w:rsid w:val="00CD736E"/>
    <w:rsid w:val="00CD798D"/>
    <w:rsid w:val="00CE161E"/>
    <w:rsid w:val="00CF412C"/>
    <w:rsid w:val="00CF59A8"/>
    <w:rsid w:val="00D03622"/>
    <w:rsid w:val="00D325A9"/>
    <w:rsid w:val="00D36A8A"/>
    <w:rsid w:val="00D37EED"/>
    <w:rsid w:val="00D61409"/>
    <w:rsid w:val="00D6691E"/>
    <w:rsid w:val="00D71170"/>
    <w:rsid w:val="00D9775A"/>
    <w:rsid w:val="00DA1C92"/>
    <w:rsid w:val="00DA25D4"/>
    <w:rsid w:val="00DA6538"/>
    <w:rsid w:val="00DC5DFD"/>
    <w:rsid w:val="00DE3FC8"/>
    <w:rsid w:val="00DF5CE4"/>
    <w:rsid w:val="00E15E75"/>
    <w:rsid w:val="00E47E4F"/>
    <w:rsid w:val="00E5262C"/>
    <w:rsid w:val="00E56271"/>
    <w:rsid w:val="00E84E54"/>
    <w:rsid w:val="00EA02C2"/>
    <w:rsid w:val="00EA6737"/>
    <w:rsid w:val="00EC7DC4"/>
    <w:rsid w:val="00ED30CF"/>
    <w:rsid w:val="00F176EF"/>
    <w:rsid w:val="00F202FA"/>
    <w:rsid w:val="00F35E61"/>
    <w:rsid w:val="00F45E10"/>
    <w:rsid w:val="00F619AE"/>
    <w:rsid w:val="00F6364A"/>
    <w:rsid w:val="00F80FA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2330"/>
  <w15:chartTrackingRefBased/>
  <w15:docId w15:val="{B204DC58-AC48-4B9A-9571-06D27B5A2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1905"/>
    <w:rPr>
      <w:rFonts w:ascii="Calibri" w:hAnsi="Calibri" w:cs="Calibri"/>
    </w:rPr>
  </w:style>
  <w:style w:type="paragraph" w:styleId="Heading1">
    <w:name w:val="heading 1"/>
    <w:aliases w:val="Pocket"/>
    <w:basedOn w:val="Normal"/>
    <w:next w:val="Normal"/>
    <w:link w:val="Heading1Char"/>
    <w:qFormat/>
    <w:rsid w:val="000F1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19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0F19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0F19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F1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1905"/>
  </w:style>
  <w:style w:type="character" w:customStyle="1" w:styleId="Heading1Char">
    <w:name w:val="Heading 1 Char"/>
    <w:aliases w:val="Pocket Char"/>
    <w:basedOn w:val="DefaultParagraphFont"/>
    <w:link w:val="Heading1"/>
    <w:rsid w:val="000F19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1905"/>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0F190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0F190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0F19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190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0F1905"/>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0F1905"/>
    <w:rPr>
      <w:color w:val="auto"/>
      <w:u w:val="none"/>
    </w:rPr>
  </w:style>
  <w:style w:type="character" w:styleId="FollowedHyperlink">
    <w:name w:val="FollowedHyperlink"/>
    <w:basedOn w:val="DefaultParagraphFont"/>
    <w:uiPriority w:val="99"/>
    <w:semiHidden/>
    <w:unhideWhenUsed/>
    <w:rsid w:val="000F1905"/>
    <w:rPr>
      <w:color w:val="auto"/>
      <w:u w:val="none"/>
    </w:rPr>
  </w:style>
  <w:style w:type="paragraph" w:customStyle="1" w:styleId="textbold">
    <w:name w:val="text bold"/>
    <w:basedOn w:val="Normal"/>
    <w:link w:val="Emphasis"/>
    <w:uiPriority w:val="7"/>
    <w:qFormat/>
    <w:rsid w:val="004B4F84"/>
    <w:pPr>
      <w:ind w:left="720"/>
      <w:jc w:val="both"/>
    </w:pPr>
    <w:rPr>
      <w:b/>
      <w:iCs/>
      <w:u w:val="single"/>
    </w:rPr>
  </w:style>
  <w:style w:type="character" w:styleId="UnresolvedMention">
    <w:name w:val="Unresolved Mention"/>
    <w:basedOn w:val="DefaultParagraphFont"/>
    <w:uiPriority w:val="99"/>
    <w:semiHidden/>
    <w:unhideWhenUsed/>
    <w:rsid w:val="009C5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logic-deontic//" TargetMode="External"/><Relationship Id="rId18" Type="http://schemas.openxmlformats.org/officeDocument/2006/relationships/hyperlink" Target="https://www.merriam-webster.com/dictionary/ought" TargetMode="External"/><Relationship Id="rId26" Type="http://schemas.openxmlformats.org/officeDocument/2006/relationships/hyperlink" Target="https://theconversation.com/explainer-evergreening-and-how-big-pharma-keeps-drug-prices-high-33623" TargetMode="External"/><Relationship Id="rId21" Type="http://schemas.openxmlformats.org/officeDocument/2006/relationships/hyperlink" Target="https://www.merriam-webster.com/dictionary/for" TargetMode="External"/><Relationship Id="rId34" Type="http://schemas.openxmlformats.org/officeDocument/2006/relationships/hyperlink" Target="https://abcnews.go.com/Health/melissa-rivers-talks-fathers-suicide-dr-jennifer-ashton/story?id=62733179&amp;cid=clicksource_26_null_headlines_hed" TargetMode="External"/><Relationship Id="rId7" Type="http://schemas.openxmlformats.org/officeDocument/2006/relationships/hyperlink" Target="https://nautil.us/issue/16/nothingness/why-we-procrastinate" TargetMode="External"/><Relationship Id="rId12" Type="http://schemas.openxmlformats.org/officeDocument/2006/relationships/hyperlink" Target="https://www.smith.senate.gov/us-senator-tina-smith-pushes-bipartisan-bill-stop-big-pharma-keeping-drug-costs-high-unfairly" TargetMode="External"/><Relationship Id="rId17" Type="http://schemas.openxmlformats.org/officeDocument/2006/relationships/hyperlink" Target="https://www.wto.org/english/thewto_e/whatis_e/tif_e/org6_e.htm" TargetMode="External"/><Relationship Id="rId25" Type="http://schemas.openxmlformats.org/officeDocument/2006/relationships/hyperlink" Target="https://www.statnews.com/2019/02/11/drug-patent-protection-one-done/" TargetMode="External"/><Relationship Id="rId33"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numbering" Target="numbering.xml"/><Relationship Id="rId16" Type="http://schemas.openxmlformats.org/officeDocument/2006/relationships/hyperlink" Target="https://www.google.com/search?q=the+definition&amp;rlz=1C1CHBF_enUS877US877&amp;oq=the+definition&amp;aqs=chrome.0.69i59j69i64j69i61j69i60l2.2103j0j7&amp;sourceid=chrome&amp;ie=UTF-8" TargetMode="External"/><Relationship Id="rId20" Type="http://schemas.openxmlformats.org/officeDocument/2006/relationships/hyperlink" Target="https://www.google.com/search?q=reduce+definition&amp;rlz=1C1CHBF_enUS877US877&amp;oq=reduce+definition&amp;aqs=chrome.0.69i59l2j69i60l2.3332j0j7&amp;sourceid=chrome&amp;ie=UTF-8" TargetMode="External"/><Relationship Id="rId29" Type="http://schemas.openxmlformats.org/officeDocument/2006/relationships/hyperlink" Target="https://abcnews.go.com/Health/amidst-superbug-crisis-scientists-urge-innovation/story?id=62763415" TargetMode="External"/><Relationship Id="rId1" Type="http://schemas.openxmlformats.org/officeDocument/2006/relationships/customXml" Target="../customXml/item1.xml"/><Relationship Id="rId6" Type="http://schemas.openxmlformats.org/officeDocument/2006/relationships/hyperlink" Target="https://muse.jhu.edu/article/244119//" TargetMode="External"/><Relationship Id="rId11" Type="http://schemas.openxmlformats.org/officeDocument/2006/relationships/hyperlink" Target="https://www.jstor.org/stable/191194?seq=1" TargetMode="External"/><Relationship Id="rId24" Type="http://schemas.openxmlformats.org/officeDocument/2006/relationships/hyperlink" Target="https://pubs.acs.org/doi/10.1021/acsmedchemlett.9b00497" TargetMode="External"/><Relationship Id="rId32" Type="http://schemas.openxmlformats.org/officeDocument/2006/relationships/hyperlink" Target="https://www.who.int/antimicrobial-resistance/interagency-coordination-group/IACG_final_report_EN.pdf?ua=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sdupdate.com/2019/a-statistical-analysis-of-side-bias-on-the-2019-january-february-lincoln-douglas-debate-topic/" TargetMode="External"/><Relationship Id="rId23" Type="http://schemas.openxmlformats.org/officeDocument/2006/relationships/hyperlink" Target="https://www.who.int/intellectualproperty/submissions/Pharmacoevolution.pdf?ua=1" TargetMode="External"/><Relationship Id="rId28" Type="http://schemas.openxmlformats.org/officeDocument/2006/relationships/hyperlink" Target="https://penntoday.upenn.edu/news/penn-team-s-game-theory-analysis-shows-how-evolution-favors-cooperation-s-collapse" TargetMode="External"/><Relationship Id="rId36" Type="http://schemas.openxmlformats.org/officeDocument/2006/relationships/fontTable" Target="fontTable.xml"/><Relationship Id="rId10" Type="http://schemas.openxmlformats.org/officeDocument/2006/relationships/hyperlink" Target="https://pubmed.ncbi.nlm.nih.gov/15842722/" TargetMode="External"/><Relationship Id="rId19" Type="http://schemas.openxmlformats.org/officeDocument/2006/relationships/hyperlink" Target="https://www.merriam-webster.com/dictionary/to" TargetMode="External"/><Relationship Id="rId31" Type="http://schemas.openxmlformats.org/officeDocument/2006/relationships/hyperlink" Target="https://abcnews.go.com/Health/superbug-fungus-global-health-threat-600-us-infected/story?id=62297532" TargetMode="External"/><Relationship Id="rId4" Type="http://schemas.openxmlformats.org/officeDocument/2006/relationships/settings" Target="settings.xml"/><Relationship Id="rId9" Type="http://schemas.openxmlformats.org/officeDocument/2006/relationships/hyperlink" Target="https://pubmed.ncbi.nlm.nih.gov/15842722/" TargetMode="External"/><Relationship Id="rId14" Type="http://schemas.openxmlformats.org/officeDocument/2006/relationships/hyperlink" Target="https://plato.stanford.edu/entries/logic-deontic/notes.html" TargetMode="External"/><Relationship Id="rId22" Type="http://schemas.openxmlformats.org/officeDocument/2006/relationships/hyperlink" Target="https://www.google.com/search?q=medicines+definition&amp;rlz=1C1CHBF_enUS877US877&amp;oq=medicines+&amp;aqs=chrome.2.69i59l4j69i60l3.1898j0j7&amp;sourceid=chrome&amp;ie=UTF-8" TargetMode="External"/><Relationship Id="rId27" Type="http://schemas.openxmlformats.org/officeDocument/2006/relationships/hyperlink" Target="https://www.thehindu.com/opinion/lead/Let-India-unleash-its-soft-power/article13292272.ece" TargetMode="External"/><Relationship Id="rId30" Type="http://schemas.openxmlformats.org/officeDocument/2006/relationships/hyperlink" Target="https://abcnews.go.com/Politics/amal-clooney-angelina-jolie-speak-us-weighed-vetoing/story?id=62574726" TargetMode="External"/><Relationship Id="rId35" Type="http://schemas.openxmlformats.org/officeDocument/2006/relationships/hyperlink" Target="https://www.the-american-interest.com/2017/01/12/superbug-pandemics-and-how-to-prevent-them/" TargetMode="External"/><Relationship Id="rId8" Type="http://schemas.openxmlformats.org/officeDocument/2006/relationships/hyperlink" Target="https://www.jstor.org/stable/191194?seq=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14242</Words>
  <Characters>81183</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67</cp:revision>
  <dcterms:created xsi:type="dcterms:W3CDTF">2021-09-12T15:23:00Z</dcterms:created>
  <dcterms:modified xsi:type="dcterms:W3CDTF">2021-09-12T16:18:00Z</dcterms:modified>
</cp:coreProperties>
</file>