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610DD" w14:textId="593C432A" w:rsidR="00A95652" w:rsidRDefault="00852A01" w:rsidP="00852A01">
      <w:pPr>
        <w:pStyle w:val="Heading1"/>
      </w:pPr>
      <w:r w:rsidRPr="00852A01">
        <w:t>Speech 1AC Glenbrooks Rd 1 vs Harvard Westlake 11-20 8AM</w:t>
      </w:r>
    </w:p>
    <w:p w14:paraId="569A969A" w14:textId="77777777" w:rsidR="00E97162" w:rsidRPr="00B6286B" w:rsidRDefault="00E97162" w:rsidP="00E97162">
      <w:pPr>
        <w:pStyle w:val="Heading3"/>
      </w:pPr>
      <w:r w:rsidRPr="00B6286B">
        <w:t>Part 1</w:t>
      </w:r>
      <w:r>
        <w:t xml:space="preserve"> is the Impacts</w:t>
      </w:r>
    </w:p>
    <w:p w14:paraId="311AE3DB" w14:textId="77777777" w:rsidR="00BE3180" w:rsidRPr="00034497" w:rsidRDefault="00BE3180" w:rsidP="00BE3180">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 the modern system of labor cannot sustain itself without </w:t>
      </w:r>
      <w:r w:rsidRPr="00034497">
        <w:rPr>
          <w:rFonts w:asciiTheme="minorHAnsi" w:hAnsiTheme="minorHAnsi" w:cstheme="minorHAnsi"/>
          <w:u w:val="single"/>
        </w:rPr>
        <w:t>disposable populations</w:t>
      </w:r>
      <w:r w:rsidRPr="00034497">
        <w:rPr>
          <w:rFonts w:asciiTheme="minorHAnsi" w:hAnsiTheme="minorHAnsi" w:cstheme="minorHAnsi"/>
        </w:rPr>
        <w:t>.</w:t>
      </w:r>
    </w:p>
    <w:p w14:paraId="6FA415E2" w14:textId="77777777" w:rsidR="00BE3180" w:rsidRPr="00034497" w:rsidRDefault="00BE3180" w:rsidP="00BE3180">
      <w:pPr>
        <w:rPr>
          <w:rFonts w:asciiTheme="minorHAnsi" w:hAnsiTheme="minorHAnsi" w:cstheme="minorHAnsi"/>
        </w:rPr>
      </w:pPr>
      <w:r w:rsidRPr="00034497">
        <w:rPr>
          <w:rStyle w:val="Style13ptBold"/>
          <w:rFonts w:asciiTheme="minorHAnsi" w:hAnsiTheme="minorHAnsi" w:cstheme="minorHAnsi"/>
        </w:rPr>
        <w:t>Burden-Stelly 20</w:t>
      </w:r>
      <w:r w:rsidRPr="00034497">
        <w:rPr>
          <w:rFonts w:asciiTheme="minorHAnsi" w:hAnsiTheme="minorHAnsi" w:cstheme="min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6"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04E86A54" w14:textId="77777777" w:rsidR="00BE3180" w:rsidRPr="007E6720" w:rsidRDefault="00BE3180" w:rsidP="00BE3180">
      <w:pPr>
        <w:rPr>
          <w:rFonts w:asciiTheme="minorHAnsi" w:hAnsiTheme="minorHAnsi" w:cstheme="minorHAnsi"/>
          <w:sz w:val="12"/>
        </w:rPr>
      </w:pPr>
      <w:r w:rsidRPr="00034497">
        <w:rPr>
          <w:rStyle w:val="Emphasis"/>
          <w:rFonts w:asciiTheme="minorHAnsi" w:hAnsiTheme="minorHAnsi" w:cstheme="minorHAnsi"/>
        </w:rPr>
        <w:t xml:space="preserve">Drawing on the intellectual production of twentieth-century Black anticapitalists, </w:t>
      </w:r>
      <w:r w:rsidRPr="00D645A6">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D645A6">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D645A6">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D645A6">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D645A6">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D645A6">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D645A6">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7E6720">
        <w:rPr>
          <w:rFonts w:asciiTheme="minorHAnsi" w:hAnsiTheme="minorHAnsi" w:cstheme="minorHAnsi"/>
          <w:sz w:val="12"/>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D645A6">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D645A6">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D645A6">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D645A6">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disaccumulation, </w:t>
      </w:r>
      <w:r w:rsidRPr="00D645A6">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D645A6">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D645A6">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devalorization. [Footnote 14]: Another feature of modern U.S. racial </w:t>
      </w:r>
      <w:r w:rsidRPr="007E6720">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7E6720">
        <w:rPr>
          <w:rStyle w:val="Emphasis"/>
          <w:highlight w:val="green"/>
        </w:rPr>
        <w:t>Indigenous peoples</w:t>
      </w:r>
      <w:r w:rsidRPr="007E6720">
        <w:rPr>
          <w:rStyle w:val="Emphasis"/>
        </w:rPr>
        <w:t xml:space="preserve"> in the United States, Canada, and New Zealand to </w:t>
      </w:r>
      <w:r w:rsidRPr="007E6720">
        <w:rPr>
          <w:rStyle w:val="Emphasis"/>
          <w:highlight w:val="green"/>
        </w:rPr>
        <w:t>theorize how</w:t>
      </w:r>
      <w:r w:rsidRPr="007E6720">
        <w:rPr>
          <w:rStyle w:val="Emphasis"/>
        </w:rPr>
        <w:t xml:space="preserve"> the “</w:t>
      </w:r>
      <w:r w:rsidRPr="007E6720">
        <w:rPr>
          <w:rStyle w:val="Emphasis"/>
          <w:highlight w:val="green"/>
        </w:rPr>
        <w:t>system of landed property</w:t>
      </w:r>
      <w:r w:rsidRPr="007E6720">
        <w:rPr>
          <w:rStyle w:val="Emphasis"/>
        </w:rPr>
        <w:t xml:space="preserve">” </w:t>
      </w:r>
      <w:r w:rsidRPr="007E6720">
        <w:rPr>
          <w:rStyle w:val="Emphasis"/>
          <w:highlight w:val="green"/>
        </w:rPr>
        <w:t>was</w:t>
      </w:r>
      <w:r w:rsidRPr="007E6720">
        <w:rPr>
          <w:rStyle w:val="Emphasis"/>
        </w:rPr>
        <w:t xml:space="preserve"> fundamentally </w:t>
      </w:r>
      <w:r w:rsidRPr="007E6720">
        <w:rPr>
          <w:rStyle w:val="Emphasis"/>
          <w:highlight w:val="green"/>
        </w:rPr>
        <w:t>predicated on</w:t>
      </w:r>
      <w:r w:rsidRPr="007E6720">
        <w:rPr>
          <w:rStyle w:val="Emphasis"/>
        </w:rPr>
        <w:t xml:space="preserve"> violent </w:t>
      </w:r>
      <w:r w:rsidRPr="007E6720">
        <w:rPr>
          <w:rStyle w:val="Emphasis"/>
          <w:highlight w:val="green"/>
        </w:rPr>
        <w:t>dispossession</w:t>
      </w:r>
      <w:r w:rsidRPr="007E6720">
        <w:rPr>
          <w:rStyle w:val="Emphasis"/>
        </w:rPr>
        <w:t xml:space="preserve">. </w:t>
      </w:r>
      <w:r w:rsidRPr="007E6720">
        <w:rPr>
          <w:sz w:val="12"/>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7E6720">
        <w:rPr>
          <w:rStyle w:val="Emphasis"/>
        </w:rPr>
        <w:t xml:space="preserve"> As such, </w:t>
      </w:r>
      <w:r w:rsidRPr="007E6720">
        <w:rPr>
          <w:rStyle w:val="Emphasis"/>
          <w:highlight w:val="green"/>
        </w:rPr>
        <w:t>theft and dispossession, through property regimes, are a</w:t>
      </w:r>
      <w:r w:rsidRPr="007E6720">
        <w:rPr>
          <w:rStyle w:val="Emphasis"/>
        </w:rPr>
        <w:t xml:space="preserve">n ongoing </w:t>
      </w:r>
      <w:r w:rsidRPr="007E6720">
        <w:rPr>
          <w:rStyle w:val="Emphasis"/>
          <w:highlight w:val="green"/>
        </w:rPr>
        <w:t>feature of</w:t>
      </w:r>
      <w:r w:rsidRPr="007E6720">
        <w:rPr>
          <w:rStyle w:val="Emphasis"/>
        </w:rPr>
        <w:t xml:space="preserve"> the Indigenous reality of modern U.S. </w:t>
      </w:r>
      <w:r w:rsidRPr="007E6720">
        <w:rPr>
          <w:rStyle w:val="Emphasis"/>
          <w:highlight w:val="green"/>
        </w:rPr>
        <w:t>racial capitalism</w:t>
      </w:r>
      <w:r w:rsidRPr="007E6720">
        <w:rPr>
          <w:rStyle w:val="Emphasis"/>
        </w:rPr>
        <w:t xml:space="preserve">. </w:t>
      </w:r>
      <w:r w:rsidRPr="007E6720">
        <w:rPr>
          <w:sz w:val="12"/>
        </w:rPr>
        <w:t>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7E6720">
        <w:rPr>
          <w:rFonts w:asciiTheme="minorHAnsi" w:hAnsiTheme="minorHAnsi" w:cstheme="minorHAnsi"/>
          <w:sz w:val="12"/>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all the more threatening and antithetical to the social order in its linkage with Black insistence on equality and self-defense against racial terrorism. In this way, “defiance and insolently race-centered condemnation of the white race” and “the Negro seeing red” came to be understood as seditious in the context of modern U.S. racial capitalism.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w:t>
      </w:r>
      <w:r w:rsidRPr="007E6720">
        <w:rPr>
          <w:sz w:val="12"/>
          <w:szCs w:val="8"/>
        </w:rPr>
        <w:t>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7E6720">
        <w:rPr>
          <w:rFonts w:asciiTheme="minorHAnsi" w:hAnsiTheme="minorHAnsi" w:cstheme="minorHAnsi"/>
          <w:sz w:val="12"/>
          <w:szCs w:val="8"/>
        </w:rPr>
        <w:t xml:space="preserve">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7E6720">
        <w:rPr>
          <w:rFonts w:asciiTheme="minorHAnsi" w:hAnsiTheme="minorHAnsi" w:cstheme="minorHAnsi"/>
          <w:sz w:val="12"/>
        </w:rPr>
        <w:t xml:space="preserve"> </w:t>
      </w:r>
      <w:r w:rsidRPr="00034497">
        <w:rPr>
          <w:rStyle w:val="StyleUnderline"/>
          <w:rFonts w:asciiTheme="minorHAnsi" w:hAnsiTheme="minorHAnsi" w:cstheme="minorHAnsi"/>
        </w:rPr>
        <w:t xml:space="preserve">Imperialist accumulation denotes the rapacious </w:t>
      </w:r>
      <w:r w:rsidRPr="00D645A6">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D645A6">
        <w:rPr>
          <w:rStyle w:val="Emphasis"/>
          <w:rFonts w:asciiTheme="minorHAnsi" w:hAnsiTheme="minorHAnsi" w:cstheme="minorHAnsi"/>
          <w:highlight w:val="green"/>
        </w:rPr>
        <w:t>labor</w:t>
      </w:r>
      <w:r w:rsidRPr="00D645A6">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superprofits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D645A6">
        <w:rPr>
          <w:rStyle w:val="Emphasis"/>
          <w:rFonts w:asciiTheme="minorHAnsi" w:hAnsiTheme="minorHAnsi" w:cstheme="minorHAnsi"/>
          <w:highlight w:val="green"/>
        </w:rPr>
        <w:t>populations deemed racially inferior</w:t>
      </w:r>
      <w:r w:rsidRPr="007E6720">
        <w:rPr>
          <w:rFonts w:asciiTheme="minorHAnsi" w:hAnsiTheme="minorHAnsi" w:cstheme="minorHAnsi"/>
          <w:sz w:val="12"/>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D645A6">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D645A6">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D645A6">
        <w:rPr>
          <w:rStyle w:val="StyleUnderline"/>
          <w:rFonts w:asciiTheme="minorHAnsi" w:hAnsiTheme="minorHAnsi" w:cstheme="minorHAnsi"/>
          <w:highlight w:val="green"/>
        </w:rPr>
        <w:t>Wall Street</w:t>
      </w:r>
      <w:r w:rsidRPr="007E6720">
        <w:rPr>
          <w:rFonts w:asciiTheme="minorHAnsi" w:hAnsiTheme="minorHAnsi" w:cstheme="minorHAnsi"/>
          <w:sz w:val="12"/>
        </w:rPr>
        <w:t xml:space="preserve">, “white big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D645A6">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D645A6">
        <w:rPr>
          <w:rStyle w:val="Emphasis"/>
          <w:rFonts w:asciiTheme="minorHAnsi" w:hAnsiTheme="minorHAnsi" w:cstheme="minorHAnsi"/>
          <w:highlight w:val="green"/>
        </w:rPr>
        <w:t xml:space="preserve"> Black working class</w:t>
      </w:r>
      <w:r w:rsidRPr="007E6720">
        <w:rPr>
          <w:rFonts w:asciiTheme="minorHAnsi" w:hAnsiTheme="minorHAnsi" w:cstheme="minorHAnsi"/>
          <w:sz w:val="12"/>
        </w:rPr>
        <w:t xml:space="preserve">. </w:t>
      </w:r>
      <w:r w:rsidRPr="00034497">
        <w:rPr>
          <w:rStyle w:val="StyleUnderline"/>
          <w:rFonts w:asciiTheme="minorHAnsi" w:hAnsiTheme="minorHAnsi" w:cstheme="minorHAnsi"/>
        </w:rPr>
        <w:t>This oppression was exacerbated by rigid racial barriers</w:t>
      </w:r>
      <w:r w:rsidRPr="007E6720">
        <w:rPr>
          <w:rFonts w:asciiTheme="minorHAnsi" w:hAnsiTheme="minorHAnsi" w:cstheme="minorHAnsi"/>
          <w:sz w:val="12"/>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D645A6">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D645A6">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D645A6">
        <w:rPr>
          <w:rStyle w:val="Emphasis"/>
          <w:rFonts w:asciiTheme="minorHAnsi" w:hAnsiTheme="minorHAnsi" w:cstheme="minorHAnsi"/>
          <w:highlight w:val="green"/>
        </w:rPr>
        <w:t>conditions</w:t>
      </w:r>
      <w:r w:rsidRPr="00D645A6">
        <w:rPr>
          <w:rStyle w:val="StyleUnderline"/>
          <w:rFonts w:asciiTheme="minorHAnsi" w:hAnsiTheme="minorHAnsi" w:cstheme="minorHAnsi"/>
          <w:highlight w:val="green"/>
        </w:rPr>
        <w:t xml:space="preserve"> and routinized violence</w:t>
      </w:r>
      <w:r w:rsidRPr="007E6720">
        <w:rPr>
          <w:rFonts w:asciiTheme="minorHAnsi" w:hAnsiTheme="minorHAnsi" w:cstheme="minorHAnsi"/>
          <w:sz w:val="12"/>
        </w:rPr>
        <w:t xml:space="preserve">.41 </w:t>
      </w:r>
      <w:r w:rsidRPr="007E6720">
        <w:rPr>
          <w:rFonts w:asciiTheme="minorHAnsi" w:hAnsiTheme="minorHAnsi" w:cstheme="minorHAnsi"/>
          <w:sz w:val="12"/>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7E6720">
        <w:rPr>
          <w:sz w:val="12"/>
          <w:szCs w:val="8"/>
        </w:rPr>
        <w:t>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w:t>
      </w:r>
      <w:r w:rsidRPr="007E6720">
        <w:rPr>
          <w:rFonts w:asciiTheme="minorHAnsi" w:hAnsiTheme="minorHAnsi" w:cstheme="minorHAnsi"/>
          <w:sz w:val="12"/>
          <w:szCs w:val="8"/>
        </w:rPr>
        <w:t xml:space="preserv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7E6720">
        <w:rPr>
          <w:rFonts w:asciiTheme="minorHAnsi" w:hAnsiTheme="minorHAnsi" w:cstheme="minorHAnsi"/>
          <w:sz w:val="12"/>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form of labor exploitation wa</w:t>
      </w:r>
      <w:r w:rsidRPr="00034497">
        <w:rPr>
          <w:rStyle w:val="Emphasis"/>
          <w:rFonts w:asciiTheme="minorHAnsi" w:hAnsiTheme="minorHAnsi" w:cstheme="minorHAnsi"/>
        </w:rPr>
        <w:t xml:space="preserve">s </w:t>
      </w:r>
      <w:r w:rsidRPr="00D645A6">
        <w:rPr>
          <w:rStyle w:val="Emphasis"/>
          <w:rFonts w:asciiTheme="minorHAnsi" w:hAnsiTheme="minorHAnsi" w:cstheme="minorHAnsi"/>
          <w:highlight w:val="green"/>
        </w:rPr>
        <w:t>unique to</w:t>
      </w:r>
      <w:r w:rsidRPr="00034497">
        <w:rPr>
          <w:rStyle w:val="Emphasis"/>
          <w:rFonts w:asciiTheme="minorHAnsi" w:hAnsiTheme="minorHAnsi" w:cstheme="minorHAnsi"/>
        </w:rPr>
        <w:t xml:space="preserve"> the female sex because domestic work was conventional “women’s work,” and it was racialized insofar as the </w:t>
      </w:r>
      <w:r w:rsidRPr="00D645A6">
        <w:rPr>
          <w:rStyle w:val="Emphasis"/>
          <w:rFonts w:asciiTheme="minorHAnsi" w:hAnsiTheme="minorHAnsi" w:cstheme="minorHAnsi"/>
          <w:highlight w:val="green"/>
        </w:rPr>
        <w:t>denigration of Black people</w:t>
      </w:r>
      <w:r w:rsidRPr="00034497">
        <w:rPr>
          <w:rStyle w:val="Emphasis"/>
          <w:rFonts w:asciiTheme="minorHAnsi" w:hAnsiTheme="minorHAnsi" w:cstheme="minorHAnsi"/>
        </w:rPr>
        <w:t xml:space="preserve"> fitted this group of women </w:t>
      </w:r>
      <w:r w:rsidRPr="00D645A6">
        <w:rPr>
          <w:rStyle w:val="Emphasis"/>
          <w:rFonts w:asciiTheme="minorHAnsi" w:hAnsiTheme="minorHAnsi" w:cstheme="minorHAnsi"/>
          <w:highlight w:val="green"/>
        </w:rPr>
        <w:t>for low-wage</w:t>
      </w:r>
      <w:r w:rsidRPr="00034497">
        <w:rPr>
          <w:rStyle w:val="Emphasis"/>
          <w:rFonts w:asciiTheme="minorHAnsi" w:hAnsiTheme="minorHAnsi" w:cstheme="minorHAnsi"/>
        </w:rPr>
        <w:t xml:space="preserve">, unprotected, </w:t>
      </w:r>
      <w:r w:rsidRPr="00D645A6">
        <w:rPr>
          <w:rStyle w:val="Emphasis"/>
          <w:rFonts w:asciiTheme="minorHAnsi" w:hAnsiTheme="minorHAnsi" w:cstheme="minorHAnsi"/>
          <w:highlight w:val="green"/>
        </w:rPr>
        <w:t>and contingent labor</w:t>
      </w:r>
      <w:r w:rsidRPr="00034497">
        <w:rPr>
          <w:rStyle w:val="Emphasis"/>
          <w:rFonts w:asciiTheme="minorHAnsi" w:hAnsiTheme="minorHAnsi" w:cstheme="minorHAnsi"/>
        </w:rPr>
        <w:t>.</w:t>
      </w:r>
      <w:r w:rsidRPr="007E6720">
        <w:rPr>
          <w:rFonts w:asciiTheme="minorHAnsi" w:hAnsiTheme="minorHAnsi" w:cstheme="minorHAnsi"/>
          <w:sz w:val="12"/>
        </w:rPr>
        <w:t>50</w:t>
      </w:r>
    </w:p>
    <w:p w14:paraId="7AC79DC0" w14:textId="77777777" w:rsidR="00E97162" w:rsidRPr="00B6286B" w:rsidRDefault="00E97162" w:rsidP="00E97162">
      <w:pPr>
        <w:keepNext/>
        <w:keepLines/>
        <w:spacing w:before="40" w:after="0"/>
        <w:outlineLvl w:val="3"/>
        <w:rPr>
          <w:rFonts w:eastAsiaTheme="majorEastAsia"/>
          <w:b/>
          <w:iCs/>
          <w:sz w:val="26"/>
        </w:rPr>
      </w:pPr>
      <w:r w:rsidRPr="00B6286B">
        <w:rPr>
          <w:rFonts w:eastAsiaTheme="majorEastAsia"/>
          <w:b/>
          <w:iCs/>
          <w:sz w:val="26"/>
        </w:rPr>
        <w:t>Resource competition and wealth extraction under Racial Capitalism produces fascism, endless war and environmental destruction</w:t>
      </w:r>
    </w:p>
    <w:p w14:paraId="56FBBBC5" w14:textId="77777777" w:rsidR="00E97162" w:rsidRPr="00B6286B" w:rsidRDefault="00E97162" w:rsidP="00E97162">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125F597F" w14:textId="77777777" w:rsidR="00E97162" w:rsidRPr="00B6286B" w:rsidRDefault="00E97162" w:rsidP="00E97162">
      <w:pPr>
        <w:rPr>
          <w:sz w:val="16"/>
        </w:rPr>
      </w:pPr>
      <w:r w:rsidRPr="00B6286B">
        <w:rPr>
          <w:sz w:val="16"/>
        </w:rPr>
        <w:t>Cyclical, Structural, and Systemic Crises  Most commentators on the contemporary crisis refer to the “Great Recession” of 2008 and its aftermath.</w:t>
      </w:r>
      <w:r w:rsidRPr="00B6286B">
        <w:rPr>
          <w:rStyle w:val="Emphasis"/>
        </w:rPr>
        <w:t xml:space="preserve"> Yet the causal origins of g</w:t>
      </w:r>
      <w:r w:rsidRPr="00843A77">
        <w:rPr>
          <w:rStyle w:val="Emphasis"/>
          <w:highlight w:val="green"/>
        </w:rPr>
        <w:t>lobal crisis are</w:t>
      </w:r>
      <w:r w:rsidRPr="00B6286B">
        <w:rPr>
          <w:rStyle w:val="Emphasis"/>
        </w:rPr>
        <w:t xml:space="preserve"> to be </w:t>
      </w:r>
      <w:r w:rsidRPr="00843A77">
        <w:rPr>
          <w:rStyle w:val="Emphasis"/>
          <w:highlight w:val="green"/>
        </w:rPr>
        <w:t>found in over-accumulation and</w:t>
      </w:r>
      <w:r w:rsidRPr="00B6286B">
        <w:rPr>
          <w:rStyle w:val="Emphasis"/>
        </w:rPr>
        <w:t xml:space="preserve"> also in </w:t>
      </w:r>
      <w:r w:rsidRPr="00843A77">
        <w:rPr>
          <w:rStyle w:val="Emphasis"/>
          <w:highlight w:val="green"/>
        </w:rPr>
        <w:t xml:space="preserve">contradictions </w:t>
      </w:r>
      <w:r w:rsidRPr="00B6286B">
        <w:rPr>
          <w:rStyle w:val="Emphasis"/>
        </w:rPr>
        <w:t xml:space="preserve">of state power, or in what Marxists call the internal contradictions </w:t>
      </w:r>
      <w:r w:rsidRPr="00843A77">
        <w:rPr>
          <w:rStyle w:val="Emphasis"/>
          <w:highlight w:val="green"/>
        </w:rPr>
        <w:t>of</w:t>
      </w:r>
      <w:r w:rsidRPr="00B6286B">
        <w:rPr>
          <w:rStyle w:val="Emphasis"/>
        </w:rPr>
        <w:t xml:space="preserve"> the </w:t>
      </w:r>
      <w:r w:rsidRPr="00843A77">
        <w:rPr>
          <w:rStyle w:val="Emphasis"/>
          <w:highlight w:val="green"/>
        </w:rPr>
        <w:t>capitalist system</w:t>
      </w:r>
      <w:r w:rsidRPr="00B6286B">
        <w:rPr>
          <w:rStyle w:val="Emphasis"/>
        </w:rPr>
        <w:t xml:space="preserve">. Moreover, because the system is now global, crisis in any one place tends to represent crisis for the system as a whole. </w:t>
      </w:r>
      <w:r w:rsidRPr="00B6286B">
        <w:rPr>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843A77">
        <w:rPr>
          <w:rStyle w:val="Emphasis"/>
          <w:highlight w:val="green"/>
        </w:rPr>
        <w:t>impending collapse of centralised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843A77">
        <w:rPr>
          <w:rStyle w:val="Emphasis"/>
          <w:highlight w:val="green"/>
        </w:rPr>
        <w:t xml:space="preserve">threatening the ability of billions </w:t>
      </w:r>
      <w:r w:rsidRPr="00B6286B">
        <w:rPr>
          <w:rStyle w:val="Emphasis"/>
        </w:rPr>
        <w:t xml:space="preserve">of people </w:t>
      </w:r>
      <w:r w:rsidRPr="00843A77">
        <w:rPr>
          <w:rStyle w:val="Emphasis"/>
          <w:highlight w:val="green"/>
        </w:rPr>
        <w:t>to survive</w:t>
      </w:r>
      <w:r w:rsidRPr="00B6286B">
        <w:rPr>
          <w:rStyle w:val="Emphasis"/>
        </w:rPr>
        <w:t>,</w:t>
      </w:r>
      <w:r w:rsidRPr="00B6286B">
        <w:rPr>
          <w:sz w:val="16"/>
        </w:rPr>
        <w:t xml:space="preserve"> and raising the specter of a collapse of world civilisation and degeneration into a new “Dark Ages.”2</w:t>
      </w:r>
      <w:r w:rsidRPr="00B6286B">
        <w:rPr>
          <w:rStyle w:val="Emphasis"/>
        </w:rPr>
        <w:t xml:space="preserve">  This crisis of humanity shares a number of aspects with earlier structural crises but there are also several features unique to the present:  1. </w:t>
      </w:r>
      <w:r w:rsidRPr="00843A77">
        <w:rPr>
          <w:rStyle w:val="Emphasis"/>
          <w:highlight w:val="green"/>
        </w:rPr>
        <w:t>The system is fast reaching</w:t>
      </w:r>
      <w:r w:rsidRPr="00B6286B">
        <w:rPr>
          <w:rStyle w:val="Emphasis"/>
        </w:rPr>
        <w:t xml:space="preserve"> the </w:t>
      </w:r>
      <w:r w:rsidRPr="00843A77">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843A77">
        <w:rPr>
          <w:rStyle w:val="Emphasis"/>
          <w:highlight w:val="green"/>
        </w:rPr>
        <w:t>violence</w:t>
      </w:r>
      <w:r w:rsidRPr="00B6286B">
        <w:rPr>
          <w:rStyle w:val="Emphasis"/>
        </w:rPr>
        <w:t xml:space="preserve"> and social control </w:t>
      </w:r>
      <w:r w:rsidRPr="00843A77">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r w:rsidRPr="00843A77">
        <w:rPr>
          <w:rStyle w:val="Emphasis"/>
          <w:highlight w:val="green"/>
        </w:rPr>
        <w:t>Computerised wars, drones, bunker-buster bombs</w:t>
      </w:r>
      <w:r w:rsidRPr="00B6286B">
        <w:rPr>
          <w:rStyle w:val="Emphasis"/>
        </w:rPr>
        <w:t xml:space="preserve">, star wars, and so forth, have changed the face of warfare. </w:t>
      </w:r>
      <w:r w:rsidRPr="00B6286B">
        <w:rPr>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B6286B">
        <w:rPr>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B6286B">
        <w:rPr>
          <w:rStyle w:val="Emphasis"/>
        </w:rPr>
        <w:t xml:space="preserve"> </w:t>
      </w:r>
      <w:r w:rsidRPr="00843A77">
        <w:rPr>
          <w:rStyle w:val="Emphasis"/>
          <w:highlight w:val="green"/>
        </w:rPr>
        <w:t>The spread of w</w:t>
      </w:r>
      <w:r w:rsidRPr="00B6286B">
        <w:rPr>
          <w:rStyle w:val="Emphasis"/>
        </w:rPr>
        <w:t xml:space="preserve">eapons of </w:t>
      </w:r>
      <w:r w:rsidRPr="00843A77">
        <w:rPr>
          <w:rStyle w:val="Emphasis"/>
          <w:highlight w:val="green"/>
        </w:rPr>
        <w:t>m</w:t>
      </w:r>
      <w:r w:rsidRPr="00B6286B">
        <w:rPr>
          <w:rStyle w:val="Emphasis"/>
        </w:rPr>
        <w:t xml:space="preserve">ass </w:t>
      </w:r>
      <w:r w:rsidRPr="00843A77">
        <w:rPr>
          <w:rStyle w:val="Emphasis"/>
          <w:highlight w:val="green"/>
        </w:rPr>
        <w:t>d</w:t>
      </w:r>
      <w:r w:rsidRPr="00B6286B">
        <w:rPr>
          <w:rStyle w:val="Emphasis"/>
        </w:rPr>
        <w:t xml:space="preserve">estruction </w:t>
      </w:r>
      <w:r w:rsidRPr="00843A77">
        <w:rPr>
          <w:rStyle w:val="Emphasis"/>
          <w:highlight w:val="green"/>
        </w:rPr>
        <w:t>and</w:t>
      </w:r>
      <w:r w:rsidRPr="00B6286B">
        <w:rPr>
          <w:rStyle w:val="Emphasis"/>
        </w:rPr>
        <w:t xml:space="preserve"> the unprecedented </w:t>
      </w:r>
      <w:r w:rsidRPr="00843A77">
        <w:rPr>
          <w:rStyle w:val="Emphasis"/>
          <w:highlight w:val="green"/>
        </w:rPr>
        <w:t>militarisation</w:t>
      </w:r>
      <w:r w:rsidRPr="00B6286B">
        <w:rPr>
          <w:rStyle w:val="Emphasis"/>
        </w:rPr>
        <w:t xml:space="preserve"> of social life and conflict across the globe </w:t>
      </w:r>
      <w:r w:rsidRPr="00843A77">
        <w:rPr>
          <w:rStyle w:val="Emphasis"/>
          <w:highlight w:val="green"/>
        </w:rPr>
        <w:t>makes it hard to imagine</w:t>
      </w:r>
      <w:r w:rsidRPr="00B6286B">
        <w:rPr>
          <w:rStyle w:val="Emphasis"/>
        </w:rPr>
        <w:t xml:space="preserve"> that </w:t>
      </w:r>
      <w:r w:rsidRPr="00843A77">
        <w:rPr>
          <w:rStyle w:val="Emphasis"/>
          <w:highlight w:val="green"/>
        </w:rPr>
        <w:t>the system can come under</w:t>
      </w:r>
      <w:r w:rsidRPr="00B6286B">
        <w:rPr>
          <w:rStyle w:val="Emphasis"/>
        </w:rPr>
        <w:t xml:space="preserve"> any </w:t>
      </w:r>
      <w:r w:rsidRPr="00843A77">
        <w:rPr>
          <w:rStyle w:val="Emphasis"/>
          <w:highlight w:val="green"/>
        </w:rPr>
        <w:t>stable political authority</w:t>
      </w:r>
      <w:r w:rsidRPr="00B6286B">
        <w:rPr>
          <w:rStyle w:val="Emphasis"/>
        </w:rPr>
        <w:t xml:space="preserve"> that assures its reproduction.  </w:t>
      </w:r>
      <w:r w:rsidRPr="00B6286B">
        <w:rPr>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843A77">
        <w:rPr>
          <w:rStyle w:val="Emphasis"/>
          <w:highlight w:val="green"/>
        </w:rPr>
        <w:t>The ultra-right is</w:t>
      </w:r>
      <w:r w:rsidRPr="00B6286B">
        <w:rPr>
          <w:rStyle w:val="Emphasis"/>
        </w:rPr>
        <w:t xml:space="preserve"> an </w:t>
      </w:r>
      <w:r w:rsidRPr="00843A77">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843A77">
        <w:rPr>
          <w:rStyle w:val="Emphasis"/>
          <w:highlight w:val="green"/>
        </w:rPr>
        <w:t>It involves militarism,</w:t>
      </w:r>
      <w:r w:rsidRPr="00B6286B">
        <w:rPr>
          <w:rStyle w:val="Emphasis"/>
        </w:rPr>
        <w:t xml:space="preserve"> extreme </w:t>
      </w:r>
      <w:r w:rsidRPr="00843A77">
        <w:rPr>
          <w:rStyle w:val="Emphasis"/>
          <w:highlight w:val="green"/>
        </w:rPr>
        <w:t>masculinisation, homophobia, racism and racist mobilisations</w:t>
      </w:r>
      <w:r w:rsidRPr="00B6286B">
        <w:rPr>
          <w:rStyle w:val="Emphasis"/>
        </w:rPr>
        <w:t xml:space="preserve">, including the search for scapegoats, such as immigrant workers and, in the West, Muslims. </w:t>
      </w:r>
      <w:r w:rsidRPr="00843A77">
        <w:rPr>
          <w:rStyle w:val="Emphasis"/>
          <w:highlight w:val="green"/>
        </w:rPr>
        <w:t>Twenty-first century fascism</w:t>
      </w:r>
      <w:r w:rsidRPr="00B6286B">
        <w:rPr>
          <w:rStyle w:val="Emphasis"/>
        </w:rPr>
        <w:t xml:space="preserve"> evokes mystifying ideologies, often involving race/culture supremacy and xenophobia, embracing an idealised and mythical past. Neo-fascist culture </w:t>
      </w:r>
      <w:r w:rsidRPr="00843A77">
        <w:rPr>
          <w:rStyle w:val="Emphasis"/>
          <w:highlight w:val="green"/>
        </w:rPr>
        <w:t>normalises and glamorises warfare</w:t>
      </w:r>
      <w:r w:rsidRPr="00B6286B">
        <w:rPr>
          <w:rStyle w:val="Emphasis"/>
        </w:rPr>
        <w:t xml:space="preserve"> and social violence, </w:t>
      </w:r>
      <w:r w:rsidRPr="00B6286B">
        <w:rPr>
          <w:sz w:val="16"/>
        </w:rPr>
        <w:t>indeed, generates a fascination with domination that is portrayed even as heroic.</w:t>
      </w:r>
    </w:p>
    <w:p w14:paraId="0EAE8C17" w14:textId="77777777" w:rsidR="00E97162" w:rsidRPr="00B6286B" w:rsidRDefault="00E97162" w:rsidP="00E97162">
      <w:pPr>
        <w:pStyle w:val="Heading3"/>
      </w:pPr>
      <w:r w:rsidRPr="00B6286B">
        <w:t>Part 2</w:t>
      </w:r>
      <w:r>
        <w:t xml:space="preserve"> is the Solvency</w:t>
      </w:r>
    </w:p>
    <w:p w14:paraId="59410354" w14:textId="77777777" w:rsidR="00E97162" w:rsidRPr="00B6286B" w:rsidRDefault="00E97162" w:rsidP="00E97162">
      <w:pPr>
        <w:pStyle w:val="Heading4"/>
        <w:rPr>
          <w:rFonts w:cs="Arial"/>
          <w:szCs w:val="24"/>
        </w:rPr>
      </w:pPr>
      <w:r w:rsidRPr="00B6286B">
        <w:rPr>
          <w:rFonts w:cs="Arial"/>
          <w:szCs w:val="24"/>
        </w:rPr>
        <w:t xml:space="preserve">I affirm Resolved: A just government ought to recognize an unconditional right of workers to strike. </w:t>
      </w:r>
    </w:p>
    <w:p w14:paraId="2E299777" w14:textId="77777777" w:rsidR="00E97162" w:rsidRPr="00B6286B" w:rsidRDefault="00E97162" w:rsidP="00E97162">
      <w:pPr>
        <w:rPr>
          <w:sz w:val="24"/>
          <w:szCs w:val="24"/>
        </w:rPr>
      </w:pPr>
    </w:p>
    <w:p w14:paraId="0CA483EE" w14:textId="77777777" w:rsidR="00E97162" w:rsidRPr="00B6286B" w:rsidRDefault="00E97162" w:rsidP="00E97162">
      <w:pPr>
        <w:pStyle w:val="Heading4"/>
        <w:rPr>
          <w:rFonts w:cs="Arial"/>
          <w:b w:val="0"/>
          <w:bCs/>
          <w:sz w:val="18"/>
          <w:szCs w:val="18"/>
        </w:rPr>
      </w:pPr>
      <w:r w:rsidRPr="00B6286B">
        <w:rPr>
          <w:rFonts w:cs="Arial"/>
          <w:szCs w:val="24"/>
        </w:rPr>
        <w:t xml:space="preserve">“Government” means </w:t>
      </w:r>
      <w:r w:rsidRPr="00B6286B">
        <w:rPr>
          <w:rStyle w:val="Emphasis"/>
          <w:b/>
          <w:bCs/>
        </w:rPr>
        <w:t>What is GOVERNMENT</w:t>
      </w:r>
      <w:r w:rsidRPr="00B6286B">
        <w:rPr>
          <w:rStyle w:val="StyleUnderline"/>
          <w:rFonts w:cs="Arial"/>
          <w:bCs/>
          <w:sz w:val="6"/>
          <w:szCs w:val="6"/>
        </w:rPr>
        <w:t>?</w:t>
      </w:r>
      <w:r w:rsidRPr="00B6286B">
        <w:rPr>
          <w:rFonts w:cs="Arial"/>
          <w:b w:val="0"/>
          <w:bCs/>
          <w:sz w:val="6"/>
          <w:szCs w:val="6"/>
        </w:rPr>
        <w:t xml:space="preserve"> 1.</w:t>
      </w:r>
      <w:r w:rsidRPr="00B6286B">
        <w:rPr>
          <w:rFonts w:cs="Arial"/>
          <w:b w:val="0"/>
          <w:bCs/>
          <w:sz w:val="18"/>
          <w:szCs w:val="18"/>
        </w:rPr>
        <w:t xml:space="preserve"> </w:t>
      </w:r>
      <w:r w:rsidRPr="00843A77">
        <w:rPr>
          <w:rStyle w:val="Emphasis"/>
          <w:b/>
          <w:bCs/>
          <w:highlight w:val="green"/>
        </w:rPr>
        <w:t>The regulation</w:t>
      </w:r>
      <w:r w:rsidRPr="00B6286B">
        <w:rPr>
          <w:rFonts w:cs="Arial"/>
          <w:b w:val="0"/>
          <w:bCs/>
          <w:sz w:val="6"/>
          <w:szCs w:val="6"/>
        </w:rPr>
        <w:t>, restraint, supervision,</w:t>
      </w:r>
      <w:r w:rsidRPr="00B6286B">
        <w:rPr>
          <w:rFonts w:cs="Arial"/>
          <w:b w:val="0"/>
          <w:bCs/>
          <w:sz w:val="18"/>
          <w:szCs w:val="18"/>
        </w:rPr>
        <w:t xml:space="preserve"> </w:t>
      </w:r>
      <w:r w:rsidRPr="00843A77">
        <w:rPr>
          <w:rStyle w:val="Emphasis"/>
          <w:b/>
          <w:bCs/>
          <w:highlight w:val="green"/>
        </w:rPr>
        <w:t>or control which is exercised upon</w:t>
      </w:r>
      <w:r w:rsidRPr="00B6286B">
        <w:rPr>
          <w:rFonts w:cs="Arial"/>
          <w:b w:val="0"/>
          <w:bCs/>
          <w:sz w:val="18"/>
          <w:szCs w:val="18"/>
        </w:rPr>
        <w:t xml:space="preserve"> </w:t>
      </w:r>
      <w:r w:rsidRPr="00B6286B">
        <w:rPr>
          <w:rFonts w:cs="Arial"/>
          <w:b w:val="0"/>
          <w:bCs/>
          <w:sz w:val="6"/>
          <w:szCs w:val="6"/>
        </w:rPr>
        <w:t>the individual members of an organized jural</w:t>
      </w:r>
      <w:r w:rsidRPr="00B6286B">
        <w:rPr>
          <w:rFonts w:cs="Arial"/>
          <w:b w:val="0"/>
          <w:bCs/>
          <w:sz w:val="18"/>
          <w:szCs w:val="18"/>
        </w:rPr>
        <w:t xml:space="preserve"> </w:t>
      </w:r>
      <w:r w:rsidRPr="00843A77">
        <w:rPr>
          <w:rStyle w:val="Emphasis"/>
          <w:b/>
          <w:bCs/>
          <w:highlight w:val="green"/>
        </w:rPr>
        <w:t>society by those</w:t>
      </w:r>
      <w:r w:rsidRPr="00B6286B">
        <w:rPr>
          <w:rFonts w:cs="Arial"/>
          <w:b w:val="0"/>
          <w:bCs/>
          <w:sz w:val="18"/>
          <w:szCs w:val="18"/>
        </w:rPr>
        <w:t xml:space="preserve"> </w:t>
      </w:r>
      <w:r w:rsidRPr="00B6286B">
        <w:rPr>
          <w:rFonts w:cs="Arial"/>
          <w:b w:val="0"/>
          <w:bCs/>
          <w:sz w:val="6"/>
          <w:szCs w:val="6"/>
        </w:rPr>
        <w:t>invested</w:t>
      </w:r>
      <w:r w:rsidRPr="00B6286B">
        <w:rPr>
          <w:rFonts w:cs="Arial"/>
          <w:b w:val="0"/>
          <w:bCs/>
          <w:sz w:val="18"/>
          <w:szCs w:val="18"/>
        </w:rPr>
        <w:t xml:space="preserve"> </w:t>
      </w:r>
      <w:r w:rsidRPr="00843A77">
        <w:rPr>
          <w:rStyle w:val="Emphasis"/>
          <w:b/>
          <w:bCs/>
          <w:highlight w:val="green"/>
        </w:rPr>
        <w:t>with</w:t>
      </w:r>
      <w:r w:rsidRPr="00B6286B">
        <w:rPr>
          <w:rFonts w:cs="Arial"/>
          <w:b w:val="0"/>
          <w:bCs/>
          <w:sz w:val="18"/>
          <w:szCs w:val="18"/>
        </w:rPr>
        <w:t xml:space="preserve"> </w:t>
      </w:r>
      <w:r w:rsidRPr="00B6286B">
        <w:rPr>
          <w:rFonts w:cs="Arial"/>
          <w:b w:val="0"/>
          <w:bCs/>
          <w:sz w:val="6"/>
          <w:szCs w:val="6"/>
        </w:rPr>
        <w:t xml:space="preserve">the </w:t>
      </w:r>
      <w:r w:rsidRPr="00843A77">
        <w:rPr>
          <w:rStyle w:val="Emphasis"/>
          <w:b/>
          <w:bCs/>
          <w:highlight w:val="green"/>
        </w:rPr>
        <w:t xml:space="preserve">supreme political authority, for the good </w:t>
      </w:r>
      <w:r w:rsidRPr="00B6286B">
        <w:rPr>
          <w:rStyle w:val="StyleUnderline"/>
          <w:rFonts w:cs="Arial"/>
          <w:bCs/>
        </w:rPr>
        <w:t>and welfare of</w:t>
      </w:r>
      <w:r w:rsidRPr="00B6286B">
        <w:rPr>
          <w:rFonts w:cs="Arial"/>
        </w:rPr>
        <w:t xml:space="preserve"> </w:t>
      </w:r>
      <w:r w:rsidRPr="00843A77">
        <w:rPr>
          <w:rStyle w:val="Emphasis"/>
          <w:b/>
          <w:bCs/>
          <w:highlight w:val="green"/>
        </w:rPr>
        <w:t>the body politic; or the act of exercising supreme political power or control.</w:t>
      </w:r>
    </w:p>
    <w:p w14:paraId="1E65F0D1" w14:textId="77777777" w:rsidR="00E97162" w:rsidRPr="00B6286B" w:rsidRDefault="00E97162" w:rsidP="00E97162">
      <w:pPr>
        <w:rPr>
          <w:sz w:val="24"/>
          <w:szCs w:val="24"/>
        </w:rPr>
      </w:pPr>
      <w:r w:rsidRPr="00B6286B">
        <w:rPr>
          <w:rStyle w:val="Style13ptBold"/>
          <w:szCs w:val="24"/>
        </w:rPr>
        <w:t>That’s Black Law Dictionary ND</w:t>
      </w:r>
      <w:r w:rsidRPr="00B6286B">
        <w:t xml:space="preserve"> [</w:t>
      </w:r>
      <w:r w:rsidRPr="0072796F">
        <w:t>Black’s Law Dictionary. What is GOVERNMENT?”. No Date. Accessed 11/19/21. https://thelawdictionary.org/government/ //Xu]</w:t>
      </w:r>
    </w:p>
    <w:p w14:paraId="47D453F9" w14:textId="77777777" w:rsidR="00E97162" w:rsidRPr="00B6286B" w:rsidRDefault="00E97162" w:rsidP="00E97162">
      <w:pPr>
        <w:rPr>
          <w:rStyle w:val="Style13ptBold"/>
          <w:szCs w:val="24"/>
        </w:rPr>
      </w:pPr>
    </w:p>
    <w:p w14:paraId="37A64D53" w14:textId="77777777" w:rsidR="00E97162" w:rsidRPr="00B6286B" w:rsidRDefault="00E97162" w:rsidP="00E97162">
      <w:pPr>
        <w:pStyle w:val="Heading4"/>
        <w:rPr>
          <w:rFonts w:cs="Arial"/>
          <w:szCs w:val="24"/>
        </w:rPr>
      </w:pPr>
      <w:r w:rsidRPr="00B6286B">
        <w:rPr>
          <w:rFonts w:cs="Arial"/>
          <w:szCs w:val="24"/>
        </w:rPr>
        <w:t>That includes a revolutionary Vanguard</w:t>
      </w:r>
      <w:r>
        <w:rPr>
          <w:rFonts w:cs="Arial"/>
          <w:szCs w:val="24"/>
        </w:rPr>
        <w:t>.</w:t>
      </w:r>
    </w:p>
    <w:p w14:paraId="01F14924" w14:textId="42EB68BB" w:rsidR="00E97162" w:rsidRPr="00B6286B" w:rsidRDefault="00E97162" w:rsidP="00E97162">
      <w:r w:rsidRPr="00B6286B">
        <w:rPr>
          <w:rStyle w:val="Style13ptBold"/>
        </w:rPr>
        <w:t>D’Amato 12</w:t>
      </w:r>
      <w:r w:rsidRPr="00B6286B">
        <w:t xml:space="preserve"> [Brackets Original. PAUL D’AMATO (Columbia University professor and managing editor of The International Socialist Review). “WHAT IS A VANGUARD PARTY?” SocialistWorker.org. July 20, 2012. Accessed 11/19/21. </w:t>
      </w:r>
      <w:hyperlink r:id="rId7" w:history="1">
        <w:r w:rsidRPr="00B6286B">
          <w:rPr>
            <w:rStyle w:val="Hyperlink"/>
          </w:rPr>
          <w:t>https://socialistworker.org/2012/07/20/what-is-a-vanguard-party</w:t>
        </w:r>
      </w:hyperlink>
      <w:r w:rsidRPr="00B6286B">
        <w:t xml:space="preserve"> //Xu]</w:t>
      </w:r>
    </w:p>
    <w:p w14:paraId="208F9158" w14:textId="77777777" w:rsidR="00E97162" w:rsidRPr="00B6286B" w:rsidRDefault="00E97162" w:rsidP="00E97162">
      <w:pPr>
        <w:rPr>
          <w:sz w:val="16"/>
        </w:rPr>
      </w:pPr>
      <w:r w:rsidRPr="00F30964">
        <w:rPr>
          <w:rStyle w:val="Emphasis"/>
        </w:rPr>
        <w:t>At the heart of Lenin's concept of</w:t>
      </w:r>
      <w:r w:rsidRPr="00B6286B">
        <w:rPr>
          <w:rStyle w:val="Emphasis"/>
        </w:rPr>
        <w:t xml:space="preserve"> </w:t>
      </w:r>
      <w:r w:rsidRPr="00843A77">
        <w:rPr>
          <w:rStyle w:val="Emphasis"/>
          <w:highlight w:val="green"/>
        </w:rPr>
        <w:t>the "vanguard" party is</w:t>
      </w:r>
      <w:r w:rsidRPr="00B6286B">
        <w:rPr>
          <w:rStyle w:val="Emphasis"/>
        </w:rPr>
        <w:t xml:space="preserve"> the simple idea that </w:t>
      </w:r>
      <w:r w:rsidRPr="00843A77">
        <w:rPr>
          <w:rStyle w:val="Emphasis"/>
          <w:highlight w:val="green"/>
        </w:rPr>
        <w:t>working-class militants</w:t>
      </w:r>
      <w:r w:rsidRPr="00B6286B">
        <w:rPr>
          <w:rStyle w:val="Emphasis"/>
        </w:rPr>
        <w:t xml:space="preserve"> and other activists </w:t>
      </w:r>
      <w:r w:rsidRPr="00843A77">
        <w:rPr>
          <w:rStyle w:val="Emphasis"/>
          <w:highlight w:val="green"/>
        </w:rPr>
        <w:t>who</w:t>
      </w:r>
      <w:r w:rsidRPr="00B6286B">
        <w:rPr>
          <w:rStyle w:val="Emphasis"/>
        </w:rPr>
        <w:t xml:space="preserve"> have come to the conclusion that the whole system must be dismantled must </w:t>
      </w:r>
      <w:r w:rsidRPr="00843A77">
        <w:rPr>
          <w:rStyle w:val="Emphasis"/>
          <w:highlight w:val="green"/>
        </w:rPr>
        <w:t xml:space="preserve">come together into a </w:t>
      </w:r>
      <w:r w:rsidRPr="00B6286B">
        <w:rPr>
          <w:rStyle w:val="Emphasis"/>
        </w:rPr>
        <w:t xml:space="preserve">single </w:t>
      </w:r>
      <w:r w:rsidRPr="00843A77">
        <w:rPr>
          <w:rStyle w:val="Emphasis"/>
          <w:highlight w:val="green"/>
        </w:rPr>
        <w:t>organization</w:t>
      </w:r>
      <w:r w:rsidRPr="00B6286B">
        <w:rPr>
          <w:rStyle w:val="Emphasis"/>
        </w:rPr>
        <w:t xml:space="preserve"> in order </w:t>
      </w:r>
      <w:r w:rsidRPr="00843A77">
        <w:rPr>
          <w:rStyle w:val="Emphasis"/>
          <w:highlight w:val="green"/>
        </w:rPr>
        <w:t>to</w:t>
      </w:r>
      <w:r w:rsidRPr="00B6286B">
        <w:rPr>
          <w:rStyle w:val="Emphasis"/>
        </w:rPr>
        <w:t xml:space="preserve"> centralize </w:t>
      </w:r>
      <w:r w:rsidRPr="00843A77">
        <w:rPr>
          <w:rStyle w:val="Emphasis"/>
          <w:highlight w:val="green"/>
        </w:rPr>
        <w:t>and coordinate</w:t>
      </w:r>
      <w:r w:rsidRPr="00B6286B">
        <w:rPr>
          <w:rStyle w:val="Emphasis"/>
        </w:rPr>
        <w:t xml:space="preserve"> their </w:t>
      </w:r>
      <w:r w:rsidRPr="00843A77">
        <w:rPr>
          <w:rStyle w:val="Emphasis"/>
          <w:highlight w:val="green"/>
        </w:rPr>
        <w:t>efforts against the system.</w:t>
      </w:r>
      <w:r w:rsidRPr="00B6286B">
        <w:rPr>
          <w:rStyle w:val="Emphasis"/>
        </w:rPr>
        <w:t xml:space="preserve"> </w:t>
      </w:r>
    </w:p>
    <w:p w14:paraId="3EC79757" w14:textId="77777777" w:rsidR="00E97162" w:rsidRPr="008F72A6" w:rsidRDefault="00E97162" w:rsidP="00E97162"/>
    <w:p w14:paraId="0A05C232" w14:textId="77777777" w:rsidR="00E97162" w:rsidRPr="004D3217" w:rsidRDefault="00E97162" w:rsidP="00E97162">
      <w:pPr>
        <w:pStyle w:val="Heading4"/>
        <w:rPr>
          <w:rFonts w:cs="Calibri"/>
        </w:rPr>
      </w:pPr>
      <w:r w:rsidRPr="004D3217">
        <w:rPr>
          <w:rFonts w:cs="Calibri"/>
        </w:rPr>
        <w:t xml:space="preserve">“Ought” </w:t>
      </w:r>
      <w:r>
        <w:rPr>
          <w:rFonts w:cs="Calibri"/>
        </w:rPr>
        <w:t>denotes futurity</w:t>
      </w:r>
    </w:p>
    <w:p w14:paraId="19F7A69F" w14:textId="77777777" w:rsidR="00E97162" w:rsidRPr="004D3217" w:rsidRDefault="00E97162" w:rsidP="00E97162">
      <w:r w:rsidRPr="004D3217">
        <w:rPr>
          <w:rStyle w:val="Style13ptBold"/>
        </w:rPr>
        <w:t>English Grammar 10</w:t>
      </w:r>
      <w:r w:rsidRPr="004D3217">
        <w:t xml:space="preserve"> [“Must and Ought to”; English Grammar; August 16, 2010; </w:t>
      </w:r>
      <w:hyperlink r:id="rId8" w:history="1">
        <w:r w:rsidRPr="004D3217">
          <w:rPr>
            <w:rStyle w:val="Hyperlink"/>
          </w:rPr>
          <w:t>https://www.englishgrammar.org/must-and-ought-to/</w:t>
        </w:r>
      </w:hyperlink>
      <w:r w:rsidRPr="004D3217">
        <w:t xml:space="preserve"> //BWSWJ]</w:t>
      </w:r>
    </w:p>
    <w:p w14:paraId="4CBFECEA" w14:textId="77777777" w:rsidR="00E97162" w:rsidRPr="00D91374" w:rsidRDefault="00E97162" w:rsidP="00E97162">
      <w:pPr>
        <w:rPr>
          <w:sz w:val="16"/>
        </w:rPr>
      </w:pPr>
      <w:r w:rsidRPr="00D91374">
        <w:rPr>
          <w:sz w:val="16"/>
        </w:rPr>
        <w:t xml:space="preserve">Ought expresses ideas such as duty, necessity and moral obligation. It is not as forceful as must, but it is stronger than should. You ought to be punctual. We ought to help the poor. </w:t>
      </w:r>
      <w:r w:rsidRPr="00843A77">
        <w:rPr>
          <w:rStyle w:val="StyleUnderline"/>
          <w:highlight w:val="green"/>
        </w:rPr>
        <w:t xml:space="preserve">You ought to visit </w:t>
      </w:r>
      <w:r w:rsidRPr="004D3217">
        <w:rPr>
          <w:rStyle w:val="StyleUnderline"/>
        </w:rPr>
        <w:t xml:space="preserve">your friends </w:t>
      </w:r>
      <w:r w:rsidRPr="00843A77">
        <w:rPr>
          <w:rStyle w:val="StyleUnderline"/>
          <w:highlight w:val="green"/>
        </w:rPr>
        <w:t>once in a while</w:t>
      </w:r>
      <w:r w:rsidRPr="00D91374">
        <w:rPr>
          <w:sz w:val="16"/>
          <w:highlight w:val="green"/>
        </w:rPr>
        <w:t xml:space="preserve">. </w:t>
      </w:r>
      <w:r w:rsidRPr="00843A77">
        <w:rPr>
          <w:rStyle w:val="StyleUnderline"/>
          <w:highlight w:val="green"/>
        </w:rPr>
        <w:t>Ought generally points to</w:t>
      </w:r>
      <w:r w:rsidRPr="004D3217">
        <w:rPr>
          <w:rStyle w:val="StyleUnderline"/>
        </w:rPr>
        <w:t xml:space="preserve"> present and </w:t>
      </w:r>
      <w:r w:rsidRPr="00843A77">
        <w:rPr>
          <w:rStyle w:val="StyleUnderline"/>
          <w:highlight w:val="green"/>
        </w:rPr>
        <w:t>future</w:t>
      </w:r>
      <w:r w:rsidRPr="004D3217">
        <w:rPr>
          <w:rStyle w:val="StyleUnderline"/>
        </w:rPr>
        <w:t xml:space="preserve"> time</w:t>
      </w:r>
      <w:r w:rsidRPr="00D91374">
        <w:rPr>
          <w:sz w:val="16"/>
        </w:rPr>
        <w:t>. It can point to past time when it is followed by the perfect infinitive (have + past participle).</w:t>
      </w:r>
    </w:p>
    <w:p w14:paraId="79F0ADF6" w14:textId="77777777" w:rsidR="00E97162" w:rsidRPr="00B6286B" w:rsidRDefault="00E97162" w:rsidP="00E97162"/>
    <w:p w14:paraId="214EB838" w14:textId="77777777" w:rsidR="00E97162" w:rsidRPr="00B6286B" w:rsidRDefault="00E97162" w:rsidP="00E97162">
      <w:pPr>
        <w:pStyle w:val="Heading4"/>
        <w:rPr>
          <w:rFonts w:cs="Arial"/>
        </w:rPr>
      </w:pPr>
      <w:r>
        <w:rPr>
          <w:rStyle w:val="Style13ptBold"/>
          <w:rFonts w:cs="Arial"/>
          <w:b/>
          <w:bCs w:val="0"/>
          <w:szCs w:val="24"/>
        </w:rPr>
        <w:t>The plan solves – a</w:t>
      </w:r>
      <w:r w:rsidRPr="00B6286B">
        <w:rPr>
          <w:rStyle w:val="Style13ptBold"/>
          <w:rFonts w:cs="Arial"/>
          <w:b/>
          <w:bCs w:val="0"/>
          <w:szCs w:val="24"/>
        </w:rPr>
        <w:t xml:space="preserve"> future Vanguard party recognizing an unconditional right to strike is key to resist </w:t>
      </w:r>
      <w:r w:rsidRPr="00B6286B">
        <w:rPr>
          <w:rFonts w:cs="Arial"/>
        </w:rPr>
        <w:t xml:space="preserve">bourgeois consciousness and organize against Racial Capitalism </w:t>
      </w:r>
    </w:p>
    <w:p w14:paraId="63FE0DF0" w14:textId="77777777" w:rsidR="00E97162" w:rsidRPr="00B6286B" w:rsidRDefault="00E97162" w:rsidP="00E97162">
      <w:r w:rsidRPr="00B6286B">
        <w:rPr>
          <w:rStyle w:val="Style13ptBold"/>
        </w:rPr>
        <w:t>COFI 93</w:t>
      </w:r>
      <w:r w:rsidRPr="00B6286B">
        <w:t xml:space="preserve"> [COFI (Communist Organization for the Fourth International). Notes from the article – “The following is an article written by a former COFI supporter in Australia in 1993. The references to the WRT within the article refer to a former internal tendency within the Workers Revolution Group of Australia at that time. The article takes up in depth our understanding of the relationship between the task of building the proletarian revolutionary party and the development of working class consciousness.” “Excerpted—with slight editing—from the major Resolution passed at the WRG Conference, moved by the Revolutionary Party Faction.” “The Leninist Concept of the Revolutionary Vanguard Party”. Marxists.org. 1993. Accessed 11/7/21. </w:t>
      </w:r>
      <w:hyperlink r:id="rId9" w:history="1">
        <w:r w:rsidRPr="00B6286B">
          <w:t>https://www.marxists.org/history/etol/newspape/socialistvoice/partyPR46.html</w:t>
        </w:r>
      </w:hyperlink>
      <w:r w:rsidRPr="00B6286B">
        <w:t xml:space="preserve"> //Xu]</w:t>
      </w:r>
    </w:p>
    <w:p w14:paraId="2469A8F9" w14:textId="77777777" w:rsidR="00E97162" w:rsidRPr="00FF303F" w:rsidRDefault="00E97162" w:rsidP="00E97162">
      <w:pPr>
        <w:rPr>
          <w:b/>
          <w:iCs/>
          <w:u w:val="single"/>
          <w:bdr w:val="single" w:sz="12" w:space="0" w:color="auto"/>
        </w:rPr>
      </w:pPr>
      <w:r w:rsidRPr="001700C7">
        <w:rPr>
          <w:sz w:val="16"/>
        </w:rPr>
        <w:t xml:space="preserve">Communist Strike Leadership Necessary </w:t>
      </w:r>
      <w:r w:rsidRPr="001700C7">
        <w:rPr>
          <w:rStyle w:val="Emphasis"/>
        </w:rPr>
        <w:t xml:space="preserve">The basic concept of the party advanced by the Menshevik WRT is that “spontaneous </w:t>
      </w:r>
      <w:r w:rsidRPr="001700C7">
        <w:rPr>
          <w:rStyle w:val="Emphasis"/>
          <w:highlight w:val="green"/>
        </w:rPr>
        <w:t>militancy needs to be organised</w:t>
      </w:r>
      <w:r w:rsidRPr="001700C7">
        <w:rPr>
          <w:rStyle w:val="Emphasis"/>
        </w:rPr>
        <w:t xml:space="preserve"> </w:t>
      </w:r>
      <w:r w:rsidRPr="001700C7">
        <w:rPr>
          <w:rStyle w:val="Emphasis"/>
          <w:highlight w:val="green"/>
        </w:rPr>
        <w:t>in</w:t>
      </w:r>
      <w:r w:rsidRPr="001700C7">
        <w:rPr>
          <w:rStyle w:val="Emphasis"/>
        </w:rPr>
        <w:t xml:space="preserve"> a conscious Leninist </w:t>
      </w:r>
      <w:r w:rsidRPr="001700C7">
        <w:rPr>
          <w:rStyle w:val="Emphasis"/>
          <w:highlight w:val="green"/>
        </w:rPr>
        <w:t>revolutionary workers party</w:t>
      </w:r>
      <w:r w:rsidRPr="001700C7">
        <w:rPr>
          <w:rStyle w:val="Emphasis"/>
        </w:rPr>
        <w:t>” (Internal Bulletin No. 22). The essence of the WRT position is the refusal to counterpose revolutionary communist leadership to militant reformist consciousness.</w:t>
      </w:r>
      <w:r w:rsidRPr="001700C7">
        <w:rPr>
          <w:sz w:val="16"/>
        </w:rPr>
        <w:t xml:space="preserve"> That is why the WRT exclaims with horror, “spontaneity is to be built on, consciously, not opposed” at the suggestion of the need to counterpose revolutionary leadership to all forms of militant reformist misleadership. </w:t>
      </w:r>
      <w:r w:rsidRPr="001700C7">
        <w:rPr>
          <w:rStyle w:val="Emphasis"/>
          <w:highlight w:val="green"/>
        </w:rPr>
        <w:t>Spontaneous militancy</w:t>
      </w:r>
      <w:r w:rsidRPr="001700C7">
        <w:rPr>
          <w:rStyle w:val="Emphasis"/>
        </w:rPr>
        <w:t xml:space="preserve"> </w:t>
      </w:r>
      <w:r w:rsidRPr="001700C7">
        <w:rPr>
          <w:rStyle w:val="Emphasis"/>
          <w:highlight w:val="green"/>
        </w:rPr>
        <w:t>will</w:t>
      </w:r>
      <w:r w:rsidRPr="001700C7">
        <w:rPr>
          <w:rStyle w:val="Emphasis"/>
        </w:rPr>
        <w:t xml:space="preserve"> always </w:t>
      </w:r>
      <w:r w:rsidRPr="001700C7">
        <w:rPr>
          <w:rStyle w:val="Emphasis"/>
          <w:highlight w:val="green"/>
        </w:rPr>
        <w:t>mature into</w:t>
      </w:r>
      <w:r w:rsidRPr="001700C7">
        <w:rPr>
          <w:rStyle w:val="Emphasis"/>
        </w:rPr>
        <w:t xml:space="preserve"> a form of </w:t>
      </w:r>
      <w:r w:rsidRPr="001700C7">
        <w:rPr>
          <w:rStyle w:val="Emphasis"/>
          <w:highlight w:val="green"/>
        </w:rPr>
        <w:t>bourgeois consciousness and</w:t>
      </w:r>
      <w:r w:rsidRPr="001700C7">
        <w:rPr>
          <w:rStyle w:val="Emphasis"/>
        </w:rPr>
        <w:t xml:space="preserve"> </w:t>
      </w:r>
      <w:r w:rsidRPr="001700C7">
        <w:rPr>
          <w:rStyle w:val="Emphasis"/>
          <w:highlight w:val="green"/>
        </w:rPr>
        <w:t>be defeated without</w:t>
      </w:r>
      <w:r w:rsidRPr="001700C7">
        <w:rPr>
          <w:rStyle w:val="Emphasis"/>
        </w:rPr>
        <w:t xml:space="preserve"> </w:t>
      </w:r>
      <w:r w:rsidRPr="001700C7">
        <w:rPr>
          <w:rStyle w:val="Emphasis"/>
          <w:highlight w:val="green"/>
        </w:rPr>
        <w:t>the</w:t>
      </w:r>
      <w:r w:rsidRPr="001700C7">
        <w:rPr>
          <w:rStyle w:val="Emphasis"/>
        </w:rPr>
        <w:t xml:space="preserve"> revolutionary </w:t>
      </w:r>
      <w:r w:rsidRPr="001700C7">
        <w:rPr>
          <w:rStyle w:val="Emphasis"/>
          <w:highlight w:val="green"/>
        </w:rPr>
        <w:t>vanguard party</w:t>
      </w:r>
      <w:r w:rsidRPr="001700C7">
        <w:rPr>
          <w:rStyle w:val="Emphasis"/>
        </w:rPr>
        <w:t xml:space="preserve">. </w:t>
      </w:r>
      <w:r w:rsidRPr="001700C7">
        <w:rPr>
          <w:sz w:val="16"/>
        </w:rPr>
        <w:t xml:space="preserve">The WRT’s view is that rank and file reformists can win real strike victories and that therefore the Marxist position of the need for communist strike leadership is “sectarian ultimatism”. This bears witness to the fact that the WRT’s semi-spontaneist views are a remnant of the post-war prosperity bubble and an expression of profound demoralisation. The revolutionary potential of spontaneous militancy was able to force the reformists to lead partial victories during the period of post-war prosperity. The worldwide defeat of the working class created the conditions of capitalist boom and defeat of the revolutionary party leadership that enabled the capitalists to grant temporary concessions, and the reformists to lead limited mobilisations. This period is now over. </w:t>
      </w:r>
      <w:r w:rsidRPr="001700C7">
        <w:rPr>
          <w:rStyle w:val="Emphasis"/>
        </w:rPr>
        <w:t xml:space="preserve">Already, strikes under the leadership of traitors can result only in semi-strikes and semi-victories—at best. </w:t>
      </w:r>
      <w:r w:rsidRPr="001700C7">
        <w:rPr>
          <w:sz w:val="16"/>
        </w:rPr>
        <w:t xml:space="preserve">This does not rule out a temporary period of wage militancy in an economic upturn or exceptional strike victories under the leadership of rank and file militants. These are exceptional cases. They do not apply under the current capitalist offensive. The general rule is that as the crisis of capitalism deepens, conscious revolutionary intervention will be necessary for even partial victories. For the WRT, it is no longer Marxism to consider revolutionary communist strike leadership an immediate practical necessity. To consider that as the historical crisis of capitalism deepens, “not a single workers’ industrial dispute can be won without Marxist leadership” will become increasingly the case is now for the Menshevik tendency simply “sectarian”. The Marxists have always considered the reformists to be a brake on the workers’ movement. For the centrists, reformism represents a partial movement forward, even despite the reformist leadership. The centrists consider the reformist leadership to be a blunt instrument to be driven forward by the “historical process” and the workers’ “spontaneous struggles”. </w:t>
      </w:r>
      <w:r w:rsidRPr="001700C7">
        <w:rPr>
          <w:rStyle w:val="Emphasis"/>
          <w:highlight w:val="green"/>
        </w:rPr>
        <w:t>Communists fight</w:t>
      </w:r>
      <w:r w:rsidRPr="001700C7">
        <w:rPr>
          <w:rStyle w:val="Emphasis"/>
        </w:rPr>
        <w:t xml:space="preserve"> </w:t>
      </w:r>
      <w:r w:rsidRPr="001700C7">
        <w:rPr>
          <w:rStyle w:val="Emphasis"/>
          <w:highlight w:val="green"/>
        </w:rPr>
        <w:t>against reformism</w:t>
      </w:r>
      <w:r w:rsidRPr="001700C7">
        <w:rPr>
          <w:rStyle w:val="Emphasis"/>
        </w:rPr>
        <w:t xml:space="preserve"> on the basis of the understanding that reformism is counterrevolutionary. Reformism </w:t>
      </w:r>
      <w:r w:rsidRPr="001700C7">
        <w:rPr>
          <w:rStyle w:val="Emphasis"/>
          <w:highlight w:val="green"/>
        </w:rPr>
        <w:t>leads</w:t>
      </w:r>
      <w:r w:rsidRPr="001700C7">
        <w:rPr>
          <w:rStyle w:val="Emphasis"/>
        </w:rPr>
        <w:t xml:space="preserve"> not to strike victories, but </w:t>
      </w:r>
      <w:r w:rsidRPr="001700C7">
        <w:rPr>
          <w:rStyle w:val="Emphasis"/>
          <w:highlight w:val="green"/>
        </w:rPr>
        <w:t>to counterrevolution and fascism</w:t>
      </w:r>
      <w:r w:rsidRPr="001700C7">
        <w:rPr>
          <w:rStyle w:val="Emphasis"/>
        </w:rPr>
        <w:t xml:space="preserve">. That is why the world capitalist crisis reduces immediately to the crisis of workers’ leadership—because the betrayals of the reformists lead inevitably to the catastrophe of world war and fascism. </w:t>
      </w:r>
      <w:r w:rsidRPr="001700C7">
        <w:rPr>
          <w:sz w:val="16"/>
        </w:rPr>
        <w:t xml:space="preserve">The disastrous record of the last ten years in Australia alone is a forceful argument for the need for the revolutionary party. The labour bureaucracy has systematically isolated and betrayed every strike for the last decade. Since 1983, the bourgeoisie has relied upon their Labor lackeys to implement the mounting capitalist offensive. Without exception, the union bureaucracy has sabotaged and sold-out every one of the bitter strike struggles for the last ten years. Raising the illusion that strikes can win real victories under reformist leadership at present only weakens the resolve of the class to shrug the Labor Party monkey off its back and prepares fresh defeats. </w:t>
      </w:r>
      <w:r w:rsidRPr="001700C7">
        <w:rPr>
          <w:rStyle w:val="Emphasis"/>
        </w:rPr>
        <w:t xml:space="preserve">At the same time the opportunist tendency maintains that </w:t>
      </w:r>
      <w:r w:rsidRPr="001700C7">
        <w:rPr>
          <w:rStyle w:val="Emphasis"/>
          <w:highlight w:val="green"/>
        </w:rPr>
        <w:t>a general strike is necessary</w:t>
      </w:r>
      <w:r w:rsidRPr="001700C7">
        <w:rPr>
          <w:rStyle w:val="Emphasis"/>
        </w:rPr>
        <w:t>! For the last few years, the Workers Revolution Group has stressed again and again: isolation is fatal. A general strike is necess</w:t>
      </w:r>
      <w:r w:rsidRPr="001700C7">
        <w:rPr>
          <w:rStyle w:val="Emphasis"/>
          <w:highlight w:val="green"/>
        </w:rPr>
        <w:t>ary to defeat the capitalist offensive and begin a workers’ fightback</w:t>
      </w:r>
      <w:r w:rsidRPr="001700C7">
        <w:rPr>
          <w:rStyle w:val="Emphasis"/>
        </w:rPr>
        <w:t xml:space="preserve">. But </w:t>
      </w:r>
      <w:r w:rsidRPr="001700C7">
        <w:rPr>
          <w:rStyle w:val="Emphasis"/>
          <w:highlight w:val="green"/>
        </w:rPr>
        <w:t>the need for revolutionary leadership</w:t>
      </w:r>
      <w:r w:rsidRPr="001700C7">
        <w:rPr>
          <w:rStyle w:val="Emphasis"/>
        </w:rPr>
        <w:t xml:space="preserve"> only </w:t>
      </w:r>
      <w:r w:rsidRPr="001700C7">
        <w:rPr>
          <w:rStyle w:val="Emphasis"/>
          <w:highlight w:val="green"/>
        </w:rPr>
        <w:t>rises sharply</w:t>
      </w:r>
      <w:r w:rsidRPr="001700C7">
        <w:rPr>
          <w:rStyle w:val="Emphasis"/>
        </w:rPr>
        <w:t xml:space="preserve"> with the escalation of the struggle. </w:t>
      </w:r>
      <w:r w:rsidRPr="001700C7">
        <w:rPr>
          <w:sz w:val="16"/>
        </w:rPr>
        <w:t xml:space="preserve">The general strike above all needs revolutionary leadership. If isolation is fatal and the general strike is necessary, why then is communist strike leadership suddenly not absolutely necessary? To raise the slogan of the general strike and fail to raise the need for revolutionary strike leadership means that the WRT has gone over to the manipulative politics of the middle class socialists. To call for more militancy as the way to win the needs of workers is fundamentally false. The reality is that it is a deception to pretend that militancy alone can win strikes and defend workers from the capitalist offensive. To pretend that militant rank and file action can win real strike victories despite the sell-out leadership union bureaucracy and the Labor Party means attempting to manipulate the rank and file into militant struggle in spite of the traitors. </w:t>
      </w:r>
      <w:r w:rsidRPr="001700C7">
        <w:rPr>
          <w:rStyle w:val="Emphasis"/>
        </w:rPr>
        <w:t xml:space="preserve">The fact is that the capitalist offensive can only be fought successfully by </w:t>
      </w:r>
      <w:r w:rsidRPr="001700C7">
        <w:rPr>
          <w:rStyle w:val="Emphasis"/>
          <w:highlight w:val="green"/>
        </w:rPr>
        <w:t>revolutionary workers,</w:t>
      </w:r>
      <w:r w:rsidRPr="001700C7">
        <w:rPr>
          <w:rStyle w:val="Emphasis"/>
        </w:rPr>
        <w:t xml:space="preserve"> who </w:t>
      </w:r>
      <w:r w:rsidRPr="001700C7">
        <w:rPr>
          <w:rStyle w:val="Emphasis"/>
          <w:highlight w:val="green"/>
        </w:rPr>
        <w:t>understand</w:t>
      </w:r>
      <w:r w:rsidRPr="001700C7">
        <w:rPr>
          <w:rStyle w:val="Emphasis"/>
        </w:rPr>
        <w:t xml:space="preserve"> that </w:t>
      </w:r>
      <w:r w:rsidRPr="001700C7">
        <w:rPr>
          <w:rStyle w:val="Emphasis"/>
          <w:highlight w:val="green"/>
        </w:rPr>
        <w:t>the capitalist system</w:t>
      </w:r>
      <w:r w:rsidRPr="001700C7">
        <w:rPr>
          <w:rStyle w:val="Emphasis"/>
        </w:rPr>
        <w:t xml:space="preserve"> is incapable of maintaining generalised reforms and </w:t>
      </w:r>
      <w:r w:rsidRPr="001700C7">
        <w:rPr>
          <w:rStyle w:val="Emphasis"/>
          <w:highlight w:val="green"/>
        </w:rPr>
        <w:t>must be overthrown</w:t>
      </w:r>
      <w:r w:rsidRPr="001700C7">
        <w:rPr>
          <w:rStyle w:val="Emphasis"/>
        </w:rPr>
        <w:t xml:space="preserve"> to defend workers’ living standards.</w:t>
      </w:r>
      <w:r w:rsidRPr="001700C7">
        <w:rPr>
          <w:sz w:val="16"/>
        </w:rPr>
        <w:t xml:space="preserve"> Only conscious revolutionary workers, who understand that the sell-out role of the union bureaucracy and the Labor Party flows from the labour bureaucracy’s defence of capitalism, and who fight for the revolutionary program capable of uniting the whole working class and winning the rest of the class to the revolutionary party, can possibly lead victorious strike struggles under today’s conditions. The leadership of honest rank and file militants is not enough. In the epoch of capitalist decay, generally only revolutionary political struggle—a conscious revolutionary assault on the capitalist system—can win economic and industrial demands. This is doubly true now that the whole capitalist system worldwide is plunging towards depression and the capitalist class is on the offensive. Revolutionaries tell the truth to our class. Only the leadership of the revolutionary party, the re-created Fourth International, can lead today’s struggles to victory. Strikes under the leadership of traitors can at best be only semi-strikes and semi-victories when they do not lead to outright betrayal. Isolated strikes are doomed. Only generalised action offers any prospect of victory under conditions of mounting capitalist offensive. Even general strike action cannot permanently defend workers or win anything more than partial and temporary gains, without a revolutionary leadership. This is the essence of Trotsky’s point that: The general Marxist thesis “social reforms are only the by-product of revolutionary struggle” has, in the epoch of the decline of capitalism, the most immediate and burning importance. The capitalists are capable of ceding something only if they are threatened with losing everything. (Leon Trotsky on France, p. 79.) Revolutionary Leadership and the General Strike The deepening crisis of capitalism accelerates the tendency in all of the imperialist countries towards Bonapartism and military dictatorship, as the prosperity required to sustain parliamentary democracy runs into conflict with the need of the capitalist classes to deepen the exploitation of the working class. The historical laws of the decay of capitalism drive spontaneous militancy and “the laws of history are stronger than the bureaucratic apparatus” (Trotsky). That is the sense of understanding that the potential for general strikes, uprisings and revolutions matures “spontaneously” and with “historical inevitability”. The masses at all times try to blast a way forward onto the revolutionary road. This potentially revolutionary pressure increases as the crisis of capitalism deepens. But the key to unlocking this revolutionary potential remains in the hands of the leadership of the workers’ movement. Reliance on spontaneous militancy means only fatalism and abstention from the struggle to develop the revolutionary leadership necessary to challenge the reformists for hegemony in the international workers’ movement. It is not necessary to have revolutionary consciousness to begin a general strike: that is why the general strike is a united front demand. It is necessary to have revolutionary party leadership to win it. And it is generally necessary to have the revolutionary party to force the reformists to call the general strike. The reformists retreat from the general strike because the general strike raises the question of state power in its starkest form. When forced into action by mass pressure, the reformists fight to control the movement and contain the general strike to a bureaucratic semi-strike. Then they generally organise the betrayal. This was the case of the British general strike of 1926. The WRT disagrees. The Mensheviks believe that a real general strike (not a bureaucratic semi-strike like 1926 in Britain) is possible under reformist leadership. The WRT angrily challenges: “ Any comrade who wants to categorically deny that a general strike was possible [in 1975] (because there was no mass revolutionary party)”. As evidence that a general strike was possible, the WRT cites the “spontaneous mass movement” and the “spontaneous dynamic towards a general strike”. No communist denies that the potential for a general strike existed. The whole point is that the spontaneous movement lacked a conscious revolutionary leadership and so potential was never transformed into actuality. The WRT’s example of spontaneous militancy is in fact a perfect illustration of the need for the revolutionary party. The example of the general strike movement in 1975 is an example of the crisis of revolutionary leadership. It was not the fault of the working class that the general strike movement in 1975 was defused. It was not for lack of spontaneous militancy. It was because of the treachery of the Laborites and because the organised forces fighting for the general strike proved too small. Only the revolutionary party will fight consistently for the general strike: the middle class radicals and centrists will vacillate. It is for this reason that the revolutionary party must be built right now. In the context of a polemic in defence of the “spontaneous” revolutionary socialist consciousness of the working class, the clear logic of this position is to substitute agitation for the general strike for the fight for revolutionary leadership. Stimulating militancy and not the fight for class consciousness is the best way to form the revolutionary party. After all, the general strike is expected to “spontaneously” produce many workers who have been “made into revolutionary socialists”, which the revolutionary organisation can simply soak up by means of “recruiting workers revolutionised by objective circumstances”. This turns the world completely on its head. The revolutionary party is not built in anticipation of the general strike but in order to fight for the revolutionary tactics as the basis for the fight for revolutionary leadership. Without revolutionary party leadership, the probability of general strike action decreases dramatically. The task of the communists is not to “spark” actions like the general strike and then fight for leadership. </w:t>
      </w:r>
      <w:r w:rsidRPr="001700C7">
        <w:rPr>
          <w:rStyle w:val="Emphasis"/>
        </w:rPr>
        <w:t xml:space="preserve">No: the task of the revolutionaries is to fight for </w:t>
      </w:r>
      <w:r w:rsidRPr="001700C7">
        <w:rPr>
          <w:rStyle w:val="Emphasis"/>
          <w:highlight w:val="green"/>
        </w:rPr>
        <w:t>revolutionary leadership</w:t>
      </w:r>
      <w:r w:rsidRPr="001700C7">
        <w:rPr>
          <w:rStyle w:val="Emphasis"/>
        </w:rPr>
        <w:t xml:space="preserve"> from the start, by </w:t>
      </w:r>
      <w:r w:rsidRPr="001700C7">
        <w:rPr>
          <w:rStyle w:val="Emphasis"/>
          <w:highlight w:val="green"/>
        </w:rPr>
        <w:t>expos</w:t>
      </w:r>
      <w:r w:rsidRPr="001700C7">
        <w:rPr>
          <w:rStyle w:val="Emphasis"/>
        </w:rPr>
        <w:t xml:space="preserve">ing the </w:t>
      </w:r>
      <w:r w:rsidRPr="001700C7">
        <w:rPr>
          <w:rStyle w:val="Emphasis"/>
          <w:highlight w:val="green"/>
        </w:rPr>
        <w:t>reformists and</w:t>
      </w:r>
      <w:r w:rsidRPr="001700C7">
        <w:rPr>
          <w:rStyle w:val="Emphasis"/>
        </w:rPr>
        <w:t xml:space="preserve"> at the same time </w:t>
      </w:r>
      <w:r w:rsidRPr="001700C7">
        <w:rPr>
          <w:rStyle w:val="Emphasis"/>
          <w:highlight w:val="green"/>
        </w:rPr>
        <w:t>propos</w:t>
      </w:r>
      <w:r w:rsidRPr="001700C7">
        <w:rPr>
          <w:rStyle w:val="Emphasis"/>
        </w:rPr>
        <w:t xml:space="preserve">ing </w:t>
      </w:r>
      <w:r w:rsidRPr="001700C7">
        <w:rPr>
          <w:rStyle w:val="Emphasis"/>
          <w:highlight w:val="green"/>
        </w:rPr>
        <w:t>practical action based</w:t>
      </w:r>
      <w:r w:rsidRPr="001700C7">
        <w:rPr>
          <w:rStyle w:val="Emphasis"/>
        </w:rPr>
        <w:t xml:space="preserve"> on the actual </w:t>
      </w:r>
      <w:r w:rsidRPr="001700C7">
        <w:rPr>
          <w:rStyle w:val="Emphasis"/>
          <w:highlight w:val="green"/>
        </w:rPr>
        <w:t>needs of the working class</w:t>
      </w:r>
      <w:r w:rsidRPr="001700C7">
        <w:rPr>
          <w:rStyle w:val="Emphasis"/>
        </w:rPr>
        <w:t xml:space="preserve">. </w:t>
      </w:r>
      <w:r w:rsidRPr="001700C7">
        <w:rPr>
          <w:sz w:val="16"/>
        </w:rPr>
        <w:t xml:space="preserve">The lack of revolutionary leadership “would pose very serious problems” states the WRT, tacking on the need for the revolutionary party to the argument for spontaneity. “Very serious problems” like … certain defeat! Trotsky was absolutely categorical on this question: </w:t>
      </w:r>
      <w:r w:rsidRPr="001700C7">
        <w:rPr>
          <w:rStyle w:val="Emphasis"/>
        </w:rPr>
        <w:t xml:space="preserve">A </w:t>
      </w:r>
      <w:r w:rsidRPr="001700C7">
        <w:rPr>
          <w:rStyle w:val="Emphasis"/>
          <w:highlight w:val="green"/>
        </w:rPr>
        <w:t>general strike is the sharpest form of class struggle</w:t>
      </w:r>
      <w:r w:rsidRPr="001700C7">
        <w:rPr>
          <w:rStyle w:val="Emphasis"/>
        </w:rPr>
        <w:t xml:space="preserve">. It is only one step from the general strike </w:t>
      </w:r>
      <w:r w:rsidRPr="001700C7">
        <w:rPr>
          <w:rStyle w:val="Emphasis"/>
          <w:highlight w:val="green"/>
        </w:rPr>
        <w:t>to armed insurrection</w:t>
      </w:r>
      <w:r w:rsidRPr="001700C7">
        <w:rPr>
          <w:rStyle w:val="Emphasis"/>
        </w:rPr>
        <w:t xml:space="preserve">. This is precisely why the general strike, more than any other form of class struggle requires a clear, distinct, resolute and therefore revolutionary leadership. </w:t>
      </w:r>
      <w:r w:rsidRPr="001700C7">
        <w:rPr>
          <w:sz w:val="16"/>
        </w:rPr>
        <w:t xml:space="preserve">In the current strike of the British proletariat there is not the ghost of such a leadership, and it is not to be expected that it can be conjured out of the ground … The fundamental importance of the general strike is that it poses the question of power point blank. A real victory for the General Strike lies only in the winning of power by the proletariat and the establishment of the dictatorship of the proletariat. (Leon Trotsky’s Writings on Britain) For this reason, it is sheer deception to raise the slogan of an indefinite general strike without carefully explaining to the advanced workers the revolutionary implications of the struggle, the possibility of betrayal contained in reformism, and the urgent need for a revolutionary party. Nevertheless, as Trotsky says, this party cannot be simply conjured up. That doesn’t mean that an indefinite general strike is futile. On the contrary, even an indefinite general strike that is defeated through betrayal by the VTHC leadership and the ACTU will have the invaluable effect of temporarily throwing back the bosses offensive. A tremendous radicalisation would begin in the working class. Many advanced workers would come to the conclusion that a new leadership of the working class is necessary. </w:t>
      </w:r>
      <w:r w:rsidRPr="001700C7">
        <w:rPr>
          <w:rStyle w:val="Emphasis"/>
        </w:rPr>
        <w:t>The general strike clears the ground for the formation of the revolutionary party. But the revolutionary party cannot be “conjured out of the ground” by producing “</w:t>
      </w:r>
      <w:r w:rsidRPr="001700C7">
        <w:rPr>
          <w:rStyle w:val="Emphasis"/>
          <w:highlight w:val="green"/>
        </w:rPr>
        <w:t>spontaneously</w:t>
      </w:r>
      <w:r w:rsidRPr="001700C7">
        <w:rPr>
          <w:rStyle w:val="Emphasis"/>
        </w:rPr>
        <w:t xml:space="preserve"> </w:t>
      </w:r>
      <w:r w:rsidRPr="001700C7">
        <w:rPr>
          <w:rStyle w:val="Emphasis"/>
          <w:highlight w:val="green"/>
        </w:rPr>
        <w:t>revolutionary</w:t>
      </w:r>
      <w:r w:rsidRPr="001700C7">
        <w:rPr>
          <w:rStyle w:val="Emphasis"/>
        </w:rPr>
        <w:t xml:space="preserve"> socialist” </w:t>
      </w:r>
      <w:r w:rsidRPr="001700C7">
        <w:rPr>
          <w:rStyle w:val="Emphasis"/>
          <w:highlight w:val="green"/>
        </w:rPr>
        <w:t>workers</w:t>
      </w:r>
      <w:r w:rsidRPr="001700C7">
        <w:rPr>
          <w:rStyle w:val="Emphasis"/>
        </w:rPr>
        <w:t xml:space="preserve">. This </w:t>
      </w:r>
      <w:r w:rsidRPr="001700C7">
        <w:rPr>
          <w:rStyle w:val="Emphasis"/>
          <w:highlight w:val="green"/>
        </w:rPr>
        <w:t>is metaphysics, not Marxism</w:t>
      </w:r>
      <w:r w:rsidRPr="001700C7">
        <w:rPr>
          <w:rStyle w:val="Emphasis"/>
        </w:rPr>
        <w:t>.</w:t>
      </w:r>
    </w:p>
    <w:p w14:paraId="04842ACF" w14:textId="77777777" w:rsidR="00E97162" w:rsidRPr="00B6286B" w:rsidRDefault="00E97162" w:rsidP="00E97162">
      <w:pPr>
        <w:pStyle w:val="Heading3"/>
      </w:pPr>
      <w:r w:rsidRPr="00B6286B">
        <w:t>Part 3</w:t>
      </w:r>
      <w:r>
        <w:t xml:space="preserve"> is the Method</w:t>
      </w:r>
    </w:p>
    <w:p w14:paraId="5D6AEC36" w14:textId="77777777" w:rsidR="00E97162" w:rsidRPr="00B6286B" w:rsidRDefault="00E97162" w:rsidP="00E97162">
      <w:pPr>
        <w:pStyle w:val="Heading4"/>
        <w:rPr>
          <w:rFonts w:cs="Arial"/>
          <w:szCs w:val="24"/>
        </w:rPr>
      </w:pPr>
      <w:r w:rsidRPr="00B6286B">
        <w:rPr>
          <w:rFonts w:cs="Arial"/>
          <w:szCs w:val="24"/>
        </w:rPr>
        <w:t xml:space="preserve">The plan is a good idea but 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imagining specific mechanisms 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that </w:t>
      </w:r>
      <w:r>
        <w:rPr>
          <w:rFonts w:cs="Arial"/>
          <w:szCs w:val="24"/>
        </w:rPr>
        <w:t>action</w:t>
      </w:r>
      <w:r w:rsidRPr="00B6286B">
        <w:rPr>
          <w:rFonts w:cs="Arial"/>
          <w:szCs w:val="24"/>
        </w:rPr>
        <w:t xml:space="preserve"> takes place.</w:t>
      </w:r>
    </w:p>
    <w:p w14:paraId="69F4C97A" w14:textId="77777777" w:rsidR="00E97162" w:rsidRPr="00B6286B" w:rsidRDefault="00E97162" w:rsidP="00E97162"/>
    <w:p w14:paraId="6EE242CE" w14:textId="77777777" w:rsidR="00E97162" w:rsidRPr="00B6286B" w:rsidRDefault="00E97162" w:rsidP="00E97162">
      <w:pPr>
        <w:keepNext/>
        <w:keepLines/>
        <w:spacing w:before="40" w:after="0"/>
        <w:outlineLvl w:val="3"/>
        <w:rPr>
          <w:rStyle w:val="Heading4Char"/>
          <w:rFonts w:cs="Arial"/>
          <w:szCs w:val="24"/>
        </w:rPr>
      </w:pPr>
      <w:r w:rsidRPr="00B6286B">
        <w:rPr>
          <w:rStyle w:val="Heading4Char"/>
          <w:rFonts w:cs="Arial"/>
        </w:rPr>
        <w:t xml:space="preserve">Our scenario analysis of the plan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7929D1D8" w14:textId="77777777" w:rsidR="00E97162" w:rsidRPr="00B6286B" w:rsidRDefault="00E97162" w:rsidP="00E97162">
      <w:pPr>
        <w:rPr>
          <w:rStyle w:val="Heading4Char"/>
          <w:rFonts w:cs="Arial"/>
          <w:szCs w:val="24"/>
        </w:rPr>
      </w:pPr>
    </w:p>
    <w:p w14:paraId="546432CB" w14:textId="77777777" w:rsidR="00E97162" w:rsidRPr="00B6286B" w:rsidRDefault="00E97162" w:rsidP="00E97162">
      <w:pPr>
        <w:keepNext/>
        <w:keepLines/>
        <w:spacing w:before="40" w:after="0"/>
        <w:outlineLvl w:val="3"/>
        <w:rPr>
          <w:rFonts w:eastAsiaTheme="majorEastAsia"/>
          <w:b/>
          <w:iCs/>
          <w:sz w:val="26"/>
        </w:rPr>
      </w:pPr>
      <w:r w:rsidRPr="00B6286B">
        <w:rPr>
          <w:rFonts w:eastAsiaTheme="majorEastAsia"/>
          <w:b/>
          <w:iCs/>
          <w:sz w:val="24"/>
          <w:szCs w:val="24"/>
        </w:rPr>
        <w:t xml:space="preserve">Mass base cultivation must start through utopic communist demands like the aff that prophesize the end of Capitalism </w:t>
      </w:r>
    </w:p>
    <w:p w14:paraId="22FD822B" w14:textId="77777777" w:rsidR="00E97162" w:rsidRPr="00B6286B" w:rsidRDefault="00E97162" w:rsidP="00E97162">
      <w:r w:rsidRPr="00B6286B">
        <w:rPr>
          <w:b/>
          <w:bCs/>
          <w:sz w:val="26"/>
        </w:rPr>
        <w:t>Tonstad 16</w:t>
      </w:r>
      <w:r w:rsidRPr="00B6286B">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cVs</w:t>
      </w:r>
      <w:r w:rsidRPr="00B6286B">
        <w:t>)</w:t>
      </w:r>
    </w:p>
    <w:p w14:paraId="72777F17" w14:textId="77777777" w:rsidR="00E97162" w:rsidRPr="00BD19C6" w:rsidRDefault="00E97162" w:rsidP="00E97162">
      <w:pPr>
        <w:rPr>
          <w:rFonts w:asciiTheme="minorHAnsi" w:hAnsiTheme="minorHAnsi" w:cstheme="minorHAnsi"/>
          <w:b/>
          <w:iCs/>
          <w:u w:val="single"/>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843A77">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843A77">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843A77">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843A77">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843A77">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843A77">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and without creating and becoming a we, we can neither understand “our” time aright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843A77">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843A77">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r w:rsidRPr="00843A77">
        <w:rPr>
          <w:rStyle w:val="Emphasis"/>
          <w:rFonts w:asciiTheme="minorHAnsi" w:hAnsiTheme="minorHAnsi" w:cstheme="minorHAnsi"/>
          <w:highlight w:val="green"/>
        </w:rPr>
        <w:t>recognizeable</w:t>
      </w:r>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843A77">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843A77">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to each other to create a we that does not yet exist.</w:t>
      </w:r>
      <w:r w:rsidRPr="00BD19C6">
        <w:rPr>
          <w:rFonts w:asciiTheme="minorHAnsi" w:hAnsiTheme="minorHAnsi" w:cstheme="minorHAnsi"/>
          <w:sz w:val="16"/>
        </w:rPr>
        <w:t>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843A77">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843A77">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843A77">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843A77">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hierarchicalizations. </w:t>
      </w:r>
      <w:r w:rsidRPr="00BD19C6">
        <w:rPr>
          <w:rFonts w:asciiTheme="minorHAnsi" w:hAnsiTheme="minorHAnsi" w:cstheme="min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843A77">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843A77">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6D537C87" w14:textId="77777777" w:rsidR="00E97162" w:rsidRPr="00B6286B" w:rsidRDefault="00E97162" w:rsidP="00E97162">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36DD4BE4" w14:textId="77777777" w:rsidR="00E97162" w:rsidRPr="00B6286B" w:rsidRDefault="00E97162" w:rsidP="00E97162">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0" w:anchor=".XWwv7ZNKh0s" w:history="1">
        <w:r w:rsidRPr="00B6286B">
          <w:rPr>
            <w:rStyle w:val="Hyperlink"/>
          </w:rPr>
          <w:t>http://www.hamptoninstitution.org/why-black-people-need-maoism.html#.XWwv7ZNKh0s</w:t>
        </w:r>
      </w:hyperlink>
      <w:r w:rsidRPr="00B6286B">
        <w:t xml:space="preserve"> // KZaidi]</w:t>
      </w:r>
    </w:p>
    <w:p w14:paraId="62B5459D" w14:textId="77777777" w:rsidR="00E97162" w:rsidRPr="00B6286B" w:rsidRDefault="00E97162" w:rsidP="00E97162">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843A77">
        <w:rPr>
          <w:rStyle w:val="Emphasis"/>
          <w:highlight w:val="green"/>
        </w:rPr>
        <w:t>Maoism is a living</w:t>
      </w:r>
      <w:r w:rsidRPr="00B6286B">
        <w:rPr>
          <w:rStyle w:val="Emphasis"/>
        </w:rPr>
        <w:t xml:space="preserve">, breathing </w:t>
      </w:r>
      <w:r w:rsidRPr="00843A77">
        <w:rPr>
          <w:rStyle w:val="Emphasis"/>
          <w:highlight w:val="green"/>
        </w:rPr>
        <w:t>science.</w:t>
      </w:r>
      <w:r w:rsidRPr="00B6286B">
        <w:rPr>
          <w:rStyle w:val="Emphasis"/>
        </w:rPr>
        <w:t xml:space="preserve"> By science we mean something </w:t>
      </w:r>
      <w:r w:rsidRPr="00843A77">
        <w:rPr>
          <w:rStyle w:val="Emphasis"/>
          <w:highlight w:val="green"/>
        </w:rPr>
        <w:t xml:space="preserve">with universal principles </w:t>
      </w:r>
      <w:r w:rsidRPr="00B6286B">
        <w:rPr>
          <w:rStyle w:val="Emphasis"/>
        </w:rPr>
        <w:t xml:space="preserve">that can be taken and </w:t>
      </w:r>
      <w:r w:rsidRPr="00843A77">
        <w:rPr>
          <w:rStyle w:val="Emphasis"/>
          <w:highlight w:val="green"/>
        </w:rPr>
        <w:t xml:space="preserve">applied by </w:t>
      </w:r>
      <w:r w:rsidRPr="00B6286B">
        <w:rPr>
          <w:rStyle w:val="Emphasis"/>
        </w:rPr>
        <w:t>all who have a</w:t>
      </w:r>
      <w:r w:rsidRPr="00843A77">
        <w:rPr>
          <w:rStyle w:val="Emphasis"/>
          <w:highlight w:val="green"/>
        </w:rPr>
        <w:t xml:space="preserve"> material interest in</w:t>
      </w:r>
      <w:r w:rsidRPr="00B6286B">
        <w:rPr>
          <w:rStyle w:val="Emphasis"/>
        </w:rPr>
        <w:t xml:space="preserve"> making </w:t>
      </w:r>
      <w:r w:rsidRPr="00843A77">
        <w:rPr>
          <w:rStyle w:val="Emphasis"/>
          <w:highlight w:val="green"/>
        </w:rPr>
        <w:t>revolution</w:t>
      </w:r>
      <w:r w:rsidRPr="00B6286B">
        <w:rPr>
          <w:rStyle w:val="Emphasis"/>
        </w:rPr>
        <w:t xml:space="preserve">. </w:t>
      </w:r>
      <w:r w:rsidRPr="00B6286B">
        <w:rPr>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843A77">
        <w:rPr>
          <w:rStyle w:val="Emphasis"/>
          <w:highlight w:val="green"/>
        </w:rPr>
        <w:t>The BPP was destroyed by</w:t>
      </w:r>
      <w:r w:rsidRPr="00B6286B">
        <w:rPr>
          <w:rStyle w:val="Emphasis"/>
        </w:rPr>
        <w:t xml:space="preserve"> a combination of factors: </w:t>
      </w:r>
      <w:r w:rsidRPr="00843A77">
        <w:rPr>
          <w:rStyle w:val="Emphasis"/>
          <w:highlight w:val="green"/>
        </w:rPr>
        <w:t xml:space="preserve">lack </w:t>
      </w:r>
      <w:r w:rsidRPr="00B6286B">
        <w:rPr>
          <w:rStyle w:val="Emphasis"/>
        </w:rPr>
        <w:t xml:space="preserve">of a really </w:t>
      </w:r>
      <w:r w:rsidRPr="00843A77">
        <w:rPr>
          <w:rStyle w:val="Emphasis"/>
          <w:highlight w:val="green"/>
        </w:rPr>
        <w:t xml:space="preserve">scientific </w:t>
      </w:r>
      <w:r w:rsidRPr="00B6286B">
        <w:rPr>
          <w:rStyle w:val="Emphasis"/>
        </w:rPr>
        <w:t xml:space="preserve">method of </w:t>
      </w:r>
      <w:r w:rsidRPr="00843A77">
        <w:rPr>
          <w:rStyle w:val="Emphasis"/>
          <w:highlight w:val="green"/>
        </w:rPr>
        <w:t>analysis</w:t>
      </w:r>
      <w:r w:rsidRPr="00B6286B">
        <w:rPr>
          <w:rStyle w:val="Emphasis"/>
        </w:rPr>
        <w:t xml:space="preserve"> and cohesive program of political education, </w:t>
      </w:r>
      <w:r w:rsidRPr="00843A77">
        <w:rPr>
          <w:rStyle w:val="Emphasis"/>
          <w:highlight w:val="green"/>
        </w:rPr>
        <w:t>failure to</w:t>
      </w:r>
      <w:r w:rsidRPr="00B6286B">
        <w:rPr>
          <w:rStyle w:val="Emphasis"/>
        </w:rPr>
        <w:t xml:space="preserve"> promote and </w:t>
      </w:r>
      <w:r w:rsidRPr="00843A77">
        <w:rPr>
          <w:rStyle w:val="Emphasis"/>
          <w:highlight w:val="green"/>
        </w:rPr>
        <w:t>apply</w:t>
      </w:r>
      <w:r w:rsidRPr="00B6286B">
        <w:rPr>
          <w:rStyle w:val="Emphasis"/>
        </w:rPr>
        <w:t xml:space="preserve"> the </w:t>
      </w:r>
      <w:r w:rsidRPr="00843A77">
        <w:rPr>
          <w:rStyle w:val="Emphasis"/>
          <w:highlight w:val="green"/>
        </w:rPr>
        <w:t>Marxist</w:t>
      </w:r>
      <w:r w:rsidRPr="00B6286B">
        <w:rPr>
          <w:rStyle w:val="Emphasis"/>
        </w:rPr>
        <w:t xml:space="preserve">-Leninist principle of Democratic Centralism (debate inside the party, </w:t>
      </w:r>
      <w:r w:rsidRPr="00843A77">
        <w:rPr>
          <w:rStyle w:val="Emphasis"/>
          <w:highlight w:val="green"/>
        </w:rPr>
        <w:t xml:space="preserve">formation </w:t>
      </w:r>
      <w:r w:rsidRPr="00B6286B">
        <w:rPr>
          <w:rStyle w:val="Emphasis"/>
        </w:rPr>
        <w:t xml:space="preserve">of a political line </w:t>
      </w:r>
      <w:r w:rsidRPr="00843A77">
        <w:rPr>
          <w:rStyle w:val="Emphasis"/>
          <w:highlight w:val="green"/>
        </w:rPr>
        <w:t xml:space="preserve">through </w:t>
      </w:r>
      <w:r w:rsidRPr="00B6286B">
        <w:rPr>
          <w:rStyle w:val="Emphasis"/>
        </w:rPr>
        <w:t xml:space="preserve">this </w:t>
      </w:r>
      <w:r w:rsidRPr="00843A77">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843A77">
        <w:rPr>
          <w:rStyle w:val="Emphasis"/>
          <w:highlight w:val="green"/>
        </w:rPr>
        <w:t>opening the door for</w:t>
      </w:r>
      <w:r w:rsidRPr="00B6286B">
        <w:rPr>
          <w:rStyle w:val="Emphasis"/>
        </w:rPr>
        <w:t xml:space="preserve"> external factors (</w:t>
      </w:r>
      <w:r w:rsidRPr="00843A77">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all of these lessons, because when we develop another organization with the prestige, mass base, and power that the Panthers had, and we will, they will come for us all again. </w:t>
      </w:r>
      <w:r w:rsidRPr="00B6286B">
        <w:rPr>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843A77">
        <w:rPr>
          <w:rStyle w:val="Emphasis"/>
          <w:highlight w:val="green"/>
        </w:rPr>
        <w:t>Party building</w:t>
      </w:r>
      <w:r w:rsidRPr="00B6286B">
        <w:rPr>
          <w:rStyle w:val="Emphasis"/>
        </w:rPr>
        <w:t xml:space="preserve"> in the USA </w:t>
      </w:r>
      <w:r w:rsidRPr="00843A77">
        <w:rPr>
          <w:rStyle w:val="Emphasis"/>
          <w:highlight w:val="green"/>
        </w:rPr>
        <w:t>requires the careful</w:t>
      </w:r>
      <w:r w:rsidRPr="00B6286B">
        <w:rPr>
          <w:rStyle w:val="Emphasis"/>
        </w:rPr>
        <w:t xml:space="preserve"> and thorough </w:t>
      </w:r>
      <w:r w:rsidRPr="00843A77">
        <w:rPr>
          <w:rStyle w:val="Emphasis"/>
          <w:highlight w:val="green"/>
        </w:rPr>
        <w:t>cultivation of a</w:t>
      </w:r>
      <w:r w:rsidRPr="00B6286B">
        <w:rPr>
          <w:rStyle w:val="Emphasis"/>
        </w:rPr>
        <w:t xml:space="preserve"> mass </w:t>
      </w:r>
      <w:r w:rsidRPr="00843A77">
        <w:rPr>
          <w:rStyle w:val="Emphasis"/>
          <w:highlight w:val="green"/>
        </w:rPr>
        <w:t>base.</w:t>
      </w:r>
      <w:r w:rsidRPr="00B6286B">
        <w:rPr>
          <w:rStyle w:val="Emphasis"/>
        </w:rPr>
        <w:t xml:space="preserve"> Tens of thousands, even hundreds of thousands, of </w:t>
      </w:r>
      <w:r w:rsidRPr="00843A77">
        <w:rPr>
          <w:rStyle w:val="Emphasis"/>
          <w:highlight w:val="green"/>
        </w:rPr>
        <w:t>people must</w:t>
      </w:r>
      <w:r w:rsidRPr="00B6286B">
        <w:rPr>
          <w:rStyle w:val="Emphasis"/>
        </w:rPr>
        <w:t xml:space="preserve"> depend on and follow this party and </w:t>
      </w:r>
      <w:r w:rsidRPr="00843A77">
        <w:rPr>
          <w:rStyle w:val="Emphasis"/>
          <w:highlight w:val="green"/>
        </w:rPr>
        <w:t>participate in</w:t>
      </w:r>
      <w:r w:rsidRPr="00B6286B">
        <w:rPr>
          <w:rStyle w:val="Emphasis"/>
        </w:rPr>
        <w:t xml:space="preserve"> mass </w:t>
      </w:r>
      <w:r w:rsidRPr="00843A77">
        <w:rPr>
          <w:rStyle w:val="Emphasis"/>
          <w:highlight w:val="green"/>
        </w:rPr>
        <w:t>organizations before it can</w:t>
      </w:r>
      <w:r w:rsidRPr="00B6286B">
        <w:rPr>
          <w:rStyle w:val="Emphasis"/>
        </w:rPr>
        <w:t xml:space="preserve"> even </w:t>
      </w:r>
      <w:r w:rsidRPr="00843A77">
        <w:rPr>
          <w:rStyle w:val="Emphasis"/>
          <w:highlight w:val="green"/>
        </w:rPr>
        <w:t>be</w:t>
      </w:r>
      <w:r w:rsidRPr="00B6286B">
        <w:rPr>
          <w:rStyle w:val="Emphasis"/>
        </w:rPr>
        <w:t xml:space="preserve">gin to call itself </w:t>
      </w:r>
      <w:r w:rsidRPr="00843A77">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843A77">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843A77">
        <w:rPr>
          <w:rStyle w:val="Emphasis"/>
          <w:highlight w:val="green"/>
        </w:rPr>
        <w:t>develop</w:t>
      </w:r>
      <w:r w:rsidRPr="00B6286B">
        <w:rPr>
          <w:rStyle w:val="Emphasis"/>
        </w:rPr>
        <w:t xml:space="preserve">ment of </w:t>
      </w:r>
      <w:r w:rsidRPr="00843A77">
        <w:rPr>
          <w:rStyle w:val="Emphasis"/>
          <w:highlight w:val="green"/>
        </w:rPr>
        <w:t xml:space="preserve">a class analysis </w:t>
      </w:r>
      <w:r w:rsidRPr="00B6286B">
        <w:rPr>
          <w:rStyle w:val="Emphasis"/>
        </w:rPr>
        <w:t xml:space="preserve">and political line in the USA that is </w:t>
      </w:r>
      <w:r w:rsidRPr="00843A77">
        <w:rPr>
          <w:rStyle w:val="Emphasis"/>
          <w:highlight w:val="green"/>
        </w:rPr>
        <w:t>based in</w:t>
      </w:r>
      <w:r w:rsidRPr="00B6286B">
        <w:rPr>
          <w:rStyle w:val="Emphasis"/>
        </w:rPr>
        <w:t xml:space="preserve"> painstaking </w:t>
      </w:r>
      <w:r w:rsidRPr="00843A77">
        <w:rPr>
          <w:rStyle w:val="Emphasis"/>
          <w:highlight w:val="green"/>
        </w:rPr>
        <w:t xml:space="preserve">investigation </w:t>
      </w:r>
      <w:r w:rsidRPr="00B6286B">
        <w:rPr>
          <w:rStyle w:val="Emphasis"/>
        </w:rPr>
        <w:t xml:space="preserve">and rooted in the aspirations and struggles of the most oppressed, </w:t>
      </w:r>
      <w:r w:rsidRPr="00B6286B">
        <w:rPr>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843A77">
        <w:rPr>
          <w:rStyle w:val="Emphasis"/>
          <w:highlight w:val="green"/>
        </w:rPr>
        <w:t xml:space="preserve">we must </w:t>
      </w:r>
      <w:r w:rsidRPr="00B6286B">
        <w:rPr>
          <w:rStyle w:val="Emphasis"/>
        </w:rPr>
        <w:t xml:space="preserve">get together, </w:t>
      </w:r>
      <w:r w:rsidRPr="00843A77">
        <w:rPr>
          <w:rStyle w:val="Emphasis"/>
          <w:highlight w:val="green"/>
        </w:rPr>
        <w:t xml:space="preserve">unite </w:t>
      </w:r>
      <w:r w:rsidRPr="00B6286B">
        <w:rPr>
          <w:rStyle w:val="Emphasis"/>
        </w:rPr>
        <w:t xml:space="preserve">on a principled and unshakeable basis, </w:t>
      </w:r>
      <w:r w:rsidRPr="00843A77">
        <w:rPr>
          <w:rStyle w:val="Emphasis"/>
          <w:highlight w:val="green"/>
        </w:rPr>
        <w:t xml:space="preserve">and </w:t>
      </w:r>
      <w:r w:rsidRPr="00B6286B">
        <w:rPr>
          <w:rStyle w:val="Emphasis"/>
        </w:rPr>
        <w:t xml:space="preserve">mount a formidable </w:t>
      </w:r>
      <w:r w:rsidRPr="00843A77">
        <w:rPr>
          <w:rStyle w:val="Emphasis"/>
          <w:highlight w:val="green"/>
        </w:rPr>
        <w:t>resist</w:t>
      </w:r>
      <w:r w:rsidRPr="00B6286B">
        <w:rPr>
          <w:rStyle w:val="Emphasis"/>
        </w:rPr>
        <w:t xml:space="preserve">ance against decades and centuries-old oppression based in </w:t>
      </w:r>
      <w:r w:rsidRPr="00843A77">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5F3C856E" w14:textId="77777777" w:rsidR="00E97162" w:rsidRPr="00B6286B" w:rsidRDefault="00E97162" w:rsidP="00E97162">
      <w:pPr>
        <w:rPr>
          <w:b/>
          <w:iCs/>
          <w:u w:val="single"/>
        </w:rPr>
      </w:pPr>
    </w:p>
    <w:p w14:paraId="2FD7AE4B" w14:textId="77777777" w:rsidR="00E97162" w:rsidRPr="00B6286B" w:rsidRDefault="00E97162" w:rsidP="00E97162">
      <w:pPr>
        <w:pStyle w:val="Heading4"/>
        <w:rPr>
          <w:rFonts w:cs="Arial"/>
        </w:rPr>
      </w:pPr>
      <w:r>
        <w:rPr>
          <w:rFonts w:cs="Arial"/>
        </w:rPr>
        <w:t xml:space="preserve">The aff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00464B37" w14:textId="77777777" w:rsidR="00E97162" w:rsidRPr="00B6286B" w:rsidRDefault="00E97162" w:rsidP="00E97162">
      <w:r w:rsidRPr="00B6286B">
        <w:rPr>
          <w:rStyle w:val="Style13ptBold"/>
        </w:rPr>
        <w:t>Southall 10</w:t>
      </w:r>
      <w:r w:rsidRPr="00B6286B">
        <w:t xml:space="preserve"> (Nicholas Southall, doctoral student, University of Wollongong. “A Multitude of Possibilities: The Strategic Vision of Antonio Negri and Michael Hardt,” School of History and Politics and Sociology, 2010, </w:t>
      </w:r>
      <w:hyperlink r:id="rId11" w:history="1">
        <w:r w:rsidRPr="00B6286B">
          <w:rPr>
            <w:rStyle w:val="Hyperlink"/>
            <w:sz w:val="16"/>
          </w:rPr>
          <w:t>http://ro.uow.edu.au/cgi/viewcontent.cgi?article=4274&amp;context=theses</w:t>
        </w:r>
      </w:hyperlink>
      <w:r w:rsidRPr="00B6286B">
        <w:t xml:space="preserve"> cVs)</w:t>
      </w:r>
    </w:p>
    <w:p w14:paraId="23C039E6" w14:textId="77777777" w:rsidR="00E97162" w:rsidRPr="00B6286B" w:rsidRDefault="00E97162" w:rsidP="00E97162">
      <w:pPr>
        <w:rPr>
          <w:sz w:val="16"/>
        </w:rPr>
      </w:pPr>
      <w:r w:rsidRPr="00843A77">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843A77">
        <w:rPr>
          <w:rStyle w:val="Emphasis"/>
          <w:highlight w:val="green"/>
        </w:rPr>
        <w:t>is</w:t>
      </w:r>
      <w:r w:rsidRPr="00B6286B">
        <w:rPr>
          <w:rStyle w:val="StyleUnderline"/>
        </w:rPr>
        <w:t xml:space="preserve"> often </w:t>
      </w:r>
      <w:r w:rsidRPr="00843A77">
        <w:rPr>
          <w:rStyle w:val="Emphasis"/>
          <w:highlight w:val="green"/>
        </w:rPr>
        <w:t>linked to previous</w:t>
      </w:r>
      <w:r w:rsidRPr="00B6286B">
        <w:rPr>
          <w:rStyle w:val="StyleUnderline"/>
        </w:rPr>
        <w:t xml:space="preserve"> or existing 'communist </w:t>
      </w:r>
      <w:r w:rsidRPr="00843A77">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843A77">
        <w:rPr>
          <w:rStyle w:val="Emphasis"/>
          <w:highlight w:val="green"/>
        </w:rPr>
        <w:t>Reclaiming</w:t>
      </w:r>
      <w:r w:rsidRPr="00B6286B">
        <w:rPr>
          <w:rStyle w:val="StyleUnderline"/>
        </w:rPr>
        <w:t xml:space="preserve"> and speaking of </w:t>
      </w:r>
      <w:r w:rsidRPr="00843A77">
        <w:rPr>
          <w:rStyle w:val="Emphasis"/>
          <w:highlight w:val="green"/>
        </w:rPr>
        <w:t>communism</w:t>
      </w:r>
      <w:r w:rsidRPr="00B6286B">
        <w:rPr>
          <w:rStyle w:val="StyleUnderline"/>
        </w:rPr>
        <w:t xml:space="preserve"> in a positive sense </w:t>
      </w:r>
      <w:r w:rsidRPr="00843A77">
        <w:rPr>
          <w:rStyle w:val="Emphasis"/>
          <w:highlight w:val="green"/>
        </w:rPr>
        <w:t xml:space="preserve">recognises </w:t>
      </w:r>
      <w:r w:rsidRPr="00B6286B">
        <w:rPr>
          <w:rStyle w:val="Emphasis"/>
        </w:rPr>
        <w:t xml:space="preserve">the </w:t>
      </w:r>
      <w:r w:rsidRPr="00843A77">
        <w:rPr>
          <w:rStyle w:val="Emphasis"/>
          <w:highlight w:val="green"/>
        </w:rPr>
        <w:t xml:space="preserve">genuine </w:t>
      </w:r>
      <w:r w:rsidRPr="00B6286B">
        <w:rPr>
          <w:rStyle w:val="Emphasis"/>
        </w:rPr>
        <w:t xml:space="preserve">communist </w:t>
      </w:r>
      <w:r w:rsidRPr="00843A77">
        <w:rPr>
          <w:rStyle w:val="Emphasis"/>
          <w:highlight w:val="green"/>
        </w:rPr>
        <w:t>heritage, which opposes authoritarianism</w:t>
      </w:r>
      <w:r w:rsidRPr="00B6286B">
        <w:rPr>
          <w:rStyle w:val="Emphasis"/>
        </w:rPr>
        <w:t>, repression, war</w:t>
      </w:r>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843A77">
        <w:rPr>
          <w:rStyle w:val="Emphasis"/>
          <w:highlight w:val="green"/>
        </w:rPr>
        <w:t xml:space="preserve"> those who </w:t>
      </w:r>
      <w:r w:rsidRPr="00B6286B">
        <w:rPr>
          <w:rStyle w:val="Emphasis"/>
        </w:rPr>
        <w:t>seek to</w:t>
      </w:r>
      <w:r w:rsidRPr="00B6286B">
        <w:rPr>
          <w:rStyle w:val="StyleUnderline"/>
        </w:rPr>
        <w:t xml:space="preserve"> silence dissent, </w:t>
      </w:r>
      <w:r w:rsidRPr="00843A77">
        <w:rPr>
          <w:rStyle w:val="Emphasis"/>
          <w:highlight w:val="green"/>
        </w:rPr>
        <w:t>curtail critical debate</w:t>
      </w:r>
      <w:r w:rsidRPr="00B6286B">
        <w:rPr>
          <w:rStyle w:val="StyleUnderline"/>
        </w:rPr>
        <w:t xml:space="preserve"> and label opponents of capital, war and repression as 'traitors' and 'terrorists', </w:t>
      </w:r>
      <w:r w:rsidRPr="00843A77">
        <w:rPr>
          <w:rStyle w:val="Emphasis"/>
          <w:highlight w:val="green"/>
        </w:rPr>
        <w:t>while they defend an</w:t>
      </w:r>
      <w:r w:rsidRPr="00B6286B">
        <w:rPr>
          <w:rStyle w:val="StyleUnderline"/>
        </w:rPr>
        <w:t xml:space="preserve"> established </w:t>
      </w:r>
      <w:r w:rsidRPr="00843A77">
        <w:rPr>
          <w:rStyle w:val="Emphasis"/>
          <w:highlight w:val="green"/>
        </w:rPr>
        <w:t>order that is</w:t>
      </w:r>
      <w:r w:rsidRPr="00B6286B">
        <w:rPr>
          <w:rStyle w:val="StyleUnderline"/>
        </w:rPr>
        <w:t xml:space="preserve"> in fact </w:t>
      </w:r>
      <w:r w:rsidRPr="00843A77">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843A77">
        <w:rPr>
          <w:rStyle w:val="Emphasis"/>
          <w:highlight w:val="green"/>
        </w:rPr>
        <w:t xml:space="preserve">academic </w:t>
      </w:r>
      <w:r w:rsidRPr="00B6286B">
        <w:rPr>
          <w:rStyle w:val="Emphasis"/>
        </w:rPr>
        <w:t xml:space="preserve">strategic </w:t>
      </w:r>
      <w:r w:rsidRPr="00843A77">
        <w:rPr>
          <w:rStyle w:val="Emphasis"/>
          <w:highlight w:val="green"/>
        </w:rPr>
        <w:t>investigations</w:t>
      </w:r>
      <w:r w:rsidRPr="00B6286B">
        <w:rPr>
          <w:rStyle w:val="Emphasis"/>
        </w:rPr>
        <w:t xml:space="preserve"> that </w:t>
      </w:r>
      <w:r w:rsidRPr="00843A77">
        <w:rPr>
          <w:rStyle w:val="Emphasis"/>
          <w:highlight w:val="green"/>
        </w:rPr>
        <w:t>have "been forged by</w:t>
      </w:r>
      <w:r w:rsidRPr="00B6286B">
        <w:rPr>
          <w:rStyle w:val="Emphasis"/>
        </w:rPr>
        <w:t xml:space="preserve"> professors and students who take their </w:t>
      </w:r>
      <w:r w:rsidRPr="00843A77">
        <w:rPr>
          <w:rStyle w:val="Emphasis"/>
          <w:highlight w:val="green"/>
        </w:rPr>
        <w:t>work outside the universities</w:t>
      </w:r>
      <w:r w:rsidRPr="00B6286B">
        <w:rPr>
          <w:rStyle w:val="Emphasis"/>
        </w:rPr>
        <w:t xml:space="preserve"> both to put their expertise at the service of the social movements and to enrich their research by </w:t>
      </w:r>
      <w:r w:rsidRPr="00843A77">
        <w:rPr>
          <w:rStyle w:val="Emphasis"/>
          <w:highlight w:val="green"/>
        </w:rPr>
        <w:t xml:space="preserve">learning from </w:t>
      </w:r>
      <w:r w:rsidRPr="00B6286B">
        <w:rPr>
          <w:rStyle w:val="Emphasis"/>
        </w:rPr>
        <w:t xml:space="preserve">the </w:t>
      </w:r>
      <w:r w:rsidRPr="00843A77">
        <w:rPr>
          <w:rStyle w:val="Emphasis"/>
          <w:highlight w:val="green"/>
        </w:rPr>
        <w:t>movements</w:t>
      </w:r>
      <w:r w:rsidRPr="00B6286B">
        <w:rPr>
          <w:rStyle w:val="Emphasis"/>
        </w:rPr>
        <w:t xml:space="preserve"> </w:t>
      </w:r>
      <w:r w:rsidRPr="00843A77">
        <w:rPr>
          <w:rStyle w:val="Emphasis"/>
          <w:highlight w:val="green"/>
        </w:rPr>
        <w:t>and</w:t>
      </w:r>
      <w:r w:rsidRPr="00B6286B">
        <w:rPr>
          <w:rStyle w:val="Emphasis"/>
        </w:rPr>
        <w:t xml:space="preserve"> participating in t</w:t>
      </w:r>
      <w:r w:rsidRPr="00B6286B">
        <w:rPr>
          <w:rStyle w:val="StyleUnderline"/>
        </w:rPr>
        <w:t xml:space="preserve">he </w:t>
      </w:r>
      <w:r w:rsidRPr="00843A77">
        <w:rPr>
          <w:rStyle w:val="StyleUnderline"/>
          <w:highlight w:val="green"/>
        </w:rPr>
        <w:t>production of knowledge</w:t>
      </w:r>
      <w:r w:rsidRPr="00B6286B">
        <w:rPr>
          <w:rStyle w:val="StyleUnderline"/>
        </w:rPr>
        <w:t xml:space="preserve"> developed there".</w:t>
      </w:r>
      <w:r w:rsidRPr="00B6286B">
        <w:rPr>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843A77">
        <w:rPr>
          <w:rStyle w:val="Emphasis"/>
          <w:highlight w:val="green"/>
        </w:rPr>
        <w:t>investigation</w:t>
      </w:r>
      <w:r w:rsidRPr="00B6286B">
        <w:rPr>
          <w:rStyle w:val="Emphasis"/>
        </w:rPr>
        <w:t xml:space="preserve"> can be "a </w:t>
      </w:r>
      <w:r w:rsidRPr="00843A77">
        <w:rPr>
          <w:rStyle w:val="Emphasis"/>
          <w:highlight w:val="green"/>
        </w:rPr>
        <w:t>form</w:t>
      </w:r>
      <w:r w:rsidRPr="00B6286B">
        <w:rPr>
          <w:rStyle w:val="Emphasis"/>
        </w:rPr>
        <w:t xml:space="preserve"> of </w:t>
      </w:r>
      <w:r w:rsidRPr="00843A77">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Raniero Panzieri and Cornelius Castoriadis (in Hardt and Negri: 2009: 24) to explain that "although Marxism is born as sociology,</w:t>
      </w:r>
      <w:r w:rsidRPr="00B6286B">
        <w:rPr>
          <w:rStyle w:val="Emphasis"/>
        </w:rPr>
        <w:t xml:space="preserve"> </w:t>
      </w:r>
      <w:r w:rsidRPr="00843A77">
        <w:rPr>
          <w:rStyle w:val="Emphasis"/>
          <w:highlight w:val="green"/>
        </w:rPr>
        <w:t>the</w:t>
      </w:r>
      <w:r w:rsidRPr="00B6286B">
        <w:rPr>
          <w:rStyle w:val="Emphasis"/>
        </w:rPr>
        <w:t xml:space="preserve"> </w:t>
      </w:r>
      <w:r w:rsidRPr="00843A77">
        <w:rPr>
          <w:rStyle w:val="StyleUnderline"/>
          <w:highlight w:val="green"/>
        </w:rPr>
        <w:t>fundamental task is to translate</w:t>
      </w:r>
      <w:r w:rsidRPr="00B6286B">
        <w:rPr>
          <w:rStyle w:val="StyleUnderline"/>
        </w:rPr>
        <w:t xml:space="preserve"> that sociological perspective into not just political science but really </w:t>
      </w:r>
      <w:r w:rsidRPr="00843A77">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2079F9E2" w14:textId="77777777" w:rsidR="00E97162" w:rsidRPr="00B6286B" w:rsidRDefault="00E97162" w:rsidP="00E97162">
      <w:pPr>
        <w:pStyle w:val="Heading3"/>
      </w:pPr>
      <w:r w:rsidRPr="00B6286B">
        <w:t>Part 4</w:t>
      </w:r>
      <w:r>
        <w:t xml:space="preserve"> is the Cold War</w:t>
      </w:r>
    </w:p>
    <w:p w14:paraId="0274265A" w14:textId="77777777" w:rsidR="00E97162" w:rsidRPr="00B6286B" w:rsidRDefault="00E97162" w:rsidP="00E97162">
      <w:pPr>
        <w:pStyle w:val="Heading4"/>
        <w:rPr>
          <w:rFonts w:cs="Arial"/>
        </w:rPr>
      </w:pPr>
      <w:r w:rsidRPr="00B6286B">
        <w:rPr>
          <w:rFonts w:cs="Arial"/>
        </w:rPr>
        <w:t>Central Planning solves everything</w:t>
      </w:r>
      <w:r>
        <w:rPr>
          <w:rFonts w:cs="Arial"/>
        </w:rPr>
        <w:t xml:space="preserve"> – </w:t>
      </w:r>
    </w:p>
    <w:p w14:paraId="3CEFF69B" w14:textId="77777777" w:rsidR="00E97162" w:rsidRPr="00B6286B" w:rsidRDefault="00E97162" w:rsidP="00E97162">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5CD45CB8" w14:textId="77777777" w:rsidR="00E97162" w:rsidRPr="00B6286B" w:rsidRDefault="00E97162" w:rsidP="00E97162">
      <w:pPr>
        <w:rPr>
          <w:b/>
          <w:bCs/>
          <w:sz w:val="26"/>
        </w:rPr>
      </w:pPr>
      <w:r w:rsidRPr="00B6286B">
        <w:rPr>
          <w:rStyle w:val="Style13ptBold"/>
        </w:rPr>
        <w:t xml:space="preserve">Nieto &amp; Mateo 20 </w:t>
      </w:r>
      <w:r w:rsidRPr="00B6286B">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2" w:history="1">
        <w:r w:rsidRPr="00B6286B">
          <w:rPr>
            <w:rStyle w:val="Hyperlink"/>
          </w:rPr>
          <w:t>https://www.researchgate.net/publication/338327276_Dynamic_Efficiency_in_a_Planned_Economy_Innovation_and_Entrepreneurship_Without_Markets //</w:t>
        </w:r>
      </w:hyperlink>
      <w:r w:rsidRPr="00B6286B">
        <w:t xml:space="preserve">gbs jacobs &amp; majeed] </w:t>
      </w:r>
    </w:p>
    <w:p w14:paraId="59F5E977" w14:textId="77777777" w:rsidR="00E97162" w:rsidRPr="00B6286B" w:rsidRDefault="00E97162" w:rsidP="00E97162">
      <w:pPr>
        <w:rPr>
          <w:sz w:val="16"/>
        </w:rPr>
      </w:pPr>
      <w:r w:rsidRPr="00B6286B">
        <w:rPr>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843A77">
        <w:rPr>
          <w:rStyle w:val="Emphasis"/>
          <w:highlight w:val="green"/>
        </w:rPr>
        <w:t xml:space="preserve">a socialist economy has </w:t>
      </w:r>
      <w:r w:rsidRPr="00B6286B">
        <w:rPr>
          <w:rStyle w:val="Emphasis"/>
        </w:rPr>
        <w:t xml:space="preserve">significant </w:t>
      </w:r>
      <w:r w:rsidRPr="00843A77">
        <w:rPr>
          <w:rStyle w:val="Emphasis"/>
          <w:highlight w:val="green"/>
        </w:rPr>
        <w:t>advantages for</w:t>
      </w:r>
      <w:r w:rsidRPr="00B6286B">
        <w:rPr>
          <w:rStyle w:val="Emphasis"/>
        </w:rPr>
        <w:t xml:space="preserve"> developing technological and business </w:t>
      </w:r>
      <w:r w:rsidRPr="00843A77">
        <w:rPr>
          <w:rStyle w:val="Emphasis"/>
          <w:highlight w:val="green"/>
        </w:rPr>
        <w:t>innovation</w:t>
      </w:r>
      <w:r w:rsidRPr="00B6286B">
        <w:rPr>
          <w:rStyle w:val="Emphasis"/>
        </w:rPr>
        <w:t>, as opposed to a capitalist economy: i) socialism allows for greater and</w:t>
      </w:r>
      <w:r w:rsidRPr="00843A77">
        <w:rPr>
          <w:rStyle w:val="Emphasis"/>
          <w:highlight w:val="green"/>
        </w:rPr>
        <w:t xml:space="preserve"> more efficient</w:t>
      </w:r>
      <w:r w:rsidRPr="00B6286B">
        <w:rPr>
          <w:rStyle w:val="Emphasis"/>
        </w:rPr>
        <w:t xml:space="preserve"> allocation of resources to </w:t>
      </w:r>
      <w:r w:rsidRPr="00843A77">
        <w:rPr>
          <w:rStyle w:val="Emphasis"/>
          <w:highlight w:val="green"/>
        </w:rPr>
        <w:t>R&amp;D</w:t>
      </w:r>
      <w:r w:rsidRPr="00B6286B">
        <w:rPr>
          <w:rStyle w:val="Emphasis"/>
        </w:rPr>
        <w:t xml:space="preserve">&amp;I activities, </w:t>
      </w:r>
      <w:r w:rsidRPr="00843A77">
        <w:rPr>
          <w:rStyle w:val="Emphasis"/>
          <w:highlight w:val="green"/>
        </w:rPr>
        <w:t>thanks to centralized control</w:t>
      </w:r>
      <w:r w:rsidRPr="00B6286B">
        <w:rPr>
          <w:rStyle w:val="Emphasis"/>
        </w:rPr>
        <w:t xml:space="preserve"> of the surplus </w:t>
      </w:r>
      <w:r w:rsidRPr="00843A77">
        <w:rPr>
          <w:rStyle w:val="Emphasis"/>
          <w:highlight w:val="green"/>
        </w:rPr>
        <w:t xml:space="preserve">and </w:t>
      </w:r>
      <w:r w:rsidRPr="00B6286B">
        <w:rPr>
          <w:rStyle w:val="Emphasis"/>
        </w:rPr>
        <w:t xml:space="preserve">the </w:t>
      </w:r>
      <w:r w:rsidRPr="00843A77">
        <w:rPr>
          <w:rStyle w:val="Emphasis"/>
          <w:highlight w:val="green"/>
        </w:rPr>
        <w:t xml:space="preserve">absence of </w:t>
      </w:r>
      <w:r w:rsidRPr="00B6286B">
        <w:rPr>
          <w:rStyle w:val="Emphasis"/>
        </w:rPr>
        <w:t xml:space="preserve">sumptuous </w:t>
      </w:r>
      <w:r w:rsidRPr="00843A77">
        <w:rPr>
          <w:rStyle w:val="Emphasis"/>
          <w:highlight w:val="green"/>
        </w:rPr>
        <w:t>consumption</w:t>
      </w:r>
      <w:r w:rsidRPr="00B6286B">
        <w:rPr>
          <w:rStyle w:val="Emphasis"/>
        </w:rPr>
        <w:t xml:space="preserve"> and a rentier population; ii) there are </w:t>
      </w:r>
      <w:r w:rsidRPr="00843A77">
        <w:rPr>
          <w:rStyle w:val="Emphasis"/>
          <w:highlight w:val="green"/>
        </w:rPr>
        <w:t>no obstacles</w:t>
      </w:r>
      <w:r w:rsidRPr="00B6286B">
        <w:rPr>
          <w:rStyle w:val="Emphasis"/>
        </w:rPr>
        <w:t xml:space="preserve"> (property rights) </w:t>
      </w:r>
      <w:r w:rsidRPr="00843A77">
        <w:rPr>
          <w:rStyle w:val="Emphasis"/>
          <w:highlight w:val="green"/>
        </w:rPr>
        <w:t>to</w:t>
      </w:r>
      <w:r w:rsidRPr="00B6286B">
        <w:rPr>
          <w:rStyle w:val="Emphasis"/>
        </w:rPr>
        <w:t xml:space="preserve"> the free </w:t>
      </w:r>
      <w:r w:rsidRPr="00843A77">
        <w:rPr>
          <w:rStyle w:val="Emphasis"/>
          <w:highlight w:val="green"/>
        </w:rPr>
        <w:t xml:space="preserve">dissemination of new products </w:t>
      </w:r>
      <w:r w:rsidRPr="00B6286B">
        <w:rPr>
          <w:rStyle w:val="Emphasis"/>
        </w:rPr>
        <w:t xml:space="preserve">and techniques; iii) the </w:t>
      </w:r>
      <w:r w:rsidRPr="00843A77">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843A77">
        <w:rPr>
          <w:rStyle w:val="Emphasis"/>
          <w:highlight w:val="green"/>
        </w:rPr>
        <w:t xml:space="preserve">and </w:t>
      </w:r>
      <w:r w:rsidRPr="00B6286B">
        <w:rPr>
          <w:rStyle w:val="Emphasis"/>
        </w:rPr>
        <w:t xml:space="preserve">fuller </w:t>
      </w:r>
      <w:r w:rsidRPr="00843A77">
        <w:rPr>
          <w:rStyle w:val="Emphasis"/>
          <w:highlight w:val="green"/>
        </w:rPr>
        <w:t>develop</w:t>
      </w:r>
      <w:r w:rsidRPr="00B6286B">
        <w:rPr>
          <w:rStyle w:val="Emphasis"/>
        </w:rPr>
        <w:t xml:space="preserve">ment of </w:t>
      </w:r>
      <w:r w:rsidRPr="00843A77">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843A77">
        <w:rPr>
          <w:rStyle w:val="Emphasis"/>
          <w:highlight w:val="green"/>
        </w:rPr>
        <w:t>criteria</w:t>
      </w:r>
      <w:r w:rsidRPr="00B6286B">
        <w:rPr>
          <w:rStyle w:val="Emphasis"/>
        </w:rPr>
        <w:t xml:space="preserve"> are </w:t>
      </w:r>
      <w:r w:rsidRPr="00843A77">
        <w:rPr>
          <w:rStyle w:val="Emphasis"/>
          <w:highlight w:val="green"/>
        </w:rPr>
        <w:t>more varied than</w:t>
      </w:r>
      <w:r w:rsidRPr="00B6286B">
        <w:rPr>
          <w:rStyle w:val="Emphasis"/>
        </w:rPr>
        <w:t xml:space="preserve"> mere expectation of </w:t>
      </w:r>
      <w:r w:rsidRPr="00843A77">
        <w:rPr>
          <w:rStyle w:val="Emphasis"/>
          <w:highlight w:val="green"/>
        </w:rPr>
        <w:t>profit</w:t>
      </w:r>
      <w:r w:rsidRPr="00B6286B">
        <w:rPr>
          <w:rStyle w:val="Emphasis"/>
        </w:rPr>
        <w:t xml:space="preserve">; v) </w:t>
      </w:r>
      <w:r w:rsidRPr="00843A77">
        <w:rPr>
          <w:rStyle w:val="Emphasis"/>
          <w:highlight w:val="green"/>
        </w:rPr>
        <w:t>social</w:t>
      </w:r>
      <w:r w:rsidRPr="00B6286B">
        <w:rPr>
          <w:rStyle w:val="Emphasis"/>
        </w:rPr>
        <w:t xml:space="preserve"> </w:t>
      </w:r>
      <w:r w:rsidRPr="00843A77">
        <w:rPr>
          <w:rStyle w:val="Emphasis"/>
          <w:highlight w:val="green"/>
        </w:rPr>
        <w:t>ownership is more</w:t>
      </w:r>
      <w:r w:rsidRPr="00B6286B">
        <w:rPr>
          <w:rStyle w:val="Emphasis"/>
        </w:rPr>
        <w:t xml:space="preserve"> inclusive and </w:t>
      </w:r>
      <w:r w:rsidRPr="00843A77">
        <w:rPr>
          <w:rStyle w:val="Emphasis"/>
          <w:highlight w:val="green"/>
        </w:rPr>
        <w:t>participatory</w:t>
      </w:r>
      <w:r w:rsidRPr="00B6286B">
        <w:rPr>
          <w:rStyle w:val="Emphasis"/>
        </w:rPr>
        <w:t xml:space="preserve"> than capitalist enterprise </w:t>
      </w:r>
      <w:r w:rsidRPr="00843A77">
        <w:rPr>
          <w:rStyle w:val="Emphasis"/>
          <w:highlight w:val="green"/>
        </w:rPr>
        <w:t>in</w:t>
      </w:r>
      <w:r w:rsidRPr="00B6286B">
        <w:rPr>
          <w:rStyle w:val="Emphasis"/>
        </w:rPr>
        <w:t xml:space="preserve"> terms of generating and </w:t>
      </w:r>
      <w:r w:rsidRPr="00843A77">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843A77">
        <w:rPr>
          <w:rStyle w:val="Emphasis"/>
          <w:highlight w:val="green"/>
        </w:rPr>
        <w:t>no</w:t>
      </w:r>
      <w:r w:rsidRPr="00B6286B">
        <w:rPr>
          <w:rStyle w:val="Emphasis"/>
        </w:rPr>
        <w:t xml:space="preserve">t impose </w:t>
      </w:r>
      <w:r w:rsidRPr="00843A77">
        <w:rPr>
          <w:rStyle w:val="Emphasis"/>
          <w:highlight w:val="green"/>
        </w:rPr>
        <w:t>short-term innovation cycles</w:t>
      </w:r>
      <w:r w:rsidRPr="00B6286B">
        <w:rPr>
          <w:rStyle w:val="Emphasis"/>
        </w:rPr>
        <w:t xml:space="preserve"> looking </w:t>
      </w:r>
      <w:r w:rsidRPr="00843A77">
        <w:rPr>
          <w:rStyle w:val="Emphasis"/>
          <w:highlight w:val="green"/>
        </w:rPr>
        <w:t>to</w:t>
      </w:r>
      <w:r w:rsidRPr="00B6286B">
        <w:rPr>
          <w:rStyle w:val="Emphasis"/>
        </w:rPr>
        <w:t xml:space="preserve"> generate products that can </w:t>
      </w:r>
      <w:r w:rsidRPr="00843A77">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i)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8F126F">
        <w:rPr>
          <w:rStyle w:val="Emphasis"/>
          <w:highlight w:val="green"/>
        </w:rPr>
        <w:t>of new tech</w:t>
      </w:r>
      <w:r w:rsidRPr="008F126F">
        <w:rPr>
          <w:rStyle w:val="Emphasis"/>
        </w:rPr>
        <w:t>nologies</w:t>
      </w:r>
      <w:r w:rsidRPr="008F126F">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8F126F">
        <w:rPr>
          <w:rStyle w:val="Emphasis"/>
          <w:highlight w:val="green"/>
        </w:rPr>
        <w:t>explore</w:t>
      </w:r>
      <w:r w:rsidRPr="00B6286B">
        <w:rPr>
          <w:rStyle w:val="Emphasis"/>
        </w:rPr>
        <w:t xml:space="preserve"> </w:t>
      </w:r>
      <w:r w:rsidRPr="008F126F">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8F126F">
        <w:rPr>
          <w:rStyle w:val="Emphasis"/>
          <w:highlight w:val="green"/>
        </w:rPr>
        <w:t>incentives</w:t>
      </w:r>
      <w:r w:rsidRPr="00B6286B">
        <w:rPr>
          <w:rStyle w:val="Emphasis"/>
        </w:rPr>
        <w:t xml:space="preserve"> </w:t>
      </w:r>
      <w:r w:rsidRPr="008F126F">
        <w:rPr>
          <w:rStyle w:val="Emphasis"/>
          <w:highlight w:val="green"/>
        </w:rPr>
        <w:t>would</w:t>
      </w:r>
      <w:r w:rsidRPr="00B6286B">
        <w:rPr>
          <w:rStyle w:val="Emphasis"/>
        </w:rPr>
        <w:t xml:space="preserve"> exist that </w:t>
      </w:r>
      <w:r w:rsidRPr="008F126F">
        <w:rPr>
          <w:rStyle w:val="Emphasis"/>
          <w:highlight w:val="green"/>
        </w:rPr>
        <w:t>reward the degree to which</w:t>
      </w:r>
      <w:r w:rsidRPr="00B6286B">
        <w:rPr>
          <w:rStyle w:val="Emphasis"/>
        </w:rPr>
        <w:t xml:space="preserve"> the freely programmed </w:t>
      </w:r>
      <w:r w:rsidRPr="008F126F">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843A77">
        <w:rPr>
          <w:rStyle w:val="Emphasis"/>
          <w:highlight w:val="green"/>
        </w:rPr>
        <w:t xml:space="preserve">differences </w:t>
      </w:r>
      <w:r w:rsidRPr="00B6286B">
        <w:rPr>
          <w:rStyle w:val="Emphasis"/>
        </w:rPr>
        <w:t xml:space="preserve">would </w:t>
      </w:r>
      <w:r w:rsidRPr="00843A77">
        <w:rPr>
          <w:rStyle w:val="Emphasis"/>
          <w:highlight w:val="green"/>
        </w:rPr>
        <w:t xml:space="preserve">lie in </w:t>
      </w:r>
      <w:r w:rsidRPr="00B6286B">
        <w:rPr>
          <w:rStyle w:val="Emphasis"/>
        </w:rPr>
        <w:t xml:space="preserve">the form of interaction among them (in the absence of mercantile links), their </w:t>
      </w:r>
      <w:r w:rsidRPr="00843A77">
        <w:rPr>
          <w:rStyle w:val="Emphasis"/>
          <w:highlight w:val="green"/>
        </w:rPr>
        <w:t>decision-making capacity</w:t>
      </w:r>
      <w:r w:rsidRPr="00B6286B">
        <w:rPr>
          <w:rStyle w:val="Emphasis"/>
        </w:rPr>
        <w:t xml:space="preserve"> (since no private property rights adhere), </w:t>
      </w:r>
      <w:r w:rsidRPr="00843A77">
        <w:rPr>
          <w:rStyle w:val="Emphasis"/>
          <w:highlight w:val="green"/>
        </w:rPr>
        <w:t>and</w:t>
      </w:r>
      <w:r w:rsidRPr="00B6286B">
        <w:rPr>
          <w:rStyle w:val="Emphasis"/>
        </w:rPr>
        <w:t xml:space="preserve"> the types of </w:t>
      </w:r>
      <w:r w:rsidRPr="00843A77">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4A0A6647" w14:textId="77777777" w:rsidR="00E97162" w:rsidRPr="00B6286B" w:rsidRDefault="00E97162" w:rsidP="00E97162">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0C0288CA" w14:textId="77777777" w:rsidR="00E97162" w:rsidRPr="00B6286B" w:rsidRDefault="00E97162" w:rsidP="00E97162">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58465C70" w14:textId="77777777" w:rsidR="00E97162" w:rsidRPr="00B6286B" w:rsidRDefault="00E97162" w:rsidP="00E97162">
      <w:pPr>
        <w:rPr>
          <w:sz w:val="14"/>
        </w:rPr>
      </w:pPr>
      <w:r w:rsidRPr="00B6286B">
        <w:rPr>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843A77">
        <w:rPr>
          <w:rStyle w:val="Emphasis"/>
          <w:highlight w:val="green"/>
        </w:rPr>
        <w:t>seize stocks from</w:t>
      </w:r>
      <w:r w:rsidRPr="00B6286B">
        <w:rPr>
          <w:rStyle w:val="Emphasis"/>
        </w:rPr>
        <w:t xml:space="preserve"> rich </w:t>
      </w:r>
      <w:r w:rsidRPr="00843A77">
        <w:rPr>
          <w:rStyle w:val="Emphasis"/>
          <w:highlight w:val="green"/>
        </w:rPr>
        <w:t>landowners</w:t>
      </w:r>
      <w:r w:rsidRPr="00B6286B">
        <w:rPr>
          <w:rStyle w:val="Emphasis"/>
        </w:rPr>
        <w:t xml:space="preserve">, </w:t>
      </w:r>
      <w:r w:rsidRPr="00843A77">
        <w:rPr>
          <w:rStyle w:val="Emphasis"/>
          <w:highlight w:val="green"/>
        </w:rPr>
        <w:t>nationalise banks</w:t>
      </w:r>
      <w:r w:rsidRPr="00B6286B">
        <w:rPr>
          <w:rStyle w:val="Emphasis"/>
        </w:rPr>
        <w:t xml:space="preserve"> and cartels, </w:t>
      </w:r>
      <w:r w:rsidRPr="00843A77">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843A77">
        <w:rPr>
          <w:rStyle w:val="Emphasis"/>
          <w:highlight w:val="green"/>
        </w:rPr>
        <w:t xml:space="preserve">audit </w:t>
      </w:r>
      <w:r w:rsidRPr="00B6286B">
        <w:rPr>
          <w:rStyle w:val="Emphasis"/>
        </w:rPr>
        <w:t xml:space="preserve">of all </w:t>
      </w:r>
      <w:r w:rsidRPr="00843A77">
        <w:rPr>
          <w:rStyle w:val="Emphasis"/>
          <w:highlight w:val="green"/>
        </w:rPr>
        <w:t>supply chains</w:t>
      </w:r>
      <w:r w:rsidRPr="00B6286B">
        <w:rPr>
          <w:rStyle w:val="Emphasis"/>
        </w:rPr>
        <w:t xml:space="preserve"> and import flows running into our country. </w:t>
      </w:r>
      <w:r w:rsidRPr="00B6286B">
        <w:rPr>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843A77">
        <w:rPr>
          <w:rStyle w:val="Emphasis"/>
          <w:highlight w:val="green"/>
        </w:rPr>
        <w:t xml:space="preserve">investment in </w:t>
      </w:r>
      <w:r w:rsidRPr="00B6286B">
        <w:rPr>
          <w:rStyle w:val="Emphasis"/>
        </w:rPr>
        <w:t xml:space="preserve">the </w:t>
      </w:r>
      <w:r w:rsidRPr="00843A77">
        <w:rPr>
          <w:rStyle w:val="Emphasis"/>
          <w:highlight w:val="green"/>
        </w:rPr>
        <w:t xml:space="preserve">habitability </w:t>
      </w:r>
      <w:r w:rsidRPr="00B6286B">
        <w:rPr>
          <w:rStyle w:val="Emphasis"/>
        </w:rPr>
        <w:t xml:space="preserve">of this planet, an establishment </w:t>
      </w:r>
      <w:r w:rsidRPr="00843A77">
        <w:rPr>
          <w:rStyle w:val="Emphasis"/>
          <w:highlight w:val="green"/>
        </w:rPr>
        <w:t>and</w:t>
      </w:r>
      <w:r w:rsidRPr="00B6286B">
        <w:rPr>
          <w:rStyle w:val="Emphasis"/>
        </w:rPr>
        <w:t xml:space="preserve"> maintenance of </w:t>
      </w:r>
      <w:r w:rsidRPr="00843A77">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843A77">
        <w:rPr>
          <w:rStyle w:val="Emphasis"/>
          <w:highlight w:val="green"/>
        </w:rPr>
        <w:t>draconian restraints on</w:t>
      </w:r>
      <w:r w:rsidRPr="00B6286B">
        <w:rPr>
          <w:rStyle w:val="Emphasis"/>
        </w:rPr>
        <w:t xml:space="preserve"> existing plantation and animal </w:t>
      </w:r>
      <w:r w:rsidRPr="00843A77">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843A77">
        <w:rPr>
          <w:rStyle w:val="Emphasis"/>
          <w:highlight w:val="green"/>
        </w:rPr>
        <w:t>registering land</w:t>
      </w:r>
      <w:r w:rsidRPr="00B6286B">
        <w:rPr>
          <w:rStyle w:val="Emphasis"/>
        </w:rPr>
        <w:t xml:space="preserve"> properties, </w:t>
      </w:r>
      <w:r w:rsidRPr="00843A77">
        <w:rPr>
          <w:rStyle w:val="Emphasis"/>
          <w:highlight w:val="green"/>
        </w:rPr>
        <w:t>monitoring</w:t>
      </w:r>
      <w:r w:rsidRPr="00B6286B">
        <w:rPr>
          <w:rStyle w:val="Emphasis"/>
        </w:rPr>
        <w:t xml:space="preserve"> rainforests </w:t>
      </w:r>
      <w:r w:rsidRPr="00843A77">
        <w:rPr>
          <w:rStyle w:val="Emphasis"/>
          <w:highlight w:val="green"/>
        </w:rPr>
        <w:t>via satellites,</w:t>
      </w:r>
      <w:r w:rsidRPr="00B6286B">
        <w:rPr>
          <w:rStyle w:val="Emphasis"/>
        </w:rPr>
        <w:t xml:space="preserve"> enforcing the forest code and actually </w:t>
      </w:r>
      <w:r w:rsidRPr="00843A77">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B6286B">
        <w:rPr>
          <w:sz w:val="14"/>
        </w:rPr>
        <w:t>–</w:t>
      </w:r>
      <w:r w:rsidRPr="00B6286B">
        <w:rPr>
          <w:rStyle w:val="Emphasis"/>
        </w:rPr>
        <w:t xml:space="preserve"> is the purpose of wildlife consumption, </w:t>
      </w:r>
      <w:r w:rsidRPr="00843A77">
        <w:rPr>
          <w:rStyle w:val="Emphasis"/>
          <w:highlight w:val="green"/>
        </w:rPr>
        <w:t xml:space="preserve">criminalisation and actual </w:t>
      </w:r>
      <w:r w:rsidRPr="00B6286B">
        <w:rPr>
          <w:rStyle w:val="Emphasis"/>
        </w:rPr>
        <w:t xml:space="preserve">law </w:t>
      </w:r>
      <w:r w:rsidRPr="00843A77">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r w:rsidRPr="00843A77">
        <w:rPr>
          <w:rStyle w:val="Emphasis"/>
          <w:highlight w:val="green"/>
        </w:rPr>
        <w:t xml:space="preserve">nationalisation of all </w:t>
      </w:r>
      <w:r w:rsidRPr="00B6286B">
        <w:rPr>
          <w:rStyle w:val="Emphasis"/>
        </w:rPr>
        <w:t xml:space="preserve">private </w:t>
      </w:r>
      <w:r w:rsidRPr="00843A77">
        <w:rPr>
          <w:rStyle w:val="Emphasis"/>
          <w:highlight w:val="green"/>
        </w:rPr>
        <w:t>companies</w:t>
      </w:r>
      <w:r w:rsidRPr="00B6286B">
        <w:rPr>
          <w:rStyle w:val="Emphasis"/>
        </w:rPr>
        <w:t xml:space="preserve"> extracting and processing and distributing fossil fuels. </w:t>
      </w:r>
      <w:r w:rsidRPr="00B6286B">
        <w:rPr>
          <w:sz w:val="14"/>
        </w:rPr>
        <w:t>Corporations on the loose like ExxonMobil, BP, Shell, RWE, Lundin Energy and the rest of the pack will have to be reined in, and the safest way to do that is to put them under public ownership, either through acquisition or –</w:t>
      </w:r>
      <w:r w:rsidRPr="00B6286B">
        <w:rPr>
          <w:rStyle w:val="Emphasis"/>
        </w:rPr>
        <w:t xml:space="preserve"> more defensibly – </w:t>
      </w:r>
      <w:r w:rsidRPr="00843A77">
        <w:rPr>
          <w:rStyle w:val="Emphasis"/>
          <w:highlight w:val="green"/>
        </w:rPr>
        <w:t>confiscation without recompense</w:t>
      </w:r>
      <w:r w:rsidRPr="00B6286B">
        <w:rPr>
          <w:rStyle w:val="Emphasis"/>
        </w:rPr>
        <w:t xml:space="preserve">. </w:t>
      </w:r>
      <w:r w:rsidRPr="00B6286B">
        <w:rPr>
          <w:sz w:val="14"/>
        </w:rPr>
        <w:t>Then their endlessly burning furnaces can finally be switched off. But they should not simply be liquidated, as in dismantling every platform, sealing the holes, closing the offices, sacking the employees and throwing the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843A77">
        <w:rPr>
          <w:rStyle w:val="Emphasis"/>
          <w:highlight w:val="green"/>
        </w:rPr>
        <w:t xml:space="preserve">CCS </w:t>
      </w:r>
      <w:r w:rsidRPr="00B6286B">
        <w:rPr>
          <w:rStyle w:val="Emphasis"/>
        </w:rPr>
        <w:t xml:space="preserve">would </w:t>
      </w:r>
      <w:r w:rsidRPr="00843A77">
        <w:rPr>
          <w:rStyle w:val="Emphasis"/>
          <w:highlight w:val="green"/>
        </w:rPr>
        <w:t>devour</w:t>
      </w:r>
      <w:r w:rsidRPr="00B6286B">
        <w:rPr>
          <w:rStyle w:val="Emphasis"/>
        </w:rPr>
        <w:t xml:space="preserve"> such </w:t>
      </w:r>
      <w:r w:rsidRPr="00843A77">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B6286B">
        <w:rPr>
          <w:rStyle w:val="Emphasis"/>
        </w:rPr>
        <w:t xml:space="preserve">A </w:t>
      </w:r>
      <w:r w:rsidRPr="00843A77">
        <w:rPr>
          <w:rStyle w:val="Emphasis"/>
          <w:highlight w:val="green"/>
        </w:rPr>
        <w:t>capitalist solution</w:t>
      </w:r>
      <w:r w:rsidRPr="00B6286B">
        <w:rPr>
          <w:rStyle w:val="Emphasis"/>
        </w:rPr>
        <w:t xml:space="preserve"> to a problem made by capitalism? If only. A capitalist company </w:t>
      </w:r>
      <w:r w:rsidRPr="00843A77">
        <w:rPr>
          <w:rStyle w:val="Emphasis"/>
          <w:highlight w:val="green"/>
        </w:rPr>
        <w:t>has</w:t>
      </w:r>
      <w:r w:rsidRPr="00B6286B">
        <w:rPr>
          <w:rStyle w:val="Emphasis"/>
        </w:rPr>
        <w:t xml:space="preserve"> to have a </w:t>
      </w:r>
      <w:r w:rsidRPr="00843A77">
        <w:rPr>
          <w:rStyle w:val="Emphasis"/>
          <w:highlight w:val="green"/>
        </w:rPr>
        <w:t>commodity to sell</w:t>
      </w:r>
      <w:r w:rsidRPr="00B6286B">
        <w:rPr>
          <w:rStyle w:val="Emphasis"/>
        </w:rPr>
        <w:t xml:space="preserve">. With the exception of the pilot plant in Iceland, Climeworks and the other start-ups are turning their concentrated CO 2 into goods with exchange-value. It can be gas sold </w:t>
      </w:r>
      <w:r w:rsidRPr="00843A77">
        <w:rPr>
          <w:rStyle w:val="Emphasis"/>
          <w:highlight w:val="green"/>
        </w:rPr>
        <w:t>to greenhous</w:t>
      </w:r>
      <w:r w:rsidRPr="00B6286B">
        <w:rPr>
          <w:rStyle w:val="Emphasis"/>
        </w:rPr>
        <w:t xml:space="preserve">es </w:t>
      </w:r>
      <w:r w:rsidRPr="00843A77">
        <w:rPr>
          <w:rStyle w:val="Emphasis"/>
          <w:highlight w:val="green"/>
        </w:rPr>
        <w:t>or</w:t>
      </w:r>
      <w:r w:rsidRPr="00B6286B">
        <w:rPr>
          <w:rStyle w:val="Emphasis"/>
        </w:rPr>
        <w:t xml:space="preserve"> soft drink producers (Coca-Cola in the case of Climeworks in Zürich); it could </w:t>
      </w:r>
      <w:r w:rsidRPr="00843A77">
        <w:rPr>
          <w:rStyle w:val="Emphasis"/>
          <w:highlight w:val="green"/>
        </w:rPr>
        <w:t>go into</w:t>
      </w:r>
      <w:r w:rsidRPr="00B6286B">
        <w:rPr>
          <w:rStyle w:val="Emphasis"/>
        </w:rPr>
        <w:t xml:space="preserve"> microalgae or </w:t>
      </w:r>
      <w:r w:rsidRPr="00843A77">
        <w:rPr>
          <w:rStyle w:val="Emphasis"/>
          <w:highlight w:val="green"/>
        </w:rPr>
        <w:t>liquid fuel</w:t>
      </w:r>
      <w:r w:rsidRPr="00B6286B">
        <w:rPr>
          <w:rStyle w:val="Emphasis"/>
        </w:rPr>
        <w:t xml:space="preserve">, possibly even for airplanes. Such commodities bury no CO 2 . </w:t>
      </w:r>
      <w:r w:rsidRPr="00843A77">
        <w:rPr>
          <w:rStyle w:val="Emphasis"/>
          <w:highlight w:val="green"/>
        </w:rPr>
        <w:t xml:space="preserve">They capture </w:t>
      </w:r>
      <w:r w:rsidRPr="00B6286B">
        <w:rPr>
          <w:rStyle w:val="Emphasis"/>
        </w:rPr>
        <w:t xml:space="preserve">it </w:t>
      </w:r>
      <w:r w:rsidRPr="00843A77">
        <w:rPr>
          <w:rStyle w:val="Emphasis"/>
          <w:highlight w:val="green"/>
        </w:rPr>
        <w:t>and</w:t>
      </w:r>
      <w:r w:rsidRPr="00B6286B">
        <w:rPr>
          <w:rStyle w:val="Emphasis"/>
        </w:rPr>
        <w:t xml:space="preserve"> pass it on for </w:t>
      </w:r>
      <w:r w:rsidRPr="00843A77">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843A77">
        <w:rPr>
          <w:rStyle w:val="Emphasis"/>
          <w:highlight w:val="green"/>
        </w:rPr>
        <w:t>not just</w:t>
      </w:r>
      <w:r w:rsidRPr="00B6286B">
        <w:rPr>
          <w:rStyle w:val="Emphasis"/>
        </w:rPr>
        <w:t xml:space="preserve"> for ‘</w:t>
      </w:r>
      <w:r w:rsidRPr="00843A77">
        <w:rPr>
          <w:rStyle w:val="Emphasis"/>
          <w:highlight w:val="green"/>
        </w:rPr>
        <w:t>getting rid of</w:t>
      </w:r>
      <w:r w:rsidRPr="00B6286B">
        <w:rPr>
          <w:rStyle w:val="Emphasis"/>
        </w:rPr>
        <w:t xml:space="preserve"> these </w:t>
      </w:r>
      <w:r w:rsidRPr="00843A77">
        <w:rPr>
          <w:rStyle w:val="Emphasis"/>
          <w:highlight w:val="green"/>
        </w:rPr>
        <w:t>corporations</w:t>
      </w:r>
      <w:r w:rsidRPr="00B6286B">
        <w:rPr>
          <w:rStyle w:val="Emphasis"/>
        </w:rPr>
        <w:t xml:space="preserve">, as we might like to, </w:t>
      </w:r>
      <w:r w:rsidRPr="00843A77">
        <w:rPr>
          <w:rStyle w:val="Emphasis"/>
          <w:highlight w:val="green"/>
        </w:rPr>
        <w:t>but transforming them into</w:t>
      </w:r>
      <w:r w:rsidRPr="00B6286B">
        <w:rPr>
          <w:rStyle w:val="Emphasis"/>
        </w:rPr>
        <w:t xml:space="preserve"> companies that deliver a carbon removal service’. Make them </w:t>
      </w:r>
      <w:r w:rsidRPr="00843A77">
        <w:rPr>
          <w:rStyle w:val="Emphasis"/>
          <w:highlight w:val="green"/>
        </w:rPr>
        <w:t>public utilities for restabilising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843A77">
        <w:rPr>
          <w:rStyle w:val="Emphasis"/>
          <w:highlight w:val="green"/>
        </w:rPr>
        <w:t>through control measures</w:t>
      </w:r>
      <w:r w:rsidRPr="00B6286B">
        <w:rPr>
          <w:rStyle w:val="Emphasis"/>
        </w:rPr>
        <w:t xml:space="preserve"> – rationing, </w:t>
      </w:r>
      <w:r w:rsidRPr="00843A77">
        <w:rPr>
          <w:rStyle w:val="Emphasis"/>
          <w:highlight w:val="green"/>
        </w:rPr>
        <w:t>reallocating, requisitioning, sanctioning</w:t>
      </w:r>
      <w:r w:rsidRPr="00B6286B">
        <w:rPr>
          <w:rStyle w:val="Emphasis"/>
        </w:rPr>
        <w:t xml:space="preserve">, ordering … </w:t>
      </w:r>
      <w:r w:rsidRPr="00B6286B">
        <w:rPr>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843A77">
        <w:rPr>
          <w:rStyle w:val="Emphasis"/>
          <w:highlight w:val="green"/>
        </w:rPr>
        <w:t xml:space="preserve">capitalist state </w:t>
      </w:r>
      <w:r w:rsidRPr="00B6286B">
        <w:rPr>
          <w:rStyle w:val="Emphasis"/>
        </w:rPr>
        <w:t>will continue to</w:t>
      </w:r>
      <w:r w:rsidRPr="00843A77">
        <w:rPr>
          <w:rStyle w:val="Emphasis"/>
          <w:highlight w:val="green"/>
        </w:rPr>
        <w:t xml:space="preserve"> attend to symptoms, which</w:t>
      </w:r>
      <w:r w:rsidRPr="00B6286B">
        <w:rPr>
          <w:rStyle w:val="Emphasis"/>
        </w:rPr>
        <w:t xml:space="preserve">, however, must eventually </w:t>
      </w:r>
      <w:r w:rsidRPr="00843A77">
        <w:rPr>
          <w:rStyle w:val="Emphasis"/>
          <w:highlight w:val="green"/>
        </w:rPr>
        <w:t>reach a boiling point.</w:t>
      </w:r>
      <w:r w:rsidRPr="00B6286B">
        <w:rPr>
          <w:rStyle w:val="Emphasis"/>
        </w:rPr>
        <w:t xml:space="preserve"> </w:t>
      </w:r>
      <w:r w:rsidRPr="00B6286B">
        <w:rPr>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843A77">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harbour a </w:t>
      </w:r>
      <w:r w:rsidRPr="00843A77">
        <w:rPr>
          <w:rStyle w:val="Emphasis"/>
          <w:highlight w:val="green"/>
        </w:rPr>
        <w:t xml:space="preserve">predisposition for emergency action and </w:t>
      </w:r>
      <w:r w:rsidRPr="00B6286B">
        <w:rPr>
          <w:rStyle w:val="Emphasis"/>
        </w:rPr>
        <w:t xml:space="preserve">an openness to some degree of </w:t>
      </w:r>
      <w:r w:rsidRPr="00843A77">
        <w:rPr>
          <w:rStyle w:val="Emphasis"/>
          <w:highlight w:val="green"/>
        </w:rPr>
        <w:t>hard power from the state</w:t>
      </w:r>
      <w:r w:rsidRPr="00B6286B">
        <w:rPr>
          <w:rStyle w:val="Emphasis"/>
        </w:rPr>
        <w:t xml:space="preserve">. </w:t>
      </w:r>
      <w:r w:rsidRPr="00B6286B">
        <w:rPr>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2530438A" w14:textId="6BD6EC6E" w:rsidR="00E97162" w:rsidRDefault="00E97162" w:rsidP="00E97162">
      <w:pPr>
        <w:pStyle w:val="Heading4"/>
      </w:pPr>
      <w:r w:rsidRPr="00B6286B">
        <w:rPr>
          <w:rFonts w:cs="Arial"/>
        </w:rPr>
        <w:t>3</w:t>
      </w:r>
      <w:r>
        <w:rPr>
          <w:rFonts w:cs="Arial"/>
        </w:rPr>
        <w:t>]</w:t>
      </w:r>
      <w:r w:rsidRPr="00B6286B">
        <w:rPr>
          <w:rFonts w:cs="Arial"/>
        </w:rPr>
        <w:t xml:space="preserve"> </w:t>
      </w:r>
      <w:r>
        <w:t xml:space="preserve">Capitalism is lagging </w:t>
      </w:r>
      <w:r w:rsidR="000B3966">
        <w:t xml:space="preserve">– </w:t>
      </w:r>
    </w:p>
    <w:p w14:paraId="479BC532" w14:textId="77777777" w:rsidR="00E97162" w:rsidRPr="001576BC" w:rsidRDefault="00E97162" w:rsidP="00E97162">
      <w:r w:rsidRPr="00165FA9">
        <w:rPr>
          <w:rStyle w:val="Style13ptBold"/>
        </w:rPr>
        <w:t>Cockshott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3DE8F49E" w14:textId="77777777" w:rsidR="00E97162" w:rsidRPr="00076A9D" w:rsidRDefault="00E97162" w:rsidP="00E97162">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N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log.linear complexity. These costs are conventionally expressed in terms of time. They may alternatively be mapped into costs in terms of space. By physical replication of components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A large number of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A00079">
        <w:rPr>
          <w:rStyle w:val="Emphasis"/>
        </w:rPr>
        <w:t xml:space="preserve">. A </w:t>
      </w:r>
      <w:r w:rsidRPr="00A00079">
        <w:rPr>
          <w:rStyle w:val="Emphasis"/>
          <w:highlight w:val="green"/>
        </w:rPr>
        <w:t xml:space="preserve">market economy is a </w:t>
      </w:r>
      <w:r w:rsidRPr="00A00079">
        <w:rPr>
          <w:rStyle w:val="Emphasis"/>
        </w:rPr>
        <w:t xml:space="preserve">rather </w:t>
      </w:r>
      <w:r w:rsidRPr="00A00079">
        <w:rPr>
          <w:rStyle w:val="Emphasis"/>
          <w:highlight w:val="green"/>
        </w:rPr>
        <w:t>slow</w:t>
      </w:r>
      <w:r w:rsidRPr="00A00079">
        <w:rPr>
          <w:rStyle w:val="Emphasis"/>
        </w:rPr>
        <w:t xml:space="preserve"> </w:t>
      </w:r>
      <w:r w:rsidRPr="00A00079">
        <w:rPr>
          <w:rStyle w:val="Emphasis"/>
          <w:highlight w:val="green"/>
        </w:rPr>
        <w:t>computer</w:t>
      </w:r>
      <w:r w:rsidRPr="0068129B">
        <w:rPr>
          <w:sz w:val="12"/>
        </w:rPr>
        <w:t xml:space="preserve"> since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result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bureaus a considerable part of the process is still human mediated, which slows down the computational cycle. It may be the case that the speed to compute a plan in this way will actually be slower than the relaxation time of a market. </w:t>
      </w:r>
      <w:r w:rsidRPr="0068129B">
        <w:rPr>
          <w:rStyle w:val="Emphasis"/>
        </w:rPr>
        <w:t xml:space="preserve">Computer </w:t>
      </w:r>
      <w:r w:rsidRPr="00D645A6">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D645A6">
        <w:rPr>
          <w:rStyle w:val="Emphasis"/>
          <w:highlight w:val="green"/>
        </w:rPr>
        <w:t>delivered</w:t>
      </w:r>
      <w:r w:rsidRPr="0023657D">
        <w:rPr>
          <w:rStyle w:val="Emphasis"/>
        </w:rPr>
        <w:t xml:space="preserve"> very </w:t>
      </w:r>
      <w:r w:rsidRPr="0068129B">
        <w:rPr>
          <w:rStyle w:val="Emphasis"/>
        </w:rPr>
        <w:t xml:space="preserve">big </w:t>
      </w:r>
      <w:r w:rsidRPr="00D645A6">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D645A6">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D645A6">
        <w:rPr>
          <w:rStyle w:val="Emphasis"/>
          <w:highlight w:val="green"/>
        </w:rPr>
        <w:t xml:space="preserve">raises </w:t>
      </w:r>
      <w:r w:rsidRPr="00165FA9">
        <w:rPr>
          <w:rStyle w:val="Emphasis"/>
        </w:rPr>
        <w:t xml:space="preserve">the </w:t>
      </w:r>
      <w:r w:rsidRPr="00D645A6">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D645A6">
        <w:rPr>
          <w:rStyle w:val="Emphasis"/>
          <w:highlight w:val="green"/>
        </w:rPr>
        <w:t xml:space="preserve">program </w:t>
      </w:r>
      <w:r w:rsidRPr="0068129B">
        <w:rPr>
          <w:rStyle w:val="Emphasis"/>
        </w:rPr>
        <w:t xml:space="preserve">could </w:t>
      </w:r>
      <w:r w:rsidRPr="00D645A6">
        <w:rPr>
          <w:rStyle w:val="Emphasis"/>
          <w:highlight w:val="green"/>
        </w:rPr>
        <w:t>perform</w:t>
      </w:r>
      <w:r w:rsidRPr="006133AF">
        <w:rPr>
          <w:rStyle w:val="Emphasis"/>
        </w:rPr>
        <w:t xml:space="preserve"> the </w:t>
      </w:r>
      <w:r w:rsidRPr="0068129B">
        <w:rPr>
          <w:rStyle w:val="Emphasis"/>
        </w:rPr>
        <w:t xml:space="preserve">computations necessary for the </w:t>
      </w:r>
      <w:r w:rsidRPr="00D645A6">
        <w:rPr>
          <w:rStyle w:val="Emphasis"/>
          <w:highlight w:val="green"/>
        </w:rPr>
        <w:t xml:space="preserve">control </w:t>
      </w:r>
      <w:r w:rsidRPr="0068129B">
        <w:rPr>
          <w:rStyle w:val="Emphasis"/>
        </w:rPr>
        <w:t xml:space="preserve">and balancing </w:t>
      </w:r>
      <w:r w:rsidRPr="0068129B">
        <w:rPr>
          <w:rStyle w:val="Emphasis"/>
          <w:highlight w:val="green"/>
        </w:rPr>
        <w:t>of production</w:t>
      </w:r>
      <w:r w:rsidRPr="006133AF">
        <w:rPr>
          <w:rStyle w:val="Emphasis"/>
        </w:rPr>
        <w:t xml:space="preserve"> far </w:t>
      </w:r>
      <w:r w:rsidRPr="00D645A6">
        <w:rPr>
          <w:rStyle w:val="Emphasis"/>
          <w:highlight w:val="green"/>
        </w:rPr>
        <w:t>faster than</w:t>
      </w:r>
      <w:r w:rsidRPr="006133AF">
        <w:rPr>
          <w:rStyle w:val="Emphasis"/>
        </w:rPr>
        <w:t xml:space="preserve"> either a </w:t>
      </w:r>
      <w:r w:rsidRPr="00D645A6">
        <w:rPr>
          <w:rStyle w:val="Emphasis"/>
          <w:highlight w:val="green"/>
        </w:rPr>
        <w:t xml:space="preserve">market </w:t>
      </w:r>
      <w:r w:rsidRPr="0068129B">
        <w:rPr>
          <w:rStyle w:val="Emphasis"/>
        </w:rPr>
        <w:t>or a planning bureau</w:t>
      </w:r>
      <w:r w:rsidRPr="0068129B">
        <w:rPr>
          <w:sz w:val="12"/>
        </w:rPr>
        <w:t>. To demonstrate that this is feasible we have to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problem,saying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Ideally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provided that it is cast in terms of a different optimization model. Representing the problem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type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a number of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That is to say it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is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representation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The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all of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fires.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D645A6">
        <w:rPr>
          <w:rStyle w:val="Emphasis"/>
          <w:highlight w:val="green"/>
        </w:rPr>
        <w:t>digital</w:t>
      </w:r>
      <w:r w:rsidRPr="00F32639">
        <w:rPr>
          <w:rStyle w:val="Emphasis"/>
        </w:rPr>
        <w:t xml:space="preserve"> </w:t>
      </w:r>
      <w:r w:rsidRPr="00D645A6">
        <w:rPr>
          <w:rStyle w:val="Emphasis"/>
          <w:highlight w:val="green"/>
        </w:rPr>
        <w:t xml:space="preserve">computer simulating </w:t>
      </w:r>
      <w:r w:rsidRPr="0068129B">
        <w:rPr>
          <w:rStyle w:val="Emphasis"/>
        </w:rPr>
        <w:t xml:space="preserve">a </w:t>
      </w:r>
      <w:r w:rsidRPr="00D645A6">
        <w:rPr>
          <w:rStyle w:val="Emphasis"/>
          <w:highlight w:val="green"/>
        </w:rPr>
        <w:t>neural computer</w:t>
      </w:r>
      <w:r w:rsidRPr="00F32639">
        <w:rPr>
          <w:rStyle w:val="Emphasis"/>
        </w:rPr>
        <w:t xml:space="preserve"> </w:t>
      </w:r>
      <w:r w:rsidRPr="00D645A6">
        <w:rPr>
          <w:rStyle w:val="Emphasis"/>
          <w:highlight w:val="green"/>
        </w:rPr>
        <w:t>simulating</w:t>
      </w:r>
      <w:r w:rsidRPr="00F32639">
        <w:rPr>
          <w:rStyle w:val="Emphasis"/>
        </w:rPr>
        <w:t xml:space="preserve"> the </w:t>
      </w:r>
      <w:r w:rsidRPr="00D645A6">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In order to achieve this we introduce function which we term a</w:t>
      </w:r>
      <w:r w:rsidRPr="0068129B">
        <w:rPr>
          <w:sz w:val="12"/>
        </w:rPr>
        <w:t xml:space="preserve"> </w:t>
      </w:r>
      <w:r w:rsidRPr="0068129B">
        <w:rPr>
          <w:rStyle w:val="Emphasis"/>
        </w:rPr>
        <w:t>Harmony function</w:t>
      </w:r>
      <w:r w:rsidRPr="0068129B">
        <w:rPr>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TotalHarmony(output,goal) where out put,goal : </w:t>
      </w:r>
      <w:r w:rsidRPr="0068129B">
        <w:rPr>
          <w:rFonts w:ascii="Cambria Math" w:hAnsi="Cambria Math" w:cs="Cambria Math"/>
          <w:sz w:val="12"/>
        </w:rPr>
        <w:t>∗</w:t>
      </w:r>
      <w:r w:rsidRPr="0068129B">
        <w:rPr>
          <w:sz w:val="12"/>
        </w:rPr>
        <w:t xml:space="preserve">FLOW may be evaluated by summing the contributions to TotalHarmony from each product. We define the function PartialHarmony(p) where p :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so as to maximize harmony. The algorithm We start off with a random distribution of stocks between all industries, subject only to the constraint that stocks of a product are only allocated to those industries that use it as an input. 1. Find the rate-limiting factors For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function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The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have to alter the composition of production towards the most 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The crucial point here is how often the process has to be iterated. The limit to the complexity of the whole operation will be: R(pN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program we might estimate the number of steps to be between 10 billion and 100 billion. Given that the fastest current computers operate at several billion operations per second (Frenkel 1986), this seems to be well within the bounds of feasible computation. Experimental verification The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i.e. that the Sraffaian (Sraffa 1960) basic sector was capable of producing a surplus product, and that sufficient stocks of means of production were provided to meet the goals. The particular details of the technologies, targets, and stocks were, subject to these constraints, produced by a random-number generator. It was observed that the algorithm as given above did redistribute the stocks between industries in order to equalize harmony levels between industries. However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simulations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(1+n+a)H(meanharmony) (6) This also should allow for the system to escape local maxima. With each successive iteration the bias a and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-0..9473 1.3131 1.3180 Standard error 0..0012 0.0408 0.0406 Top of 95% confidence interval -0..9498 1.2314 1.2367 Bottom of 95% confidence interval 0..9448 1.3948 1.3994 Verifying that solution is correct Does the algorithm return the same solution as would have been arrived at by analytic means? In order to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66107FDA" wp14:editId="2205B333">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4FB87FAC" wp14:editId="7406C2A5">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D645A6">
        <w:rPr>
          <w:rStyle w:val="Emphasis"/>
          <w:highlight w:val="green"/>
        </w:rPr>
        <w:t xml:space="preserve">run times are </w:t>
      </w:r>
      <w:r w:rsidRPr="00165FA9">
        <w:rPr>
          <w:rStyle w:val="Emphasis"/>
        </w:rPr>
        <w:t xml:space="preserve">approximately </w:t>
      </w:r>
      <w:r w:rsidRPr="00D645A6">
        <w:rPr>
          <w:rStyle w:val="Emphasis"/>
          <w:highlight w:val="green"/>
        </w:rPr>
        <w:t xml:space="preserve">a linear function of </w:t>
      </w:r>
      <w:r w:rsidRPr="00A62ED6">
        <w:rPr>
          <w:rStyle w:val="Emphasis"/>
        </w:rPr>
        <w:t xml:space="preserve">the </w:t>
      </w:r>
      <w:r w:rsidRPr="00D645A6">
        <w:rPr>
          <w:rStyle w:val="Emphasis"/>
          <w:highlight w:val="green"/>
        </w:rPr>
        <w:t>number of industries</w:t>
      </w:r>
      <w:r w:rsidRPr="00F32639">
        <w:rPr>
          <w:rStyle w:val="Emphasis"/>
        </w:rPr>
        <w:t xml:space="preserve">. </w:t>
      </w:r>
      <w:r w:rsidRPr="0068129B">
        <w:rPr>
          <w:sz w:val="12"/>
        </w:rPr>
        <w:t xml:space="preserve">In general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two phase development: rapid expansion followed by equilibration can be clearly seen. Conclusion </w:t>
      </w:r>
      <w:r w:rsidRPr="00F32639">
        <w:rPr>
          <w:rStyle w:val="Emphasis"/>
        </w:rPr>
        <w:t xml:space="preserve">The </w:t>
      </w:r>
      <w:r w:rsidRPr="0068129B">
        <w:rPr>
          <w:rStyle w:val="Emphasis"/>
        </w:rPr>
        <w:t xml:space="preserve">experimental </w:t>
      </w:r>
      <w:r w:rsidRPr="00D645A6">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D645A6">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D645A6">
        <w:rPr>
          <w:rStyle w:val="Emphasis"/>
          <w:highlight w:val="green"/>
        </w:rPr>
        <w:t xml:space="preserve">similar compute time for balancing </w:t>
      </w:r>
      <w:r w:rsidRPr="0068129B">
        <w:rPr>
          <w:rStyle w:val="Emphasis"/>
        </w:rPr>
        <w:t xml:space="preserve">a plan of </w:t>
      </w:r>
      <w:r w:rsidRPr="00D645A6">
        <w:rPr>
          <w:rStyle w:val="Emphasis"/>
          <w:highlight w:val="green"/>
        </w:rPr>
        <w:t xml:space="preserve">an entire economy on a </w:t>
      </w:r>
      <w:r w:rsidRPr="0068129B">
        <w:rPr>
          <w:rStyle w:val="Emphasis"/>
        </w:rPr>
        <w:t xml:space="preserve">modern </w:t>
      </w:r>
      <w:r w:rsidRPr="00D645A6">
        <w:rPr>
          <w:rStyle w:val="Emphasis"/>
          <w:highlight w:val="green"/>
        </w:rPr>
        <w:t>super-computer</w:t>
      </w:r>
      <w:r w:rsidRPr="0068129B">
        <w:rPr>
          <w:sz w:val="12"/>
        </w:rPr>
        <w:t xml:space="preserve">. Nove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D645A6">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D645A6">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D645A6">
        <w:rPr>
          <w:rStyle w:val="Emphasis"/>
          <w:highlight w:val="green"/>
        </w:rPr>
        <w:t>suitable</w:t>
      </w:r>
      <w:r w:rsidRPr="0068129B">
        <w:rPr>
          <w:sz w:val="12"/>
          <w:highlight w:val="green"/>
        </w:rPr>
        <w:t xml:space="preserve"> </w:t>
      </w:r>
      <w:r w:rsidRPr="00D645A6">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D645A6">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D645A6">
        <w:rPr>
          <w:rStyle w:val="Emphasis"/>
          <w:highlight w:val="green"/>
        </w:rPr>
        <w:t xml:space="preserve">an automatic data collection network, </w:t>
      </w:r>
      <w:r w:rsidRPr="0068129B">
        <w:rPr>
          <w:rStyle w:val="Emphasis"/>
        </w:rPr>
        <w:t xml:space="preserve">which </w:t>
      </w:r>
      <w:r w:rsidRPr="00D645A6">
        <w:rPr>
          <w:rStyle w:val="Emphasis"/>
          <w:highlight w:val="green"/>
        </w:rPr>
        <w:t>relay</w:t>
      </w:r>
      <w:r w:rsidRPr="0068129B">
        <w:rPr>
          <w:rStyle w:val="Emphasis"/>
        </w:rPr>
        <w:t xml:space="preserve">ed up-to-date </w:t>
      </w:r>
      <w:r w:rsidRPr="00D645A6">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(Cockshott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68129B">
        <w:rPr>
          <w:rStyle w:val="Emphasis"/>
          <w:highlight w:val="green"/>
        </w:rPr>
        <w:t>third</w:t>
      </w:r>
      <w:r w:rsidRPr="0068129B">
        <w:rPr>
          <w:rStyle w:val="Emphasis"/>
        </w:rPr>
        <w:t xml:space="preserve"> economic </w:t>
      </w:r>
      <w:r w:rsidRPr="0068129B">
        <w:rPr>
          <w:rStyle w:val="Emphasis"/>
          <w:highlight w:val="green"/>
        </w:rPr>
        <w:t>alternative to market</w:t>
      </w:r>
      <w:r w:rsidRPr="0068129B">
        <w:rPr>
          <w:rStyle w:val="Emphasis"/>
        </w:rPr>
        <w:t xml:space="preserve"> allocation </w:t>
      </w:r>
      <w:r w:rsidRPr="0068129B">
        <w:rPr>
          <w:rStyle w:val="Emphasis"/>
          <w:highlight w:val="green"/>
        </w:rPr>
        <w:t>or bureaucratic allocation.</w:t>
      </w:r>
    </w:p>
    <w:p w14:paraId="2CFD28FE" w14:textId="77777777" w:rsidR="00E97162" w:rsidRPr="00B6286B" w:rsidRDefault="00E97162" w:rsidP="00E97162">
      <w:pPr>
        <w:pStyle w:val="Heading3"/>
      </w:pPr>
      <w:r w:rsidRPr="00B6286B">
        <w:t>Part 5</w:t>
      </w:r>
      <w:r>
        <w:t xml:space="preserve"> is Preempts</w:t>
      </w:r>
    </w:p>
    <w:p w14:paraId="071A58B7" w14:textId="77777777" w:rsidR="00E97162" w:rsidRPr="00B6286B" w:rsidRDefault="00E97162" w:rsidP="00E97162">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18CA200D" w14:textId="77777777" w:rsidR="00E97162" w:rsidRPr="00B6286B" w:rsidRDefault="00E97162" w:rsidP="00E97162">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2EB0E96E" w14:textId="1CA8CE57" w:rsidR="00E97162" w:rsidRPr="00B6286B" w:rsidRDefault="00E97162" w:rsidP="00E97162">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843A77">
        <w:rPr>
          <w:rStyle w:val="Emphasis"/>
          <w:highlight w:val="green"/>
        </w:rPr>
        <w:t xml:space="preserve">we </w:t>
      </w:r>
      <w:r w:rsidRPr="00B6286B">
        <w:rPr>
          <w:rStyle w:val="Emphasis"/>
        </w:rPr>
        <w:t xml:space="preserve">identify (not wish to identify or pretend to identify but actually identify by </w:t>
      </w:r>
      <w:r w:rsidRPr="00843A77">
        <w:rPr>
          <w:rStyle w:val="Emphasis"/>
          <w:highlight w:val="green"/>
        </w:rPr>
        <w:t>put</w:t>
      </w:r>
      <w:r w:rsidRPr="00B6286B">
        <w:rPr>
          <w:rStyle w:val="Emphasis"/>
        </w:rPr>
        <w:t xml:space="preserve">ting </w:t>
      </w:r>
      <w:r w:rsidRPr="00843A77">
        <w:rPr>
          <w:rStyle w:val="Emphasis"/>
          <w:highlight w:val="green"/>
        </w:rPr>
        <w:t>our lives on the line</w:t>
      </w:r>
      <w:r w:rsidRPr="00B6286B">
        <w:rPr>
          <w:rStyle w:val="Emphasis"/>
        </w:rPr>
        <w:t xml:space="preserve">) with efforts </w:t>
      </w:r>
      <w:r w:rsidRPr="00843A77">
        <w:rPr>
          <w:rStyle w:val="Emphasis"/>
          <w:highlight w:val="green"/>
        </w:rPr>
        <w:t>to reverse</w:t>
      </w:r>
      <w:r w:rsidRPr="00B6286B">
        <w:rPr>
          <w:rStyle w:val="Emphasis"/>
        </w:rPr>
        <w:t xml:space="preserve"> patterns of </w:t>
      </w:r>
      <w:r w:rsidRPr="00843A77">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843A77">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843A77">
        <w:rPr>
          <w:rStyle w:val="Emphasis"/>
          <w:highlight w:val="green"/>
        </w:rPr>
        <w:t xml:space="preserve">prevent us from becoming </w:t>
      </w:r>
      <w:r w:rsidRPr="00B6286B">
        <w:rPr>
          <w:rStyle w:val="Emphasis"/>
        </w:rPr>
        <w:t xml:space="preserve">spiritually and politically </w:t>
      </w:r>
      <w:r w:rsidRPr="00843A77">
        <w:rPr>
          <w:rStyle w:val="Emphasis"/>
          <w:highlight w:val="green"/>
        </w:rPr>
        <w:t xml:space="preserve">alive. </w:t>
      </w:r>
      <w:r w:rsidRPr="00B6286B">
        <w:rPr>
          <w:rStyle w:val="Emphasis"/>
        </w:rPr>
        <w:t xml:space="preserve">They prevent us </w:t>
      </w:r>
      <w:r w:rsidRPr="00843A77">
        <w:rPr>
          <w:rStyle w:val="Emphasis"/>
          <w:highlight w:val="green"/>
        </w:rPr>
        <w:t xml:space="preserve">from changing </w:t>
      </w:r>
      <w:r w:rsidRPr="00B6286B">
        <w:rPr>
          <w:rStyle w:val="Emphasis"/>
        </w:rPr>
        <w:t xml:space="preserve">the </w:t>
      </w:r>
      <w:r w:rsidRPr="00843A77">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843A77">
        <w:rPr>
          <w:rStyle w:val="Emphasis"/>
          <w:highlight w:val="green"/>
        </w:rPr>
        <w:t xml:space="preserve">Revolutionary suicide means living </w:t>
      </w:r>
      <w:r w:rsidRPr="00B6286B">
        <w:rPr>
          <w:rStyle w:val="Emphasis"/>
        </w:rPr>
        <w:t xml:space="preserve">out our </w:t>
      </w:r>
      <w:r w:rsidRPr="00843A77">
        <w:rPr>
          <w:rStyle w:val="Emphasis"/>
          <w:highlight w:val="green"/>
        </w:rPr>
        <w:t xml:space="preserve">commitments, even </w:t>
      </w:r>
      <w:r w:rsidRPr="00B6286B">
        <w:rPr>
          <w:rStyle w:val="Emphasis"/>
        </w:rPr>
        <w:t xml:space="preserve">when that means </w:t>
      </w:r>
      <w:r w:rsidRPr="00843A77">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843A77">
        <w:rPr>
          <w:rStyle w:val="Emphasis"/>
          <w:highlight w:val="green"/>
        </w:rPr>
        <w:t>salvation</w:t>
      </w:r>
      <w:r w:rsidRPr="00B6286B">
        <w:rPr>
          <w:rStyle w:val="StyleUnderline"/>
        </w:rPr>
        <w:t xml:space="preserve"> of an entire planet </w:t>
      </w:r>
      <w:r w:rsidRPr="00843A77">
        <w:rPr>
          <w:rStyle w:val="Emphasis"/>
          <w:highlight w:val="green"/>
        </w:rPr>
        <w:t>requires a total risk of everything</w:t>
      </w:r>
      <w:r w:rsidRPr="00B6286B">
        <w:rPr>
          <w:sz w:val="16"/>
        </w:rPr>
        <w:t xml:space="preserve"> — of you, of me, of unyielding people everywhere, for all time. This is what revolutionary suicide is. </w:t>
      </w:r>
      <w:r w:rsidRPr="00843A77">
        <w:rPr>
          <w:rStyle w:val="Emphasis"/>
          <w:highlight w:val="green"/>
        </w:rPr>
        <w:t>The cost of revolution</w:t>
      </w:r>
      <w:r w:rsidRPr="00B6286B">
        <w:rPr>
          <w:rStyle w:val="Emphasis"/>
        </w:rPr>
        <w:t xml:space="preserve">ary change </w:t>
      </w:r>
      <w:r w:rsidRPr="00843A77">
        <w:rPr>
          <w:rStyle w:val="Emphasis"/>
          <w:highlight w:val="green"/>
        </w:rPr>
        <w:t xml:space="preserve">is </w:t>
      </w:r>
      <w:r w:rsidRPr="00B6286B">
        <w:rPr>
          <w:rStyle w:val="Emphasis"/>
        </w:rPr>
        <w:t xml:space="preserve">people’s </w:t>
      </w:r>
      <w:r w:rsidRPr="00843A77">
        <w:rPr>
          <w:rStyle w:val="Emphasis"/>
          <w:highlight w:val="green"/>
        </w:rPr>
        <w:t>willingness to pay with their</w:t>
      </w:r>
      <w:r w:rsidRPr="00B6286B">
        <w:rPr>
          <w:rStyle w:val="StyleUnderline"/>
        </w:rPr>
        <w:t xml:space="preserve"> own</w:t>
      </w:r>
      <w:r w:rsidRPr="00B6286B">
        <w:rPr>
          <w:sz w:val="16"/>
        </w:rPr>
        <w:t xml:space="preserve"> </w:t>
      </w:r>
      <w:r w:rsidRPr="00843A77">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53F7F148" w14:textId="77777777" w:rsidR="00E97162" w:rsidRPr="00B6286B" w:rsidRDefault="00E97162" w:rsidP="00E97162">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69F04C91" w14:textId="77777777" w:rsidR="00E97162" w:rsidRPr="00B6286B" w:rsidRDefault="00E97162" w:rsidP="00E97162">
      <w:pPr>
        <w:rPr>
          <w:rFonts w:eastAsia="Book Antiqua"/>
        </w:rPr>
      </w:pPr>
      <w:r w:rsidRPr="00B6286B">
        <w:rPr>
          <w:rFonts w:eastAsia="Book Antiqua"/>
          <w:b/>
          <w:sz w:val="26"/>
          <w:szCs w:val="26"/>
        </w:rPr>
        <w:t>Bhattacharyya 13</w:t>
      </w:r>
      <w:r w:rsidRPr="00B6286B">
        <w:rPr>
          <w:rFonts w:eastAsia="Book Antiqua"/>
        </w:rPr>
        <w:t>, Race and Ethnicity Prof at Aston University (Gargi, How can we live with ourselves? Universities and the attempt to reconcile learning and doing, Ethnic and Racial Studies, Vol. 36, No. 9, 1411-1428)</w:t>
      </w:r>
    </w:p>
    <w:p w14:paraId="05206ECD" w14:textId="40EB4452" w:rsidR="00912AFC" w:rsidRDefault="00E97162" w:rsidP="00E97162">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843A77">
        <w:rPr>
          <w:rStyle w:val="Emphasis"/>
          <w:highlight w:val="green"/>
        </w:rPr>
        <w:t>a move away from radical imagination</w:t>
      </w:r>
      <w:r w:rsidRPr="00B6286B">
        <w:rPr>
          <w:rFonts w:eastAsia="Book Antiqua"/>
          <w:u w:val="single"/>
        </w:rPr>
        <w:t xml:space="preserve"> in the politics of race, </w:t>
      </w:r>
      <w:r w:rsidRPr="00843A77">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843A77">
        <w:rPr>
          <w:rStyle w:val="Emphasis"/>
          <w:highlight w:val="green"/>
        </w:rPr>
        <w:t>institutional detail</w:t>
      </w:r>
      <w:r w:rsidRPr="00843A77">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843A77">
        <w:rPr>
          <w:rStyle w:val="Emphasis"/>
          <w:highlight w:val="green"/>
        </w:rPr>
        <w:t>revolutionary subject is unlikely to emerge from</w:t>
      </w:r>
      <w:r w:rsidRPr="00B6286B">
        <w:rPr>
          <w:rFonts w:eastAsia="Book Antiqua"/>
          <w:u w:val="single"/>
        </w:rPr>
        <w:t xml:space="preserve"> the </w:t>
      </w:r>
      <w:r w:rsidRPr="00843A77">
        <w:rPr>
          <w:rStyle w:val="Emphasis"/>
          <w:highlight w:val="green"/>
        </w:rPr>
        <w:t>mundane</w:t>
      </w:r>
      <w:r w:rsidRPr="00B6286B">
        <w:rPr>
          <w:rFonts w:eastAsia="Book Antiqua"/>
          <w:u w:val="single"/>
        </w:rPr>
        <w:t xml:space="preserve"> techniques of </w:t>
      </w:r>
      <w:r w:rsidRPr="00843A77">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in order for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behaviour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843A77">
        <w:rPr>
          <w:rStyle w:val="Emphasis"/>
          <w:highlight w:val="green"/>
        </w:rPr>
        <w:t xml:space="preserve"> limited by</w:t>
      </w:r>
      <w:r w:rsidRPr="00B6286B">
        <w:rPr>
          <w:rFonts w:eastAsia="Book Antiqua"/>
          <w:u w:val="single"/>
        </w:rPr>
        <w:t xml:space="preserve"> the narrow demands of such </w:t>
      </w:r>
      <w:r w:rsidRPr="00843A77">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endeavour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endeavour. This is </w:t>
      </w:r>
      <w:r w:rsidRPr="00B6286B">
        <w:rPr>
          <w:rStyle w:val="Emphasis"/>
        </w:rPr>
        <w:t>anti-racism as</w:t>
      </w:r>
      <w:r w:rsidRPr="00B6286B">
        <w:rPr>
          <w:rFonts w:eastAsia="Book Antiqua"/>
          <w:u w:val="single"/>
        </w:rPr>
        <w:t xml:space="preserve"> a matter of </w:t>
      </w:r>
      <w:r w:rsidRPr="00843A77">
        <w:rPr>
          <w:rStyle w:val="Emphasis"/>
          <w:highlight w:val="green"/>
        </w:rPr>
        <w:t>organizational adaptation, not</w:t>
      </w:r>
      <w:r w:rsidRPr="00B6286B">
        <w:rPr>
          <w:rFonts w:eastAsia="Book Antiqua"/>
          <w:u w:val="single"/>
        </w:rPr>
        <w:t xml:space="preserve"> any </w:t>
      </w:r>
      <w:r w:rsidRPr="00843A77">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843A77">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843A77">
        <w:rPr>
          <w:rStyle w:val="Emphasis"/>
          <w:highlight w:val="green"/>
        </w:rPr>
        <w:t xml:space="preserve">abandons </w:t>
      </w:r>
      <w:r w:rsidRPr="00B6286B">
        <w:rPr>
          <w:rStyle w:val="Emphasis"/>
        </w:rPr>
        <w:t xml:space="preserve">any sense of </w:t>
      </w:r>
      <w:r w:rsidRPr="00843A77">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p w14:paraId="49545F19" w14:textId="3272786F" w:rsidR="00912AFC" w:rsidRPr="00BD19C6" w:rsidRDefault="00912AFC" w:rsidP="00912AFC">
      <w:pPr>
        <w:pStyle w:val="Heading4"/>
        <w:rPr>
          <w:rFonts w:asciiTheme="minorHAnsi" w:hAnsiTheme="minorHAnsi" w:cstheme="minorHAnsi"/>
        </w:rPr>
      </w:pPr>
      <w:r w:rsidRPr="00BD19C6">
        <w:rPr>
          <w:rFonts w:asciiTheme="minorHAnsi" w:hAnsiTheme="minorHAnsi" w:cstheme="minorHAnsi"/>
        </w:rPr>
        <w:t>Governance is good and inevitable</w:t>
      </w:r>
      <w:r w:rsidR="003D2B75">
        <w:rPr>
          <w:rFonts w:asciiTheme="minorHAnsi" w:hAnsiTheme="minorHAnsi" w:cstheme="minorHAnsi"/>
        </w:rPr>
        <w:t>.</w:t>
      </w:r>
    </w:p>
    <w:p w14:paraId="44D11E9E" w14:textId="77777777" w:rsidR="00912AFC" w:rsidRPr="00BD19C6" w:rsidRDefault="00912AFC" w:rsidP="00912AFC">
      <w:pPr>
        <w:rPr>
          <w:rFonts w:asciiTheme="minorHAnsi" w:hAnsiTheme="minorHAnsi" w:cstheme="minorHAnsi"/>
          <w:b/>
          <w:bCs/>
          <w:sz w:val="26"/>
        </w:rPr>
      </w:pPr>
      <w:r w:rsidRPr="00BD19C6">
        <w:rPr>
          <w:rStyle w:val="Style13ptBold"/>
          <w:rFonts w:asciiTheme="minorHAnsi" w:hAnsiTheme="minorHAnsi" w:cstheme="minorHAnsi"/>
        </w:rPr>
        <w:t>Renaux 19</w:t>
      </w:r>
      <w:r w:rsidRPr="00BD19C6">
        <w:rPr>
          <w:rFonts w:asciiTheme="minorHAnsi" w:hAnsiTheme="minorHAnsi" w:cstheme="minorHAnsi"/>
        </w:rPr>
        <w:t xml:space="preserve"> [Valarie, 5/29/19, Philosophy. Writing on Marxism, eliminativism in philosophy of mind and metaethics, suffering(-focused ethics), and philosophical pessimism, “Marxism and the State”, </w:t>
      </w:r>
      <w:hyperlink r:id="rId15"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783FF985" w14:textId="6CF63FD2" w:rsidR="00912AFC" w:rsidRDefault="00912AFC" w:rsidP="00E97162">
      <w:pPr>
        <w:rPr>
          <w:sz w:val="16"/>
        </w:rPr>
      </w:pPr>
      <w:r w:rsidRPr="006F522E">
        <w:rPr>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6F522E">
        <w:rPr>
          <w:rStyle w:val="Emphasis"/>
        </w:rPr>
        <w:t xml:space="preserve"> </w:t>
      </w:r>
      <w:r w:rsidRPr="006F522E">
        <w:rPr>
          <w:rStyle w:val="Emphasis"/>
          <w:highlight w:val="green"/>
        </w:rPr>
        <w:t>The state is</w:t>
      </w:r>
      <w:r w:rsidRPr="006F522E">
        <w:rPr>
          <w:rStyle w:val="Emphasis"/>
        </w:rPr>
        <w:t xml:space="preserve"> not separate from society; it is society, it is the </w:t>
      </w:r>
      <w:r w:rsidRPr="006F522E">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6F522E">
        <w:rPr>
          <w:rStyle w:val="Emphasis"/>
          <w:highlight w:val="green"/>
        </w:rPr>
        <w:t>without it,</w:t>
      </w:r>
      <w:r w:rsidRPr="006F522E">
        <w:rPr>
          <w:rStyle w:val="Emphasis"/>
        </w:rPr>
        <w:t xml:space="preserve"> the </w:t>
      </w:r>
      <w:r w:rsidRPr="006F522E">
        <w:rPr>
          <w:rStyle w:val="Emphasis"/>
          <w:highlight w:val="green"/>
        </w:rPr>
        <w:t xml:space="preserve">society would be </w:t>
      </w:r>
      <w:r w:rsidRPr="006F522E">
        <w:rPr>
          <w:rStyle w:val="Emphasis"/>
        </w:rPr>
        <w:t xml:space="preserve">reduced to utter barbarism, open, </w:t>
      </w:r>
      <w:r w:rsidRPr="006F522E">
        <w:rPr>
          <w:rStyle w:val="Emphasis"/>
          <w:highlight w:val="green"/>
        </w:rPr>
        <w:t>ubiquitous kinetic violence, a</w:t>
      </w:r>
      <w:r w:rsidRPr="006F522E">
        <w:rPr>
          <w:rStyle w:val="Emphasis"/>
        </w:rPr>
        <w:t xml:space="preserve"> marked </w:t>
      </w:r>
      <w:r w:rsidRPr="006F522E">
        <w:rPr>
          <w:rStyle w:val="Emphasis"/>
          <w:highlight w:val="green"/>
        </w:rPr>
        <w:t>decline in living standards for all</w:t>
      </w:r>
      <w:r w:rsidRPr="006F522E">
        <w:rPr>
          <w:rStyle w:val="Emphasis"/>
        </w:rPr>
        <w:t xml:space="preserve">, both relative </w:t>
      </w:r>
      <w:r w:rsidRPr="006F522E">
        <w:rPr>
          <w:rStyle w:val="Emphasis"/>
          <w:highlight w:val="green"/>
        </w:rPr>
        <w:t>and</w:t>
      </w:r>
      <w:r w:rsidRPr="006F522E">
        <w:rPr>
          <w:rStyle w:val="Emphasis"/>
        </w:rPr>
        <w:t xml:space="preserve"> actual, </w:t>
      </w:r>
      <w:r w:rsidRPr="006F522E">
        <w:rPr>
          <w:rStyle w:val="Emphasis"/>
          <w:highlight w:val="green"/>
        </w:rPr>
        <w:t>a</w:t>
      </w:r>
      <w:r w:rsidRPr="006F522E">
        <w:rPr>
          <w:rStyle w:val="Emphasis"/>
        </w:rPr>
        <w:t xml:space="preserve"> severe </w:t>
      </w:r>
      <w:r w:rsidRPr="006F522E">
        <w:rPr>
          <w:rStyle w:val="Emphasis"/>
          <w:highlight w:val="green"/>
        </w:rPr>
        <w:t>degradation in the quality of goods</w:t>
      </w:r>
      <w:r w:rsidRPr="006F522E">
        <w:rPr>
          <w:rStyle w:val="Emphasis"/>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6F522E">
        <w:rPr>
          <w:rStyle w:val="Emphasis"/>
          <w:highlight w:val="green"/>
        </w:rPr>
        <w:t>Without the state,</w:t>
      </w:r>
      <w:r w:rsidRPr="006F522E">
        <w:rPr>
          <w:rStyle w:val="Emphasis"/>
        </w:rPr>
        <w:t xml:space="preserve"> with its monopoly on violence and its often dominant role in the cultural narrative, these contradictions — irreconcilable </w:t>
      </w:r>
      <w:r w:rsidRPr="006F522E">
        <w:rPr>
          <w:rStyle w:val="Emphasis"/>
          <w:highlight w:val="green"/>
        </w:rPr>
        <w:t xml:space="preserve">contradictions </w:t>
      </w:r>
      <w:r w:rsidRPr="006F522E">
        <w:rPr>
          <w:rStyle w:val="Emphasis"/>
        </w:rPr>
        <w:t xml:space="preserve">— </w:t>
      </w:r>
      <w:r w:rsidRPr="006F522E">
        <w:rPr>
          <w:rStyle w:val="Emphasis"/>
          <w:highlight w:val="green"/>
        </w:rPr>
        <w:t>would be acted out through</w:t>
      </w:r>
      <w:r w:rsidRPr="006F522E">
        <w:rPr>
          <w:rStyle w:val="Emphasis"/>
        </w:rPr>
        <w:t xml:space="preserve"> direct, </w:t>
      </w:r>
      <w:r w:rsidRPr="006F522E">
        <w:rPr>
          <w:rStyle w:val="Emphasis"/>
          <w:highlight w:val="green"/>
        </w:rPr>
        <w:t>physical struggle</w:t>
      </w:r>
      <w:r w:rsidRPr="006F522E">
        <w:rPr>
          <w:rStyle w:val="Emphasis"/>
        </w:rPr>
        <w:t xml:space="preserve">. There are but </w:t>
      </w:r>
      <w:r w:rsidRPr="006F522E">
        <w:rPr>
          <w:rStyle w:val="Emphasis"/>
          <w:highlight w:val="green"/>
        </w:rPr>
        <w:t>two outcomes</w:t>
      </w:r>
      <w:r w:rsidRPr="006F522E">
        <w:rPr>
          <w:rStyle w:val="Emphasis"/>
        </w:rPr>
        <w:t xml:space="preserve"> to such a thing: </w:t>
      </w:r>
      <w:r w:rsidRPr="006F522E">
        <w:rPr>
          <w:rStyle w:val="Emphasis"/>
          <w:highlight w:val="green"/>
        </w:rPr>
        <w:t>either a state will be formed anew</w:t>
      </w:r>
      <w:r w:rsidRPr="006F522E">
        <w:rPr>
          <w:rStyle w:val="Emphasis"/>
        </w:rPr>
        <w:t xml:space="preserve">, but only </w:t>
      </w:r>
      <w:r w:rsidRPr="006F522E">
        <w:rPr>
          <w:rStyle w:val="Emphasis"/>
          <w:highlight w:val="green"/>
        </w:rPr>
        <w:t>after a</w:t>
      </w:r>
      <w:r w:rsidRPr="006F522E">
        <w:rPr>
          <w:rStyle w:val="Emphasis"/>
        </w:rPr>
        <w:t xml:space="preserve">n extended </w:t>
      </w:r>
      <w:r w:rsidRPr="006F522E">
        <w:rPr>
          <w:rStyle w:val="Emphasis"/>
          <w:highlight w:val="green"/>
        </w:rPr>
        <w:t>period of</w:t>
      </w:r>
      <w:r w:rsidRPr="006F522E">
        <w:rPr>
          <w:rStyle w:val="Emphasis"/>
        </w:rPr>
        <w:t xml:space="preserve"> acute</w:t>
      </w:r>
      <w:r w:rsidRPr="006F522E">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6F522E">
        <w:rPr>
          <w:rStyle w:val="Emphasis"/>
          <w:highlight w:val="green"/>
        </w:rPr>
        <w:t>or</w:t>
      </w:r>
      <w:r w:rsidRPr="006F522E">
        <w:rPr>
          <w:rStyle w:val="Emphasis"/>
        </w:rPr>
        <w:t xml:space="preserve">, worse still, the construction of a new state, for whatever reason, fails, and the </w:t>
      </w:r>
      <w:r w:rsidRPr="006F522E">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6F522E">
        <w:rPr>
          <w:rStyle w:val="Emphasis"/>
        </w:rPr>
        <w:t xml:space="preserve"> Truly there is no more succinct and accurate description of </w:t>
      </w:r>
      <w:r w:rsidRPr="006F522E">
        <w:rPr>
          <w:rStyle w:val="Emphasis"/>
          <w:highlight w:val="green"/>
        </w:rPr>
        <w:t>politics</w:t>
      </w:r>
      <w:r w:rsidRPr="006F522E">
        <w:rPr>
          <w:rStyle w:val="Emphasis"/>
        </w:rPr>
        <w:t xml:space="preserve"> — which </w:t>
      </w:r>
      <w:r w:rsidRPr="006F522E">
        <w:rPr>
          <w:rStyle w:val="Emphasis"/>
          <w:highlight w:val="green"/>
        </w:rPr>
        <w:t>is</w:t>
      </w:r>
      <w:r w:rsidRPr="006F522E">
        <w:rPr>
          <w:rStyle w:val="Emphasis"/>
        </w:rPr>
        <w:t xml:space="preserve">, at its core, </w:t>
      </w:r>
      <w:r w:rsidRPr="006F522E">
        <w:rPr>
          <w:rStyle w:val="Emphasis"/>
          <w:highlight w:val="green"/>
        </w:rPr>
        <w:t>the systematised</w:t>
      </w:r>
      <w:r w:rsidRPr="006F522E">
        <w:rPr>
          <w:rStyle w:val="Emphasis"/>
        </w:rPr>
        <w:t xml:space="preserve"> control and </w:t>
      </w:r>
      <w:r w:rsidRPr="006F522E">
        <w:rPr>
          <w:rStyle w:val="Emphasis"/>
          <w:highlight w:val="green"/>
        </w:rPr>
        <w:t>regulation of violence</w:t>
      </w:r>
      <w:r w:rsidRPr="006F522E">
        <w:rPr>
          <w:rStyle w:val="Emphasis"/>
        </w:rPr>
        <w:t xml:space="preserve"> — than this. </w:t>
      </w:r>
      <w:r w:rsidRPr="006F522E">
        <w:rPr>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6F522E">
        <w:rPr>
          <w:rStyle w:val="Emphasis"/>
        </w:rPr>
        <w:t xml:space="preserve">, and should, state in no uncertain terms that </w:t>
      </w:r>
      <w:r w:rsidRPr="006F522E">
        <w:rPr>
          <w:rStyle w:val="Emphasis"/>
          <w:highlight w:val="green"/>
        </w:rPr>
        <w:t xml:space="preserve">the only </w:t>
      </w:r>
      <w:r w:rsidRPr="006F522E">
        <w:rPr>
          <w:rStyle w:val="Emphasis"/>
        </w:rPr>
        <w:t xml:space="preserve">rational </w:t>
      </w:r>
      <w:r w:rsidRPr="006F522E">
        <w:rPr>
          <w:rStyle w:val="Emphasis"/>
          <w:highlight w:val="green"/>
        </w:rPr>
        <w:t xml:space="preserve">expression of </w:t>
      </w:r>
      <w:r w:rsidRPr="006F522E">
        <w:rPr>
          <w:rStyle w:val="Emphasis"/>
        </w:rPr>
        <w:t xml:space="preserve">our </w:t>
      </w:r>
      <w:r w:rsidRPr="006F522E">
        <w:rPr>
          <w:rStyle w:val="Emphasis"/>
          <w:highlight w:val="green"/>
        </w:rPr>
        <w:t>political interests is</w:t>
      </w:r>
      <w:r w:rsidRPr="006F522E">
        <w:rPr>
          <w:rStyle w:val="Emphasis"/>
        </w:rPr>
        <w:t xml:space="preserve"> a </w:t>
      </w:r>
      <w:r w:rsidRPr="006F522E">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6F522E">
        <w:rPr>
          <w:rStyle w:val="Emphasis"/>
          <w:highlight w:val="green"/>
        </w:rPr>
        <w:t>lessons of</w:t>
      </w:r>
      <w:r w:rsidRPr="006F522E">
        <w:rPr>
          <w:rStyle w:val="Emphasis"/>
        </w:rPr>
        <w:t xml:space="preserve"> the </w:t>
      </w:r>
      <w:r w:rsidRPr="006F522E">
        <w:rPr>
          <w:rStyle w:val="Emphasis"/>
          <w:highlight w:val="green"/>
        </w:rPr>
        <w:t xml:space="preserve">Paris Commune </w:t>
      </w:r>
      <w:r w:rsidRPr="006F522E">
        <w:rPr>
          <w:rStyle w:val="Emphasis"/>
        </w:rPr>
        <w:t xml:space="preserve">and of all revolutionary ventures throughout history </w:t>
      </w:r>
      <w:r w:rsidRPr="006F522E">
        <w:rPr>
          <w:rStyle w:val="Emphasis"/>
          <w:highlight w:val="green"/>
        </w:rPr>
        <w:t>is that</w:t>
      </w:r>
      <w:r w:rsidRPr="006F522E">
        <w:rPr>
          <w:rStyle w:val="Emphasis"/>
        </w:rPr>
        <w:t xml:space="preserve"> the </w:t>
      </w:r>
      <w:r w:rsidRPr="006F522E">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6F522E">
        <w:rPr>
          <w:rStyle w:val="Emphasis"/>
          <w:highlight w:val="green"/>
        </w:rPr>
        <w:t>the</w:t>
      </w:r>
      <w:r w:rsidRPr="006F522E">
        <w:rPr>
          <w:rStyle w:val="Emphasis"/>
        </w:rPr>
        <w:t xml:space="preserve"> working </w:t>
      </w:r>
      <w:r w:rsidRPr="006F522E">
        <w:rPr>
          <w:rStyle w:val="Emphasis"/>
          <w:highlight w:val="green"/>
        </w:rPr>
        <w:t xml:space="preserve">class must create its </w:t>
      </w:r>
      <w:r w:rsidRPr="006F522E">
        <w:rPr>
          <w:rStyle w:val="Emphasis"/>
        </w:rPr>
        <w:t xml:space="preserve">own </w:t>
      </w:r>
      <w:r w:rsidRPr="006F522E">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6A711674" w14:textId="05452601" w:rsidR="0044517C" w:rsidRPr="00BB354F" w:rsidRDefault="00052C85" w:rsidP="0044517C">
      <w:pPr>
        <w:pStyle w:val="Heading4"/>
      </w:pPr>
      <w:r>
        <w:t>T</w:t>
      </w:r>
      <w:r w:rsidR="0044517C">
        <w:t xml:space="preserve">he aff is a repurposing of colonial technologies for liberation. </w:t>
      </w:r>
    </w:p>
    <w:p w14:paraId="0F774A64" w14:textId="77777777" w:rsidR="0044517C" w:rsidRDefault="0044517C" w:rsidP="0044517C">
      <w:pPr>
        <w:rPr>
          <w:rStyle w:val="Style13ptBold"/>
        </w:rPr>
      </w:pPr>
      <w:r>
        <w:rPr>
          <w:rStyle w:val="Style13ptBold"/>
        </w:rPr>
        <w:t>Paperson ‘17</w:t>
      </w:r>
    </w:p>
    <w:p w14:paraId="6E6DA788" w14:textId="77777777" w:rsidR="0044517C" w:rsidRDefault="0044517C" w:rsidP="0044517C">
      <w:pPr>
        <w:rPr>
          <w:sz w:val="16"/>
          <w:szCs w:val="16"/>
        </w:rPr>
      </w:pPr>
      <w:r w:rsidRPr="00F33728">
        <w:rPr>
          <w:sz w:val="16"/>
          <w:szCs w:val="16"/>
        </w:rPr>
        <w:t>[</w:t>
      </w:r>
      <w:r>
        <w:rPr>
          <w:sz w:val="16"/>
          <w:szCs w:val="16"/>
        </w:rPr>
        <w:t>L</w:t>
      </w:r>
      <w:r w:rsidRPr="00F33728">
        <w:rPr>
          <w:sz w:val="16"/>
          <w:szCs w:val="16"/>
        </w:rPr>
        <w:t xml:space="preserve">a </w:t>
      </w:r>
      <w:r>
        <w:rPr>
          <w:sz w:val="16"/>
          <w:szCs w:val="16"/>
        </w:rPr>
        <w:t>P</w:t>
      </w:r>
      <w:r w:rsidRPr="00F33728">
        <w:rPr>
          <w:sz w:val="16"/>
          <w:szCs w:val="16"/>
        </w:rPr>
        <w:t>aperson, aka K. Wayne Yang</w:t>
      </w:r>
      <w:r>
        <w:rPr>
          <w:sz w:val="16"/>
          <w:szCs w:val="16"/>
        </w:rPr>
        <w:t>, UC San Diego</w:t>
      </w:r>
      <w:r w:rsidRPr="00F33728">
        <w:rPr>
          <w:sz w:val="16"/>
          <w:szCs w:val="16"/>
        </w:rPr>
        <w:t xml:space="preserve">. 2017. “A Third University is Possible”. </w:t>
      </w:r>
      <w:hyperlink r:id="rId16" w:history="1">
        <w:r w:rsidRPr="00F33728">
          <w:rPr>
            <w:rStyle w:val="Hyperlink"/>
            <w:sz w:val="16"/>
            <w:szCs w:val="16"/>
          </w:rPr>
          <w:t>https://manifold.umn.edu/read/a-third-university-is-possible/section/ba50806d-ff18-4100-9998-784aecb42ae4</w:t>
        </w:r>
      </w:hyperlink>
      <w:r w:rsidRPr="00F33728">
        <w:rPr>
          <w:sz w:val="16"/>
          <w:szCs w:val="16"/>
        </w:rPr>
        <w:t>] Pat</w:t>
      </w:r>
    </w:p>
    <w:p w14:paraId="7FC0F800" w14:textId="77777777" w:rsidR="0044517C" w:rsidRPr="00BB354F" w:rsidRDefault="0044517C" w:rsidP="0044517C">
      <w:pPr>
        <w:rPr>
          <w:sz w:val="12"/>
        </w:rPr>
      </w:pPr>
      <w:r w:rsidRPr="005065BA">
        <w:rPr>
          <w:rStyle w:val="Emphasis"/>
        </w:rPr>
        <w:t>Everywhere land resists and refuses</w:t>
      </w:r>
      <w:r w:rsidRPr="005065BA">
        <w:rPr>
          <w:sz w:val="12"/>
        </w:rPr>
        <w:t>—</w:t>
      </w:r>
      <w:r w:rsidRPr="005065BA">
        <w:rPr>
          <w:rStyle w:val="StyleUnderline"/>
        </w:rPr>
        <w:t>whales that destroy ships</w:t>
      </w:r>
      <w:r w:rsidRPr="005065BA">
        <w:rPr>
          <w:sz w:val="12"/>
        </w:rPr>
        <w:t xml:space="preserve">, bees that refuse to work, </w:t>
      </w:r>
      <w:r w:rsidRPr="005065BA">
        <w:rPr>
          <w:rStyle w:val="StyleUnderline"/>
        </w:rPr>
        <w:t>bombed islands that reconstitute</w:t>
      </w:r>
      <w:r w:rsidRPr="00BB354F">
        <w:rPr>
          <w:rStyle w:val="StyleUnderline"/>
        </w:rPr>
        <w:t xml:space="preserve"> themselves</w:t>
      </w:r>
      <w:r w:rsidRPr="00BB354F">
        <w:rPr>
          <w:sz w:val="12"/>
        </w:rPr>
        <w:t xml:space="preserve">. The land also resists in the form of people; Indigenous peoples’ resistance is the land’s resistance. </w:t>
      </w:r>
      <w:r w:rsidRPr="00A84183">
        <w:rPr>
          <w:rStyle w:val="StyleUnderline"/>
          <w:highlight w:val="green"/>
        </w:rPr>
        <w:t>Indigenous people</w:t>
      </w:r>
      <w:r w:rsidRPr="00BB354F">
        <w:rPr>
          <w:rStyle w:val="StyleUnderline"/>
        </w:rPr>
        <w:t xml:space="preserve"> continue to </w:t>
      </w:r>
      <w:r w:rsidRPr="00A84183">
        <w:rPr>
          <w:rStyle w:val="StyleUnderline"/>
          <w:highlight w:val="green"/>
        </w:rPr>
        <w:t>subvert legal</w:t>
      </w:r>
      <w:r w:rsidRPr="00BB354F">
        <w:rPr>
          <w:rStyle w:val="StyleUnderline"/>
        </w:rPr>
        <w:t xml:space="preserve"> and capitalist </w:t>
      </w:r>
      <w:r w:rsidRPr="00A84183">
        <w:rPr>
          <w:rStyle w:val="StyleUnderline"/>
          <w:highlight w:val="green"/>
        </w:rPr>
        <w:t>technologies</w:t>
      </w:r>
      <w:r w:rsidRPr="006A055D">
        <w:rPr>
          <w:rStyle w:val="StyleUnderline"/>
        </w:rPr>
        <w:t xml:space="preserve"> as part of that</w:t>
      </w:r>
      <w:r w:rsidRPr="008F486B">
        <w:rPr>
          <w:rStyle w:val="StyleUnderline"/>
        </w:rPr>
        <w:t xml:space="preserve"> resistance</w:t>
      </w:r>
      <w:r w:rsidRPr="00BB354F">
        <w:rPr>
          <w:sz w:val="12"/>
        </w:rPr>
        <w:t>. And technologies and technological beings resist too.</w:t>
      </w:r>
    </w:p>
    <w:p w14:paraId="28F711E9" w14:textId="77777777" w:rsidR="0044517C" w:rsidRPr="00BB354F" w:rsidRDefault="0044517C" w:rsidP="0044517C">
      <w:pPr>
        <w:rPr>
          <w:sz w:val="12"/>
        </w:rPr>
      </w:pPr>
      <w:r w:rsidRPr="005065BA">
        <w:rPr>
          <w:rStyle w:val="StyleUnderline"/>
        </w:rPr>
        <w:t>Patent law is patently designed to favor corporations</w:t>
      </w:r>
      <w:r w:rsidRPr="005065BA">
        <w:rPr>
          <w:sz w:val="12"/>
        </w:rPr>
        <w:t>, a legal technology whose colonizing functions are particularly evident when considering how Monsanto and other GMO producing giants are patenting</w:t>
      </w:r>
      <w:r w:rsidRPr="00BB354F">
        <w:rPr>
          <w:sz w:val="12"/>
        </w:rPr>
        <w:t xml:space="preserve"> seeds and genes they “find” throughout the world. </w:t>
      </w:r>
      <w:r w:rsidRPr="00BB354F">
        <w:rPr>
          <w:rStyle w:val="StyleUnderline"/>
        </w:rPr>
        <w:t xml:space="preserve">Yet </w:t>
      </w:r>
      <w:r w:rsidRPr="00A84183">
        <w:rPr>
          <w:rStyle w:val="StyleUnderline"/>
          <w:highlight w:val="green"/>
        </w:rPr>
        <w:t>Indigenous communities are fighting</w:t>
      </w:r>
      <w:r w:rsidRPr="00BB354F">
        <w:rPr>
          <w:rStyle w:val="StyleUnderline"/>
        </w:rPr>
        <w:t xml:space="preserve"> this </w:t>
      </w:r>
      <w:r w:rsidRPr="00A84183">
        <w:rPr>
          <w:rStyle w:val="StyleUnderline"/>
          <w:highlight w:val="green"/>
        </w:rPr>
        <w:t>biopiracy</w:t>
      </w:r>
      <w:r w:rsidRPr="008F486B">
        <w:rPr>
          <w:rStyle w:val="StyleUnderline"/>
        </w:rPr>
        <w:t xml:space="preserve"> by refusing the systems that permit corporations to patent life and that do</w:t>
      </w:r>
      <w:r w:rsidRPr="00BB354F">
        <w:rPr>
          <w:rStyle w:val="StyleUnderline"/>
        </w:rPr>
        <w:t>cument knowledge for expropriation in the first place</w:t>
      </w:r>
      <w:r w:rsidRPr="00BB354F">
        <w:rPr>
          <w:sz w:val="12"/>
        </w:rPr>
        <w:t xml:space="preserve">, </w:t>
      </w:r>
      <w:r w:rsidRPr="00A84183">
        <w:rPr>
          <w:rStyle w:val="Emphasis"/>
          <w:highlight w:val="green"/>
        </w:rPr>
        <w:t>by creating digital libraries</w:t>
      </w:r>
      <w:r w:rsidRPr="00BB354F">
        <w:rPr>
          <w:rStyle w:val="Emphasis"/>
        </w:rPr>
        <w:t xml:space="preserve"> of traditional knowledges, and sometimes by subverting patent law </w:t>
      </w:r>
      <w:r w:rsidRPr="00A84183">
        <w:rPr>
          <w:rStyle w:val="Emphasis"/>
          <w:highlight w:val="green"/>
        </w:rPr>
        <w:t>to claim rights to their own</w:t>
      </w:r>
      <w:r w:rsidRPr="00BB354F">
        <w:rPr>
          <w:rStyle w:val="Emphasis"/>
        </w:rPr>
        <w:t xml:space="preserve"> life worlds and </w:t>
      </w:r>
      <w:r w:rsidRPr="00A84183">
        <w:rPr>
          <w:rStyle w:val="Emphasis"/>
          <w:highlight w:val="green"/>
        </w:rPr>
        <w:t>knowledges</w:t>
      </w:r>
      <w:r w:rsidRPr="00BB354F">
        <w:rPr>
          <w:sz w:val="12"/>
        </w:rPr>
        <w:t>.</w:t>
      </w:r>
    </w:p>
    <w:p w14:paraId="2976DF81" w14:textId="77777777" w:rsidR="0044517C" w:rsidRPr="00BB354F" w:rsidRDefault="0044517C" w:rsidP="0044517C">
      <w:pPr>
        <w:rPr>
          <w:sz w:val="12"/>
        </w:rPr>
      </w:pPr>
      <w:r w:rsidRPr="005065BA">
        <w:rPr>
          <w:rStyle w:val="StyleUnderline"/>
          <w:highlight w:val="green"/>
        </w:rPr>
        <w:t>Treaties are technologies of colonial coercion and yet</w:t>
      </w:r>
      <w:r w:rsidRPr="005065BA">
        <w:rPr>
          <w:rStyle w:val="StyleUnderline"/>
        </w:rPr>
        <w:t xml:space="preserve"> also of </w:t>
      </w:r>
      <w:r w:rsidRPr="005065BA">
        <w:rPr>
          <w:rStyle w:val="StyleUnderline"/>
          <w:highlight w:val="green"/>
        </w:rPr>
        <w:t>Indigenous survivance</w:t>
      </w:r>
      <w:r w:rsidRPr="005065BA">
        <w:rPr>
          <w:sz w:val="12"/>
        </w:rPr>
        <w:t xml:space="preserve">. As Scott Lyon says, an x-mark that signs the treaty “is a sign of consent in a context of coercion.... And yet there is always the possibility of slippage, indeterminacy, unforeseen consequences, or unintended results; it is always possible, that is, that an x-mark could result in something good. Why else, we must ask, would someone bother to make it?” Since 1948, </w:t>
      </w:r>
      <w:r w:rsidRPr="005065BA">
        <w:rPr>
          <w:rStyle w:val="StyleUnderline"/>
        </w:rPr>
        <w:t>the Oneida Indian Nation has pursued restoration of sovereignty over historical reservation lands via a complex set of avenues involving treaty law</w:t>
      </w:r>
      <w:r w:rsidRPr="005065BA">
        <w:rPr>
          <w:sz w:val="12"/>
        </w:rPr>
        <w:t xml:space="preserve">, U.S. courts, casinos, and excise taxes, </w:t>
      </w:r>
      <w:r w:rsidRPr="005065BA">
        <w:rPr>
          <w:rStyle w:val="Emphasis"/>
        </w:rPr>
        <w:t>resulting in a landmark 13,004 acres of land taken into trust by the</w:t>
      </w:r>
      <w:r w:rsidRPr="00BB354F">
        <w:rPr>
          <w:rStyle w:val="Emphasis"/>
        </w:rPr>
        <w:t xml:space="preserve"> Department of the Interior in 2014</w:t>
      </w:r>
      <w:r w:rsidRPr="00BB354F">
        <w:rPr>
          <w:sz w:val="12"/>
        </w:rPr>
        <w:t>.</w:t>
      </w:r>
    </w:p>
    <w:p w14:paraId="506912C2" w14:textId="77777777" w:rsidR="0044517C" w:rsidRPr="00BB354F" w:rsidRDefault="0044517C" w:rsidP="0044517C">
      <w:pPr>
        <w:rPr>
          <w:sz w:val="12"/>
        </w:rPr>
      </w:pPr>
      <w:r w:rsidRPr="00BB354F">
        <w:rPr>
          <w:sz w:val="12"/>
        </w:rPr>
        <w:t xml:space="preserve">Sometimes settlers return land to Indigenous tribes and nations. Hopefully, they/we might do so without conditions. As I write, </w:t>
      </w:r>
      <w:r w:rsidRPr="005065BA">
        <w:rPr>
          <w:rStyle w:val="StyleUnderline"/>
        </w:rPr>
        <w:t xml:space="preserve">the Kashia Band of </w:t>
      </w:r>
      <w:r w:rsidRPr="00A84183">
        <w:rPr>
          <w:rStyle w:val="StyleUnderline"/>
          <w:highlight w:val="green"/>
        </w:rPr>
        <w:t>Pomo Indians are getting back 688 acres</w:t>
      </w:r>
      <w:r w:rsidRPr="00BB354F">
        <w:rPr>
          <w:rStyle w:val="StyleUnderline"/>
        </w:rPr>
        <w:t xml:space="preserve"> of coastal lands in California</w:t>
      </w:r>
      <w:r w:rsidRPr="00BB354F">
        <w:rPr>
          <w:sz w:val="12"/>
        </w:rPr>
        <w:t xml:space="preserve">. I am not saying wealthy settlers who return land are decolonizing. </w:t>
      </w:r>
      <w:r w:rsidRPr="00BB354F">
        <w:rPr>
          <w:rStyle w:val="StyleUnderline"/>
        </w:rPr>
        <w:t xml:space="preserve">I am saying that some colonizing </w:t>
      </w:r>
      <w:r w:rsidRPr="00A84183">
        <w:rPr>
          <w:rStyle w:val="StyleUnderline"/>
          <w:highlight w:val="green"/>
        </w:rPr>
        <w:t>technology has been hotwired</w:t>
      </w:r>
      <w:r w:rsidRPr="00BB354F">
        <w:rPr>
          <w:sz w:val="12"/>
        </w:rPr>
        <w:t xml:space="preserve">; </w:t>
      </w:r>
      <w:r w:rsidRPr="00A84183">
        <w:rPr>
          <w:rStyle w:val="Emphasis"/>
          <w:highlight w:val="green"/>
        </w:rPr>
        <w:t>something scyborg is happening</w:t>
      </w:r>
      <w:r w:rsidRPr="00BB354F">
        <w:rPr>
          <w:sz w:val="12"/>
        </w:rPr>
        <w:t>.</w:t>
      </w:r>
    </w:p>
    <w:p w14:paraId="6A016D79" w14:textId="77777777" w:rsidR="0044517C" w:rsidRPr="00BB354F" w:rsidRDefault="0044517C" w:rsidP="0044517C">
      <w:pPr>
        <w:rPr>
          <w:sz w:val="8"/>
          <w:szCs w:val="8"/>
        </w:rPr>
      </w:pPr>
      <w:r w:rsidRPr="00BB354F">
        <w:rPr>
          <w:sz w:val="8"/>
          <w:szCs w:val="8"/>
        </w:rPr>
        <w:t>The truth is that any return of land is not just due to the good graces and benevolence of wealthy settlers; it is a scyborg possibility foretold by an x-mark. About Hollywood star Johnny Depp’s purported promise to buy land for Comanche, Sonny Skyhawk, a Sicangu Lakota actor and founder of American Indians in Film and Television, said, “If it’s from the heart, we accept it. If it’s not from the heart, we’ll accept it anyways.”</w:t>
      </w:r>
    </w:p>
    <w:p w14:paraId="53D1A25B" w14:textId="77777777" w:rsidR="0044517C" w:rsidRPr="00BB354F" w:rsidRDefault="0044517C" w:rsidP="0044517C">
      <w:pPr>
        <w:rPr>
          <w:sz w:val="12"/>
        </w:rPr>
      </w:pPr>
      <w:r w:rsidRPr="00BB354F">
        <w:rPr>
          <w:sz w:val="12"/>
        </w:rPr>
        <w:t xml:space="preserve">Developed as weapons of surveillance and assassination, </w:t>
      </w:r>
      <w:r w:rsidRPr="00A84183">
        <w:rPr>
          <w:rStyle w:val="StyleUnderline"/>
          <w:highlight w:val="green"/>
        </w:rPr>
        <w:t>drones</w:t>
      </w:r>
      <w:r w:rsidRPr="00BB354F">
        <w:rPr>
          <w:rStyle w:val="StyleUnderline"/>
        </w:rPr>
        <w:t xml:space="preserve"> are hard to imagine as decolonizing instruments</w:t>
      </w:r>
      <w:r w:rsidRPr="00BB354F">
        <w:rPr>
          <w:sz w:val="12"/>
        </w:rPr>
        <w:t xml:space="preserve">; yet these machines we hate may serve a function before we discard them. Originally a wind-powered device similar to the childhood wind toys of its Afghani creator Massoud Hassani, </w:t>
      </w:r>
      <w:r w:rsidRPr="00BB354F">
        <w:rPr>
          <w:rStyle w:val="StyleUnderline"/>
        </w:rPr>
        <w:t>the Mine Kafon drone “</w:t>
      </w:r>
      <w:r w:rsidRPr="00A84183">
        <w:rPr>
          <w:rStyle w:val="StyleUnderline"/>
          <w:highlight w:val="green"/>
        </w:rPr>
        <w:t>can autonomously</w:t>
      </w:r>
      <w:r w:rsidRPr="00BB354F">
        <w:rPr>
          <w:rStyle w:val="StyleUnderline"/>
        </w:rPr>
        <w:t xml:space="preserve"> map</w:t>
      </w:r>
      <w:r w:rsidRPr="00BB354F">
        <w:rPr>
          <w:sz w:val="12"/>
        </w:rPr>
        <w:t xml:space="preserve">, </w:t>
      </w:r>
      <w:r w:rsidRPr="00A84183">
        <w:rPr>
          <w:rStyle w:val="StyleUnderline"/>
          <w:highlight w:val="green"/>
        </w:rPr>
        <w:t>detect</w:t>
      </w:r>
      <w:r w:rsidRPr="00BB354F">
        <w:rPr>
          <w:sz w:val="12"/>
        </w:rPr>
        <w:t xml:space="preserve">, </w:t>
      </w:r>
      <w:r w:rsidRPr="00A84183">
        <w:rPr>
          <w:rStyle w:val="StyleUnderline"/>
          <w:highlight w:val="green"/>
        </w:rPr>
        <w:t>and detonate land mines</w:t>
      </w:r>
      <w:r w:rsidRPr="00BB354F">
        <w:rPr>
          <w:rStyle w:val="StyleUnderline"/>
        </w:rPr>
        <w:t>” and could contribute to demilitarizing mine-filled lands within a generation</w:t>
      </w:r>
      <w:r w:rsidRPr="00BB354F">
        <w:rPr>
          <w:sz w:val="12"/>
        </w:rPr>
        <w:t xml:space="preserve">. </w:t>
      </w:r>
      <w:r w:rsidRPr="00A84183">
        <w:rPr>
          <w:rStyle w:val="StyleUnderline"/>
          <w:highlight w:val="green"/>
        </w:rPr>
        <w:t>Dynamite</w:t>
      </w:r>
      <w:r w:rsidRPr="00BB354F">
        <w:rPr>
          <w:sz w:val="12"/>
        </w:rPr>
        <w:t xml:space="preserve">, which left Alfred Nobel rich and many dead, and which abetted in U.S. westward imperial expansion, </w:t>
      </w:r>
      <w:r w:rsidRPr="00BB354F">
        <w:rPr>
          <w:rStyle w:val="StyleUnderline"/>
        </w:rPr>
        <w:t xml:space="preserve">blew up the Elwha and Glines Canyon dams and </w:t>
      </w:r>
      <w:r w:rsidRPr="00A84183">
        <w:rPr>
          <w:rStyle w:val="StyleUnderline"/>
          <w:highlight w:val="green"/>
        </w:rPr>
        <w:t>restored the Elwha River</w:t>
      </w:r>
      <w:r w:rsidRPr="00BB354F">
        <w:rPr>
          <w:sz w:val="12"/>
        </w:rPr>
        <w:t xml:space="preserve">. A giant, autonomous artificial coastline could assist the ocean to clean herself of the great Pacific Garbage Patch. </w:t>
      </w:r>
      <w:r w:rsidRPr="00044248">
        <w:rPr>
          <w:rStyle w:val="StyleUnderline"/>
        </w:rPr>
        <w:t xml:space="preserve">Oysters made “plantable” by </w:t>
      </w:r>
      <w:r w:rsidRPr="00A84183">
        <w:rPr>
          <w:rStyle w:val="StyleUnderline"/>
          <w:highlight w:val="green"/>
        </w:rPr>
        <w:t>farming technologies detoxify the Hudson</w:t>
      </w:r>
      <w:r w:rsidRPr="00044248">
        <w:rPr>
          <w:rStyle w:val="StyleUnderline"/>
        </w:rPr>
        <w:t xml:space="preserve"> and so become too poisonous to eat</w:t>
      </w:r>
      <w:r w:rsidRPr="00BB354F">
        <w:rPr>
          <w:sz w:val="12"/>
        </w:rPr>
        <w:t>, but because of them, the frogs will return. Wind-powered strandbeests—originally devised to restore Dutch beaches—now roam almost autonomous, almost free. Toxic and explosive and wind-willed machine animals, you, scyborg, might read about and feel some odd sense of recognition.</w:t>
      </w:r>
    </w:p>
    <w:p w14:paraId="2C4E7060" w14:textId="77777777" w:rsidR="0044517C" w:rsidRPr="00BB354F" w:rsidRDefault="0044517C" w:rsidP="0044517C">
      <w:pPr>
        <w:rPr>
          <w:sz w:val="12"/>
        </w:rPr>
      </w:pPr>
      <w:r w:rsidRPr="00BB354F">
        <w:rPr>
          <w:sz w:val="12"/>
        </w:rPr>
        <w:t xml:space="preserve">Figure out how technologies operate. Use a wrench. </w:t>
      </w:r>
      <w:r w:rsidRPr="00A84183">
        <w:rPr>
          <w:rStyle w:val="Emphasis"/>
          <w:highlight w:val="green"/>
        </w:rPr>
        <w:t>Technologies can be</w:t>
      </w:r>
      <w:r w:rsidRPr="00BB354F">
        <w:rPr>
          <w:rStyle w:val="Emphasis"/>
        </w:rPr>
        <w:t xml:space="preserve"> disrupted and </w:t>
      </w:r>
      <w:r w:rsidRPr="00A84183">
        <w:rPr>
          <w:rStyle w:val="Emphasis"/>
          <w:highlight w:val="green"/>
        </w:rPr>
        <w:t>reorganized</w:t>
      </w:r>
      <w:r w:rsidRPr="00BB354F">
        <w:rPr>
          <w:sz w:val="12"/>
        </w:rPr>
        <w:t xml:space="preserve">—at least for a machine cycle. Rather than thinking of ourselves as just subjects of those technologies, </w:t>
      </w:r>
      <w:r w:rsidRPr="00A84183">
        <w:rPr>
          <w:rStyle w:val="StyleUnderline"/>
          <w:highlight w:val="green"/>
        </w:rPr>
        <w:t>think about how we are</w:t>
      </w:r>
      <w:r w:rsidRPr="00BB354F">
        <w:rPr>
          <w:rStyle w:val="StyleUnderline"/>
        </w:rPr>
        <w:t xml:space="preserve"> the drones</w:t>
      </w:r>
      <w:r w:rsidRPr="00BB354F">
        <w:rPr>
          <w:sz w:val="12"/>
        </w:rPr>
        <w:t xml:space="preserve">, the explosives, the toxified, </w:t>
      </w:r>
      <w:r w:rsidRPr="00A84183">
        <w:rPr>
          <w:rStyle w:val="StyleUnderline"/>
          <w:highlight w:val="green"/>
        </w:rPr>
        <w:t>the operative parts</w:t>
      </w:r>
      <w:r w:rsidRPr="00F01342">
        <w:rPr>
          <w:rStyle w:val="StyleUnderline"/>
        </w:rPr>
        <w:t xml:space="preserve"> of those technologies</w:t>
      </w:r>
      <w:r w:rsidRPr="00BB354F">
        <w:rPr>
          <w:sz w:val="12"/>
        </w:rPr>
        <w:t>—and ideally, how we might operate on ourselves and other technologies and turn these gears into decolonizing operations.</w:t>
      </w:r>
    </w:p>
    <w:p w14:paraId="5839DB41" w14:textId="77777777" w:rsidR="0044517C" w:rsidRPr="00842257" w:rsidRDefault="0044517C" w:rsidP="0044517C">
      <w:pPr>
        <w:rPr>
          <w:sz w:val="12"/>
        </w:rPr>
      </w:pPr>
      <w:r w:rsidRPr="005065BA">
        <w:rPr>
          <w:sz w:val="12"/>
        </w:rPr>
        <w:t xml:space="preserve">If this sounds easy and obvious, then my writing has failed you. Listen: you will need to remember this when you are accused of destruction. Attach a pacemaker to the heart of those machines you hate; make it pump for your decolonizing enterprise; let it tick its own countdown. </w:t>
      </w:r>
      <w:r w:rsidRPr="005065BA">
        <w:rPr>
          <w:rStyle w:val="StyleUnderline"/>
        </w:rPr>
        <w:t>Ask how</w:t>
      </w:r>
      <w:r w:rsidRPr="005065BA">
        <w:rPr>
          <w:sz w:val="12"/>
        </w:rPr>
        <w:t xml:space="preserve">, </w:t>
      </w:r>
      <w:r w:rsidRPr="005065BA">
        <w:rPr>
          <w:rStyle w:val="StyleUnderline"/>
        </w:rPr>
        <w:t>and how otherwise</w:t>
      </w:r>
      <w:r w:rsidRPr="005065BA">
        <w:rPr>
          <w:sz w:val="12"/>
        </w:rPr>
        <w:t xml:space="preserve">, </w:t>
      </w:r>
      <w:r w:rsidRPr="005065BA">
        <w:rPr>
          <w:rStyle w:val="StyleUnderline"/>
        </w:rPr>
        <w:t>of the colonizing machines</w:t>
      </w:r>
      <w:r w:rsidRPr="005065BA">
        <w:rPr>
          <w:sz w:val="12"/>
        </w:rPr>
        <w:t>. Even when they are dangerous.</w:t>
      </w:r>
    </w:p>
    <w:p w14:paraId="3DFB3D72" w14:textId="77777777" w:rsidR="0044517C" w:rsidRPr="00912AFC" w:rsidRDefault="0044517C" w:rsidP="00E97162">
      <w:pPr>
        <w:rPr>
          <w:b/>
          <w:iCs/>
          <w:u w:val="single"/>
        </w:rPr>
      </w:pPr>
    </w:p>
    <w:sectPr w:rsidR="0044517C" w:rsidRPr="00912A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altName w:val="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8"/>
  </w:num>
  <w:num w:numId="13">
    <w:abstractNumId w:val="12"/>
  </w:num>
  <w:num w:numId="14">
    <w:abstractNumId w:val="10"/>
  </w:num>
  <w:num w:numId="15">
    <w:abstractNumId w:val="22"/>
  </w:num>
  <w:num w:numId="16">
    <w:abstractNumId w:val="24"/>
  </w:num>
  <w:num w:numId="17">
    <w:abstractNumId w:val="17"/>
  </w:num>
  <w:num w:numId="18">
    <w:abstractNumId w:val="28"/>
  </w:num>
  <w:num w:numId="19">
    <w:abstractNumId w:val="30"/>
  </w:num>
  <w:num w:numId="20">
    <w:abstractNumId w:val="29"/>
  </w:num>
  <w:num w:numId="21">
    <w:abstractNumId w:val="11"/>
  </w:num>
  <w:num w:numId="22">
    <w:abstractNumId w:val="25"/>
  </w:num>
  <w:num w:numId="23">
    <w:abstractNumId w:val="20"/>
  </w:num>
  <w:num w:numId="24">
    <w:abstractNumId w:val="23"/>
  </w:num>
  <w:num w:numId="25">
    <w:abstractNumId w:val="15"/>
  </w:num>
  <w:num w:numId="26">
    <w:abstractNumId w:val="27"/>
  </w:num>
  <w:num w:numId="27">
    <w:abstractNumId w:val="14"/>
  </w:num>
  <w:num w:numId="28">
    <w:abstractNumId w:val="16"/>
  </w:num>
  <w:num w:numId="29">
    <w:abstractNumId w:val="26"/>
  </w:num>
  <w:num w:numId="30">
    <w:abstractNumId w:val="1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116E"/>
    <w:rsid w:val="000139A3"/>
    <w:rsid w:val="0002403F"/>
    <w:rsid w:val="00052C85"/>
    <w:rsid w:val="000B3966"/>
    <w:rsid w:val="000B3B28"/>
    <w:rsid w:val="00100833"/>
    <w:rsid w:val="00104529"/>
    <w:rsid w:val="00105942"/>
    <w:rsid w:val="00107396"/>
    <w:rsid w:val="00144A4C"/>
    <w:rsid w:val="00176AB0"/>
    <w:rsid w:val="00177B7D"/>
    <w:rsid w:val="0018322D"/>
    <w:rsid w:val="001B5776"/>
    <w:rsid w:val="001E527A"/>
    <w:rsid w:val="001F78CE"/>
    <w:rsid w:val="0022716B"/>
    <w:rsid w:val="00232BAF"/>
    <w:rsid w:val="00236318"/>
    <w:rsid w:val="00251FC7"/>
    <w:rsid w:val="00261C9F"/>
    <w:rsid w:val="002855A7"/>
    <w:rsid w:val="002B146A"/>
    <w:rsid w:val="002B5E17"/>
    <w:rsid w:val="002F116E"/>
    <w:rsid w:val="00315690"/>
    <w:rsid w:val="00316B75"/>
    <w:rsid w:val="00325646"/>
    <w:rsid w:val="003460F2"/>
    <w:rsid w:val="0038158C"/>
    <w:rsid w:val="003902BA"/>
    <w:rsid w:val="003905D9"/>
    <w:rsid w:val="003A09E2"/>
    <w:rsid w:val="003D2B75"/>
    <w:rsid w:val="00407037"/>
    <w:rsid w:val="0044517C"/>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8129B"/>
    <w:rsid w:val="006A2AD0"/>
    <w:rsid w:val="006C2375"/>
    <w:rsid w:val="006D4ECC"/>
    <w:rsid w:val="0071234E"/>
    <w:rsid w:val="00722258"/>
    <w:rsid w:val="007243E5"/>
    <w:rsid w:val="00766EA0"/>
    <w:rsid w:val="00795718"/>
    <w:rsid w:val="007A2226"/>
    <w:rsid w:val="007B276D"/>
    <w:rsid w:val="007F5B66"/>
    <w:rsid w:val="00823A1C"/>
    <w:rsid w:val="00845B9D"/>
    <w:rsid w:val="00852A01"/>
    <w:rsid w:val="00860984"/>
    <w:rsid w:val="00863FE6"/>
    <w:rsid w:val="00864D16"/>
    <w:rsid w:val="008B3ECB"/>
    <w:rsid w:val="008B4E85"/>
    <w:rsid w:val="008C1B2E"/>
    <w:rsid w:val="008E48DB"/>
    <w:rsid w:val="00912AFC"/>
    <w:rsid w:val="0091627E"/>
    <w:rsid w:val="00916ACB"/>
    <w:rsid w:val="0097032B"/>
    <w:rsid w:val="009D2EAD"/>
    <w:rsid w:val="009D54B2"/>
    <w:rsid w:val="009E1922"/>
    <w:rsid w:val="009F7ED2"/>
    <w:rsid w:val="00A00079"/>
    <w:rsid w:val="00A93661"/>
    <w:rsid w:val="00A95652"/>
    <w:rsid w:val="00AA1BA5"/>
    <w:rsid w:val="00AC0AB8"/>
    <w:rsid w:val="00B33C6D"/>
    <w:rsid w:val="00B4508F"/>
    <w:rsid w:val="00B55AD5"/>
    <w:rsid w:val="00B8057C"/>
    <w:rsid w:val="00BD6238"/>
    <w:rsid w:val="00BE3180"/>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2025E"/>
    <w:rsid w:val="00E5262C"/>
    <w:rsid w:val="00E97162"/>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41062"/>
  <w15:chartTrackingRefBased/>
  <w15:docId w15:val="{F3D99F0C-DCAA-4AA6-9547-7EE6A3472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0079"/>
    <w:rPr>
      <w:rFonts w:ascii="Calibri" w:hAnsi="Calibri" w:cs="Calibri"/>
    </w:rPr>
  </w:style>
  <w:style w:type="paragraph" w:styleId="Heading1">
    <w:name w:val="heading 1"/>
    <w:aliases w:val="Pocket"/>
    <w:basedOn w:val="Normal"/>
    <w:next w:val="Normal"/>
    <w:link w:val="Heading1Char"/>
    <w:qFormat/>
    <w:rsid w:val="00A000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00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A000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A000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00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0079"/>
  </w:style>
  <w:style w:type="character" w:customStyle="1" w:styleId="Heading1Char">
    <w:name w:val="Heading 1 Char"/>
    <w:aliases w:val="Pocket Char"/>
    <w:basedOn w:val="DefaultParagraphFont"/>
    <w:link w:val="Heading1"/>
    <w:rsid w:val="00A000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007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A00079"/>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A00079"/>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A0007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00079"/>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A00079"/>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A00079"/>
    <w:rPr>
      <w:color w:val="auto"/>
      <w:u w:val="none"/>
    </w:rPr>
  </w:style>
  <w:style w:type="character" w:styleId="FollowedHyperlink">
    <w:name w:val="FollowedHyperlink"/>
    <w:basedOn w:val="DefaultParagraphFont"/>
    <w:uiPriority w:val="99"/>
    <w:semiHidden/>
    <w:unhideWhenUsed/>
    <w:rsid w:val="00A00079"/>
    <w:rPr>
      <w:color w:val="auto"/>
      <w:u w:val="none"/>
    </w:rPr>
  </w:style>
  <w:style w:type="character" w:styleId="UnresolvedMention">
    <w:name w:val="Unresolved Mention"/>
    <w:basedOn w:val="DefaultParagraphFont"/>
    <w:uiPriority w:val="99"/>
    <w:semiHidden/>
    <w:unhideWhenUsed/>
    <w:rsid w:val="00E97162"/>
    <w:rPr>
      <w:color w:val="605E5C"/>
      <w:shd w:val="clear" w:color="auto" w:fill="E1DFDD"/>
    </w:rPr>
  </w:style>
  <w:style w:type="paragraph" w:customStyle="1" w:styleId="gbsmj">
    <w:name w:val="gbs mj"/>
    <w:link w:val="gbsmjChar"/>
    <w:uiPriority w:val="4"/>
    <w:qFormat/>
    <w:rsid w:val="00E97162"/>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E97162"/>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E97162"/>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E97162"/>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E97162"/>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basedOn w:val="Normal"/>
    <w:uiPriority w:val="34"/>
    <w:unhideWhenUsed/>
    <w:qFormat/>
    <w:rsid w:val="00E97162"/>
    <w:pPr>
      <w:ind w:left="720"/>
      <w:contextualSpacing/>
    </w:pPr>
  </w:style>
  <w:style w:type="paragraph" w:styleId="DocumentMap">
    <w:name w:val="Document Map"/>
    <w:basedOn w:val="Normal"/>
    <w:link w:val="DocumentMapChar"/>
    <w:uiPriority w:val="99"/>
    <w:semiHidden/>
    <w:unhideWhenUsed/>
    <w:rsid w:val="00E971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7162"/>
    <w:rPr>
      <w:rFonts w:ascii="Lucida Grande" w:hAnsi="Lucida Grande" w:cs="Lucida Grande"/>
      <w:sz w:val="24"/>
    </w:rPr>
  </w:style>
  <w:style w:type="paragraph" w:customStyle="1" w:styleId="Style4">
    <w:name w:val="Style4"/>
    <w:basedOn w:val="Normal"/>
    <w:qFormat/>
    <w:rsid w:val="00E97162"/>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E97162"/>
  </w:style>
  <w:style w:type="character" w:customStyle="1" w:styleId="StyleStyle49ptChar">
    <w:name w:val="Style Style4 + 9 pt Char"/>
    <w:basedOn w:val="DefaultParagraphFont"/>
    <w:link w:val="StyleStyle49pt"/>
    <w:locked/>
    <w:rsid w:val="00E97162"/>
    <w:rPr>
      <w:rFonts w:ascii="Times New Roman" w:eastAsia="Times New Roman" w:hAnsi="Times New Roman" w:cs="Calibri"/>
      <w:sz w:val="20"/>
      <w:u w:val="single"/>
    </w:rPr>
  </w:style>
  <w:style w:type="character" w:customStyle="1" w:styleId="StyleTimesNewRoman9pt">
    <w:name w:val="Style Times New Roman 9 pt"/>
    <w:rsid w:val="00E97162"/>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97162"/>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E97162"/>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E971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E97162"/>
    <w:rPr>
      <w:color w:val="000000" w:themeColor="text1"/>
    </w:rPr>
  </w:style>
  <w:style w:type="character" w:customStyle="1" w:styleId="AnalyticChar">
    <w:name w:val="Analytic Char"/>
    <w:basedOn w:val="DefaultParagraphFont"/>
    <w:link w:val="Analytic"/>
    <w:rsid w:val="00E97162"/>
    <w:rPr>
      <w:rFonts w:ascii="Calibri" w:eastAsiaTheme="majorEastAsia" w:hAnsi="Calibri" w:cstheme="majorBidi"/>
      <w:b/>
      <w:iCs/>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grammar.org/must-and-ought-to/"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ocialistworker.org/2012/07/20/what-is-a-vanguard-party" TargetMode="External"/><Relationship Id="rId12" Type="http://schemas.openxmlformats.org/officeDocument/2006/relationships/hyperlink" Target="https://www.researchgate.net/publication/338327276_Dynamic_Efficiency_in_a_Planned_Economy_Innovation_and_Entrepreneurship_Without_Markets%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anifold.umn.edu/read/a-third-university-is-possible/section/ba50806d-ff18-4100-9998-784aecb42ae4" TargetMode="Externa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hyperlink" Target="http://ro.uow.edu.au/cgi/viewcontent.cgi?article=4274&amp;context=theses" TargetMode="External"/><Relationship Id="rId5" Type="http://schemas.openxmlformats.org/officeDocument/2006/relationships/webSettings" Target="webSettings.xml"/><Relationship Id="rId15" Type="http://schemas.openxmlformats.org/officeDocument/2006/relationships/hyperlink" Target="https://medium.com/@valarierenaux/marxism-and-the-state-eeb6ceca4515" TargetMode="External"/><Relationship Id="rId10" Type="http://schemas.openxmlformats.org/officeDocument/2006/relationships/hyperlink" Target="http://www.hamptoninstitution.org/why-black-people-need-maoism.html" TargetMode="External"/><Relationship Id="rId4" Type="http://schemas.openxmlformats.org/officeDocument/2006/relationships/settings" Target="settings.xml"/><Relationship Id="rId9" Type="http://schemas.openxmlformats.org/officeDocument/2006/relationships/hyperlink" Target="https://www.marxists.org/history/etol/newspape/socialistvoice/partyPR46.html"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26789</Words>
  <Characters>152701</Characters>
  <Application>Microsoft Office Word</Application>
  <DocSecurity>0</DocSecurity>
  <Lines>1272</Lines>
  <Paragraphs>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15</cp:revision>
  <dcterms:created xsi:type="dcterms:W3CDTF">2021-11-20T14:50:00Z</dcterms:created>
  <dcterms:modified xsi:type="dcterms:W3CDTF">2021-11-20T15:42:00Z</dcterms:modified>
</cp:coreProperties>
</file>