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90963" w14:textId="2B75DA1F" w:rsidR="00113A4D" w:rsidRDefault="00113A4D" w:rsidP="00113A4D">
      <w:pPr>
        <w:pStyle w:val="Heading1"/>
      </w:pPr>
      <w:r w:rsidRPr="004A5046">
        <w:t>Speech 1AC Colleyville Rd 4 vs Dulles 2-5 9AM</w:t>
      </w:r>
    </w:p>
    <w:p w14:paraId="6DD5F986" w14:textId="7982D6C2" w:rsidR="00775132" w:rsidRPr="00775132" w:rsidRDefault="00775132" w:rsidP="00775132">
      <w:pPr>
        <w:pStyle w:val="Heading2"/>
      </w:pPr>
      <w:r>
        <w:t>1AC</w:t>
      </w:r>
    </w:p>
    <w:p w14:paraId="6EBC3178" w14:textId="77777777" w:rsidR="00D36E1E" w:rsidRDefault="00D36E1E" w:rsidP="00D36E1E">
      <w:pPr>
        <w:pStyle w:val="Heading4"/>
      </w:pPr>
      <w:r w:rsidRPr="00D36E1E">
        <w:t xml:space="preserve">Cicero once said “A nation can survive its fools, and even the ambitious. But it cannot survive treason from within." </w:t>
      </w:r>
    </w:p>
    <w:p w14:paraId="04A20DAC" w14:textId="77777777" w:rsidR="00D36E1E" w:rsidRPr="00DE2492" w:rsidRDefault="00D36E1E" w:rsidP="00D36E1E">
      <w:r w:rsidRPr="002E17D7">
        <w:rPr>
          <w:rStyle w:val="StyleUnderline"/>
        </w:rPr>
        <w:t>Brands 18</w:t>
      </w:r>
      <w:r w:rsidRPr="00DE2492">
        <w:t xml:space="preserve"> [Hal, Henry Kissinger Distinguished Professor at Johns Hopkins University's School of Advanced International Studies and a senior fellow at the Center for Strategic and Budgetary Assessments." American Grand Strategy in the Age of Trump." Page 21-23]</w:t>
      </w:r>
    </w:p>
    <w:p w14:paraId="57F32493" w14:textId="77777777" w:rsidR="00D36E1E" w:rsidRPr="00DE2492" w:rsidRDefault="00D36E1E" w:rsidP="00D36E1E">
      <w:r w:rsidRPr="00DE2492">
        <w:t xml:space="preserve">Fifth and finally, </w:t>
      </w:r>
      <w:r w:rsidRPr="00DE2492">
        <w:rPr>
          <w:rStyle w:val="StyleUnderline"/>
          <w:highlight w:val="green"/>
        </w:rPr>
        <w:t>sustaining America’s</w:t>
      </w:r>
      <w:r w:rsidRPr="00DE2492">
        <w:rPr>
          <w:rStyle w:val="StyleUnderline"/>
        </w:rPr>
        <w:t xml:space="preserve"> post–Cold War </w:t>
      </w:r>
      <w:r w:rsidRPr="00DE2492">
        <w:rPr>
          <w:rStyle w:val="StyleUnderline"/>
          <w:highlight w:val="green"/>
        </w:rPr>
        <w:t>strategy entails</w:t>
      </w:r>
      <w:r w:rsidRPr="00DE2492">
        <w:rPr>
          <w:highlight w:val="green"/>
        </w:rPr>
        <w:t xml:space="preserve"> </w:t>
      </w:r>
      <w:r w:rsidRPr="00DE2492">
        <w:rPr>
          <w:rStyle w:val="Emphasis"/>
          <w:highlight w:val="green"/>
        </w:rPr>
        <w:t>persuading the</w:t>
      </w:r>
      <w:r w:rsidRPr="00DE2492">
        <w:rPr>
          <w:rStyle w:val="Emphasis"/>
        </w:rPr>
        <w:t xml:space="preserve"> American </w:t>
      </w:r>
      <w:r w:rsidRPr="00DE2492">
        <w:rPr>
          <w:rStyle w:val="Emphasis"/>
          <w:highlight w:val="green"/>
        </w:rPr>
        <w:t>public</w:t>
      </w:r>
      <w:r w:rsidRPr="00DE2492">
        <w:rPr>
          <w:highlight w:val="green"/>
        </w:rPr>
        <w:t xml:space="preserve"> </w:t>
      </w:r>
      <w:r w:rsidRPr="00DE2492">
        <w:rPr>
          <w:rStyle w:val="StyleUnderline"/>
          <w:highlight w:val="green"/>
        </w:rPr>
        <w:t>to</w:t>
      </w:r>
      <w:r w:rsidRPr="00DE2492">
        <w:rPr>
          <w:highlight w:val="green"/>
        </w:rPr>
        <w:t xml:space="preserve"> </w:t>
      </w:r>
      <w:r w:rsidRPr="00DE2492">
        <w:rPr>
          <w:rStyle w:val="Emphasis"/>
          <w:highlight w:val="green"/>
        </w:rPr>
        <w:t>recommit</w:t>
      </w:r>
      <w:r w:rsidRPr="00DE2492">
        <w:rPr>
          <w:rStyle w:val="StyleUnderline"/>
        </w:rPr>
        <w:t xml:space="preserve"> to that strategy and the investments it requires</w:t>
      </w:r>
      <w:r w:rsidRPr="00DE2492">
        <w:t xml:space="preserve">. The state of American opinion on that subject is currently ambiguous. Polling data indicates that public support for most key aspects of American internationalism has recovered somewhat from where it was in 2012–13, and is again at or near postwar averages.32 But </w:t>
      </w:r>
      <w:r w:rsidRPr="00DE2492">
        <w:rPr>
          <w:rStyle w:val="StyleUnderline"/>
        </w:rPr>
        <w:t xml:space="preserve">the </w:t>
      </w:r>
      <w:r w:rsidRPr="00DE2492">
        <w:rPr>
          <w:rStyle w:val="StyleUnderline"/>
          <w:highlight w:val="green"/>
        </w:rPr>
        <w:t xml:space="preserve">2016 </w:t>
      </w:r>
      <w:r w:rsidRPr="00DE2492">
        <w:rPr>
          <w:rStyle w:val="StyleUnderline"/>
        </w:rPr>
        <w:t xml:space="preserve">election cycle and its eventual outcome </w:t>
      </w:r>
      <w:r w:rsidRPr="00DE2492">
        <w:rPr>
          <w:rStyle w:val="StyleUnderline"/>
          <w:highlight w:val="green"/>
        </w:rPr>
        <w:t xml:space="preserve">revealed </w:t>
      </w:r>
      <w:r w:rsidRPr="00DE2492">
        <w:rPr>
          <w:rStyle w:val="Emphasis"/>
          <w:highlight w:val="green"/>
        </w:rPr>
        <w:t>strong support</w:t>
      </w:r>
      <w:r w:rsidRPr="00DE2492">
        <w:rPr>
          <w:rStyle w:val="StyleUnderline"/>
          <w:highlight w:val="green"/>
        </w:rPr>
        <w:t xml:space="preserve"> for </w:t>
      </w:r>
      <w:r w:rsidRPr="00DE2492">
        <w:rPr>
          <w:rStyle w:val="StyleUnderline"/>
        </w:rPr>
        <w:t>candidates who advocated</w:t>
      </w:r>
      <w:r w:rsidRPr="00DE2492">
        <w:t xml:space="preserve"> </w:t>
      </w:r>
      <w:r w:rsidRPr="00DE2492">
        <w:rPr>
          <w:rStyle w:val="Emphasis"/>
          <w:highlight w:val="green"/>
        </w:rPr>
        <w:t>rolling back</w:t>
      </w:r>
      <w:r w:rsidRPr="00DE2492">
        <w:rPr>
          <w:rStyle w:val="Emphasis"/>
        </w:rPr>
        <w:t xml:space="preserve"> key elements of post–Cold War (</w:t>
      </w:r>
      <w:r w:rsidRPr="00DE2492">
        <w:t xml:space="preserve">and post–World War II) </w:t>
      </w:r>
      <w:r w:rsidRPr="00DE2492">
        <w:rPr>
          <w:rStyle w:val="Emphasis"/>
          <w:highlight w:val="green"/>
        </w:rPr>
        <w:t>grand strategy</w:t>
      </w:r>
      <w:r w:rsidRPr="00DE2492">
        <w:t>, from free trade to U.S</w:t>
      </w:r>
      <w:r w:rsidRPr="00DB5FE9">
        <w:t xml:space="preserve">. alliances. </w:t>
      </w:r>
      <w:r w:rsidRPr="00DB5FE9">
        <w:rPr>
          <w:rStyle w:val="StyleUnderline"/>
        </w:rPr>
        <w:t xml:space="preserve">This atmosphere reflects </w:t>
      </w:r>
      <w:r w:rsidRPr="00DB5FE9">
        <w:rPr>
          <w:rStyle w:val="Emphasis"/>
        </w:rPr>
        <w:t>discontent</w:t>
      </w:r>
      <w:r w:rsidRPr="00DB5FE9">
        <w:rPr>
          <w:rStyle w:val="StyleUnderline"/>
        </w:rPr>
        <w:t xml:space="preserve"> with</w:t>
      </w:r>
      <w:r w:rsidRPr="00DE2492">
        <w:rPr>
          <w:rStyle w:val="StyleUnderline"/>
        </w:rPr>
        <w:t xml:space="preserve"> the </w:t>
      </w:r>
      <w:r w:rsidRPr="00DE2492">
        <w:rPr>
          <w:rStyle w:val="Emphasis"/>
        </w:rPr>
        <w:t>failures</w:t>
      </w:r>
      <w:r w:rsidRPr="00DE2492">
        <w:rPr>
          <w:rStyle w:val="StyleUnderline"/>
        </w:rPr>
        <w:t xml:space="preserve"> and </w:t>
      </w:r>
      <w:r w:rsidRPr="00DE2492">
        <w:rPr>
          <w:rStyle w:val="Emphasis"/>
        </w:rPr>
        <w:t>frustrations</w:t>
      </w:r>
      <w:r w:rsidRPr="00DE2492">
        <w:t xml:space="preserve"> </w:t>
      </w:r>
      <w:r w:rsidRPr="00DE2492">
        <w:rPr>
          <w:rStyle w:val="StyleUnderline"/>
        </w:rPr>
        <w:t>of U.S. grand strategy</w:t>
      </w:r>
      <w:r w:rsidRPr="00DE2492">
        <w:t xml:space="preserve"> in the post–Cold War era, no doubt, </w:t>
      </w:r>
      <w:r w:rsidRPr="00DE2492">
        <w:rPr>
          <w:rStyle w:val="StyleUnderline"/>
        </w:rPr>
        <w:t xml:space="preserve">yet it also reflects the fact that American </w:t>
      </w:r>
      <w:r w:rsidRPr="00DE2492">
        <w:rPr>
          <w:rStyle w:val="StyleUnderline"/>
          <w:highlight w:val="green"/>
        </w:rPr>
        <w:t xml:space="preserve">strategy seems </w:t>
      </w:r>
      <w:r w:rsidRPr="00DE2492">
        <w:rPr>
          <w:rStyle w:val="StyleUnderline"/>
        </w:rPr>
        <w:t xml:space="preserve">at risk of becoming </w:t>
      </w:r>
      <w:r w:rsidRPr="00DE2492">
        <w:rPr>
          <w:rStyle w:val="StyleUnderline"/>
          <w:highlight w:val="green"/>
        </w:rPr>
        <w:t>a </w:t>
      </w:r>
      <w:r w:rsidRPr="00DE2492">
        <w:rPr>
          <w:rStyle w:val="Emphasis"/>
          <w:highlight w:val="green"/>
        </w:rPr>
        <w:t>victim of its own success</w:t>
      </w:r>
      <w:r w:rsidRPr="00DE2492">
        <w:t xml:space="preserve">.33 By helping to foster a comparatively stable and congenial environment, </w:t>
      </w:r>
      <w:r w:rsidRPr="00DB5FE9">
        <w:rPr>
          <w:rStyle w:val="StyleUnderline"/>
        </w:rPr>
        <w:t xml:space="preserve">American policies have made it more difficult for Americans to </w:t>
      </w:r>
      <w:r w:rsidRPr="00DB5FE9">
        <w:rPr>
          <w:rStyle w:val="Emphasis"/>
        </w:rPr>
        <w:t>remember</w:t>
      </w:r>
      <w:r w:rsidRPr="00DB5FE9">
        <w:rPr>
          <w:rStyle w:val="StyleUnderline"/>
        </w:rPr>
        <w:t xml:space="preserve"> why </w:t>
      </w:r>
      <w:r w:rsidRPr="00DB5FE9">
        <w:rPr>
          <w:rStyle w:val="Emphasis"/>
        </w:rPr>
        <w:t>significant investments in the global order are needed</w:t>
      </w:r>
      <w:r w:rsidRPr="00DB5FE9">
        <w:t xml:space="preserve"> in the first place.</w:t>
      </w:r>
    </w:p>
    <w:p w14:paraId="25CEF1DF" w14:textId="77777777" w:rsidR="00D36E1E" w:rsidRPr="00DE2492" w:rsidRDefault="00D36E1E" w:rsidP="00D36E1E">
      <w:pPr>
        <w:rPr>
          <w:rStyle w:val="StyleUnderline"/>
        </w:rPr>
      </w:pPr>
      <w:r w:rsidRPr="00DE2492">
        <w:t xml:space="preserve">Today, this </w:t>
      </w:r>
      <w:r w:rsidRPr="00DE2492">
        <w:rPr>
          <w:rStyle w:val="Emphasis"/>
          <w:highlight w:val="green"/>
        </w:rPr>
        <w:t>ambivalence</w:t>
      </w:r>
      <w:r w:rsidRPr="00DE2492">
        <w:t xml:space="preserve"> </w:t>
      </w:r>
      <w:r w:rsidRPr="00DE2492">
        <w:rPr>
          <w:rStyle w:val="StyleUnderline"/>
          <w:highlight w:val="green"/>
        </w:rPr>
        <w:t>is becoming</w:t>
      </w:r>
      <w:r w:rsidRPr="00DE2492">
        <w:rPr>
          <w:rStyle w:val="StyleUnderline"/>
        </w:rPr>
        <w:t xml:space="preserve"> increasingly </w:t>
      </w:r>
      <w:r w:rsidRPr="00DE2492">
        <w:rPr>
          <w:rStyle w:val="Emphasis"/>
          <w:highlight w:val="green"/>
        </w:rPr>
        <w:t>problematic</w:t>
      </w:r>
      <w:r w:rsidRPr="00DE2492">
        <w:t xml:space="preserve">, for the simple reason that </w:t>
      </w:r>
      <w:r w:rsidRPr="00DB5FE9">
        <w:rPr>
          <w:rStyle w:val="StyleUnderline"/>
        </w:rPr>
        <w:t>properly resourcing American strategy requires making politically difficult trade-offs with respect to entitlements and other ballooning domestic costs</w:t>
      </w:r>
      <w:r w:rsidRPr="00DB5FE9">
        <w:t>. It is also becoming</w:t>
      </w:r>
      <w:r w:rsidRPr="00DE2492">
        <w:t xml:space="preserve"> problematic, of course, because e</w:t>
      </w:r>
      <w:r w:rsidRPr="00DE2492">
        <w:rPr>
          <w:rStyle w:val="StyleUnderline"/>
        </w:rPr>
        <w:t xml:space="preserve">ven if the American public seems to support particular aspects of American </w:t>
      </w:r>
      <w:r w:rsidRPr="004B332E">
        <w:rPr>
          <w:rStyle w:val="StyleUnderline"/>
        </w:rPr>
        <w:t xml:space="preserve">grand strategy, the </w:t>
      </w:r>
      <w:r w:rsidRPr="004B332E">
        <w:rPr>
          <w:rStyle w:val="Emphasis"/>
        </w:rPr>
        <w:t>public</w:t>
      </w:r>
      <w:r w:rsidRPr="004B332E">
        <w:rPr>
          <w:rStyle w:val="StyleUnderline"/>
        </w:rPr>
        <w:t xml:space="preserve"> has shown itself </w:t>
      </w:r>
      <w:r w:rsidRPr="004B332E">
        <w:rPr>
          <w:rStyle w:val="Emphasis"/>
        </w:rPr>
        <w:t>willing to elect a president who appears to care little</w:t>
      </w:r>
      <w:r w:rsidRPr="004B332E">
        <w:rPr>
          <w:rStyle w:val="StyleUnderline"/>
        </w:rPr>
        <w:t xml:space="preserve"> for the successful postwar and post</w:t>
      </w:r>
      <w:r w:rsidRPr="00DE2492">
        <w:rPr>
          <w:rStyle w:val="StyleUnderline"/>
        </w:rPr>
        <w:t xml:space="preserve">–Cold War </w:t>
      </w:r>
      <w:r w:rsidRPr="00DB5FE9">
        <w:rPr>
          <w:rStyle w:val="StyleUnderline"/>
        </w:rPr>
        <w:t>tradition</w:t>
      </w:r>
      <w:r w:rsidRPr="00DB5FE9">
        <w:t xml:space="preserve">, even if he has, so far, maintained more aspects of that tradition as president than his campaign rhetoric might have led one to expect. In the future—and indeed, </w:t>
      </w:r>
      <w:r w:rsidRPr="00DB5FE9">
        <w:rPr>
          <w:rStyle w:val="StyleUnderline"/>
        </w:rPr>
        <w:t>looking beyond Trump’s presidency</w:t>
      </w:r>
      <w:r w:rsidRPr="00DE2492">
        <w:rPr>
          <w:rStyle w:val="StyleUnderline"/>
        </w:rPr>
        <w:t xml:space="preserve">— </w:t>
      </w:r>
      <w:r w:rsidRPr="00DE2492">
        <w:rPr>
          <w:rStyle w:val="StyleUnderline"/>
          <w:highlight w:val="green"/>
        </w:rPr>
        <w:t xml:space="preserve">sustaining </w:t>
      </w:r>
      <w:r w:rsidRPr="00DE2492">
        <w:rPr>
          <w:rStyle w:val="StyleUnderline"/>
        </w:rPr>
        <w:t xml:space="preserve">American </w:t>
      </w:r>
      <w:r w:rsidRPr="00DE2492">
        <w:rPr>
          <w:rStyle w:val="StyleUnderline"/>
          <w:highlight w:val="green"/>
        </w:rPr>
        <w:t>grand strategy will</w:t>
      </w:r>
      <w:r w:rsidRPr="00DE2492">
        <w:rPr>
          <w:rStyle w:val="StyleUnderline"/>
        </w:rPr>
        <w:t xml:space="preserve"> thus </w:t>
      </w:r>
      <w:r w:rsidRPr="00DE2492">
        <w:rPr>
          <w:rStyle w:val="StyleUnderline"/>
          <w:highlight w:val="green"/>
        </w:rPr>
        <w:t>require</w:t>
      </w:r>
      <w:r w:rsidRPr="00DE2492">
        <w:rPr>
          <w:rStyle w:val="StyleUnderline"/>
        </w:rPr>
        <w:t xml:space="preserve"> more </w:t>
      </w:r>
      <w:r w:rsidRPr="00DE2492">
        <w:rPr>
          <w:rStyle w:val="Emphasis"/>
        </w:rPr>
        <w:t xml:space="preserve">intensive </w:t>
      </w:r>
      <w:r w:rsidRPr="00DE2492">
        <w:rPr>
          <w:rStyle w:val="Emphasis"/>
          <w:highlight w:val="green"/>
        </w:rPr>
        <w:t>political</w:t>
      </w:r>
      <w:r w:rsidRPr="00DE2492">
        <w:rPr>
          <w:rStyle w:val="Emphasis"/>
        </w:rPr>
        <w:t xml:space="preserve"> </w:t>
      </w:r>
      <w:r w:rsidRPr="00DE2492">
        <w:rPr>
          <w:rStyle w:val="Emphasis"/>
          <w:highlight w:val="green"/>
        </w:rPr>
        <w:t>efforts</w:t>
      </w:r>
      <w:r w:rsidRPr="00DE2492">
        <w:rPr>
          <w:rStyle w:val="StyleUnderline"/>
        </w:rPr>
        <w:t xml:space="preserve">. </w:t>
      </w:r>
    </w:p>
    <w:p w14:paraId="7FE308C0" w14:textId="6E3A8BBE" w:rsidR="00D36E1E" w:rsidRDefault="00D36E1E" w:rsidP="00F15F1D">
      <w:pPr>
        <w:rPr>
          <w:rStyle w:val="StyleUnderline"/>
        </w:rPr>
      </w:pPr>
      <w:r w:rsidRPr="004B332E">
        <w:rPr>
          <w:rStyle w:val="StyleUnderline"/>
        </w:rPr>
        <w:t>American leaders will need</w:t>
      </w:r>
      <w:r w:rsidRPr="00DB5FE9">
        <w:rPr>
          <w:rStyle w:val="StyleUnderline"/>
        </w:rPr>
        <w:t xml:space="preserve"> to more effectively make the case for </w:t>
      </w:r>
      <w:r w:rsidRPr="00DB5FE9">
        <w:rPr>
          <w:rStyle w:val="Emphasis"/>
        </w:rPr>
        <w:t>controversial</w:t>
      </w:r>
      <w:r w:rsidRPr="00DB5FE9">
        <w:t xml:space="preserve"> </w:t>
      </w:r>
      <w:r w:rsidRPr="00DB5FE9">
        <w:rPr>
          <w:rStyle w:val="StyleUnderline"/>
        </w:rPr>
        <w:t xml:space="preserve">but </w:t>
      </w:r>
      <w:r w:rsidRPr="00DB5FE9">
        <w:rPr>
          <w:rStyle w:val="Emphasis"/>
        </w:rPr>
        <w:t>broadly beneficial policies</w:t>
      </w:r>
      <w:r w:rsidRPr="00DB5FE9">
        <w:t xml:space="preserve"> </w:t>
      </w:r>
      <w:r w:rsidRPr="00DB5FE9">
        <w:rPr>
          <w:rStyle w:val="StyleUnderline"/>
        </w:rPr>
        <w:t xml:space="preserve">such as </w:t>
      </w:r>
      <w:r w:rsidRPr="00DB5FE9">
        <w:rPr>
          <w:rStyle w:val="Emphasis"/>
        </w:rPr>
        <w:t>free trade</w:t>
      </w:r>
      <w:r w:rsidRPr="00DB5FE9">
        <w:t xml:space="preserve">, </w:t>
      </w:r>
      <w:r w:rsidRPr="00DB5FE9">
        <w:rPr>
          <w:rStyle w:val="StyleUnderline"/>
        </w:rPr>
        <w:t>while also addressing the inevitable socioeconomic dislocations such policies cause</w:t>
      </w:r>
      <w:r w:rsidRPr="00DB5FE9">
        <w:t xml:space="preserve">.34 </w:t>
      </w:r>
      <w:r w:rsidRPr="00DB5FE9">
        <w:rPr>
          <w:rStyle w:val="StyleUnderline"/>
        </w:rPr>
        <w:t>They will</w:t>
      </w:r>
      <w:r w:rsidRPr="00DE2492">
        <w:rPr>
          <w:rStyle w:val="StyleUnderline"/>
        </w:rPr>
        <w:t xml:space="preserve"> </w:t>
      </w:r>
      <w:r w:rsidRPr="00DE2492">
        <w:rPr>
          <w:rStyle w:val="StyleUnderline"/>
          <w:highlight w:val="green"/>
        </w:rPr>
        <w:t>need to</w:t>
      </w:r>
      <w:r w:rsidRPr="00DE2492">
        <w:rPr>
          <w:rStyle w:val="StyleUnderline"/>
        </w:rPr>
        <w:t xml:space="preserve"> more fully </w:t>
      </w:r>
      <w:r w:rsidRPr="00DE2492">
        <w:rPr>
          <w:rStyle w:val="StyleUnderline"/>
          <w:highlight w:val="green"/>
        </w:rPr>
        <w:t xml:space="preserve">articulate the </w:t>
      </w:r>
      <w:r w:rsidRPr="00DE2492">
        <w:rPr>
          <w:rStyle w:val="Emphasis"/>
        </w:rPr>
        <w:t>underlying logic</w:t>
      </w:r>
      <w:r w:rsidRPr="00DE2492">
        <w:rPr>
          <w:rStyle w:val="StyleUnderline"/>
        </w:rPr>
        <w:t xml:space="preserve"> and </w:t>
      </w:r>
      <w:r w:rsidRPr="00DE2492">
        <w:rPr>
          <w:rStyle w:val="Emphasis"/>
          <w:highlight w:val="green"/>
        </w:rPr>
        <w:t>value of alliances</w:t>
      </w:r>
      <w:r w:rsidRPr="00DE2492">
        <w:rPr>
          <w:rStyle w:val="StyleUnderline"/>
        </w:rPr>
        <w:t xml:space="preserve"> </w:t>
      </w:r>
      <w:r w:rsidRPr="004B332E">
        <w:rPr>
          <w:rStyle w:val="StyleUnderline"/>
        </w:rPr>
        <w:t>and other</w:t>
      </w:r>
      <w:r w:rsidRPr="004B332E">
        <w:t xml:space="preserve"> </w:t>
      </w:r>
      <w:r w:rsidRPr="004B332E">
        <w:rPr>
          <w:rStyle w:val="Emphasis"/>
        </w:rPr>
        <w:t>commitments</w:t>
      </w:r>
      <w:r w:rsidRPr="004B332E">
        <w:t xml:space="preserve"> </w:t>
      </w:r>
      <w:r w:rsidRPr="004B332E">
        <w:rPr>
          <w:rStyle w:val="StyleUnderline"/>
        </w:rPr>
        <w:t xml:space="preserve">whose costs are often more </w:t>
      </w:r>
      <w:r w:rsidRPr="004B332E">
        <w:rPr>
          <w:rStyle w:val="Emphasis"/>
        </w:rPr>
        <w:t>visible—not to say greater—than their benefits.</w:t>
      </w:r>
      <w:r w:rsidRPr="004B332E">
        <w:t xml:space="preserve"> </w:t>
      </w:r>
      <w:r w:rsidRPr="004B332E">
        <w:rPr>
          <w:rStyle w:val="StyleUnderline"/>
        </w:rPr>
        <w:t>They will need to remind Americans</w:t>
      </w:r>
      <w:r w:rsidRPr="00DE2492">
        <w:rPr>
          <w:rStyle w:val="StyleUnderline"/>
        </w:rPr>
        <w:t xml:space="preserve"> that their country’s leadership has not been a </w:t>
      </w:r>
      <w:r w:rsidRPr="00DE2492">
        <w:rPr>
          <w:rStyle w:val="Emphasis"/>
        </w:rPr>
        <w:t>matter of charity</w:t>
      </w:r>
      <w:r w:rsidRPr="00DE2492">
        <w:t xml:space="preserve">; </w:t>
      </w:r>
      <w:r w:rsidRPr="00DE2492">
        <w:rPr>
          <w:rStyle w:val="StyleUnderline"/>
        </w:rPr>
        <w:t xml:space="preserve">it has helped produce an international order that is exceptional in its stability, liberalism, and benefits for the United States. </w:t>
      </w:r>
      <w:r w:rsidRPr="00DE2492">
        <w:t xml:space="preserve">Not least, </w:t>
      </w:r>
      <w:r w:rsidRPr="00DE2492">
        <w:rPr>
          <w:rStyle w:val="StyleUnderline"/>
        </w:rPr>
        <w:t xml:space="preserve">they will need to make the case </w:t>
      </w:r>
      <w:r w:rsidRPr="00DB5FE9">
        <w:rPr>
          <w:rStyle w:val="StyleUnderline"/>
        </w:rPr>
        <w:t xml:space="preserve">that the </w:t>
      </w:r>
      <w:r w:rsidRPr="00DB5FE9">
        <w:rPr>
          <w:rStyle w:val="Emphasis"/>
        </w:rPr>
        <w:t xml:space="preserve">costs that the country has </w:t>
      </w:r>
      <w:r w:rsidRPr="00DB5FE9">
        <w:rPr>
          <w:rStyle w:val="StyleUnderline"/>
        </w:rPr>
        <w:t xml:space="preserve">borne in support of that order are designed to avoid the necessity of bearing </w:t>
      </w:r>
      <w:r w:rsidRPr="00DB5FE9">
        <w:rPr>
          <w:rStyle w:val="Emphasis"/>
        </w:rPr>
        <w:t>vastly higher costs if the international scene returned</w:t>
      </w:r>
      <w:r w:rsidRPr="00DE2492">
        <w:rPr>
          <w:rStyle w:val="Emphasis"/>
        </w:rPr>
        <w:t xml:space="preserve"> to a more </w:t>
      </w:r>
      <w:r w:rsidRPr="004B332E">
        <w:rPr>
          <w:rStyle w:val="Emphasis"/>
        </w:rPr>
        <w:t>tumultuous state</w:t>
      </w:r>
      <w:r w:rsidRPr="004B332E">
        <w:t xml:space="preserve">. After all, </w:t>
      </w:r>
      <w:r w:rsidRPr="004B332E">
        <w:rPr>
          <w:rStyle w:val="StyleUnderline"/>
        </w:rPr>
        <w:t xml:space="preserve">the success of American statecraft is often reflected in the </w:t>
      </w:r>
      <w:r w:rsidRPr="004B332E">
        <w:rPr>
          <w:rStyle w:val="Emphasis"/>
        </w:rPr>
        <w:t>bad things</w:t>
      </w:r>
      <w:r w:rsidRPr="004B332E">
        <w:rPr>
          <w:rStyle w:val="StyleUnderline"/>
        </w:rPr>
        <w:t xml:space="preserve"> that </w:t>
      </w:r>
      <w:r w:rsidRPr="004B332E">
        <w:rPr>
          <w:rStyle w:val="Emphasis"/>
        </w:rPr>
        <w:t>don’t happen</w:t>
      </w:r>
      <w:r w:rsidRPr="004B332E">
        <w:t xml:space="preserve"> </w:t>
      </w:r>
      <w:r w:rsidRPr="004B332E">
        <w:rPr>
          <w:rStyle w:val="StyleUnderline"/>
        </w:rPr>
        <w:t xml:space="preserve">as well as in the </w:t>
      </w:r>
      <w:r w:rsidRPr="004B332E">
        <w:rPr>
          <w:rStyle w:val="Emphasis"/>
        </w:rPr>
        <w:t>good things that do.</w:t>
      </w:r>
      <w:r w:rsidRPr="004B332E">
        <w:t xml:space="preserve"> </w:t>
      </w:r>
      <w:r w:rsidRPr="004B332E">
        <w:rPr>
          <w:rStyle w:val="StyleUnderline"/>
        </w:rPr>
        <w:t>Making this point is</w:t>
      </w:r>
      <w:r w:rsidRPr="004B332E">
        <w:t xml:space="preserve"> </w:t>
      </w:r>
      <w:r w:rsidRPr="004B332E">
        <w:rPr>
          <w:rStyle w:val="Emphasis"/>
        </w:rPr>
        <w:t>essential to reconsolidating domestic support now and in the future</w:t>
      </w:r>
      <w:r w:rsidRPr="004B332E">
        <w:t>—</w:t>
      </w:r>
      <w:r w:rsidRPr="004B332E">
        <w:rPr>
          <w:rStyle w:val="StyleUnderline"/>
        </w:rPr>
        <w:t xml:space="preserve">and to </w:t>
      </w:r>
      <w:r w:rsidRPr="004B332E">
        <w:rPr>
          <w:rStyle w:val="Emphasis"/>
        </w:rPr>
        <w:t>preserving a grand strategy</w:t>
      </w:r>
      <w:r w:rsidRPr="004B332E">
        <w:rPr>
          <w:rStyle w:val="StyleUnderline"/>
        </w:rPr>
        <w:t xml:space="preserve"> that has delivered </w:t>
      </w:r>
      <w:r w:rsidRPr="004B332E">
        <w:rPr>
          <w:rStyle w:val="Emphasis"/>
        </w:rPr>
        <w:t>pretty good results for a quarter century</w:t>
      </w:r>
      <w:r w:rsidRPr="004B332E">
        <w:rPr>
          <w:rStyle w:val="StyleUnderline"/>
        </w:rPr>
        <w:t>.</w:t>
      </w:r>
    </w:p>
    <w:p w14:paraId="570FDA7A" w14:textId="77777777" w:rsidR="00F15F1D" w:rsidRPr="00F15F1D" w:rsidRDefault="00F15F1D" w:rsidP="00F15F1D">
      <w:pPr>
        <w:rPr>
          <w:b/>
          <w:sz w:val="26"/>
          <w:u w:val="single"/>
        </w:rPr>
      </w:pPr>
    </w:p>
    <w:p w14:paraId="4D1E57A1" w14:textId="7B81045E" w:rsidR="00D36E1E" w:rsidRDefault="00D36E1E" w:rsidP="00D36E1E">
      <w:pPr>
        <w:pStyle w:val="Heading4"/>
      </w:pPr>
      <w:r w:rsidRPr="00D36E1E">
        <w:t>We affirm that American liberal hegemony is just</w:t>
      </w:r>
      <w:r w:rsidR="00675930">
        <w:t>.</w:t>
      </w:r>
    </w:p>
    <w:p w14:paraId="37680E0C" w14:textId="2DEFA5A5" w:rsidR="00A7500F" w:rsidRDefault="00A7500F" w:rsidP="00A7500F"/>
    <w:p w14:paraId="0FB22900" w14:textId="7D1EBAFD" w:rsidR="00A7500F" w:rsidRDefault="00A7500F" w:rsidP="00A7500F">
      <w:pPr>
        <w:pStyle w:val="Heading4"/>
      </w:pPr>
      <w:r>
        <w:t xml:space="preserve">Be </w:t>
      </w:r>
      <w:r w:rsidRPr="00F809D7">
        <w:rPr>
          <w:u w:val="single"/>
        </w:rPr>
        <w:t>highly skeptical</w:t>
      </w:r>
      <w:r>
        <w:t xml:space="preserve"> of heg bad arguments – their evidence is </w:t>
      </w:r>
      <w:r w:rsidRPr="00F809D7">
        <w:rPr>
          <w:u w:val="single"/>
        </w:rPr>
        <w:t>epistemologically suspect</w:t>
      </w:r>
      <w:r>
        <w:t xml:space="preserve"> and bought off by revisionist powers</w:t>
      </w:r>
    </w:p>
    <w:p w14:paraId="40DBB147" w14:textId="77777777" w:rsidR="00A7500F" w:rsidRPr="006C4C38" w:rsidRDefault="00A7500F" w:rsidP="00A7500F">
      <w:pPr>
        <w:rPr>
          <w:rStyle w:val="Style13ptBold"/>
        </w:rPr>
      </w:pPr>
      <w:r>
        <w:rPr>
          <w:rStyle w:val="Style13ptBold"/>
        </w:rPr>
        <w:t xml:space="preserve">Gilsinan 20 </w:t>
      </w:r>
      <w:r w:rsidRPr="006C4C38">
        <w:t xml:space="preserve">[(Kathy, a St. Louis-based contributing writer at The Atlantic. Her book, The Helpers: Profiles From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472CC72F" w14:textId="77777777" w:rsidR="00A7500F" w:rsidRPr="00E60D8F" w:rsidRDefault="00A7500F" w:rsidP="00A7500F">
      <w:pPr>
        <w:rPr>
          <w:rStyle w:val="Emphasis"/>
        </w:rPr>
      </w:pPr>
      <w:r w:rsidRPr="00711B24">
        <w:rPr>
          <w:sz w:val="14"/>
        </w:rPr>
        <w:t xml:space="preserve">This was a bizarre salvo in </w:t>
      </w:r>
      <w:r w:rsidRPr="00711B24">
        <w:rPr>
          <w:sz w:val="14"/>
          <w:highlight w:val="green"/>
        </w:rPr>
        <w:t>C</w:t>
      </w:r>
      <w:r w:rsidRPr="00A808A7">
        <w:rPr>
          <w:rStyle w:val="StyleUnderline"/>
          <w:highlight w:val="green"/>
        </w:rPr>
        <w:t>hina’s propaganda war</w:t>
      </w:r>
      <w:r w:rsidRPr="00E60D8F">
        <w:rPr>
          <w:rStyle w:val="StyleUnderline"/>
        </w:rPr>
        <w:t xml:space="preserve"> with the United States over the coronavirus, and it </w:t>
      </w:r>
      <w:r w:rsidRPr="00A808A7">
        <w:rPr>
          <w:rStyle w:val="StyleUnderline"/>
          <w:highlight w:val="green"/>
        </w:rPr>
        <w:t>showcased</w:t>
      </w:r>
      <w:r w:rsidRPr="00E60D8F">
        <w:rPr>
          <w:rStyle w:val="StyleUnderline"/>
        </w:rPr>
        <w:t xml:space="preserve"> Beijing’s latest </w:t>
      </w:r>
      <w:r w:rsidRPr="00A808A7">
        <w:rPr>
          <w:rStyle w:val="StyleUnderline"/>
          <w:highlight w:val="green"/>
        </w:rPr>
        <w:t>information weaponry.</w:t>
      </w:r>
      <w:r w:rsidRPr="00711B24">
        <w:rPr>
          <w:sz w:val="14"/>
          <w:highlight w:val="green"/>
        </w:rPr>
        <w:t xml:space="preserve"> </w:t>
      </w:r>
      <w:r w:rsidRPr="00A808A7">
        <w:rPr>
          <w:rStyle w:val="Emphasis"/>
          <w:highlight w:val="green"/>
        </w:rPr>
        <w:t>Misleading spin, obfuscation, concealment, and hyperbole</w:t>
      </w:r>
      <w:r w:rsidRPr="00E60D8F">
        <w:rPr>
          <w:rStyle w:val="Emphasis"/>
        </w:rPr>
        <w:t xml:space="preserve"> have been </w:t>
      </w:r>
      <w:r w:rsidRPr="00A808A7">
        <w:rPr>
          <w:rStyle w:val="Emphasis"/>
          <w:highlight w:val="green"/>
        </w:rPr>
        <w:t>hallmarks of the C</w:t>
      </w:r>
      <w:r w:rsidRPr="00E60D8F">
        <w:rPr>
          <w:rStyle w:val="Emphasis"/>
        </w:rPr>
        <w:t xml:space="preserve">hinese </w:t>
      </w:r>
      <w:r w:rsidRPr="00A808A7">
        <w:rPr>
          <w:rStyle w:val="Emphasis"/>
          <w:highlight w:val="green"/>
        </w:rPr>
        <w:t>C</w:t>
      </w:r>
      <w:r w:rsidRPr="00E60D8F">
        <w:rPr>
          <w:rStyle w:val="Emphasis"/>
        </w:rPr>
        <w:t xml:space="preserve">ommunist </w:t>
      </w:r>
      <w:r w:rsidRPr="00A808A7">
        <w:rPr>
          <w:rStyle w:val="Emphasis"/>
          <w:highlight w:val="green"/>
        </w:rPr>
        <w:t>P</w:t>
      </w:r>
      <w:r w:rsidRPr="00A808A7">
        <w:rPr>
          <w:rStyle w:val="Emphasis"/>
        </w:rPr>
        <w:t>arty</w:t>
      </w:r>
      <w:r w:rsidRPr="00A808A7">
        <w:rPr>
          <w:rStyle w:val="Emphasis"/>
          <w:highlight w:val="green"/>
        </w:rPr>
        <w:t>’s propaganda campaign</w:t>
      </w:r>
      <w:r w:rsidRPr="00711B24">
        <w:rPr>
          <w:sz w:val="14"/>
        </w:rPr>
        <w:t xml:space="preserve">, before and during the coronavirus era. </w:t>
      </w:r>
      <w:r w:rsidRPr="00E60D8F">
        <w:rPr>
          <w:rStyle w:val="StyleUnderline"/>
        </w:rPr>
        <w:t xml:space="preserve">But the pandemic appears to have given rise to more forceful attacks on foreign governments, as well as </w:t>
      </w:r>
      <w:r w:rsidRPr="00A808A7">
        <w:rPr>
          <w:rStyle w:val="StyleUnderline"/>
          <w:highlight w:val="green"/>
        </w:rPr>
        <w:t>a</w:t>
      </w:r>
      <w:r w:rsidRPr="00E60D8F">
        <w:rPr>
          <w:rStyle w:val="StyleUnderline"/>
        </w:rPr>
        <w:t xml:space="preserve"> </w:t>
      </w:r>
      <w:r w:rsidRPr="00A808A7">
        <w:rPr>
          <w:rStyle w:val="Emphasis"/>
          <w:highlight w:val="green"/>
        </w:rPr>
        <w:t>new level of</w:t>
      </w:r>
      <w:r w:rsidRPr="00E60D8F">
        <w:rPr>
          <w:rStyle w:val="Emphasis"/>
        </w:rPr>
        <w:t xml:space="preserve"> flirtation with </w:t>
      </w:r>
      <w:r w:rsidRPr="00A808A7">
        <w:rPr>
          <w:rStyle w:val="Emphasis"/>
          <w:highlight w:val="green"/>
        </w:rPr>
        <w:t>outright disinformation.</w:t>
      </w:r>
    </w:p>
    <w:p w14:paraId="1BE2407A" w14:textId="77777777" w:rsidR="00A7500F" w:rsidRPr="00711B24" w:rsidRDefault="00A7500F" w:rsidP="00A7500F">
      <w:pPr>
        <w:rPr>
          <w:sz w:val="14"/>
        </w:rPr>
      </w:pPr>
      <w:r w:rsidRPr="00A808A7">
        <w:rPr>
          <w:rStyle w:val="StyleUnderline"/>
          <w:highlight w:val="green"/>
        </w:rPr>
        <w:t>The party has</w:t>
      </w:r>
      <w:r w:rsidRPr="00E60D8F">
        <w:rPr>
          <w:rStyle w:val="StyleUnderline"/>
        </w:rPr>
        <w:t xml:space="preserve"> never waged a global struggle quite like this one</w:t>
      </w:r>
      <w:r w:rsidRPr="00711B24">
        <w:rPr>
          <w:sz w:val="14"/>
        </w:rPr>
        <w:t>—</w:t>
      </w:r>
      <w:r w:rsidRPr="00E60D8F">
        <w:rPr>
          <w:rStyle w:val="Emphasis"/>
        </w:rPr>
        <w:t xml:space="preserve">and its </w:t>
      </w:r>
      <w:r w:rsidRPr="00A808A7">
        <w:rPr>
          <w:rStyle w:val="Emphasis"/>
          <w:highlight w:val="green"/>
        </w:rPr>
        <w:t>battle with the U.</w:t>
      </w:r>
      <w:r w:rsidRPr="00E60D8F">
        <w:rPr>
          <w:rStyle w:val="Emphasis"/>
        </w:rPr>
        <w:t>S.</w:t>
      </w:r>
      <w:r w:rsidRPr="00711B24">
        <w:rPr>
          <w:sz w:val="14"/>
        </w:rPr>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51D03919" w14:textId="77777777" w:rsidR="00A7500F" w:rsidRPr="00711B24" w:rsidRDefault="00A7500F" w:rsidP="00A7500F">
      <w:pPr>
        <w:rPr>
          <w:sz w:val="14"/>
        </w:rPr>
      </w:pPr>
      <w:r w:rsidRPr="00E60D8F">
        <w:rPr>
          <w:rStyle w:val="StyleUnderline"/>
        </w:rPr>
        <w:t>Seven decades ago, Mao Zedong publicly embraced a benevolent view of propaganda, as if he were a latter-day prophet spreading the communist gospel:</w:t>
      </w:r>
      <w:r w:rsidRPr="00711B24">
        <w:rPr>
          <w:sz w:val="14"/>
        </w:rPr>
        <w:t xml:space="preserve"> “</w:t>
      </w:r>
      <w:r w:rsidRPr="00E60D8F">
        <w:rPr>
          <w:rStyle w:val="Emphasis"/>
        </w:rPr>
        <w:t>We should carry on constant propaganda among the people on the facts of world progress and the bright future ahead so that they will build their confidence in victory</w:t>
      </w:r>
      <w:r w:rsidRPr="00711B24">
        <w:rPr>
          <w:sz w:val="14"/>
        </w:rPr>
        <w:t xml:space="preserve">,” he mused in 1945. Just a few months ago, </w:t>
      </w:r>
      <w:r w:rsidRPr="00A808A7">
        <w:rPr>
          <w:rStyle w:val="Emphasis"/>
          <w:highlight w:val="green"/>
        </w:rPr>
        <w:t>Xi</w:t>
      </w:r>
      <w:r w:rsidRPr="00E60D8F">
        <w:rPr>
          <w:rStyle w:val="Emphasis"/>
        </w:rPr>
        <w:t xml:space="preserve"> Jinping </w:t>
      </w:r>
      <w:r w:rsidRPr="00A808A7">
        <w:rPr>
          <w:rStyle w:val="Emphasis"/>
          <w:highlight w:val="green"/>
        </w:rPr>
        <w:t>urged</w:t>
      </w:r>
      <w:r w:rsidRPr="00E60D8F">
        <w:rPr>
          <w:rStyle w:val="Emphasis"/>
        </w:rPr>
        <w:t xml:space="preserve"> state </w:t>
      </w:r>
      <w:r w:rsidRPr="00A808A7">
        <w:rPr>
          <w:rStyle w:val="Emphasis"/>
          <w:highlight w:val="green"/>
        </w:rPr>
        <w:t>journalists to spread “positive</w:t>
      </w:r>
      <w:r w:rsidRPr="00E60D8F">
        <w:rPr>
          <w:rStyle w:val="Emphasis"/>
        </w:rPr>
        <w:t xml:space="preserve"> </w:t>
      </w:r>
      <w:r w:rsidRPr="00A808A7">
        <w:rPr>
          <w:rStyle w:val="Emphasis"/>
          <w:highlight w:val="green"/>
        </w:rPr>
        <w:t>propaganda</w:t>
      </w:r>
      <w:r w:rsidRPr="00E60D8F">
        <w:rPr>
          <w:rStyle w:val="Emphasis"/>
        </w:rPr>
        <w:t>” for the “correct guidance of public opinion.”</w:t>
      </w:r>
      <w:r w:rsidRPr="00711B24">
        <w:rPr>
          <w:sz w:val="14"/>
        </w:rP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rsidRPr="00711B24">
        <w:rPr>
          <w:sz w:val="14"/>
        </w:rPr>
        <w:t>,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America’s, and lacked the resources to remake the world in its image.</w:t>
      </w:r>
    </w:p>
    <w:p w14:paraId="3C2B5770" w14:textId="77777777" w:rsidR="00A7500F" w:rsidRPr="00E60D8F" w:rsidRDefault="00A7500F" w:rsidP="00A7500F">
      <w:pPr>
        <w:rPr>
          <w:rStyle w:val="Emphasis"/>
        </w:rPr>
      </w:pPr>
      <w:r w:rsidRPr="00A808A7">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A808A7">
        <w:rPr>
          <w:rStyle w:val="Emphasis"/>
          <w:highlight w:val="green"/>
        </w:rPr>
        <w:t>who</w:t>
      </w:r>
      <w:r w:rsidRPr="00E60D8F">
        <w:rPr>
          <w:rStyle w:val="Emphasis"/>
        </w:rPr>
        <w:t xml:space="preserve"> deserves to </w:t>
      </w:r>
      <w:r w:rsidRPr="00A808A7">
        <w:rPr>
          <w:rStyle w:val="Emphasis"/>
          <w:highlight w:val="green"/>
        </w:rPr>
        <w:t>run the world</w:t>
      </w:r>
      <w:r w:rsidRPr="00711B24">
        <w:rPr>
          <w:sz w:val="14"/>
        </w:rP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65C637FB" w14:textId="77777777" w:rsidR="00A7500F" w:rsidRPr="00711B24" w:rsidRDefault="00A7500F" w:rsidP="00A7500F">
      <w:pPr>
        <w:rPr>
          <w:sz w:val="12"/>
        </w:rPr>
      </w:pPr>
      <w:r w:rsidRPr="00711B24">
        <w:rPr>
          <w:sz w:val="12"/>
        </w:rPr>
        <w:t xml:space="preserve">“While </w:t>
      </w:r>
      <w:r w:rsidRPr="00E60D8F">
        <w:rPr>
          <w:rStyle w:val="StyleUnderline"/>
        </w:rPr>
        <w:t>the [Chinese Communist Party] has long sought to be a global influencer, their efforts today are aggressive and sophisticated</w:t>
      </w:r>
      <w:r w:rsidRPr="00711B24">
        <w:rPr>
          <w:sz w:val="12"/>
        </w:rPr>
        <w:t xml:space="preserve">,” Bill Evanina,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rsidRPr="00711B24">
        <w:rPr>
          <w:sz w:val="12"/>
        </w:rPr>
        <w:t>.”</w:t>
      </w:r>
    </w:p>
    <w:p w14:paraId="005E7F4A" w14:textId="77777777" w:rsidR="00A7500F" w:rsidRPr="00711B24" w:rsidRDefault="00A7500F" w:rsidP="00A7500F">
      <w:pPr>
        <w:rPr>
          <w:sz w:val="12"/>
        </w:rPr>
      </w:pPr>
      <w:r w:rsidRPr="00711B24">
        <w:rPr>
          <w:sz w:val="12"/>
        </w:rPr>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4445EAF6" w14:textId="77777777" w:rsidR="00A7500F" w:rsidRPr="006C4C38" w:rsidRDefault="00A7500F" w:rsidP="00A7500F">
      <w:pPr>
        <w:rPr>
          <w:rStyle w:val="StyleUnderline"/>
        </w:rPr>
      </w:pPr>
      <w:r w:rsidRPr="00711B24">
        <w:rPr>
          <w:sz w:val="12"/>
        </w:rPr>
        <w:t xml:space="preserve">The coronavirus outbreak and the global outcry against China’s failures of transparency and containment were not part of the plan. </w:t>
      </w:r>
      <w:r w:rsidRPr="006C4C38">
        <w:rPr>
          <w:rStyle w:val="StyleUnderline"/>
        </w:rPr>
        <w:t>They sparked an international backlash that, by Beijing’s reported reckoning, was worse than anything it had faced since the Tiananmen Square massacre in 1989. So Beijing leaped to seize, or at least confuse, the global story of the virus and its cast of heroes and villains.</w:t>
      </w:r>
    </w:p>
    <w:p w14:paraId="4953B83C" w14:textId="77777777" w:rsidR="00A7500F" w:rsidRPr="00711B24" w:rsidRDefault="00A7500F" w:rsidP="00A7500F">
      <w:pPr>
        <w:rPr>
          <w:sz w:val="12"/>
        </w:rPr>
      </w:pPr>
      <w:r w:rsidRPr="00711B24">
        <w:rPr>
          <w:sz w:val="12"/>
        </w:rPr>
        <w:t>This has involved unleashing techniques Russia perfected during the U.S. presidential election in 2016. “</w:t>
      </w:r>
      <w:r w:rsidRPr="00A808A7">
        <w:rPr>
          <w:rStyle w:val="StyleUnderline"/>
          <w:highlight w:val="green"/>
        </w:rPr>
        <w:t>We’ve seen China adopt</w:t>
      </w:r>
      <w:r w:rsidRPr="006C4C38">
        <w:rPr>
          <w:rStyle w:val="StyleUnderline"/>
        </w:rPr>
        <w:t xml:space="preserve"> Russian-style social </w:t>
      </w:r>
      <w:r w:rsidRPr="00A808A7">
        <w:rPr>
          <w:rStyle w:val="StyleUnderline"/>
          <w:highlight w:val="green"/>
        </w:rPr>
        <w:t>media manipulation tactic</w:t>
      </w:r>
      <w:r w:rsidRPr="006C4C38">
        <w:rPr>
          <w:rStyle w:val="StyleUnderline"/>
        </w:rPr>
        <w:t>s like using bots and trolls to amplify disinformation on COVID-19</w:t>
      </w:r>
      <w:r w:rsidRPr="00711B24">
        <w:rPr>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2BCFA7FF" w14:textId="77777777" w:rsidR="00A7500F" w:rsidRPr="00711B24" w:rsidRDefault="00A7500F" w:rsidP="00A7500F">
      <w:pPr>
        <w:rPr>
          <w:sz w:val="12"/>
        </w:rPr>
      </w:pPr>
      <w:r w:rsidRPr="00711B24">
        <w:rPr>
          <w:sz w:val="12"/>
        </w:rP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rsidRPr="00711B24">
        <w:rPr>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586C9F14" w14:textId="77777777" w:rsidR="00A7500F" w:rsidRPr="006C4C38" w:rsidRDefault="00A7500F" w:rsidP="00A7500F">
      <w:pPr>
        <w:rPr>
          <w:rStyle w:val="Emphasis"/>
        </w:rPr>
      </w:pPr>
      <w:r w:rsidRPr="006C4C38">
        <w:rPr>
          <w:rStyle w:val="StyleUnderline"/>
        </w:rPr>
        <w:t>Other countries’ faltering responses to the virus have only bolstered this narrative, and the CCP has gleefully trumpeted America’s failures in particular.</w:t>
      </w:r>
      <w:r w:rsidRPr="00711B24">
        <w:rPr>
          <w:sz w:val="12"/>
        </w:rPr>
        <w:t xml:space="preserve"> “Loose political system in the US allows more than 4000 people to die of pandemic every day,” Hu Xijin, the editor in chief of the Global Times newspaper, tweeted in April. “Americans are so good tempered.” </w:t>
      </w:r>
      <w:r w:rsidRPr="006C4C38">
        <w:rPr>
          <w:rStyle w:val="Emphasis"/>
        </w:rPr>
        <w:t xml:space="preserve">Beyond the immediate crisis, </w:t>
      </w:r>
      <w:r w:rsidRPr="00A808A7">
        <w:rPr>
          <w:rStyle w:val="Emphasis"/>
          <w:highlight w:val="green"/>
        </w:rPr>
        <w:t>this</w:t>
      </w:r>
      <w:r w:rsidRPr="006C4C38">
        <w:rPr>
          <w:rStyle w:val="Emphasis"/>
        </w:rPr>
        <w:t xml:space="preserve"> kind of </w:t>
      </w:r>
      <w:r w:rsidRPr="00A808A7">
        <w:rPr>
          <w:rStyle w:val="Emphasis"/>
          <w:highlight w:val="green"/>
        </w:rPr>
        <w:t>narrative</w:t>
      </w:r>
      <w:r w:rsidRPr="006C4C38">
        <w:rPr>
          <w:rStyle w:val="Emphasis"/>
        </w:rPr>
        <w:t xml:space="preserve"> also </w:t>
      </w:r>
      <w:r w:rsidRPr="00A808A7">
        <w:rPr>
          <w:rStyle w:val="Emphasis"/>
          <w:highlight w:val="green"/>
        </w:rPr>
        <w:t>serves the longer-term goal</w:t>
      </w:r>
      <w:r w:rsidRPr="006C4C38">
        <w:rPr>
          <w:rStyle w:val="Emphasis"/>
        </w:rPr>
        <w:t xml:space="preserve">. </w:t>
      </w:r>
      <w:r w:rsidRPr="00711B24">
        <w:rPr>
          <w:sz w:val="12"/>
        </w:rPr>
        <w:t>In the words of Matt Schrader, a former China analyst with the Alliance for Securing Democracy at the German Marshall Fund: “</w:t>
      </w:r>
      <w:r w:rsidRPr="006C4C38">
        <w:rPr>
          <w:rStyle w:val="Emphasis"/>
        </w:rPr>
        <w:t xml:space="preserve">Ultimately it’s </w:t>
      </w:r>
      <w:r w:rsidRPr="00A808A7">
        <w:rPr>
          <w:rStyle w:val="Emphasis"/>
          <w:highlight w:val="green"/>
        </w:rPr>
        <w:t>about</w:t>
      </w:r>
      <w:r w:rsidRPr="006C4C38">
        <w:rPr>
          <w:rStyle w:val="Emphasis"/>
        </w:rPr>
        <w:t xml:space="preserve"> the [Chinese Communist Party] </w:t>
      </w:r>
      <w:r w:rsidRPr="00A808A7">
        <w:rPr>
          <w:rStyle w:val="Emphasis"/>
          <w:highlight w:val="green"/>
        </w:rPr>
        <w:t>being the most powerful political entity on the planet</w:t>
      </w:r>
      <w:r w:rsidRPr="006C4C38">
        <w:rPr>
          <w:rStyle w:val="Emphasis"/>
        </w:rPr>
        <w:t>.”</w:t>
      </w:r>
    </w:p>
    <w:p w14:paraId="5E577822" w14:textId="1EF87572" w:rsidR="00A7500F" w:rsidRPr="00A7500F" w:rsidRDefault="00A7500F" w:rsidP="00A7500F">
      <w:pPr>
        <w:rPr>
          <w:b/>
          <w:sz w:val="26"/>
          <w:u w:val="single"/>
        </w:rPr>
      </w:pPr>
      <w:r w:rsidRPr="00A808A7">
        <w:rPr>
          <w:rStyle w:val="StyleUnderline"/>
          <w:highlight w:val="green"/>
        </w:rPr>
        <w:t>The CCP has evolved in its themes and tactics</w:t>
      </w:r>
      <w:r w:rsidRPr="00E60D8F">
        <w:rPr>
          <w:rStyle w:val="StyleUnderline"/>
        </w:rPr>
        <w:t xml:space="preserve"> over the course of the coronavirus information war so far, as it battles to bolster its own reputation and </w:t>
      </w:r>
      <w:r w:rsidRPr="00A808A7">
        <w:rPr>
          <w:rStyle w:val="Emphasis"/>
          <w:highlight w:val="green"/>
        </w:rPr>
        <w:t>degrade that of the U</w:t>
      </w:r>
      <w:r w:rsidRPr="00A808A7">
        <w:rPr>
          <w:rStyle w:val="Emphasis"/>
        </w:rPr>
        <w:t>nited</w:t>
      </w:r>
      <w:r w:rsidRPr="00A808A7">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A808A7">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A808A7">
        <w:rPr>
          <w:rStyle w:val="Emphasis"/>
          <w:highlight w:val="green"/>
        </w:rPr>
        <w:t>depends on it.</w:t>
      </w:r>
    </w:p>
    <w:p w14:paraId="0673E5E0" w14:textId="77777777" w:rsidR="00A7500F" w:rsidRPr="001A42E6" w:rsidRDefault="00A7500F" w:rsidP="00A7500F">
      <w:pPr>
        <w:pStyle w:val="Heading4"/>
        <w:rPr>
          <w:rStyle w:val="Emphasis"/>
          <w:b/>
          <w:iCs/>
          <w:sz w:val="14"/>
          <w:u w:val="none"/>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b/>
        </w:rPr>
        <w:t>Erickson and Collins 10/21</w:t>
      </w:r>
      <w:r w:rsidRPr="00682F63">
        <w:rPr>
          <w:rStyle w:val="Style13ptBold"/>
        </w:rPr>
        <w:t xml:space="preserve"> </w:t>
      </w:r>
      <w:r w:rsidRPr="00682F63">
        <w:rPr>
          <w:rStyle w:val="Style13ptBold"/>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sz w:val="16"/>
          <w:szCs w:val="16"/>
        </w:rPr>
        <w:t xml:space="preserve">  </w:t>
      </w:r>
      <w:r>
        <w:rPr>
          <w:rFonts w:eastAsiaTheme="minorEastAsia" w:cs="Calibri"/>
          <w:b w:val="0"/>
          <w:sz w:val="16"/>
          <w:szCs w:val="16"/>
        </w:rPr>
        <w:t>*brackets for ableist language</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27467C72" w14:textId="77777777" w:rsidR="00A7500F" w:rsidRPr="001A42E6" w:rsidRDefault="00A7500F" w:rsidP="00A7500F">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6"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5620F27C" w14:textId="77777777" w:rsidR="00A7500F" w:rsidRPr="001A42E6" w:rsidRDefault="00A7500F" w:rsidP="00A7500F">
      <w:pPr>
        <w:spacing w:before="100" w:beforeAutospacing="1" w:after="100" w:afterAutospacing="1"/>
        <w:rPr>
          <w:rStyle w:val="StyleUnderline"/>
        </w:rPr>
      </w:pPr>
      <w:r w:rsidRPr="00711B24">
        <w:rPr>
          <w:rFonts w:eastAsia="Times New Roman"/>
          <w:color w:val="000000"/>
          <w:sz w:val="12"/>
        </w:rPr>
        <w:t xml:space="preserve">The relatively low-hanging fruit is plucked, but </w:t>
      </w:r>
      <w:r w:rsidRPr="001A42E6">
        <w:rPr>
          <w:rStyle w:val="Emphasis"/>
        </w:rPr>
        <w:t>Beijing is emboldened to grasp the biggest single revisionist prize: Taiwan.</w:t>
      </w:r>
    </w:p>
    <w:p w14:paraId="49036D6B" w14:textId="77777777" w:rsidR="00A7500F" w:rsidRPr="001A42E6" w:rsidRDefault="00A7500F" w:rsidP="00A7500F">
      <w:pPr>
        <w:spacing w:before="100" w:beforeAutospacing="1" w:after="100" w:afterAutospacing="1"/>
        <w:rPr>
          <w:rStyle w:val="StyleUnderline"/>
        </w:rPr>
      </w:pPr>
      <w:r w:rsidRPr="00711B24">
        <w:rPr>
          <w:rFonts w:eastAsia="Times New Roman"/>
          <w:color w:val="000000"/>
          <w:sz w:val="1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rPr>
        <w:t xml:space="preserve"> It’s remarkable and dangerous that </w:t>
      </w:r>
      <w:r w:rsidRPr="001A42E6">
        <w:rPr>
          <w:rStyle w:val="StyleUnderline"/>
        </w:rPr>
        <w:t>China has paid few costs for its actions over the last 10 years, even as its military capacities have rapidly grown.</w:t>
      </w:r>
    </w:p>
    <w:p w14:paraId="23896AB4" w14:textId="77777777" w:rsidR="00A7500F" w:rsidRPr="001A42E6" w:rsidRDefault="00A7500F" w:rsidP="00A7500F">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rPr>
        <w:t xml:space="preserve"> 68-year-old </w:t>
      </w:r>
      <w:r w:rsidRPr="001A42E6">
        <w:rPr>
          <w:rStyle w:val="StyleUnderline"/>
        </w:rPr>
        <w:t>leader, who seeks a historical achievement at the zenith of his career.</w:t>
      </w:r>
    </w:p>
    <w:p w14:paraId="69CF4425" w14:textId="77777777" w:rsidR="00A7500F" w:rsidRPr="001A42E6" w:rsidRDefault="00A7500F" w:rsidP="00A7500F">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rPr>
        <w:t xml:space="preserve"> that currently exist or can be operationally </w:t>
      </w:r>
      <w:r w:rsidRPr="00AE07B3">
        <w:rPr>
          <w:rFonts w:eastAsia="Times New Roman"/>
          <w:color w:val="000000"/>
          <w:sz w:val="10"/>
        </w:rPr>
        <w:t xml:space="preserve">assembled and scaled within the next several years. </w:t>
      </w:r>
      <w:r w:rsidRPr="00AE07B3">
        <w:rPr>
          <w:rStyle w:val="StyleUnderline"/>
        </w:rPr>
        <w:t xml:space="preserve">That will </w:t>
      </w:r>
      <w:r w:rsidRPr="00AE07B3">
        <w:rPr>
          <w:rFonts w:eastAsia="Times New Roman"/>
          <w:color w:val="000000"/>
          <w:sz w:val="10"/>
        </w:rPr>
        <w:t xml:space="preserve">be the first step to </w:t>
      </w:r>
      <w:r w:rsidRPr="00AE07B3">
        <w:rPr>
          <w:rStyle w:val="StyleUnderline"/>
        </w:rPr>
        <w:t>pushing back against China during the 2020s—a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4F762797" w14:textId="77777777" w:rsidR="00A7500F" w:rsidRPr="001A42E6" w:rsidRDefault="00A7500F" w:rsidP="00A7500F">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rPr>
        <w:t xml:space="preserve">; and </w:t>
      </w:r>
      <w:r w:rsidRPr="001A42E6">
        <w:rPr>
          <w:rStyle w:val="StyleUnderline"/>
          <w:highlight w:val="green"/>
        </w:rPr>
        <w:t>by 2030</w:t>
      </w:r>
      <w:r w:rsidRPr="00711B24">
        <w:rPr>
          <w:rFonts w:eastAsia="Times New Roman"/>
          <w:color w:val="000000"/>
          <w:sz w:val="10"/>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rPr>
        <w:t xml:space="preserve"> Growing </w:t>
      </w:r>
      <w:r w:rsidRPr="001A42E6">
        <w:rPr>
          <w:rStyle w:val="StyleUnderline"/>
        </w:rPr>
        <w:t>headwinds constraining Chinese growth</w:t>
      </w:r>
      <w:r w:rsidRPr="00711B24">
        <w:rPr>
          <w:rFonts w:eastAsia="Times New Roman"/>
          <w:color w:val="000000"/>
          <w:sz w:val="10"/>
        </w:rPr>
        <w:t xml:space="preserve">, while not publicly acknowledged by Beijing, </w:t>
      </w:r>
      <w:r w:rsidRPr="001A42E6">
        <w:rPr>
          <w:rStyle w:val="StyleUnderline"/>
        </w:rPr>
        <w:t>help explain Xi’s</w:t>
      </w:r>
      <w:r w:rsidRPr="00711B24">
        <w:rPr>
          <w:rFonts w:eastAsia="Times New Roman"/>
          <w:color w:val="000000"/>
          <w:sz w:val="10"/>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02D9B822" w14:textId="77777777" w:rsidR="00A7500F" w:rsidRPr="00711B24" w:rsidRDefault="00A7500F" w:rsidP="00A7500F">
      <w:pPr>
        <w:spacing w:before="100" w:beforeAutospacing="1" w:after="100" w:afterAutospacing="1"/>
        <w:rPr>
          <w:rFonts w:eastAsia="Times New Roman"/>
          <w:color w:val="000000"/>
          <w:sz w:val="1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rPr>
        <w:t xml:space="preserve"> A 2017 </w:t>
      </w:r>
      <w:r w:rsidRPr="001A42E6">
        <w:rPr>
          <w:rFonts w:eastAsia="Times New Roman"/>
          <w:color w:val="111111"/>
          <w:u w:val="single"/>
        </w:rPr>
        <w:t>analysis</w:t>
      </w:r>
      <w:r w:rsidRPr="00711B24">
        <w:rPr>
          <w:rFonts w:eastAsia="Times New Roman"/>
          <w:color w:val="000000"/>
          <w:sz w:val="1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75798F85" w14:textId="77777777" w:rsidR="00A7500F" w:rsidRPr="001A42E6" w:rsidRDefault="00A7500F" w:rsidP="00A7500F">
      <w:pPr>
        <w:spacing w:before="100" w:beforeAutospacing="1" w:after="100" w:afterAutospacing="1"/>
        <w:rPr>
          <w:rStyle w:val="StyleUnderline"/>
        </w:rPr>
      </w:pPr>
      <w:r w:rsidRPr="00711B24">
        <w:rPr>
          <w:rFonts w:eastAsia="Times New Roman"/>
          <w:color w:val="000000"/>
          <w:sz w:val="10"/>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rPr>
        <w:t xml:space="preserve"> Moreover, </w:t>
      </w:r>
      <w:r w:rsidRPr="001A42E6">
        <w:rPr>
          <w:rStyle w:val="StyleUnderline"/>
        </w:rPr>
        <w:t>the United States can choose to access a global demographic and talent dividend via immigration in a way China simply will not be able to do.</w:t>
      </w:r>
    </w:p>
    <w:p w14:paraId="5383D0BC" w14:textId="77777777" w:rsidR="00A7500F" w:rsidRPr="001A42E6" w:rsidRDefault="00A7500F" w:rsidP="00A7500F">
      <w:pPr>
        <w:spacing w:before="100" w:beforeAutospacing="1" w:after="100" w:afterAutospacing="1"/>
        <w:rPr>
          <w:rStyle w:val="StyleUnderline"/>
        </w:rPr>
      </w:pPr>
      <w:r w:rsidRPr="00711B24">
        <w:rPr>
          <w:rFonts w:eastAsia="Times New Roman"/>
          <w:color w:val="000000"/>
          <w:sz w:val="1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rPr>
        <w:t xml:space="preserve"> from </w:t>
      </w:r>
      <w:r w:rsidRPr="00711B24">
        <w:rPr>
          <w:rFonts w:eastAsia="Times New Roman"/>
          <w:color w:val="111111"/>
          <w:sz w:val="12"/>
          <w:szCs w:val="14"/>
        </w:rPr>
        <w:t>Tsinghua University</w:t>
      </w:r>
      <w:r w:rsidRPr="00711B24">
        <w:rPr>
          <w:rFonts w:eastAsia="Times New Roman"/>
          <w:color w:val="000000"/>
          <w:sz w:val="1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w:t>
      </w:r>
      <w:r w:rsidRPr="00AE07B3">
        <w:rPr>
          <w:rStyle w:val="StyleUnderline"/>
        </w:rPr>
        <w:t>between 2030</w:t>
      </w:r>
      <w:r w:rsidRPr="00AE07B3">
        <w:rPr>
          <w:sz w:val="12"/>
        </w:rPr>
        <w:t xml:space="preserve"> </w:t>
      </w:r>
      <w:r w:rsidRPr="00AE07B3">
        <w:rPr>
          <w:rFonts w:eastAsia="Times New Roman"/>
          <w:color w:val="000000"/>
          <w:sz w:val="12"/>
        </w:rPr>
        <w:t>and</w:t>
      </w:r>
      <w:r w:rsidRPr="00711B24">
        <w:rPr>
          <w:rFonts w:eastAsia="Times New Roman"/>
          <w:color w:val="000000"/>
          <w:sz w:val="12"/>
        </w:rPr>
        <w:t xml:space="preserve"> 2035</w:t>
      </w:r>
      <w:r w:rsidRPr="001A42E6">
        <w:rPr>
          <w:rStyle w:val="StyleUnderline"/>
        </w:rPr>
        <w:t>. As China grapples with power shortages, Beijing has been reminded that supply shortfalls</w:t>
      </w:r>
      <w:r w:rsidRPr="00711B24">
        <w:rPr>
          <w:rFonts w:eastAsia="Times New Roman"/>
          <w:color w:val="000000"/>
          <w:sz w:val="12"/>
        </w:rPr>
        <w:t xml:space="preserve"> equal to even a few percentage points of total demand can </w:t>
      </w:r>
      <w:r w:rsidRPr="001A42E6">
        <w:rPr>
          <w:rStyle w:val="StyleUnderline"/>
        </w:rPr>
        <w:t>have outsized negative impacts.</w:t>
      </w:r>
    </w:p>
    <w:p w14:paraId="02EBB0F7" w14:textId="77777777" w:rsidR="00A7500F" w:rsidRPr="001A42E6" w:rsidRDefault="00A7500F" w:rsidP="00A7500F">
      <w:pPr>
        <w:spacing w:before="100" w:beforeAutospacing="1" w:after="100" w:afterAutospacing="1"/>
        <w:rPr>
          <w:rStyle w:val="StyleUnderline"/>
        </w:rPr>
      </w:pPr>
      <w:r w:rsidRPr="00711B24">
        <w:rPr>
          <w:rFonts w:eastAsia="Times New Roman"/>
          <w:color w:val="000000"/>
          <w:sz w:val="10"/>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26F0A017" w14:textId="77777777" w:rsidR="00A7500F" w:rsidRPr="001A42E6" w:rsidRDefault="00A7500F" w:rsidP="00A7500F">
      <w:pPr>
        <w:spacing w:before="100" w:beforeAutospacing="1" w:after="100" w:afterAutospacing="1"/>
        <w:rPr>
          <w:rStyle w:val="StyleUnderline"/>
        </w:rPr>
      </w:pPr>
      <w:r w:rsidRPr="00AE07B3">
        <w:rPr>
          <w:rStyle w:val="StyleUnderline"/>
        </w:rPr>
        <w:t xml:space="preserve">Each of </w:t>
      </w:r>
      <w:r w:rsidRPr="001A42E6">
        <w:rPr>
          <w:rStyle w:val="StyleUnderline"/>
          <w:highlight w:val="green"/>
        </w:rPr>
        <w:t>these dynamics</w:t>
      </w:r>
      <w:r w:rsidRPr="00711B24">
        <w:rPr>
          <w:rFonts w:eastAsia="Times New Roman"/>
          <w:color w:val="000000"/>
          <w:sz w:val="10"/>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783A5A36" w14:textId="77777777" w:rsidR="00A7500F" w:rsidRPr="00711B24" w:rsidRDefault="00A7500F" w:rsidP="00A7500F">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hyperlink r:id="rId7"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71A3C1E0" w14:textId="77777777" w:rsidR="00A7500F" w:rsidRPr="00711B24" w:rsidRDefault="00A7500F" w:rsidP="00A7500F">
      <w:pPr>
        <w:spacing w:before="100" w:beforeAutospacing="1" w:after="100" w:afterAutospacing="1"/>
        <w:rPr>
          <w:rFonts w:eastAsia="Times New Roman"/>
          <w:color w:val="000000"/>
          <w:sz w:val="1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rPr>
        <w:t xml:space="preserve"> Hence the dramatic acceleration of the last few years.</w:t>
      </w:r>
    </w:p>
    <w:p w14:paraId="32519CBF" w14:textId="77777777" w:rsidR="00A7500F" w:rsidRPr="001A42E6" w:rsidRDefault="00A7500F" w:rsidP="00A7500F">
      <w:pPr>
        <w:spacing w:before="100" w:beforeAutospacing="1" w:after="100" w:afterAutospacing="1"/>
        <w:rPr>
          <w:rStyle w:val="StyleUnderline"/>
        </w:rPr>
      </w:pPr>
      <w:r w:rsidRPr="00711B24">
        <w:rPr>
          <w:rFonts w:eastAsia="Times New Roman"/>
          <w:color w:val="000000"/>
          <w:sz w:val="1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7FF7144A" w14:textId="77777777" w:rsidR="00A7500F" w:rsidRPr="001A42E6" w:rsidRDefault="00A7500F" w:rsidP="00A7500F">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rPr>
        <w:t xml:space="preserve"> Accordingly, </w:t>
      </w:r>
      <w:r w:rsidRPr="001A42E6">
        <w:rPr>
          <w:rStyle w:val="StyleUnderline"/>
        </w:rPr>
        <w:t xml:space="preserve">U.S. planners should </w:t>
      </w:r>
      <w:r w:rsidRPr="00711B24">
        <w:rPr>
          <w:rFonts w:eastAsia="Times New Roman"/>
          <w:color w:val="000000"/>
          <w:sz w:val="12"/>
        </w:rPr>
        <w:t xml:space="preserve">immediately mobilize resources and effort as well as </w:t>
      </w:r>
      <w:r w:rsidRPr="001A42E6">
        <w:rPr>
          <w:rStyle w:val="StyleUnderline"/>
        </w:rPr>
        <w:t>accept greater risks to deter Chinese action over the critical next decade.</w:t>
      </w:r>
    </w:p>
    <w:p w14:paraId="44D250F8" w14:textId="77777777" w:rsidR="00A7500F" w:rsidRPr="00711B24" w:rsidRDefault="00A7500F" w:rsidP="00A7500F">
      <w:pPr>
        <w:spacing w:before="100" w:beforeAutospacing="1" w:after="100" w:afterAutospacing="1"/>
        <w:rPr>
          <w:rFonts w:eastAsia="Times New Roman"/>
          <w:color w:val="000000"/>
          <w:sz w:val="12"/>
        </w:rPr>
      </w:pPr>
      <w:r w:rsidRPr="001A42E6">
        <w:rPr>
          <w:rStyle w:val="StyleUnderline"/>
        </w:rPr>
        <w:t xml:space="preserve">The greatest threat is armed conflict over Taiwan, where U.S. </w:t>
      </w:r>
      <w:r w:rsidRPr="00711B24">
        <w:rPr>
          <w:rFonts w:eastAsia="Times New Roman"/>
          <w:color w:val="000000"/>
          <w:sz w:val="1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rPr>
        <w:t>—following an extraordinary ramp-up in People’s Liberation Army capabilities and before Xi or the party state’s power grasp has ebbed or Washington and its allies have fully regrouped and rallied to the challenge.</w:t>
      </w:r>
    </w:p>
    <w:p w14:paraId="53791E1F" w14:textId="77777777" w:rsidR="00A7500F" w:rsidRPr="001A42E6" w:rsidRDefault="00A7500F" w:rsidP="00A7500F">
      <w:pPr>
        <w:spacing w:before="100" w:beforeAutospacing="1" w:after="100" w:afterAutospacing="1"/>
        <w:rPr>
          <w:rStyle w:val="StyleUnderline"/>
        </w:rPr>
      </w:pPr>
      <w:r w:rsidRPr="00711B24">
        <w:rPr>
          <w:rFonts w:eastAsia="Times New Roman"/>
          <w:color w:val="000000"/>
          <w:sz w:val="12"/>
        </w:rPr>
        <w:t>So how should policymakers assess the potential risk of Chinese action against Taiwan reaching dangerous levels by 2027 or possibly even earlier—as emphasized in the testimonies of Adms. </w:t>
      </w:r>
      <w:r w:rsidRPr="001A42E6">
        <w:rPr>
          <w:rFonts w:eastAsia="Times New Roman"/>
          <w:color w:val="111111"/>
          <w:u w:val="single"/>
        </w:rPr>
        <w:t>Philip Davidson</w:t>
      </w:r>
      <w:r w:rsidRPr="00711B24">
        <w:rPr>
          <w:rFonts w:eastAsia="Times New Roman"/>
          <w:color w:val="000000"/>
          <w:sz w:val="12"/>
        </w:rPr>
        <w:t> and </w:t>
      </w:r>
      <w:r w:rsidRPr="001A42E6">
        <w:rPr>
          <w:rFonts w:eastAsia="Times New Roman"/>
          <w:color w:val="111111"/>
          <w:u w:val="single"/>
        </w:rPr>
        <w:t>John Aquilino</w:t>
      </w:r>
      <w:r w:rsidRPr="00711B24">
        <w:rPr>
          <w:rFonts w:eastAsia="Times New Roman"/>
          <w:color w:val="000000"/>
          <w:sz w:val="12"/>
        </w:rPr>
        <w:t>? In June, Chairman of the Joint Chiefs Gen. </w:t>
      </w:r>
      <w:r w:rsidRPr="001A42E6">
        <w:rPr>
          <w:rFonts w:eastAsia="Times New Roman"/>
          <w:color w:val="111111"/>
          <w:u w:val="single"/>
        </w:rPr>
        <w:t>Mark Milley</w:t>
      </w:r>
      <w:r w:rsidRPr="00711B24">
        <w:rPr>
          <w:rFonts w:eastAsia="Times New Roman"/>
          <w:color w:val="000000"/>
          <w:sz w:val="1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688577E8" w14:textId="77777777" w:rsidR="00A7500F" w:rsidRPr="00711B24" w:rsidRDefault="00A7500F" w:rsidP="00A7500F">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6355E7A8" w14:textId="77777777" w:rsidR="00A7500F" w:rsidRPr="00711B24" w:rsidRDefault="00A7500F" w:rsidP="00A7500F">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8"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71A4F2D7" w14:textId="77777777" w:rsidR="00A7500F" w:rsidRPr="00711B24" w:rsidRDefault="00A7500F" w:rsidP="00A7500F">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60052800" w14:textId="77777777" w:rsidR="00A7500F" w:rsidRPr="00711B24" w:rsidRDefault="00A7500F" w:rsidP="00A7500F">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40DC789E" w14:textId="77777777" w:rsidR="00A7500F" w:rsidRPr="00711B24" w:rsidRDefault="00A7500F" w:rsidP="00A7500F">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9"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650C1F76" w14:textId="77777777" w:rsidR="00A7500F" w:rsidRPr="00711B24" w:rsidRDefault="00A7500F" w:rsidP="00A7500F">
      <w:pPr>
        <w:spacing w:before="100" w:beforeAutospacing="1" w:after="100" w:afterAutospacing="1"/>
        <w:rPr>
          <w:rFonts w:eastAsia="Times New Roman"/>
          <w:color w:val="000000"/>
          <w:sz w:val="10"/>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u w:val="single"/>
        </w:rPr>
        <w:t>Maritime Militia</w:t>
      </w:r>
      <w:r w:rsidRPr="00711B24">
        <w:rPr>
          <w:rFonts w:eastAsia="Times New Roman"/>
          <w:color w:val="000000"/>
          <w:sz w:val="10"/>
        </w:rPr>
        <w:t>-affiliated vessels in the South China Sea, intensified air and maritime surveillance of Chinese naval bases, and visas and resettlement options to </w:t>
      </w:r>
      <w:r w:rsidRPr="001A42E6">
        <w:rPr>
          <w:rFonts w:eastAsia="Times New Roman"/>
          <w:color w:val="111111"/>
          <w:u w:val="single"/>
        </w:rPr>
        <w:t>Hong Kongers</w:t>
      </w:r>
      <w:r w:rsidRPr="00711B24">
        <w:rPr>
          <w:rFonts w:eastAsia="Times New Roman"/>
          <w:color w:val="000000"/>
          <w:sz w:val="10"/>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1D1FD872" w14:textId="77777777" w:rsidR="00A7500F" w:rsidRPr="00711B24" w:rsidRDefault="00A7500F" w:rsidP="00A7500F">
      <w:pPr>
        <w:spacing w:before="100" w:beforeAutospacing="1" w:after="100" w:afterAutospacing="1"/>
        <w:rPr>
          <w:rFonts w:eastAsia="Times New Roman"/>
          <w:color w:val="000000"/>
          <w:sz w:val="10"/>
        </w:rPr>
      </w:pPr>
      <w:r w:rsidRPr="001A42E6">
        <w:rPr>
          <w:rStyle w:val="StyleUnderline"/>
        </w:rPr>
        <w:t>Bombastic Chinese reactions to emerging cohesive actions verify the approach’s effectiveness and potential for</w:t>
      </w:r>
      <w:r w:rsidRPr="00711B24">
        <w:rPr>
          <w:rFonts w:eastAsia="Times New Roman"/>
          <w:color w:val="000000"/>
          <w:sz w:val="10"/>
        </w:rPr>
        <w:t xml:space="preserve"> halting—and perhaps even </w:t>
      </w:r>
      <w:r w:rsidRPr="001A42E6">
        <w:rPr>
          <w:rStyle w:val="StyleUnderline"/>
        </w:rPr>
        <w:t>reversing—the revisionist tide</w:t>
      </w:r>
      <w:r w:rsidRPr="00711B24">
        <w:rPr>
          <w:rFonts w:eastAsia="Times New Roman"/>
          <w:color w:val="000000"/>
          <w:sz w:val="10"/>
        </w:rPr>
        <w:t xml:space="preserve"> China has unleashed across the Asian region. Consider </w:t>
      </w:r>
      <w:r w:rsidRPr="00711B24">
        <w:rPr>
          <w:sz w:val="10"/>
        </w:rPr>
        <w:t>the</w:t>
      </w:r>
      <w:r w:rsidRPr="00711B24">
        <w:rPr>
          <w:rFonts w:eastAsia="Times New Roman"/>
          <w:color w:val="000000"/>
          <w:sz w:val="10"/>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rPr>
        <w:t xml:space="preserve"> (including toleration of </w:t>
      </w:r>
      <w:hyperlink r:id="rId10" w:history="1">
        <w:r w:rsidRPr="001A42E6">
          <w:rPr>
            <w:rFonts w:eastAsia="Times New Roman"/>
            <w:color w:val="111111"/>
            <w:u w:val="single"/>
          </w:rPr>
          <w:t>nuclear threats</w:t>
        </w:r>
      </w:hyperlink>
      <w:r w:rsidRPr="00711B24">
        <w:rPr>
          <w:rFonts w:eastAsia="Times New Roman"/>
          <w:color w:val="000000"/>
          <w:sz w:val="10"/>
        </w:rPr>
        <w:t> made by the state-affiliated </w:t>
      </w:r>
      <w:r w:rsidRPr="00711B24">
        <w:rPr>
          <w:rFonts w:eastAsia="Times New Roman"/>
          <w:i/>
          <w:iCs/>
          <w:color w:val="000000"/>
          <w:sz w:val="10"/>
        </w:rPr>
        <w:t>Global Times</w:t>
      </w:r>
      <w:r w:rsidRPr="00711B24">
        <w:rPr>
          <w:rFonts w:eastAsia="Times New Roman"/>
          <w:color w:val="000000"/>
          <w:sz w:val="10"/>
        </w:rPr>
        <w:t xml:space="preserve">) </w:t>
      </w:r>
      <w:r w:rsidRPr="001A42E6">
        <w:rPr>
          <w:rStyle w:val="StyleUnderline"/>
        </w:rPr>
        <w:t>highlights</w:t>
      </w:r>
      <w:r w:rsidRPr="00711B24">
        <w:rPr>
          <w:rFonts w:eastAsia="Times New Roman"/>
          <w:color w:val="000000"/>
          <w:sz w:val="10"/>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rPr>
        <w:t xml:space="preserve"> will ultimately represent formidable military capacity, but </w:t>
      </w:r>
      <w:r w:rsidRPr="001A42E6">
        <w:rPr>
          <w:rStyle w:val="StyleUnderline"/>
        </w:rPr>
        <w:t>for a bona fide superpower</w:t>
      </w:r>
      <w:r w:rsidRPr="00711B24">
        <w:rPr>
          <w:rFonts w:eastAsia="Times New Roman"/>
          <w:color w:val="000000"/>
          <w:sz w:val="10"/>
        </w:rPr>
        <w:t xml:space="preserve"> that believes in its own capabilities, they </w:t>
      </w:r>
      <w:r w:rsidRPr="001A42E6">
        <w:rPr>
          <w:rStyle w:val="StyleUnderline"/>
        </w:rPr>
        <w:t>would not be a game-changer.</w:t>
      </w:r>
      <w:r w:rsidRPr="00711B24">
        <w:rPr>
          <w:rFonts w:eastAsia="Times New Roman"/>
          <w:color w:val="000000"/>
          <w:sz w:val="10"/>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69BF5A70" w14:textId="77777777" w:rsidR="00A7500F" w:rsidRPr="001A42E6" w:rsidRDefault="00A7500F" w:rsidP="00A7500F">
      <w:pPr>
        <w:spacing w:before="100" w:beforeAutospacing="1" w:after="100" w:afterAutospacing="1"/>
        <w:rPr>
          <w:rStyle w:val="StyleUnderline"/>
        </w:rPr>
      </w:pPr>
      <w:r w:rsidRPr="00711B24">
        <w:rPr>
          <w:rFonts w:eastAsia="Times New Roman"/>
          <w:color w:val="000000"/>
          <w:sz w:val="1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rPr>
        <w:t> now falling into place, it is time to comprehensively peak the non-authoritarian world’s protective action to </w:t>
      </w:r>
      <w:r w:rsidRPr="001A42E6">
        <w:rPr>
          <w:rFonts w:eastAsia="Times New Roman"/>
          <w:color w:val="111111"/>
          <w:u w:val="single"/>
        </w:rPr>
        <w:t>hold the line</w:t>
      </w:r>
      <w:r w:rsidRPr="00711B24">
        <w:rPr>
          <w:rFonts w:eastAsia="Times New Roman"/>
          <w:color w:val="000000"/>
          <w:sz w:val="1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6CFD7066" w14:textId="77777777" w:rsidR="00A7500F" w:rsidRPr="00AE07B3" w:rsidRDefault="00A7500F" w:rsidP="00A7500F">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rPr>
        <w:t xml:space="preserve">, a significant risk given his suppression of dissenting voices while China raises the stakes in its confrontation with the United States, </w:t>
      </w:r>
      <w:r w:rsidRPr="001A42E6">
        <w:rPr>
          <w:rStyle w:val="StyleUnderline"/>
        </w:rPr>
        <w:t xml:space="preserve">the proverbial “leverage” that would have left him with outsized returns on a successful bet would instead </w:t>
      </w:r>
      <w:r w:rsidRPr="00AE07B3">
        <w:rPr>
          <w:rStyle w:val="StyleUnderline"/>
        </w:rPr>
        <w:t>amplify the downside</w:t>
      </w:r>
      <w:r w:rsidRPr="00AE07B3">
        <w:rPr>
          <w:rFonts w:eastAsia="Times New Roman"/>
          <w:color w:val="000000"/>
          <w:sz w:val="14"/>
        </w:rPr>
        <w:t>, all of which he personally and exclusively signed for. Resulting tensions could very realistically undermine his status and authority, embolden internal challengers, and </w:t>
      </w:r>
      <w:r w:rsidRPr="00AE07B3">
        <w:rPr>
          <w:rFonts w:eastAsia="Times New Roman"/>
          <w:color w:val="111111"/>
          <w:u w:val="single"/>
        </w:rPr>
        <w:t>weaken the party</w:t>
      </w:r>
      <w:r w:rsidRPr="00AE07B3">
        <w:rPr>
          <w:rFonts w:eastAsia="Times New Roman"/>
          <w:color w:val="000000"/>
          <w:sz w:val="14"/>
        </w:rPr>
        <w:t xml:space="preserve">. They could also foreseeably drive him to double down on mistakes, especially if those led to—or were made in the course of—a kinetic conflict. </w:t>
      </w:r>
      <w:r w:rsidRPr="00AE07B3">
        <w:rPr>
          <w:rStyle w:val="StyleUnderline"/>
        </w:rPr>
        <w:t>Personal survival measures could</w:t>
      </w:r>
      <w:r w:rsidRPr="00AE07B3">
        <w:rPr>
          <w:rFonts w:eastAsia="Times New Roman"/>
          <w:color w:val="000000"/>
          <w:sz w:val="14"/>
        </w:rPr>
        <w:t xml:space="preserve"> thus rapidly </w:t>
      </w:r>
      <w:r w:rsidRPr="00AE07B3">
        <w:rPr>
          <w:rStyle w:val="StyleUnderline"/>
        </w:rPr>
        <w:t xml:space="preserve">transmute into regional or even </w:t>
      </w:r>
      <w:r w:rsidRPr="00AE07B3">
        <w:rPr>
          <w:rStyle w:val="Emphasis"/>
        </w:rPr>
        <w:t>global threats.</w:t>
      </w:r>
    </w:p>
    <w:p w14:paraId="51CDE09B" w14:textId="77777777" w:rsidR="00A7500F" w:rsidRPr="00AE07B3" w:rsidRDefault="00A7500F" w:rsidP="00A7500F">
      <w:pPr>
        <w:spacing w:before="100" w:beforeAutospacing="1" w:after="100" w:afterAutospacing="1"/>
        <w:rPr>
          <w:rFonts w:eastAsia="Times New Roman"/>
          <w:color w:val="000000"/>
          <w:sz w:val="12"/>
        </w:rPr>
      </w:pPr>
      <w:r w:rsidRPr="00AE07B3">
        <w:rPr>
          <w:rFonts w:eastAsia="Times New Roman"/>
          <w:color w:val="000000"/>
          <w:sz w:val="1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w:t>
      </w:r>
      <w:r w:rsidRPr="00711B24">
        <w:rPr>
          <w:rFonts w:eastAsia="Times New Roman"/>
          <w:color w:val="000000"/>
          <w:sz w:val="12"/>
        </w:rPr>
        <w:t>. Si vis pacem, para bellum</w:t>
      </w:r>
      <w:r w:rsidRPr="001A42E6">
        <w:rPr>
          <w:rStyle w:val="StyleUnderline"/>
        </w:rPr>
        <w:t xml:space="preserve"> (“if you want peace, prepare for war”) must unfortunately serve as a </w:t>
      </w:r>
      <w:r w:rsidRPr="00AE07B3">
        <w:rPr>
          <w:rStyle w:val="StyleUnderline"/>
        </w:rPr>
        <w:t>central organizing principle</w:t>
      </w:r>
      <w:r w:rsidRPr="00AE07B3">
        <w:rPr>
          <w:rFonts w:eastAsia="Times New Roman"/>
          <w:color w:val="000000"/>
          <w:sz w:val="12"/>
        </w:rPr>
        <w:t xml:space="preserve"> for a variety of U.S. and allied decisions during the next decade with China.</w:t>
      </w:r>
    </w:p>
    <w:p w14:paraId="622E7558" w14:textId="77777777" w:rsidR="00A7500F" w:rsidRPr="00AE07B3" w:rsidRDefault="00A7500F" w:rsidP="00A7500F">
      <w:pPr>
        <w:spacing w:before="100" w:beforeAutospacing="1" w:after="100" w:afterAutospacing="1"/>
        <w:rPr>
          <w:rStyle w:val="StyleUnderline"/>
        </w:rPr>
      </w:pPr>
      <w:r w:rsidRPr="00AE07B3">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2B58A569" w14:textId="3B084B71" w:rsidR="00A7500F" w:rsidRDefault="00A7500F" w:rsidP="00A7500F">
      <w:pPr>
        <w:spacing w:before="100" w:beforeAutospacing="1" w:after="100" w:afterAutospacing="1"/>
        <w:rPr>
          <w:rFonts w:eastAsia="Times New Roman"/>
          <w:color w:val="000000"/>
          <w:sz w:val="12"/>
        </w:rPr>
      </w:pPr>
      <w:r w:rsidRPr="00AE07B3">
        <w:rPr>
          <w:rStyle w:val="StyleUnderline"/>
        </w:rPr>
        <w:t>Nothing we might theoretically achieve in 2035 and beyond is worth pursuing at the expense of China</w:t>
      </w:r>
      <w:r w:rsidRPr="00AE07B3">
        <w:rPr>
          <w:rFonts w:eastAsia="Times New Roman"/>
          <w:color w:val="000000"/>
          <w:sz w:val="12"/>
        </w:rPr>
        <w:t>-credible capabilities we can realistically achieve no later than the mid-to</w:t>
      </w:r>
      <w:r w:rsidRPr="00711B24">
        <w:rPr>
          <w:rFonts w:eastAsia="Times New Roman"/>
          <w:color w:val="000000"/>
          <w:sz w:val="12"/>
        </w:rPr>
        <w:t>-late 2020s.</w:t>
      </w:r>
    </w:p>
    <w:p w14:paraId="4EAF4635" w14:textId="77777777" w:rsidR="00A7500F" w:rsidRPr="00C7794F" w:rsidRDefault="00A7500F" w:rsidP="00A7500F">
      <w:pPr>
        <w:pStyle w:val="Heading4"/>
        <w:rPr>
          <w:rFonts w:cs="Calibri"/>
        </w:rPr>
      </w:pPr>
      <w:r w:rsidRPr="00C7794F">
        <w:rPr>
          <w:rFonts w:cs="Calibri"/>
        </w:rPr>
        <w:t>China</w:t>
      </w:r>
      <w:r>
        <w:rPr>
          <w:rFonts w:cs="Calibri"/>
        </w:rPr>
        <w:t xml:space="preserve"> </w:t>
      </w:r>
      <w:r>
        <w:rPr>
          <w:rFonts w:cs="Calibri"/>
          <w:u w:val="single"/>
        </w:rPr>
        <w:t>long-term</w:t>
      </w:r>
      <w:r w:rsidRPr="00C7794F">
        <w:rPr>
          <w:rFonts w:cs="Calibri"/>
        </w:rPr>
        <w:t xml:space="preserve"> </w:t>
      </w:r>
      <w:r w:rsidRPr="00C7794F">
        <w:rPr>
          <w:rFonts w:cs="Calibri"/>
          <w:u w:val="single"/>
        </w:rPr>
        <w:t>can’t</w:t>
      </w:r>
      <w:r w:rsidRPr="00C7794F">
        <w:rPr>
          <w:rFonts w:cs="Calibri"/>
        </w:rPr>
        <w:t xml:space="preserve"> become a hegemon because of </w:t>
      </w:r>
      <w:r w:rsidRPr="00C7794F">
        <w:rPr>
          <w:rFonts w:cs="Calibri"/>
          <w:u w:val="single"/>
        </w:rPr>
        <w:t>slow growth</w:t>
      </w:r>
      <w:r w:rsidRPr="00C7794F">
        <w:rPr>
          <w:rFonts w:cs="Calibri"/>
        </w:rPr>
        <w:t xml:space="preserve"> and </w:t>
      </w:r>
      <w:r w:rsidRPr="00C7794F">
        <w:rPr>
          <w:rFonts w:cs="Calibri"/>
          <w:u w:val="single"/>
        </w:rPr>
        <w:t>international constraints</w:t>
      </w:r>
      <w:r w:rsidRPr="00C7794F">
        <w:rPr>
          <w:rFonts w:cs="Calibri"/>
        </w:rPr>
        <w:t xml:space="preserve">- BUT </w:t>
      </w:r>
      <w:r w:rsidRPr="00C7794F">
        <w:rPr>
          <w:rFonts w:cs="Calibri"/>
          <w:u w:val="single"/>
        </w:rPr>
        <w:t>short-term</w:t>
      </w:r>
      <w:r w:rsidRPr="00C7794F">
        <w:rPr>
          <w:rFonts w:cs="Calibri"/>
        </w:rPr>
        <w:t xml:space="preserve"> lunges for power trigger </w:t>
      </w:r>
      <w:r w:rsidRPr="00C7794F">
        <w:rPr>
          <w:rFonts w:cs="Calibri"/>
          <w:u w:val="single"/>
        </w:rPr>
        <w:t>immediate war</w:t>
      </w:r>
      <w:r w:rsidRPr="00C7794F">
        <w:rPr>
          <w:rFonts w:cs="Calibri"/>
        </w:rPr>
        <w:t xml:space="preserve">  </w:t>
      </w:r>
      <w:r>
        <w:rPr>
          <w:rFonts w:cs="Calibri"/>
        </w:rPr>
        <w:t>. ONLY deterrence solves</w:t>
      </w:r>
    </w:p>
    <w:p w14:paraId="352535CC" w14:textId="77777777" w:rsidR="00A7500F" w:rsidRPr="00C7794F" w:rsidRDefault="00A7500F" w:rsidP="00A7500F">
      <w:r w:rsidRPr="00C7794F">
        <w:rPr>
          <w:rStyle w:val="Style13ptBold"/>
        </w:rPr>
        <w:t>Beckley and Brands 12-17</w:t>
      </w:r>
      <w:r w:rsidRPr="00C7794F">
        <w:t xml:space="preserve"> -- Associate Professor of Political Science at Tufts University and Jeane Kirkpatrick Visiting Scholar at the American Enterprise Institute</w:t>
      </w:r>
    </w:p>
    <w:p w14:paraId="6F8DA514" w14:textId="77777777" w:rsidR="00A7500F" w:rsidRPr="00C7794F" w:rsidRDefault="00A7500F" w:rsidP="00A7500F">
      <w:r w:rsidRPr="00C7794F">
        <w:t>[Michael, and Hal Brands, Henry A. Kissinger Distinguished Professor of Global Affairs at the Johns Hopkins University School of Advanced International Studies and a Resident Scholar at the American Enterprise Institute, "Competition With China Could Be Short and Sharp," Foreign Affairs, 12-17-20, https://www.foreignaffairs.com/articles/united-states/2020-12-17/competition-china-could-be-short-and-sharp, accessed 12-20-20]</w:t>
      </w:r>
    </w:p>
    <w:p w14:paraId="2802E588" w14:textId="77777777" w:rsidR="00A7500F" w:rsidRPr="00C7794F" w:rsidRDefault="00A7500F" w:rsidP="00A7500F"/>
    <w:p w14:paraId="122C503A" w14:textId="77777777" w:rsidR="00A7500F" w:rsidRDefault="00A7500F" w:rsidP="00A7500F">
      <w:pPr>
        <w:rPr>
          <w:sz w:val="14"/>
        </w:rPr>
      </w:pPr>
      <w:r w:rsidRPr="00C7794F">
        <w:rPr>
          <w:sz w:val="14"/>
        </w:rPr>
        <w:t xml:space="preserve">In foreign policy circles, it has become conventional wisdom that </w:t>
      </w:r>
      <w:r w:rsidRPr="00C7794F">
        <w:rPr>
          <w:rStyle w:val="StyleUnderline"/>
        </w:rPr>
        <w:t>the U</w:t>
      </w:r>
      <w:r w:rsidRPr="00C7794F">
        <w:rPr>
          <w:sz w:val="14"/>
        </w:rPr>
        <w:t xml:space="preserve">nited </w:t>
      </w:r>
      <w:r w:rsidRPr="00C7794F">
        <w:rPr>
          <w:rStyle w:val="StyleUnderline"/>
        </w:rPr>
        <w:t>S</w:t>
      </w:r>
      <w:r w:rsidRPr="00C7794F">
        <w:rPr>
          <w:sz w:val="14"/>
        </w:rPr>
        <w:t xml:space="preserve">tates </w:t>
      </w:r>
      <w:r w:rsidRPr="00C7794F">
        <w:rPr>
          <w:rStyle w:val="StyleUnderline"/>
        </w:rPr>
        <w:t>and China are running a “</w:t>
      </w:r>
      <w:r w:rsidRPr="00C7794F">
        <w:rPr>
          <w:rStyle w:val="Emphasis"/>
        </w:rPr>
        <w:t>superpower marathon</w:t>
      </w:r>
      <w:r w:rsidRPr="00C7794F">
        <w:rPr>
          <w:rStyle w:val="StyleUnderline"/>
        </w:rPr>
        <w:t>”</w:t>
      </w:r>
      <w:r w:rsidRPr="00C7794F">
        <w:rPr>
          <w:sz w:val="14"/>
        </w:rPr>
        <w:t xml:space="preserve"> that may last a century. But </w:t>
      </w:r>
      <w:r w:rsidRPr="00C7794F">
        <w:rPr>
          <w:rStyle w:val="StyleUnderline"/>
          <w:highlight w:val="yellow"/>
        </w:rPr>
        <w:t xml:space="preserve">the </w:t>
      </w:r>
      <w:r w:rsidRPr="00C7794F">
        <w:rPr>
          <w:rStyle w:val="Emphasis"/>
          <w:highlight w:val="yellow"/>
        </w:rPr>
        <w:t>sharpest phase</w:t>
      </w:r>
      <w:r w:rsidRPr="00C7794F">
        <w:rPr>
          <w:rStyle w:val="StyleUnderline"/>
          <w:highlight w:val="yellow"/>
        </w:rPr>
        <w:t xml:space="preserve"> of</w:t>
      </w:r>
      <w:r w:rsidRPr="00C7794F">
        <w:rPr>
          <w:rStyle w:val="StyleUnderline"/>
        </w:rPr>
        <w:t xml:space="preserve"> that </w:t>
      </w:r>
      <w:r w:rsidRPr="00C7794F">
        <w:rPr>
          <w:rStyle w:val="Emphasis"/>
          <w:highlight w:val="yellow"/>
        </w:rPr>
        <w:t>competition</w:t>
      </w:r>
      <w:r w:rsidRPr="00C7794F">
        <w:rPr>
          <w:rStyle w:val="StyleUnderline"/>
        </w:rPr>
        <w:t xml:space="preserve"> will be a decadelong sprint. The Sino-American contest for supremacy </w:t>
      </w:r>
      <w:r w:rsidRPr="00C7794F">
        <w:rPr>
          <w:rStyle w:val="Emphasis"/>
        </w:rPr>
        <w:t>won’t be settled anytime soon</w:t>
      </w:r>
      <w:r w:rsidRPr="00C7794F">
        <w:rPr>
          <w:sz w:val="14"/>
        </w:rPr>
        <w:t xml:space="preserve">. Yet history and China’s recent trajectory suggest that </w:t>
      </w:r>
      <w:r w:rsidRPr="00C7794F">
        <w:rPr>
          <w:rStyle w:val="StyleUnderline"/>
        </w:rPr>
        <w:t xml:space="preserve">the </w:t>
      </w:r>
      <w:r w:rsidRPr="00C7794F">
        <w:rPr>
          <w:rStyle w:val="Emphasis"/>
        </w:rPr>
        <w:t>moment of maximum danger</w:t>
      </w:r>
      <w:r w:rsidRPr="00C7794F">
        <w:rPr>
          <w:rStyle w:val="StyleUnderline"/>
        </w:rPr>
        <w:t xml:space="preserve"> </w:t>
      </w:r>
      <w:r w:rsidRPr="00C7794F">
        <w:rPr>
          <w:rStyle w:val="StyleUnderline"/>
          <w:highlight w:val="yellow"/>
        </w:rPr>
        <w:t>is</w:t>
      </w:r>
      <w:r w:rsidRPr="00C7794F">
        <w:rPr>
          <w:rStyle w:val="StyleUnderline"/>
        </w:rPr>
        <w:t xml:space="preserve"> </w:t>
      </w:r>
      <w:r w:rsidRPr="00C7794F">
        <w:rPr>
          <w:rStyle w:val="Emphasis"/>
        </w:rPr>
        <w:t xml:space="preserve">just </w:t>
      </w:r>
      <w:r w:rsidRPr="00C7794F">
        <w:rPr>
          <w:rStyle w:val="Emphasis"/>
          <w:highlight w:val="yellow"/>
        </w:rPr>
        <w:t>a few years away</w:t>
      </w:r>
      <w:r w:rsidRPr="00C7794F">
        <w:rPr>
          <w:sz w:val="14"/>
        </w:rPr>
        <w:t xml:space="preserve">. </w:t>
      </w:r>
      <w:r w:rsidRPr="00C7794F">
        <w:rPr>
          <w:rStyle w:val="StyleUnderline"/>
          <w:highlight w:val="yellow"/>
        </w:rPr>
        <w:t>China has entered a</w:t>
      </w:r>
      <w:r w:rsidRPr="00C7794F">
        <w:rPr>
          <w:rStyle w:val="StyleUnderline"/>
        </w:rPr>
        <w:t xml:space="preserve"> </w:t>
      </w:r>
      <w:r w:rsidRPr="00C7794F">
        <w:rPr>
          <w:rStyle w:val="Emphasis"/>
        </w:rPr>
        <w:t xml:space="preserve">particularly </w:t>
      </w:r>
      <w:r w:rsidRPr="00C7794F">
        <w:rPr>
          <w:rStyle w:val="Emphasis"/>
          <w:highlight w:val="yellow"/>
        </w:rPr>
        <w:t>perilous period</w:t>
      </w:r>
      <w:r w:rsidRPr="00C7794F">
        <w:rPr>
          <w:rStyle w:val="StyleUnderline"/>
        </w:rPr>
        <w:t xml:space="preserve"> as a </w:t>
      </w:r>
      <w:r w:rsidRPr="00C7794F">
        <w:rPr>
          <w:rStyle w:val="Emphasis"/>
        </w:rPr>
        <w:t>rising power</w:t>
      </w:r>
      <w:r w:rsidRPr="00C7794F">
        <w:rPr>
          <w:rStyle w:val="StyleUnderline"/>
        </w:rPr>
        <w:t xml:space="preserve">: it has gained the capability to </w:t>
      </w:r>
      <w:r w:rsidRPr="00C7794F">
        <w:rPr>
          <w:rStyle w:val="Emphasis"/>
        </w:rPr>
        <w:t>disrupt the existing order</w:t>
      </w:r>
      <w:r w:rsidRPr="00C7794F">
        <w:rPr>
          <w:rStyle w:val="StyleUnderline"/>
        </w:rPr>
        <w:t xml:space="preserve">, but </w:t>
      </w:r>
      <w:r w:rsidRPr="00C7794F">
        <w:rPr>
          <w:rStyle w:val="Emphasis"/>
          <w:highlight w:val="yellow"/>
        </w:rPr>
        <w:t>its window to act may be narrowing</w:t>
      </w:r>
      <w:r w:rsidRPr="00C7794F">
        <w:rPr>
          <w:sz w:val="14"/>
        </w:rPr>
        <w:t xml:space="preserve">. The balance of power has been shifting in Beijing’s favor in important areas of U.S.-Chinese competition, such as the Taiwan Strait and the struggle over global telecommunications networks. </w:t>
      </w:r>
      <w:r w:rsidRPr="00C7794F">
        <w:rPr>
          <w:rStyle w:val="StyleUnderline"/>
        </w:rPr>
        <w:t xml:space="preserve">Yet </w:t>
      </w:r>
      <w:r w:rsidRPr="00C7794F">
        <w:rPr>
          <w:rStyle w:val="StyleUnderline"/>
          <w:highlight w:val="yellow"/>
        </w:rPr>
        <w:t>China is</w:t>
      </w:r>
      <w:r w:rsidRPr="00C7794F">
        <w:rPr>
          <w:rStyle w:val="StyleUnderline"/>
        </w:rPr>
        <w:t xml:space="preserve"> also </w:t>
      </w:r>
      <w:r w:rsidRPr="00C7794F">
        <w:rPr>
          <w:rStyle w:val="Emphasis"/>
          <w:highlight w:val="yellow"/>
        </w:rPr>
        <w:t>facing</w:t>
      </w:r>
      <w:r w:rsidRPr="00C7794F">
        <w:rPr>
          <w:rStyle w:val="Emphasis"/>
        </w:rPr>
        <w:t xml:space="preserve"> a pronounced economic </w:t>
      </w:r>
      <w:r w:rsidRPr="00C7794F">
        <w:rPr>
          <w:rStyle w:val="Emphasis"/>
          <w:highlight w:val="yellow"/>
        </w:rPr>
        <w:t>slowdown</w:t>
      </w:r>
      <w:r w:rsidRPr="00C7794F">
        <w:rPr>
          <w:rStyle w:val="StyleUnderline"/>
          <w:highlight w:val="yellow"/>
        </w:rPr>
        <w:t xml:space="preserve"> and</w:t>
      </w:r>
      <w:r w:rsidRPr="00C7794F">
        <w:rPr>
          <w:rStyle w:val="StyleUnderline"/>
        </w:rPr>
        <w:t xml:space="preserve"> a </w:t>
      </w:r>
      <w:r w:rsidRPr="00C7794F">
        <w:rPr>
          <w:rStyle w:val="Emphasis"/>
        </w:rPr>
        <w:t xml:space="preserve">growing </w:t>
      </w:r>
      <w:r w:rsidRPr="00C7794F">
        <w:rPr>
          <w:rStyle w:val="Emphasis"/>
          <w:highlight w:val="yellow"/>
        </w:rPr>
        <w:t>international backlash</w:t>
      </w:r>
      <w:r w:rsidRPr="00C7794F">
        <w:rPr>
          <w:rStyle w:val="StyleUnderline"/>
        </w:rPr>
        <w:t>.</w:t>
      </w:r>
      <w:r w:rsidRPr="00C7794F">
        <w:rPr>
          <w:u w:val="single"/>
        </w:rPr>
        <w:t xml:space="preserve"> </w:t>
      </w:r>
      <w:r w:rsidRPr="00C7794F">
        <w:rPr>
          <w:sz w:val="14"/>
        </w:rPr>
        <w:t xml:space="preserve">The good news for the United States is that </w:t>
      </w:r>
      <w:r w:rsidRPr="00C7794F">
        <w:rPr>
          <w:rStyle w:val="StyleUnderline"/>
        </w:rPr>
        <w:t>over the long term, competition with China may prove more manageable than many pessimists believe</w:t>
      </w:r>
      <w:r w:rsidRPr="00C7794F">
        <w:rPr>
          <w:sz w:val="14"/>
        </w:rPr>
        <w:t xml:space="preserve">. Americans may one day look back on China the way they now view the Soviet Union—as a dangerous rival whose evident strengths concealed stagnation and vulnerability. </w:t>
      </w:r>
      <w:r w:rsidRPr="00C7794F">
        <w:rPr>
          <w:rStyle w:val="StyleUnderline"/>
        </w:rPr>
        <w:t xml:space="preserve">The bad news is that over the </w:t>
      </w:r>
      <w:r w:rsidRPr="00C7794F">
        <w:rPr>
          <w:rStyle w:val="Emphasis"/>
        </w:rPr>
        <w:t>next five to ten years</w:t>
      </w:r>
      <w:r w:rsidRPr="00C7794F">
        <w:rPr>
          <w:rStyle w:val="StyleUnderline"/>
        </w:rPr>
        <w:t xml:space="preserve">, the pace of Sino-American rivalry will be </w:t>
      </w:r>
      <w:r w:rsidRPr="00C7794F">
        <w:rPr>
          <w:rStyle w:val="Emphasis"/>
        </w:rPr>
        <w:t>torrid</w:t>
      </w:r>
      <w:r w:rsidRPr="00C7794F">
        <w:rPr>
          <w:rStyle w:val="StyleUnderline"/>
        </w:rPr>
        <w:t xml:space="preserve">, and </w:t>
      </w:r>
      <w:r w:rsidRPr="00C7794F">
        <w:rPr>
          <w:rStyle w:val="StyleUnderline"/>
          <w:highlight w:val="yellow"/>
        </w:rPr>
        <w:t xml:space="preserve">the </w:t>
      </w:r>
      <w:r w:rsidRPr="00C7794F">
        <w:rPr>
          <w:rStyle w:val="Emphasis"/>
          <w:highlight w:val="yellow"/>
        </w:rPr>
        <w:t>prospect of war frighteningly real</w:t>
      </w:r>
      <w:r w:rsidRPr="00C7794F">
        <w:rPr>
          <w:rStyle w:val="StyleUnderline"/>
          <w:highlight w:val="yellow"/>
        </w:rPr>
        <w:t>, as Beijing</w:t>
      </w:r>
      <w:r w:rsidRPr="00C7794F">
        <w:rPr>
          <w:rStyle w:val="StyleUnderline"/>
        </w:rPr>
        <w:t xml:space="preserve"> becomes tempted to </w:t>
      </w:r>
      <w:r w:rsidRPr="00C7794F">
        <w:rPr>
          <w:rStyle w:val="Emphasis"/>
          <w:highlight w:val="yellow"/>
        </w:rPr>
        <w:t>lunge for geopolitical gain</w:t>
      </w:r>
      <w:r w:rsidRPr="00C7794F">
        <w:rPr>
          <w:sz w:val="14"/>
        </w:rPr>
        <w:t xml:space="preserve">. The United States still needs a long-term strategy for protracted competition. But first it needs a near-term strategy for navigating the danger zone. RED FLAGS Much debate on Washington’s China policy focuses on the dangers China will pose as a peer competitor later this century. Yet </w:t>
      </w:r>
      <w:r w:rsidRPr="00C7794F">
        <w:rPr>
          <w:rStyle w:val="StyleUnderline"/>
        </w:rPr>
        <w:t>the U</w:t>
      </w:r>
      <w:r w:rsidRPr="00C7794F">
        <w:rPr>
          <w:sz w:val="14"/>
        </w:rPr>
        <w:t xml:space="preserve">nited </w:t>
      </w:r>
      <w:r w:rsidRPr="00C7794F">
        <w:rPr>
          <w:rStyle w:val="StyleUnderline"/>
        </w:rPr>
        <w:t>S</w:t>
      </w:r>
      <w:r w:rsidRPr="00C7794F">
        <w:rPr>
          <w:sz w:val="14"/>
        </w:rPr>
        <w:t xml:space="preserve">tates actually </w:t>
      </w:r>
      <w:r w:rsidRPr="00C7794F">
        <w:rPr>
          <w:rStyle w:val="StyleUnderline"/>
        </w:rPr>
        <w:t xml:space="preserve">faces a more </w:t>
      </w:r>
      <w:r w:rsidRPr="00C7794F">
        <w:rPr>
          <w:rStyle w:val="Emphasis"/>
        </w:rPr>
        <w:t>pressing</w:t>
      </w:r>
      <w:r w:rsidRPr="00C7794F">
        <w:rPr>
          <w:rStyle w:val="StyleUnderline"/>
        </w:rPr>
        <w:t xml:space="preserve"> and </w:t>
      </w:r>
      <w:r w:rsidRPr="00C7794F">
        <w:rPr>
          <w:rStyle w:val="Emphasis"/>
        </w:rPr>
        <w:t>volatile threat</w:t>
      </w:r>
      <w:r w:rsidRPr="00C7794F">
        <w:rPr>
          <w:sz w:val="14"/>
        </w:rPr>
        <w:t xml:space="preserve">: </w:t>
      </w:r>
      <w:r w:rsidRPr="00C7794F">
        <w:rPr>
          <w:rStyle w:val="StyleUnderline"/>
        </w:rPr>
        <w:t xml:space="preserve">an </w:t>
      </w:r>
      <w:r w:rsidRPr="00C7794F">
        <w:rPr>
          <w:rStyle w:val="Emphasis"/>
        </w:rPr>
        <w:t>already powerful</w:t>
      </w:r>
      <w:r w:rsidRPr="00C7794F">
        <w:rPr>
          <w:rStyle w:val="StyleUnderline"/>
        </w:rPr>
        <w:t xml:space="preserve"> but </w:t>
      </w:r>
      <w:r w:rsidRPr="00C7794F">
        <w:rPr>
          <w:rStyle w:val="Emphasis"/>
        </w:rPr>
        <w:t>insecure</w:t>
      </w:r>
      <w:r w:rsidRPr="00C7794F">
        <w:rPr>
          <w:rStyle w:val="StyleUnderline"/>
        </w:rPr>
        <w:t xml:space="preserve"> China </w:t>
      </w:r>
      <w:r w:rsidRPr="00C7794F">
        <w:rPr>
          <w:rStyle w:val="Emphasis"/>
        </w:rPr>
        <w:t>beset by slowing growth</w:t>
      </w:r>
      <w:r w:rsidRPr="00C7794F">
        <w:rPr>
          <w:rStyle w:val="StyleUnderline"/>
        </w:rPr>
        <w:t xml:space="preserve"> and </w:t>
      </w:r>
      <w:r w:rsidRPr="00C7794F">
        <w:rPr>
          <w:rStyle w:val="Emphasis"/>
        </w:rPr>
        <w:t>intensifying hostility abroad</w:t>
      </w:r>
      <w:r w:rsidRPr="00C7794F">
        <w:rPr>
          <w:sz w:val="14"/>
        </w:rPr>
        <w:t xml:space="preserve">. China has the money and muscle to challenge the United States in key areas. Thanks to decades of rapid growth, China boasts the world’s largest economy (measured by purchasing power parity), trade surplus, financial reserves, navy by number of ships, and conventional missile force. Chinese investments span the globe, and Beijing is pushing for primacy in such strategic technologies as 5G telecommunications and artificial intelligence (AI). Add in four years of disarray in the U.S.-led world order under President Donald Trump, and it is hardly surprising that Beijing is testing the status quo from the South China Sea to the border with India. Yet China’s window of opportunity may be closing fast. </w:t>
      </w:r>
      <w:r w:rsidRPr="00C7794F">
        <w:rPr>
          <w:rStyle w:val="StyleUnderline"/>
        </w:rPr>
        <w:t xml:space="preserve">Since 2007, China’s annual economic </w:t>
      </w:r>
      <w:r w:rsidRPr="00C7794F">
        <w:rPr>
          <w:rStyle w:val="StyleUnderline"/>
          <w:highlight w:val="yellow"/>
        </w:rPr>
        <w:t>growth</w:t>
      </w:r>
      <w:r w:rsidRPr="00C7794F">
        <w:rPr>
          <w:rStyle w:val="StyleUnderline"/>
        </w:rPr>
        <w:t xml:space="preserve"> rate </w:t>
      </w:r>
      <w:r w:rsidRPr="00C7794F">
        <w:rPr>
          <w:rStyle w:val="StyleUnderline"/>
          <w:highlight w:val="yellow"/>
        </w:rPr>
        <w:t xml:space="preserve">has </w:t>
      </w:r>
      <w:r w:rsidRPr="00C7794F">
        <w:rPr>
          <w:rStyle w:val="Emphasis"/>
          <w:highlight w:val="yellow"/>
        </w:rPr>
        <w:t>dropped</w:t>
      </w:r>
      <w:r w:rsidRPr="00C7794F">
        <w:rPr>
          <w:rStyle w:val="Emphasis"/>
        </w:rPr>
        <w:t xml:space="preserve"> by more than half</w:t>
      </w:r>
      <w:r w:rsidRPr="00C7794F">
        <w:rPr>
          <w:rStyle w:val="StyleUnderline"/>
        </w:rPr>
        <w:t xml:space="preserve">, and </w:t>
      </w:r>
      <w:r w:rsidRPr="00C7794F">
        <w:rPr>
          <w:rStyle w:val="Emphasis"/>
          <w:highlight w:val="yellow"/>
        </w:rPr>
        <w:t>productivity</w:t>
      </w:r>
      <w:r w:rsidRPr="00C7794F">
        <w:rPr>
          <w:rStyle w:val="StyleUnderline"/>
        </w:rPr>
        <w:t xml:space="preserve"> has </w:t>
      </w:r>
      <w:r w:rsidRPr="00C7794F">
        <w:rPr>
          <w:rStyle w:val="Emphasis"/>
          <w:highlight w:val="yellow"/>
        </w:rPr>
        <w:t>declined</w:t>
      </w:r>
      <w:r w:rsidRPr="00C7794F">
        <w:rPr>
          <w:rStyle w:val="Emphasis"/>
        </w:rPr>
        <w:t xml:space="preserve"> by ten percent</w:t>
      </w:r>
      <w:r w:rsidRPr="00C7794F">
        <w:rPr>
          <w:sz w:val="14"/>
        </w:rPr>
        <w:t xml:space="preserve">. Meanwhile, </w:t>
      </w:r>
      <w:r w:rsidRPr="00C7794F">
        <w:rPr>
          <w:rStyle w:val="Emphasis"/>
          <w:highlight w:val="yellow"/>
        </w:rPr>
        <w:t>debt</w:t>
      </w:r>
      <w:r w:rsidRPr="00C7794F">
        <w:rPr>
          <w:rStyle w:val="Emphasis"/>
        </w:rPr>
        <w:t xml:space="preserve"> has </w:t>
      </w:r>
      <w:r w:rsidRPr="00C7794F">
        <w:rPr>
          <w:rStyle w:val="Emphasis"/>
          <w:highlight w:val="yellow"/>
        </w:rPr>
        <w:t>ballooned eightfold</w:t>
      </w:r>
      <w:r w:rsidRPr="00C7794F">
        <w:rPr>
          <w:rStyle w:val="StyleUnderline"/>
        </w:rPr>
        <w:t xml:space="preserve"> and is on pace to total 335 percent of GDP by the end of 2020</w:t>
      </w:r>
      <w:r w:rsidRPr="00C7794F">
        <w:rPr>
          <w:sz w:val="14"/>
        </w:rPr>
        <w:t xml:space="preserve">. </w:t>
      </w:r>
      <w:r w:rsidRPr="00C7794F">
        <w:rPr>
          <w:rStyle w:val="StyleUnderline"/>
        </w:rPr>
        <w:t xml:space="preserve">China has </w:t>
      </w:r>
      <w:r w:rsidRPr="00C7794F">
        <w:rPr>
          <w:rStyle w:val="Emphasis"/>
          <w:highlight w:val="yellow"/>
        </w:rPr>
        <w:t>little hope</w:t>
      </w:r>
      <w:r w:rsidRPr="00C7794F">
        <w:rPr>
          <w:rStyle w:val="StyleUnderline"/>
          <w:highlight w:val="yellow"/>
        </w:rPr>
        <w:t xml:space="preserve"> of </w:t>
      </w:r>
      <w:r w:rsidRPr="00C7794F">
        <w:rPr>
          <w:rStyle w:val="Emphasis"/>
          <w:highlight w:val="yellow"/>
        </w:rPr>
        <w:t>reversing</w:t>
      </w:r>
      <w:r w:rsidRPr="00C7794F">
        <w:rPr>
          <w:rStyle w:val="Emphasis"/>
        </w:rPr>
        <w:t xml:space="preserve"> these </w:t>
      </w:r>
      <w:r w:rsidRPr="00C7794F">
        <w:rPr>
          <w:rStyle w:val="Emphasis"/>
          <w:highlight w:val="yellow"/>
        </w:rPr>
        <w:t>trends</w:t>
      </w:r>
      <w:r w:rsidRPr="00C7794F">
        <w:rPr>
          <w:rStyle w:val="StyleUnderline"/>
        </w:rPr>
        <w:t xml:space="preserve">, because it will </w:t>
      </w:r>
      <w:r w:rsidRPr="00C7794F">
        <w:rPr>
          <w:rStyle w:val="Emphasis"/>
          <w:highlight w:val="yellow"/>
        </w:rPr>
        <w:t>lose 200 million working-age adults</w:t>
      </w:r>
      <w:r w:rsidRPr="00C7794F">
        <w:rPr>
          <w:rStyle w:val="StyleUnderline"/>
        </w:rPr>
        <w:t xml:space="preserve"> and </w:t>
      </w:r>
      <w:r w:rsidRPr="00C7794F">
        <w:rPr>
          <w:rStyle w:val="Emphasis"/>
        </w:rPr>
        <w:t>gain 300 million senior citizens</w:t>
      </w:r>
      <w:r w:rsidRPr="00C7794F">
        <w:rPr>
          <w:rStyle w:val="StyleUnderline"/>
        </w:rPr>
        <w:t xml:space="preserve"> over the next 30 years</w:t>
      </w:r>
      <w:r w:rsidRPr="00C7794F">
        <w:rPr>
          <w:sz w:val="14"/>
        </w:rPr>
        <w:t xml:space="preserve">. </w:t>
      </w:r>
      <w:r w:rsidRPr="00C7794F">
        <w:rPr>
          <w:rStyle w:val="StyleUnderline"/>
        </w:rPr>
        <w:t xml:space="preserve">And as economic growth falls, the </w:t>
      </w:r>
      <w:r w:rsidRPr="00C7794F">
        <w:rPr>
          <w:rStyle w:val="Emphasis"/>
        </w:rPr>
        <w:t>dangers</w:t>
      </w:r>
      <w:r w:rsidRPr="00C7794F">
        <w:rPr>
          <w:rStyle w:val="StyleUnderline"/>
        </w:rPr>
        <w:t xml:space="preserve"> of </w:t>
      </w:r>
      <w:r w:rsidRPr="00C7794F">
        <w:rPr>
          <w:rStyle w:val="Emphasis"/>
          <w:highlight w:val="yellow"/>
        </w:rPr>
        <w:t>social</w:t>
      </w:r>
      <w:r w:rsidRPr="00C7794F">
        <w:rPr>
          <w:rStyle w:val="StyleUnderline"/>
        </w:rPr>
        <w:t xml:space="preserve"> and </w:t>
      </w:r>
      <w:r w:rsidRPr="00C7794F">
        <w:rPr>
          <w:rStyle w:val="Emphasis"/>
        </w:rPr>
        <w:t xml:space="preserve">political </w:t>
      </w:r>
      <w:r w:rsidRPr="00C7794F">
        <w:rPr>
          <w:rStyle w:val="Emphasis"/>
          <w:highlight w:val="yellow"/>
        </w:rPr>
        <w:t>unrest</w:t>
      </w:r>
      <w:r w:rsidRPr="00C7794F">
        <w:rPr>
          <w:rStyle w:val="StyleUnderline"/>
          <w:highlight w:val="yellow"/>
        </w:rPr>
        <w:t xml:space="preserve"> </w:t>
      </w:r>
      <w:r w:rsidRPr="00C7794F">
        <w:rPr>
          <w:rStyle w:val="Emphasis"/>
          <w:highlight w:val="yellow"/>
        </w:rPr>
        <w:t>rise</w:t>
      </w:r>
      <w:r w:rsidRPr="00C7794F">
        <w:rPr>
          <w:sz w:val="14"/>
        </w:rPr>
        <w:t xml:space="preserve">. Chinese leaders know this: President Xi Jinping has given multiple speeches warning about the possibility of a Soviet-style collapse, and Chinese elites are moving their money and children abroad. Meanwhile, </w:t>
      </w:r>
      <w:r w:rsidRPr="00C7794F">
        <w:rPr>
          <w:rStyle w:val="Emphasis"/>
          <w:highlight w:val="yellow"/>
        </w:rPr>
        <w:t>global anti-China sentiment has soared</w:t>
      </w:r>
      <w:r w:rsidRPr="00C7794F">
        <w:rPr>
          <w:sz w:val="14"/>
        </w:rPr>
        <w:t xml:space="preserve"> to levels not seen since the 1989 Tiananmen Square massacre. </w:t>
      </w:r>
      <w:r w:rsidRPr="00C7794F">
        <w:rPr>
          <w:rStyle w:val="StyleUnderline"/>
        </w:rPr>
        <w:t>Nearly a dozen countries have suspended or canceled participation in</w:t>
      </w:r>
      <w:r w:rsidRPr="00C7794F">
        <w:rPr>
          <w:sz w:val="14"/>
        </w:rPr>
        <w:t xml:space="preserve"> Belt and Road Initiative (</w:t>
      </w:r>
      <w:r w:rsidRPr="00C7794F">
        <w:rPr>
          <w:rStyle w:val="StyleUnderline"/>
        </w:rPr>
        <w:t>BRI</w:t>
      </w:r>
      <w:r w:rsidRPr="00C7794F">
        <w:rPr>
          <w:sz w:val="14"/>
        </w:rPr>
        <w:t xml:space="preserve">) </w:t>
      </w:r>
      <w:r w:rsidRPr="00C7794F">
        <w:rPr>
          <w:rStyle w:val="StyleUnderline"/>
        </w:rPr>
        <w:t>projects</w:t>
      </w:r>
      <w:r w:rsidRPr="00C7794F">
        <w:rPr>
          <w:sz w:val="14"/>
        </w:rPr>
        <w:t xml:space="preserve">. </w:t>
      </w:r>
      <w:r w:rsidRPr="00C7794F">
        <w:rPr>
          <w:rStyle w:val="StyleUnderline"/>
        </w:rPr>
        <w:t>Another 16 countries</w:t>
      </w:r>
      <w:r w:rsidRPr="00C7794F">
        <w:rPr>
          <w:sz w:val="14"/>
        </w:rPr>
        <w:t xml:space="preserve">, including eight of the world’s ten largest economies, </w:t>
      </w:r>
      <w:r w:rsidRPr="00C7794F">
        <w:rPr>
          <w:rStyle w:val="StyleUnderline"/>
        </w:rPr>
        <w:t>have banned or severely restricted use of Huawei products in their 5G networks</w:t>
      </w:r>
      <w:r w:rsidRPr="00C7794F">
        <w:rPr>
          <w:sz w:val="14"/>
        </w:rPr>
        <w:t xml:space="preserve">. India has been turning hard against China since a clash on their shared border killed 20 soldiers in June. Japan has ramped up military spending, turned amphibious ships into aircraft carriers, and strung missile launchers along the Ryukyu Islands near Taiwan. The European Union has labeled China a “systemic rival”; and the United Kingdom, France, and Germany are sending naval patrols to counter Beijing’s expansion in the South China Sea and Indian Ocean. </w:t>
      </w:r>
      <w:r w:rsidRPr="00C7794F">
        <w:rPr>
          <w:rStyle w:val="StyleUnderline"/>
        </w:rPr>
        <w:t xml:space="preserve">On multiple fronts, China is facing the </w:t>
      </w:r>
      <w:r w:rsidRPr="00C7794F">
        <w:rPr>
          <w:rStyle w:val="Emphasis"/>
        </w:rPr>
        <w:t>blowback</w:t>
      </w:r>
      <w:r w:rsidRPr="00C7794F">
        <w:rPr>
          <w:rStyle w:val="StyleUnderline"/>
        </w:rPr>
        <w:t xml:space="preserve"> created by its own behavior.</w:t>
      </w:r>
      <w:r w:rsidRPr="00C7794F">
        <w:rPr>
          <w:u w:val="single"/>
        </w:rPr>
        <w:t xml:space="preserve"> </w:t>
      </w:r>
      <w:r w:rsidRPr="00C7794F">
        <w:rPr>
          <w:sz w:val="14"/>
        </w:rPr>
        <w:t xml:space="preserve">HISTORY RHYMES Many people assume that rising revisionists pose the greatest danger to international security. But historically, </w:t>
      </w:r>
      <w:r w:rsidRPr="00C7794F">
        <w:rPr>
          <w:rStyle w:val="StyleUnderline"/>
          <w:highlight w:val="yellow"/>
        </w:rPr>
        <w:t xml:space="preserve">the </w:t>
      </w:r>
      <w:r w:rsidRPr="00C7794F">
        <w:rPr>
          <w:rStyle w:val="Emphasis"/>
          <w:highlight w:val="yellow"/>
        </w:rPr>
        <w:t>most desperate dashes</w:t>
      </w:r>
      <w:r w:rsidRPr="00C7794F">
        <w:rPr>
          <w:rStyle w:val="StyleUnderline"/>
          <w:highlight w:val="yellow"/>
        </w:rPr>
        <w:t xml:space="preserve"> have come from powers that had been on the ascent but </w:t>
      </w:r>
      <w:r w:rsidRPr="00C7794F">
        <w:rPr>
          <w:rStyle w:val="Emphasis"/>
          <w:highlight w:val="yellow"/>
        </w:rPr>
        <w:t>grew worried that their time was running short</w:t>
      </w:r>
      <w:r w:rsidRPr="00C7794F">
        <w:rPr>
          <w:rStyle w:val="StyleUnderline"/>
        </w:rPr>
        <w:t>.</w:t>
      </w:r>
      <w:r w:rsidRPr="00C7794F">
        <w:rPr>
          <w:u w:val="single"/>
        </w:rPr>
        <w:t xml:space="preserve"> </w:t>
      </w:r>
      <w:r w:rsidRPr="00C7794F">
        <w:rPr>
          <w:sz w:val="14"/>
        </w:rPr>
        <w:t xml:space="preserve">World War I is a classic example. Germany’s rising power formed the strategic backdrop to that conflict, but German fears of decline triggered the ultimate decision for war. Russia’s growing military power and mobility menaced Germany’s eastern flank; new French conscription laws were changing the balance in the West; and a tightening Franco-Russian-British entente was leaving Germany surrounded. German leaders ran such catastrophic risks in the July crisis for fear that geopolitical greatness would elude them if they did not act quickly. The same logic explains imperial Japan’s fatal gamble in 1941, after the U.S. oil embargo and naval rearmament presented Tokyo with a closing window of opportunity to dominate the Asia-Pacific. In the 1970s, Soviet global expansion peaked as Moscow’s military buildup matured and the slowing of the Soviet economy created an impetus to lock in geopolitical gains. </w:t>
      </w:r>
      <w:r w:rsidRPr="00C7794F">
        <w:rPr>
          <w:rStyle w:val="StyleUnderline"/>
        </w:rPr>
        <w:t xml:space="preserve">Given that China is currently facing both a grim economic forecast and a tightening strategic encirclement, the next few years may prove </w:t>
      </w:r>
      <w:r w:rsidRPr="00C7794F">
        <w:rPr>
          <w:rStyle w:val="Emphasis"/>
        </w:rPr>
        <w:t>particularly turbulent</w:t>
      </w:r>
      <w:r w:rsidRPr="00C7794F">
        <w:rPr>
          <w:sz w:val="14"/>
        </w:rPr>
        <w:t xml:space="preserve">. </w:t>
      </w:r>
      <w:r w:rsidRPr="00C7794F">
        <w:rPr>
          <w:rStyle w:val="StyleUnderline"/>
          <w:highlight w:val="yellow"/>
        </w:rPr>
        <w:t>The U</w:t>
      </w:r>
      <w:r w:rsidRPr="00C7794F">
        <w:rPr>
          <w:sz w:val="14"/>
        </w:rPr>
        <w:t xml:space="preserve">nited </w:t>
      </w:r>
      <w:r w:rsidRPr="00C7794F">
        <w:rPr>
          <w:rStyle w:val="StyleUnderline"/>
          <w:highlight w:val="yellow"/>
        </w:rPr>
        <w:t>S</w:t>
      </w:r>
      <w:r w:rsidRPr="00C7794F">
        <w:rPr>
          <w:sz w:val="14"/>
        </w:rPr>
        <w:t xml:space="preserve">tates obviously needs a long-term strategy to compete with China. But it also </w:t>
      </w:r>
      <w:r w:rsidRPr="00C7794F">
        <w:rPr>
          <w:rStyle w:val="StyleUnderline"/>
          <w:highlight w:val="yellow"/>
        </w:rPr>
        <w:t xml:space="preserve">needs to </w:t>
      </w:r>
      <w:r w:rsidRPr="00C7794F">
        <w:rPr>
          <w:rStyle w:val="Emphasis"/>
          <w:highlight w:val="yellow"/>
        </w:rPr>
        <w:t>blunt</w:t>
      </w:r>
      <w:r w:rsidRPr="00C7794F">
        <w:rPr>
          <w:rStyle w:val="StyleUnderline"/>
          <w:highlight w:val="yellow"/>
        </w:rPr>
        <w:t xml:space="preserve"> a </w:t>
      </w:r>
      <w:r w:rsidRPr="00C7794F">
        <w:rPr>
          <w:rStyle w:val="Emphasis"/>
          <w:highlight w:val="yellow"/>
        </w:rPr>
        <w:t>potential surge</w:t>
      </w:r>
      <w:r w:rsidRPr="00C7794F">
        <w:rPr>
          <w:rStyle w:val="StyleUnderline"/>
          <w:highlight w:val="yellow"/>
        </w:rPr>
        <w:t xml:space="preserve"> of </w:t>
      </w:r>
      <w:r w:rsidRPr="00C7794F">
        <w:rPr>
          <w:rStyle w:val="Emphasis"/>
          <w:highlight w:val="yellow"/>
        </w:rPr>
        <w:t>Chinese aggression</w:t>
      </w:r>
      <w:r w:rsidRPr="00C7794F">
        <w:rPr>
          <w:rStyle w:val="StyleUnderline"/>
        </w:rPr>
        <w:t xml:space="preserve"> and </w:t>
      </w:r>
      <w:r w:rsidRPr="00C7794F">
        <w:rPr>
          <w:rStyle w:val="Emphasis"/>
        </w:rPr>
        <w:t>expansion</w:t>
      </w:r>
      <w:r w:rsidRPr="00C7794F">
        <w:rPr>
          <w:rStyle w:val="StyleUnderline"/>
        </w:rPr>
        <w:t xml:space="preserve"> this decade</w:t>
      </w:r>
      <w:r w:rsidRPr="00C7794F">
        <w:rPr>
          <w:sz w:val="14"/>
        </w:rPr>
        <w:t>.</w:t>
      </w:r>
    </w:p>
    <w:p w14:paraId="484308A4" w14:textId="77777777" w:rsidR="00A7500F" w:rsidRDefault="00A7500F" w:rsidP="00A7500F">
      <w:pPr>
        <w:spacing w:before="100" w:beforeAutospacing="1" w:after="100" w:afterAutospacing="1"/>
        <w:rPr>
          <w:rFonts w:eastAsia="Times New Roman"/>
          <w:color w:val="000000"/>
          <w:sz w:val="12"/>
        </w:rPr>
      </w:pPr>
    </w:p>
    <w:p w14:paraId="059F5E22" w14:textId="4E7F4015" w:rsidR="00A7500F" w:rsidRDefault="00A7500F" w:rsidP="00A7500F">
      <w:pPr>
        <w:pStyle w:val="Heading4"/>
      </w:pPr>
      <w:r>
        <w:t xml:space="preserve">It’s sustainable but not impervious to collapse </w:t>
      </w:r>
    </w:p>
    <w:p w14:paraId="4DEAE22B" w14:textId="77777777" w:rsidR="00A7500F" w:rsidRDefault="00A7500F" w:rsidP="00A7500F">
      <w:r>
        <w:t xml:space="preserve">Hal </w:t>
      </w:r>
      <w:r w:rsidRPr="00AF58BA">
        <w:rPr>
          <w:rStyle w:val="Style13ptBold"/>
        </w:rPr>
        <w:t>Brands</w:t>
      </w:r>
      <w:r>
        <w:t>, 5-1-20</w:t>
      </w:r>
      <w:r w:rsidRPr="00AF58BA">
        <w:rPr>
          <w:rStyle w:val="Style13ptBold"/>
        </w:rPr>
        <w:t>21</w:t>
      </w:r>
      <w:r>
        <w:t>, Henry A. Kissinger Distinguished Professor At The Johns Hopkins School Of Advanced International Studies, China’s Creative Challenge—and the Threat to America, Commentary Magazine, https://www.commentarymagazine.com/articles/hal-brands/chinas-geopolitical-challenge-threat-to-america//Khan</w:t>
      </w:r>
    </w:p>
    <w:p w14:paraId="46F36A37" w14:textId="77777777" w:rsidR="00A7500F" w:rsidRPr="00542855" w:rsidRDefault="00A7500F" w:rsidP="00A7500F">
      <w:pPr>
        <w:rPr>
          <w:sz w:val="12"/>
        </w:rPr>
      </w:pPr>
      <w:r w:rsidRPr="00542855">
        <w:rPr>
          <w:sz w:val="12"/>
        </w:rPr>
        <w:t xml:space="preserve">FINALLY, CHINA is testing the patterns of history simply by taking on the United States. </w:t>
      </w:r>
      <w:r w:rsidRPr="00144B8A">
        <w:rPr>
          <w:highlight w:val="cyan"/>
          <w:u w:val="single"/>
        </w:rPr>
        <w:t>America</w:t>
      </w:r>
      <w:r w:rsidRPr="00377881">
        <w:rPr>
          <w:u w:val="single"/>
        </w:rPr>
        <w:t xml:space="preserve"> is the </w:t>
      </w:r>
      <w:r w:rsidRPr="00144B8A">
        <w:rPr>
          <w:highlight w:val="cyan"/>
          <w:u w:val="single"/>
        </w:rPr>
        <w:t>most lethal competitor</w:t>
      </w:r>
      <w:r w:rsidRPr="00377881">
        <w:rPr>
          <w:u w:val="single"/>
        </w:rPr>
        <w:t xml:space="preserve"> of the modern era, and it now has its sights set squarely on Beijing.</w:t>
      </w:r>
      <w:r>
        <w:rPr>
          <w:u w:val="single"/>
        </w:rPr>
        <w:t xml:space="preserve"> </w:t>
      </w:r>
      <w:r w:rsidRPr="00542855">
        <w:rPr>
          <w:sz w:val="12"/>
        </w:rPr>
        <w:t xml:space="preserve">Consider the historical record. In an environment populated mostly by hostile autocracies, </w:t>
      </w:r>
      <w:r w:rsidRPr="00377881">
        <w:rPr>
          <w:u w:val="single"/>
        </w:rPr>
        <w:t xml:space="preserve">America became a continental behemoth and the </w:t>
      </w:r>
      <w:r w:rsidRPr="00144B8A">
        <w:rPr>
          <w:highlight w:val="cyan"/>
          <w:u w:val="single"/>
        </w:rPr>
        <w:t>world’s strongest economy</w:t>
      </w:r>
      <w:r w:rsidRPr="00377881">
        <w:rPr>
          <w:u w:val="single"/>
        </w:rPr>
        <w:t xml:space="preserve"> within a century. It then achieved something no other modern great power has managed—lasting, if periodically contested, hegemony in its home region</w:t>
      </w:r>
      <w:r w:rsidRPr="00542855">
        <w:rPr>
          <w:sz w:val="12"/>
        </w:rPr>
        <w:t xml:space="preserve">. During the 20th century, America or the coalitions it supported </w:t>
      </w:r>
      <w:r w:rsidRPr="00377881">
        <w:rPr>
          <w:u w:val="single"/>
        </w:rPr>
        <w:t xml:space="preserve">decisively </w:t>
      </w:r>
      <w:r w:rsidRPr="00144B8A">
        <w:rPr>
          <w:highlight w:val="cyan"/>
          <w:u w:val="single"/>
        </w:rPr>
        <w:t>defeated</w:t>
      </w:r>
      <w:r w:rsidRPr="00377881">
        <w:rPr>
          <w:u w:val="single"/>
        </w:rPr>
        <w:t xml:space="preserve"> a series of illiberal powers—</w:t>
      </w:r>
      <w:r w:rsidRPr="00144B8A">
        <w:rPr>
          <w:highlight w:val="cyan"/>
          <w:u w:val="single"/>
        </w:rPr>
        <w:t>Germany</w:t>
      </w:r>
      <w:r w:rsidRPr="00377881">
        <w:rPr>
          <w:u w:val="single"/>
        </w:rPr>
        <w:t xml:space="preserve"> (twice), </w:t>
      </w:r>
      <w:r w:rsidRPr="00144B8A">
        <w:rPr>
          <w:highlight w:val="cyan"/>
          <w:u w:val="single"/>
        </w:rPr>
        <w:t>Japan</w:t>
      </w:r>
      <w:r w:rsidRPr="00377881">
        <w:rPr>
          <w:u w:val="single"/>
        </w:rPr>
        <w:t xml:space="preserve">, the </w:t>
      </w:r>
      <w:r w:rsidRPr="00144B8A">
        <w:rPr>
          <w:highlight w:val="cyan"/>
          <w:u w:val="single"/>
        </w:rPr>
        <w:t>Soviet</w:t>
      </w:r>
      <w:r w:rsidRPr="00377881">
        <w:rPr>
          <w:u w:val="single"/>
        </w:rPr>
        <w:t xml:space="preserve"> Union—that challenged its vital interests. Along the way, Washington peacefully wrested global leadership from the United Kingdom. For over a century, the surest path to destruction has been inviting the focused hostility of the United States.</w:t>
      </w:r>
      <w:r>
        <w:rPr>
          <w:u w:val="single"/>
        </w:rPr>
        <w:t xml:space="preserve"> </w:t>
      </w:r>
      <w:r w:rsidRPr="00542855">
        <w:rPr>
          <w:sz w:val="12"/>
        </w:rPr>
        <w:t xml:space="preserve">America’s formidable record is the product of many factors. </w:t>
      </w:r>
      <w:r w:rsidRPr="00144B8A">
        <w:rPr>
          <w:highlight w:val="cyan"/>
          <w:u w:val="single"/>
        </w:rPr>
        <w:t>Vast resource</w:t>
      </w:r>
      <w:r w:rsidRPr="00377881">
        <w:rPr>
          <w:u w:val="single"/>
        </w:rPr>
        <w:t xml:space="preserve"> endowments </w:t>
      </w:r>
      <w:r w:rsidRPr="00144B8A">
        <w:rPr>
          <w:highlight w:val="cyan"/>
          <w:u w:val="single"/>
        </w:rPr>
        <w:t>and</w:t>
      </w:r>
      <w:r w:rsidRPr="00377881">
        <w:rPr>
          <w:u w:val="single"/>
        </w:rPr>
        <w:t xml:space="preserve"> uniquely </w:t>
      </w:r>
      <w:r w:rsidRPr="00144B8A">
        <w:rPr>
          <w:highlight w:val="cyan"/>
          <w:u w:val="single"/>
        </w:rPr>
        <w:t>advantageous geography</w:t>
      </w:r>
      <w:r w:rsidRPr="00377881">
        <w:rPr>
          <w:u w:val="single"/>
        </w:rPr>
        <w:t xml:space="preserve"> have </w:t>
      </w:r>
      <w:r w:rsidRPr="00144B8A">
        <w:rPr>
          <w:highlight w:val="cyan"/>
          <w:u w:val="single"/>
        </w:rPr>
        <w:t>allow</w:t>
      </w:r>
      <w:r w:rsidRPr="00377881">
        <w:rPr>
          <w:u w:val="single"/>
        </w:rPr>
        <w:t xml:space="preserve">ed </w:t>
      </w:r>
      <w:r w:rsidRPr="00144B8A">
        <w:rPr>
          <w:highlight w:val="cyan"/>
          <w:u w:val="single"/>
        </w:rPr>
        <w:t>America to project power</w:t>
      </w:r>
      <w:r w:rsidRPr="00377881">
        <w:rPr>
          <w:u w:val="single"/>
        </w:rPr>
        <w:t xml:space="preserve"> globally </w:t>
      </w:r>
      <w:r w:rsidRPr="00144B8A">
        <w:rPr>
          <w:highlight w:val="cyan"/>
          <w:u w:val="single"/>
        </w:rPr>
        <w:t>without facing</w:t>
      </w:r>
      <w:r w:rsidRPr="00377881">
        <w:rPr>
          <w:u w:val="single"/>
        </w:rPr>
        <w:t xml:space="preserve"> severe geopolitical </w:t>
      </w:r>
      <w:r w:rsidRPr="00144B8A">
        <w:rPr>
          <w:highlight w:val="cyan"/>
          <w:u w:val="single"/>
        </w:rPr>
        <w:t>threats near home</w:t>
      </w:r>
      <w:r w:rsidRPr="00377881">
        <w:rPr>
          <w:u w:val="single"/>
        </w:rPr>
        <w:t>. Similarly, the fact that America is powerful and far away leads countries all around the Eurasian periphery to ally with the United States against nearby predators that threaten their independence. The country’s relatively open economy has created great dynamism and innovation; its democratic institutions have allowed it, more often than not, to use its other advantages effectively. And the slowness with which America sometimes mobilizes to confront threats contributes to the single-mindedness with which it eventually combats them.</w:t>
      </w:r>
      <w:r>
        <w:rPr>
          <w:u w:val="single"/>
        </w:rPr>
        <w:t xml:space="preserve"> </w:t>
      </w:r>
      <w:r w:rsidRPr="00542855">
        <w:rPr>
          <w:sz w:val="12"/>
        </w:rPr>
        <w:t xml:space="preserve">The type of superpower America is also matters. Because America is a liberal nation, it has taken a liberal approach to global power. Since 1945, it has </w:t>
      </w:r>
      <w:r w:rsidRPr="00377881">
        <w:rPr>
          <w:u w:val="single"/>
        </w:rPr>
        <w:t>delivered freedom of the seas, a global reserve currency, and a massive market for foreign goods, in addition to providing security and stability in key regions. Those attributes have made other countries support the American cause, which makes American hegemony even harder to overturn</w:t>
      </w:r>
      <w:r w:rsidRPr="00542855">
        <w:rPr>
          <w:sz w:val="12"/>
        </w:rPr>
        <w:t xml:space="preserve">. Neither China nor any other country can compete on these dimensions: </w:t>
      </w:r>
      <w:r w:rsidRPr="00144B8A">
        <w:rPr>
          <w:highlight w:val="cyan"/>
          <w:u w:val="single"/>
        </w:rPr>
        <w:t>Beijing lacks</w:t>
      </w:r>
      <w:r w:rsidRPr="00377881">
        <w:rPr>
          <w:u w:val="single"/>
        </w:rPr>
        <w:t xml:space="preserve"> the </w:t>
      </w:r>
      <w:r w:rsidRPr="00144B8A">
        <w:rPr>
          <w:highlight w:val="cyan"/>
          <w:u w:val="single"/>
        </w:rPr>
        <w:t>ability to act as</w:t>
      </w:r>
      <w:r w:rsidRPr="00377881">
        <w:rPr>
          <w:u w:val="single"/>
        </w:rPr>
        <w:t xml:space="preserve"> a global </w:t>
      </w:r>
      <w:r w:rsidRPr="00144B8A">
        <w:rPr>
          <w:highlight w:val="cyan"/>
          <w:u w:val="single"/>
        </w:rPr>
        <w:t>security provider</w:t>
      </w:r>
      <w:r w:rsidRPr="00377881">
        <w:rPr>
          <w:u w:val="single"/>
        </w:rPr>
        <w:t xml:space="preserve"> and the willingness (as a neo-mercantilist actor) to anchor a truly open global economy. It </w:t>
      </w:r>
      <w:r w:rsidRPr="00144B8A">
        <w:rPr>
          <w:highlight w:val="cyan"/>
          <w:u w:val="single"/>
        </w:rPr>
        <w:t>cannot fully open its</w:t>
      </w:r>
      <w:r w:rsidRPr="00377881">
        <w:rPr>
          <w:u w:val="single"/>
        </w:rPr>
        <w:t xml:space="preserve"> </w:t>
      </w:r>
      <w:r w:rsidRPr="00144B8A">
        <w:rPr>
          <w:highlight w:val="cyan"/>
          <w:u w:val="single"/>
        </w:rPr>
        <w:t>marke</w:t>
      </w:r>
      <w:r w:rsidRPr="00377881">
        <w:rPr>
          <w:u w:val="single"/>
        </w:rPr>
        <w:t xml:space="preserve">t without exposing key industries to competition and wrecking plans to reduce strategic dependence on the West. </w:t>
      </w:r>
      <w:r w:rsidRPr="00144B8A">
        <w:rPr>
          <w:highlight w:val="cyan"/>
          <w:u w:val="single"/>
        </w:rPr>
        <w:t>Even if China’s</w:t>
      </w:r>
      <w:r w:rsidRPr="00377881">
        <w:rPr>
          <w:u w:val="single"/>
        </w:rPr>
        <w:t xml:space="preserve"> raw </w:t>
      </w:r>
      <w:r w:rsidRPr="00144B8A">
        <w:rPr>
          <w:highlight w:val="cyan"/>
          <w:u w:val="single"/>
        </w:rPr>
        <w:t>power exceeded America’s</w:t>
      </w:r>
      <w:r w:rsidRPr="00377881">
        <w:rPr>
          <w:u w:val="single"/>
        </w:rPr>
        <w:t xml:space="preserve">, its </w:t>
      </w:r>
      <w:r w:rsidRPr="00144B8A">
        <w:rPr>
          <w:highlight w:val="cyan"/>
          <w:u w:val="single"/>
        </w:rPr>
        <w:t>ability to act</w:t>
      </w:r>
      <w:r w:rsidRPr="00377881">
        <w:rPr>
          <w:u w:val="single"/>
        </w:rPr>
        <w:t xml:space="preserve"> as a comparatively benign and popular hegemon </w:t>
      </w:r>
      <w:r w:rsidRPr="00144B8A">
        <w:rPr>
          <w:highlight w:val="cyan"/>
          <w:u w:val="single"/>
        </w:rPr>
        <w:t>would n</w:t>
      </w:r>
      <w:r w:rsidRPr="00377881">
        <w:rPr>
          <w:u w:val="single"/>
        </w:rPr>
        <w:t>ot.</w:t>
      </w:r>
      <w:r>
        <w:rPr>
          <w:u w:val="single"/>
        </w:rPr>
        <w:t xml:space="preserve"> </w:t>
      </w:r>
      <w:r w:rsidRPr="00542855">
        <w:rPr>
          <w:sz w:val="12"/>
        </w:rPr>
        <w:t xml:space="preserve">Having helped the United States defeat the Soviet Union, Chinese leaders understood the peril of provoking American hostility: This was the crux of Deng Xiaoping’s famous dictum about “hiding” capabilities and “biding” time. Chinese statecraft in the post-Tiananmen era was meant to increase Beijing’s power while delaying an American response. The building of deep commercial and financial ties with the United States not only fueled Chinese growth; it also made it more painful for America to turn toward competition. The cultivation of American elites in academia, business, and politics strengthened supporters of continued engagement. Even as Chinese statecraft become more assertive after 2008, Beijing moved incrementally—in the South China Sea and elsewhere—to avoid giving America an eye-opening “Sputnik moment.” And even as the relationship deteriorated during the Obama years, the Chinese leadership used the lure of cooperation on climate change and talk of a “new type of great-power relations” to discourage a sharper pivot in American policy. Historians will one day marvel at how well this strategy—combined with America’s post-9/11 distraction—worked. It took two decades, from the time serious observers began warning about the Chinese challenge, for the United States to adjust its statecraft decisively. During that time, China gained access to technology, capital, and markets that powered its ascent; there emerged an incredibly complex interdependence that continues to retard multilateral mobilization against Beijing. If the United States loses the competition with China, it will be—in no small part—because Beijing successfully anesthetized Washington to a growing peril. The bad news, from Xi’s vantage point, is that the game is up. Predatory economic behavior that America once tolerated has become more threatening as Beijing worked its way up global value chains. Small nibbles at the status quo eventually added up to larger, more alarming shifts. The Chinese government prematurely let the mask slip after the 2008–09 financial crisis, with more assertive diplomacy that gradually made the thesis of America’s engagement policy—that Beijing would mellow over time—impossible to defend. And by the Trump era, China had simply gotten tired of waiting and disguising its ambitions. COVID then did more than any Committee on the Present Danger could ever have done to reveal both the utterly cynical nature of the CCP regime—which sought to stymie the virus’s spread within China even as it allowed continued travel from Wuhan to the world—and the fact that this behavior could mortally imperil Americans’ well-being. China is no longer the “stealth superpower”—there is now a bipartisan consensus that America must thwart its global designs. From here onward, Beijing must forcefully wrest influence from a dangerous hegemon that is alert to a new authoritarian challenge. </w:t>
      </w:r>
      <w:r w:rsidRPr="00542855">
        <w:rPr>
          <w:u w:val="single"/>
        </w:rPr>
        <w:t>STRUCTURAL CONSTRAINTS don’t determine everything</w:t>
      </w:r>
      <w:r w:rsidRPr="00542855">
        <w:rPr>
          <w:sz w:val="12"/>
        </w:rPr>
        <w:t xml:space="preserve">: History wouldn’t be very interesting if they did. </w:t>
      </w:r>
      <w:r w:rsidRPr="00542855">
        <w:rPr>
          <w:u w:val="single"/>
        </w:rPr>
        <w:t>The United States always had profound advantages over the Soviet Union, but it wouldn’t have won the Cold War had it not worked feverishly to shore up Western Europe in the late 1940s and maintain a military balance that made Soviet aggression seem suicidal. Strategic urgency and commitment were what ultimately allowed America to make the most of its strengths.</w:t>
      </w:r>
      <w:r>
        <w:rPr>
          <w:u w:val="single"/>
        </w:rPr>
        <w:t xml:space="preserve"> </w:t>
      </w:r>
      <w:r w:rsidRPr="00542855">
        <w:rPr>
          <w:sz w:val="12"/>
        </w:rPr>
        <w:t xml:space="preserve">That’s worth keeping in mind today. The fact that Chinese power and influence have grown so markedly in recent decades and that the resulting challenge has become so stark show the impact that determined, innovative strategy can have. The dilemmas that the United States confronts, in areas from 5G technology to the military balance in the Taiwan Strait, illustrate the costs of strategic lethargy. Indeed, </w:t>
      </w:r>
      <w:r w:rsidRPr="00542855">
        <w:rPr>
          <w:u w:val="single"/>
        </w:rPr>
        <w:t>America is fully capable of squandering its advantages</w:t>
      </w:r>
      <w:r w:rsidRPr="00542855">
        <w:rPr>
          <w:sz w:val="12"/>
        </w:rPr>
        <w:t xml:space="preserve"> if it degrades or destroys its own democracy, declines to make domestic reforms and investments to maintain its competitive edge, fails to rally the overlapping coalitions needed to resist Chinese ambitions, or delays in driving the military innovation required to shore up a sagging balance in the Western Pacific. The list of hard policy problems America must urgently solve to prevail against China is itself long and formidable. And even if Washington does prevail in that rivalry, America may absorb significant setbacks—and the international order may absorb significant damage—in the process. </w:t>
      </w:r>
      <w:r w:rsidRPr="00542855">
        <w:rPr>
          <w:u w:val="single"/>
        </w:rPr>
        <w:t xml:space="preserve">Yet as rough as the road ahead looks from Washington, it ought to look even rougher from Beijing. The Chinese Communist Party runs a profoundly illiberal regime that is trying to overcome centuries of liberal dominance. </w:t>
      </w:r>
      <w:r w:rsidRPr="00144B8A">
        <w:rPr>
          <w:highlight w:val="cyan"/>
          <w:u w:val="single"/>
        </w:rPr>
        <w:t>China is straining</w:t>
      </w:r>
      <w:r w:rsidRPr="00542855">
        <w:rPr>
          <w:u w:val="single"/>
        </w:rPr>
        <w:t xml:space="preserve"> </w:t>
      </w:r>
      <w:r w:rsidRPr="00144B8A">
        <w:rPr>
          <w:highlight w:val="cyan"/>
          <w:u w:val="single"/>
        </w:rPr>
        <w:t>against a</w:t>
      </w:r>
      <w:r w:rsidRPr="00542855">
        <w:rPr>
          <w:u w:val="single"/>
        </w:rPr>
        <w:t xml:space="preserve"> strategic geography and </w:t>
      </w:r>
      <w:r w:rsidRPr="00144B8A">
        <w:rPr>
          <w:highlight w:val="cyan"/>
          <w:u w:val="single"/>
        </w:rPr>
        <w:t>international system</w:t>
      </w:r>
      <w:r w:rsidRPr="00542855">
        <w:rPr>
          <w:sz w:val="12"/>
        </w:rPr>
        <w:t xml:space="preserve"> that surely seem more constraining than inviting. Chinese strategists must find a way of breaking America’s position in the Western Pacific while avoiding the potential cataclysm of major war. </w:t>
      </w:r>
      <w:r w:rsidRPr="00542855">
        <w:rPr>
          <w:u w:val="single"/>
        </w:rPr>
        <w:t>And Beijing is taking on a superpower that has thrashed all previous comers</w:t>
      </w:r>
      <w:r w:rsidRPr="00542855">
        <w:rPr>
          <w:sz w:val="12"/>
        </w:rPr>
        <w:t xml:space="preserve">. Smart strategies have permitted Beijing to do remarkably well, so far, in managing these problems. But many of those strategies face an uncertain future, in part because the international complacency that allowed them to flourish has been replaced—gradually, but increasingly—with international concern. This isn’t to say that China’s ambitions are hopeless illusions. In the coming years, there will be an </w:t>
      </w:r>
      <w:r w:rsidRPr="00542855">
        <w:rPr>
          <w:u w:val="single"/>
        </w:rPr>
        <w:t>intense interaction between an America that is adapting its strategies to deal with a pressing threat and a China that will have to adjust its own approaches in light of that response</w:t>
      </w:r>
      <w:r w:rsidRPr="00542855">
        <w:rPr>
          <w:sz w:val="12"/>
        </w:rPr>
        <w:t xml:space="preserve">. Even American success in this interaction could bring new dangers: If Chinese leaders perceive that their window to achieve grand geopolitical goals is closing, then the regime could become even more aggressive in seeking to revise the global order while it still can. Much thus hinges on the quality of decisions made in Washington and other capitals around the world. But the fact that so many </w:t>
      </w:r>
      <w:r w:rsidRPr="00144B8A">
        <w:rPr>
          <w:highlight w:val="cyan"/>
          <w:u w:val="single"/>
        </w:rPr>
        <w:t>characteristics of</w:t>
      </w:r>
      <w:r w:rsidRPr="00542855">
        <w:rPr>
          <w:u w:val="single"/>
        </w:rPr>
        <w:t xml:space="preserve"> modern </w:t>
      </w:r>
      <w:r w:rsidRPr="00144B8A">
        <w:rPr>
          <w:highlight w:val="cyan"/>
          <w:u w:val="single"/>
        </w:rPr>
        <w:t>great-power politics</w:t>
      </w:r>
      <w:r w:rsidRPr="00542855">
        <w:rPr>
          <w:u w:val="single"/>
        </w:rPr>
        <w:t xml:space="preserve"> seem to </w:t>
      </w:r>
      <w:r w:rsidRPr="00144B8A">
        <w:rPr>
          <w:highlight w:val="cyan"/>
          <w:u w:val="single"/>
        </w:rPr>
        <w:t>favor the</w:t>
      </w:r>
      <w:r w:rsidRPr="00542855">
        <w:rPr>
          <w:u w:val="single"/>
        </w:rPr>
        <w:t xml:space="preserve"> </w:t>
      </w:r>
      <w:r w:rsidRPr="00144B8A">
        <w:rPr>
          <w:highlight w:val="cyan"/>
          <w:u w:val="single"/>
        </w:rPr>
        <w:t>U</w:t>
      </w:r>
      <w:r w:rsidRPr="00542855">
        <w:rPr>
          <w:u w:val="single"/>
        </w:rPr>
        <w:t xml:space="preserve">nited </w:t>
      </w:r>
      <w:r w:rsidRPr="00144B8A">
        <w:rPr>
          <w:highlight w:val="cyan"/>
          <w:u w:val="single"/>
        </w:rPr>
        <w:t>S</w:t>
      </w:r>
      <w:r w:rsidRPr="00542855">
        <w:rPr>
          <w:u w:val="single"/>
        </w:rPr>
        <w:t xml:space="preserve">tates probably </w:t>
      </w:r>
      <w:r w:rsidRPr="00144B8A">
        <w:rPr>
          <w:highlight w:val="cyan"/>
          <w:u w:val="single"/>
        </w:rPr>
        <w:t>gives the reigning superpower better options</w:t>
      </w:r>
      <w:r w:rsidRPr="00542855">
        <w:rPr>
          <w:u w:val="single"/>
        </w:rPr>
        <w:t xml:space="preserve"> and more room for error than its autocratic challenger. </w:t>
      </w:r>
      <w:r w:rsidRPr="00144B8A">
        <w:rPr>
          <w:highlight w:val="cyan"/>
          <w:u w:val="single"/>
        </w:rPr>
        <w:t>Nothing is predetermined</w:t>
      </w:r>
      <w:r w:rsidRPr="00542855">
        <w:rPr>
          <w:u w:val="single"/>
        </w:rPr>
        <w:t>: Beijing may still succeed in displacing the United States as the primary power in Asia and, eventually, the world</w:t>
      </w:r>
      <w:r w:rsidRPr="00542855">
        <w:rPr>
          <w:sz w:val="12"/>
        </w:rPr>
        <w:t>. Yet if it does, that outcome will represent a catastrophic failure of American statecraft—or an awesome triumph of Chinese strategy in overcoming the great obstacles that litter Beijing’s path to hegemony.</w:t>
      </w:r>
    </w:p>
    <w:p w14:paraId="563A0C8F" w14:textId="77777777" w:rsidR="00907735" w:rsidRPr="00416FF4" w:rsidRDefault="00907735" w:rsidP="00907735">
      <w:pPr>
        <w:pStyle w:val="Heading4"/>
        <w:rPr>
          <w:rFonts w:cs="Calibri"/>
        </w:rPr>
      </w:pPr>
      <w:r w:rsidRPr="00416FF4">
        <w:rPr>
          <w:rFonts w:cs="Calibri"/>
          <w:u w:val="single"/>
        </w:rPr>
        <w:t>Overwhelming power</w:t>
      </w:r>
      <w:r w:rsidRPr="00416FF4">
        <w:rPr>
          <w:rFonts w:cs="Calibri"/>
        </w:rPr>
        <w:t xml:space="preserve"> is key — uncertainty </w:t>
      </w:r>
      <w:r w:rsidRPr="00416FF4">
        <w:rPr>
          <w:rFonts w:cs="Calibri"/>
          <w:u w:val="single"/>
        </w:rPr>
        <w:t>alone</w:t>
      </w:r>
      <w:r w:rsidRPr="00416FF4">
        <w:rPr>
          <w:rFonts w:cs="Calibri"/>
        </w:rPr>
        <w:t xml:space="preserve"> emboldens</w:t>
      </w:r>
      <w:r w:rsidRPr="00416FF4">
        <w:rPr>
          <w:rFonts w:cs="Calibri"/>
          <w:u w:val="single"/>
        </w:rPr>
        <w:t xml:space="preserve"> revisionism</w:t>
      </w:r>
      <w:r w:rsidRPr="00416FF4">
        <w:rPr>
          <w:rFonts w:cs="Calibri"/>
        </w:rPr>
        <w:t xml:space="preserve"> and </w:t>
      </w:r>
      <w:r w:rsidRPr="00416FF4">
        <w:rPr>
          <w:rFonts w:cs="Calibri"/>
          <w:u w:val="single"/>
        </w:rPr>
        <w:t>erodes alliances</w:t>
      </w:r>
      <w:r w:rsidRPr="00416FF4">
        <w:rPr>
          <w:rFonts w:cs="Calibri"/>
        </w:rPr>
        <w:t xml:space="preserve">. </w:t>
      </w:r>
    </w:p>
    <w:p w14:paraId="0C00A524" w14:textId="77777777" w:rsidR="00907735" w:rsidRPr="00416FF4" w:rsidRDefault="00907735" w:rsidP="00907735">
      <w:r w:rsidRPr="00416FF4">
        <w:rPr>
          <w:rStyle w:val="Style13ptBold"/>
        </w:rPr>
        <w:t>Brands &amp; Edel, 19</w:t>
      </w:r>
      <w:r w:rsidRPr="00416FF4">
        <w:rPr>
          <w:szCs w:val="16"/>
        </w:rPr>
        <w:t xml:space="preserve"> — Hal Brands; PhD, Henry A. Kissinger Distinguished Professor of Global Affairs at the Johns Hopkins School of Advanced International Studies. Charles Edel; PhD, Senior Fellow and Visiting Scholar at the United States Studies Centre at the University of Sydney. (“The Lessons of Tragedy: Statecraft and World Order;” Ch. 6: The Darkening Horizon; Published by </w:t>
      </w:r>
      <w:r w:rsidRPr="00416FF4">
        <w:rPr>
          <w:i/>
          <w:iCs/>
          <w:szCs w:val="16"/>
        </w:rPr>
        <w:t>Yale University Press</w:t>
      </w:r>
      <w:r w:rsidRPr="00416FF4">
        <w:rPr>
          <w:szCs w:val="16"/>
        </w:rPr>
        <w:t>; //GrRv)</w:t>
      </w:r>
    </w:p>
    <w:p w14:paraId="0FCC0BBB" w14:textId="77777777" w:rsidR="00907735" w:rsidRPr="00416FF4" w:rsidRDefault="00907735" w:rsidP="00907735">
      <w:pPr>
        <w:rPr>
          <w:rStyle w:val="Emphasis"/>
        </w:rPr>
      </w:pPr>
      <w:r w:rsidRPr="00416FF4">
        <w:t xml:space="preserve">Concerns about American reliability are not new, of course, and too much U.S. activism can be as discomfiting as too little. But the fact remains that </w:t>
      </w:r>
      <w:r w:rsidRPr="00416FF4">
        <w:rPr>
          <w:rStyle w:val="StyleUnderline"/>
          <w:highlight w:val="green"/>
        </w:rPr>
        <w:t>there is</w:t>
      </w:r>
      <w:r w:rsidRPr="00416FF4">
        <w:rPr>
          <w:rStyle w:val="StyleUnderline"/>
        </w:rPr>
        <w:t xml:space="preserve"> </w:t>
      </w:r>
      <w:r w:rsidRPr="00416FF4">
        <w:t xml:space="preserve">now </w:t>
      </w:r>
      <w:r w:rsidRPr="00416FF4">
        <w:rPr>
          <w:rStyle w:val="Emphasis"/>
          <w:highlight w:val="green"/>
        </w:rPr>
        <w:t>surging</w:t>
      </w:r>
      <w:r w:rsidRPr="00416FF4">
        <w:rPr>
          <w:rStyle w:val="Emphasis"/>
        </w:rPr>
        <w:t xml:space="preserve"> global </w:t>
      </w:r>
      <w:r w:rsidRPr="00416FF4">
        <w:rPr>
          <w:rStyle w:val="Emphasis"/>
          <w:highlight w:val="green"/>
        </w:rPr>
        <w:t>uncertainty</w:t>
      </w:r>
      <w:r w:rsidRPr="00416FF4">
        <w:rPr>
          <w:highlight w:val="green"/>
        </w:rPr>
        <w:t xml:space="preserve"> </w:t>
      </w:r>
      <w:r w:rsidRPr="00416FF4">
        <w:rPr>
          <w:rStyle w:val="StyleUnderline"/>
          <w:highlight w:val="green"/>
        </w:rPr>
        <w:t>about the</w:t>
      </w:r>
      <w:r w:rsidRPr="00416FF4">
        <w:rPr>
          <w:rStyle w:val="StyleUnderline"/>
        </w:rPr>
        <w:t xml:space="preserve"> future of </w:t>
      </w:r>
      <w:r w:rsidRPr="00416FF4">
        <w:rPr>
          <w:rStyle w:val="StyleUnderline"/>
          <w:highlight w:val="green"/>
        </w:rPr>
        <w:t xml:space="preserve">U.S. </w:t>
      </w:r>
      <w:r w:rsidRPr="00416FF4">
        <w:rPr>
          <w:rStyle w:val="StyleUnderline"/>
        </w:rPr>
        <w:t>foreign policy</w:t>
      </w:r>
      <w:r w:rsidRPr="00416FF4">
        <w:t xml:space="preserve">, and that </w:t>
      </w:r>
      <w:r w:rsidRPr="00416FF4">
        <w:rPr>
          <w:rStyle w:val="StyleUnderline"/>
          <w:highlight w:val="green"/>
        </w:rPr>
        <w:t xml:space="preserve">uncertainty is </w:t>
      </w:r>
      <w:r w:rsidRPr="00416FF4">
        <w:rPr>
          <w:rStyle w:val="Emphasis"/>
          <w:highlight w:val="green"/>
        </w:rPr>
        <w:t>itself</w:t>
      </w:r>
      <w:r w:rsidRPr="00416FF4">
        <w:rPr>
          <w:rStyle w:val="StyleUnderline"/>
          <w:highlight w:val="green"/>
        </w:rPr>
        <w:t xml:space="preserve"> a </w:t>
      </w:r>
      <w:r w:rsidRPr="00416FF4">
        <w:rPr>
          <w:rStyle w:val="Emphasis"/>
          <w:highlight w:val="green"/>
        </w:rPr>
        <w:t>destabilizing factor</w:t>
      </w:r>
      <w:r w:rsidRPr="00416FF4">
        <w:rPr>
          <w:rStyle w:val="StyleUnderline"/>
        </w:rPr>
        <w:t xml:space="preserve"> in </w:t>
      </w:r>
      <w:r w:rsidRPr="00416FF4">
        <w:rPr>
          <w:rStyle w:val="Emphasis"/>
        </w:rPr>
        <w:t>international affairs.</w:t>
      </w:r>
    </w:p>
    <w:p w14:paraId="21EABA82" w14:textId="77777777" w:rsidR="00907735" w:rsidRPr="00416FF4" w:rsidRDefault="00907735" w:rsidP="00907735">
      <w:pPr>
        <w:rPr>
          <w:rStyle w:val="StyleUnderline"/>
        </w:rPr>
      </w:pPr>
      <w:r w:rsidRPr="00416FF4">
        <w:rPr>
          <w:rStyle w:val="StyleUnderline"/>
          <w:highlight w:val="green"/>
        </w:rPr>
        <w:t xml:space="preserve">It may promote </w:t>
      </w:r>
      <w:r w:rsidRPr="00416FF4">
        <w:rPr>
          <w:rStyle w:val="Emphasis"/>
          <w:highlight w:val="green"/>
        </w:rPr>
        <w:t>hedging by U.S. allies</w:t>
      </w:r>
      <w:r w:rsidRPr="00416FF4">
        <w:rPr>
          <w:rStyle w:val="StyleUnderline"/>
        </w:rPr>
        <w:t xml:space="preserve"> and </w:t>
      </w:r>
      <w:r w:rsidRPr="00416FF4">
        <w:rPr>
          <w:rStyle w:val="Emphasis"/>
        </w:rPr>
        <w:t>partners</w:t>
      </w:r>
      <w:r w:rsidRPr="00416FF4">
        <w:rPr>
          <w:rStyle w:val="StyleUnderline"/>
        </w:rPr>
        <w:t xml:space="preserve"> </w:t>
      </w:r>
      <w:r w:rsidRPr="00416FF4">
        <w:rPr>
          <w:rStyle w:val="StyleUnderline"/>
          <w:highlight w:val="green"/>
        </w:rPr>
        <w:t xml:space="preserve">who </w:t>
      </w:r>
      <w:r w:rsidRPr="00416FF4">
        <w:rPr>
          <w:rStyle w:val="Emphasis"/>
          <w:highlight w:val="green"/>
        </w:rPr>
        <w:t>no longer believe</w:t>
      </w:r>
      <w:r w:rsidRPr="00416FF4">
        <w:rPr>
          <w:rStyle w:val="StyleUnderline"/>
          <w:highlight w:val="green"/>
        </w:rPr>
        <w:t xml:space="preserve"> that America’s </w:t>
      </w:r>
      <w:r w:rsidRPr="00416FF4">
        <w:rPr>
          <w:rStyle w:val="StyleUnderline"/>
        </w:rPr>
        <w:t xml:space="preserve">security </w:t>
      </w:r>
      <w:r w:rsidRPr="00416FF4">
        <w:rPr>
          <w:rStyle w:val="StyleUnderline"/>
          <w:highlight w:val="green"/>
        </w:rPr>
        <w:t>commitments are</w:t>
      </w:r>
      <w:r w:rsidRPr="00416FF4">
        <w:rPr>
          <w:rStyle w:val="StyleUnderline"/>
        </w:rPr>
        <w:t xml:space="preserve"> </w:t>
      </w:r>
      <w:r w:rsidRPr="00416FF4">
        <w:rPr>
          <w:rStyle w:val="Emphasis"/>
        </w:rPr>
        <w:t xml:space="preserve">so </w:t>
      </w:r>
      <w:r w:rsidRPr="00416FF4">
        <w:rPr>
          <w:rStyle w:val="Emphasis"/>
          <w:highlight w:val="green"/>
        </w:rPr>
        <w:t>ironclad</w:t>
      </w:r>
      <w:r w:rsidRPr="00416FF4">
        <w:rPr>
          <w:rStyle w:val="StyleUnderline"/>
        </w:rPr>
        <w:t xml:space="preserve"> and its </w:t>
      </w:r>
      <w:r w:rsidRPr="00416FF4">
        <w:rPr>
          <w:rStyle w:val="Emphasis"/>
        </w:rPr>
        <w:t>red lines so red</w:t>
      </w:r>
      <w:r w:rsidRPr="00416FF4">
        <w:t xml:space="preserve">. </w:t>
      </w:r>
      <w:r w:rsidRPr="00416FF4">
        <w:rPr>
          <w:rStyle w:val="StyleUnderline"/>
          <w:highlight w:val="green"/>
        </w:rPr>
        <w:t>It may provoke</w:t>
      </w:r>
      <w:r w:rsidRPr="00416FF4">
        <w:rPr>
          <w:rStyle w:val="StyleUnderline"/>
        </w:rPr>
        <w:t xml:space="preserve"> </w:t>
      </w:r>
      <w:r w:rsidRPr="00416FF4">
        <w:rPr>
          <w:rStyle w:val="Emphasis"/>
        </w:rPr>
        <w:t xml:space="preserve">stronger </w:t>
      </w:r>
      <w:r w:rsidRPr="00416FF4">
        <w:rPr>
          <w:rStyle w:val="Emphasis"/>
          <w:highlight w:val="green"/>
        </w:rPr>
        <w:t>revisionist challenges</w:t>
      </w:r>
      <w:r w:rsidRPr="00416FF4">
        <w:rPr>
          <w:rStyle w:val="StyleUnderline"/>
        </w:rPr>
        <w:t xml:space="preserve"> from </w:t>
      </w:r>
      <w:r w:rsidRPr="00416FF4">
        <w:rPr>
          <w:rStyle w:val="Emphasis"/>
        </w:rPr>
        <w:t>aggressors</w:t>
      </w:r>
      <w:r w:rsidRPr="00416FF4">
        <w:t xml:space="preserve"> who assess that their moment has arrived because the forces arrayed against them are no longer so purposeful or unified. Most broadly, if Washington continues to behave so erratically on the international stage, </w:t>
      </w:r>
      <w:r w:rsidRPr="00416FF4">
        <w:rPr>
          <w:rStyle w:val="StyleUnderline"/>
          <w:highlight w:val="green"/>
        </w:rPr>
        <w:t>the</w:t>
      </w:r>
      <w:r w:rsidRPr="00416FF4">
        <w:rPr>
          <w:highlight w:val="green"/>
        </w:rPr>
        <w:t xml:space="preserve"> </w:t>
      </w:r>
      <w:r w:rsidRPr="00416FF4">
        <w:rPr>
          <w:rStyle w:val="StyleUnderline"/>
          <w:highlight w:val="green"/>
        </w:rPr>
        <w:t xml:space="preserve">perception of U.S. </w:t>
      </w:r>
      <w:r w:rsidRPr="00416FF4">
        <w:rPr>
          <w:rStyle w:val="Emphasis"/>
          <w:highlight w:val="green"/>
        </w:rPr>
        <w:t>steadiness</w:t>
      </w:r>
      <w:r w:rsidRPr="00416FF4">
        <w:rPr>
          <w:rStyle w:val="Emphasis"/>
        </w:rPr>
        <w:t xml:space="preserve"> of purpose</w:t>
      </w:r>
      <w:r w:rsidRPr="00416FF4">
        <w:rPr>
          <w:rStyle w:val="StyleUnderline"/>
        </w:rPr>
        <w:t xml:space="preserve"> that has </w:t>
      </w:r>
      <w:r w:rsidRPr="00416FF4">
        <w:rPr>
          <w:rStyle w:val="Emphasis"/>
        </w:rPr>
        <w:t>traditionally</w:t>
      </w:r>
      <w:r w:rsidRPr="00416FF4">
        <w:rPr>
          <w:rStyle w:val="StyleUnderline"/>
        </w:rPr>
        <w:t xml:space="preserve"> backstopped the international order </w:t>
      </w:r>
      <w:r w:rsidRPr="00416FF4">
        <w:rPr>
          <w:rStyle w:val="StyleUnderline"/>
          <w:highlight w:val="green"/>
        </w:rPr>
        <w:t xml:space="preserve">could be </w:t>
      </w:r>
      <w:r w:rsidRPr="00416FF4">
        <w:rPr>
          <w:rStyle w:val="Emphasis"/>
          <w:highlight w:val="green"/>
        </w:rPr>
        <w:t>eroded</w:t>
      </w:r>
      <w:r w:rsidRPr="00416FF4">
        <w:rPr>
          <w:rStyle w:val="StyleUnderline"/>
          <w:highlight w:val="green"/>
        </w:rPr>
        <w:t>.</w:t>
      </w:r>
    </w:p>
    <w:p w14:paraId="4501E232" w14:textId="77777777" w:rsidR="00907735" w:rsidRPr="00416FF4" w:rsidRDefault="00907735" w:rsidP="00907735">
      <w:r w:rsidRPr="00416FF4">
        <w:t xml:space="preserve">All </w:t>
      </w:r>
      <w:r w:rsidRPr="00416FF4">
        <w:rPr>
          <w:rStyle w:val="StyleUnderline"/>
        </w:rPr>
        <w:t>these processes</w:t>
      </w:r>
      <w:r w:rsidRPr="00416FF4">
        <w:t xml:space="preserve"> will take time to unfold, but they </w:t>
      </w:r>
      <w:r w:rsidRPr="00416FF4">
        <w:rPr>
          <w:rStyle w:val="StyleUnderline"/>
        </w:rPr>
        <w:t xml:space="preserve">are occurring </w:t>
      </w:r>
      <w:r w:rsidRPr="00416FF4">
        <w:rPr>
          <w:rStyle w:val="Emphasis"/>
        </w:rPr>
        <w:t>already</w:t>
      </w:r>
      <w:r w:rsidRPr="00416FF4">
        <w:t xml:space="preserve">. </w:t>
      </w:r>
      <w:r w:rsidRPr="00416FF4">
        <w:rPr>
          <w:rStyle w:val="StyleUnderline"/>
        </w:rPr>
        <w:t xml:space="preserve">Countries such as the Philippines seem to be adjusting their geopolitical postures due to doubts about U.S. </w:t>
      </w:r>
      <w:r w:rsidRPr="00416FF4">
        <w:rPr>
          <w:rStyle w:val="Emphasis"/>
        </w:rPr>
        <w:t>effectiveness</w:t>
      </w:r>
      <w:r w:rsidRPr="00416FF4">
        <w:rPr>
          <w:rStyle w:val="StyleUnderline"/>
        </w:rPr>
        <w:t xml:space="preserve"> and </w:t>
      </w:r>
      <w:r w:rsidRPr="00416FF4">
        <w:rPr>
          <w:rStyle w:val="Emphasis"/>
        </w:rPr>
        <w:t>resolve</w:t>
      </w:r>
      <w:r w:rsidRPr="00416FF4">
        <w:t xml:space="preserve">; </w:t>
      </w:r>
      <w:r w:rsidRPr="00416FF4">
        <w:rPr>
          <w:rStyle w:val="StyleUnderline"/>
        </w:rPr>
        <w:t xml:space="preserve">debates about the </w:t>
      </w:r>
      <w:r w:rsidRPr="00416FF4">
        <w:rPr>
          <w:rStyle w:val="Emphasis"/>
        </w:rPr>
        <w:t>future of alliance</w:t>
      </w:r>
      <w:r w:rsidRPr="00416FF4">
        <w:rPr>
          <w:rStyle w:val="StyleUnderline"/>
        </w:rPr>
        <w:t xml:space="preserve"> with America are intensifying</w:t>
      </w:r>
      <w:r w:rsidRPr="00416FF4">
        <w:t xml:space="preserve"> in other countries.65 European countries are discussing measures they might take to protect themselves in a post-American age. As the United States turns toward protectionism, countries are cutting trade deals that exclude Washington or increasingly looking to Beijing as an economic partner.66 And Chinese leaders appear to be sensing that their window of opportunity is opening. “China has never seen such a moment,” writes Evan Osnos, “when its pursuit of a larger role in the world coincides with America’s pursuit of a smaller one.”67 </w:t>
      </w:r>
      <w:r w:rsidRPr="00416FF4">
        <w:rPr>
          <w:rStyle w:val="StyleUnderline"/>
        </w:rPr>
        <w:t xml:space="preserve">A period of </w:t>
      </w:r>
      <w:r w:rsidRPr="00416FF4">
        <w:rPr>
          <w:rStyle w:val="Emphasis"/>
        </w:rPr>
        <w:t xml:space="preserve">growing </w:t>
      </w:r>
      <w:r w:rsidRPr="00416FF4">
        <w:rPr>
          <w:rStyle w:val="Emphasis"/>
          <w:highlight w:val="green"/>
        </w:rPr>
        <w:t>international turmoil</w:t>
      </w:r>
      <w:r w:rsidRPr="00416FF4">
        <w:rPr>
          <w:rStyle w:val="StyleUnderline"/>
          <w:highlight w:val="green"/>
        </w:rPr>
        <w:t xml:space="preserve"> and </w:t>
      </w:r>
      <w:r w:rsidRPr="00416FF4">
        <w:rPr>
          <w:rStyle w:val="Emphasis"/>
          <w:highlight w:val="green"/>
        </w:rPr>
        <w:t>danger</w:t>
      </w:r>
      <w:r w:rsidRPr="00416FF4">
        <w:rPr>
          <w:rStyle w:val="StyleUnderline"/>
          <w:highlight w:val="green"/>
        </w:rPr>
        <w:t xml:space="preserve"> is a bad time to </w:t>
      </w:r>
      <w:r w:rsidRPr="00416FF4">
        <w:rPr>
          <w:rStyle w:val="Emphasis"/>
          <w:highlight w:val="green"/>
        </w:rPr>
        <w:t>sow doubt</w:t>
      </w:r>
      <w:r w:rsidRPr="00416FF4">
        <w:rPr>
          <w:rStyle w:val="StyleUnderline"/>
          <w:highlight w:val="green"/>
        </w:rPr>
        <w:t xml:space="preserve"> about America’s </w:t>
      </w:r>
      <w:r w:rsidRPr="00416FF4">
        <w:rPr>
          <w:rStyle w:val="Emphasis"/>
          <w:highlight w:val="green"/>
        </w:rPr>
        <w:t>global role,</w:t>
      </w:r>
      <w:r w:rsidRPr="00416FF4">
        <w:rPr>
          <w:rStyle w:val="StyleUnderline"/>
          <w:highlight w:val="green"/>
        </w:rPr>
        <w:t xml:space="preserve"> but this is </w:t>
      </w:r>
      <w:r w:rsidRPr="00416FF4">
        <w:rPr>
          <w:rStyle w:val="Emphasis"/>
          <w:highlight w:val="green"/>
        </w:rPr>
        <w:t>precisely what is happening</w:t>
      </w:r>
      <w:r w:rsidRPr="00416FF4">
        <w:t>. The effects are unlikely to be either trivial or benign.</w:t>
      </w:r>
    </w:p>
    <w:p w14:paraId="01145F79" w14:textId="77777777" w:rsidR="00A7500F" w:rsidRDefault="00A7500F" w:rsidP="00A7500F">
      <w:pPr>
        <w:spacing w:before="100" w:beforeAutospacing="1" w:after="100" w:afterAutospacing="1"/>
        <w:rPr>
          <w:rFonts w:eastAsia="Times New Roman"/>
          <w:color w:val="000000"/>
          <w:sz w:val="12"/>
        </w:rPr>
      </w:pPr>
    </w:p>
    <w:p w14:paraId="5BE88F70" w14:textId="5CC3F8C9" w:rsidR="00A7500F" w:rsidRPr="0076153F" w:rsidRDefault="00A7500F" w:rsidP="00A7500F">
      <w:pPr>
        <w:pStyle w:val="Heading4"/>
      </w:pPr>
      <w:r w:rsidRPr="0076153F">
        <w:t>Primacy and allied commitments solves arms races and great power war---reject old defense that ignores emerging instability and compounding risk</w:t>
      </w:r>
      <w:r>
        <w:t>. U</w:t>
      </w:r>
      <w:r w:rsidRPr="0076153F">
        <w:t>nipolarity is sustainable and stops power vacuums and escalation across the globe</w:t>
      </w:r>
    </w:p>
    <w:p w14:paraId="03D39AB3" w14:textId="77777777" w:rsidR="00A7500F" w:rsidRPr="00314A8E" w:rsidRDefault="00A7500F" w:rsidP="00A7500F">
      <w:r w:rsidRPr="00314A8E">
        <w:rPr>
          <w:rStyle w:val="Style13ptBold"/>
        </w:rPr>
        <w:t>Brands 18</w:t>
      </w:r>
      <w:r w:rsidRPr="00314A8E">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67E284CA" w14:textId="77777777" w:rsidR="00A7500F" w:rsidRPr="00314A8E" w:rsidRDefault="00A7500F" w:rsidP="00A7500F">
      <w:r w:rsidRPr="00314A8E">
        <w:rPr>
          <w:rStyle w:val="StyleUnderline"/>
        </w:rPr>
        <w:t xml:space="preserve">Since World War II, the United States has had a military </w:t>
      </w:r>
      <w:r w:rsidRPr="00314A8E">
        <w:rPr>
          <w:rStyle w:val="Emphasis"/>
        </w:rPr>
        <w:t>second to none</w:t>
      </w:r>
      <w:r w:rsidRPr="00314A8E">
        <w:t xml:space="preserve">. Since the Cold War, </w:t>
      </w:r>
      <w:r w:rsidRPr="00BA02C1">
        <w:rPr>
          <w:rStyle w:val="StyleUnderline"/>
          <w:highlight w:val="green"/>
        </w:rPr>
        <w:t xml:space="preserve">America </w:t>
      </w:r>
      <w:r w:rsidRPr="00314A8E">
        <w:rPr>
          <w:rStyle w:val="StyleUnderline"/>
        </w:rPr>
        <w:t xml:space="preserve">has </w:t>
      </w:r>
      <w:r w:rsidRPr="00BA02C1">
        <w:rPr>
          <w:rStyle w:val="Emphasis"/>
          <w:highlight w:val="green"/>
        </w:rPr>
        <w:t>committed</w:t>
      </w:r>
      <w:r w:rsidRPr="00BA02C1">
        <w:rPr>
          <w:rStyle w:val="StyleUnderline"/>
          <w:highlight w:val="green"/>
        </w:rPr>
        <w:t xml:space="preserve"> to</w:t>
      </w:r>
      <w:r w:rsidRPr="00314A8E">
        <w:rPr>
          <w:rStyle w:val="StyleUnderline"/>
        </w:rPr>
        <w:t xml:space="preserve"> having</w:t>
      </w:r>
      <w:r w:rsidRPr="00314A8E">
        <w:t xml:space="preserve"> </w:t>
      </w:r>
      <w:r w:rsidRPr="00BA02C1">
        <w:rPr>
          <w:rStyle w:val="Emphasis"/>
          <w:highlight w:val="green"/>
        </w:rPr>
        <w:t>overwhelming</w:t>
      </w:r>
      <w:r w:rsidRPr="00314A8E">
        <w:rPr>
          <w:rStyle w:val="Emphasis"/>
        </w:rPr>
        <w:t xml:space="preserve"> military </w:t>
      </w:r>
      <w:r w:rsidRPr="00BA02C1">
        <w:rPr>
          <w:rStyle w:val="Emphasis"/>
          <w:highlight w:val="green"/>
        </w:rPr>
        <w:t>primacy</w:t>
      </w:r>
      <w:r w:rsidRPr="00314A8E">
        <w:t xml:space="preserve">. The idea, as George W. Bush declared in 2002, that America must possess “strengths beyond challenge” has featured in every major U.S. strategy document for a quarter century; it has also been reflected in concrete terms.6 </w:t>
      </w:r>
    </w:p>
    <w:p w14:paraId="780D2953" w14:textId="77777777" w:rsidR="00A7500F" w:rsidRPr="00314A8E" w:rsidRDefault="00A7500F" w:rsidP="00A7500F">
      <w:pPr>
        <w:rPr>
          <w:rStyle w:val="Emphasis"/>
        </w:rPr>
      </w:pPr>
      <w:r w:rsidRPr="00314A8E">
        <w:t xml:space="preserve">From the early 1990s, for example, </w:t>
      </w:r>
      <w:r w:rsidRPr="00C4675F">
        <w:t xml:space="preserve">the </w:t>
      </w:r>
      <w:r w:rsidRPr="00C4675F">
        <w:rPr>
          <w:rStyle w:val="Emphasis"/>
        </w:rPr>
        <w:t>U</w:t>
      </w:r>
      <w:r w:rsidRPr="00C4675F">
        <w:rPr>
          <w:rStyle w:val="StyleUnderline"/>
        </w:rPr>
        <w:t xml:space="preserve">nited </w:t>
      </w:r>
      <w:r w:rsidRPr="00C4675F">
        <w:rPr>
          <w:rStyle w:val="Emphasis"/>
        </w:rPr>
        <w:t>S</w:t>
      </w:r>
      <w:r w:rsidRPr="00C4675F">
        <w:rPr>
          <w:rStyle w:val="StyleUnderline"/>
        </w:rPr>
        <w:t>tates consistently</w:t>
      </w:r>
      <w:r w:rsidRPr="00314A8E">
        <w:rPr>
          <w:rStyle w:val="StyleUnderline"/>
        </w:rPr>
        <w:t xml:space="preserve"> accounted for around 35 to 45 percent of world defense spending and </w:t>
      </w:r>
      <w:r w:rsidRPr="00BA02C1">
        <w:rPr>
          <w:rStyle w:val="StyleUnderline"/>
          <w:highlight w:val="green"/>
        </w:rPr>
        <w:t xml:space="preserve">maintained </w:t>
      </w:r>
      <w:r w:rsidRPr="00BA02C1">
        <w:rPr>
          <w:rStyle w:val="Emphasis"/>
          <w:highlight w:val="green"/>
        </w:rPr>
        <w:t xml:space="preserve">peerless </w:t>
      </w:r>
      <w:r w:rsidRPr="00314A8E">
        <w:rPr>
          <w:rStyle w:val="Emphasis"/>
        </w:rPr>
        <w:t xml:space="preserve">global </w:t>
      </w:r>
      <w:r w:rsidRPr="00BA02C1">
        <w:rPr>
          <w:rStyle w:val="Emphasis"/>
          <w:highlight w:val="green"/>
        </w:rPr>
        <w:t>power-projection</w:t>
      </w:r>
      <w:r w:rsidRPr="00314A8E">
        <w:rPr>
          <w:rStyle w:val="Emphasis"/>
        </w:rPr>
        <w:t xml:space="preserve"> capabilities</w:t>
      </w:r>
      <w:r w:rsidRPr="00314A8E">
        <w:t xml:space="preserve">.7 Perhaps more important, U.S. </w:t>
      </w:r>
      <w:r w:rsidRPr="00314A8E">
        <w:rPr>
          <w:rStyle w:val="StyleUnderline"/>
        </w:rPr>
        <w:t xml:space="preserve">primacy was also </w:t>
      </w:r>
      <w:r w:rsidRPr="00BA02C1">
        <w:rPr>
          <w:rStyle w:val="StyleUnderline"/>
          <w:highlight w:val="green"/>
        </w:rPr>
        <w:t>unrivaled in key</w:t>
      </w:r>
      <w:r w:rsidRPr="00314A8E">
        <w:rPr>
          <w:rStyle w:val="StyleUnderline"/>
        </w:rPr>
        <w:t xml:space="preserve"> overseas </w:t>
      </w:r>
      <w:r w:rsidRPr="00314A8E">
        <w:rPr>
          <w:rStyle w:val="Emphasis"/>
        </w:rPr>
        <w:t xml:space="preserve">strategic </w:t>
      </w:r>
      <w:r w:rsidRPr="00BA02C1">
        <w:rPr>
          <w:rStyle w:val="Emphasis"/>
          <w:highlight w:val="green"/>
        </w:rPr>
        <w:t>regions</w:t>
      </w:r>
      <w:r w:rsidRPr="00BA02C1">
        <w:rPr>
          <w:highlight w:val="green"/>
        </w:rPr>
        <w:t>—</w:t>
      </w:r>
      <w:r w:rsidRPr="00BA02C1">
        <w:rPr>
          <w:rStyle w:val="Emphasis"/>
          <w:highlight w:val="green"/>
        </w:rPr>
        <w:t>Europe</w:t>
      </w:r>
      <w:r w:rsidRPr="00314A8E">
        <w:rPr>
          <w:rStyle w:val="Emphasis"/>
        </w:rPr>
        <w:t xml:space="preserve">, East Asia, the </w:t>
      </w:r>
      <w:r w:rsidRPr="00BA02C1">
        <w:rPr>
          <w:rStyle w:val="Emphasis"/>
          <w:highlight w:val="green"/>
        </w:rPr>
        <w:t>Middle East</w:t>
      </w:r>
      <w:r w:rsidRPr="00314A8E">
        <w:t xml:space="preserve">. </w:t>
      </w:r>
      <w:r w:rsidRPr="00314A8E">
        <w:rPr>
          <w:rStyle w:val="StyleUnderline"/>
        </w:rPr>
        <w:t xml:space="preserve">From </w:t>
      </w:r>
      <w:r w:rsidRPr="00314A8E">
        <w:rPr>
          <w:rStyle w:val="Emphasis"/>
        </w:rPr>
        <w:t>thrashing Saddam</w:t>
      </w:r>
      <w:r w:rsidRPr="00314A8E">
        <w:t xml:space="preserve"> Hussein’s million-man Iraqi military </w:t>
      </w:r>
      <w:r w:rsidRPr="00314A8E">
        <w:rPr>
          <w:rStyle w:val="StyleUnderline"/>
        </w:rPr>
        <w:t xml:space="preserve">during Operation Desert Storm, to deploying—with impunity—two carrier strike groups off </w:t>
      </w:r>
      <w:r w:rsidRPr="00C4675F">
        <w:rPr>
          <w:rStyle w:val="StyleUnderline"/>
        </w:rPr>
        <w:t>Taiwan</w:t>
      </w:r>
      <w:r w:rsidRPr="00314A8E">
        <w:rPr>
          <w:rStyle w:val="StyleUnderline"/>
        </w:rPr>
        <w:t xml:space="preserve"> during the </w:t>
      </w:r>
      <w:r w:rsidRPr="00BA02C1">
        <w:rPr>
          <w:rStyle w:val="StyleUnderline"/>
          <w:highlight w:val="green"/>
        </w:rPr>
        <w:t>China-Taiwan</w:t>
      </w:r>
      <w:r w:rsidRPr="00314A8E">
        <w:rPr>
          <w:rStyle w:val="StyleUnderline"/>
        </w:rPr>
        <w:t xml:space="preserve"> crisis </w:t>
      </w:r>
      <w:r w:rsidRPr="00C4675F">
        <w:rPr>
          <w:rStyle w:val="StyleUnderline"/>
        </w:rPr>
        <w:t xml:space="preserve">of 1995– 96, Washington has been able to project military power </w:t>
      </w:r>
      <w:r w:rsidRPr="00C4675F">
        <w:rPr>
          <w:rStyle w:val="Emphasis"/>
        </w:rPr>
        <w:t>superior</w:t>
      </w:r>
      <w:r w:rsidRPr="00C4675F">
        <w:rPr>
          <w:rStyle w:val="StyleUnderline"/>
        </w:rPr>
        <w:t xml:space="preserve"> to anything a </w:t>
      </w:r>
      <w:r w:rsidRPr="00C4675F">
        <w:rPr>
          <w:rStyle w:val="Emphasis"/>
        </w:rPr>
        <w:t xml:space="preserve">regional rival </w:t>
      </w:r>
      <w:r w:rsidRPr="00C4675F">
        <w:rPr>
          <w:rStyle w:val="StyleUnderline"/>
        </w:rPr>
        <w:t xml:space="preserve">could employ even </w:t>
      </w:r>
      <w:r w:rsidRPr="00C4675F">
        <w:rPr>
          <w:rStyle w:val="Emphasis"/>
        </w:rPr>
        <w:t>on its own geopolitical doorstep.</w:t>
      </w:r>
    </w:p>
    <w:p w14:paraId="2BF73D3B" w14:textId="77777777" w:rsidR="00A7500F" w:rsidRPr="00314A8E" w:rsidRDefault="00A7500F" w:rsidP="00A7500F">
      <w:r w:rsidRPr="00314A8E">
        <w:t xml:space="preserve">This </w:t>
      </w:r>
      <w:r w:rsidRPr="00BA02C1">
        <w:rPr>
          <w:rStyle w:val="Emphasis"/>
          <w:highlight w:val="green"/>
        </w:rPr>
        <w:t>military dominance</w:t>
      </w:r>
      <w:r w:rsidRPr="00314A8E">
        <w:t xml:space="preserve"> </w:t>
      </w:r>
      <w:r w:rsidRPr="00314A8E">
        <w:rPr>
          <w:rStyle w:val="StyleUnderline"/>
        </w:rPr>
        <w:t xml:space="preserve">has </w:t>
      </w:r>
      <w:r w:rsidRPr="00BA02C1">
        <w:rPr>
          <w:rStyle w:val="StyleUnderline"/>
          <w:highlight w:val="green"/>
        </w:rPr>
        <w:t xml:space="preserve">constituted </w:t>
      </w:r>
      <w:r w:rsidRPr="00C4675F">
        <w:rPr>
          <w:rStyle w:val="StyleUnderline"/>
        </w:rPr>
        <w:t>the</w:t>
      </w:r>
      <w:r w:rsidRPr="00C4675F">
        <w:t xml:space="preserve"> </w:t>
      </w:r>
      <w:r w:rsidRPr="00BA02C1">
        <w:rPr>
          <w:rStyle w:val="Emphasis"/>
          <w:highlight w:val="green"/>
        </w:rPr>
        <w:t xml:space="preserve">hard-power backbone </w:t>
      </w:r>
      <w:r w:rsidRPr="00BA02C1">
        <w:rPr>
          <w:rStyle w:val="StyleUnderline"/>
          <w:highlight w:val="green"/>
        </w:rPr>
        <w:t>of</w:t>
      </w:r>
      <w:r w:rsidRPr="00314A8E">
        <w:rPr>
          <w:rStyle w:val="StyleUnderline"/>
        </w:rPr>
        <w:t xml:space="preserve"> an ambitious </w:t>
      </w:r>
      <w:r w:rsidRPr="00BA02C1">
        <w:rPr>
          <w:rStyle w:val="StyleUnderline"/>
          <w:highlight w:val="green"/>
        </w:rPr>
        <w:t>global strategy</w:t>
      </w:r>
      <w:r w:rsidRPr="00314A8E">
        <w:rPr>
          <w:rStyle w:val="StyleUnderline"/>
        </w:rPr>
        <w:t xml:space="preserve">. </w:t>
      </w:r>
      <w:r w:rsidRPr="00314A8E">
        <w:t>After the Cold War, U.S.</w:t>
      </w:r>
      <w:r w:rsidRPr="00314A8E">
        <w:rPr>
          <w:rStyle w:val="StyleUnderline"/>
        </w:rPr>
        <w:t xml:space="preserve"> policymakers committed to averting a return to the </w:t>
      </w:r>
      <w:r w:rsidRPr="00314A8E">
        <w:rPr>
          <w:rStyle w:val="Emphasis"/>
        </w:rPr>
        <w:t>unstable multipolarity</w:t>
      </w:r>
      <w:r w:rsidRPr="00314A8E">
        <w:rPr>
          <w:rStyle w:val="StyleUnderline"/>
        </w:rPr>
        <w:t xml:space="preserve"> of earlier eras, and to perpetuating the more favorable unipolar order.</w:t>
      </w:r>
      <w:r w:rsidRPr="00314A8E">
        <w:t xml:space="preserve"> </w:t>
      </w:r>
      <w:r w:rsidRPr="00314A8E">
        <w:rPr>
          <w:rStyle w:val="StyleUnderline"/>
        </w:rPr>
        <w:t xml:space="preserve">They committed to building on the successes of the postwar era by further advancing </w:t>
      </w:r>
      <w:r w:rsidRPr="00314A8E">
        <w:rPr>
          <w:rStyle w:val="Emphasis"/>
        </w:rPr>
        <w:t>liberal political values</w:t>
      </w:r>
      <w:r w:rsidRPr="00314A8E">
        <w:rPr>
          <w:rStyle w:val="StyleUnderline"/>
        </w:rPr>
        <w:t xml:space="preserve"> and an open international </w:t>
      </w:r>
      <w:r w:rsidRPr="00314A8E">
        <w:rPr>
          <w:rStyle w:val="Emphasis"/>
        </w:rPr>
        <w:t>economy</w:t>
      </w:r>
      <w:r w:rsidRPr="00314A8E">
        <w:rPr>
          <w:rStyle w:val="StyleUnderline"/>
        </w:rPr>
        <w:t xml:space="preserve">, </w:t>
      </w:r>
      <w:r w:rsidRPr="00C4675F">
        <w:rPr>
          <w:rStyle w:val="StyleUnderline"/>
        </w:rPr>
        <w:t>and</w:t>
      </w:r>
      <w:r w:rsidRPr="00314A8E">
        <w:rPr>
          <w:rStyle w:val="StyleUnderline"/>
        </w:rPr>
        <w:t xml:space="preserve"> to </w:t>
      </w:r>
      <w:r w:rsidRPr="00BA02C1">
        <w:rPr>
          <w:rStyle w:val="Emphasis"/>
          <w:highlight w:val="green"/>
        </w:rPr>
        <w:t>suppressing</w:t>
      </w:r>
      <w:r w:rsidRPr="00314A8E">
        <w:rPr>
          <w:rStyle w:val="StyleUnderline"/>
        </w:rPr>
        <w:t xml:space="preserve"> international scourges such as </w:t>
      </w:r>
      <w:r w:rsidRPr="00BA02C1">
        <w:rPr>
          <w:rStyle w:val="Emphasis"/>
          <w:highlight w:val="green"/>
        </w:rPr>
        <w:t>rogue</w:t>
      </w:r>
      <w:r w:rsidRPr="00314A8E">
        <w:rPr>
          <w:rStyle w:val="Emphasis"/>
        </w:rPr>
        <w:t xml:space="preserve"> </w:t>
      </w:r>
      <w:r w:rsidRPr="00C4675F">
        <w:rPr>
          <w:rStyle w:val="Emphasis"/>
        </w:rPr>
        <w:t>states</w:t>
      </w:r>
      <w:r w:rsidRPr="00C4675F">
        <w:rPr>
          <w:rStyle w:val="StyleUnderline"/>
        </w:rPr>
        <w:t xml:space="preserve">, </w:t>
      </w:r>
      <w:r w:rsidRPr="00C4675F">
        <w:rPr>
          <w:rStyle w:val="Emphasis"/>
        </w:rPr>
        <w:t xml:space="preserve">nuclear </w:t>
      </w:r>
      <w:r w:rsidRPr="00BA02C1">
        <w:rPr>
          <w:rStyle w:val="Emphasis"/>
          <w:highlight w:val="green"/>
        </w:rPr>
        <w:t>pro</w:t>
      </w:r>
      <w:r w:rsidRPr="00B6373F">
        <w:rPr>
          <w:rStyle w:val="Emphasis"/>
          <w:highlight w:val="green"/>
        </w:rPr>
        <w:t>lif</w:t>
      </w:r>
      <w:r w:rsidRPr="00C4675F">
        <w:rPr>
          <w:rStyle w:val="Emphasis"/>
        </w:rPr>
        <w:t>eration</w:t>
      </w:r>
      <w:r w:rsidRPr="00C4675F">
        <w:rPr>
          <w:rStyle w:val="StyleUnderline"/>
        </w:rPr>
        <w:t xml:space="preserve">, </w:t>
      </w:r>
      <w:r w:rsidRPr="00BA02C1">
        <w:rPr>
          <w:rStyle w:val="StyleUnderline"/>
          <w:highlight w:val="green"/>
        </w:rPr>
        <w:t xml:space="preserve">and </w:t>
      </w:r>
      <w:r w:rsidRPr="00C4675F">
        <w:rPr>
          <w:rStyle w:val="StyleUnderline"/>
        </w:rPr>
        <w:t xml:space="preserve">catastrophic </w:t>
      </w:r>
      <w:r w:rsidRPr="00BA02C1">
        <w:rPr>
          <w:rStyle w:val="Emphasis"/>
          <w:highlight w:val="green"/>
        </w:rPr>
        <w:t>terror</w:t>
      </w:r>
      <w:r w:rsidRPr="00C4675F">
        <w:rPr>
          <w:rStyle w:val="Emphasis"/>
        </w:rPr>
        <w:t>ism</w:t>
      </w:r>
      <w:r w:rsidRPr="00314A8E">
        <w:rPr>
          <w:rStyle w:val="StyleUnderline"/>
        </w:rPr>
        <w:t xml:space="preserve">. </w:t>
      </w:r>
      <w:r w:rsidRPr="00314A8E">
        <w:t xml:space="preserve">And because they recognized that military force remained the ultima ratio regum, </w:t>
      </w:r>
      <w:r w:rsidRPr="00314A8E">
        <w:rPr>
          <w:rStyle w:val="StyleUnderline"/>
        </w:rPr>
        <w:t>they understood the</w:t>
      </w:r>
      <w:r w:rsidRPr="00314A8E">
        <w:t xml:space="preserve"> </w:t>
      </w:r>
      <w:r w:rsidRPr="00314A8E">
        <w:rPr>
          <w:rStyle w:val="Emphasis"/>
        </w:rPr>
        <w:t>centrality</w:t>
      </w:r>
      <w:r w:rsidRPr="00314A8E">
        <w:t xml:space="preserve"> </w:t>
      </w:r>
      <w:r w:rsidRPr="00314A8E">
        <w:rPr>
          <w:rStyle w:val="StyleUnderline"/>
        </w:rPr>
        <w:t>of military preponderance</w:t>
      </w:r>
      <w:r w:rsidRPr="00314A8E">
        <w:t xml:space="preserve">. </w:t>
      </w:r>
    </w:p>
    <w:p w14:paraId="46F4BF73" w14:textId="77777777" w:rsidR="00A7500F" w:rsidRPr="00314A8E" w:rsidRDefault="00A7500F" w:rsidP="00A7500F">
      <w:pPr>
        <w:rPr>
          <w:rStyle w:val="StyleUnderline"/>
        </w:rPr>
      </w:pPr>
      <w:r w:rsidRPr="00C4675F">
        <w:rPr>
          <w:rStyle w:val="StyleUnderline"/>
        </w:rPr>
        <w:t xml:space="preserve">Washington would </w:t>
      </w:r>
      <w:r w:rsidRPr="00C4675F">
        <w:rPr>
          <w:rStyle w:val="Emphasis"/>
        </w:rPr>
        <w:t>need</w:t>
      </w:r>
      <w:r w:rsidRPr="00C4675F">
        <w:rPr>
          <w:rStyle w:val="StyleUnderline"/>
        </w:rPr>
        <w:t xml:space="preserve"> the </w:t>
      </w:r>
      <w:r w:rsidRPr="00B6373F">
        <w:rPr>
          <w:rStyle w:val="Emphasis"/>
          <w:highlight w:val="green"/>
        </w:rPr>
        <w:t>military power</w:t>
      </w:r>
      <w:r w:rsidRPr="00C4675F">
        <w:t xml:space="preserve"> </w:t>
      </w:r>
      <w:r w:rsidRPr="00C4675F">
        <w:rPr>
          <w:rStyle w:val="StyleUnderline"/>
        </w:rPr>
        <w:t xml:space="preserve">necessary to </w:t>
      </w:r>
      <w:r w:rsidRPr="00BA02C1">
        <w:rPr>
          <w:rStyle w:val="Emphasis"/>
          <w:highlight w:val="green"/>
        </w:rPr>
        <w:t>underwrite</w:t>
      </w:r>
      <w:r w:rsidRPr="00314A8E">
        <w:rPr>
          <w:rStyle w:val="StyleUnderline"/>
        </w:rPr>
        <w:t xml:space="preserve"> worldwide </w:t>
      </w:r>
      <w:r w:rsidRPr="00BA02C1">
        <w:rPr>
          <w:rStyle w:val="Emphasis"/>
          <w:highlight w:val="green"/>
        </w:rPr>
        <w:t>alliance commitments</w:t>
      </w:r>
      <w:r w:rsidRPr="00BA02C1">
        <w:rPr>
          <w:rStyle w:val="StyleUnderline"/>
          <w:highlight w:val="green"/>
        </w:rPr>
        <w:t xml:space="preserve">. </w:t>
      </w:r>
      <w:r w:rsidRPr="00C4675F">
        <w:rPr>
          <w:rStyle w:val="StyleUnderline"/>
        </w:rPr>
        <w:t xml:space="preserve">It would have to </w:t>
      </w:r>
      <w:r w:rsidRPr="00B6373F">
        <w:rPr>
          <w:rStyle w:val="StyleUnderline"/>
        </w:rPr>
        <w:t xml:space="preserve">preserve </w:t>
      </w:r>
      <w:r w:rsidRPr="00B6373F">
        <w:rPr>
          <w:rStyle w:val="Emphasis"/>
        </w:rPr>
        <w:t>substantial overmatch</w:t>
      </w:r>
      <w:r w:rsidRPr="00B6373F">
        <w:t xml:space="preserve"> </w:t>
      </w:r>
      <w:r w:rsidRPr="00B6373F">
        <w:rPr>
          <w:rStyle w:val="StyleUnderline"/>
        </w:rPr>
        <w:t>versus</w:t>
      </w:r>
      <w:r w:rsidRPr="00314A8E">
        <w:rPr>
          <w:rStyle w:val="StyleUnderline"/>
        </w:rPr>
        <w:t xml:space="preserve"> any potential</w:t>
      </w:r>
      <w:r w:rsidRPr="00314A8E">
        <w:t xml:space="preserve"> </w:t>
      </w:r>
      <w:r w:rsidRPr="00314A8E">
        <w:rPr>
          <w:rStyle w:val="Emphasis"/>
        </w:rPr>
        <w:t xml:space="preserve">great-power rival. </w:t>
      </w:r>
      <w:r w:rsidRPr="00314A8E">
        <w:t xml:space="preserve">It must be able to answer the sharpest challenges to the international system, such as Saddam’s invasion of Kuwait in 1990 or jihadist extremism after 9/11. Finally, </w:t>
      </w:r>
      <w:r w:rsidRPr="00314A8E">
        <w:rPr>
          <w:rStyle w:val="StyleUnderline"/>
        </w:rPr>
        <w:t xml:space="preserve">because prevailing global </w:t>
      </w:r>
      <w:r w:rsidRPr="00BA02C1">
        <w:rPr>
          <w:rStyle w:val="Emphasis"/>
          <w:highlight w:val="green"/>
        </w:rPr>
        <w:t>norms</w:t>
      </w:r>
      <w:r w:rsidRPr="00314A8E">
        <w:rPr>
          <w:rStyle w:val="StyleUnderline"/>
        </w:rPr>
        <w:t xml:space="preserve"> generally </w:t>
      </w:r>
      <w:r w:rsidRPr="00BA02C1">
        <w:rPr>
          <w:rStyle w:val="StyleUnderline"/>
          <w:highlight w:val="green"/>
        </w:rPr>
        <w:t xml:space="preserve">reflect </w:t>
      </w:r>
      <w:r w:rsidRPr="00BA02C1">
        <w:rPr>
          <w:rStyle w:val="Emphasis"/>
          <w:highlight w:val="green"/>
        </w:rPr>
        <w:t>hard-power realities</w:t>
      </w:r>
      <w:r w:rsidRPr="00314A8E">
        <w:rPr>
          <w:rStyle w:val="StyleUnderline"/>
        </w:rPr>
        <w:t xml:space="preserve">, America would need the superiority to assure that its own </w:t>
      </w:r>
      <w:r w:rsidRPr="00314A8E">
        <w:rPr>
          <w:rStyle w:val="Emphasis"/>
        </w:rPr>
        <w:t>values remained ascendant</w:t>
      </w:r>
      <w:r w:rsidRPr="00314A8E">
        <w:rPr>
          <w:rStyle w:val="StyleUnderline"/>
        </w:rPr>
        <w:t>. It was impolitic to say that U.S.</w:t>
      </w:r>
      <w:r w:rsidRPr="00BA02C1">
        <w:rPr>
          <w:rStyle w:val="StyleUnderline"/>
          <w:highlight w:val="green"/>
        </w:rPr>
        <w:t xml:space="preserve"> strategy</w:t>
      </w:r>
      <w:r w:rsidRPr="00314A8E">
        <w:rPr>
          <w:rStyle w:val="StyleUnderline"/>
        </w:rPr>
        <w:t xml:space="preserve"> and the international order </w:t>
      </w:r>
      <w:r w:rsidRPr="00BA02C1">
        <w:rPr>
          <w:rStyle w:val="StyleUnderline"/>
          <w:highlight w:val="green"/>
        </w:rPr>
        <w:t>required “</w:t>
      </w:r>
      <w:r w:rsidRPr="00BA02C1">
        <w:rPr>
          <w:rStyle w:val="Emphasis"/>
          <w:highlight w:val="green"/>
        </w:rPr>
        <w:t>strengths beyond challenge</w:t>
      </w:r>
      <w:r w:rsidRPr="00314A8E">
        <w:rPr>
          <w:rStyle w:val="StyleUnderline"/>
        </w:rPr>
        <w:t>,” but it was not at all inaccurate.</w:t>
      </w:r>
    </w:p>
    <w:p w14:paraId="36616F67" w14:textId="77777777" w:rsidR="00A7500F" w:rsidRPr="00314A8E" w:rsidRDefault="00A7500F" w:rsidP="00A7500F">
      <w:r w:rsidRPr="00314A8E">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52FB86FA" w14:textId="77777777" w:rsidR="00A7500F" w:rsidRPr="00314A8E" w:rsidRDefault="00A7500F" w:rsidP="00A7500F">
      <w:pPr>
        <w:rPr>
          <w:rStyle w:val="StyleUnderline"/>
        </w:rPr>
      </w:pPr>
      <w:r w:rsidRPr="00314A8E">
        <w:t xml:space="preserve">Yet U.S. strategy also heeded, at least until recently, </w:t>
      </w:r>
      <w:r w:rsidRPr="00314A8E">
        <w:rPr>
          <w:rStyle w:val="StyleUnderline"/>
        </w:rPr>
        <w:t xml:space="preserve">the fact that there was a limit to how cheaply that primacy could be had. The American military did shrink significantly during the 1990s, but U.S. officials understood that </w:t>
      </w:r>
      <w:r w:rsidRPr="00BA02C1">
        <w:rPr>
          <w:rStyle w:val="StyleUnderline"/>
          <w:highlight w:val="green"/>
        </w:rPr>
        <w:t>if</w:t>
      </w:r>
      <w:r w:rsidRPr="00314A8E">
        <w:rPr>
          <w:rStyle w:val="StyleUnderline"/>
        </w:rPr>
        <w:t xml:space="preserve"> Washington cut back too far, its </w:t>
      </w:r>
      <w:r w:rsidRPr="00BA02C1">
        <w:rPr>
          <w:rStyle w:val="StyleUnderline"/>
          <w:highlight w:val="green"/>
        </w:rPr>
        <w:t>primacy</w:t>
      </w:r>
      <w:r w:rsidRPr="00314A8E">
        <w:rPr>
          <w:rStyle w:val="StyleUnderline"/>
        </w:rPr>
        <w:t xml:space="preserve"> would </w:t>
      </w:r>
      <w:r w:rsidRPr="00BA02C1">
        <w:rPr>
          <w:rStyle w:val="StyleUnderline"/>
          <w:highlight w:val="green"/>
        </w:rPr>
        <w:t>erode</w:t>
      </w:r>
      <w:r w:rsidRPr="00314A8E">
        <w:rPr>
          <w:rStyle w:val="StyleUnderline"/>
        </w:rPr>
        <w:t xml:space="preserve"> to a point where it ceased to deliver its geopolitical benefits</w:t>
      </w:r>
      <w:r w:rsidRPr="00314A8E">
        <w:t xml:space="preserve">. </w:t>
      </w:r>
      <w:r w:rsidRPr="00BA02C1">
        <w:rPr>
          <w:rStyle w:val="Emphasis"/>
          <w:highlight w:val="green"/>
        </w:rPr>
        <w:t>Alliances</w:t>
      </w:r>
      <w:r w:rsidRPr="00BA02C1">
        <w:rPr>
          <w:highlight w:val="green"/>
        </w:rPr>
        <w:t xml:space="preserve"> </w:t>
      </w:r>
      <w:r w:rsidRPr="00C4675F">
        <w:rPr>
          <w:rStyle w:val="StyleUnderline"/>
        </w:rPr>
        <w:t>would</w:t>
      </w:r>
      <w:r w:rsidRPr="00C4675F">
        <w:t xml:space="preserve"> </w:t>
      </w:r>
      <w:r w:rsidRPr="00BA02C1">
        <w:rPr>
          <w:rStyle w:val="Emphasis"/>
          <w:highlight w:val="green"/>
        </w:rPr>
        <w:t>lose credibility</w:t>
      </w:r>
      <w:r w:rsidRPr="00314A8E">
        <w:t xml:space="preserve">; </w:t>
      </w:r>
      <w:r w:rsidRPr="00314A8E">
        <w:rPr>
          <w:rStyle w:val="StyleUnderline"/>
        </w:rPr>
        <w:t>the</w:t>
      </w:r>
      <w:r w:rsidRPr="00314A8E">
        <w:t xml:space="preserve"> </w:t>
      </w:r>
      <w:r w:rsidRPr="00BA02C1">
        <w:rPr>
          <w:rStyle w:val="StyleUnderline"/>
          <w:highlight w:val="green"/>
        </w:rPr>
        <w:t>stability</w:t>
      </w:r>
      <w:r w:rsidRPr="00314A8E">
        <w:rPr>
          <w:rStyle w:val="StyleUnderline"/>
        </w:rPr>
        <w:t xml:space="preserve"> of key </w:t>
      </w:r>
      <w:r w:rsidRPr="00314A8E">
        <w:rPr>
          <w:rStyle w:val="Emphasis"/>
        </w:rPr>
        <w:t>regions</w:t>
      </w:r>
      <w:r w:rsidRPr="00314A8E">
        <w:rPr>
          <w:rStyle w:val="StyleUnderline"/>
        </w:rPr>
        <w:t xml:space="preserve"> </w:t>
      </w:r>
      <w:r w:rsidRPr="00C4675F">
        <w:rPr>
          <w:rStyle w:val="StyleUnderline"/>
        </w:rPr>
        <w:t xml:space="preserve">would be </w:t>
      </w:r>
      <w:r w:rsidRPr="00BA02C1">
        <w:rPr>
          <w:rStyle w:val="Emphasis"/>
          <w:highlight w:val="green"/>
        </w:rPr>
        <w:t>eroded</w:t>
      </w:r>
      <w:r w:rsidRPr="00BA02C1">
        <w:rPr>
          <w:highlight w:val="green"/>
        </w:rPr>
        <w:t xml:space="preserve">; </w:t>
      </w:r>
      <w:r w:rsidRPr="00BA02C1">
        <w:rPr>
          <w:rStyle w:val="Emphasis"/>
          <w:highlight w:val="green"/>
        </w:rPr>
        <w:t xml:space="preserve">rivals </w:t>
      </w:r>
      <w:r w:rsidRPr="00C4675F">
        <w:rPr>
          <w:rStyle w:val="Emphasis"/>
        </w:rPr>
        <w:t xml:space="preserve">would be </w:t>
      </w:r>
      <w:r w:rsidRPr="00BA02C1">
        <w:rPr>
          <w:rStyle w:val="Emphasis"/>
          <w:highlight w:val="green"/>
        </w:rPr>
        <w:t>emboldened</w:t>
      </w:r>
      <w:r w:rsidRPr="00314A8E">
        <w:t xml:space="preserve">; </w:t>
      </w:r>
      <w:r w:rsidRPr="00314A8E">
        <w:rPr>
          <w:rStyle w:val="Emphasis"/>
        </w:rPr>
        <w:t xml:space="preserve">international </w:t>
      </w:r>
      <w:r w:rsidRPr="00BA02C1">
        <w:rPr>
          <w:rStyle w:val="Emphasis"/>
          <w:highlight w:val="green"/>
        </w:rPr>
        <w:t xml:space="preserve">crises </w:t>
      </w:r>
      <w:r w:rsidRPr="00C4675F">
        <w:rPr>
          <w:rStyle w:val="Emphasis"/>
        </w:rPr>
        <w:t xml:space="preserve">would go </w:t>
      </w:r>
      <w:r w:rsidRPr="00BA02C1">
        <w:rPr>
          <w:rStyle w:val="Emphasis"/>
          <w:highlight w:val="green"/>
        </w:rPr>
        <w:t>unaddressed</w:t>
      </w:r>
      <w:r w:rsidRPr="00314A8E">
        <w:t xml:space="preserve">. American </w:t>
      </w:r>
      <w:r w:rsidRPr="00B6373F">
        <w:rPr>
          <w:rStyle w:val="StyleUnderline"/>
        </w:rPr>
        <w:t xml:space="preserve">primacy was thus like a </w:t>
      </w:r>
      <w:r w:rsidRPr="00B6373F">
        <w:rPr>
          <w:rStyle w:val="Emphasis"/>
        </w:rPr>
        <w:t>reasonably priced insurance policy</w:t>
      </w:r>
      <w:r w:rsidRPr="00B6373F">
        <w:t xml:space="preserve">. </w:t>
      </w:r>
      <w:r w:rsidRPr="00B6373F">
        <w:rPr>
          <w:rStyle w:val="StyleUnderline"/>
        </w:rPr>
        <w:t>It required nontrivial expenditures, but protected against far costlier outcomes</w:t>
      </w:r>
      <w:r w:rsidRPr="00314A8E">
        <w:rPr>
          <w:rStyle w:val="StyleUnderline"/>
        </w:rPr>
        <w:t>.</w:t>
      </w:r>
      <w:r w:rsidRPr="00314A8E">
        <w:t>9 Washington paid its insurance premiums for two decades after the Cold War. But more</w:t>
      </w:r>
      <w:r w:rsidRPr="00314A8E">
        <w:rPr>
          <w:rStyle w:val="StyleUnderline"/>
        </w:rPr>
        <w:t xml:space="preserve"> recently American primacy and strategic solvency have been imperiled.</w:t>
      </w:r>
    </w:p>
    <w:p w14:paraId="16760661" w14:textId="77777777" w:rsidR="00A7500F" w:rsidRPr="00314A8E" w:rsidRDefault="00A7500F" w:rsidP="00A7500F">
      <w:r w:rsidRPr="00314A8E">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314A8E">
        <w:rPr>
          <w:rStyle w:val="StyleUnderline"/>
        </w:rPr>
        <w:t xml:space="preserve">two decades after the Soviet collapse, </w:t>
      </w:r>
      <w:r w:rsidRPr="00C4675F">
        <w:rPr>
          <w:rStyle w:val="StyleUnderline"/>
        </w:rPr>
        <w:t xml:space="preserve">the </w:t>
      </w:r>
      <w:r w:rsidRPr="00BA02C1">
        <w:rPr>
          <w:rStyle w:val="StyleUnderline"/>
          <w:highlight w:val="green"/>
        </w:rPr>
        <w:t xml:space="preserve">world was characterized by </w:t>
      </w:r>
      <w:r w:rsidRPr="00314A8E">
        <w:rPr>
          <w:rStyle w:val="Emphasis"/>
        </w:rPr>
        <w:t xml:space="preserve">remarkably low levels of great-power competition, </w:t>
      </w:r>
      <w:r w:rsidRPr="00BA02C1">
        <w:rPr>
          <w:rStyle w:val="StyleUnderline"/>
          <w:highlight w:val="green"/>
        </w:rPr>
        <w:t xml:space="preserve">high levels of </w:t>
      </w:r>
      <w:r w:rsidRPr="00BA02C1">
        <w:rPr>
          <w:rStyle w:val="Emphasis"/>
          <w:highlight w:val="green"/>
        </w:rPr>
        <w:t>security</w:t>
      </w:r>
      <w:r w:rsidRPr="00BA02C1">
        <w:rPr>
          <w:rStyle w:val="StyleUnderline"/>
          <w:highlight w:val="green"/>
        </w:rPr>
        <w:t xml:space="preserve"> in</w:t>
      </w:r>
      <w:r w:rsidRPr="00314A8E">
        <w:rPr>
          <w:rStyle w:val="StyleUnderline"/>
        </w:rPr>
        <w:t xml:space="preserve"> key theaters such as </w:t>
      </w:r>
      <w:r w:rsidRPr="00BA02C1">
        <w:rPr>
          <w:rStyle w:val="Emphasis"/>
          <w:highlight w:val="green"/>
        </w:rPr>
        <w:t>Europe</w:t>
      </w:r>
      <w:r w:rsidRPr="00BA02C1">
        <w:rPr>
          <w:rStyle w:val="StyleUnderline"/>
          <w:highlight w:val="green"/>
        </w:rPr>
        <w:t xml:space="preserve"> and </w:t>
      </w:r>
      <w:r w:rsidRPr="00BA02C1">
        <w:rPr>
          <w:rStyle w:val="Emphasis"/>
          <w:highlight w:val="green"/>
        </w:rPr>
        <w:t>East Asia</w:t>
      </w:r>
      <w:r w:rsidRPr="00BA02C1">
        <w:rPr>
          <w:rStyle w:val="StyleUnderline"/>
          <w:highlight w:val="green"/>
        </w:rPr>
        <w:t xml:space="preserve">, and </w:t>
      </w:r>
      <w:r w:rsidRPr="00314A8E">
        <w:rPr>
          <w:rStyle w:val="StyleUnderline"/>
        </w:rPr>
        <w:t xml:space="preserve">the </w:t>
      </w:r>
      <w:r w:rsidRPr="00314A8E">
        <w:rPr>
          <w:rStyle w:val="Emphasis"/>
        </w:rPr>
        <w:t xml:space="preserve">comparative </w:t>
      </w:r>
      <w:r w:rsidRPr="00BA02C1">
        <w:rPr>
          <w:rStyle w:val="Emphasis"/>
          <w:highlight w:val="green"/>
        </w:rPr>
        <w:t>weakness</w:t>
      </w:r>
      <w:r w:rsidRPr="00BA02C1">
        <w:rPr>
          <w:rStyle w:val="StyleUnderline"/>
          <w:highlight w:val="green"/>
        </w:rPr>
        <w:t xml:space="preserve"> of</w:t>
      </w:r>
      <w:r w:rsidRPr="00314A8E">
        <w:rPr>
          <w:rStyle w:val="StyleUnderline"/>
        </w:rPr>
        <w:t xml:space="preserve"> those “</w:t>
      </w:r>
      <w:r w:rsidRPr="00BA02C1">
        <w:rPr>
          <w:rStyle w:val="Emphasis"/>
          <w:highlight w:val="green"/>
        </w:rPr>
        <w:t>rogue” actors</w:t>
      </w:r>
      <w:r w:rsidRPr="00314A8E">
        <w:rPr>
          <w:rStyle w:val="StyleUnderline"/>
        </w:rPr>
        <w:t>—Iran, Iraq, North Korea, al-Qaeda—who most aggressively challenged American power.</w:t>
      </w:r>
      <w:r w:rsidRPr="00314A8E">
        <w:t xml:space="preserve"> During the 1990s, some observers even spoke of a “strategic pause,” the idea being that the end of the Cold War had afforded the United States a respite from normal levels of geopolitical danger and competition. Now, however, </w:t>
      </w:r>
      <w:r w:rsidRPr="00BA02C1">
        <w:rPr>
          <w:rStyle w:val="Emphasis"/>
          <w:highlight w:val="green"/>
        </w:rPr>
        <w:t xml:space="preserve">the </w:t>
      </w:r>
      <w:r w:rsidRPr="00314A8E">
        <w:rPr>
          <w:rStyle w:val="Emphasis"/>
        </w:rPr>
        <w:t xml:space="preserve">strategic </w:t>
      </w:r>
      <w:r w:rsidRPr="00BA02C1">
        <w:rPr>
          <w:rStyle w:val="Emphasis"/>
          <w:highlight w:val="green"/>
        </w:rPr>
        <w:t>horizon is darkening</w:t>
      </w:r>
      <w:r w:rsidRPr="00314A8E">
        <w:t>, due to four factors.</w:t>
      </w:r>
    </w:p>
    <w:p w14:paraId="48DF7DBF" w14:textId="77777777" w:rsidR="00A7500F" w:rsidRPr="00314A8E" w:rsidRDefault="00A7500F" w:rsidP="00A7500F">
      <w:pPr>
        <w:rPr>
          <w:rStyle w:val="Emphasis"/>
        </w:rPr>
      </w:pPr>
      <w:r w:rsidRPr="00314A8E">
        <w:t xml:space="preserve">First, </w:t>
      </w:r>
      <w:r w:rsidRPr="00BA02C1">
        <w:rPr>
          <w:rStyle w:val="Emphasis"/>
          <w:highlight w:val="green"/>
        </w:rPr>
        <w:t xml:space="preserve">great-power </w:t>
      </w:r>
      <w:r w:rsidRPr="00314A8E">
        <w:rPr>
          <w:rStyle w:val="Emphasis"/>
        </w:rPr>
        <w:t xml:space="preserve">military </w:t>
      </w:r>
      <w:r w:rsidRPr="00BA02C1">
        <w:rPr>
          <w:rStyle w:val="Emphasis"/>
          <w:highlight w:val="green"/>
        </w:rPr>
        <w:t>competition is back</w:t>
      </w:r>
      <w:r w:rsidRPr="00314A8E">
        <w:t xml:space="preserve">. </w:t>
      </w:r>
      <w:r w:rsidRPr="00314A8E">
        <w:rPr>
          <w:rStyle w:val="StyleUnderline"/>
        </w:rPr>
        <w:t>The world’s two leading authoritarian powers</w:t>
      </w:r>
      <w:r w:rsidRPr="00314A8E">
        <w:t>—</w:t>
      </w:r>
      <w:r w:rsidRPr="00BA02C1">
        <w:rPr>
          <w:rStyle w:val="Emphasis"/>
          <w:highlight w:val="green"/>
        </w:rPr>
        <w:t>China</w:t>
      </w:r>
      <w:r w:rsidRPr="00BA02C1">
        <w:rPr>
          <w:highlight w:val="green"/>
        </w:rPr>
        <w:t xml:space="preserve"> </w:t>
      </w:r>
      <w:r w:rsidRPr="00BA02C1">
        <w:rPr>
          <w:rStyle w:val="StyleUnderline"/>
          <w:highlight w:val="green"/>
        </w:rPr>
        <w:t>and</w:t>
      </w:r>
      <w:r w:rsidRPr="00BA02C1">
        <w:rPr>
          <w:highlight w:val="green"/>
        </w:rPr>
        <w:t xml:space="preserve"> </w:t>
      </w:r>
      <w:r w:rsidRPr="00BA02C1">
        <w:rPr>
          <w:rStyle w:val="Emphasis"/>
          <w:highlight w:val="green"/>
        </w:rPr>
        <w:t>Russia</w:t>
      </w:r>
      <w:r w:rsidRPr="00BA02C1">
        <w:rPr>
          <w:highlight w:val="green"/>
        </w:rPr>
        <w:t>—</w:t>
      </w:r>
      <w:r w:rsidRPr="00BA02C1">
        <w:rPr>
          <w:rStyle w:val="StyleUnderline"/>
          <w:highlight w:val="green"/>
        </w:rPr>
        <w:t xml:space="preserve">are seeking </w:t>
      </w:r>
      <w:r w:rsidRPr="00BA02C1">
        <w:rPr>
          <w:rStyle w:val="Emphasis"/>
          <w:highlight w:val="green"/>
        </w:rPr>
        <w:t xml:space="preserve">regional </w:t>
      </w:r>
      <w:r w:rsidRPr="00D30E11">
        <w:rPr>
          <w:rStyle w:val="Emphasis"/>
          <w:highlight w:val="green"/>
        </w:rPr>
        <w:t>hegemony</w:t>
      </w:r>
      <w:r w:rsidRPr="005B7497">
        <w:t>,</w:t>
      </w:r>
      <w:r w:rsidRPr="00314A8E">
        <w:t xml:space="preserve"> </w:t>
      </w:r>
      <w:r w:rsidRPr="00314A8E">
        <w:rPr>
          <w:rStyle w:val="StyleUnderline"/>
        </w:rPr>
        <w:t>contesting global norms such as nonaggression and freedom of navigation</w:t>
      </w:r>
      <w:r w:rsidRPr="00B6373F">
        <w:rPr>
          <w:rStyle w:val="StyleUnderline"/>
        </w:rPr>
        <w:t xml:space="preserve">, and developing the </w:t>
      </w:r>
      <w:r w:rsidRPr="00B6373F">
        <w:rPr>
          <w:rStyle w:val="Emphasis"/>
        </w:rPr>
        <w:t>military punch</w:t>
      </w:r>
      <w:r w:rsidRPr="00B6373F">
        <w:rPr>
          <w:rStyle w:val="StyleUnderline"/>
        </w:rPr>
        <w:t xml:space="preserve"> to underwrite these ambitions</w:t>
      </w:r>
      <w:r w:rsidRPr="00B6373F">
        <w:t>. Notwithstanding severe</w:t>
      </w:r>
      <w:r w:rsidRPr="00314A8E">
        <w:t xml:space="preserve"> economic and demographic problems</w:t>
      </w:r>
      <w:r w:rsidRPr="00314A8E">
        <w:rPr>
          <w:rStyle w:val="StyleUnderline"/>
        </w:rPr>
        <w:t xml:space="preserve">, </w:t>
      </w:r>
      <w:r w:rsidRPr="00BA02C1">
        <w:rPr>
          <w:rStyle w:val="StyleUnderline"/>
          <w:highlight w:val="green"/>
        </w:rPr>
        <w:t>Russia</w:t>
      </w:r>
      <w:r w:rsidRPr="00314A8E">
        <w:rPr>
          <w:rStyle w:val="StyleUnderline"/>
        </w:rPr>
        <w:t xml:space="preserve"> has </w:t>
      </w:r>
      <w:r w:rsidRPr="00BA02C1">
        <w:rPr>
          <w:rStyle w:val="StyleUnderline"/>
          <w:highlight w:val="green"/>
        </w:rPr>
        <w:t xml:space="preserve">conducted </w:t>
      </w:r>
      <w:r w:rsidRPr="005B7497">
        <w:rPr>
          <w:rStyle w:val="StyleUnderline"/>
        </w:rPr>
        <w:t xml:space="preserve">a major </w:t>
      </w:r>
      <w:r w:rsidRPr="00314A8E">
        <w:rPr>
          <w:rStyle w:val="StyleUnderline"/>
        </w:rPr>
        <w:t xml:space="preserve">military </w:t>
      </w:r>
      <w:r w:rsidRPr="00BA02C1">
        <w:rPr>
          <w:rStyle w:val="Emphasis"/>
          <w:highlight w:val="green"/>
        </w:rPr>
        <w:t>modernization</w:t>
      </w:r>
      <w:r w:rsidRPr="00BA02C1">
        <w:rPr>
          <w:rStyle w:val="StyleUnderline"/>
          <w:highlight w:val="green"/>
        </w:rPr>
        <w:t xml:space="preserve"> emphasizing </w:t>
      </w:r>
      <w:r w:rsidRPr="00BA02C1">
        <w:rPr>
          <w:rStyle w:val="Emphasis"/>
          <w:highlight w:val="green"/>
        </w:rPr>
        <w:t>nuclear weapons</w:t>
      </w:r>
      <w:r w:rsidRPr="00314A8E">
        <w:rPr>
          <w:rStyle w:val="StyleUnderline"/>
        </w:rPr>
        <w:t xml:space="preserve">, high-end conventional capabilities, and rapid-deployment and special operations forces— and utilized many of these capabilities in </w:t>
      </w:r>
      <w:r w:rsidRPr="00BA02C1">
        <w:rPr>
          <w:rStyle w:val="StyleUnderline"/>
          <w:highlight w:val="green"/>
        </w:rPr>
        <w:t>conflicts in Ukraine and Syria</w:t>
      </w:r>
      <w:r w:rsidRPr="00314A8E">
        <w:t xml:space="preserve">.10 </w:t>
      </w:r>
      <w:r w:rsidRPr="00BA02C1">
        <w:rPr>
          <w:rStyle w:val="StyleUnderline"/>
          <w:highlight w:val="green"/>
        </w:rPr>
        <w:t>China</w:t>
      </w:r>
      <w:r w:rsidRPr="00314A8E">
        <w:t xml:space="preserve">, meanwhile, </w:t>
      </w:r>
      <w:r w:rsidRPr="00314A8E">
        <w:rPr>
          <w:rStyle w:val="StyleUnderline"/>
        </w:rPr>
        <w:t xml:space="preserve">has </w:t>
      </w:r>
      <w:r w:rsidRPr="005B7497">
        <w:rPr>
          <w:rStyle w:val="StyleUnderline"/>
        </w:rPr>
        <w:t xml:space="preserve">carried out a </w:t>
      </w:r>
      <w:r w:rsidRPr="00BA02C1">
        <w:rPr>
          <w:rStyle w:val="Emphasis"/>
          <w:highlight w:val="green"/>
        </w:rPr>
        <w:t xml:space="preserve">buildup of historic </w:t>
      </w:r>
      <w:r w:rsidRPr="005B7497">
        <w:rPr>
          <w:rStyle w:val="Emphasis"/>
        </w:rPr>
        <w:t>proportions,</w:t>
      </w:r>
      <w:r w:rsidRPr="00314A8E">
        <w:t xml:space="preserve"> with constant-dollar defense outlays rising from US$26 billion in 1995 to US$226 billion in </w:t>
      </w:r>
      <w:r w:rsidRPr="005B7497">
        <w:t xml:space="preserve">2016.11 Ominously, </w:t>
      </w:r>
      <w:r w:rsidRPr="005B7497">
        <w:rPr>
          <w:rStyle w:val="StyleUnderline"/>
        </w:rPr>
        <w:t>these expenditures have funded development</w:t>
      </w:r>
      <w:r w:rsidRPr="00314A8E">
        <w:rPr>
          <w:rStyle w:val="StyleUnderline"/>
        </w:rPr>
        <w:t xml:space="preserve"> of </w:t>
      </w:r>
      <w:r w:rsidRPr="00BA02C1">
        <w:rPr>
          <w:rStyle w:val="Emphasis"/>
          <w:highlight w:val="green"/>
        </w:rPr>
        <w:t>power-projection</w:t>
      </w:r>
      <w:r w:rsidRPr="00BA02C1">
        <w:rPr>
          <w:rStyle w:val="StyleUnderline"/>
          <w:highlight w:val="green"/>
        </w:rPr>
        <w:t xml:space="preserve"> and</w:t>
      </w:r>
      <w:r w:rsidRPr="00314A8E">
        <w:rPr>
          <w:rStyle w:val="StyleUnderline"/>
        </w:rPr>
        <w:t xml:space="preserve"> antiaccess/area </w:t>
      </w:r>
      <w:r w:rsidRPr="005B7497">
        <w:rPr>
          <w:rStyle w:val="StyleUnderline"/>
        </w:rPr>
        <w:t xml:space="preserve">denial </w:t>
      </w:r>
      <w:r w:rsidRPr="00BA02C1">
        <w:rPr>
          <w:rStyle w:val="StyleUnderline"/>
          <w:highlight w:val="green"/>
        </w:rPr>
        <w:t>(A2/</w:t>
      </w:r>
      <w:r w:rsidRPr="00BA02C1">
        <w:rPr>
          <w:rStyle w:val="Emphasis"/>
          <w:highlight w:val="green"/>
        </w:rPr>
        <w:t xml:space="preserve">AD) </w:t>
      </w:r>
      <w:r w:rsidRPr="00314A8E">
        <w:rPr>
          <w:rStyle w:val="Emphasis"/>
        </w:rPr>
        <w:t>tools</w:t>
      </w:r>
      <w:r w:rsidRPr="00314A8E">
        <w:t xml:space="preserve"> </w:t>
      </w:r>
      <w:r w:rsidRPr="00314A8E">
        <w:rPr>
          <w:rStyle w:val="StyleUnderline"/>
        </w:rPr>
        <w:t>necessary to threaten China’s neighbors and complicate U.S. intervention on their behalf</w:t>
      </w:r>
      <w:r w:rsidRPr="00314A8E">
        <w:t xml:space="preserve">. Washington has grown accustomed to having a generational military lead; </w:t>
      </w:r>
      <w:r w:rsidRPr="00314A8E">
        <w:rPr>
          <w:rStyle w:val="StyleUnderline"/>
        </w:rPr>
        <w:t xml:space="preserve">Russian and Chinese modernization efforts are now creating a </w:t>
      </w:r>
      <w:r w:rsidRPr="00314A8E">
        <w:rPr>
          <w:rStyle w:val="Emphasis"/>
        </w:rPr>
        <w:t xml:space="preserve">far more competitive environment. </w:t>
      </w:r>
    </w:p>
    <w:p w14:paraId="783F6200" w14:textId="77777777" w:rsidR="00907735" w:rsidRPr="00416FF4" w:rsidRDefault="00907735" w:rsidP="00907735">
      <w:pPr>
        <w:pStyle w:val="Heading4"/>
        <w:rPr>
          <w:rFonts w:cs="Calibri"/>
        </w:rPr>
      </w:pPr>
      <w:r w:rsidRPr="00416FF4">
        <w:rPr>
          <w:rFonts w:cs="Calibri"/>
        </w:rPr>
        <w:t xml:space="preserve">A </w:t>
      </w:r>
      <w:r w:rsidRPr="00416FF4">
        <w:rPr>
          <w:rFonts w:cs="Calibri"/>
          <w:u w:val="single"/>
        </w:rPr>
        <w:t>strong alliance network</w:t>
      </w:r>
      <w:r w:rsidRPr="00416FF4">
        <w:rPr>
          <w:rFonts w:cs="Calibri"/>
        </w:rPr>
        <w:t xml:space="preserve"> is an </w:t>
      </w:r>
      <w:r w:rsidRPr="00416FF4">
        <w:rPr>
          <w:rFonts w:cs="Calibri"/>
          <w:u w:val="single"/>
        </w:rPr>
        <w:t>impact filter</w:t>
      </w:r>
      <w:r w:rsidRPr="00416FF4">
        <w:rPr>
          <w:rFonts w:cs="Calibri"/>
        </w:rPr>
        <w:t xml:space="preserve"> — solves </w:t>
      </w:r>
      <w:r w:rsidRPr="00416FF4">
        <w:rPr>
          <w:rFonts w:cs="Calibri"/>
          <w:u w:val="single"/>
        </w:rPr>
        <w:t>great-power war</w:t>
      </w:r>
      <w:r w:rsidRPr="00416FF4">
        <w:rPr>
          <w:rFonts w:cs="Calibri"/>
        </w:rPr>
        <w:t xml:space="preserve">, </w:t>
      </w:r>
      <w:r w:rsidRPr="00416FF4">
        <w:rPr>
          <w:rFonts w:cs="Calibri"/>
          <w:u w:val="single"/>
        </w:rPr>
        <w:t>growth</w:t>
      </w:r>
      <w:r w:rsidRPr="00416FF4">
        <w:rPr>
          <w:rFonts w:cs="Calibri"/>
        </w:rPr>
        <w:t xml:space="preserve">, and </w:t>
      </w:r>
      <w:r w:rsidRPr="00416FF4">
        <w:rPr>
          <w:rFonts w:cs="Calibri"/>
          <w:u w:val="single"/>
        </w:rPr>
        <w:t>democracy</w:t>
      </w:r>
      <w:r w:rsidRPr="00416FF4">
        <w:rPr>
          <w:rFonts w:cs="Calibri"/>
        </w:rPr>
        <w:t xml:space="preserve">. </w:t>
      </w:r>
    </w:p>
    <w:p w14:paraId="329F8C57" w14:textId="77777777" w:rsidR="00907735" w:rsidRPr="00416FF4" w:rsidRDefault="00907735" w:rsidP="00907735">
      <w:r w:rsidRPr="00416FF4">
        <w:rPr>
          <w:rStyle w:val="Style13ptBold"/>
        </w:rPr>
        <w:t>Brands &amp; Edel, 19</w:t>
      </w:r>
      <w:r w:rsidRPr="00416FF4">
        <w:rPr>
          <w:szCs w:val="16"/>
        </w:rPr>
        <w:t xml:space="preserve"> — Hal Brands; PhD, Henry A. Kissinger Distinguished Professor of Global Affairs at the Johns Hopkins School of Advanced International Studies. Charles Edel; PhD, Senior Fellow and Visiting Scholar at the United States Studies Centre at the University of Sydney. (“The Lessons of Tragedy: Statecraft and World Order;” Ch. 7: Rediscovering Tragedy; Published by </w:t>
      </w:r>
      <w:r w:rsidRPr="00416FF4">
        <w:rPr>
          <w:i/>
          <w:iCs/>
          <w:szCs w:val="16"/>
        </w:rPr>
        <w:t>Yale University Press</w:t>
      </w:r>
      <w:r w:rsidRPr="00416FF4">
        <w:rPr>
          <w:szCs w:val="16"/>
        </w:rPr>
        <w:t>; //GrRv)</w:t>
      </w:r>
    </w:p>
    <w:p w14:paraId="2DD7C6A4" w14:textId="77777777" w:rsidR="00907735" w:rsidRPr="00416FF4" w:rsidRDefault="00907735" w:rsidP="00907735">
      <w:pPr>
        <w:rPr>
          <w:rStyle w:val="Emphasis"/>
        </w:rPr>
      </w:pPr>
      <w:r w:rsidRPr="00416FF4">
        <w:t xml:space="preserve">What’s true for America is equally true for its broader coalition of like-minded states. In geopolitics as in many things, </w:t>
      </w:r>
      <w:r w:rsidRPr="00416FF4">
        <w:rPr>
          <w:rStyle w:val="StyleUnderline"/>
        </w:rPr>
        <w:t xml:space="preserve">there is </w:t>
      </w:r>
      <w:r w:rsidRPr="00416FF4">
        <w:rPr>
          <w:rStyle w:val="Emphasis"/>
        </w:rPr>
        <w:t>great strength in numbers</w:t>
      </w:r>
      <w:r w:rsidRPr="00416FF4">
        <w:t xml:space="preserve">. Yet </w:t>
      </w:r>
      <w:r w:rsidRPr="00416FF4">
        <w:rPr>
          <w:rStyle w:val="StyleUnderline"/>
        </w:rPr>
        <w:t xml:space="preserve">that strength will hold only if the supporters of the international order </w:t>
      </w:r>
      <w:r w:rsidRPr="00416FF4">
        <w:rPr>
          <w:rStyle w:val="Emphasis"/>
        </w:rPr>
        <w:t>lock arms</w:t>
      </w:r>
      <w:r w:rsidRPr="00416FF4">
        <w:rPr>
          <w:rStyle w:val="StyleUnderline"/>
        </w:rPr>
        <w:t xml:space="preserve"> and </w:t>
      </w:r>
      <w:r w:rsidRPr="00416FF4">
        <w:rPr>
          <w:rStyle w:val="Emphasis"/>
        </w:rPr>
        <w:t>commit fully to its defense</w:t>
      </w:r>
      <w:r w:rsidRPr="00416FF4">
        <w:t xml:space="preserve">. </w:t>
      </w:r>
      <w:r w:rsidRPr="00416FF4">
        <w:rPr>
          <w:rStyle w:val="StyleUnderline"/>
          <w:highlight w:val="green"/>
        </w:rPr>
        <w:t xml:space="preserve">Preventing </w:t>
      </w:r>
      <w:r w:rsidRPr="00416FF4">
        <w:rPr>
          <w:rStyle w:val="Emphasis"/>
          <w:highlight w:val="green"/>
        </w:rPr>
        <w:t>great-power war</w:t>
      </w:r>
      <w:r w:rsidRPr="00416FF4">
        <w:rPr>
          <w:rStyle w:val="StyleUnderline"/>
          <w:highlight w:val="green"/>
        </w:rPr>
        <w:t xml:space="preserve"> and </w:t>
      </w:r>
      <w:r w:rsidRPr="00416FF4">
        <w:rPr>
          <w:rStyle w:val="Emphasis"/>
          <w:highlight w:val="green"/>
        </w:rPr>
        <w:t>international aggression</w:t>
      </w:r>
      <w:r w:rsidRPr="00416FF4">
        <w:rPr>
          <w:rStyle w:val="StyleUnderline"/>
          <w:highlight w:val="green"/>
        </w:rPr>
        <w:t xml:space="preserve">, promoting an </w:t>
      </w:r>
      <w:r w:rsidRPr="00416FF4">
        <w:rPr>
          <w:rStyle w:val="Emphasis"/>
          <w:highlight w:val="green"/>
        </w:rPr>
        <w:t>open</w:t>
      </w:r>
      <w:r w:rsidRPr="00416FF4">
        <w:rPr>
          <w:rStyle w:val="Emphasis"/>
        </w:rPr>
        <w:t xml:space="preserve"> global </w:t>
      </w:r>
      <w:r w:rsidRPr="00416FF4">
        <w:rPr>
          <w:rStyle w:val="StyleUnderline"/>
          <w:highlight w:val="green"/>
        </w:rPr>
        <w:t xml:space="preserve">economy that </w:t>
      </w:r>
      <w:r w:rsidRPr="00416FF4">
        <w:rPr>
          <w:rStyle w:val="Emphasis"/>
          <w:highlight w:val="green"/>
        </w:rPr>
        <w:t>averts depression</w:t>
      </w:r>
      <w:r w:rsidRPr="00416FF4">
        <w:t xml:space="preserve"> and privation, </w:t>
      </w:r>
      <w:r w:rsidRPr="00416FF4">
        <w:rPr>
          <w:rStyle w:val="StyleUnderline"/>
          <w:highlight w:val="green"/>
        </w:rPr>
        <w:t xml:space="preserve">upholding </w:t>
      </w:r>
      <w:r w:rsidRPr="00416FF4">
        <w:rPr>
          <w:rStyle w:val="Emphasis"/>
          <w:highlight w:val="green"/>
        </w:rPr>
        <w:t>democracy</w:t>
      </w:r>
      <w:r w:rsidRPr="00416FF4">
        <w:rPr>
          <w:rStyle w:val="StyleUnderline"/>
        </w:rPr>
        <w:t xml:space="preserve"> </w:t>
      </w:r>
      <w:r w:rsidRPr="00416FF4">
        <w:rPr>
          <w:rStyle w:val="Emphasis"/>
        </w:rPr>
        <w:t>and human rights</w:t>
      </w:r>
      <w:r w:rsidRPr="00416FF4">
        <w:t xml:space="preserve"> </w:t>
      </w:r>
      <w:r w:rsidRPr="00416FF4">
        <w:rPr>
          <w:rStyle w:val="StyleUnderline"/>
        </w:rPr>
        <w:t xml:space="preserve">in the face of </w:t>
      </w:r>
      <w:r w:rsidRPr="00416FF4">
        <w:rPr>
          <w:rStyle w:val="Emphasis"/>
        </w:rPr>
        <w:t>authoritarian resurgence</w:t>
      </w:r>
      <w:r w:rsidRPr="00416FF4">
        <w:t xml:space="preserve">, </w:t>
      </w:r>
      <w:r w:rsidRPr="00416FF4">
        <w:rPr>
          <w:rStyle w:val="StyleUnderline"/>
          <w:highlight w:val="green"/>
        </w:rPr>
        <w:t xml:space="preserve">and defending </w:t>
      </w:r>
      <w:r w:rsidRPr="00416FF4">
        <w:rPr>
          <w:rStyle w:val="Emphasis"/>
          <w:highlight w:val="green"/>
        </w:rPr>
        <w:t>liberal norms</w:t>
      </w:r>
      <w:r w:rsidRPr="00416FF4">
        <w:t xml:space="preserve"> that are being assaulted are goals that can be achieved only through strong partnerships and collective effort</w:t>
      </w:r>
      <w:r w:rsidRPr="00416FF4">
        <w:rPr>
          <w:rStyle w:val="StyleUnderline"/>
        </w:rPr>
        <w:t xml:space="preserve">. </w:t>
      </w:r>
      <w:r w:rsidRPr="00416FF4">
        <w:rPr>
          <w:rStyle w:val="StyleUnderline"/>
          <w:highlight w:val="green"/>
        </w:rPr>
        <w:t>If</w:t>
      </w:r>
      <w:r w:rsidRPr="00416FF4">
        <w:rPr>
          <w:rStyle w:val="StyleUnderline"/>
        </w:rPr>
        <w:t xml:space="preserve"> the </w:t>
      </w:r>
      <w:r w:rsidRPr="00416FF4">
        <w:rPr>
          <w:rStyle w:val="StyleUnderline"/>
          <w:highlight w:val="green"/>
        </w:rPr>
        <w:t xml:space="preserve">democracies are </w:t>
      </w:r>
      <w:r w:rsidRPr="00416FF4">
        <w:rPr>
          <w:rStyle w:val="Emphasis"/>
          <w:highlight w:val="green"/>
        </w:rPr>
        <w:t>divided</w:t>
      </w:r>
      <w:r w:rsidRPr="00416FF4">
        <w:rPr>
          <w:rStyle w:val="StyleUnderline"/>
          <w:highlight w:val="green"/>
        </w:rPr>
        <w:t xml:space="preserve">, </w:t>
      </w:r>
      <w:r w:rsidRPr="00416FF4">
        <w:rPr>
          <w:rStyle w:val="StyleUnderline"/>
        </w:rPr>
        <w:t xml:space="preserve">the </w:t>
      </w:r>
      <w:r w:rsidRPr="00416FF4">
        <w:rPr>
          <w:rStyle w:val="StyleUnderline"/>
          <w:highlight w:val="green"/>
        </w:rPr>
        <w:t xml:space="preserve">autocracies will </w:t>
      </w:r>
      <w:r w:rsidRPr="00416FF4">
        <w:rPr>
          <w:rStyle w:val="Emphasis"/>
          <w:highlight w:val="green"/>
        </w:rPr>
        <w:t>exploit those divisions</w:t>
      </w:r>
      <w:r w:rsidRPr="00416FF4">
        <w:t xml:space="preserve">; </w:t>
      </w:r>
      <w:r w:rsidRPr="00416FF4">
        <w:rPr>
          <w:rStyle w:val="StyleUnderline"/>
          <w:highlight w:val="green"/>
        </w:rPr>
        <w:t xml:space="preserve">if </w:t>
      </w:r>
      <w:r w:rsidRPr="00416FF4">
        <w:rPr>
          <w:rStyle w:val="StyleUnderline"/>
        </w:rPr>
        <w:t xml:space="preserve">America and its </w:t>
      </w:r>
      <w:r w:rsidRPr="00416FF4">
        <w:rPr>
          <w:rStyle w:val="StyleUnderline"/>
          <w:highlight w:val="green"/>
        </w:rPr>
        <w:t xml:space="preserve">allies struggle to achieve </w:t>
      </w:r>
      <w:r w:rsidRPr="00416FF4">
        <w:rPr>
          <w:rStyle w:val="Emphasis"/>
          <w:highlight w:val="green"/>
        </w:rPr>
        <w:t>unity</w:t>
      </w:r>
      <w:r w:rsidRPr="00416FF4">
        <w:rPr>
          <w:rStyle w:val="Emphasis"/>
        </w:rPr>
        <w:t xml:space="preserve"> of action</w:t>
      </w:r>
      <w:r w:rsidRPr="00416FF4">
        <w:rPr>
          <w:rStyle w:val="StyleUnderline"/>
        </w:rPr>
        <w:t xml:space="preserve">, </w:t>
      </w:r>
      <w:r w:rsidRPr="00416FF4">
        <w:rPr>
          <w:rStyle w:val="StyleUnderline"/>
          <w:highlight w:val="green"/>
        </w:rPr>
        <w:t xml:space="preserve">they will be </w:t>
      </w:r>
      <w:r w:rsidRPr="00416FF4">
        <w:rPr>
          <w:rStyle w:val="Emphasis"/>
          <w:highlight w:val="green"/>
        </w:rPr>
        <w:t>outmaneuvered</w:t>
      </w:r>
      <w:r w:rsidRPr="00416FF4">
        <w:t xml:space="preserve"> or overawed </w:t>
      </w:r>
      <w:r w:rsidRPr="00416FF4">
        <w:rPr>
          <w:rStyle w:val="StyleUnderline"/>
        </w:rPr>
        <w:t xml:space="preserve">by </w:t>
      </w:r>
      <w:r w:rsidRPr="00416FF4">
        <w:rPr>
          <w:rStyle w:val="Emphasis"/>
        </w:rPr>
        <w:t>revisionist powers</w:t>
      </w:r>
      <w:r w:rsidRPr="00416FF4">
        <w:t xml:space="preserve">. </w:t>
      </w:r>
      <w:r w:rsidRPr="00416FF4">
        <w:rPr>
          <w:rStyle w:val="StyleUnderline"/>
        </w:rPr>
        <w:t xml:space="preserve">The trend in today’s environment is, in many ways, toward </w:t>
      </w:r>
      <w:r w:rsidRPr="00416FF4">
        <w:rPr>
          <w:rStyle w:val="Emphasis"/>
        </w:rPr>
        <w:t>greater fragmentation</w:t>
      </w:r>
      <w:r w:rsidRPr="00416FF4">
        <w:t xml:space="preserve"> within what was once called the “free world.” But a tragic mindset requires understanding that </w:t>
      </w:r>
      <w:r w:rsidRPr="00416FF4">
        <w:rPr>
          <w:rStyle w:val="Emphasis"/>
        </w:rPr>
        <w:t>greater coordination</w:t>
      </w:r>
      <w:r w:rsidRPr="00416FF4">
        <w:rPr>
          <w:rStyle w:val="StyleUnderline"/>
        </w:rPr>
        <w:t xml:space="preserve"> and </w:t>
      </w:r>
      <w:r w:rsidRPr="00416FF4">
        <w:rPr>
          <w:rStyle w:val="Emphasis"/>
        </w:rPr>
        <w:t>solidarity is required</w:t>
      </w:r>
      <w:r w:rsidRPr="00416FF4">
        <w:rPr>
          <w:rStyle w:val="StyleUnderline"/>
        </w:rPr>
        <w:t xml:space="preserve"> if that </w:t>
      </w:r>
      <w:r w:rsidRPr="00416FF4">
        <w:rPr>
          <w:rStyle w:val="Emphasis"/>
        </w:rPr>
        <w:t>free world is to prosper.</w:t>
      </w:r>
    </w:p>
    <w:p w14:paraId="49EC3DAC" w14:textId="77777777" w:rsidR="00907735" w:rsidRPr="00416FF4" w:rsidRDefault="00907735" w:rsidP="00907735">
      <w:r w:rsidRPr="00416FF4">
        <w:t xml:space="preserve">For defenders of the international order, then, </w:t>
      </w:r>
      <w:r w:rsidRPr="00416FF4">
        <w:rPr>
          <w:rStyle w:val="StyleUnderline"/>
        </w:rPr>
        <w:t xml:space="preserve">the question is not </w:t>
      </w:r>
      <w:r w:rsidRPr="00416FF4">
        <w:rPr>
          <w:rStyle w:val="Emphasis"/>
        </w:rPr>
        <w:t>whether</w:t>
      </w:r>
      <w:r w:rsidRPr="00416FF4">
        <w:rPr>
          <w:rStyle w:val="StyleUnderline"/>
        </w:rPr>
        <w:t xml:space="preserve"> such coordination and solidarity is desirable, but how it can </w:t>
      </w:r>
      <w:r w:rsidRPr="00416FF4">
        <w:rPr>
          <w:rStyle w:val="Emphasis"/>
        </w:rPr>
        <w:t>best be achieved</w:t>
      </w:r>
      <w:r w:rsidRPr="00416FF4">
        <w:t xml:space="preserve">. Here </w:t>
      </w:r>
      <w:r w:rsidRPr="00416FF4">
        <w:rPr>
          <w:rStyle w:val="StyleUnderline"/>
        </w:rPr>
        <w:t xml:space="preserve">there is </w:t>
      </w:r>
      <w:r w:rsidRPr="00416FF4">
        <w:rPr>
          <w:rStyle w:val="Emphasis"/>
        </w:rPr>
        <w:t>no escaping</w:t>
      </w:r>
      <w:r w:rsidRPr="00416FF4">
        <w:rPr>
          <w:rStyle w:val="StyleUnderline"/>
        </w:rPr>
        <w:t xml:space="preserve"> the </w:t>
      </w:r>
      <w:r w:rsidRPr="00416FF4">
        <w:rPr>
          <w:rStyle w:val="Emphasis"/>
        </w:rPr>
        <w:t>centrality</w:t>
      </w:r>
      <w:r w:rsidRPr="00416FF4">
        <w:rPr>
          <w:rStyle w:val="StyleUnderline"/>
        </w:rPr>
        <w:t xml:space="preserve"> of </w:t>
      </w:r>
      <w:r w:rsidRPr="00416FF4">
        <w:rPr>
          <w:rStyle w:val="Emphasis"/>
        </w:rPr>
        <w:t>American leadership</w:t>
      </w:r>
      <w:r w:rsidRPr="00416FF4">
        <w:t xml:space="preserve">. It is fair enough to point out that America pays a disproportionate share of the costs of sustaining an order that benefits so many. It is entirely reasonable, at a time when threats are rising and challenges multiplying, to demand that collective sacrifices be distributed more evenly, if only because Americans themselves will tire of supporting that order if they feel that they are doing it alone. To put the matter baldly, Americans will not be forever willing to send their </w:t>
      </w:r>
      <w:r w:rsidRPr="00416FF4">
        <w:rPr>
          <w:strike/>
        </w:rPr>
        <w:t>sons and daughters</w:t>
      </w:r>
      <w:r w:rsidRPr="00416FF4">
        <w:t xml:space="preserve"> to die for NATO if some of the richest countries in that alliance refuse to field minimally capable militaries of their own.</w:t>
      </w:r>
    </w:p>
    <w:p w14:paraId="0706BCE4" w14:textId="77777777" w:rsidR="00907735" w:rsidRPr="00416FF4" w:rsidRDefault="00907735" w:rsidP="00907735">
      <w:r w:rsidRPr="00416FF4">
        <w:t xml:space="preserve">What Americans must remember, though, is that </w:t>
      </w:r>
      <w:r w:rsidRPr="00416FF4">
        <w:rPr>
          <w:rStyle w:val="StyleUnderline"/>
        </w:rPr>
        <w:t xml:space="preserve">the </w:t>
      </w:r>
      <w:r w:rsidRPr="00416FF4">
        <w:rPr>
          <w:rStyle w:val="Emphasis"/>
          <w:highlight w:val="green"/>
        </w:rPr>
        <w:t>strong collective measures</w:t>
      </w:r>
      <w:r w:rsidRPr="00416FF4">
        <w:rPr>
          <w:rStyle w:val="StyleUnderline"/>
          <w:highlight w:val="green"/>
        </w:rPr>
        <w:t xml:space="preserve"> </w:t>
      </w:r>
      <w:r w:rsidRPr="00416FF4">
        <w:rPr>
          <w:rStyle w:val="StyleUnderline"/>
        </w:rPr>
        <w:t xml:space="preserve">required </w:t>
      </w:r>
      <w:r w:rsidRPr="00416FF4">
        <w:rPr>
          <w:rStyle w:val="StyleUnderline"/>
          <w:highlight w:val="green"/>
        </w:rPr>
        <w:t xml:space="preserve">to </w:t>
      </w:r>
      <w:r w:rsidRPr="00416FF4">
        <w:rPr>
          <w:rStyle w:val="Emphasis"/>
          <w:highlight w:val="green"/>
        </w:rPr>
        <w:t>preserve the international order</w:t>
      </w:r>
      <w:r w:rsidRPr="00416FF4">
        <w:rPr>
          <w:rStyle w:val="StyleUnderline"/>
          <w:highlight w:val="green"/>
        </w:rPr>
        <w:t xml:space="preserve"> are </w:t>
      </w:r>
      <w:r w:rsidRPr="00416FF4">
        <w:rPr>
          <w:rStyle w:val="Emphasis"/>
          <w:highlight w:val="green"/>
        </w:rPr>
        <w:t>far more likely to emerge</w:t>
      </w:r>
      <w:r w:rsidRPr="00416FF4">
        <w:rPr>
          <w:rStyle w:val="StyleUnderline"/>
          <w:highlight w:val="green"/>
        </w:rPr>
        <w:t xml:space="preserve"> when America</w:t>
      </w:r>
      <w:r w:rsidRPr="00416FF4">
        <w:rPr>
          <w:rStyle w:val="StyleUnderline"/>
        </w:rPr>
        <w:t xml:space="preserve"> </w:t>
      </w:r>
      <w:r w:rsidRPr="00416FF4">
        <w:rPr>
          <w:rStyle w:val="Emphasis"/>
        </w:rPr>
        <w:t>itself</w:t>
      </w:r>
      <w:r w:rsidRPr="00416FF4">
        <w:rPr>
          <w:rStyle w:val="StyleUnderline"/>
        </w:rPr>
        <w:t xml:space="preserve"> </w:t>
      </w:r>
      <w:r w:rsidRPr="00416FF4">
        <w:rPr>
          <w:rStyle w:val="Emphasis"/>
          <w:highlight w:val="green"/>
        </w:rPr>
        <w:t>is fully committed</w:t>
      </w:r>
      <w:r w:rsidRPr="00416FF4">
        <w:rPr>
          <w:rStyle w:val="StyleUnderline"/>
          <w:highlight w:val="green"/>
        </w:rPr>
        <w:t xml:space="preserve">. </w:t>
      </w:r>
      <w:r w:rsidRPr="00416FF4">
        <w:rPr>
          <w:rStyle w:val="Emphasis"/>
          <w:highlight w:val="green"/>
        </w:rPr>
        <w:t>Allies</w:t>
      </w:r>
      <w:r w:rsidRPr="00416FF4">
        <w:rPr>
          <w:rStyle w:val="StyleUnderline"/>
        </w:rPr>
        <w:t xml:space="preserve"> and </w:t>
      </w:r>
      <w:r w:rsidRPr="00416FF4">
        <w:rPr>
          <w:rStyle w:val="Emphasis"/>
        </w:rPr>
        <w:t>partners</w:t>
      </w:r>
      <w:r w:rsidRPr="00416FF4">
        <w:rPr>
          <w:rStyle w:val="StyleUnderline"/>
        </w:rPr>
        <w:t xml:space="preserve"> </w:t>
      </w:r>
      <w:r w:rsidRPr="00416FF4">
        <w:rPr>
          <w:rStyle w:val="StyleUnderline"/>
          <w:highlight w:val="green"/>
        </w:rPr>
        <w:t>will</w:t>
      </w:r>
      <w:r w:rsidRPr="00416FF4">
        <w:rPr>
          <w:rStyle w:val="StyleUnderline"/>
        </w:rPr>
        <w:t xml:space="preserve"> be </w:t>
      </w:r>
      <w:r w:rsidRPr="00416FF4">
        <w:rPr>
          <w:rStyle w:val="Emphasis"/>
        </w:rPr>
        <w:t>more willing to run risks</w:t>
      </w:r>
      <w:r w:rsidRPr="00416FF4">
        <w:rPr>
          <w:rStyle w:val="StyleUnderline"/>
        </w:rPr>
        <w:t xml:space="preserve"> and </w:t>
      </w:r>
      <w:r w:rsidRPr="00416FF4">
        <w:rPr>
          <w:rStyle w:val="Emphasis"/>
          <w:highlight w:val="green"/>
        </w:rPr>
        <w:t>confront revisionist</w:t>
      </w:r>
      <w:r w:rsidRPr="00416FF4">
        <w:rPr>
          <w:rStyle w:val="Emphasis"/>
        </w:rPr>
        <w:t xml:space="preserve"> power</w:t>
      </w:r>
      <w:r w:rsidRPr="00416FF4">
        <w:rPr>
          <w:rStyle w:val="Emphasis"/>
          <w:highlight w:val="green"/>
        </w:rPr>
        <w:t>s</w:t>
      </w:r>
      <w:r w:rsidRPr="00416FF4">
        <w:rPr>
          <w:rStyle w:val="StyleUnderline"/>
          <w:highlight w:val="green"/>
        </w:rPr>
        <w:t xml:space="preserve"> if they are </w:t>
      </w:r>
      <w:r w:rsidRPr="00416FF4">
        <w:rPr>
          <w:rStyle w:val="Emphasis"/>
          <w:highlight w:val="green"/>
        </w:rPr>
        <w:t>assured</w:t>
      </w:r>
      <w:r w:rsidRPr="00416FF4">
        <w:rPr>
          <w:rStyle w:val="Emphasis"/>
        </w:rPr>
        <w:t xml:space="preserve"> of U.S. support</w:t>
      </w:r>
      <w:r w:rsidRPr="00416FF4">
        <w:rPr>
          <w:rStyle w:val="StyleUnderline"/>
        </w:rPr>
        <w:t xml:space="preserve"> </w:t>
      </w:r>
      <w:r w:rsidRPr="00416FF4">
        <w:t xml:space="preserve">than if they doubt it. </w:t>
      </w:r>
      <w:r w:rsidRPr="00416FF4">
        <w:rPr>
          <w:rStyle w:val="StyleUnderline"/>
        </w:rPr>
        <w:t xml:space="preserve">An Asia-Pacific without American leadership would </w:t>
      </w:r>
      <w:r w:rsidRPr="00416FF4">
        <w:rPr>
          <w:rStyle w:val="Emphasis"/>
        </w:rPr>
        <w:t>not</w:t>
      </w:r>
      <w:r w:rsidRPr="00416FF4">
        <w:rPr>
          <w:rStyle w:val="StyleUnderline"/>
        </w:rPr>
        <w:t xml:space="preserve"> be a region </w:t>
      </w:r>
      <w:r w:rsidRPr="00416FF4">
        <w:rPr>
          <w:rStyle w:val="Emphasis"/>
        </w:rPr>
        <w:t>better positioned</w:t>
      </w:r>
      <w:r w:rsidRPr="00416FF4">
        <w:rPr>
          <w:rStyle w:val="StyleUnderline"/>
        </w:rPr>
        <w:t xml:space="preserve"> to </w:t>
      </w:r>
      <w:r w:rsidRPr="00416FF4">
        <w:rPr>
          <w:rStyle w:val="Emphasis"/>
        </w:rPr>
        <w:t>resist Chinese expansionism</w:t>
      </w:r>
      <w:r w:rsidRPr="00416FF4">
        <w:t xml:space="preserve">; </w:t>
      </w:r>
      <w:r w:rsidRPr="00416FF4">
        <w:rPr>
          <w:rStyle w:val="StyleUnderline"/>
        </w:rPr>
        <w:t xml:space="preserve">it would be a </w:t>
      </w:r>
      <w:r w:rsidRPr="00416FF4">
        <w:rPr>
          <w:rStyle w:val="Emphasis"/>
        </w:rPr>
        <w:t>weaker</w:t>
      </w:r>
      <w:r w:rsidRPr="00416FF4">
        <w:rPr>
          <w:rStyle w:val="StyleUnderline"/>
        </w:rPr>
        <w:t xml:space="preserve"> and </w:t>
      </w:r>
      <w:r w:rsidRPr="00416FF4">
        <w:rPr>
          <w:rStyle w:val="Emphasis"/>
        </w:rPr>
        <w:t>more divided region</w:t>
      </w:r>
      <w:r w:rsidRPr="00416FF4">
        <w:rPr>
          <w:rStyle w:val="StyleUnderline"/>
        </w:rPr>
        <w:t>,</w:t>
      </w:r>
      <w:r w:rsidRPr="00416FF4">
        <w:t xml:space="preserve"> increasingly </w:t>
      </w:r>
      <w:r w:rsidRPr="00416FF4">
        <w:rPr>
          <w:rStyle w:val="StyleUnderline"/>
        </w:rPr>
        <w:t>at Beijing’</w:t>
      </w:r>
      <w:r w:rsidRPr="00416FF4">
        <w:rPr>
          <w:rStyle w:val="Emphasis"/>
        </w:rPr>
        <w:t>s mercy</w:t>
      </w:r>
      <w:r w:rsidRPr="00416FF4">
        <w:rPr>
          <w:rStyle w:val="StyleUnderline"/>
        </w:rPr>
        <w:t xml:space="preserve">. </w:t>
      </w:r>
      <w:r w:rsidRPr="00416FF4">
        <w:t xml:space="preserve">Likewise, supporters of free markets and democracy are more likely to stand up for those arrangements if the world’s preeminent free-market democracy is in the vanguard; </w:t>
      </w:r>
      <w:r w:rsidRPr="00416FF4">
        <w:rPr>
          <w:rStyle w:val="Emphasis"/>
          <w:highlight w:val="green"/>
        </w:rPr>
        <w:t>collective action</w:t>
      </w:r>
      <w:r w:rsidRPr="00416FF4">
        <w:rPr>
          <w:rStyle w:val="StyleUnderline"/>
          <w:highlight w:val="green"/>
        </w:rPr>
        <w:t xml:space="preserve"> to meet the </w:t>
      </w:r>
      <w:r w:rsidRPr="00416FF4">
        <w:rPr>
          <w:rStyle w:val="Emphasis"/>
          <w:highlight w:val="green"/>
        </w:rPr>
        <w:t>greatest global challenges</w:t>
      </w:r>
      <w:r w:rsidRPr="00416FF4">
        <w:rPr>
          <w:rStyle w:val="StyleUnderline"/>
          <w:highlight w:val="green"/>
        </w:rPr>
        <w:t xml:space="preserve"> will materialize </w:t>
      </w:r>
      <w:r w:rsidRPr="00416FF4">
        <w:rPr>
          <w:rStyle w:val="StyleUnderline"/>
        </w:rPr>
        <w:t xml:space="preserve">more successfully </w:t>
      </w:r>
      <w:r w:rsidRPr="00416FF4">
        <w:rPr>
          <w:rStyle w:val="StyleUnderline"/>
          <w:highlight w:val="green"/>
        </w:rPr>
        <w:t>if the U</w:t>
      </w:r>
      <w:r w:rsidRPr="00416FF4">
        <w:rPr>
          <w:rStyle w:val="StyleUnderline"/>
        </w:rPr>
        <w:t xml:space="preserve">nited </w:t>
      </w:r>
      <w:r w:rsidRPr="00416FF4">
        <w:rPr>
          <w:rStyle w:val="StyleUnderline"/>
          <w:highlight w:val="green"/>
        </w:rPr>
        <w:t>S</w:t>
      </w:r>
      <w:r w:rsidRPr="00416FF4">
        <w:rPr>
          <w:rStyle w:val="StyleUnderline"/>
        </w:rPr>
        <w:t xml:space="preserve">tates </w:t>
      </w:r>
      <w:r w:rsidRPr="00416FF4">
        <w:rPr>
          <w:rStyle w:val="StyleUnderline"/>
          <w:highlight w:val="green"/>
        </w:rPr>
        <w:t xml:space="preserve">acts as the </w:t>
      </w:r>
      <w:r w:rsidRPr="00416FF4">
        <w:rPr>
          <w:rStyle w:val="Emphasis"/>
          <w:highlight w:val="green"/>
        </w:rPr>
        <w:t>convener</w:t>
      </w:r>
      <w:r w:rsidRPr="00416FF4">
        <w:t xml:space="preserve">. </w:t>
      </w:r>
      <w:r w:rsidRPr="00416FF4">
        <w:rPr>
          <w:rStyle w:val="StyleUnderline"/>
        </w:rPr>
        <w:t>America was</w:t>
      </w:r>
      <w:r w:rsidRPr="00416FF4">
        <w:t xml:space="preserve"> “</w:t>
      </w:r>
      <w:r w:rsidRPr="00416FF4">
        <w:rPr>
          <w:rStyle w:val="StyleUnderline"/>
        </w:rPr>
        <w:t xml:space="preserve">the </w:t>
      </w:r>
      <w:r w:rsidRPr="00416FF4">
        <w:rPr>
          <w:rStyle w:val="Emphasis"/>
        </w:rPr>
        <w:t>one nation</w:t>
      </w:r>
      <w:r w:rsidRPr="00416FF4">
        <w:rPr>
          <w:rStyle w:val="StyleUnderline"/>
        </w:rPr>
        <w:t xml:space="preserve"> that has the necessary </w:t>
      </w:r>
      <w:r w:rsidRPr="00416FF4">
        <w:rPr>
          <w:rStyle w:val="Emphasis"/>
        </w:rPr>
        <w:t>political, military</w:t>
      </w:r>
      <w:r w:rsidRPr="00416FF4">
        <w:rPr>
          <w:rStyle w:val="StyleUnderline"/>
        </w:rPr>
        <w:t xml:space="preserve">, and </w:t>
      </w:r>
      <w:r w:rsidRPr="00416FF4">
        <w:rPr>
          <w:rStyle w:val="Emphasis"/>
        </w:rPr>
        <w:t>economic instruments</w:t>
      </w:r>
      <w:r w:rsidRPr="00416FF4">
        <w:rPr>
          <w:rStyle w:val="StyleUnderline"/>
        </w:rPr>
        <w:t xml:space="preserve"> at our disposal to </w:t>
      </w:r>
      <w:r w:rsidRPr="00416FF4">
        <w:rPr>
          <w:rStyle w:val="Emphasis"/>
        </w:rPr>
        <w:t>catalyze</w:t>
      </w:r>
      <w:r w:rsidRPr="00416FF4">
        <w:rPr>
          <w:rStyle w:val="StyleUnderline"/>
        </w:rPr>
        <w:t xml:space="preserve"> a </w:t>
      </w:r>
      <w:r w:rsidRPr="00416FF4">
        <w:rPr>
          <w:rStyle w:val="Emphasis"/>
        </w:rPr>
        <w:t>successful collective response</w:t>
      </w:r>
      <w:r w:rsidRPr="00416FF4">
        <w:t xml:space="preserve">,” James Baker said during the Persian Gulf crisis in 1990; </w:t>
      </w:r>
      <w:r w:rsidRPr="00416FF4">
        <w:rPr>
          <w:rStyle w:val="Emphasis"/>
        </w:rPr>
        <w:t>no other nation</w:t>
      </w:r>
      <w:r w:rsidRPr="00416FF4">
        <w:rPr>
          <w:rStyle w:val="StyleUnderline"/>
        </w:rPr>
        <w:t xml:space="preserve"> can play this role</w:t>
      </w:r>
      <w:r w:rsidRPr="00416FF4">
        <w:t>, even today.13 Finally, Americans must keep in mind that if Washington pursues protectionist economic policies that impoverish its partners, if it forsakes the liberal principles that have formed the ideological core of its alliances, if it extorts tribute from its allies like some mafia protection racket, then it will lose the attractive power that allowed it to lead such formidable coalitions in the first place. America endures its share of inequities and burdens in the service of global order. Yet as a tragic sensibility reminds us, some burdens are tolerable because they help prevent something far, far worse.</w:t>
      </w:r>
    </w:p>
    <w:p w14:paraId="121C97F5" w14:textId="6B4E8791" w:rsidR="00907735" w:rsidRPr="00416FF4" w:rsidRDefault="00907735" w:rsidP="00907735">
      <w:pPr>
        <w:pStyle w:val="Heading4"/>
        <w:rPr>
          <w:rFonts w:cs="Calibri"/>
        </w:rPr>
      </w:pPr>
      <w:r>
        <w:rPr>
          <w:rFonts w:cs="Calibri"/>
        </w:rPr>
        <w:t>But</w:t>
      </w:r>
      <w:r w:rsidRPr="00416FF4">
        <w:rPr>
          <w:rFonts w:cs="Calibri"/>
        </w:rPr>
        <w:t xml:space="preserve"> offshore balancing fails—weak American responses spark global instability  </w:t>
      </w:r>
    </w:p>
    <w:p w14:paraId="6DFE4780" w14:textId="77777777" w:rsidR="00907735" w:rsidRPr="00416FF4" w:rsidRDefault="00907735" w:rsidP="00907735">
      <w:pPr>
        <w:spacing w:after="0" w:line="240" w:lineRule="auto"/>
      </w:pPr>
      <w:r w:rsidRPr="00416FF4">
        <w:t xml:space="preserve">Ted R. </w:t>
      </w:r>
      <w:r w:rsidRPr="00416FF4">
        <w:rPr>
          <w:rFonts w:eastAsiaTheme="majorEastAsia"/>
          <w:b/>
          <w:bCs/>
          <w:sz w:val="26"/>
          <w:szCs w:val="26"/>
        </w:rPr>
        <w:t>Bromund et. al 17</w:t>
      </w:r>
      <w:r w:rsidRPr="00416FF4">
        <w:t>--(Ted R. Bromund, Studies Anglo-American relations, U.S. relations with Europe and the EU, and the U.S.’s leadership role in the world, Reclaiming American Realism, American Affairs Journal, accessed 6-28-2019, https://americanaffairsjournal.org/2017/05/reclaiming-american-realism/)//ND</w:t>
      </w:r>
    </w:p>
    <w:p w14:paraId="2058CCCD" w14:textId="3EB3B41F" w:rsidR="00A7500F" w:rsidRDefault="00907735" w:rsidP="00907735">
      <w:r w:rsidRPr="00416FF4">
        <w:t xml:space="preserve">As Americans, we should know what it is to live in a tough, competitive world, because it was the world our nation was born into. That world endures, and no amount of post–Cold War fantasizing will make it disappear. </w:t>
      </w:r>
      <w:r w:rsidRPr="00416FF4">
        <w:rPr>
          <w:rStyle w:val="StyleUnderline"/>
        </w:rPr>
        <w:t>From the start, we made our way in that world thanks to our alliances—for it was a military alliance with France that helped us win our independence</w:t>
      </w:r>
      <w:r w:rsidRPr="00416FF4">
        <w:t>. Provided that we retain the power to decide if we will fight—and we do—</w:t>
      </w:r>
      <w:r w:rsidRPr="00416FF4">
        <w:rPr>
          <w:rStyle w:val="StyleUnderline"/>
        </w:rPr>
        <w:t>our alliances today raise no questions of principle</w:t>
      </w:r>
      <w:r w:rsidRPr="00416FF4">
        <w:t xml:space="preserve">. After all, </w:t>
      </w:r>
      <w:r w:rsidRPr="00416FF4">
        <w:rPr>
          <w:rStyle w:val="StyleUnderline"/>
        </w:rPr>
        <w:t>we claimed the right to contract alliances in the Declaration of Independence itself.</w:t>
      </w:r>
      <w:r w:rsidRPr="00416FF4">
        <w:t xml:space="preserve"> </w:t>
      </w:r>
      <w:r w:rsidRPr="00416FF4">
        <w:rPr>
          <w:rStyle w:val="StyleUnderline"/>
        </w:rPr>
        <w:t>Nor are our alliances an act of charity.</w:t>
      </w:r>
      <w:r w:rsidRPr="00416FF4">
        <w:t xml:space="preserve"> First and foremost, </w:t>
      </w:r>
      <w:r w:rsidRPr="00416FF4">
        <w:rPr>
          <w:rStyle w:val="StyleUnderline"/>
        </w:rPr>
        <w:t xml:space="preserve">they have mostly been made with strategically important countries, traditionally those that have been able to help uphold order in their regions. Today, </w:t>
      </w:r>
      <w:r w:rsidRPr="00430A68">
        <w:rPr>
          <w:rStyle w:val="StyleUnderline"/>
          <w:highlight w:val="green"/>
        </w:rPr>
        <w:t>there is little disagreement in America that our allies should pay more</w:t>
      </w:r>
      <w:r w:rsidRPr="00416FF4">
        <w:t xml:space="preserve">, so as to do more. Every president since Eisenhower has asked for that, and with rare exceptions—such as Britain under Margaret Thatcher—they have asked in vain. </w:t>
      </w:r>
      <w:r w:rsidRPr="00416FF4">
        <w:rPr>
          <w:rStyle w:val="StyleUnderline"/>
        </w:rPr>
        <w:t>We cannot sustain our alliances unless the American people believe that every member nation is making a fair contribution</w:t>
      </w:r>
      <w:r w:rsidRPr="00416FF4">
        <w:t xml:space="preserve">. </w:t>
      </w:r>
      <w:r w:rsidRPr="00416FF4">
        <w:rPr>
          <w:rStyle w:val="StyleUnderline"/>
        </w:rPr>
        <w:t>But the problem is not that our allies are free riding on us, for when we cut our defenses, they do not increase theirs</w:t>
      </w:r>
      <w:r w:rsidRPr="00416FF4">
        <w:t xml:space="preserve">. It is that the history, culture, and politics of our allies now make them unwilling to accept that military strength is vital to diplomacy and deterrence alike. They have profound incentives to minimize, dismiss, and ignore threats—and hence not to spend enough on defense. For our European allies and Japan, the demands of the social welfare state, mixed with an understandably lingering horror at the memories of war, have combined over decades to make unpalatable most discussion of hard power and the need for martial readiness. The fear that returning to the world of machtpolitik will put at risk all they have built since 1945 is understandable, if unsuited to the current geopolitical environment. Yet we should still appreciate what we have in our allies. </w:t>
      </w:r>
      <w:r w:rsidRPr="00416FF4">
        <w:rPr>
          <w:rStyle w:val="StyleUnderline"/>
        </w:rPr>
        <w:t>Tens of thousands of brave Americans gave their lives to create the alliances we have today.</w:t>
      </w:r>
      <w:r w:rsidRPr="00416FF4">
        <w:t xml:space="preserve"> </w:t>
      </w:r>
      <w:r w:rsidRPr="00416FF4">
        <w:rPr>
          <w:rStyle w:val="StyleUnderline"/>
        </w:rPr>
        <w:t>The costs we pay now are maintenance expenses on the peace they won</w:t>
      </w:r>
      <w:r w:rsidRPr="00416FF4">
        <w:t xml:space="preserve">. Of course, </w:t>
      </w:r>
      <w:r w:rsidRPr="00416FF4">
        <w:rPr>
          <w:rStyle w:val="StyleUnderline"/>
        </w:rPr>
        <w:t>our allies benefit from this</w:t>
      </w:r>
      <w:r w:rsidRPr="00416FF4">
        <w:t xml:space="preserve">. But precisely because we are on top, we benefit most from the world as it is today, even if our complacency sometimes allows others to take advantage of the stability we created for their own malignant purposes. Our democratic allies, who wish—a little too hard—only to live in peace, feel the same way about the status quo. That does not mean we need to excuse the failings of our allies, indulge their supranational fantasies, outsource the defense of our interests to them, or allow them to completely outsource theirs to us. Instead, we need to have just as much realism about our allies as we have about our enemies. That means recognizing that what our allies lack is the luck that we in the United States enjoy. We are fortunate to have Canada and Mexico as neighbors; </w:t>
      </w:r>
      <w:r w:rsidRPr="00430A68">
        <w:rPr>
          <w:rStyle w:val="StyleUnderline"/>
          <w:highlight w:val="green"/>
        </w:rPr>
        <w:t>our allies, unfortunately, are next door to China, Russia, autocrats</w:t>
      </w:r>
      <w:r w:rsidRPr="00416FF4">
        <w:rPr>
          <w:rStyle w:val="StyleUnderline"/>
        </w:rPr>
        <w:t>, and Islamists</w:t>
      </w:r>
      <w:r w:rsidRPr="00416FF4">
        <w:t xml:space="preserve">. </w:t>
      </w:r>
      <w:r w:rsidRPr="00416FF4">
        <w:rPr>
          <w:rStyle w:val="StyleUnderline"/>
        </w:rPr>
        <w:t xml:space="preserve">Given our good fortune, and our strength, it is </w:t>
      </w:r>
      <w:r w:rsidRPr="00430A68">
        <w:rPr>
          <w:rStyle w:val="StyleUnderline"/>
          <w:highlight w:val="green"/>
        </w:rPr>
        <w:t>inevitable that we are the ones who are forward deployed</w:t>
      </w:r>
      <w:r w:rsidRPr="00416FF4">
        <w:rPr>
          <w:rStyle w:val="StyleUnderline"/>
        </w:rPr>
        <w:t xml:space="preserve">, because </w:t>
      </w:r>
      <w:r w:rsidRPr="00430A68">
        <w:rPr>
          <w:rStyle w:val="StyleUnderline"/>
          <w:highlight w:val="green"/>
        </w:rPr>
        <w:t>we are the ones who have</w:t>
      </w:r>
      <w:r w:rsidRPr="00416FF4">
        <w:rPr>
          <w:rStyle w:val="StyleUnderline"/>
        </w:rPr>
        <w:t xml:space="preserve"> the </w:t>
      </w:r>
      <w:r w:rsidRPr="00430A68">
        <w:rPr>
          <w:rStyle w:val="StyleUnderline"/>
          <w:highlight w:val="green"/>
        </w:rPr>
        <w:t>geopolitical freedom to help</w:t>
      </w:r>
      <w:r w:rsidRPr="00416FF4">
        <w:t xml:space="preserve">. </w:t>
      </w:r>
      <w:r w:rsidRPr="00416FF4">
        <w:rPr>
          <w:rStyle w:val="StyleUnderline"/>
        </w:rPr>
        <w:t>But we should remember that our deployments defend our place in the world—and the ability of Americans to be free in it—just as much as they defend our allies</w:t>
      </w:r>
      <w:r w:rsidRPr="00416FF4">
        <w:t xml:space="preserve">. </w:t>
      </w:r>
      <w:r w:rsidRPr="00430A68">
        <w:rPr>
          <w:rStyle w:val="StyleUnderline"/>
          <w:highlight w:val="green"/>
        </w:rPr>
        <w:t>Without</w:t>
      </w:r>
      <w:r w:rsidRPr="00416FF4">
        <w:rPr>
          <w:rStyle w:val="StyleUnderline"/>
        </w:rPr>
        <w:t xml:space="preserve"> our </w:t>
      </w:r>
      <w:r w:rsidRPr="00430A68">
        <w:rPr>
          <w:rStyle w:val="StyleUnderline"/>
          <w:highlight w:val="green"/>
        </w:rPr>
        <w:t>close alliances and</w:t>
      </w:r>
      <w:r w:rsidRPr="00416FF4">
        <w:rPr>
          <w:rStyle w:val="StyleUnderline"/>
        </w:rPr>
        <w:t xml:space="preserve"> the </w:t>
      </w:r>
      <w:r w:rsidRPr="00430A68">
        <w:rPr>
          <w:rStyle w:val="StyleUnderline"/>
          <w:highlight w:val="green"/>
        </w:rPr>
        <w:t>forward</w:t>
      </w:r>
      <w:r w:rsidRPr="00416FF4">
        <w:rPr>
          <w:rStyle w:val="StyleUnderline"/>
        </w:rPr>
        <w:t xml:space="preserve"> yet benign </w:t>
      </w:r>
      <w:r w:rsidRPr="00430A68">
        <w:rPr>
          <w:rStyle w:val="StyleUnderline"/>
          <w:highlight w:val="green"/>
        </w:rPr>
        <w:t>deployment</w:t>
      </w:r>
      <w:r w:rsidRPr="00416FF4">
        <w:rPr>
          <w:rStyle w:val="StyleUnderline"/>
        </w:rPr>
        <w:t xml:space="preserve"> of our forces, we would </w:t>
      </w:r>
      <w:r w:rsidRPr="00430A68">
        <w:rPr>
          <w:rStyle w:val="StyleUnderline"/>
          <w:highlight w:val="green"/>
        </w:rPr>
        <w:t>look out onto an</w:t>
      </w:r>
      <w:r w:rsidRPr="00416FF4">
        <w:rPr>
          <w:rStyle w:val="StyleUnderline"/>
        </w:rPr>
        <w:t xml:space="preserve"> </w:t>
      </w:r>
      <w:r w:rsidRPr="00430A68">
        <w:rPr>
          <w:rStyle w:val="StyleUnderline"/>
          <w:highlight w:val="green"/>
        </w:rPr>
        <w:t>unwelcoming Middle East and an increasingly troubled Asia</w:t>
      </w:r>
      <w:r w:rsidRPr="00416FF4">
        <w:t xml:space="preserve">, where Americans would be seen simply as outsiders, not as welcome partners by some. </w:t>
      </w:r>
      <w:r w:rsidRPr="00416FF4">
        <w:rPr>
          <w:rStyle w:val="StyleUnderline"/>
        </w:rPr>
        <w:t xml:space="preserve">Moreover, the </w:t>
      </w:r>
      <w:r w:rsidRPr="00430A68">
        <w:rPr>
          <w:rStyle w:val="StyleUnderline"/>
          <w:highlight w:val="green"/>
        </w:rPr>
        <w:t>allies</w:t>
      </w:r>
      <w:r w:rsidRPr="00416FF4">
        <w:rPr>
          <w:rStyle w:val="StyleUnderline"/>
        </w:rPr>
        <w:t xml:space="preserve"> we have, such as the United Kingdom, Israel, Japan, and South Korea, are part of a global network of liberal societies and economies that </w:t>
      </w:r>
      <w:r w:rsidRPr="00430A68">
        <w:rPr>
          <w:rStyle w:val="StyleUnderline"/>
          <w:highlight w:val="green"/>
        </w:rPr>
        <w:t>dynamically interact</w:t>
      </w:r>
      <w:r w:rsidRPr="00416FF4">
        <w:rPr>
          <w:rStyle w:val="StyleUnderline"/>
        </w:rPr>
        <w:t xml:space="preserve"> and add immeasurably to global wealth, </w:t>
      </w:r>
      <w:r w:rsidRPr="00430A68">
        <w:rPr>
          <w:rStyle w:val="StyleUnderline"/>
          <w:highlight w:val="green"/>
        </w:rPr>
        <w:t>not least back in the United States</w:t>
      </w:r>
      <w:r w:rsidRPr="00430A68">
        <w:rPr>
          <w:highlight w:val="green"/>
        </w:rPr>
        <w:t>.</w:t>
      </w:r>
      <w:r w:rsidRPr="00416FF4">
        <w:t xml:space="preserve"> </w:t>
      </w:r>
      <w:r w:rsidRPr="00416FF4">
        <w:rPr>
          <w:rStyle w:val="StyleUnderline"/>
        </w:rPr>
        <w:t xml:space="preserve">We </w:t>
      </w:r>
      <w:r w:rsidRPr="00430A68">
        <w:rPr>
          <w:rStyle w:val="StyleUnderline"/>
          <w:highlight w:val="green"/>
        </w:rPr>
        <w:t>cannot avoid</w:t>
      </w:r>
      <w:r w:rsidRPr="00416FF4">
        <w:rPr>
          <w:rStyle w:val="StyleUnderline"/>
        </w:rPr>
        <w:t xml:space="preserve"> becoming involved merely by </w:t>
      </w:r>
      <w:r w:rsidRPr="00430A68">
        <w:rPr>
          <w:rStyle w:val="StyleUnderline"/>
          <w:highlight w:val="green"/>
        </w:rPr>
        <w:t>retreating</w:t>
      </w:r>
      <w:r w:rsidRPr="00416FF4">
        <w:rPr>
          <w:rStyle w:val="StyleUnderline"/>
        </w:rPr>
        <w:t xml:space="preserve"> from our allies.</w:t>
      </w:r>
      <w:r w:rsidRPr="00416FF4">
        <w:t xml:space="preserve"> </w:t>
      </w:r>
      <w:r w:rsidRPr="00416FF4">
        <w:rPr>
          <w:rStyle w:val="StyleUnderline"/>
        </w:rPr>
        <w:t xml:space="preserve">American indifference or </w:t>
      </w:r>
      <w:r w:rsidRPr="00430A68">
        <w:rPr>
          <w:rStyle w:val="StyleUnderline"/>
          <w:highlight w:val="green"/>
        </w:rPr>
        <w:t>perceived weakness</w:t>
      </w:r>
      <w:r w:rsidRPr="00416FF4">
        <w:rPr>
          <w:rStyle w:val="StyleUnderline"/>
        </w:rPr>
        <w:t xml:space="preserve"> can engender instability that is not in our interests, and which </w:t>
      </w:r>
      <w:r w:rsidRPr="00430A68">
        <w:rPr>
          <w:rStyle w:val="StyleUnderline"/>
          <w:highlight w:val="green"/>
        </w:rPr>
        <w:t>forces</w:t>
      </w:r>
      <w:r w:rsidRPr="00416FF4">
        <w:rPr>
          <w:rStyle w:val="StyleUnderline"/>
        </w:rPr>
        <w:t xml:space="preserve"> us to consider </w:t>
      </w:r>
      <w:r w:rsidRPr="00430A68">
        <w:rPr>
          <w:rStyle w:val="StyleUnderline"/>
          <w:highlight w:val="green"/>
        </w:rPr>
        <w:t>more risky forms of involvement</w:t>
      </w:r>
      <w:r w:rsidRPr="00416FF4">
        <w:rPr>
          <w:rStyle w:val="StyleUnderline"/>
        </w:rPr>
        <w:t>.</w:t>
      </w:r>
      <w:r w:rsidRPr="00416FF4">
        <w:t xml:space="preserve"> For example, </w:t>
      </w:r>
      <w:r w:rsidRPr="00416FF4">
        <w:rPr>
          <w:rStyle w:val="StyleUnderline"/>
        </w:rPr>
        <w:t xml:space="preserve">China’s buildup of forces in the </w:t>
      </w:r>
      <w:r w:rsidRPr="00430A68">
        <w:rPr>
          <w:rStyle w:val="StyleUnderline"/>
          <w:highlight w:val="green"/>
        </w:rPr>
        <w:t>South China Sea</w:t>
      </w:r>
      <w:r w:rsidRPr="00416FF4">
        <w:rPr>
          <w:rStyle w:val="StyleUnderline"/>
        </w:rPr>
        <w:t xml:space="preserve">, and its efforts to dominate </w:t>
      </w:r>
      <w:r w:rsidRPr="00430A68">
        <w:rPr>
          <w:rStyle w:val="StyleUnderline"/>
          <w:highlight w:val="green"/>
        </w:rPr>
        <w:t>strategic waterways</w:t>
      </w:r>
      <w:r w:rsidRPr="00416FF4">
        <w:rPr>
          <w:rStyle w:val="StyleUnderline"/>
        </w:rPr>
        <w:t xml:space="preserve"> and raise doubts about future freedom of navigation, occurred in part </w:t>
      </w:r>
      <w:r w:rsidRPr="00430A68">
        <w:rPr>
          <w:rStyle w:val="StyleUnderline"/>
          <w:highlight w:val="green"/>
        </w:rPr>
        <w:t>due to</w:t>
      </w:r>
      <w:r w:rsidRPr="00416FF4">
        <w:rPr>
          <w:rStyle w:val="StyleUnderline"/>
        </w:rPr>
        <w:t xml:space="preserve"> its </w:t>
      </w:r>
      <w:r w:rsidRPr="00430A68">
        <w:rPr>
          <w:rStyle w:val="StyleUnderline"/>
          <w:highlight w:val="green"/>
        </w:rPr>
        <w:t>perception that America’s lack of active military alliances in Southeast Asia</w:t>
      </w:r>
      <w:r w:rsidRPr="00416FF4">
        <w:rPr>
          <w:rStyle w:val="StyleUnderline"/>
        </w:rPr>
        <w:t xml:space="preserve"> would make the United States unable to counter its expansion. </w:t>
      </w:r>
      <w:r w:rsidRPr="00416FF4">
        <w:t xml:space="preserve">To China, </w:t>
      </w:r>
      <w:r w:rsidRPr="00416FF4">
        <w:rPr>
          <w:rStyle w:val="StyleUnderline"/>
        </w:rPr>
        <w:t xml:space="preserve">America is an interloper in areas it has traditionally dominated and considered part of its sphere of influence; thus, it believed that U.S. naval and air forces </w:t>
      </w:r>
      <w:r w:rsidRPr="00416FF4">
        <w:t xml:space="preserve">(which currently can only be transiently present in Southeast Asia), </w:t>
      </w:r>
      <w:r w:rsidRPr="00416FF4">
        <w:rPr>
          <w:rStyle w:val="StyleUnderline"/>
        </w:rPr>
        <w:t>were a paper tiger and could be intimidated into eventual withdrawal.</w:t>
      </w:r>
      <w:r w:rsidRPr="00416FF4">
        <w:t xml:space="preserve"> </w:t>
      </w:r>
    </w:p>
    <w:p w14:paraId="4A0FA926" w14:textId="22382396" w:rsidR="00A7500F" w:rsidRDefault="00A7500F" w:rsidP="00A7500F">
      <w:pPr>
        <w:pStyle w:val="Heading4"/>
      </w:pPr>
      <w:r>
        <w:t>Pursuit’s inevitable – Biden’s a hardliner</w:t>
      </w:r>
    </w:p>
    <w:p w14:paraId="55D90553" w14:textId="77777777" w:rsidR="00A7500F" w:rsidRPr="000B409E" w:rsidRDefault="00A7500F" w:rsidP="00A7500F">
      <w:r w:rsidRPr="000B409E">
        <w:rPr>
          <w:rStyle w:val="Style13ptBold"/>
        </w:rPr>
        <w:t>Tepperman 21</w:t>
      </w:r>
      <w:r>
        <w:t xml:space="preserve"> – a former editor in chief of Foreign Policy and the author of The Fix: How Countries Use Crises to Solve the World’s Worst Problems. (Jonathan, "Biden Was Right: America Is Back," Foreign Policy, 2-23-2021, https://foreignpolicy.com/2021/02/23/biden-was-right-america-is-back/, Accessed 11-17-2021, LASA-SC)</w:t>
      </w:r>
    </w:p>
    <w:p w14:paraId="01AE17EC" w14:textId="77777777" w:rsidR="00A7500F" w:rsidRDefault="00A7500F" w:rsidP="00A7500F">
      <w:pPr>
        <w:rPr>
          <w:sz w:val="16"/>
        </w:rPr>
      </w:pPr>
      <w:r w:rsidRPr="00BE1DCF">
        <w:rPr>
          <w:sz w:val="16"/>
        </w:rPr>
        <w:t xml:space="preserve">President Joe </w:t>
      </w:r>
      <w:r w:rsidRPr="000B409E">
        <w:rPr>
          <w:rStyle w:val="StyleUnderline"/>
        </w:rPr>
        <w:t>Biden’s declaration</w:t>
      </w:r>
      <w:r w:rsidRPr="00BE1DCF">
        <w:rPr>
          <w:sz w:val="16"/>
        </w:rPr>
        <w:t xml:space="preserve"> to the Munich Security Conference last Friday </w:t>
      </w:r>
      <w:r w:rsidRPr="000B409E">
        <w:rPr>
          <w:rStyle w:val="StyleUnderline"/>
        </w:rPr>
        <w:t>that “</w:t>
      </w:r>
      <w:r w:rsidRPr="00BE1DCF">
        <w:rPr>
          <w:rStyle w:val="Emphasis"/>
          <w:highlight w:val="cyan"/>
        </w:rPr>
        <w:t>America is back</w:t>
      </w:r>
      <w:r w:rsidRPr="000B409E">
        <w:rPr>
          <w:rStyle w:val="StyleUnderline"/>
        </w:rPr>
        <w:t>”</w:t>
      </w:r>
      <w:r w:rsidRPr="00BE1DCF">
        <w:rPr>
          <w:sz w:val="16"/>
        </w:rPr>
        <w:t xml:space="preserve">—lest anyone miss it, he repeated the line three times—hasn’t gone down very well in the days since. While I suspect many in the Zoom audience were quietly relieved to hear it, </w:t>
      </w:r>
      <w:r w:rsidRPr="000B409E">
        <w:rPr>
          <w:rStyle w:val="StyleUnderline"/>
        </w:rPr>
        <w:t>public responses have ranged from skeptical to hostile.</w:t>
      </w:r>
      <w:r w:rsidRPr="00BE1DCF">
        <w:rPr>
          <w:sz w:val="16"/>
        </w:rPr>
        <w:t xml:space="preserve"> At the same conference, for example, French President Emmanuel Macron insisted that France stake out greater “strategic autonomy” from the United States. His German counterpart, Angela Merkel, reminded the audience that U.S. and German interests “will not always converge.” And back in the United States, former Secretary of State Mike Pompeo said: “I don’t think the American people can afford to go back to eight more years of Barack Obama’s foreign policy.” While Pompeo’s sneering is easy to dismiss (why waste time worrying about the opinions of the worst secretary of state in U.S. history), the other comments deserve more attention. Yet they and the critiques of various pundits who have argued that the president’s pledge was both premature and hubristic also miss the key point. </w:t>
      </w:r>
      <w:r w:rsidRPr="00BE1DCF">
        <w:rPr>
          <w:rStyle w:val="StyleUnderline"/>
          <w:highlight w:val="cyan"/>
        </w:rPr>
        <w:t>Biden</w:t>
      </w:r>
      <w:r w:rsidRPr="00BE1DCF">
        <w:rPr>
          <w:rStyle w:val="StyleUnderline"/>
        </w:rPr>
        <w:t xml:space="preserve"> surely </w:t>
      </w:r>
      <w:r w:rsidRPr="00BE1DCF">
        <w:rPr>
          <w:rStyle w:val="StyleUnderline"/>
          <w:highlight w:val="cyan"/>
        </w:rPr>
        <w:t>didn’t</w:t>
      </w:r>
      <w:r w:rsidRPr="00BE1DCF">
        <w:rPr>
          <w:rStyle w:val="StyleUnderline"/>
        </w:rPr>
        <w:t xml:space="preserve"> </w:t>
      </w:r>
      <w:r w:rsidRPr="00BE1DCF">
        <w:rPr>
          <w:rStyle w:val="StyleUnderline"/>
          <w:highlight w:val="cyan"/>
        </w:rPr>
        <w:t>mean</w:t>
      </w:r>
      <w:r w:rsidRPr="00BE1DCF">
        <w:rPr>
          <w:rStyle w:val="StyleUnderline"/>
        </w:rPr>
        <w:t xml:space="preserve"> to suggest that the </w:t>
      </w:r>
      <w:r w:rsidRPr="00BE1DCF">
        <w:rPr>
          <w:rStyle w:val="StyleUnderline"/>
          <w:highlight w:val="cyan"/>
        </w:rPr>
        <w:t>U</w:t>
      </w:r>
      <w:r w:rsidRPr="00BE1DCF">
        <w:rPr>
          <w:rStyle w:val="StyleUnderline"/>
        </w:rPr>
        <w:t xml:space="preserve">nited </w:t>
      </w:r>
      <w:r w:rsidRPr="00BE1DCF">
        <w:rPr>
          <w:rStyle w:val="StyleUnderline"/>
          <w:highlight w:val="cyan"/>
        </w:rPr>
        <w:t>S</w:t>
      </w:r>
      <w:r w:rsidRPr="00BE1DCF">
        <w:rPr>
          <w:rStyle w:val="StyleUnderline"/>
        </w:rPr>
        <w:t xml:space="preserve">tates </w:t>
      </w:r>
      <w:r w:rsidRPr="00BE1DCF">
        <w:rPr>
          <w:rStyle w:val="StyleUnderline"/>
          <w:highlight w:val="cyan"/>
        </w:rPr>
        <w:t>has returned to</w:t>
      </w:r>
      <w:r w:rsidRPr="00BE1DCF">
        <w:rPr>
          <w:rStyle w:val="StyleUnderline"/>
        </w:rPr>
        <w:t xml:space="preserve"> the level of </w:t>
      </w:r>
      <w:r w:rsidRPr="00BE1DCF">
        <w:rPr>
          <w:rStyle w:val="StyleUnderline"/>
          <w:highlight w:val="cyan"/>
        </w:rPr>
        <w:t>power</w:t>
      </w:r>
      <w:r w:rsidRPr="00BE1DCF">
        <w:rPr>
          <w:rStyle w:val="StyleUnderline"/>
        </w:rPr>
        <w:t xml:space="preserve">, prestige, and importance it enjoyed in 2016. </w:t>
      </w:r>
      <w:r w:rsidRPr="00BE1DCF">
        <w:rPr>
          <w:sz w:val="16"/>
        </w:rPr>
        <w:t xml:space="preserve">Or that it has recaptured its moral standing. </w:t>
      </w:r>
      <w:r w:rsidRPr="00BE1DCF">
        <w:rPr>
          <w:rStyle w:val="StyleUnderline"/>
        </w:rPr>
        <w:t xml:space="preserve">He wasn’t arguing that he’d already </w:t>
      </w:r>
      <w:r w:rsidRPr="006C1BC6">
        <w:rPr>
          <w:rStyle w:val="StyleUnderline"/>
          <w:highlight w:val="cyan"/>
        </w:rPr>
        <w:t>repair</w:t>
      </w:r>
      <w:r w:rsidRPr="00BE1DCF">
        <w:rPr>
          <w:rStyle w:val="StyleUnderline"/>
        </w:rPr>
        <w:t xml:space="preserve">ed all the </w:t>
      </w:r>
      <w:r w:rsidRPr="006C1BC6">
        <w:rPr>
          <w:rStyle w:val="StyleUnderline"/>
          <w:highlight w:val="cyan"/>
        </w:rPr>
        <w:t>damage done by his predecessor</w:t>
      </w:r>
      <w:r w:rsidRPr="00BE1DCF">
        <w:rPr>
          <w:sz w:val="16"/>
        </w:rPr>
        <w:t xml:space="preserve">; of course not. </w:t>
      </w:r>
      <w:r w:rsidRPr="00BE1DCF">
        <w:rPr>
          <w:rStyle w:val="StyleUnderline"/>
        </w:rPr>
        <w:t>What Biden</w:t>
      </w:r>
      <w:r w:rsidRPr="00BE1DCF">
        <w:rPr>
          <w:sz w:val="16"/>
        </w:rPr>
        <w:t xml:space="preserve"> likely </w:t>
      </w:r>
      <w:r w:rsidRPr="00BE1DCF">
        <w:rPr>
          <w:rStyle w:val="Emphasis"/>
        </w:rPr>
        <w:t>meant to convey</w:t>
      </w:r>
      <w:r w:rsidRPr="00BE1DCF">
        <w:rPr>
          <w:sz w:val="16"/>
        </w:rPr>
        <w:t>—and what allies and adversaries should pay attention to—</w:t>
      </w:r>
      <w:r w:rsidRPr="00BE1DCF">
        <w:rPr>
          <w:rStyle w:val="StyleUnderline"/>
        </w:rPr>
        <w:t>is the fact that</w:t>
      </w:r>
      <w:r w:rsidRPr="00BE1DCF">
        <w:rPr>
          <w:sz w:val="16"/>
        </w:rPr>
        <w:t xml:space="preserve"> </w:t>
      </w:r>
      <w:r w:rsidRPr="006C1BC6">
        <w:rPr>
          <w:rStyle w:val="Emphasis"/>
          <w:highlight w:val="cyan"/>
        </w:rPr>
        <w:t>Washington is trying again</w:t>
      </w:r>
      <w:r w:rsidRPr="00BE1DCF">
        <w:rPr>
          <w:sz w:val="16"/>
        </w:rPr>
        <w:t xml:space="preserve">: </w:t>
      </w:r>
      <w:r w:rsidRPr="00BE1DCF">
        <w:rPr>
          <w:rStyle w:val="StyleUnderline"/>
        </w:rPr>
        <w:t xml:space="preserve">trying to mend ties and restore cooperation with its friends. Trying to push back against authoritarian regimes and defend universal values. Trying to protect public goods like the environment. And, like it or not, </w:t>
      </w:r>
      <w:r w:rsidRPr="006C1BC6">
        <w:rPr>
          <w:rStyle w:val="Emphasis"/>
          <w:highlight w:val="cyan"/>
        </w:rPr>
        <w:t>trying to lead</w:t>
      </w:r>
      <w:r w:rsidRPr="00BE1DCF">
        <w:rPr>
          <w:rStyle w:val="Emphasis"/>
        </w:rPr>
        <w:t>.</w:t>
      </w:r>
      <w:r>
        <w:rPr>
          <w:rStyle w:val="Emphasis"/>
        </w:rPr>
        <w:t xml:space="preserve"> </w:t>
      </w:r>
      <w:r w:rsidRPr="00BE1DCF">
        <w:rPr>
          <w:sz w:val="16"/>
        </w:rPr>
        <w:t xml:space="preserve">If you have any doubt that America is back in this sense, just compare any of the five weeks </w:t>
      </w:r>
      <w:r w:rsidRPr="006C1BC6">
        <w:rPr>
          <w:rStyle w:val="StyleUnderline"/>
          <w:highlight w:val="cyan"/>
        </w:rPr>
        <w:t>Biden</w:t>
      </w:r>
      <w:r w:rsidRPr="00BE1DCF">
        <w:rPr>
          <w:sz w:val="16"/>
        </w:rPr>
        <w:t xml:space="preserve"> has been in office to any one of Donald Trump’s 208. Since taking charge, the new president has </w:t>
      </w:r>
      <w:r w:rsidRPr="00BE1DCF">
        <w:rPr>
          <w:rStyle w:val="StyleUnderline"/>
        </w:rPr>
        <w:t xml:space="preserve">sought to </w:t>
      </w:r>
      <w:r w:rsidRPr="006C1BC6">
        <w:rPr>
          <w:rStyle w:val="StyleUnderline"/>
          <w:highlight w:val="cyan"/>
        </w:rPr>
        <w:t>wrap</w:t>
      </w:r>
      <w:r w:rsidRPr="00BE1DCF">
        <w:rPr>
          <w:rStyle w:val="StyleUnderline"/>
        </w:rPr>
        <w:t xml:space="preserve"> the country’s traditional </w:t>
      </w:r>
      <w:r w:rsidRPr="006C1BC6">
        <w:rPr>
          <w:rStyle w:val="StyleUnderline"/>
          <w:highlight w:val="cyan"/>
        </w:rPr>
        <w:t>allies in</w:t>
      </w:r>
      <w:r w:rsidRPr="00BE1DCF">
        <w:rPr>
          <w:rStyle w:val="StyleUnderline"/>
        </w:rPr>
        <w:t xml:space="preserve"> one of his trademark </w:t>
      </w:r>
      <w:r w:rsidRPr="006C1BC6">
        <w:rPr>
          <w:rStyle w:val="StyleUnderline"/>
          <w:highlight w:val="cyan"/>
        </w:rPr>
        <w:t>bear hugs</w:t>
      </w:r>
      <w:r w:rsidRPr="00BE1DCF">
        <w:rPr>
          <w:sz w:val="16"/>
        </w:rPr>
        <w:t xml:space="preserve">: by </w:t>
      </w:r>
      <w:r w:rsidRPr="00BE1DCF">
        <w:rPr>
          <w:rStyle w:val="Emphasis"/>
        </w:rPr>
        <w:t>returning to the G-7</w:t>
      </w:r>
      <w:r w:rsidRPr="00BE1DCF">
        <w:rPr>
          <w:sz w:val="16"/>
        </w:rPr>
        <w:t xml:space="preserve"> (which Trump spurned), for example, or by reversing Trump’s withdrawal of U.S. troops from Germany. Washington has rejoined the Paris Agreement on climate change and the World Health Organization (both of which Trump dumped). Biden has extended the New START nuclear arms treaty with Russia (which Trump was about to abandon) and broadcast his intent to reenter the Iran nuclear deal, known as the Joint Comprehensive Plan of Action. </w:t>
      </w:r>
      <w:r w:rsidRPr="00BE1DCF">
        <w:rPr>
          <w:rStyle w:val="StyleUnderline"/>
        </w:rPr>
        <w:t xml:space="preserve">He has </w:t>
      </w:r>
      <w:r w:rsidRPr="006C1BC6">
        <w:rPr>
          <w:rStyle w:val="StyleUnderline"/>
          <w:highlight w:val="cyan"/>
        </w:rPr>
        <w:t>stood up for democracy</w:t>
      </w:r>
      <w:r w:rsidRPr="00BE1DCF">
        <w:rPr>
          <w:rStyle w:val="StyleUnderline"/>
        </w:rPr>
        <w:t xml:space="preserve"> and human rights by imposing sanctions on the junta in Myanmar and preparing new measures to </w:t>
      </w:r>
      <w:r w:rsidRPr="006C1BC6">
        <w:rPr>
          <w:rStyle w:val="StyleUnderline"/>
          <w:highlight w:val="cyan"/>
        </w:rPr>
        <w:t>punish</w:t>
      </w:r>
      <w:r w:rsidRPr="00BE1DCF">
        <w:rPr>
          <w:rStyle w:val="StyleUnderline"/>
        </w:rPr>
        <w:t xml:space="preserve"> President Vladimir </w:t>
      </w:r>
      <w:r w:rsidRPr="006C1BC6">
        <w:rPr>
          <w:rStyle w:val="StyleUnderline"/>
          <w:highlight w:val="cyan"/>
        </w:rPr>
        <w:t>Putin</w:t>
      </w:r>
      <w:r w:rsidRPr="00BE1DCF">
        <w:rPr>
          <w:rStyle w:val="StyleUnderline"/>
        </w:rPr>
        <w:t xml:space="preserve"> and his cronies in Russia, as well as by </w:t>
      </w:r>
      <w:r w:rsidRPr="006C1BC6">
        <w:rPr>
          <w:rStyle w:val="StyleUnderline"/>
          <w:highlight w:val="cyan"/>
        </w:rPr>
        <w:t>ending U.S. support for</w:t>
      </w:r>
      <w:r w:rsidRPr="00BE1DCF">
        <w:rPr>
          <w:rStyle w:val="StyleUnderline"/>
        </w:rPr>
        <w:t xml:space="preserve"> the disastrous Saudi-led war in </w:t>
      </w:r>
      <w:r w:rsidRPr="006C1BC6">
        <w:rPr>
          <w:rStyle w:val="StyleUnderline"/>
          <w:highlight w:val="cyan"/>
        </w:rPr>
        <w:t>Yemen</w:t>
      </w:r>
      <w:r w:rsidRPr="00BE1DCF">
        <w:rPr>
          <w:rStyle w:val="StyleUnderline"/>
        </w:rPr>
        <w:t>.</w:t>
      </w:r>
      <w:r w:rsidRPr="00BE1DCF">
        <w:rPr>
          <w:sz w:val="16"/>
        </w:rPr>
        <w:t xml:space="preserve"> And he has pledged up to $4 billion to COVAX, the global initiative to help vaccinate the developing world against COVID-19. That would be an impressive list of accomplishments for any monthlong period. When you remember that the Biden administration has pulled all this off while seriously understaffed (most of its key appointments have yet to be confirmed) and while the country is still suffering the aftershocks of last month’s violent insurrection (tremors that included Trump’s second impeachment), it looks even more remarkable—and makes recent criticisms of Biden’s foreign-policy record seem a little unfair. That’s especially so when you also factor in the administration’s overwhelming domestic to-do list, which includes small matters like passing a $1.9 trillion recovery package and speeding up the country’s COVID-19 vaccination Indeed, </w:t>
      </w:r>
      <w:r w:rsidRPr="00BE1DCF">
        <w:rPr>
          <w:rStyle w:val="StyleUnderline"/>
        </w:rPr>
        <w:t xml:space="preserve">the fact that the </w:t>
      </w:r>
      <w:r w:rsidRPr="006C1BC6">
        <w:rPr>
          <w:rStyle w:val="StyleUnderline"/>
          <w:highlight w:val="cyan"/>
        </w:rPr>
        <w:t>administration is</w:t>
      </w:r>
      <w:r w:rsidRPr="00BE1DCF">
        <w:rPr>
          <w:rStyle w:val="StyleUnderline"/>
        </w:rPr>
        <w:t xml:space="preserve"> </w:t>
      </w:r>
      <w:r w:rsidRPr="006C1BC6">
        <w:rPr>
          <w:rStyle w:val="StyleUnderline"/>
          <w:highlight w:val="cyan"/>
        </w:rPr>
        <w:t>spending</w:t>
      </w:r>
      <w:r w:rsidRPr="00BE1DCF">
        <w:rPr>
          <w:rStyle w:val="StyleUnderline"/>
        </w:rPr>
        <w:t xml:space="preserve"> any </w:t>
      </w:r>
      <w:r w:rsidRPr="006C1BC6">
        <w:rPr>
          <w:rStyle w:val="StyleUnderline"/>
          <w:highlight w:val="cyan"/>
        </w:rPr>
        <w:t>time</w:t>
      </w:r>
      <w:r w:rsidRPr="00BE1DCF">
        <w:rPr>
          <w:rStyle w:val="StyleUnderline"/>
        </w:rPr>
        <w:t xml:space="preserve"> at all </w:t>
      </w:r>
      <w:r w:rsidRPr="006C1BC6">
        <w:rPr>
          <w:rStyle w:val="StyleUnderline"/>
          <w:highlight w:val="cyan"/>
        </w:rPr>
        <w:t>on fo</w:t>
      </w:r>
      <w:r w:rsidRPr="00BE1DCF">
        <w:rPr>
          <w:rStyle w:val="StyleUnderline"/>
        </w:rPr>
        <w:t xml:space="preserve">reign </w:t>
      </w:r>
      <w:r w:rsidRPr="006C1BC6">
        <w:rPr>
          <w:rStyle w:val="StyleUnderline"/>
          <w:highlight w:val="cyan"/>
        </w:rPr>
        <w:t>po</w:t>
      </w:r>
      <w:r w:rsidRPr="00BE1DCF">
        <w:rPr>
          <w:rStyle w:val="StyleUnderline"/>
        </w:rPr>
        <w:t>licy right now—let alone looking beyond immediate crises to longer-term priorities like restoring the country’s international standing</w:t>
      </w:r>
      <w:r w:rsidRPr="00BE1DCF">
        <w:rPr>
          <w:sz w:val="16"/>
        </w:rPr>
        <w:t>—</w:t>
      </w:r>
      <w:r w:rsidRPr="00BE1DCF">
        <w:rPr>
          <w:rStyle w:val="Emphasis"/>
        </w:rPr>
        <w:t>is yet more evidence for Biden’s claim that America is back</w:t>
      </w:r>
      <w:r w:rsidRPr="00BE1DCF">
        <w:rPr>
          <w:sz w:val="16"/>
        </w:rPr>
        <w:t xml:space="preserve">. Such moves also firmly align the administration with a long-standing national tradition. One of the most unusual and distinguishing features of the country’s domestic and foreign-policy record isn’t the absence of mistakes—the United States makes as many or more of these than other countries. It’s the United States’ record of acting to repair the damage once it has been done and the moment has passed. The </w:t>
      </w:r>
      <w:r w:rsidRPr="00BE1DCF">
        <w:rPr>
          <w:rStyle w:val="StyleUnderline"/>
        </w:rPr>
        <w:t>country has developed a remarkable mechanism for self-correction</w:t>
      </w:r>
      <w:r w:rsidRPr="00BE1DCF">
        <w:rPr>
          <w:sz w:val="16"/>
        </w:rPr>
        <w:t xml:space="preserve">, a history of ensuring that, after every one of its disastrous bouts of inattention (think the interwar period) or destructive Jacksonian rage (think the aftermath of 9/11), the national pendulum swings back to the middle. Every Richard Nixon gets followed by a Gerald Ford or Jimmy Carter, every George W. Bush by a Barack Obama. Some mistakes take a lot longer to address than others. But the country often gets there in the end. </w:t>
      </w:r>
      <w:r w:rsidRPr="00BE1DCF">
        <w:rPr>
          <w:rStyle w:val="StyleUnderline"/>
        </w:rPr>
        <w:t xml:space="preserve">American exceptionalism has become a dirty word in recent years, </w:t>
      </w:r>
      <w:r w:rsidRPr="00BE1DCF">
        <w:rPr>
          <w:sz w:val="16"/>
        </w:rPr>
        <w:t xml:space="preserve">but </w:t>
      </w:r>
      <w:r w:rsidRPr="006C1BC6">
        <w:rPr>
          <w:rStyle w:val="Emphasis"/>
          <w:highlight w:val="cyan"/>
        </w:rPr>
        <w:t>this is</w:t>
      </w:r>
      <w:r w:rsidRPr="00BE1DCF">
        <w:rPr>
          <w:rStyle w:val="Emphasis"/>
        </w:rPr>
        <w:t xml:space="preserve"> that </w:t>
      </w:r>
      <w:r w:rsidRPr="006C1BC6">
        <w:rPr>
          <w:rStyle w:val="Emphasis"/>
          <w:highlight w:val="cyan"/>
        </w:rPr>
        <w:t>exceptionalism</w:t>
      </w:r>
      <w:r w:rsidRPr="00BE1DCF">
        <w:rPr>
          <w:rStyle w:val="Emphasis"/>
        </w:rPr>
        <w:t xml:space="preserve"> in its best form</w:t>
      </w:r>
      <w:r w:rsidRPr="00BE1DCF">
        <w:rPr>
          <w:sz w:val="16"/>
        </w:rPr>
        <w:t xml:space="preserve">. Of course, the </w:t>
      </w:r>
      <w:r w:rsidRPr="006C1BC6">
        <w:rPr>
          <w:rStyle w:val="StyleUnderline"/>
          <w:highlight w:val="cyan"/>
        </w:rPr>
        <w:t>U</w:t>
      </w:r>
      <w:r w:rsidRPr="00BE1DCF">
        <w:rPr>
          <w:sz w:val="16"/>
        </w:rPr>
        <w:t xml:space="preserve">nited </w:t>
      </w:r>
      <w:r w:rsidRPr="006C1BC6">
        <w:rPr>
          <w:rStyle w:val="StyleUnderline"/>
          <w:highlight w:val="cyan"/>
        </w:rPr>
        <w:t>S</w:t>
      </w:r>
      <w:r w:rsidRPr="00BE1DCF">
        <w:rPr>
          <w:sz w:val="16"/>
        </w:rPr>
        <w:t xml:space="preserve">tates still </w:t>
      </w:r>
      <w:r w:rsidRPr="006C1BC6">
        <w:rPr>
          <w:rStyle w:val="StyleUnderline"/>
          <w:highlight w:val="cyan"/>
        </w:rPr>
        <w:t>has a</w:t>
      </w:r>
      <w:r w:rsidRPr="00BE1DCF">
        <w:rPr>
          <w:rStyle w:val="StyleUnderline"/>
        </w:rPr>
        <w:t xml:space="preserve">n enormous </w:t>
      </w:r>
      <w:r w:rsidRPr="006C1BC6">
        <w:rPr>
          <w:rStyle w:val="StyleUnderline"/>
          <w:highlight w:val="cyan"/>
        </w:rPr>
        <w:t>way to go</w:t>
      </w:r>
      <w:r w:rsidRPr="00BE1DCF">
        <w:rPr>
          <w:sz w:val="16"/>
        </w:rPr>
        <w:t xml:space="preserve"> </w:t>
      </w:r>
      <w:r w:rsidRPr="00BE1DCF">
        <w:rPr>
          <w:rStyle w:val="Emphasis"/>
        </w:rPr>
        <w:t>before it can claim to be “back”</w:t>
      </w:r>
      <w:r w:rsidRPr="00BE1DCF">
        <w:rPr>
          <w:sz w:val="16"/>
        </w:rPr>
        <w:t xml:space="preserve"> to the kind of prominence it enjoyed before Trump’s election. </w:t>
      </w:r>
      <w:r w:rsidRPr="00BE1DCF">
        <w:rPr>
          <w:rStyle w:val="StyleUnderline"/>
        </w:rPr>
        <w:t xml:space="preserve">But the fact that </w:t>
      </w:r>
      <w:r w:rsidRPr="006C1BC6">
        <w:rPr>
          <w:rStyle w:val="Emphasis"/>
          <w:highlight w:val="cyan"/>
        </w:rPr>
        <w:t>it’s trying so hard to get there</w:t>
      </w:r>
      <w:r w:rsidRPr="00BE1DCF">
        <w:rPr>
          <w:rStyle w:val="StyleUnderline"/>
        </w:rPr>
        <w:t xml:space="preserve"> shows it is already back in a critical sense.</w:t>
      </w:r>
      <w:r w:rsidRPr="00BE1DCF">
        <w:rPr>
          <w:sz w:val="16"/>
        </w:rPr>
        <w:t xml:space="preserve"> And that’s something we should all be grateful for.</w:t>
      </w:r>
    </w:p>
    <w:p w14:paraId="0808A8AE" w14:textId="6A25F8ED" w:rsidR="00A7500F" w:rsidRPr="00314A8E" w:rsidRDefault="00A7500F" w:rsidP="00A7500F">
      <w:pPr>
        <w:pStyle w:val="Heading4"/>
        <w:rPr>
          <w:rFonts w:cs="Calibri"/>
        </w:rPr>
      </w:pPr>
      <w:r>
        <w:rPr>
          <w:rFonts w:cs="Calibri"/>
        </w:rPr>
        <w:t>Historical analysis disproves stable transition</w:t>
      </w:r>
    </w:p>
    <w:p w14:paraId="4F3BDF78" w14:textId="77777777" w:rsidR="00A7500F" w:rsidRPr="00314A8E" w:rsidRDefault="00A7500F" w:rsidP="00A7500F">
      <w:r w:rsidRPr="00314A8E">
        <w:rPr>
          <w:rStyle w:val="Style13ptBold"/>
        </w:rPr>
        <w:t xml:space="preserve">Beckley 15 </w:t>
      </w:r>
      <w:r w:rsidRPr="00314A8E">
        <w:t xml:space="preserve">(Michael Beckley is a research fellow in the International Security Program at Harvard Kennedy School’s Belfer Center for Science and International Affairs., “The Myth of Entangling Alliances Michael Beckley Reassessing the Security Risks of U.S. Defense Pacts”, </w:t>
      </w:r>
      <w:hyperlink r:id="rId11" w:history="1">
        <w:r w:rsidRPr="00314A8E">
          <w:rPr>
            <w:rStyle w:val="Hyperlink"/>
          </w:rPr>
          <w:t>http://live.belfercenter.org/files/IS3904_pp007-048.pdf</w:t>
        </w:r>
      </w:hyperlink>
      <w:r w:rsidRPr="00314A8E">
        <w:t>)</w:t>
      </w:r>
    </w:p>
    <w:p w14:paraId="46F8EAA4" w14:textId="77777777" w:rsidR="00A7500F" w:rsidRPr="00314A8E" w:rsidRDefault="00A7500F" w:rsidP="00A7500F">
      <w:pPr>
        <w:rPr>
          <w:rStyle w:val="Emphasis"/>
        </w:rPr>
      </w:pPr>
      <w:r w:rsidRPr="00314A8E">
        <w:rPr>
          <w:rStyle w:val="StyleUnderline"/>
        </w:rPr>
        <w:t>The finding that</w:t>
      </w:r>
      <w:r w:rsidRPr="00314A8E">
        <w:t xml:space="preserve"> U.S. </w:t>
      </w:r>
      <w:r w:rsidRPr="00F202DF">
        <w:rPr>
          <w:rStyle w:val="StyleUnderline"/>
        </w:rPr>
        <w:t>entanglement is rare</w:t>
      </w:r>
      <w:r w:rsidRPr="00F202DF">
        <w:rPr>
          <w:rStyle w:val="Emphasis"/>
        </w:rPr>
        <w:t xml:space="preserve"> has important implications for international relations scholarship</w:t>
      </w:r>
      <w:r w:rsidRPr="00F202DF">
        <w:t xml:space="preserve"> and U.S. foreign policy. For scholars, </w:t>
      </w:r>
      <w:r w:rsidRPr="00F202DF">
        <w:rPr>
          <w:rStyle w:val="Emphasis"/>
        </w:rPr>
        <w:t>it casts doubt on classic theories of imperial overstretch</w:t>
      </w:r>
      <w:r w:rsidRPr="00F202DF">
        <w:t xml:space="preserve"> in which great powers exhaust their resources by accumulating allies that free ride on their protection</w:t>
      </w:r>
      <w:r w:rsidRPr="00314A8E">
        <w:t xml:space="preserve"> and embroil them in military quagmires.22 </w:t>
      </w:r>
      <w:r w:rsidRPr="00314A8E">
        <w:rPr>
          <w:rStyle w:val="StyleUnderline"/>
        </w:rPr>
        <w:t xml:space="preserve">The U.S. experience instead suggests that </w:t>
      </w:r>
      <w:r w:rsidRPr="00BA02C1">
        <w:rPr>
          <w:rStyle w:val="Emphasis"/>
          <w:highlight w:val="green"/>
        </w:rPr>
        <w:t xml:space="preserve">great powers </w:t>
      </w:r>
      <w:r w:rsidRPr="00F202DF">
        <w:rPr>
          <w:rStyle w:val="Emphasis"/>
        </w:rPr>
        <w:t xml:space="preserve">can </w:t>
      </w:r>
      <w:r w:rsidRPr="00BA02C1">
        <w:rPr>
          <w:rStyle w:val="Emphasis"/>
          <w:highlight w:val="green"/>
        </w:rPr>
        <w:t xml:space="preserve">dictate </w:t>
      </w:r>
      <w:r w:rsidRPr="00F202DF">
        <w:rPr>
          <w:rStyle w:val="Emphasis"/>
        </w:rPr>
        <w:t>the terms of</w:t>
      </w:r>
      <w:r w:rsidRPr="00314A8E">
        <w:rPr>
          <w:rStyle w:val="Emphasis"/>
        </w:rPr>
        <w:t xml:space="preserve"> their </w:t>
      </w:r>
      <w:r w:rsidRPr="00BA02C1">
        <w:rPr>
          <w:rStyle w:val="Emphasis"/>
          <w:highlight w:val="green"/>
        </w:rPr>
        <w:t>security</w:t>
      </w:r>
      <w:r w:rsidRPr="00314A8E">
        <w:rPr>
          <w:rStyle w:val="Emphasis"/>
        </w:rPr>
        <w:t xml:space="preserve"> commitments </w:t>
      </w:r>
      <w:r w:rsidRPr="00BA02C1">
        <w:rPr>
          <w:rStyle w:val="Emphasis"/>
          <w:highlight w:val="green"/>
        </w:rPr>
        <w:t>and</w:t>
      </w:r>
      <w:r w:rsidRPr="00314A8E">
        <w:rPr>
          <w:rStyle w:val="Emphasis"/>
        </w:rPr>
        <w:t xml:space="preserve"> that </w:t>
      </w:r>
      <w:r w:rsidRPr="00BA02C1">
        <w:rPr>
          <w:rStyle w:val="Emphasis"/>
          <w:highlight w:val="green"/>
        </w:rPr>
        <w:t>allies</w:t>
      </w:r>
      <w:r w:rsidRPr="00314A8E">
        <w:rPr>
          <w:rStyle w:val="Emphasis"/>
        </w:rPr>
        <w:t xml:space="preserve"> often </w:t>
      </w:r>
      <w:r w:rsidRPr="00BA02C1">
        <w:rPr>
          <w:rStyle w:val="Emphasis"/>
          <w:highlight w:val="green"/>
        </w:rPr>
        <w:t>help</w:t>
      </w:r>
      <w:r w:rsidRPr="00314A8E">
        <w:rPr>
          <w:rStyle w:val="Emphasis"/>
        </w:rPr>
        <w:t xml:space="preserve"> their great power protectors </w:t>
      </w:r>
      <w:r w:rsidRPr="00BA02C1">
        <w:rPr>
          <w:rStyle w:val="Emphasis"/>
          <w:highlight w:val="green"/>
        </w:rPr>
        <w:t>avoid</w:t>
      </w:r>
      <w:r w:rsidRPr="00314A8E">
        <w:rPr>
          <w:rStyle w:val="Emphasis"/>
        </w:rPr>
        <w:t xml:space="preserve"> strategic </w:t>
      </w:r>
      <w:r w:rsidRPr="00BA02C1">
        <w:rPr>
          <w:rStyle w:val="Emphasis"/>
          <w:highlight w:val="green"/>
        </w:rPr>
        <w:t>overextension</w:t>
      </w:r>
      <w:r w:rsidRPr="00314A8E">
        <w:rPr>
          <w:rStyle w:val="Emphasis"/>
        </w:rPr>
        <w:t>.</w:t>
      </w:r>
    </w:p>
    <w:p w14:paraId="564E6C92" w14:textId="77777777" w:rsidR="00A7500F" w:rsidRPr="00314A8E" w:rsidRDefault="00A7500F" w:rsidP="00A7500F">
      <w:pPr>
        <w:rPr>
          <w:rStyle w:val="StyleUnderline"/>
        </w:rPr>
      </w:pPr>
      <w:r w:rsidRPr="00314A8E">
        <w:rPr>
          <w:sz w:val="12"/>
        </w:rPr>
        <w:t xml:space="preserve">For policy, </w:t>
      </w:r>
      <w:r w:rsidRPr="00314A8E">
        <w:rPr>
          <w:rStyle w:val="StyleUnderline"/>
        </w:rPr>
        <w:t xml:space="preserve">the </w:t>
      </w:r>
      <w:r w:rsidRPr="00BA02C1">
        <w:rPr>
          <w:rStyle w:val="StyleUnderline"/>
          <w:highlight w:val="green"/>
        </w:rPr>
        <w:t>rarity of</w:t>
      </w:r>
      <w:r w:rsidRPr="00314A8E">
        <w:rPr>
          <w:rStyle w:val="StyleUnderline"/>
        </w:rPr>
        <w:t xml:space="preserve"> U.S. </w:t>
      </w:r>
      <w:r w:rsidRPr="00BA02C1">
        <w:rPr>
          <w:rStyle w:val="StyleUnderline"/>
          <w:highlight w:val="green"/>
        </w:rPr>
        <w:t>entanglement suggests</w:t>
      </w:r>
      <w:r w:rsidRPr="00314A8E">
        <w:rPr>
          <w:rStyle w:val="StyleUnderline"/>
        </w:rPr>
        <w:t xml:space="preserve"> that the United States’ current grand strategy of </w:t>
      </w:r>
      <w:r w:rsidRPr="00BA02C1">
        <w:rPr>
          <w:rStyle w:val="StyleUnderline"/>
          <w:highlight w:val="green"/>
        </w:rPr>
        <w:t>deep engagement</w:t>
      </w:r>
      <w:r w:rsidRPr="00314A8E">
        <w:rPr>
          <w:sz w:val="12"/>
        </w:rPr>
        <w:t xml:space="preserve">, which is centered on a network of standing alliances, does not preclude, and </w:t>
      </w:r>
      <w:r w:rsidRPr="00BA02C1">
        <w:rPr>
          <w:rStyle w:val="StyleUnderline"/>
          <w:highlight w:val="green"/>
        </w:rPr>
        <w:t>may</w:t>
      </w:r>
      <w:r w:rsidRPr="00314A8E">
        <w:rPr>
          <w:sz w:val="12"/>
        </w:rPr>
        <w:t xml:space="preserve"> even </w:t>
      </w:r>
      <w:r w:rsidRPr="00BA02C1">
        <w:rPr>
          <w:rStyle w:val="StyleUnderline"/>
          <w:highlight w:val="green"/>
        </w:rPr>
        <w:t>facilitate</w:t>
      </w:r>
      <w:r w:rsidRPr="00314A8E">
        <w:rPr>
          <w:sz w:val="12"/>
        </w:rPr>
        <w:t xml:space="preserve">, U.S. </w:t>
      </w:r>
      <w:r w:rsidRPr="00BA02C1">
        <w:rPr>
          <w:rStyle w:val="Emphasis"/>
          <w:highlight w:val="green"/>
        </w:rPr>
        <w:t>military restraint</w:t>
      </w:r>
      <w:r w:rsidRPr="00314A8E">
        <w:rPr>
          <w:sz w:val="12"/>
        </w:rPr>
        <w:t xml:space="preserve">. Since 1945 the United States has been, by some measures, the most militarily active state in the </w:t>
      </w:r>
      <w:r w:rsidRPr="00F202DF">
        <w:rPr>
          <w:sz w:val="12"/>
        </w:rPr>
        <w:t xml:space="preserve">world. </w:t>
      </w:r>
      <w:r w:rsidRPr="00F202DF">
        <w:rPr>
          <w:rStyle w:val="StyleUnderline"/>
        </w:rPr>
        <w:t>The most egregious cases of U.S. overreach</w:t>
      </w:r>
      <w:r w:rsidRPr="00F202DF">
        <w:rPr>
          <w:sz w:val="12"/>
        </w:rPr>
        <w:t xml:space="preserve">, however, </w:t>
      </w:r>
      <w:r w:rsidRPr="00F202DF">
        <w:rPr>
          <w:rStyle w:val="Emphasis"/>
        </w:rPr>
        <w:t xml:space="preserve">have stemmed not from entangling </w:t>
      </w:r>
      <w:r w:rsidRPr="00F202DF">
        <w:rPr>
          <w:sz w:val="12"/>
        </w:rPr>
        <w:t xml:space="preserve">alliances, </w:t>
      </w:r>
      <w:r w:rsidRPr="00F202DF">
        <w:rPr>
          <w:rStyle w:val="StyleUnderline"/>
        </w:rPr>
        <w:t xml:space="preserve">but from the penchant of </w:t>
      </w:r>
      <w:r w:rsidRPr="00BA02C1">
        <w:rPr>
          <w:rStyle w:val="StyleUnderline"/>
          <w:highlight w:val="green"/>
        </w:rPr>
        <w:t>American leaders</w:t>
      </w:r>
      <w:r w:rsidRPr="00F202DF">
        <w:rPr>
          <w:rStyle w:val="StyleUnderline"/>
        </w:rPr>
        <w:t xml:space="preserve"> </w:t>
      </w:r>
      <w:r w:rsidRPr="00F202DF">
        <w:rPr>
          <w:rStyle w:val="Emphasis"/>
        </w:rPr>
        <w:t xml:space="preserve">to </w:t>
      </w:r>
      <w:r w:rsidRPr="00BA02C1">
        <w:rPr>
          <w:rStyle w:val="Emphasis"/>
          <w:highlight w:val="green"/>
        </w:rPr>
        <w:t>define national interests expansively</w:t>
      </w:r>
      <w:r w:rsidRPr="00F202DF">
        <w:rPr>
          <w:rStyle w:val="StyleUnderline"/>
        </w:rPr>
        <w:t xml:space="preserve">, </w:t>
      </w:r>
      <w:r w:rsidRPr="00F202DF">
        <w:rPr>
          <w:sz w:val="12"/>
        </w:rPr>
        <w:t>to overestimate the magnitude of foreign threats, and to underestimate</w:t>
      </w:r>
      <w:r w:rsidRPr="00314A8E">
        <w:rPr>
          <w:sz w:val="12"/>
        </w:rPr>
        <w:t xml:space="preserve"> the costs of military intervention. Scrapping alliances will not correct these bad habits. In fact, </w:t>
      </w:r>
      <w:r w:rsidRPr="00BA02C1">
        <w:rPr>
          <w:rStyle w:val="StyleUnderline"/>
          <w:highlight w:val="green"/>
        </w:rPr>
        <w:t>disengaging</w:t>
      </w:r>
      <w:r w:rsidRPr="00314A8E">
        <w:rPr>
          <w:rStyle w:val="StyleUnderline"/>
        </w:rPr>
        <w:t xml:space="preserve"> from alliances </w:t>
      </w:r>
      <w:r w:rsidRPr="00B6373F">
        <w:rPr>
          <w:rStyle w:val="StyleUnderline"/>
        </w:rPr>
        <w:t>may</w:t>
      </w:r>
      <w:r w:rsidRPr="00BA02C1">
        <w:rPr>
          <w:rStyle w:val="StyleUnderline"/>
          <w:highlight w:val="green"/>
        </w:rPr>
        <w:t xml:space="preserve"> unleash the</w:t>
      </w:r>
      <w:r w:rsidRPr="00314A8E">
        <w:rPr>
          <w:rStyle w:val="StyleUnderline"/>
        </w:rPr>
        <w:t xml:space="preserve"> </w:t>
      </w:r>
      <w:r w:rsidRPr="00BA02C1">
        <w:rPr>
          <w:rStyle w:val="Emphasis"/>
          <w:highlight w:val="green"/>
        </w:rPr>
        <w:t>U</w:t>
      </w:r>
      <w:r w:rsidRPr="00314A8E">
        <w:rPr>
          <w:sz w:val="12"/>
        </w:rPr>
        <w:t xml:space="preserve">nited </w:t>
      </w:r>
      <w:r w:rsidRPr="00BA02C1">
        <w:rPr>
          <w:rStyle w:val="Emphasis"/>
          <w:highlight w:val="green"/>
        </w:rPr>
        <w:t>S</w:t>
      </w:r>
      <w:r w:rsidRPr="00314A8E">
        <w:rPr>
          <w:sz w:val="12"/>
        </w:rPr>
        <w:t xml:space="preserve">tates </w:t>
      </w:r>
      <w:r w:rsidRPr="00BA02C1">
        <w:rPr>
          <w:rStyle w:val="Emphasis"/>
          <w:highlight w:val="green"/>
        </w:rPr>
        <w:t>to intervene recklessly</w:t>
      </w:r>
      <w:r w:rsidRPr="00314A8E">
        <w:rPr>
          <w:sz w:val="12"/>
        </w:rPr>
        <w:t xml:space="preserve"> abroad </w:t>
      </w:r>
      <w:r w:rsidRPr="00314A8E">
        <w:rPr>
          <w:rStyle w:val="StyleUnderline"/>
        </w:rPr>
        <w:t xml:space="preserve">while </w:t>
      </w:r>
      <w:r w:rsidRPr="00BA02C1">
        <w:rPr>
          <w:rStyle w:val="Emphasis"/>
          <w:highlight w:val="green"/>
        </w:rPr>
        <w:t>leaving it without partners</w:t>
      </w:r>
      <w:r w:rsidRPr="00314A8E">
        <w:rPr>
          <w:rStyle w:val="StyleUnderline"/>
        </w:rPr>
        <w:t xml:space="preserve"> to share the burden </w:t>
      </w:r>
      <w:r w:rsidRPr="00B6373F">
        <w:rPr>
          <w:rStyle w:val="Emphasis"/>
        </w:rPr>
        <w:t>when those interventions go awry</w:t>
      </w:r>
      <w:r w:rsidRPr="00B6373F">
        <w:rPr>
          <w:rStyle w:val="StyleUnderline"/>
        </w:rPr>
        <w:t>.</w:t>
      </w:r>
    </w:p>
    <w:p w14:paraId="4C509EDE" w14:textId="77777777" w:rsidR="00907735" w:rsidRPr="00416FF4" w:rsidRDefault="00907735" w:rsidP="00907735">
      <w:pPr>
        <w:pStyle w:val="Heading4"/>
        <w:rPr>
          <w:rFonts w:cs="Calibri"/>
        </w:rPr>
      </w:pPr>
      <w:r w:rsidRPr="00416FF4">
        <w:rPr>
          <w:rFonts w:cs="Calibri"/>
          <w:u w:val="single"/>
        </w:rPr>
        <w:t>Conventional military overmatch</w:t>
      </w:r>
      <w:r w:rsidRPr="00416FF4">
        <w:rPr>
          <w:rFonts w:cs="Calibri"/>
        </w:rPr>
        <w:t xml:space="preserve"> is key to prevent allied prolif — it </w:t>
      </w:r>
      <w:r w:rsidRPr="00416FF4">
        <w:rPr>
          <w:rFonts w:cs="Calibri"/>
          <w:u w:val="single"/>
        </w:rPr>
        <w:t>outweighs</w:t>
      </w:r>
      <w:r w:rsidRPr="00416FF4">
        <w:rPr>
          <w:rFonts w:cs="Calibri"/>
        </w:rPr>
        <w:t xml:space="preserve"> all other commitments. </w:t>
      </w:r>
    </w:p>
    <w:p w14:paraId="4BEB78CC" w14:textId="77777777" w:rsidR="00907735" w:rsidRPr="00416FF4" w:rsidRDefault="00907735" w:rsidP="00907735">
      <w:r w:rsidRPr="00416FF4">
        <w:rPr>
          <w:rStyle w:val="Style13ptBold"/>
        </w:rPr>
        <w:t>Lanoszka, 19</w:t>
      </w:r>
      <w:r w:rsidRPr="00416FF4">
        <w:t xml:space="preserve"> — Alexander Lanoszka, PhD, is an assistant professor at the University of Waterloo, has held fellowships at the Massachusetts Institute of Technology and Dartmouth College. (“Alliances and Nuclear Proliferation in the Trump Era;” </w:t>
      </w:r>
      <w:r w:rsidRPr="00416FF4">
        <w:rPr>
          <w:i/>
          <w:iCs/>
        </w:rPr>
        <w:t>The Washington Quarterly</w:t>
      </w:r>
      <w:r w:rsidRPr="00416FF4">
        <w:t>; 41:4; pg. 87-88; //GrRv)</w:t>
      </w:r>
    </w:p>
    <w:p w14:paraId="23861542" w14:textId="77777777" w:rsidR="00907735" w:rsidRPr="00416FF4" w:rsidRDefault="00907735" w:rsidP="00907735">
      <w:pPr>
        <w:rPr>
          <w:rStyle w:val="Emphasis"/>
        </w:rPr>
      </w:pPr>
      <w:r w:rsidRPr="00416FF4">
        <w:t xml:space="preserve">If </w:t>
      </w:r>
      <w:r w:rsidRPr="00416FF4">
        <w:rPr>
          <w:rStyle w:val="Emphasis"/>
          <w:highlight w:val="green"/>
        </w:rPr>
        <w:t>treaty pledges</w:t>
      </w:r>
      <w:r w:rsidRPr="00416FF4">
        <w:rPr>
          <w:rStyle w:val="StyleUnderline"/>
          <w:highlight w:val="green"/>
        </w:rPr>
        <w:t xml:space="preserve"> are </w:t>
      </w:r>
      <w:r w:rsidRPr="00416FF4">
        <w:rPr>
          <w:rStyle w:val="Emphasis"/>
          <w:highlight w:val="green"/>
        </w:rPr>
        <w:t>insufficient</w:t>
      </w:r>
      <w:r w:rsidRPr="00416FF4">
        <w:rPr>
          <w:highlight w:val="green"/>
        </w:rPr>
        <w:t xml:space="preserve"> </w:t>
      </w:r>
      <w:r w:rsidRPr="00416FF4">
        <w:rPr>
          <w:rStyle w:val="StyleUnderline"/>
          <w:highlight w:val="green"/>
        </w:rPr>
        <w:t xml:space="preserve">and threats of </w:t>
      </w:r>
      <w:r w:rsidRPr="00416FF4">
        <w:rPr>
          <w:rStyle w:val="Emphasis"/>
          <w:highlight w:val="green"/>
        </w:rPr>
        <w:t>nuclear retaliation</w:t>
      </w:r>
      <w:r w:rsidRPr="00416FF4">
        <w:rPr>
          <w:rStyle w:val="StyleUnderline"/>
          <w:highlight w:val="green"/>
        </w:rPr>
        <w:t xml:space="preserve"> lack </w:t>
      </w:r>
      <w:r w:rsidRPr="00416FF4">
        <w:rPr>
          <w:rStyle w:val="Emphasis"/>
          <w:highlight w:val="green"/>
        </w:rPr>
        <w:t>believability</w:t>
      </w:r>
      <w:r w:rsidRPr="00416FF4">
        <w:t xml:space="preserve">, then what information does an ally use to evaluate the strength of its received security guarantees? The answer is that </w:t>
      </w:r>
      <w:r w:rsidRPr="00416FF4">
        <w:rPr>
          <w:rStyle w:val="StyleUnderline"/>
        </w:rPr>
        <w:t>the ally examines the</w:t>
      </w:r>
      <w:r w:rsidRPr="00416FF4">
        <w:t xml:space="preserve"> foreign policy doctrine and </w:t>
      </w:r>
      <w:r w:rsidRPr="00416FF4">
        <w:rPr>
          <w:rStyle w:val="Emphasis"/>
        </w:rPr>
        <w:t>military deployments</w:t>
      </w:r>
      <w:r w:rsidRPr="00416FF4">
        <w:t xml:space="preserve"> </w:t>
      </w:r>
      <w:r w:rsidRPr="00416FF4">
        <w:rPr>
          <w:rStyle w:val="StyleUnderline"/>
        </w:rPr>
        <w:t xml:space="preserve">of the guarantor to estimate the </w:t>
      </w:r>
      <w:r w:rsidRPr="00416FF4">
        <w:rPr>
          <w:rStyle w:val="Emphasis"/>
        </w:rPr>
        <w:t>support the ally can expect</w:t>
      </w:r>
      <w:r w:rsidRPr="00416FF4">
        <w:rPr>
          <w:rStyle w:val="StyleUnderline"/>
        </w:rPr>
        <w:t xml:space="preserve"> if attacked</w:t>
      </w:r>
      <w:r w:rsidRPr="00416FF4">
        <w:t xml:space="preserve">. Foreign policy doctrine conveys information on the interests of the guarantor. Does the United States have the same threat assessment regarding a particular adversary, and does it pursue a similar strategy for containing or confronting that adversary? To what extent does the United States accord importance to the regional theater in which an ally is situated? Like rhetoric, however, </w:t>
      </w:r>
      <w:r w:rsidRPr="00416FF4">
        <w:rPr>
          <w:rStyle w:val="Emphasis"/>
        </w:rPr>
        <w:t>foreign policy doctrine</w:t>
      </w:r>
      <w:r w:rsidRPr="00416FF4">
        <w:rPr>
          <w:rStyle w:val="StyleUnderline"/>
        </w:rPr>
        <w:t xml:space="preserve"> can be a </w:t>
      </w:r>
      <w:r w:rsidRPr="00416FF4">
        <w:rPr>
          <w:rStyle w:val="Emphasis"/>
        </w:rPr>
        <w:t>noisy indicator</w:t>
      </w:r>
      <w:r w:rsidRPr="00416FF4">
        <w:t xml:space="preserve">: what a guarantor like the United States broadcasts to the world in key policy documents may not reflect what it does in a crisis. </w:t>
      </w:r>
      <w:r w:rsidRPr="00416FF4">
        <w:rPr>
          <w:rStyle w:val="StyleUnderline"/>
        </w:rPr>
        <w:t xml:space="preserve">Allies thus monitor </w:t>
      </w:r>
      <w:r w:rsidRPr="00416FF4">
        <w:rPr>
          <w:rStyle w:val="Emphasis"/>
        </w:rPr>
        <w:t>how</w:t>
      </w:r>
      <w:r w:rsidRPr="00416FF4">
        <w:rPr>
          <w:rStyle w:val="StyleUnderline"/>
        </w:rPr>
        <w:t xml:space="preserve"> and </w:t>
      </w:r>
      <w:r w:rsidRPr="00416FF4">
        <w:rPr>
          <w:rStyle w:val="Emphasis"/>
        </w:rPr>
        <w:t>where</w:t>
      </w:r>
      <w:r w:rsidRPr="00416FF4">
        <w:rPr>
          <w:rStyle w:val="StyleUnderline"/>
        </w:rPr>
        <w:t xml:space="preserve"> the United States is spending money on its </w:t>
      </w:r>
      <w:r w:rsidRPr="00416FF4">
        <w:rPr>
          <w:rStyle w:val="Emphasis"/>
        </w:rPr>
        <w:t>overseas deployments</w:t>
      </w:r>
      <w:r w:rsidRPr="00416FF4">
        <w:rPr>
          <w:rStyle w:val="StyleUnderline"/>
        </w:rPr>
        <w:t xml:space="preserve"> and </w:t>
      </w:r>
      <w:r w:rsidRPr="00416FF4">
        <w:rPr>
          <w:rStyle w:val="Emphasis"/>
        </w:rPr>
        <w:t>military operations</w:t>
      </w:r>
      <w:r w:rsidRPr="00416FF4">
        <w:rPr>
          <w:rStyle w:val="StyleUnderline"/>
        </w:rPr>
        <w:t xml:space="preserve"> to evaluate the </w:t>
      </w:r>
      <w:r w:rsidRPr="00416FF4">
        <w:rPr>
          <w:rStyle w:val="Emphasis"/>
        </w:rPr>
        <w:t>credibility of security guarantees.</w:t>
      </w:r>
    </w:p>
    <w:p w14:paraId="69EA5513" w14:textId="77777777" w:rsidR="00907735" w:rsidRPr="00416FF4" w:rsidRDefault="00907735" w:rsidP="00907735">
      <w:r w:rsidRPr="00416FF4">
        <w:rPr>
          <w:rStyle w:val="StyleUnderline"/>
          <w:highlight w:val="green"/>
        </w:rPr>
        <w:t xml:space="preserve">The most </w:t>
      </w:r>
      <w:r w:rsidRPr="00416FF4">
        <w:rPr>
          <w:rStyle w:val="Emphasis"/>
          <w:highlight w:val="green"/>
        </w:rPr>
        <w:t>tangible indicator</w:t>
      </w:r>
      <w:r w:rsidRPr="00416FF4">
        <w:rPr>
          <w:rStyle w:val="StyleUnderline"/>
          <w:highlight w:val="green"/>
        </w:rPr>
        <w:t xml:space="preserve"> is</w:t>
      </w:r>
      <w:r w:rsidRPr="00416FF4">
        <w:rPr>
          <w:rStyle w:val="StyleUnderline"/>
        </w:rPr>
        <w:t xml:space="preserve"> </w:t>
      </w:r>
      <w:r w:rsidRPr="00416FF4">
        <w:rPr>
          <w:rStyle w:val="Emphasis"/>
        </w:rPr>
        <w:t>where</w:t>
      </w:r>
      <w:r w:rsidRPr="00416FF4">
        <w:t xml:space="preserve"> (</w:t>
      </w:r>
      <w:r w:rsidRPr="00416FF4">
        <w:rPr>
          <w:rStyle w:val="StyleUnderline"/>
        </w:rPr>
        <w:t xml:space="preserve">and </w:t>
      </w:r>
      <w:r w:rsidRPr="00416FF4">
        <w:rPr>
          <w:rStyle w:val="StyleUnderline"/>
          <w:highlight w:val="green"/>
        </w:rPr>
        <w:t xml:space="preserve">to </w:t>
      </w:r>
      <w:r w:rsidRPr="00416FF4">
        <w:rPr>
          <w:rStyle w:val="Emphasis"/>
          <w:highlight w:val="green"/>
        </w:rPr>
        <w:t>what extent</w:t>
      </w:r>
      <w:r w:rsidRPr="00416FF4">
        <w:t xml:space="preserve">) </w:t>
      </w:r>
      <w:r w:rsidRPr="00416FF4">
        <w:rPr>
          <w:rStyle w:val="StyleUnderline"/>
          <w:highlight w:val="green"/>
        </w:rPr>
        <w:t>the U</w:t>
      </w:r>
      <w:r w:rsidRPr="00416FF4">
        <w:rPr>
          <w:rStyle w:val="StyleUnderline"/>
        </w:rPr>
        <w:t xml:space="preserve">nited </w:t>
      </w:r>
      <w:r w:rsidRPr="00416FF4">
        <w:rPr>
          <w:rStyle w:val="StyleUnderline"/>
          <w:highlight w:val="green"/>
        </w:rPr>
        <w:t>S</w:t>
      </w:r>
      <w:r w:rsidRPr="00416FF4">
        <w:rPr>
          <w:rStyle w:val="StyleUnderline"/>
        </w:rPr>
        <w:t xml:space="preserve">tates is </w:t>
      </w:r>
      <w:r w:rsidRPr="00416FF4">
        <w:rPr>
          <w:rStyle w:val="Emphasis"/>
          <w:highlight w:val="green"/>
        </w:rPr>
        <w:t>positioning</w:t>
      </w:r>
      <w:r w:rsidRPr="00416FF4">
        <w:rPr>
          <w:rStyle w:val="StyleUnderline"/>
          <w:highlight w:val="green"/>
        </w:rPr>
        <w:t xml:space="preserve"> </w:t>
      </w:r>
      <w:r w:rsidRPr="00416FF4">
        <w:rPr>
          <w:rStyle w:val="StyleUnderline"/>
        </w:rPr>
        <w:t xml:space="preserve">its </w:t>
      </w:r>
      <w:r w:rsidRPr="00416FF4">
        <w:rPr>
          <w:rStyle w:val="Emphasis"/>
          <w:highlight w:val="green"/>
        </w:rPr>
        <w:t>forward</w:t>
      </w:r>
      <w:r w:rsidRPr="00416FF4">
        <w:rPr>
          <w:rStyle w:val="Emphasis"/>
        </w:rPr>
        <w:t xml:space="preserve">-deployed </w:t>
      </w:r>
      <w:r w:rsidRPr="00416FF4">
        <w:rPr>
          <w:rStyle w:val="Emphasis"/>
          <w:highlight w:val="green"/>
        </w:rPr>
        <w:t>forces</w:t>
      </w:r>
      <w:r w:rsidRPr="00416FF4">
        <w:t xml:space="preserve">.13 Yet, </w:t>
      </w:r>
      <w:r w:rsidRPr="00416FF4">
        <w:rPr>
          <w:rStyle w:val="StyleUnderline"/>
        </w:rPr>
        <w:t xml:space="preserve">the significance of </w:t>
      </w:r>
      <w:r w:rsidRPr="00416FF4">
        <w:rPr>
          <w:rStyle w:val="Emphasis"/>
        </w:rPr>
        <w:t>conventional military deployments</w:t>
      </w:r>
      <w:r w:rsidRPr="00416FF4">
        <w:rPr>
          <w:rStyle w:val="StyleUnderline"/>
        </w:rPr>
        <w:t xml:space="preserve"> is often </w:t>
      </w:r>
      <w:r w:rsidRPr="00416FF4">
        <w:rPr>
          <w:rStyle w:val="Emphasis"/>
        </w:rPr>
        <w:t>misunderstood</w:t>
      </w:r>
      <w:r w:rsidRPr="00416FF4">
        <w:rPr>
          <w:rStyle w:val="StyleUnderline"/>
        </w:rPr>
        <w:t xml:space="preserve"> since many analysts usually regard all frontline troops as </w:t>
      </w:r>
      <w:r w:rsidRPr="00416FF4">
        <w:rPr>
          <w:rStyle w:val="Emphasis"/>
        </w:rPr>
        <w:t>tripwires</w:t>
      </w:r>
      <w:r w:rsidRPr="00416FF4">
        <w:t xml:space="preserve">. According to tripwire theory, these forces are garrisoned on an ally’s territory in order to create additional risks for an adversary. If the adversary attacks the ally and U.S. soldiers happen to die in action, then Washington would be under pressure to retaliate by expanding the conflict beyond what the adversary is willing to tolerate. The tripwire effect is important because it enhances deterrence-by-punishment. </w:t>
      </w:r>
      <w:r w:rsidRPr="00416FF4">
        <w:rPr>
          <w:rStyle w:val="Emphasis"/>
        </w:rPr>
        <w:t>But</w:t>
      </w:r>
      <w:r w:rsidRPr="00416FF4">
        <w:t xml:space="preserve"> </w:t>
      </w:r>
      <w:r w:rsidRPr="00416FF4">
        <w:rPr>
          <w:rStyle w:val="StyleUnderline"/>
        </w:rPr>
        <w:t xml:space="preserve">forward-deployed </w:t>
      </w:r>
      <w:r w:rsidRPr="00416FF4">
        <w:rPr>
          <w:rStyle w:val="StyleUnderline"/>
          <w:highlight w:val="green"/>
        </w:rPr>
        <w:t>U.S. forces</w:t>
      </w:r>
      <w:r w:rsidRPr="00416FF4">
        <w:rPr>
          <w:rStyle w:val="StyleUnderline"/>
        </w:rPr>
        <w:t xml:space="preserve"> have an additional,</w:t>
      </w:r>
      <w:r w:rsidRPr="00416FF4">
        <w:t xml:space="preserve"> often obscured, </w:t>
      </w:r>
      <w:r w:rsidRPr="00416FF4">
        <w:rPr>
          <w:rStyle w:val="StyleUnderline"/>
        </w:rPr>
        <w:t xml:space="preserve">advantage if they can </w:t>
      </w:r>
      <w:r w:rsidRPr="00416FF4">
        <w:rPr>
          <w:rStyle w:val="Emphasis"/>
        </w:rPr>
        <w:t>mass firepower</w:t>
      </w:r>
      <w:r w:rsidRPr="00416FF4">
        <w:t xml:space="preserve">. </w:t>
      </w:r>
      <w:r w:rsidRPr="00416FF4">
        <w:rPr>
          <w:rStyle w:val="StyleUnderline"/>
        </w:rPr>
        <w:t xml:space="preserve">They can have the capacity to </w:t>
      </w:r>
      <w:r w:rsidRPr="00416FF4">
        <w:rPr>
          <w:rStyle w:val="Emphasis"/>
          <w:highlight w:val="green"/>
        </w:rPr>
        <w:t>raise the costs of aggression</w:t>
      </w:r>
      <w:r w:rsidRPr="00416FF4">
        <w:rPr>
          <w:rStyle w:val="Emphasis"/>
        </w:rPr>
        <w:t xml:space="preserve"> </w:t>
      </w:r>
      <w:r w:rsidRPr="00416FF4">
        <w:rPr>
          <w:rStyle w:val="StyleUnderline"/>
        </w:rPr>
        <w:t>directly by killing an adversary’s attacking soldiers.</w:t>
      </w:r>
      <w:r w:rsidRPr="00416FF4">
        <w:t xml:space="preserve"> That is, </w:t>
      </w:r>
      <w:r w:rsidRPr="00416FF4">
        <w:rPr>
          <w:rStyle w:val="StyleUnderline"/>
          <w:highlight w:val="green"/>
        </w:rPr>
        <w:t>they</w:t>
      </w:r>
      <w:r w:rsidRPr="00416FF4">
        <w:rPr>
          <w:rStyle w:val="StyleUnderline"/>
        </w:rPr>
        <w:t xml:space="preserve"> can </w:t>
      </w:r>
      <w:r w:rsidRPr="00416FF4">
        <w:rPr>
          <w:rStyle w:val="StyleUnderline"/>
          <w:highlight w:val="green"/>
        </w:rPr>
        <w:t>enhance</w:t>
      </w:r>
      <w:r w:rsidRPr="00416FF4">
        <w:rPr>
          <w:rStyle w:val="StyleUnderline"/>
        </w:rPr>
        <w:t xml:space="preserve"> local </w:t>
      </w:r>
      <w:r w:rsidRPr="00416FF4">
        <w:rPr>
          <w:rStyle w:val="Emphasis"/>
          <w:highlight w:val="green"/>
        </w:rPr>
        <w:t>deterrence-by-denial,</w:t>
      </w:r>
      <w:r w:rsidRPr="00416FF4">
        <w:t xml:space="preserve"> which refers to the ability to hinder the adversary from achieving operational success on the battlefield or from executing military faits accomplis at acceptable cost.</w:t>
      </w:r>
    </w:p>
    <w:p w14:paraId="5DCE9A69" w14:textId="77777777" w:rsidR="00907735" w:rsidRPr="00416FF4" w:rsidRDefault="00907735" w:rsidP="00907735">
      <w:r w:rsidRPr="00416FF4">
        <w:t xml:space="preserve">The history of nuclear proliferation demonstrates that </w:t>
      </w:r>
      <w:r w:rsidRPr="00416FF4">
        <w:rPr>
          <w:rStyle w:val="StyleUnderline"/>
        </w:rPr>
        <w:t xml:space="preserve">the </w:t>
      </w:r>
      <w:r w:rsidRPr="00416FF4">
        <w:rPr>
          <w:rStyle w:val="Emphasis"/>
          <w:highlight w:val="green"/>
        </w:rPr>
        <w:t>military infrastructure</w:t>
      </w:r>
      <w:r w:rsidRPr="00416FF4">
        <w:rPr>
          <w:rStyle w:val="StyleUnderline"/>
          <w:highlight w:val="green"/>
        </w:rPr>
        <w:t xml:space="preserve"> undergirding an alliance </w:t>
      </w:r>
      <w:r w:rsidRPr="00416FF4">
        <w:rPr>
          <w:rStyle w:val="Emphasis"/>
          <w:highlight w:val="green"/>
        </w:rPr>
        <w:t>matters</w:t>
      </w:r>
      <w:r w:rsidRPr="00416FF4">
        <w:rPr>
          <w:rStyle w:val="StyleUnderline"/>
          <w:highlight w:val="green"/>
        </w:rPr>
        <w:t xml:space="preserve"> for curbing states’ </w:t>
      </w:r>
      <w:r w:rsidRPr="00416FF4">
        <w:rPr>
          <w:rStyle w:val="Emphasis"/>
          <w:highlight w:val="green"/>
        </w:rPr>
        <w:t>appetites for nuclear weapons</w:t>
      </w:r>
      <w:r w:rsidRPr="00416FF4">
        <w:t xml:space="preserve">. During the 1950s, </w:t>
      </w:r>
      <w:r w:rsidRPr="00416FF4">
        <w:rPr>
          <w:rStyle w:val="StyleUnderline"/>
        </w:rPr>
        <w:t xml:space="preserve">West German Chancellor Konrad </w:t>
      </w:r>
      <w:r w:rsidRPr="00416FF4">
        <w:rPr>
          <w:rStyle w:val="StyleUnderline"/>
          <w:highlight w:val="green"/>
        </w:rPr>
        <w:t>Adenauer</w:t>
      </w:r>
      <w:r w:rsidRPr="00416FF4">
        <w:t xml:space="preserve"> appeared satisfied with U.S. security guarantees despite the Eisenhower administration’s stated rhetorical reliance on nuclear weapons to deter Soviet aggression in its New Look strategy. But Adenauer</w:t>
      </w:r>
      <w:r w:rsidRPr="00416FF4">
        <w:rPr>
          <w:rStyle w:val="StyleUnderline"/>
          <w:highlight w:val="green"/>
        </w:rPr>
        <w:t>’s</w:t>
      </w:r>
      <w:r w:rsidRPr="00416FF4">
        <w:rPr>
          <w:highlight w:val="green"/>
        </w:rPr>
        <w:t xml:space="preserve"> </w:t>
      </w:r>
      <w:r w:rsidRPr="00416FF4">
        <w:rPr>
          <w:rStyle w:val="Emphasis"/>
          <w:highlight w:val="green"/>
        </w:rPr>
        <w:t>confidence</w:t>
      </w:r>
      <w:r w:rsidRPr="00416FF4">
        <w:rPr>
          <w:rStyle w:val="StyleUnderline"/>
        </w:rPr>
        <w:t xml:space="preserve"> appeared to </w:t>
      </w:r>
      <w:r w:rsidRPr="00416FF4">
        <w:rPr>
          <w:rStyle w:val="StyleUnderline"/>
          <w:highlight w:val="green"/>
        </w:rPr>
        <w:t>rest in</w:t>
      </w:r>
      <w:r w:rsidRPr="00416FF4">
        <w:rPr>
          <w:rStyle w:val="StyleUnderline"/>
        </w:rPr>
        <w:t xml:space="preserve"> </w:t>
      </w:r>
      <w:r w:rsidRPr="00416FF4">
        <w:rPr>
          <w:rStyle w:val="Emphasis"/>
        </w:rPr>
        <w:t xml:space="preserve">the U.S. </w:t>
      </w:r>
      <w:r w:rsidRPr="00416FF4">
        <w:rPr>
          <w:rStyle w:val="Emphasis"/>
          <w:highlight w:val="green"/>
        </w:rPr>
        <w:t>troop presence in his country</w:t>
      </w:r>
      <w:r w:rsidRPr="00416FF4">
        <w:rPr>
          <w:rStyle w:val="StyleUnderline"/>
        </w:rPr>
        <w:t>.</w:t>
      </w:r>
      <w:r w:rsidRPr="00416FF4">
        <w:t xml:space="preserve"> He so valued that presence that </w:t>
      </w:r>
      <w:r w:rsidRPr="00416FF4">
        <w:rPr>
          <w:rStyle w:val="StyleUnderline"/>
          <w:highlight w:val="green"/>
        </w:rPr>
        <w:t>when</w:t>
      </w:r>
      <w:r w:rsidRPr="00416FF4">
        <w:rPr>
          <w:rStyle w:val="StyleUnderline"/>
        </w:rPr>
        <w:t xml:space="preserve"> he read</w:t>
      </w:r>
      <w:r w:rsidRPr="00416FF4">
        <w:t xml:space="preserve"> in the New York Times that </w:t>
      </w:r>
      <w:r w:rsidRPr="00416FF4">
        <w:rPr>
          <w:rStyle w:val="StyleUnderline"/>
          <w:highlight w:val="green"/>
        </w:rPr>
        <w:t>the U.S. military was planning</w:t>
      </w:r>
      <w:r w:rsidRPr="00416FF4">
        <w:rPr>
          <w:rStyle w:val="StyleUnderline"/>
        </w:rPr>
        <w:t xml:space="preserve"> </w:t>
      </w:r>
      <w:r w:rsidRPr="00416FF4">
        <w:rPr>
          <w:rStyle w:val="Emphasis"/>
        </w:rPr>
        <w:t xml:space="preserve">massive </w:t>
      </w:r>
      <w:r w:rsidRPr="00416FF4">
        <w:rPr>
          <w:rStyle w:val="Emphasis"/>
          <w:highlight w:val="green"/>
        </w:rPr>
        <w:t>personnel cuts</w:t>
      </w:r>
      <w:r w:rsidRPr="00416FF4">
        <w:t xml:space="preserve"> (which in turn would reduce U.S. forces in Europe), </w:t>
      </w:r>
      <w:r w:rsidRPr="00416FF4">
        <w:rPr>
          <w:rStyle w:val="StyleUnderline"/>
          <w:highlight w:val="green"/>
        </w:rPr>
        <w:t>he</w:t>
      </w:r>
      <w:r w:rsidRPr="00416FF4">
        <w:rPr>
          <w:rStyle w:val="StyleUnderline"/>
        </w:rPr>
        <w:t xml:space="preserve"> became </w:t>
      </w:r>
      <w:r w:rsidRPr="00416FF4">
        <w:rPr>
          <w:rStyle w:val="Emphasis"/>
        </w:rPr>
        <w:t>despondent</w:t>
      </w:r>
      <w:r w:rsidRPr="00416FF4">
        <w:rPr>
          <w:rStyle w:val="StyleUnderline"/>
        </w:rPr>
        <w:t xml:space="preserve"> and </w:t>
      </w:r>
      <w:r w:rsidRPr="00416FF4">
        <w:rPr>
          <w:rStyle w:val="Emphasis"/>
          <w:highlight w:val="green"/>
        </w:rPr>
        <w:t>lost faith</w:t>
      </w:r>
      <w:r w:rsidRPr="00416FF4">
        <w:rPr>
          <w:rStyle w:val="StyleUnderline"/>
          <w:highlight w:val="green"/>
        </w:rPr>
        <w:t xml:space="preserve"> in</w:t>
      </w:r>
      <w:r w:rsidRPr="00416FF4">
        <w:rPr>
          <w:rStyle w:val="StyleUnderline"/>
        </w:rPr>
        <w:t xml:space="preserve"> U.S. </w:t>
      </w:r>
      <w:r w:rsidRPr="00416FF4">
        <w:rPr>
          <w:rStyle w:val="Emphasis"/>
          <w:highlight w:val="green"/>
        </w:rPr>
        <w:t>security guarantees</w:t>
      </w:r>
      <w:r w:rsidRPr="00416FF4">
        <w:t>. Shortly thereafter, Adenauer entered into an arrangement with France and Italy to develop a European nuclear deterrent.14 This initiative was short-lived, but questions over West Germany’s nuclear intentions troubled U.S. decision makers for another decade.</w:t>
      </w:r>
    </w:p>
    <w:p w14:paraId="777A805F" w14:textId="319BA304" w:rsidR="00A7500F" w:rsidRDefault="00A7500F" w:rsidP="00A7500F"/>
    <w:p w14:paraId="629FF30F" w14:textId="05668ACA" w:rsidR="00A7500F" w:rsidRDefault="00907735" w:rsidP="00A7500F">
      <w:pPr>
        <w:pStyle w:val="Heading4"/>
        <w:shd w:val="clear" w:color="auto" w:fill="FFFFFF"/>
        <w:rPr>
          <w:rFonts w:cs="Arial"/>
          <w:color w:val="000000"/>
        </w:rPr>
      </w:pPr>
      <w:r>
        <w:rPr>
          <w:rFonts w:cs="Arial"/>
          <w:color w:val="000000"/>
        </w:rPr>
        <w:t>Decline causes</w:t>
      </w:r>
      <w:r w:rsidR="00A7500F">
        <w:rPr>
          <w:rFonts w:cs="Arial"/>
          <w:color w:val="000000"/>
        </w:rPr>
        <w:t> </w:t>
      </w:r>
      <w:r w:rsidR="00A7500F">
        <w:rPr>
          <w:rFonts w:cs="Arial"/>
          <w:color w:val="000000"/>
          <w:u w:val="single"/>
        </w:rPr>
        <w:t>unstable nuclear alliances</w:t>
      </w:r>
      <w:r w:rsidR="00A7500F">
        <w:rPr>
          <w:rFonts w:cs="Arial"/>
          <w:color w:val="000000"/>
        </w:rPr>
        <w:t> that </w:t>
      </w:r>
      <w:r w:rsidR="00A7500F">
        <w:rPr>
          <w:rFonts w:cs="Arial"/>
          <w:color w:val="000000"/>
          <w:u w:val="single"/>
        </w:rPr>
        <w:t>cause war</w:t>
      </w:r>
      <w:r w:rsidR="00A7500F">
        <w:rPr>
          <w:rFonts w:cs="Arial"/>
          <w:color w:val="000000"/>
        </w:rPr>
        <w:t> </w:t>
      </w:r>
    </w:p>
    <w:p w14:paraId="2D3C6DA0" w14:textId="77777777" w:rsidR="00A7500F" w:rsidRDefault="00A7500F" w:rsidP="00A7500F">
      <w:pPr>
        <w:shd w:val="clear" w:color="auto" w:fill="FFFFFF"/>
        <w:rPr>
          <w:color w:val="000000"/>
        </w:rPr>
      </w:pPr>
      <w:r w:rsidRPr="00147EA3">
        <w:rPr>
          <w:rStyle w:val="Style13ptBold"/>
        </w:rPr>
        <w:t>Hayes 18</w:t>
      </w:r>
      <w:r>
        <w:rPr>
          <w:color w:val="000000"/>
        </w:rPr>
        <w:t> </w:t>
      </w:r>
      <w:r w:rsidRPr="00A421D9">
        <w:t>[Peter Hayes, Nautilus Institute, Berkeley, California, USA; Center for International Security Studies, Sydney University. Trump and the Interregnum of American Nuclear Hegemony. November 8, 2018. </w:t>
      </w:r>
      <w:hyperlink r:id="rId12" w:tgtFrame="_blank" w:history="1">
        <w:r w:rsidRPr="00A421D9">
          <w:rPr>
            <w:rStyle w:val="Hyperlink"/>
          </w:rPr>
          <w:t>https://www.tandfonline.com/doi/full/10.1080/25751654.2018.1532525</w:t>
        </w:r>
      </w:hyperlink>
      <w:r w:rsidRPr="00A421D9">
        <w:t>]</w:t>
      </w:r>
    </w:p>
    <w:p w14:paraId="0246718A" w14:textId="77777777" w:rsidR="00A7500F" w:rsidRDefault="00A7500F" w:rsidP="00A7500F">
      <w:pPr>
        <w:shd w:val="clear" w:color="auto" w:fill="FFFFFF"/>
        <w:rPr>
          <w:color w:val="000000"/>
        </w:rPr>
      </w:pPr>
      <w:r>
        <w:rPr>
          <w:color w:val="000000"/>
          <w:u w:val="single"/>
          <w:shd w:val="clear" w:color="auto" w:fill="00FFFF"/>
        </w:rPr>
        <w:t>During a </w:t>
      </w:r>
      <w:r>
        <w:rPr>
          <w:b/>
          <w:bCs/>
          <w:color w:val="000000"/>
          <w:u w:val="single"/>
          <w:bdr w:val="single" w:sz="8" w:space="0" w:color="auto" w:frame="1"/>
          <w:shd w:val="clear" w:color="auto" w:fill="00FFFF"/>
        </w:rPr>
        <w:t>post-hegemonic era</w:t>
      </w:r>
      <w:r>
        <w:rPr>
          <w:color w:val="000000"/>
          <w:sz w:val="16"/>
          <w:szCs w:val="16"/>
          <w:shd w:val="clear" w:color="auto" w:fill="00FFFF"/>
        </w:rPr>
        <w:t>, </w:t>
      </w:r>
      <w:r>
        <w:rPr>
          <w:b/>
          <w:bCs/>
          <w:color w:val="000000"/>
          <w:bdr w:val="single" w:sz="8" w:space="0" w:color="auto" w:frame="1"/>
          <w:shd w:val="clear" w:color="auto" w:fill="00FFFF"/>
        </w:rPr>
        <w:t>long-standing</w:t>
      </w:r>
      <w:r>
        <w:rPr>
          <w:color w:val="000000"/>
          <w:u w:val="single"/>
        </w:rPr>
        <w:t> nuclear </w:t>
      </w:r>
      <w:r>
        <w:rPr>
          <w:b/>
          <w:bCs/>
          <w:color w:val="000000"/>
          <w:u w:val="single"/>
          <w:bdr w:val="single" w:sz="8" w:space="0" w:color="auto" w:frame="1"/>
          <w:shd w:val="clear" w:color="auto" w:fill="00FFFF"/>
        </w:rPr>
        <w:t>alliances</w:t>
      </w:r>
      <w:r>
        <w:rPr>
          <w:color w:val="000000"/>
          <w:u w:val="single"/>
          <w:shd w:val="clear" w:color="auto" w:fill="00FFFF"/>
        </w:rPr>
        <w:t> are</w:t>
      </w:r>
      <w:r>
        <w:rPr>
          <w:color w:val="000000"/>
          <w:u w:val="single"/>
        </w:rPr>
        <w:t> likely to be </w:t>
      </w:r>
      <w:r>
        <w:rPr>
          <w:b/>
          <w:bCs/>
          <w:color w:val="000000"/>
          <w:u w:val="single"/>
          <w:bdr w:val="single" w:sz="8" w:space="0" w:color="auto" w:frame="1"/>
          <w:shd w:val="clear" w:color="auto" w:fill="00FFFF"/>
        </w:rPr>
        <w:t>replaced</w:t>
      </w:r>
      <w:r>
        <w:rPr>
          <w:color w:val="000000"/>
          <w:u w:val="single"/>
          <w:shd w:val="clear" w:color="auto" w:fill="00FFFF"/>
        </w:rPr>
        <w:t> by </w:t>
      </w:r>
      <w:r>
        <w:rPr>
          <w:b/>
          <w:bCs/>
          <w:color w:val="000000"/>
          <w:u w:val="single"/>
          <w:bdr w:val="single" w:sz="8" w:space="0" w:color="auto" w:frame="1"/>
          <w:shd w:val="clear" w:color="auto" w:fill="00FFFF"/>
        </w:rPr>
        <w:t>ad hoc nuclear coalitions</w:t>
      </w:r>
      <w:r>
        <w:rPr>
          <w:color w:val="000000"/>
          <w:sz w:val="16"/>
          <w:szCs w:val="16"/>
        </w:rPr>
        <w:t>, </w:t>
      </w:r>
      <w:r>
        <w:rPr>
          <w:color w:val="000000"/>
          <w:u w:val="single"/>
          <w:shd w:val="clear" w:color="auto" w:fill="00FFFF"/>
        </w:rPr>
        <w:t>aligning</w:t>
      </w:r>
      <w:r>
        <w:rPr>
          <w:color w:val="000000"/>
          <w:u w:val="single"/>
        </w:rPr>
        <w:t> and realigning </w:t>
      </w:r>
      <w:r>
        <w:rPr>
          <w:color w:val="000000"/>
          <w:u w:val="single"/>
          <w:shd w:val="clear" w:color="auto" w:fill="00FFFF"/>
        </w:rPr>
        <w:t>around</w:t>
      </w:r>
      <w:r>
        <w:rPr>
          <w:color w:val="000000"/>
          <w:sz w:val="16"/>
          <w:szCs w:val="16"/>
        </w:rPr>
        <w:t> different congeries of threat and even </w:t>
      </w:r>
      <w:r>
        <w:rPr>
          <w:color w:val="000000"/>
          <w:u w:val="single"/>
          <w:shd w:val="clear" w:color="auto" w:fill="00FFFF"/>
        </w:rPr>
        <w:t>actual </w:t>
      </w:r>
      <w:r>
        <w:rPr>
          <w:b/>
          <w:bCs/>
          <w:color w:val="000000"/>
          <w:u w:val="single"/>
          <w:bdr w:val="single" w:sz="8" w:space="0" w:color="auto" w:frame="1"/>
          <w:shd w:val="clear" w:color="auto" w:fill="00FFFF"/>
        </w:rPr>
        <w:t>nuclear wars</w:t>
      </w:r>
      <w:r>
        <w:rPr>
          <w:color w:val="000000"/>
          <w:sz w:val="16"/>
          <w:szCs w:val="16"/>
        </w:rPr>
        <w:t>, </w:t>
      </w:r>
      <w:r>
        <w:rPr>
          <w:color w:val="000000"/>
          <w:u w:val="single"/>
          <w:shd w:val="clear" w:color="auto" w:fill="00FFFF"/>
        </w:rPr>
        <w:t>with</w:t>
      </w:r>
      <w:r>
        <w:rPr>
          <w:color w:val="000000"/>
          <w:u w:val="single"/>
        </w:rPr>
        <w:t> </w:t>
      </w:r>
      <w:r>
        <w:rPr>
          <w:b/>
          <w:bCs/>
          <w:color w:val="000000"/>
          <w:u w:val="single"/>
          <w:bdr w:val="single" w:sz="8" w:space="0" w:color="auto" w:frame="1"/>
        </w:rPr>
        <w:t>much </w:t>
      </w:r>
      <w:r>
        <w:rPr>
          <w:b/>
          <w:bCs/>
          <w:color w:val="000000"/>
          <w:u w:val="single"/>
          <w:bdr w:val="single" w:sz="8" w:space="0" w:color="auto" w:frame="1"/>
          <w:shd w:val="clear" w:color="auto" w:fill="00FFFF"/>
        </w:rPr>
        <w:t>higher</w:t>
      </w:r>
      <w:r>
        <w:rPr>
          <w:b/>
          <w:bCs/>
          <w:color w:val="000000"/>
          <w:u w:val="single"/>
          <w:bdr w:val="single" w:sz="8" w:space="0" w:color="auto" w:frame="1"/>
        </w:rPr>
        <w:t> levels</w:t>
      </w:r>
      <w:r>
        <w:rPr>
          <w:color w:val="000000"/>
          <w:u w:val="single"/>
        </w:rPr>
        <w:t> of </w:t>
      </w:r>
      <w:r>
        <w:rPr>
          <w:b/>
          <w:bCs/>
          <w:color w:val="000000"/>
          <w:u w:val="single"/>
          <w:bdr w:val="single" w:sz="8" w:space="0" w:color="auto" w:frame="1"/>
          <w:shd w:val="clear" w:color="auto" w:fill="00FFFF"/>
        </w:rPr>
        <w:t>uncertainty</w:t>
      </w:r>
      <w:r>
        <w:rPr>
          <w:color w:val="000000"/>
          <w:u w:val="single"/>
        </w:rPr>
        <w:t> and unpredictability </w:t>
      </w:r>
      <w:r>
        <w:rPr>
          <w:b/>
          <w:bCs/>
          <w:color w:val="000000"/>
          <w:u w:val="single"/>
          <w:bdr w:val="single" w:sz="8" w:space="0" w:color="auto" w:frame="1"/>
          <w:shd w:val="clear" w:color="auto" w:fill="00FFFF"/>
        </w:rPr>
        <w:t>than</w:t>
      </w:r>
      <w:r>
        <w:rPr>
          <w:color w:val="000000"/>
          <w:sz w:val="16"/>
          <w:szCs w:val="16"/>
        </w:rPr>
        <w:t> was the case </w:t>
      </w:r>
      <w:r>
        <w:rPr>
          <w:color w:val="000000"/>
          <w:u w:val="single"/>
        </w:rPr>
        <w:t>in </w:t>
      </w:r>
      <w:r>
        <w:rPr>
          <w:color w:val="000000"/>
          <w:u w:val="single"/>
          <w:shd w:val="clear" w:color="auto" w:fill="00FFFF"/>
        </w:rPr>
        <w:t>the </w:t>
      </w:r>
      <w:r>
        <w:rPr>
          <w:b/>
          <w:bCs/>
          <w:color w:val="000000"/>
          <w:u w:val="single"/>
          <w:bdr w:val="single" w:sz="8" w:space="0" w:color="auto" w:frame="1"/>
          <w:shd w:val="clear" w:color="auto" w:fill="00FFFF"/>
        </w:rPr>
        <w:t>nuclear hegemonic system</w:t>
      </w:r>
      <w:r>
        <w:rPr>
          <w:color w:val="000000"/>
          <w:sz w:val="16"/>
          <w:szCs w:val="16"/>
        </w:rPr>
        <w:t>.</w:t>
      </w:r>
    </w:p>
    <w:p w14:paraId="637E6983" w14:textId="77777777" w:rsidR="00A7500F" w:rsidRDefault="00A7500F" w:rsidP="00A7500F">
      <w:pPr>
        <w:shd w:val="clear" w:color="auto" w:fill="FFFFFF"/>
        <w:rPr>
          <w:color w:val="000000"/>
        </w:rPr>
      </w:pPr>
      <w:r>
        <w:rPr>
          <w:color w:val="000000"/>
          <w:sz w:val="16"/>
          <w:szCs w:val="16"/>
        </w:rPr>
        <w:t>There are a number of ways that this dynamic could play out during the interregnum, and these dynamics are likely to be inconsistent and contradictory. </w:t>
      </w:r>
      <w:r>
        <w:rPr>
          <w:color w:val="000000"/>
          <w:u w:val="single"/>
        </w:rPr>
        <w:t>In some instances, the sheer </w:t>
      </w:r>
      <w:r>
        <w:rPr>
          <w:b/>
          <w:bCs/>
          <w:color w:val="000000"/>
          <w:u w:val="single"/>
          <w:bdr w:val="single" w:sz="8" w:space="0" w:color="auto" w:frame="1"/>
          <w:shd w:val="clear" w:color="auto" w:fill="00FFFF"/>
        </w:rPr>
        <w:t>momentum</w:t>
      </w:r>
      <w:r>
        <w:rPr>
          <w:color w:val="000000"/>
          <w:sz w:val="16"/>
          <w:szCs w:val="16"/>
          <w:shd w:val="clear" w:color="auto" w:fill="00FFFF"/>
        </w:rPr>
        <w:t> </w:t>
      </w:r>
      <w:r>
        <w:rPr>
          <w:color w:val="000000"/>
          <w:u w:val="single"/>
          <w:shd w:val="clear" w:color="auto" w:fill="00FFFF"/>
        </w:rPr>
        <w:t>of past policy combined with bureaucratic inertia</w:t>
      </w:r>
      <w:r>
        <w:rPr>
          <w:color w:val="000000"/>
          <w:sz w:val="16"/>
          <w:szCs w:val="16"/>
        </w:rPr>
        <w:t> and the potency of political, military service and corporate interests, </w:t>
      </w:r>
      <w:r>
        <w:rPr>
          <w:color w:val="000000"/>
          <w:u w:val="single"/>
          <w:shd w:val="clear" w:color="auto" w:fill="00FFFF"/>
        </w:rPr>
        <w:t>may ensure</w:t>
      </w:r>
      <w:r>
        <w:rPr>
          <w:color w:val="000000"/>
          <w:u w:val="single"/>
        </w:rPr>
        <w:t> that </w:t>
      </w:r>
      <w:r>
        <w:rPr>
          <w:b/>
          <w:bCs/>
          <w:color w:val="000000"/>
          <w:u w:val="single"/>
          <w:bdr w:val="single" w:sz="8" w:space="0" w:color="auto" w:frame="1"/>
          <w:shd w:val="clear" w:color="auto" w:fill="00FFFF"/>
        </w:rPr>
        <w:t>residual aspects</w:t>
      </w:r>
      <w:r>
        <w:rPr>
          <w:color w:val="000000"/>
          <w:u w:val="single"/>
          <w:shd w:val="clear" w:color="auto" w:fill="00FFFF"/>
        </w:rPr>
        <w:t> of</w:t>
      </w:r>
      <w:r>
        <w:rPr>
          <w:color w:val="000000"/>
          <w:u w:val="single"/>
        </w:rPr>
        <w:t> the formerly </w:t>
      </w:r>
      <w:r>
        <w:rPr>
          <w:b/>
          <w:bCs/>
          <w:color w:val="000000"/>
          <w:u w:val="single"/>
          <w:bdr w:val="single" w:sz="8" w:space="0" w:color="auto" w:frame="1"/>
          <w:shd w:val="clear" w:color="auto" w:fill="00FFFF"/>
        </w:rPr>
        <w:t>hegemonic postures</w:t>
      </w:r>
      <w:r>
        <w:rPr>
          <w:color w:val="000000"/>
          <w:u w:val="single"/>
          <w:shd w:val="clear" w:color="auto" w:fill="00FFFF"/>
        </w:rPr>
        <w:t> are adhered to</w:t>
      </w:r>
      <w:r>
        <w:rPr>
          <w:color w:val="000000"/>
          <w:u w:val="single"/>
        </w:rPr>
        <w:t> even as formal nuclear alliances rupture</w:t>
      </w:r>
      <w:r>
        <w:rPr>
          <w:color w:val="000000"/>
          <w:sz w:val="16"/>
          <w:szCs w:val="16"/>
        </w:rPr>
        <w:t>. </w:t>
      </w:r>
      <w:r>
        <w:rPr>
          <w:color w:val="000000"/>
          <w:u w:val="single"/>
        </w:rPr>
        <w:t>Even </w:t>
      </w:r>
      <w:r>
        <w:rPr>
          <w:color w:val="000000"/>
          <w:u w:val="single"/>
          <w:shd w:val="clear" w:color="auto" w:fill="00FFFF"/>
        </w:rPr>
        <w:t>as they </w:t>
      </w:r>
      <w:r>
        <w:rPr>
          <w:b/>
          <w:bCs/>
          <w:color w:val="000000"/>
          <w:u w:val="single"/>
          <w:bdr w:val="single" w:sz="8" w:space="0" w:color="auto" w:frame="1"/>
          <w:shd w:val="clear" w:color="auto" w:fill="00FFFF"/>
        </w:rPr>
        <w:t>reach for</w:t>
      </w:r>
      <w:r>
        <w:rPr>
          <w:color w:val="000000"/>
          <w:u w:val="single"/>
        </w:rPr>
        <w:t> the </w:t>
      </w:r>
      <w:r>
        <w:rPr>
          <w:b/>
          <w:bCs/>
          <w:color w:val="000000"/>
          <w:u w:val="single"/>
          <w:bdr w:val="single" w:sz="8" w:space="0" w:color="auto" w:frame="1"/>
          <w:shd w:val="clear" w:color="auto" w:fill="00FFFF"/>
        </w:rPr>
        <w:t>old anchors</w:t>
      </w:r>
      <w:r>
        <w:rPr>
          <w:color w:val="000000"/>
          <w:sz w:val="16"/>
          <w:szCs w:val="16"/>
        </w:rPr>
        <w:t>, </w:t>
      </w:r>
      <w:r>
        <w:rPr>
          <w:color w:val="000000"/>
          <w:u w:val="single"/>
        </w:rPr>
        <w:t>these </w:t>
      </w:r>
      <w:r>
        <w:rPr>
          <w:color w:val="000000"/>
          <w:u w:val="single"/>
          <w:shd w:val="clear" w:color="auto" w:fill="00FFFF"/>
        </w:rPr>
        <w:t>states may</w:t>
      </w:r>
      <w:r>
        <w:rPr>
          <w:color w:val="000000"/>
          <w:u w:val="single"/>
        </w:rPr>
        <w:t> be forced to</w:t>
      </w:r>
      <w:r>
        <w:rPr>
          <w:color w:val="000000"/>
          <w:sz w:val="16"/>
          <w:szCs w:val="16"/>
        </w:rPr>
        <w:t> adjust and retrench strategically, or start to </w:t>
      </w:r>
      <w:r>
        <w:rPr>
          <w:b/>
          <w:bCs/>
          <w:color w:val="000000"/>
          <w:bdr w:val="single" w:sz="8" w:space="0" w:color="auto" w:frame="1"/>
          <w:shd w:val="clear" w:color="auto" w:fill="00FFFF"/>
        </w:rPr>
        <w:t>take</w:t>
      </w:r>
      <w:r>
        <w:rPr>
          <w:color w:val="000000"/>
          <w:u w:val="single"/>
        </w:rPr>
        <w:t> their own </w:t>
      </w:r>
      <w:r>
        <w:rPr>
          <w:b/>
          <w:bCs/>
          <w:color w:val="000000"/>
          <w:u w:val="single"/>
          <w:bdr w:val="single" w:sz="8" w:space="0" w:color="auto" w:frame="1"/>
          <w:shd w:val="clear" w:color="auto" w:fill="00FFFF"/>
        </w:rPr>
        <w:t>nuclear risks</w:t>
      </w:r>
      <w:r>
        <w:rPr>
          <w:color w:val="000000"/>
          <w:sz w:val="16"/>
          <w:szCs w:val="16"/>
        </w:rPr>
        <w:t> </w:t>
      </w:r>
      <w:r>
        <w:rPr>
          <w:color w:val="000000"/>
          <w:u w:val="single"/>
        </w:rPr>
        <w:t>by </w:t>
      </w:r>
      <w:r>
        <w:rPr>
          <w:color w:val="000000"/>
          <w:u w:val="single"/>
          <w:shd w:val="clear" w:color="auto" w:fill="00FFFF"/>
        </w:rPr>
        <w:t>making</w:t>
      </w:r>
      <w:r>
        <w:rPr>
          <w:color w:val="000000"/>
          <w:u w:val="single"/>
        </w:rPr>
        <w:t> </w:t>
      </w:r>
      <w:r>
        <w:rPr>
          <w:b/>
          <w:bCs/>
          <w:color w:val="000000"/>
          <w:u w:val="single"/>
          <w:bdr w:val="single" w:sz="8" w:space="0" w:color="auto" w:frame="1"/>
          <w:shd w:val="clear" w:color="auto" w:fill="00FFFF"/>
        </w:rPr>
        <w:t>increasingly explicit</w:t>
      </w:r>
      <w:r>
        <w:rPr>
          <w:b/>
          <w:bCs/>
          <w:color w:val="000000"/>
          <w:u w:val="single"/>
          <w:bdr w:val="single" w:sz="8" w:space="0" w:color="auto" w:frame="1"/>
        </w:rPr>
        <w:t> nuclear </w:t>
      </w:r>
      <w:r>
        <w:rPr>
          <w:b/>
          <w:bCs/>
          <w:color w:val="000000"/>
          <w:u w:val="single"/>
          <w:bdr w:val="single" w:sz="8" w:space="0" w:color="auto" w:frame="1"/>
          <w:shd w:val="clear" w:color="auto" w:fill="00FFFF"/>
        </w:rPr>
        <w:t>threats</w:t>
      </w:r>
      <w:r>
        <w:rPr>
          <w:color w:val="000000"/>
          <w:u w:val="single"/>
        </w:rPr>
        <w:t> and deployments against nuclear-armed adversaries</w:t>
      </w:r>
      <w:r>
        <w:rPr>
          <w:color w:val="000000"/>
          <w:sz w:val="16"/>
          <w:szCs w:val="16"/>
        </w:rPr>
        <w:t> – </w:t>
      </w:r>
      <w:r>
        <w:rPr>
          <w:color w:val="000000"/>
          <w:u w:val="single"/>
        </w:rPr>
        <w:t>as </w:t>
      </w:r>
      <w:r>
        <w:rPr>
          <w:b/>
          <w:bCs/>
          <w:color w:val="000000"/>
          <w:u w:val="single"/>
          <w:bdr w:val="single" w:sz="8" w:space="0" w:color="auto" w:frame="1"/>
        </w:rPr>
        <w:t>Japan</w:t>
      </w:r>
      <w:r>
        <w:rPr>
          <w:color w:val="000000"/>
          <w:u w:val="single"/>
        </w:rPr>
        <w:t> has begun to do</w:t>
      </w:r>
      <w:r>
        <w:rPr>
          <w:color w:val="000000"/>
          <w:sz w:val="16"/>
          <w:szCs w:val="16"/>
        </w:rPr>
        <w:t> with reference to its “technological deterrent” since about 2012.9 </w:t>
      </w:r>
      <w:r>
        <w:rPr>
          <w:color w:val="000000"/>
          <w:u w:val="single"/>
          <w:shd w:val="clear" w:color="auto" w:fill="00FFFF"/>
        </w:rPr>
        <w:t>This</w:t>
      </w:r>
      <w:r>
        <w:rPr>
          <w:color w:val="000000"/>
          <w:sz w:val="16"/>
          <w:szCs w:val="16"/>
        </w:rPr>
        <w:t> period </w:t>
      </w:r>
      <w:r>
        <w:rPr>
          <w:color w:val="000000"/>
          <w:u w:val="single"/>
          <w:shd w:val="clear" w:color="auto" w:fill="00FFFF"/>
        </w:rPr>
        <w:t>could last</w:t>
      </w:r>
      <w:r>
        <w:rPr>
          <w:color w:val="000000"/>
          <w:sz w:val="16"/>
          <w:szCs w:val="16"/>
        </w:rPr>
        <w:t> for many years </w:t>
      </w:r>
      <w:r>
        <w:rPr>
          <w:b/>
          <w:bCs/>
          <w:color w:val="000000"/>
          <w:bdr w:val="single" w:sz="8" w:space="0" w:color="auto" w:frame="1"/>
          <w:shd w:val="clear" w:color="auto" w:fill="00FFFF"/>
        </w:rPr>
        <w:t>until and when</w:t>
      </w:r>
      <w:r>
        <w:rPr>
          <w:color w:val="000000"/>
          <w:u w:val="single"/>
        </w:rPr>
        <w:t> </w:t>
      </w:r>
      <w:r>
        <w:rPr>
          <w:b/>
          <w:bCs/>
          <w:color w:val="000000"/>
          <w:u w:val="single"/>
          <w:bdr w:val="single" w:sz="8" w:space="0" w:color="auto" w:frame="1"/>
          <w:shd w:val="clear" w:color="auto" w:fill="00FFFF"/>
        </w:rPr>
        <w:t>nuclear war breaks out</w:t>
      </w:r>
      <w:r>
        <w:rPr>
          <w:color w:val="000000"/>
          <w:u w:val="single"/>
        </w:rPr>
        <w:t> and leads to a post-nuclear war disorder</w:t>
      </w:r>
      <w:r>
        <w:rPr>
          <w:color w:val="000000"/>
          <w:sz w:val="16"/>
          <w:szCs w:val="16"/>
        </w:rPr>
        <w:t>; or a new, post-hegemonic strategic framework is established to manage and/or abolish nuclear threat.</w:t>
      </w:r>
    </w:p>
    <w:p w14:paraId="03A2B125" w14:textId="77777777" w:rsidR="00A7500F" w:rsidRDefault="00A7500F" w:rsidP="00A7500F">
      <w:pPr>
        <w:shd w:val="clear" w:color="auto" w:fill="FFFFFF"/>
        <w:rPr>
          <w:color w:val="000000"/>
        </w:rPr>
      </w:pPr>
      <w:r>
        <w:rPr>
          <w:b/>
          <w:bCs/>
          <w:color w:val="000000"/>
          <w:bdr w:val="single" w:sz="8" w:space="0" w:color="auto" w:frame="1"/>
          <w:shd w:val="clear" w:color="auto" w:fill="00FFFF"/>
        </w:rPr>
        <w:t>Under</w:t>
      </w:r>
      <w:r>
        <w:rPr>
          <w:color w:val="000000"/>
          <w:u w:val="single"/>
        </w:rPr>
        <w:t> full-blown </w:t>
      </w:r>
      <w:r>
        <w:rPr>
          <w:b/>
          <w:bCs/>
          <w:color w:val="000000"/>
          <w:u w:val="single"/>
          <w:bdr w:val="single" w:sz="8" w:space="0" w:color="auto" w:frame="1"/>
          <w:shd w:val="clear" w:color="auto" w:fill="00FFFF"/>
        </w:rPr>
        <w:t>American nuclear hegemony</w:t>
      </w:r>
      <w:r>
        <w:rPr>
          <w:color w:val="000000"/>
          <w:u w:val="single"/>
        </w:rPr>
        <w:t>, </w:t>
      </w:r>
      <w:r>
        <w:rPr>
          <w:b/>
          <w:bCs/>
          <w:color w:val="000000"/>
          <w:u w:val="single"/>
          <w:bdr w:val="single" w:sz="8" w:space="0" w:color="auto" w:frame="1"/>
          <w:shd w:val="clear" w:color="auto" w:fill="00FFFF"/>
        </w:rPr>
        <w:t>fewer states</w:t>
      </w:r>
      <w:r>
        <w:rPr>
          <w:color w:val="000000"/>
          <w:u w:val="single"/>
          <w:shd w:val="clear" w:color="auto" w:fill="00FFFF"/>
        </w:rPr>
        <w:t> had </w:t>
      </w:r>
      <w:r>
        <w:rPr>
          <w:b/>
          <w:bCs/>
          <w:color w:val="000000"/>
          <w:u w:val="single"/>
          <w:bdr w:val="single" w:sz="8" w:space="0" w:color="auto" w:frame="1"/>
          <w:shd w:val="clear" w:color="auto" w:fill="00FFFF"/>
        </w:rPr>
        <w:t>nuclear weapons</w:t>
      </w:r>
      <w:r>
        <w:rPr>
          <w:color w:val="000000"/>
          <w:u w:val="single"/>
        </w:rPr>
        <w:t>, the </w:t>
      </w:r>
      <w:r>
        <w:rPr>
          <w:b/>
          <w:bCs/>
          <w:color w:val="000000"/>
          <w:u w:val="single"/>
          <w:bdr w:val="single" w:sz="8" w:space="0" w:color="auto" w:frame="1"/>
        </w:rPr>
        <w:t>major </w:t>
      </w:r>
      <w:r>
        <w:rPr>
          <w:b/>
          <w:bCs/>
          <w:color w:val="000000"/>
          <w:u w:val="single"/>
          <w:bdr w:val="single" w:sz="8" w:space="0" w:color="auto" w:frame="1"/>
          <w:shd w:val="clear" w:color="auto" w:fill="00FFFF"/>
        </w:rPr>
        <w:t>nuclear</w:t>
      </w:r>
      <w:r>
        <w:rPr>
          <w:color w:val="000000"/>
          <w:u w:val="single"/>
        </w:rPr>
        <w:t> weapons </w:t>
      </w:r>
      <w:r>
        <w:rPr>
          <w:b/>
          <w:bCs/>
          <w:color w:val="000000"/>
          <w:u w:val="single"/>
          <w:bdr w:val="single" w:sz="8" w:space="0" w:color="auto" w:frame="1"/>
          <w:shd w:val="clear" w:color="auto" w:fill="00FFFF"/>
        </w:rPr>
        <w:t>states</w:t>
      </w:r>
      <w:r>
        <w:rPr>
          <w:color w:val="000000"/>
          <w:u w:val="single"/>
        </w:rPr>
        <w:t> </w:t>
      </w:r>
      <w:r>
        <w:rPr>
          <w:color w:val="000000"/>
          <w:u w:val="single"/>
          <w:shd w:val="clear" w:color="auto" w:fill="00FFFF"/>
        </w:rPr>
        <w:t>entered</w:t>
      </w:r>
      <w:r>
        <w:rPr>
          <w:color w:val="000000"/>
          <w:u w:val="single"/>
        </w:rPr>
        <w:t> into </w:t>
      </w:r>
      <w:r>
        <w:rPr>
          <w:b/>
          <w:bCs/>
          <w:color w:val="000000"/>
          <w:u w:val="single"/>
          <w:bdr w:val="single" w:sz="8" w:space="0" w:color="auto" w:frame="1"/>
          <w:shd w:val="clear" w:color="auto" w:fill="00FFFF"/>
        </w:rPr>
        <w:t>legally binding restraints</w:t>
      </w:r>
      <w:r>
        <w:rPr>
          <w:color w:val="000000"/>
          <w:sz w:val="16"/>
          <w:szCs w:val="16"/>
        </w:rPr>
        <w:t> </w:t>
      </w:r>
      <w:r>
        <w:rPr>
          <w:color w:val="000000"/>
          <w:u w:val="single"/>
        </w:rPr>
        <w:t>on force levels and they learned from nuclear near-misses </w:t>
      </w:r>
      <w:r>
        <w:rPr>
          <w:color w:val="000000"/>
          <w:u w:val="single"/>
          <w:shd w:val="clear" w:color="auto" w:fill="00FFFF"/>
        </w:rPr>
        <w:t>to </w:t>
      </w:r>
      <w:r>
        <w:rPr>
          <w:b/>
          <w:bCs/>
          <w:color w:val="000000"/>
          <w:u w:val="single"/>
          <w:bdr w:val="single" w:sz="8" w:space="0" w:color="auto" w:frame="1"/>
          <w:shd w:val="clear" w:color="auto" w:fill="00FFFF"/>
        </w:rPr>
        <w:t>promulgate rules</w:t>
      </w:r>
      <w:r>
        <w:rPr>
          <w:color w:val="000000"/>
          <w:sz w:val="16"/>
          <w:szCs w:val="16"/>
        </w:rPr>
        <w:t> of the road and tacit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137287CD" w14:textId="77777777" w:rsidR="00A7500F" w:rsidRDefault="00A7500F" w:rsidP="00A7500F">
      <w:pPr>
        <w:shd w:val="clear" w:color="auto" w:fill="FFFFFF"/>
        <w:rPr>
          <w:color w:val="000000"/>
          <w:sz w:val="16"/>
          <w:szCs w:val="16"/>
        </w:rPr>
      </w:pPr>
      <w:r>
        <w:rPr>
          <w:color w:val="000000"/>
          <w:u w:val="single"/>
        </w:rPr>
        <w:t>In a highly proliferated world, </w:t>
      </w:r>
      <w:r>
        <w:rPr>
          <w:color w:val="000000"/>
          <w:u w:val="single"/>
          <w:shd w:val="clear" w:color="auto" w:fill="00FFFF"/>
        </w:rPr>
        <w:t>nuclear</w:t>
      </w:r>
      <w:r>
        <w:rPr>
          <w:color w:val="000000"/>
          <w:u w:val="single"/>
        </w:rPr>
        <w:t>-armed </w:t>
      </w:r>
      <w:r>
        <w:rPr>
          <w:color w:val="000000"/>
          <w:u w:val="single"/>
          <w:shd w:val="clear" w:color="auto" w:fill="00FFFF"/>
        </w:rPr>
        <w:t>states may feel driven to obtain larger</w:t>
      </w:r>
      <w:r>
        <w:rPr>
          <w:color w:val="000000"/>
          <w:u w:val="single"/>
        </w:rPr>
        <w:t> nuclear </w:t>
      </w:r>
      <w:r>
        <w:rPr>
          <w:color w:val="000000"/>
          <w:u w:val="single"/>
          <w:shd w:val="clear" w:color="auto" w:fill="00FFFF"/>
        </w:rPr>
        <w:t>forces</w:t>
      </w:r>
      <w:r>
        <w:rPr>
          <w:color w:val="000000"/>
          <w:u w:val="single"/>
        </w:rPr>
        <w:t> able to deter multiple adversaries at the same time</w:t>
      </w:r>
      <w:r>
        <w:rPr>
          <w:color w:val="000000"/>
          <w:sz w:val="16"/>
          <w:szCs w:val="16"/>
        </w:rPr>
        <w:t>, </w:t>
      </w:r>
      <w:r>
        <w:rPr>
          <w:color w:val="000000"/>
          <w:u w:val="single"/>
        </w:rPr>
        <w:t>sufficient to conduct not only a few nuclear attacks</w:t>
      </w:r>
      <w:r>
        <w:rPr>
          <w:color w:val="000000"/>
          <w:sz w:val="16"/>
          <w:szCs w:val="16"/>
        </w:rPr>
        <w:t> but </w:t>
      </w:r>
      <w:r>
        <w:rPr>
          <w:color w:val="000000"/>
          <w:u w:val="single"/>
          <w:shd w:val="clear" w:color="auto" w:fill="00FFFF"/>
        </w:rPr>
        <w:t>configured to fight </w:t>
      </w:r>
      <w:r>
        <w:rPr>
          <w:b/>
          <w:bCs/>
          <w:color w:val="000000"/>
          <w:u w:val="single"/>
          <w:bdr w:val="single" w:sz="8" w:space="0" w:color="auto" w:frame="1"/>
          <w:shd w:val="clear" w:color="auto" w:fill="00FFFF"/>
        </w:rPr>
        <w:t>more than one</w:t>
      </w:r>
      <w:r>
        <w:rPr>
          <w:color w:val="000000"/>
          <w:u w:val="single"/>
        </w:rPr>
        <w:t> protracted </w:t>
      </w:r>
      <w:r>
        <w:rPr>
          <w:b/>
          <w:bCs/>
          <w:color w:val="000000"/>
          <w:u w:val="single"/>
          <w:bdr w:val="single" w:sz="8" w:space="0" w:color="auto" w:frame="1"/>
          <w:shd w:val="clear" w:color="auto" w:fill="00FFFF"/>
        </w:rPr>
        <w:t>nuclear war</w:t>
      </w:r>
      <w:r>
        <w:rPr>
          <w:color w:val="000000"/>
          <w:u w:val="single"/>
          <w:shd w:val="clear" w:color="auto" w:fill="00FFFF"/>
        </w:rPr>
        <w:t> </w:t>
      </w:r>
      <w:r>
        <w:rPr>
          <w:b/>
          <w:bCs/>
          <w:color w:val="000000"/>
          <w:u w:val="single"/>
          <w:bdr w:val="single" w:sz="8" w:space="0" w:color="auto" w:frame="1"/>
          <w:shd w:val="clear" w:color="auto" w:fill="00FFFF"/>
        </w:rPr>
        <w:t>at a time</w:t>
      </w:r>
      <w:r>
        <w:rPr>
          <w:color w:val="000000"/>
          <w:sz w:val="16"/>
          <w:szCs w:val="16"/>
        </w:rPr>
        <w:t>, </w:t>
      </w:r>
      <w:r>
        <w:rPr>
          <w:color w:val="000000"/>
          <w:u w:val="single"/>
        </w:rPr>
        <w:t>especially in nuclear states torn apart by civil war</w:t>
      </w:r>
      <w:r>
        <w:rPr>
          <w:color w:val="000000"/>
          <w:sz w:val="16"/>
          <w:szCs w:val="16"/>
        </w:rPr>
        <w:t> and post-nuclear attack reconstruction. </w:t>
      </w:r>
      <w:r>
        <w:rPr>
          <w:color w:val="000000"/>
          <w:u w:val="single"/>
          <w:shd w:val="clear" w:color="auto" w:fill="00FFFF"/>
        </w:rPr>
        <w:t>The first time nuclear weapons are used</w:t>
      </w:r>
      <w:r>
        <w:rPr>
          <w:color w:val="000000"/>
          <w:u w:val="single"/>
        </w:rPr>
        <w:t> since 1945 </w:t>
      </w:r>
      <w:r>
        <w:rPr>
          <w:color w:val="000000"/>
          <w:u w:val="single"/>
          <w:shd w:val="clear" w:color="auto" w:fill="00FFFF"/>
        </w:rPr>
        <w:t>will be shocking</w:t>
      </w:r>
      <w:r>
        <w:rPr>
          <w:color w:val="000000"/>
          <w:sz w:val="16"/>
          <w:szCs w:val="16"/>
        </w:rPr>
        <w:t>, </w:t>
      </w:r>
      <w:r>
        <w:rPr>
          <w:color w:val="000000"/>
          <w:u w:val="single"/>
        </w:rPr>
        <w:t>the second time, less</w:t>
      </w:r>
      <w:r>
        <w:rPr>
          <w:color w:val="000000"/>
          <w:sz w:val="16"/>
          <w:szCs w:val="16"/>
        </w:rPr>
        <w:t> so, </w:t>
      </w:r>
      <w:r>
        <w:rPr>
          <w:color w:val="000000"/>
          <w:u w:val="single"/>
          <w:shd w:val="clear" w:color="auto" w:fill="00FFFF"/>
        </w:rPr>
        <w:t>the third time</w:t>
      </w:r>
      <w:r>
        <w:rPr>
          <w:color w:val="000000"/>
          <w:u w:val="single"/>
        </w:rPr>
        <w:t>, the </w:t>
      </w:r>
      <w:r>
        <w:rPr>
          <w:b/>
          <w:bCs/>
          <w:color w:val="000000"/>
          <w:u w:val="single"/>
          <w:bdr w:val="single" w:sz="8" w:space="0" w:color="auto" w:frame="1"/>
        </w:rPr>
        <w:t>new </w:t>
      </w:r>
      <w:r>
        <w:rPr>
          <w:b/>
          <w:bCs/>
          <w:color w:val="000000"/>
          <w:u w:val="single"/>
          <w:bdr w:val="single" w:sz="8" w:space="0" w:color="auto" w:frame="1"/>
          <w:shd w:val="clear" w:color="auto" w:fill="00FFFF"/>
        </w:rPr>
        <w:t>normal</w:t>
      </w:r>
      <w:r>
        <w:rPr>
          <w:color w:val="000000"/>
          <w:sz w:val="16"/>
          <w:szCs w:val="16"/>
        </w:rPr>
        <w:t>.</w:t>
      </w:r>
    </w:p>
    <w:p w14:paraId="2BD06F28" w14:textId="77777777" w:rsidR="00A7500F" w:rsidRPr="00C0055E" w:rsidRDefault="00A7500F" w:rsidP="00A7500F">
      <w:pPr>
        <w:pStyle w:val="Heading4"/>
        <w:spacing w:before="0" w:line="240" w:lineRule="auto"/>
        <w:rPr>
          <w:rFonts w:cs="Times New Roman"/>
        </w:rPr>
      </w:pPr>
      <w:r>
        <w:rPr>
          <w:rFonts w:cs="Times New Roman"/>
          <w:u w:val="single"/>
        </w:rPr>
        <w:t>N</w:t>
      </w:r>
      <w:r w:rsidRPr="00C0055E">
        <w:rPr>
          <w:rFonts w:cs="Times New Roman"/>
          <w:u w:val="single"/>
        </w:rPr>
        <w:t>uclear war</w:t>
      </w:r>
      <w:r w:rsidRPr="00C0055E">
        <w:rPr>
          <w:rFonts w:cs="Times New Roman"/>
        </w:rPr>
        <w:t xml:space="preserve"> </w:t>
      </w:r>
    </w:p>
    <w:p w14:paraId="76452765" w14:textId="77777777" w:rsidR="00A7500F" w:rsidRPr="00C0055E" w:rsidRDefault="00A7500F" w:rsidP="00A7500F">
      <w:pPr>
        <w:spacing w:line="240" w:lineRule="auto"/>
      </w:pPr>
      <w:r w:rsidRPr="00C0055E">
        <w:rPr>
          <w:b/>
          <w:sz w:val="26"/>
          <w:szCs w:val="26"/>
        </w:rPr>
        <w:t>Kroenig 15</w:t>
      </w:r>
      <w:r w:rsidRPr="00C0055E">
        <w:t xml:space="preserve"> </w:t>
      </w:r>
      <w:r w:rsidRPr="00C0055E">
        <w:rPr>
          <w:sz w:val="16"/>
        </w:rPr>
        <w:t xml:space="preserve">(Matthew, Associate Professor and International Relations Field Chair in the Department of Government and School of Foreign Service at Georgetown University, 2015. “The History of Proliferation Optimism: Does It Have a Future?” </w:t>
      </w:r>
      <w:r w:rsidRPr="00C0055E">
        <w:rPr>
          <w:i/>
          <w:sz w:val="16"/>
        </w:rPr>
        <w:t>Journal of Strategic Studies</w:t>
      </w:r>
      <w:r w:rsidRPr="00C0055E">
        <w:rPr>
          <w:sz w:val="16"/>
        </w:rPr>
        <w:t>, Volume 38, Issue 1-2, 2015)</w:t>
      </w:r>
    </w:p>
    <w:p w14:paraId="56055409" w14:textId="77777777" w:rsidR="00A7500F" w:rsidRPr="00B65B77" w:rsidRDefault="00A7500F" w:rsidP="00A7500F">
      <w:pPr>
        <w:spacing w:line="240" w:lineRule="auto"/>
        <w:rPr>
          <w:u w:val="single"/>
        </w:rPr>
      </w:pPr>
      <w:r w:rsidRPr="00311A93">
        <w:rPr>
          <w:rStyle w:val="StyleUnderline"/>
          <w:highlight w:val="cyan"/>
        </w:rPr>
        <w:t xml:space="preserve">The spread of </w:t>
      </w:r>
      <w:r w:rsidRPr="00311A93">
        <w:rPr>
          <w:rStyle w:val="Emphasis"/>
          <w:highlight w:val="cyan"/>
        </w:rPr>
        <w:t>nuclear weapons</w:t>
      </w:r>
      <w:r w:rsidRPr="00311A93">
        <w:rPr>
          <w:rStyle w:val="StyleUnderline"/>
          <w:highlight w:val="cyan"/>
        </w:rPr>
        <w:t xml:space="preserve"> poses</w:t>
      </w:r>
      <w:r w:rsidRPr="00C0055E">
        <w:rPr>
          <w:rStyle w:val="StyleUnderline"/>
        </w:rPr>
        <w:t xml:space="preserve"> at least six </w:t>
      </w:r>
      <w:r w:rsidRPr="00311A93">
        <w:rPr>
          <w:rStyle w:val="Emphasis"/>
          <w:highlight w:val="cyan"/>
        </w:rPr>
        <w:t>severe threats</w:t>
      </w:r>
      <w:r w:rsidRPr="00311A93">
        <w:rPr>
          <w:rStyle w:val="StyleUnderline"/>
          <w:highlight w:val="cyan"/>
        </w:rPr>
        <w:t xml:space="preserve"> </w:t>
      </w:r>
      <w:r w:rsidRPr="00C0055E">
        <w:rPr>
          <w:rStyle w:val="StyleUnderline"/>
        </w:rPr>
        <w:t xml:space="preserve">to international peace and security </w:t>
      </w:r>
      <w:r w:rsidRPr="00311A93">
        <w:rPr>
          <w:rStyle w:val="StyleUnderline"/>
          <w:highlight w:val="cyan"/>
        </w:rPr>
        <w:t>including</w:t>
      </w:r>
      <w:r w:rsidRPr="00C0055E">
        <w:rPr>
          <w:rStyle w:val="StyleUnderline"/>
        </w:rPr>
        <w:t xml:space="preserve">: </w:t>
      </w:r>
      <w:r w:rsidRPr="00311A93">
        <w:rPr>
          <w:rStyle w:val="Emphasis"/>
          <w:highlight w:val="cyan"/>
        </w:rPr>
        <w:t>nuclear war</w:t>
      </w:r>
      <w:r w:rsidRPr="00C0055E">
        <w:rPr>
          <w:rStyle w:val="StyleUnderline"/>
        </w:rPr>
        <w:t xml:space="preserve">, </w:t>
      </w:r>
      <w:r w:rsidRPr="00C0055E">
        <w:rPr>
          <w:rStyle w:val="Emphasis"/>
        </w:rPr>
        <w:t xml:space="preserve">nuclear </w:t>
      </w:r>
      <w:r w:rsidRPr="00311A93">
        <w:rPr>
          <w:rStyle w:val="Emphasis"/>
          <w:highlight w:val="cyan"/>
        </w:rPr>
        <w:t>terrorism</w:t>
      </w:r>
      <w:r w:rsidRPr="00311A93">
        <w:rPr>
          <w:rStyle w:val="StyleUnderline"/>
          <w:highlight w:val="cyan"/>
        </w:rPr>
        <w:t>, global</w:t>
      </w:r>
      <w:r w:rsidRPr="00C0055E">
        <w:rPr>
          <w:rStyle w:val="StyleUnderline"/>
        </w:rPr>
        <w:t xml:space="preserve"> and</w:t>
      </w:r>
      <w:r w:rsidRPr="00C0055E">
        <w:rPr>
          <w:sz w:val="16"/>
        </w:rPr>
        <w:t xml:space="preserve"> </w:t>
      </w:r>
      <w:r w:rsidRPr="00C0055E">
        <w:rPr>
          <w:rStyle w:val="StyleUnderline"/>
        </w:rPr>
        <w:t xml:space="preserve">regional </w:t>
      </w:r>
      <w:r w:rsidRPr="00311A93">
        <w:rPr>
          <w:rStyle w:val="StyleUnderline"/>
          <w:highlight w:val="cyan"/>
        </w:rPr>
        <w:t>instability</w:t>
      </w:r>
      <w:r w:rsidRPr="00C0055E">
        <w:rPr>
          <w:rStyle w:val="StyleUnderline"/>
        </w:rPr>
        <w:t xml:space="preserve">, constrained US freedom of action, </w:t>
      </w:r>
      <w:r w:rsidRPr="00311A93">
        <w:rPr>
          <w:rStyle w:val="Emphasis"/>
          <w:highlight w:val="cyan"/>
        </w:rPr>
        <w:t>weakened alliances</w:t>
      </w:r>
      <w:r w:rsidRPr="00C0055E">
        <w:rPr>
          <w:rStyle w:val="StyleUnderline"/>
        </w:rPr>
        <w:t>, and further nuclear proliferation.</w:t>
      </w:r>
      <w:r w:rsidRPr="00C0055E">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0055E">
        <w:rPr>
          <w:rStyle w:val="StyleUnderline"/>
        </w:rPr>
        <w:t>we should be pessimistic about the likely consequences of nuclear proliferation</w:t>
      </w:r>
      <w:r w:rsidRPr="00C0055E">
        <w:rPr>
          <w:sz w:val="16"/>
        </w:rPr>
        <w:t xml:space="preserve">. Many of these threats will be illuminated with a discussion of a case of much contemporary concern: Iran’s advanced nuclear program. Nuclear War </w:t>
      </w:r>
      <w:r w:rsidRPr="00C0055E">
        <w:rPr>
          <w:rStyle w:val="StyleUnderline"/>
        </w:rPr>
        <w:t>The greatest threat</w:t>
      </w:r>
      <w:r w:rsidRPr="00C0055E">
        <w:rPr>
          <w:sz w:val="16"/>
        </w:rPr>
        <w:t xml:space="preserve"> posed by the spread of nuclear weapons </w:t>
      </w:r>
      <w:r w:rsidRPr="00C0055E">
        <w:rPr>
          <w:rStyle w:val="StyleUnderline"/>
        </w:rPr>
        <w:t xml:space="preserve">is nuclear war. The </w:t>
      </w:r>
      <w:r w:rsidRPr="00C0055E">
        <w:rPr>
          <w:rStyle w:val="Emphasis"/>
        </w:rPr>
        <w:t>more states</w:t>
      </w:r>
      <w:r w:rsidRPr="00C0055E">
        <w:rPr>
          <w:rStyle w:val="StyleUnderline"/>
        </w:rPr>
        <w:t xml:space="preserve"> in possession of nuclear weapons</w:t>
      </w:r>
      <w:r w:rsidRPr="00C0055E">
        <w:rPr>
          <w:sz w:val="16"/>
        </w:rPr>
        <w:t xml:space="preserve">, </w:t>
      </w:r>
      <w:r w:rsidRPr="00C0055E">
        <w:rPr>
          <w:rStyle w:val="StyleUnderline"/>
        </w:rPr>
        <w:t xml:space="preserve">the </w:t>
      </w:r>
      <w:r w:rsidRPr="00C0055E">
        <w:rPr>
          <w:rStyle w:val="Emphasis"/>
        </w:rPr>
        <w:t>greater the probability</w:t>
      </w:r>
      <w:r w:rsidRPr="00C0055E">
        <w:rPr>
          <w:rStyle w:val="StyleUnderline"/>
        </w:rPr>
        <w:t xml:space="preserve"> that somewhere, someday, there will be a </w:t>
      </w:r>
      <w:r w:rsidRPr="00C0055E">
        <w:rPr>
          <w:rStyle w:val="Emphasis"/>
        </w:rPr>
        <w:t>catastrophic nuclear</w:t>
      </w:r>
      <w:r w:rsidRPr="00C0055E">
        <w:rPr>
          <w:rStyle w:val="StyleUnderline"/>
        </w:rPr>
        <w:t xml:space="preserve"> war.</w:t>
      </w:r>
      <w:r w:rsidRPr="00C0055E">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311A93">
        <w:rPr>
          <w:rStyle w:val="StyleUnderline"/>
          <w:highlight w:val="cyan"/>
        </w:rPr>
        <w:t>Before</w:t>
      </w:r>
      <w:r w:rsidRPr="00C0055E">
        <w:rPr>
          <w:rStyle w:val="StyleUnderline"/>
        </w:rPr>
        <w:t xml:space="preserve"> reaching a state of </w:t>
      </w:r>
      <w:r w:rsidRPr="00311A93">
        <w:rPr>
          <w:rStyle w:val="Emphasis"/>
          <w:highlight w:val="cyan"/>
        </w:rPr>
        <w:t>MAD</w:t>
      </w:r>
      <w:r w:rsidRPr="00C0055E">
        <w:rPr>
          <w:sz w:val="16"/>
        </w:rPr>
        <w:t xml:space="preserve">, </w:t>
      </w:r>
      <w:r w:rsidRPr="00311A93">
        <w:rPr>
          <w:rStyle w:val="StyleUnderline"/>
          <w:highlight w:val="cyan"/>
        </w:rPr>
        <w:t>new</w:t>
      </w:r>
      <w:r w:rsidRPr="00C0055E">
        <w:rPr>
          <w:rStyle w:val="StyleUnderline"/>
        </w:rPr>
        <w:t xml:space="preserve"> nuclear </w:t>
      </w:r>
      <w:r w:rsidRPr="00311A93">
        <w:rPr>
          <w:rStyle w:val="StyleUnderline"/>
          <w:highlight w:val="cyan"/>
        </w:rPr>
        <w:t xml:space="preserve">states </w:t>
      </w:r>
      <w:r w:rsidRPr="00C0055E">
        <w:rPr>
          <w:rStyle w:val="StyleUnderline"/>
        </w:rPr>
        <w:t xml:space="preserve">go through a </w:t>
      </w:r>
      <w:r w:rsidRPr="00C0055E">
        <w:rPr>
          <w:rStyle w:val="Emphasis"/>
        </w:rPr>
        <w:t>transition</w:t>
      </w:r>
      <w:r w:rsidRPr="00C0055E">
        <w:rPr>
          <w:rStyle w:val="StyleUnderline"/>
        </w:rPr>
        <w:t xml:space="preserve"> period in which they</w:t>
      </w:r>
      <w:r w:rsidRPr="00311A93">
        <w:rPr>
          <w:rStyle w:val="StyleUnderline"/>
          <w:highlight w:val="cyan"/>
        </w:rPr>
        <w:t xml:space="preserve"> </w:t>
      </w:r>
      <w:r w:rsidRPr="00311A93">
        <w:rPr>
          <w:rStyle w:val="Emphasis"/>
          <w:highlight w:val="cyan"/>
        </w:rPr>
        <w:t>lack</w:t>
      </w:r>
      <w:r w:rsidRPr="00C0055E">
        <w:rPr>
          <w:rStyle w:val="StyleUnderline"/>
        </w:rPr>
        <w:t xml:space="preserve"> a secure-</w:t>
      </w:r>
      <w:r w:rsidRPr="00311A93">
        <w:rPr>
          <w:rStyle w:val="Emphasis"/>
          <w:highlight w:val="cyan"/>
        </w:rPr>
        <w:t>second strike</w:t>
      </w:r>
      <w:r w:rsidRPr="00311A93">
        <w:rPr>
          <w:rStyle w:val="StyleUnderline"/>
          <w:highlight w:val="cyan"/>
        </w:rPr>
        <w:t xml:space="preserve"> </w:t>
      </w:r>
      <w:r w:rsidRPr="00C0055E">
        <w:rPr>
          <w:rStyle w:val="StyleUnderline"/>
        </w:rPr>
        <w:t>capability</w:t>
      </w:r>
      <w:r w:rsidRPr="00C0055E">
        <w:rPr>
          <w:sz w:val="16"/>
        </w:rPr>
        <w:t xml:space="preserve">. In this context, </w:t>
      </w:r>
      <w:r w:rsidRPr="00C0055E">
        <w:rPr>
          <w:rStyle w:val="StyleUnderline"/>
        </w:rPr>
        <w:t xml:space="preserve">one or both states might believe that </w:t>
      </w:r>
      <w:r w:rsidRPr="00311A93">
        <w:rPr>
          <w:rStyle w:val="StyleUnderline"/>
          <w:highlight w:val="cyan"/>
        </w:rPr>
        <w:t xml:space="preserve">it has an </w:t>
      </w:r>
      <w:r w:rsidRPr="00311A93">
        <w:rPr>
          <w:rStyle w:val="Emphasis"/>
          <w:highlight w:val="cyan"/>
        </w:rPr>
        <w:t>incentive</w:t>
      </w:r>
      <w:r w:rsidRPr="00311A93">
        <w:rPr>
          <w:rStyle w:val="StyleUnderline"/>
          <w:highlight w:val="cyan"/>
        </w:rPr>
        <w:t xml:space="preserve"> to </w:t>
      </w:r>
      <w:r w:rsidRPr="00311A93">
        <w:rPr>
          <w:rStyle w:val="Emphasis"/>
          <w:highlight w:val="cyan"/>
        </w:rPr>
        <w:t>use</w:t>
      </w:r>
      <w:r w:rsidRPr="00C0055E">
        <w:rPr>
          <w:rStyle w:val="StyleUnderline"/>
        </w:rPr>
        <w:t xml:space="preserve"> nuclear weapons </w:t>
      </w:r>
      <w:r w:rsidRPr="00311A93">
        <w:rPr>
          <w:rStyle w:val="Emphasis"/>
          <w:highlight w:val="cyan"/>
        </w:rPr>
        <w:t>first</w:t>
      </w:r>
      <w:r w:rsidRPr="00C0055E">
        <w:rPr>
          <w:sz w:val="16"/>
        </w:rPr>
        <w:t xml:space="preserve">. For example, if Iran acquires nuclear weapons, neither Iran, nor its nuclear-armed rival, Israel, will have a secure, second-strike capability. Even though it is believed to have a large arsenal, </w:t>
      </w:r>
      <w:r w:rsidRPr="00C0055E">
        <w:rPr>
          <w:rStyle w:val="StyleUnderline"/>
        </w:rPr>
        <w:t>given its small size and lack of strategic depth, Israel might not be confident that it could absorb a nuclear strike and respond with a devastating counterstrike</w:t>
      </w:r>
      <w:r w:rsidRPr="00C0055E">
        <w:rPr>
          <w:sz w:val="16"/>
        </w:rPr>
        <w:t xml:space="preserve">. Similarly, </w:t>
      </w:r>
      <w:r w:rsidRPr="00C0055E">
        <w:rPr>
          <w:rStyle w:val="StyleUnderline"/>
        </w:rPr>
        <w:t>Iran might eventually be able to build a large and survivable nuclear arsenal, but, when it first crosses the nuclear threshold, Tehran will have a small and vulnerable nuclear force</w:t>
      </w:r>
      <w:r w:rsidRPr="00C0055E">
        <w:rPr>
          <w:sz w:val="16"/>
        </w:rPr>
        <w:t xml:space="preserve">. In these pre-MAD situations, there are at least three ways that nuclear war could occur. First, </w:t>
      </w:r>
      <w:r w:rsidRPr="00C0055E">
        <w:rPr>
          <w:rStyle w:val="StyleUnderline"/>
        </w:rPr>
        <w:t>the state with the nuclear advantage might believe it has a</w:t>
      </w:r>
      <w:r w:rsidRPr="00C0055E">
        <w:rPr>
          <w:sz w:val="16"/>
        </w:rPr>
        <w:t xml:space="preserve"> </w:t>
      </w:r>
      <w:r w:rsidRPr="00C0055E">
        <w:rPr>
          <w:rStyle w:val="StyleUnderline"/>
        </w:rPr>
        <w:t>splendid first strike capability. In a crisis, Israel might</w:t>
      </w:r>
      <w:r w:rsidRPr="00C0055E">
        <w:rPr>
          <w:sz w:val="16"/>
        </w:rPr>
        <w:t xml:space="preserve">, therefore, </w:t>
      </w:r>
      <w:r w:rsidRPr="00C0055E">
        <w:rPr>
          <w:rStyle w:val="StyleUnderline"/>
        </w:rPr>
        <w:t xml:space="preserve">decide to launch </w:t>
      </w:r>
      <w:r w:rsidRPr="00311A93">
        <w:rPr>
          <w:rStyle w:val="StyleUnderline"/>
          <w:highlight w:val="cyan"/>
        </w:rPr>
        <w:t xml:space="preserve">a </w:t>
      </w:r>
      <w:r w:rsidRPr="00311A93">
        <w:rPr>
          <w:rStyle w:val="Emphasis"/>
          <w:highlight w:val="cyan"/>
        </w:rPr>
        <w:t>preventive</w:t>
      </w:r>
      <w:r w:rsidRPr="00C0055E">
        <w:rPr>
          <w:rStyle w:val="Emphasis"/>
        </w:rPr>
        <w:t xml:space="preserve"> nuclear </w:t>
      </w:r>
      <w:r w:rsidRPr="00311A93">
        <w:rPr>
          <w:rStyle w:val="Emphasis"/>
          <w:highlight w:val="cyan"/>
        </w:rPr>
        <w:t>strike</w:t>
      </w:r>
      <w:r w:rsidRPr="00C0055E">
        <w:rPr>
          <w:rStyle w:val="StyleUnderline"/>
        </w:rPr>
        <w:t xml:space="preserve"> to disarm Iran’s nuclear capabilities. </w:t>
      </w:r>
      <w:r w:rsidRPr="00C0055E">
        <w:rPr>
          <w:sz w:val="16"/>
        </w:rPr>
        <w:t xml:space="preserve">Indeed, </w:t>
      </w:r>
      <w:r w:rsidRPr="00C0055E">
        <w:rPr>
          <w:rStyle w:val="StyleUnderline"/>
        </w:rPr>
        <w:t>this</w:t>
      </w:r>
      <w:r w:rsidRPr="00C0055E">
        <w:rPr>
          <w:sz w:val="16"/>
        </w:rPr>
        <w:t xml:space="preserve"> </w:t>
      </w:r>
      <w:r w:rsidRPr="00C0055E">
        <w:rPr>
          <w:rStyle w:val="Emphasis"/>
        </w:rPr>
        <w:t>incentive</w:t>
      </w:r>
      <w:r w:rsidRPr="00C0055E">
        <w:rPr>
          <w:sz w:val="16"/>
        </w:rPr>
        <w:t xml:space="preserve"> </w:t>
      </w:r>
      <w:r w:rsidRPr="00C0055E">
        <w:rPr>
          <w:rStyle w:val="StyleUnderline"/>
        </w:rPr>
        <w:t xml:space="preserve">might be further increased by Israel’s aggressive strategic culture that </w:t>
      </w:r>
      <w:r w:rsidRPr="00311A93">
        <w:rPr>
          <w:rStyle w:val="StyleUnderline"/>
          <w:highlight w:val="cyan"/>
        </w:rPr>
        <w:t>emphasizes</w:t>
      </w:r>
      <w:r w:rsidRPr="00C0055E">
        <w:rPr>
          <w:rStyle w:val="StyleUnderline"/>
        </w:rPr>
        <w:t xml:space="preserve"> </w:t>
      </w:r>
      <w:r w:rsidRPr="00C0055E">
        <w:rPr>
          <w:rStyle w:val="Emphasis"/>
        </w:rPr>
        <w:t>preemptive action</w:t>
      </w:r>
      <w:r w:rsidRPr="00C0055E">
        <w:rPr>
          <w:rStyle w:val="StyleUnderline"/>
        </w:rPr>
        <w:t>.</w:t>
      </w:r>
      <w:r w:rsidRPr="00C0055E">
        <w:rPr>
          <w:sz w:val="16"/>
        </w:rPr>
        <w:t xml:space="preserve"> Second, </w:t>
      </w:r>
      <w:r w:rsidRPr="00C0055E">
        <w:rPr>
          <w:rStyle w:val="StyleUnderline"/>
        </w:rPr>
        <w:t>the state with a small and vulnerable</w:t>
      </w:r>
      <w:r w:rsidRPr="00C0055E">
        <w:rPr>
          <w:sz w:val="16"/>
        </w:rPr>
        <w:t xml:space="preserve"> nuclear arsenal, in this case Iran, </w:t>
      </w:r>
      <w:r w:rsidRPr="00C0055E">
        <w:rPr>
          <w:rStyle w:val="StyleUnderline"/>
        </w:rPr>
        <w:t xml:space="preserve">might feel </w:t>
      </w:r>
      <w:r w:rsidRPr="00311A93">
        <w:rPr>
          <w:rStyle w:val="Emphasis"/>
          <w:highlight w:val="cyan"/>
        </w:rPr>
        <w:t xml:space="preserve">use </w:t>
      </w:r>
      <w:r w:rsidRPr="00C0055E">
        <w:rPr>
          <w:rStyle w:val="Emphasis"/>
        </w:rPr>
        <w:t>th</w:t>
      </w:r>
      <w:r w:rsidRPr="00311A93">
        <w:rPr>
          <w:rStyle w:val="Emphasis"/>
          <w:highlight w:val="cyan"/>
        </w:rPr>
        <w:t xml:space="preserve">em or lose </w:t>
      </w:r>
      <w:r w:rsidRPr="00C0055E">
        <w:rPr>
          <w:rStyle w:val="Emphasis"/>
        </w:rPr>
        <w:t>th</w:t>
      </w:r>
      <w:r w:rsidRPr="00311A93">
        <w:rPr>
          <w:rStyle w:val="Emphasis"/>
          <w:highlight w:val="cyan"/>
        </w:rPr>
        <w:t>em pressures</w:t>
      </w:r>
      <w:r w:rsidRPr="00C0055E">
        <w:rPr>
          <w:sz w:val="16"/>
        </w:rPr>
        <w:t xml:space="preserve">. That is, </w:t>
      </w:r>
      <w:r w:rsidRPr="00C0055E">
        <w:rPr>
          <w:rStyle w:val="StyleUnderline"/>
        </w:rPr>
        <w:t>in a crisis, Iran might decide to strike first rather than risk having its entire nuclear arsenal destroyed</w:t>
      </w:r>
      <w:r w:rsidRPr="00C0055E">
        <w:rPr>
          <w:sz w:val="16"/>
        </w:rPr>
        <w:t xml:space="preserve">. Third, as Thomas Schelling has argued, </w:t>
      </w:r>
      <w:r w:rsidRPr="00C0055E">
        <w:rPr>
          <w:rStyle w:val="StyleUnderline"/>
        </w:rPr>
        <w:t>nuclear war could result due to the reciprocal fear of surprise attack</w:t>
      </w:r>
      <w:r w:rsidRPr="00C0055E">
        <w:rPr>
          <w:sz w:val="16"/>
        </w:rPr>
        <w:t xml:space="preserve">.49 If there are advantages to striking first, </w:t>
      </w:r>
      <w:r w:rsidRPr="00C0055E">
        <w:rPr>
          <w:rStyle w:val="StyleUnderline"/>
        </w:rPr>
        <w:t>one state might start a nuclear war in the belief that war is inevitable and that it would be better to go first than to go second</w:t>
      </w:r>
      <w:r w:rsidRPr="00C0055E">
        <w:rPr>
          <w:sz w:val="16"/>
        </w:rPr>
        <w:t xml:space="preserve">.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w:t>
      </w:r>
      <w:r w:rsidRPr="00C0055E">
        <w:rPr>
          <w:rStyle w:val="Emphasis"/>
        </w:rPr>
        <w:t>there is still a risk of nuclear war</w:t>
      </w:r>
      <w:r w:rsidRPr="00C0055E">
        <w:rPr>
          <w:sz w:val="16"/>
        </w:rPr>
        <w:t xml:space="preserve">.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w:t>
      </w:r>
      <w:r w:rsidRPr="00C0055E">
        <w:rPr>
          <w:rStyle w:val="StyleUnderline"/>
        </w:rPr>
        <w:t>Iran’s theocratic government</w:t>
      </w:r>
      <w:r w:rsidRPr="00C0055E">
        <w:rPr>
          <w:sz w:val="16"/>
        </w:rPr>
        <w:t xml:space="preserve">, despite its inflammatory rhetoric, has followed a fairly pragmatic foreign policy since 1979, but it </w:t>
      </w:r>
      <w:r w:rsidRPr="00C0055E">
        <w:rPr>
          <w:rStyle w:val="StyleUnderline"/>
        </w:rPr>
        <w:t>contains leaders who hold millenarian religious worldviews and could one day ascend to power. We cannot rule out the possibility that, as nuclear weapons continue to spread, some leader somewhere will choose to launch a nuclear war,</w:t>
      </w:r>
      <w:r w:rsidRPr="00C0055E">
        <w:rPr>
          <w:sz w:val="16"/>
        </w:rPr>
        <w:t xml:space="preserve">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w:t>
      </w:r>
      <w:r w:rsidRPr="00C0055E">
        <w:rPr>
          <w:rStyle w:val="StyleUnderline"/>
        </w:rPr>
        <w:t>nuclear-armed states still have conflicts of interest and leaders</w:t>
      </w:r>
      <w:r w:rsidRPr="00C0055E">
        <w:rPr>
          <w:sz w:val="16"/>
        </w:rPr>
        <w:t xml:space="preserve"> </w:t>
      </w:r>
      <w:r w:rsidRPr="00C0055E">
        <w:rPr>
          <w:rStyle w:val="StyleUnderline"/>
        </w:rPr>
        <w:t>still seek to coerce nuclear-armed adversaries</w:t>
      </w:r>
      <w:r w:rsidRPr="00C0055E">
        <w:rPr>
          <w:sz w:val="16"/>
        </w:rPr>
        <w:t xml:space="preserve">.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311A93">
        <w:rPr>
          <w:rStyle w:val="StyleUnderline"/>
          <w:highlight w:val="cyan"/>
        </w:rPr>
        <w:t>leaders</w:t>
      </w:r>
      <w:r w:rsidRPr="00C0055E">
        <w:rPr>
          <w:rStyle w:val="StyleUnderline"/>
        </w:rPr>
        <w:t xml:space="preserve"> can make a ‘threat that leaves something to chance’.</w:t>
      </w:r>
      <w:r w:rsidRPr="00C0055E">
        <w:rPr>
          <w:sz w:val="16"/>
        </w:rPr>
        <w:t xml:space="preserve">52 </w:t>
      </w:r>
      <w:r w:rsidRPr="00C0055E">
        <w:rPr>
          <w:rStyle w:val="Emphasis"/>
        </w:rPr>
        <w:t xml:space="preserve">They can </w:t>
      </w:r>
      <w:r w:rsidRPr="00311A93">
        <w:rPr>
          <w:rStyle w:val="Emphasis"/>
          <w:highlight w:val="cyan"/>
        </w:rPr>
        <w:t>initiate a nuclear crisis</w:t>
      </w:r>
      <w:r w:rsidRPr="00C0055E">
        <w:rPr>
          <w:sz w:val="16"/>
        </w:rPr>
        <w:t xml:space="preserve">. </w:t>
      </w:r>
      <w:r w:rsidRPr="00311A93">
        <w:rPr>
          <w:rStyle w:val="StyleUnderline"/>
          <w:highlight w:val="cyan"/>
        </w:rPr>
        <w:t xml:space="preserve">By playing </w:t>
      </w:r>
      <w:r w:rsidRPr="00C0055E">
        <w:rPr>
          <w:rStyle w:val="StyleUnderline"/>
        </w:rPr>
        <w:t xml:space="preserve">these risky games of nuclear </w:t>
      </w:r>
      <w:r w:rsidRPr="00311A93">
        <w:rPr>
          <w:rStyle w:val="Emphasis"/>
          <w:highlight w:val="cyan"/>
        </w:rPr>
        <w:t>brinkmanship</w:t>
      </w:r>
      <w:r w:rsidRPr="00C0055E">
        <w:rPr>
          <w:rStyle w:val="StyleUnderline"/>
        </w:rPr>
        <w:t xml:space="preserve">, </w:t>
      </w:r>
      <w:r w:rsidRPr="00311A93">
        <w:rPr>
          <w:rStyle w:val="StyleUnderline"/>
          <w:highlight w:val="cyan"/>
        </w:rPr>
        <w:t xml:space="preserve">states </w:t>
      </w:r>
      <w:r w:rsidRPr="00C0055E">
        <w:rPr>
          <w:rStyle w:val="StyleUnderline"/>
        </w:rPr>
        <w:t xml:space="preserve">can </w:t>
      </w:r>
      <w:r w:rsidRPr="00311A93">
        <w:rPr>
          <w:rStyle w:val="Emphasis"/>
          <w:highlight w:val="cyan"/>
        </w:rPr>
        <w:t>increase the risk of nuclear war</w:t>
      </w:r>
      <w:r w:rsidRPr="00C0055E">
        <w:rPr>
          <w:rStyle w:val="StyleUnderline"/>
        </w:rPr>
        <w:t xml:space="preserve"> in an attempt </w:t>
      </w:r>
      <w:r w:rsidRPr="00C0055E">
        <w:rPr>
          <w:rStyle w:val="Emphasis"/>
        </w:rPr>
        <w:t>to force a less resolved adversary</w:t>
      </w:r>
      <w:r w:rsidRPr="00C0055E">
        <w:rPr>
          <w:rStyle w:val="StyleUnderline"/>
        </w:rPr>
        <w:t xml:space="preserve"> to </w:t>
      </w:r>
      <w:r w:rsidRPr="00C0055E">
        <w:rPr>
          <w:rStyle w:val="Emphasis"/>
        </w:rPr>
        <w:t>back down.</w:t>
      </w:r>
      <w:r w:rsidRPr="00C0055E">
        <w:rPr>
          <w:sz w:val="16"/>
        </w:rPr>
        <w:t xml:space="preserve"> Historical </w:t>
      </w:r>
      <w:r w:rsidRPr="00C0055E">
        <w:rPr>
          <w:rStyle w:val="StyleUnderline"/>
        </w:rPr>
        <w:t>crises have not resulted in nuclear war, but many of them</w:t>
      </w:r>
      <w:r w:rsidRPr="00C0055E">
        <w:rPr>
          <w:sz w:val="16"/>
        </w:rPr>
        <w:t xml:space="preserve">, including the 1962 Cuban Missile Crisis, </w:t>
      </w:r>
      <w:r w:rsidRPr="00C0055E">
        <w:rPr>
          <w:rStyle w:val="StyleUnderline"/>
        </w:rPr>
        <w:t xml:space="preserve">have </w:t>
      </w:r>
      <w:r w:rsidRPr="00C0055E">
        <w:rPr>
          <w:rStyle w:val="Emphasis"/>
        </w:rPr>
        <w:t>come close</w:t>
      </w:r>
      <w:r w:rsidRPr="00C0055E">
        <w:rPr>
          <w:sz w:val="16"/>
        </w:rPr>
        <w:t xml:space="preserve">. And scholars have documented historical incidents when accidents nearly led to war.53 </w:t>
      </w:r>
      <w:r w:rsidRPr="00C0055E">
        <w:rPr>
          <w:rStyle w:val="StyleUnderline"/>
        </w:rPr>
        <w:t>When we think about future nuclear crisis dyads</w:t>
      </w:r>
      <w:r w:rsidRPr="00C0055E">
        <w:rPr>
          <w:sz w:val="16"/>
        </w:rPr>
        <w:t xml:space="preserve">, such as Iran and Israel, </w:t>
      </w:r>
      <w:r w:rsidRPr="00C0055E">
        <w:rPr>
          <w:rStyle w:val="StyleUnderline"/>
        </w:rPr>
        <w:t xml:space="preserve">with fewer sources of stability than existed during the Cold War, we can see that there is a real risk that </w:t>
      </w:r>
      <w:r w:rsidRPr="00C0055E">
        <w:rPr>
          <w:rStyle w:val="Emphasis"/>
        </w:rPr>
        <w:t>a future crisis could result in a devastating nuclear exchange</w:t>
      </w:r>
      <w:r w:rsidRPr="00C0055E">
        <w:rPr>
          <w:sz w:val="16"/>
        </w:rPr>
        <w:t xml:space="preserve">. Nuclear Terrorism </w:t>
      </w:r>
      <w:r w:rsidRPr="00C0055E">
        <w:rPr>
          <w:rStyle w:val="StyleUnderline"/>
        </w:rPr>
        <w:t xml:space="preserve">The </w:t>
      </w:r>
      <w:r w:rsidRPr="00311A93">
        <w:rPr>
          <w:rStyle w:val="StyleUnderline"/>
          <w:highlight w:val="cyan"/>
        </w:rPr>
        <w:t>spread</w:t>
      </w:r>
      <w:r w:rsidRPr="00C0055E">
        <w:rPr>
          <w:rStyle w:val="StyleUnderline"/>
        </w:rPr>
        <w:t xml:space="preserve"> of nuclear weapons also </w:t>
      </w:r>
      <w:r w:rsidRPr="00311A93">
        <w:rPr>
          <w:rStyle w:val="Emphasis"/>
          <w:highlight w:val="cyan"/>
        </w:rPr>
        <w:t>increases the risk of nuclear terror</w:t>
      </w:r>
      <w:r w:rsidRPr="00C0055E">
        <w:rPr>
          <w:rStyle w:val="Emphasis"/>
        </w:rPr>
        <w:t>ism</w:t>
      </w:r>
      <w:r w:rsidRPr="00C0055E">
        <w:rPr>
          <w:sz w:val="16"/>
        </w:rPr>
        <w:t xml:space="preserve">.54 While September 11th was one of the greatest tragedies in American history, it would have been much worse had Osama Bin Laden possessed nuclear weapons. Bin </w:t>
      </w:r>
      <w:r w:rsidRPr="00C0055E">
        <w:rPr>
          <w:rStyle w:val="StyleUnderline"/>
        </w:rPr>
        <w:t>Laden declared it a ‘religious duty’ for Al- Qa’eda to acquire</w:t>
      </w:r>
      <w:r w:rsidRPr="00C0055E">
        <w:rPr>
          <w:sz w:val="16"/>
        </w:rPr>
        <w:t xml:space="preserve"> </w:t>
      </w:r>
      <w:r w:rsidRPr="00C0055E">
        <w:rPr>
          <w:rStyle w:val="StyleUnderline"/>
        </w:rPr>
        <w:t>nuclear weapons and radical clerics have issued fatwas declaring it permissible to use nuclear weapons in Jihad against the West</w:t>
      </w:r>
      <w:r w:rsidRPr="00C0055E">
        <w:rPr>
          <w:sz w:val="16"/>
        </w:rPr>
        <w:t xml:space="preserve">.55 </w:t>
      </w:r>
      <w:r w:rsidRPr="00C0055E">
        <w:rPr>
          <w:rStyle w:val="StyleUnderline"/>
        </w:rPr>
        <w:t>Unlike states, which can be more easily deterred, there is little doubt that if terrorists acquired nuclear weapons, they would use them.56</w:t>
      </w:r>
      <w:r w:rsidRPr="00C0055E">
        <w:rPr>
          <w:sz w:val="16"/>
        </w:rPr>
        <w:t xml:space="preserve"> Indeed, in recent years, many US politicians and security analysts have argued that nuclear terrorism poses the greatest threat to US national security.57 </w:t>
      </w:r>
      <w:r w:rsidRPr="00C0055E">
        <w:rPr>
          <w:rStyle w:val="Emphasis"/>
        </w:rPr>
        <w:t>Analysts</w:t>
      </w:r>
      <w:r w:rsidRPr="00C0055E">
        <w:rPr>
          <w:sz w:val="16"/>
        </w:rPr>
        <w:t xml:space="preserve"> </w:t>
      </w:r>
      <w:r w:rsidRPr="00C0055E">
        <w:rPr>
          <w:rStyle w:val="StyleUnderline"/>
        </w:rPr>
        <w:t>have pointed out</w:t>
      </w:r>
      <w:r w:rsidRPr="00C0055E">
        <w:rPr>
          <w:sz w:val="16"/>
        </w:rPr>
        <w:t xml:space="preserve"> the tremendous</w:t>
      </w:r>
      <w:r w:rsidRPr="00C0055E">
        <w:rPr>
          <w:rStyle w:val="Emphasis"/>
          <w:sz w:val="16"/>
        </w:rPr>
        <w:t xml:space="preserve"> </w:t>
      </w:r>
      <w:r w:rsidRPr="00C0055E">
        <w:rPr>
          <w:rStyle w:val="Emphasis"/>
        </w:rPr>
        <w:t>hurdles</w:t>
      </w:r>
      <w:r w:rsidRPr="00C0055E">
        <w:rPr>
          <w:sz w:val="16"/>
        </w:rPr>
        <w:t xml:space="preserve"> </w:t>
      </w:r>
      <w:r w:rsidRPr="00C0055E">
        <w:rPr>
          <w:rStyle w:val="StyleUnderline"/>
        </w:rPr>
        <w:t>that terrorists would have to overcome</w:t>
      </w:r>
      <w:r w:rsidRPr="00C0055E">
        <w:rPr>
          <w:sz w:val="16"/>
        </w:rPr>
        <w:t xml:space="preserve"> </w:t>
      </w:r>
      <w:r w:rsidRPr="00C0055E">
        <w:rPr>
          <w:rStyle w:val="StyleUnderline"/>
        </w:rPr>
        <w:t>in order to acquire nuclear weapons.58</w:t>
      </w:r>
      <w:r w:rsidRPr="00C0055E">
        <w:rPr>
          <w:sz w:val="16"/>
        </w:rPr>
        <w:t xml:space="preserve"> </w:t>
      </w:r>
      <w:r w:rsidRPr="00C0055E">
        <w:rPr>
          <w:rStyle w:val="Emphasis"/>
          <w:sz w:val="28"/>
        </w:rPr>
        <w:t>Nevertheless</w:t>
      </w:r>
      <w:r w:rsidRPr="00C0055E">
        <w:rPr>
          <w:sz w:val="16"/>
        </w:rPr>
        <w:t xml:space="preserve">, </w:t>
      </w:r>
      <w:r w:rsidRPr="00C0055E">
        <w:rPr>
          <w:rStyle w:val="StyleUnderline"/>
        </w:rPr>
        <w:t xml:space="preserve">as nuclear weapons spread, the possibility that they will </w:t>
      </w:r>
      <w:r w:rsidRPr="00C0055E">
        <w:rPr>
          <w:rStyle w:val="Emphasis"/>
        </w:rPr>
        <w:t>eventually fall into terrorist hands increases</w:t>
      </w:r>
      <w:r w:rsidRPr="00C0055E">
        <w:rPr>
          <w:sz w:val="16"/>
        </w:rPr>
        <w:t xml:space="preserve">. </w:t>
      </w:r>
      <w:r w:rsidRPr="00C0055E">
        <w:rPr>
          <w:rStyle w:val="StyleUnderline"/>
        </w:rPr>
        <w:t xml:space="preserve">States could intentionally </w:t>
      </w:r>
      <w:r w:rsidRPr="00C0055E">
        <w:rPr>
          <w:rStyle w:val="Emphasis"/>
        </w:rPr>
        <w:t>transfer nuclear weapons</w:t>
      </w:r>
      <w:r w:rsidRPr="00C0055E">
        <w:rPr>
          <w:sz w:val="16"/>
        </w:rPr>
        <w:t xml:space="preserve">, </w:t>
      </w:r>
      <w:r w:rsidRPr="00C0055E">
        <w:rPr>
          <w:rStyle w:val="StyleUnderline"/>
        </w:rPr>
        <w:t>or</w:t>
      </w:r>
      <w:r w:rsidRPr="00C0055E">
        <w:rPr>
          <w:sz w:val="16"/>
        </w:rPr>
        <w:t xml:space="preserve"> the fissile material required to build them, </w:t>
      </w:r>
      <w:r w:rsidRPr="00C0055E">
        <w:rPr>
          <w:rStyle w:val="StyleUnderline"/>
        </w:rPr>
        <w:t>to terrorist groups</w:t>
      </w:r>
      <w:r w:rsidRPr="00C0055E">
        <w:rPr>
          <w:sz w:val="16"/>
        </w:rPr>
        <w:t xml:space="preserve">. There are good reasons why a state might be reluctant to transfer nuclear weapons to terrorists, but, </w:t>
      </w:r>
      <w:r w:rsidRPr="00C0055E">
        <w:rPr>
          <w:rStyle w:val="StyleUnderline"/>
        </w:rPr>
        <w:t>as</w:t>
      </w:r>
      <w:r w:rsidRPr="00C0055E">
        <w:rPr>
          <w:sz w:val="16"/>
        </w:rPr>
        <w:t xml:space="preserve"> nuclear </w:t>
      </w:r>
      <w:r w:rsidRPr="00C0055E">
        <w:rPr>
          <w:rStyle w:val="Emphasis"/>
        </w:rPr>
        <w:t>weapons spread</w:t>
      </w:r>
      <w:r w:rsidRPr="00C0055E">
        <w:rPr>
          <w:sz w:val="16"/>
        </w:rPr>
        <w:t xml:space="preserve">, </w:t>
      </w:r>
      <w:r w:rsidRPr="00C0055E">
        <w:rPr>
          <w:rStyle w:val="StyleUnderline"/>
        </w:rPr>
        <w:t xml:space="preserve">the probability that a leader might someday </w:t>
      </w:r>
      <w:r w:rsidRPr="00C0055E">
        <w:rPr>
          <w:rStyle w:val="Emphasis"/>
        </w:rPr>
        <w:t>purposely arm a terrorist group increases</w:t>
      </w:r>
      <w:r w:rsidRPr="00C0055E">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0055E">
        <w:rPr>
          <w:rStyle w:val="StyleUnderline"/>
        </w:rPr>
        <w:t xml:space="preserve">a </w:t>
      </w:r>
      <w:r w:rsidRPr="00C0055E">
        <w:rPr>
          <w:rStyle w:val="Emphasis"/>
        </w:rPr>
        <w:t>new nuclear state</w:t>
      </w:r>
      <w:r w:rsidRPr="00C0055E">
        <w:rPr>
          <w:rStyle w:val="StyleUnderline"/>
        </w:rPr>
        <w:t xml:space="preserve">, with </w:t>
      </w:r>
      <w:r w:rsidRPr="00C0055E">
        <w:rPr>
          <w:rStyle w:val="Emphasis"/>
        </w:rPr>
        <w:t>underdeveloped security</w:t>
      </w:r>
      <w:r w:rsidRPr="00C0055E">
        <w:rPr>
          <w:rStyle w:val="StyleUnderline"/>
        </w:rPr>
        <w:t xml:space="preserve"> procedures, might be vulnerable to </w:t>
      </w:r>
      <w:r w:rsidRPr="00C0055E">
        <w:rPr>
          <w:rStyle w:val="Emphasis"/>
        </w:rPr>
        <w:t>theft</w:t>
      </w:r>
      <w:r w:rsidRPr="00C0055E">
        <w:rPr>
          <w:rStyle w:val="StyleUnderline"/>
        </w:rPr>
        <w:t>, allowing terrorist groups or corrupt or ideologically-motivated insiders to transfer dangerous material to terrorists.</w:t>
      </w:r>
      <w:r w:rsidRPr="00C0055E">
        <w:rPr>
          <w:sz w:val="16"/>
        </w:rPr>
        <w:t xml:space="preserve"> There is evidence, for example, that representatives from Pakistan’s atomic energy establishment met with Al-Qa’eda members to discuss a possible nuclear deal.59 Finally, </w:t>
      </w:r>
      <w:r w:rsidRPr="00C0055E">
        <w:rPr>
          <w:rStyle w:val="StyleUnderline"/>
        </w:rPr>
        <w:t>a nuclear-armed state could collapse</w:t>
      </w:r>
      <w:r w:rsidRPr="00C0055E">
        <w:rPr>
          <w:sz w:val="16"/>
        </w:rPr>
        <w:t xml:space="preserve">, </w:t>
      </w:r>
      <w:r w:rsidRPr="00C0055E">
        <w:rPr>
          <w:rStyle w:val="StyleUnderline"/>
        </w:rPr>
        <w:t>resulting in a breakdown of law and order and a loose nukes problem</w:t>
      </w:r>
      <w:r w:rsidRPr="00C0055E">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w:t>
      </w:r>
      <w:r w:rsidRPr="00C0055E">
        <w:rPr>
          <w:rStyle w:val="Emphasis"/>
        </w:rPr>
        <w:t xml:space="preserve">Regional Instability </w:t>
      </w:r>
      <w:r w:rsidRPr="00C0055E">
        <w:rPr>
          <w:rStyle w:val="StyleUnderline"/>
        </w:rPr>
        <w:t xml:space="preserve">The spread of </w:t>
      </w:r>
      <w:r w:rsidRPr="00311A93">
        <w:rPr>
          <w:rStyle w:val="StyleUnderline"/>
          <w:highlight w:val="cyan"/>
        </w:rPr>
        <w:t>nuclear weapons</w:t>
      </w:r>
      <w:r w:rsidRPr="00C0055E">
        <w:rPr>
          <w:rStyle w:val="StyleUnderline"/>
        </w:rPr>
        <w:t xml:space="preserve"> also </w:t>
      </w:r>
      <w:r w:rsidRPr="00311A93">
        <w:rPr>
          <w:rStyle w:val="Emphasis"/>
          <w:highlight w:val="cyan"/>
        </w:rPr>
        <w:t>embolden</w:t>
      </w:r>
      <w:r w:rsidRPr="00C0055E">
        <w:rPr>
          <w:rStyle w:val="Emphasis"/>
        </w:rPr>
        <w:t xml:space="preserve">s </w:t>
      </w:r>
      <w:r w:rsidRPr="00311A93">
        <w:rPr>
          <w:rStyle w:val="Emphasis"/>
          <w:highlight w:val="cyan"/>
        </w:rPr>
        <w:t>nuclear powers</w:t>
      </w:r>
      <w:r w:rsidRPr="00311A93">
        <w:rPr>
          <w:sz w:val="16"/>
          <w:highlight w:val="cyan"/>
        </w:rPr>
        <w:t xml:space="preserve">, </w:t>
      </w:r>
      <w:r w:rsidRPr="00311A93">
        <w:rPr>
          <w:rStyle w:val="StyleUnderline"/>
          <w:highlight w:val="cyan"/>
        </w:rPr>
        <w:t xml:space="preserve">contributing to </w:t>
      </w:r>
      <w:r w:rsidRPr="00311A93">
        <w:rPr>
          <w:rStyle w:val="Emphasis"/>
          <w:highlight w:val="cyan"/>
        </w:rPr>
        <w:t>regional instability</w:t>
      </w:r>
      <w:r w:rsidRPr="00C0055E">
        <w:rPr>
          <w:sz w:val="16"/>
        </w:rPr>
        <w:t xml:space="preserve">. </w:t>
      </w:r>
      <w:r w:rsidRPr="00C0055E">
        <w:rPr>
          <w:rStyle w:val="StyleUnderline"/>
        </w:rPr>
        <w:t>States that lack nuclear weapons need to fear direct</w:t>
      </w:r>
      <w:r w:rsidRPr="00C0055E">
        <w:rPr>
          <w:sz w:val="16"/>
        </w:rPr>
        <w:t xml:space="preserve"> </w:t>
      </w:r>
      <w:r w:rsidRPr="00C0055E">
        <w:rPr>
          <w:rStyle w:val="StyleUnderline"/>
        </w:rPr>
        <w:t xml:space="preserve">military attack from other states, but </w:t>
      </w:r>
      <w:r w:rsidRPr="00311A93">
        <w:rPr>
          <w:rStyle w:val="StyleUnderline"/>
          <w:highlight w:val="cyan"/>
        </w:rPr>
        <w:t xml:space="preserve">states with </w:t>
      </w:r>
      <w:r w:rsidRPr="00311A93">
        <w:rPr>
          <w:rStyle w:val="Emphasis"/>
          <w:highlight w:val="cyan"/>
        </w:rPr>
        <w:t>nuclear weapons</w:t>
      </w:r>
      <w:r w:rsidRPr="00311A93">
        <w:rPr>
          <w:rStyle w:val="StyleUnderline"/>
          <w:highlight w:val="cyan"/>
        </w:rPr>
        <w:t xml:space="preserve"> </w:t>
      </w:r>
      <w:r w:rsidRPr="00C0055E">
        <w:rPr>
          <w:rStyle w:val="StyleUnderline"/>
        </w:rPr>
        <w:t>can be confident that they can deter an intentional military attack, giving them an incentive</w:t>
      </w:r>
      <w:r w:rsidRPr="00C0055E">
        <w:rPr>
          <w:sz w:val="16"/>
        </w:rPr>
        <w:t xml:space="preserve"> </w:t>
      </w:r>
      <w:r w:rsidRPr="00C0055E">
        <w:rPr>
          <w:rStyle w:val="StyleUnderline"/>
        </w:rPr>
        <w:t>to be more aggressive in the conduct of their foreign policy</w:t>
      </w:r>
      <w:r w:rsidRPr="00C0055E">
        <w:rPr>
          <w:sz w:val="16"/>
        </w:rPr>
        <w:t>. In this way, n</w:t>
      </w:r>
      <w:r w:rsidRPr="00C0055E">
        <w:rPr>
          <w:rStyle w:val="StyleUnderline"/>
        </w:rPr>
        <w:t xml:space="preserve">uclear weapons provide a shield under which states can feel free to </w:t>
      </w:r>
      <w:r w:rsidRPr="00311A93">
        <w:rPr>
          <w:rStyle w:val="StyleUnderline"/>
          <w:highlight w:val="cyan"/>
        </w:rPr>
        <w:t xml:space="preserve">engage in </w:t>
      </w:r>
      <w:r w:rsidRPr="00311A93">
        <w:rPr>
          <w:rStyle w:val="Emphasis"/>
          <w:highlight w:val="cyan"/>
        </w:rPr>
        <w:t>lower-level aggression</w:t>
      </w:r>
      <w:r w:rsidRPr="00C0055E">
        <w:rPr>
          <w:sz w:val="16"/>
        </w:rPr>
        <w:t xml:space="preserve">. Indeed, international relations theories about the ‘stability-instability paradox’ maintain that stability at the nuclear level contributes to conventional instability.60 </w:t>
      </w:r>
      <w:r w:rsidRPr="00C0055E">
        <w:rPr>
          <w:rStyle w:val="Emphasis"/>
        </w:rPr>
        <w:t>Historically</w:t>
      </w:r>
      <w:r w:rsidRPr="00C0055E">
        <w:rPr>
          <w:sz w:val="16"/>
        </w:rPr>
        <w:t xml:space="preserve">, we have seen that </w:t>
      </w:r>
      <w:r w:rsidRPr="00C0055E">
        <w:rPr>
          <w:rStyle w:val="StyleUnderline"/>
        </w:rPr>
        <w:t xml:space="preserve">the </w:t>
      </w:r>
      <w:r w:rsidRPr="00C0055E">
        <w:rPr>
          <w:rStyle w:val="Emphasis"/>
        </w:rPr>
        <w:t>spread of nuclear weapons</w:t>
      </w:r>
      <w:r w:rsidRPr="00C0055E">
        <w:rPr>
          <w:rStyle w:val="StyleUnderline"/>
        </w:rPr>
        <w:t xml:space="preserve"> has emboldened their possessors and contributed to </w:t>
      </w:r>
      <w:r w:rsidRPr="00C0055E">
        <w:rPr>
          <w:rStyle w:val="Emphasis"/>
        </w:rPr>
        <w:t>regional instability</w:t>
      </w:r>
      <w:r w:rsidRPr="00C0055E">
        <w:rPr>
          <w:sz w:val="16"/>
        </w:rPr>
        <w:t xml:space="preserve">. </w:t>
      </w:r>
      <w:r w:rsidRPr="00C0055E">
        <w:rPr>
          <w:rStyle w:val="StyleUnderline"/>
        </w:rPr>
        <w:t>Recent scholarly analyses have demonstrated that, after controlling for other relevant factors, nuclear-weapon states are more likely to engage in conflict than nonnuclear</w:t>
      </w:r>
      <w:r w:rsidRPr="00C0055E">
        <w:rPr>
          <w:sz w:val="16"/>
        </w:rPr>
        <w:t>-</w:t>
      </w:r>
      <w:r w:rsidRPr="00C0055E">
        <w:rPr>
          <w:rStyle w:val="StyleUnderline"/>
        </w:rPr>
        <w:t>weapon states</w:t>
      </w:r>
      <w:r w:rsidRPr="00C0055E">
        <w:rPr>
          <w:sz w:val="16"/>
        </w:rPr>
        <w:t xml:space="preserve"> and that </w:t>
      </w:r>
      <w:r w:rsidRPr="00C0055E">
        <w:rPr>
          <w:rStyle w:val="StyleUnderline"/>
        </w:rPr>
        <w:t>this aggressiveness is more pronounced in new nuclear states that have less experience with nuclear diplomacy.</w:t>
      </w:r>
      <w:r w:rsidRPr="00C0055E">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0055E">
        <w:rPr>
          <w:rStyle w:val="StyleUnderline"/>
        </w:rPr>
        <w:t>nuclear-armed Iran would likely step up support to terrorist and proxy groups and engage in more aggressive coercive diplomacy</w:t>
      </w:r>
      <w:r w:rsidRPr="00C0055E">
        <w:rPr>
          <w:sz w:val="16"/>
        </w:rPr>
        <w:t xml:space="preserve">. With a nuclear-armed Iran increasingly throwing its weight around in the region, </w:t>
      </w:r>
      <w:r w:rsidRPr="00C0055E">
        <w:rPr>
          <w:rStyle w:val="Emphasis"/>
        </w:rPr>
        <w:t>we could witness an even more crisis prone Middle East.</w:t>
      </w:r>
      <w:r w:rsidRPr="00C0055E">
        <w:rPr>
          <w:sz w:val="16"/>
        </w:rPr>
        <w:t xml:space="preserve"> </w:t>
      </w:r>
      <w:r w:rsidRPr="00C0055E">
        <w:rPr>
          <w:rStyle w:val="StyleUnderline"/>
        </w:rPr>
        <w:t>And in a poly-nuclear Middle East</w:t>
      </w:r>
      <w:r w:rsidRPr="00C0055E">
        <w:rPr>
          <w:sz w:val="16"/>
        </w:rPr>
        <w:t xml:space="preserve"> with Israel, Iran, and, in the future, possibly other states, armed with nuclear weapons, </w:t>
      </w:r>
      <w:r w:rsidRPr="00311A93">
        <w:rPr>
          <w:rStyle w:val="Emphasis"/>
          <w:highlight w:val="cyan"/>
        </w:rPr>
        <w:t>any</w:t>
      </w:r>
      <w:r w:rsidRPr="00311A93">
        <w:rPr>
          <w:rStyle w:val="StyleUnderline"/>
          <w:highlight w:val="cyan"/>
        </w:rPr>
        <w:t xml:space="preserve"> </w:t>
      </w:r>
      <w:r w:rsidRPr="00C0055E">
        <w:rPr>
          <w:rStyle w:val="StyleUnderline"/>
        </w:rPr>
        <w:t xml:space="preserve">one of those </w:t>
      </w:r>
      <w:r w:rsidRPr="00311A93">
        <w:rPr>
          <w:rStyle w:val="Emphasis"/>
          <w:highlight w:val="cyan"/>
        </w:rPr>
        <w:t>crises</w:t>
      </w:r>
      <w:r w:rsidRPr="00311A93">
        <w:rPr>
          <w:rStyle w:val="StyleUnderline"/>
          <w:highlight w:val="cyan"/>
        </w:rPr>
        <w:t xml:space="preserve"> could result in a </w:t>
      </w:r>
      <w:r w:rsidRPr="00311A93">
        <w:rPr>
          <w:rStyle w:val="Emphasis"/>
          <w:highlight w:val="cyan"/>
        </w:rPr>
        <w:t>catastrophic nuclear exchange</w:t>
      </w:r>
      <w:r w:rsidRPr="00C0055E">
        <w:rPr>
          <w:rStyle w:val="StyleUnderline"/>
        </w:rPr>
        <w:t>.</w:t>
      </w:r>
    </w:p>
    <w:p w14:paraId="1D71475A" w14:textId="46C90BB8" w:rsidR="00A7500F" w:rsidRPr="002F5B9E" w:rsidRDefault="00A7500F" w:rsidP="00A7500F">
      <w:pPr>
        <w:pStyle w:val="Heading4"/>
        <w:rPr>
          <w:rFonts w:cs="Arial"/>
        </w:rPr>
      </w:pPr>
      <w:r>
        <w:rPr>
          <w:rFonts w:cs="Arial"/>
        </w:rPr>
        <w:t>China is revisionist –</w:t>
      </w:r>
      <w:r w:rsidR="00907735">
        <w:rPr>
          <w:rFonts w:cs="Arial"/>
        </w:rPr>
        <w:t xml:space="preserve"> its ambitions aren’t regionally checked</w:t>
      </w:r>
      <w:r>
        <w:rPr>
          <w:rFonts w:cs="Arial"/>
        </w:rPr>
        <w:t xml:space="preserve"> containment k2 prevent nuclear conflict</w:t>
      </w:r>
    </w:p>
    <w:p w14:paraId="1DCAFCAC" w14:textId="77777777" w:rsidR="00A7500F" w:rsidRPr="002F5B9E" w:rsidRDefault="00A7500F" w:rsidP="00A7500F">
      <w:pPr>
        <w:rPr>
          <w:rStyle w:val="Style13ptBold"/>
        </w:rPr>
      </w:pPr>
      <w:r w:rsidRPr="002F5B9E">
        <w:rPr>
          <w:rStyle w:val="Style13ptBold"/>
        </w:rPr>
        <w:t>Choi 18</w:t>
      </w:r>
      <w:r w:rsidRPr="000E4F47">
        <w:t xml:space="preserve"> [Ji Young Choi, associate professor in the Department of Politics and Government and affiliated professor in the International </w:t>
      </w:r>
      <w:r w:rsidRPr="002F5B9E">
        <w:t>Studies Program and East Asian Studies Program at Ohio Wesleyan University. “Historical and Theoretical Perspectives on the Rise of China: Long Cycles, Power Transitions, and China's Ascent”]</w:t>
      </w:r>
    </w:p>
    <w:p w14:paraId="0F4C1613" w14:textId="77777777" w:rsidR="00A7500F" w:rsidRPr="002F5B9E" w:rsidRDefault="00A7500F" w:rsidP="00A7500F">
      <w:pPr>
        <w:rPr>
          <w:sz w:val="16"/>
        </w:rPr>
      </w:pPr>
      <w:r w:rsidRPr="002F5B9E">
        <w:rPr>
          <w:sz w:val="16"/>
        </w:rPr>
        <w:t xml:space="preserve">Another important aspect is that </w:t>
      </w:r>
      <w:r w:rsidRPr="0046467F">
        <w:rPr>
          <w:rStyle w:val="StyleUnderline"/>
          <w:highlight w:val="cyan"/>
        </w:rPr>
        <w:t>Beijing is beginning to voice its dissatisfaction with the</w:t>
      </w:r>
      <w:r w:rsidRPr="002F5B9E">
        <w:rPr>
          <w:rStyle w:val="StyleUnderline"/>
        </w:rPr>
        <w:t xml:space="preserve"> existing </w:t>
      </w:r>
      <w:r w:rsidRPr="0046467F">
        <w:rPr>
          <w:rStyle w:val="Emphasis"/>
          <w:highlight w:val="cyan"/>
        </w:rPr>
        <w:t>international</w:t>
      </w:r>
      <w:r w:rsidRPr="002F5B9E">
        <w:rPr>
          <w:rStyle w:val="Emphasis"/>
        </w:rPr>
        <w:t xml:space="preserve"> economic </w:t>
      </w:r>
      <w:r w:rsidRPr="0046467F">
        <w:rPr>
          <w:rStyle w:val="Emphasis"/>
          <w:highlight w:val="cyan"/>
        </w:rPr>
        <w:t>order</w:t>
      </w:r>
      <w:r w:rsidRPr="002F5B9E">
        <w:rPr>
          <w:sz w:val="16"/>
        </w:rPr>
        <w:t xml:space="preserve"> </w:t>
      </w:r>
      <w:r w:rsidRPr="002F5B9E">
        <w:rPr>
          <w:rStyle w:val="StyleUnderline"/>
        </w:rPr>
        <w:t>and take actions that could potentially change this order</w:t>
      </w:r>
      <w:r w:rsidRPr="002F5B9E">
        <w:rPr>
          <w:sz w:val="16"/>
        </w:rPr>
        <w:t xml:space="preserve">. </w:t>
      </w:r>
      <w:r w:rsidRPr="002F5B9E">
        <w:rPr>
          <w:rStyle w:val="StyleUnderline"/>
        </w:rPr>
        <w:t>The Chinese economy has</w:t>
      </w:r>
      <w:r w:rsidRPr="002F5B9E">
        <w:rPr>
          <w:sz w:val="16"/>
        </w:rPr>
        <w:t xml:space="preserve"> overall </w:t>
      </w:r>
      <w:r w:rsidRPr="002F5B9E">
        <w:rPr>
          <w:rStyle w:val="StyleUnderline"/>
        </w:rPr>
        <w:t>benefited from the post-World War II international liberal order, but the Bretton Woods institutions</w:t>
      </w:r>
      <w:r w:rsidRPr="002F5B9E">
        <w:rPr>
          <w:sz w:val="16"/>
        </w:rPr>
        <w:t xml:space="preserve"> like the IMF and the World Bank </w:t>
      </w:r>
      <w:r w:rsidRPr="002F5B9E">
        <w:rPr>
          <w:rStyle w:val="StyleUnderline"/>
        </w:rPr>
        <w:t xml:space="preserve">have been </w:t>
      </w:r>
      <w:r w:rsidRPr="002F5B9E">
        <w:rPr>
          <w:rStyle w:val="Emphasis"/>
        </w:rPr>
        <w:t>dominated by the</w:t>
      </w:r>
      <w:r w:rsidRPr="002F5B9E">
        <w:rPr>
          <w:sz w:val="16"/>
        </w:rPr>
        <w:t xml:space="preserve"> </w:t>
      </w:r>
      <w:r w:rsidRPr="002F5B9E">
        <w:rPr>
          <w:rStyle w:val="Emphasis"/>
        </w:rPr>
        <w:t>U</w:t>
      </w:r>
      <w:r w:rsidRPr="002F5B9E">
        <w:rPr>
          <w:sz w:val="16"/>
        </w:rPr>
        <w:t xml:space="preserve">nited </w:t>
      </w:r>
      <w:r w:rsidRPr="002F5B9E">
        <w:rPr>
          <w:rStyle w:val="Emphasis"/>
        </w:rPr>
        <w:t>S</w:t>
      </w:r>
      <w:r w:rsidRPr="002F5B9E">
        <w:rPr>
          <w:sz w:val="16"/>
        </w:rPr>
        <w:t xml:space="preserve">tates </w:t>
      </w:r>
      <w:r w:rsidRPr="002F5B9E">
        <w:rPr>
          <w:rStyle w:val="StyleUnderline"/>
        </w:rPr>
        <w:t xml:space="preserve">and its allies and </w:t>
      </w:r>
      <w:r w:rsidRPr="002F5B9E">
        <w:rPr>
          <w:rStyle w:val="Emphasis"/>
        </w:rPr>
        <w:t>China does not have much power</w:t>
      </w:r>
      <w:r w:rsidRPr="002F5B9E">
        <w:rPr>
          <w:sz w:val="16"/>
        </w:rPr>
        <w:t xml:space="preserve"> or voice in these institutions. Both institutions are based in Washington, DC, and </w:t>
      </w:r>
      <w:r w:rsidRPr="002F5B9E">
        <w:rPr>
          <w:rStyle w:val="StyleUnderline"/>
        </w:rPr>
        <w:t>the</w:t>
      </w:r>
      <w:r w:rsidRPr="002F5B9E">
        <w:rPr>
          <w:sz w:val="16"/>
        </w:rPr>
        <w:t xml:space="preserve"> </w:t>
      </w:r>
      <w:r w:rsidRPr="002F5B9E">
        <w:rPr>
          <w:rStyle w:val="Emphasis"/>
        </w:rPr>
        <w:t>U</w:t>
      </w:r>
      <w:r w:rsidRPr="002F5B9E">
        <w:rPr>
          <w:sz w:val="16"/>
        </w:rPr>
        <w:t xml:space="preserve">nited </w:t>
      </w:r>
      <w:r w:rsidRPr="002F5B9E">
        <w:rPr>
          <w:rStyle w:val="Emphasis"/>
        </w:rPr>
        <w:t>S</w:t>
      </w:r>
      <w:r w:rsidRPr="002F5B9E">
        <w:rPr>
          <w:sz w:val="16"/>
        </w:rPr>
        <w:t xml:space="preserve">tates </w:t>
      </w:r>
      <w:r w:rsidRPr="002F5B9E">
        <w:rPr>
          <w:rStyle w:val="StyleUnderline"/>
        </w:rPr>
        <w:t>has enjoyed the largest voting shares with its veto power</w:t>
      </w:r>
      <w:r w:rsidRPr="002F5B9E">
        <w:rPr>
          <w:sz w:val="16"/>
        </w:rPr>
        <w:t xml:space="preserve">. Along with other emerging economies, </w:t>
      </w:r>
      <w:r w:rsidRPr="002F5B9E">
        <w:rPr>
          <w:rStyle w:val="StyleUnderline"/>
        </w:rPr>
        <w:t>China has called for significant reforms</w:t>
      </w:r>
      <w:r w:rsidRPr="002F5B9E">
        <w:rPr>
          <w:sz w:val="16"/>
        </w:rPr>
        <w:t xml:space="preserve">, especially in the governing system of the IMF, but reform plans to give more power to China and other emerging economies have been delayed by the opposition of the US Congress (Choi 2013). In response to this, </w:t>
      </w:r>
      <w:r w:rsidRPr="002F5B9E">
        <w:rPr>
          <w:rStyle w:val="StyleUnderline"/>
        </w:rPr>
        <w:t>Beijing recently took the initiative to create new</w:t>
      </w:r>
      <w:r w:rsidRPr="002F5B9E">
        <w:rPr>
          <w:sz w:val="16"/>
        </w:rPr>
        <w:t xml:space="preserve"> </w:t>
      </w:r>
      <w:r w:rsidRPr="002F5B9E">
        <w:rPr>
          <w:rStyle w:val="Emphasis"/>
        </w:rPr>
        <w:t>i</w:t>
      </w:r>
      <w:r w:rsidRPr="002F5B9E">
        <w:rPr>
          <w:sz w:val="16"/>
        </w:rPr>
        <w:t xml:space="preserve">nternational </w:t>
      </w:r>
      <w:r w:rsidRPr="002F5B9E">
        <w:rPr>
          <w:rStyle w:val="Emphasis"/>
        </w:rPr>
        <w:t>f</w:t>
      </w:r>
      <w:r w:rsidRPr="002F5B9E">
        <w:rPr>
          <w:sz w:val="16"/>
        </w:rPr>
        <w:t xml:space="preserve">inancial </w:t>
      </w:r>
      <w:r w:rsidRPr="002F5B9E">
        <w:rPr>
          <w:rStyle w:val="Emphasis"/>
        </w:rPr>
        <w:t>i</w:t>
      </w:r>
      <w:r w:rsidRPr="002F5B9E">
        <w:rPr>
          <w:sz w:val="16"/>
        </w:rPr>
        <w:t xml:space="preserve">nstitutions including the AIIB. At this moment, it is premature to say that these new institutions would be able to replace the Bretton Woods institutions. Nonetheless, </w:t>
      </w:r>
      <w:r w:rsidRPr="0046467F">
        <w:rPr>
          <w:rStyle w:val="StyleUnderline"/>
          <w:highlight w:val="cyan"/>
        </w:rPr>
        <w:t>this</w:t>
      </w:r>
      <w:r w:rsidRPr="002F5B9E">
        <w:rPr>
          <w:rStyle w:val="StyleUnderline"/>
        </w:rPr>
        <w:t xml:space="preserve"> new development </w:t>
      </w:r>
      <w:r w:rsidRPr="0046467F">
        <w:rPr>
          <w:rStyle w:val="StyleUnderline"/>
          <w:highlight w:val="cyan"/>
        </w:rPr>
        <w:t>can be</w:t>
      </w:r>
      <w:r w:rsidRPr="002F5B9E">
        <w:rPr>
          <w:rStyle w:val="StyleUnderline"/>
        </w:rPr>
        <w:t xml:space="preserve"> read as </w:t>
      </w:r>
      <w:r w:rsidRPr="0046467F">
        <w:rPr>
          <w:rStyle w:val="StyleUnderline"/>
          <w:highlight w:val="cyan"/>
        </w:rPr>
        <w:t xml:space="preserve">a </w:t>
      </w:r>
      <w:r w:rsidRPr="0046467F">
        <w:rPr>
          <w:rStyle w:val="Emphasis"/>
          <w:highlight w:val="cyan"/>
        </w:rPr>
        <w:t>starting point</w:t>
      </w:r>
      <w:r w:rsidRPr="0046467F">
        <w:rPr>
          <w:sz w:val="16"/>
          <w:highlight w:val="cyan"/>
        </w:rPr>
        <w:t xml:space="preserve"> </w:t>
      </w:r>
      <w:r w:rsidRPr="0046467F">
        <w:rPr>
          <w:rStyle w:val="StyleUnderline"/>
          <w:highlight w:val="cyan"/>
        </w:rPr>
        <w:t>for</w:t>
      </w:r>
      <w:r w:rsidRPr="002F5B9E">
        <w:rPr>
          <w:rStyle w:val="StyleUnderline"/>
        </w:rPr>
        <w:t xml:space="preserve"> significant </w:t>
      </w:r>
      <w:r w:rsidRPr="0046467F">
        <w:rPr>
          <w:rStyle w:val="Emphasis"/>
          <w:highlight w:val="cyan"/>
        </w:rPr>
        <w:t>changes in global</w:t>
      </w:r>
      <w:r w:rsidRPr="002F5B9E">
        <w:rPr>
          <w:rStyle w:val="Emphasis"/>
        </w:rPr>
        <w:t xml:space="preserve"> economic and financial </w:t>
      </w:r>
      <w:r w:rsidRPr="0046467F">
        <w:rPr>
          <w:rStyle w:val="Emphasis"/>
          <w:highlight w:val="cyan"/>
        </w:rPr>
        <w:t>governance</w:t>
      </w:r>
      <w:r w:rsidRPr="002F5B9E">
        <w:rPr>
          <w:rStyle w:val="StyleUnderline"/>
        </w:rPr>
        <w:t xml:space="preserve"> that has been dominated by the United States since the end of World War II</w:t>
      </w:r>
      <w:r w:rsidRPr="002F5B9E">
        <w:rPr>
          <w:sz w:val="16"/>
        </w:rPr>
        <w:t xml:space="preserve"> (Subacchi 2015).</w:t>
      </w:r>
    </w:p>
    <w:p w14:paraId="74F7843B" w14:textId="77777777" w:rsidR="00A7500F" w:rsidRPr="002F5B9E" w:rsidRDefault="00A7500F" w:rsidP="00A7500F">
      <w:pPr>
        <w:rPr>
          <w:sz w:val="16"/>
        </w:rPr>
      </w:pPr>
      <w:r w:rsidRPr="002F5B9E">
        <w:rPr>
          <w:sz w:val="16"/>
        </w:rPr>
        <w:t xml:space="preserve">China's historical legacies reinforce the view that </w:t>
      </w:r>
      <w:r w:rsidRPr="0046467F">
        <w:rPr>
          <w:rStyle w:val="Emphasis"/>
          <w:highlight w:val="cyan"/>
        </w:rPr>
        <w:t xml:space="preserve">China has a willingness to become a global hegemon </w:t>
      </w:r>
      <w:r w:rsidRPr="002F5B9E">
        <w:rPr>
          <w:sz w:val="16"/>
        </w:rPr>
        <w:t xml:space="preserve">. From the Ming dynasty in the late fourteenth century to the start of the first Opium War in 1839, China enjoyed its undisputed hegemonic position in East Asia. "Sino-centrism" that is related to this historical reality has long governed the mentality of Chinese people. </w:t>
      </w:r>
      <w:r w:rsidRPr="002F5B9E">
        <w:rPr>
          <w:rStyle w:val="StyleUnderline"/>
        </w:rPr>
        <w:t>According to this</w:t>
      </w:r>
      <w:r w:rsidRPr="002F5B9E">
        <w:rPr>
          <w:sz w:val="16"/>
        </w:rPr>
        <w:t xml:space="preserve"> hierarchical </w:t>
      </w:r>
      <w:r w:rsidRPr="002F5B9E">
        <w:rPr>
          <w:rStyle w:val="StyleUnderline"/>
        </w:rPr>
        <w:t xml:space="preserve">world view, China, as the most advanced civilization, is at the </w:t>
      </w:r>
      <w:r w:rsidRPr="002F5B9E">
        <w:rPr>
          <w:rStyle w:val="Emphasis"/>
        </w:rPr>
        <w:t>center of East Asia and the world</w:t>
      </w:r>
      <w:r w:rsidRPr="002F5B9E">
        <w:rPr>
          <w:sz w:val="16"/>
        </w:rPr>
        <w:t xml:space="preserve">, </w:t>
      </w:r>
      <w:r w:rsidRPr="002F5B9E">
        <w:rPr>
          <w:rStyle w:val="StyleUnderline"/>
        </w:rPr>
        <w:t>and all China's neighbors are vassal states</w:t>
      </w:r>
      <w:r w:rsidRPr="002F5B9E">
        <w:rPr>
          <w:sz w:val="16"/>
        </w:rPr>
        <w:t xml:space="preserve"> (Kang 2010). This mentality was openly revealed by the Chinese foreign minister's recent public statement that I quoted previously: "China is a big country . . . and other countries are small countries and that is just a fact" (Economist 2012). This view is related to Chinese people's ancient superiority complex that developed from the long history and rich cultural heritage of Chinese civilization (Jacques 2012). In a sense, China has always been a superpower regardless of its economic standing at least in most Chinese people's mind-set. The strong national or civilizational pride of Chinese people, however, was severely damaged by "the Century of Humiliation," a period between the first Opium War (1839) and the end of the Chinese Civil War (1949). During this period, China was encroached on by the West and invaded by Japan, experienced prolonged civil conflicts, and finally became a semicolony of Great Britain while its northern territory was occupied by Japan. </w:t>
      </w:r>
      <w:r w:rsidRPr="002F5B9E">
        <w:rPr>
          <w:rStyle w:val="StyleUnderline"/>
        </w:rPr>
        <w:t xml:space="preserve">China's </w:t>
      </w:r>
      <w:r w:rsidRPr="0046467F">
        <w:rPr>
          <w:rStyle w:val="Emphasis"/>
          <w:highlight w:val="cyan"/>
        </w:rPr>
        <w:t>economic modernization</w:t>
      </w:r>
      <w:r w:rsidRPr="0046467F">
        <w:rPr>
          <w:rStyle w:val="StyleUnderline"/>
          <w:highlight w:val="cyan"/>
        </w:rPr>
        <w:t xml:space="preserve"> is </w:t>
      </w:r>
      <w:r w:rsidRPr="002F5B9E">
        <w:rPr>
          <w:rStyle w:val="StyleUnderline"/>
        </w:rPr>
        <w:t xml:space="preserve">viewed as </w:t>
      </w:r>
      <w:r w:rsidRPr="0046467F">
        <w:rPr>
          <w:rStyle w:val="StyleUnderline"/>
          <w:highlight w:val="cyan"/>
        </w:rPr>
        <w:t xml:space="preserve">a </w:t>
      </w:r>
      <w:r w:rsidRPr="0046467F">
        <w:rPr>
          <w:rStyle w:val="Emphasis"/>
          <w:highlight w:val="cyan"/>
        </w:rPr>
        <w:t>national project</w:t>
      </w:r>
      <w:r w:rsidRPr="002F5B9E">
        <w:rPr>
          <w:rStyle w:val="Emphasis"/>
        </w:rPr>
        <w:t xml:space="preserve"> to lay an economic foundation</w:t>
      </w:r>
      <w:r w:rsidRPr="002F5B9E">
        <w:rPr>
          <w:sz w:val="16"/>
        </w:rPr>
        <w:t xml:space="preserve"> </w:t>
      </w:r>
      <w:r w:rsidRPr="0046467F">
        <w:rPr>
          <w:rStyle w:val="StyleUnderline"/>
          <w:highlight w:val="cyan"/>
        </w:rPr>
        <w:t>to overcome</w:t>
      </w:r>
      <w:r w:rsidRPr="002F5B9E">
        <w:rPr>
          <w:rStyle w:val="StyleUnderline"/>
        </w:rPr>
        <w:t xml:space="preserve"> this bitter experience of </w:t>
      </w:r>
      <w:r w:rsidRPr="0046467F">
        <w:rPr>
          <w:rStyle w:val="Emphasis"/>
          <w:highlight w:val="cyan"/>
        </w:rPr>
        <w:t>subjugation</w:t>
      </w:r>
      <w:r w:rsidRPr="002F5B9E">
        <w:rPr>
          <w:sz w:val="16"/>
        </w:rPr>
        <w:t xml:space="preserve"> and shame and recover its traditional position and old glory (Choi 2015). Viewed from this perspective, economic modernization or the accumulation of wealth is not an ultimate objective of China. Rather, </w:t>
      </w:r>
      <w:r w:rsidRPr="002F5B9E">
        <w:rPr>
          <w:rStyle w:val="StyleUnderline"/>
        </w:rPr>
        <w:t xml:space="preserve">its final goal is to return to its traditional status </w:t>
      </w:r>
      <w:r w:rsidRPr="0046467F">
        <w:rPr>
          <w:rStyle w:val="StyleUnderline"/>
          <w:highlight w:val="cyan"/>
        </w:rPr>
        <w:t>by expanding</w:t>
      </w:r>
      <w:r w:rsidRPr="002F5B9E">
        <w:rPr>
          <w:rStyle w:val="StyleUnderline"/>
        </w:rPr>
        <w:t xml:space="preserve"> its </w:t>
      </w:r>
      <w:r w:rsidRPr="002F5B9E">
        <w:rPr>
          <w:rStyle w:val="Emphasis"/>
        </w:rPr>
        <w:t xml:space="preserve">global </w:t>
      </w:r>
      <w:r w:rsidRPr="0046467F">
        <w:rPr>
          <w:rStyle w:val="Emphasis"/>
          <w:highlight w:val="cyan"/>
        </w:rPr>
        <w:t>political and military</w:t>
      </w:r>
      <w:r w:rsidRPr="002F5B9E">
        <w:rPr>
          <w:rStyle w:val="Emphasis"/>
        </w:rPr>
        <w:t xml:space="preserve"> as well as economic </w:t>
      </w:r>
      <w:r w:rsidRPr="0046467F">
        <w:rPr>
          <w:rStyle w:val="Emphasis"/>
          <w:highlight w:val="cyan"/>
        </w:rPr>
        <w:t>influence</w:t>
      </w:r>
      <w:r w:rsidRPr="002F5B9E">
        <w:rPr>
          <w:sz w:val="16"/>
        </w:rPr>
        <w:t>. What it ultimately desires is recognition (Anerkennung), respect (Respekt), and status (Stellung). These are important concepts for constructivists who see ideational motives as the main driving forces behind interstate conflicts (Lebow 2008). This reveals that constructivist elements can be combined with long cycle and power transition theories in explaining the rise and fall of great powers, although further systematic studies on it are needed.</w:t>
      </w:r>
    </w:p>
    <w:p w14:paraId="2C3452A2" w14:textId="59BBE056" w:rsidR="00A7500F" w:rsidRPr="00A7500F" w:rsidRDefault="00A7500F" w:rsidP="00A7500F">
      <w:pPr>
        <w:rPr>
          <w:b/>
          <w:iCs/>
          <w:sz w:val="26"/>
          <w:u w:val="single"/>
        </w:rPr>
      </w:pPr>
      <w:r w:rsidRPr="002F5B9E">
        <w:rPr>
          <w:sz w:val="16"/>
        </w:rPr>
        <w:t xml:space="preserve">Considering all this, </w:t>
      </w:r>
      <w:r w:rsidRPr="002F5B9E">
        <w:rPr>
          <w:rStyle w:val="StyleUnderline"/>
        </w:rPr>
        <w:t>China has always been a territorial power rather than a trading state</w:t>
      </w:r>
      <w:r w:rsidRPr="002F5B9E">
        <w:rPr>
          <w:sz w:val="16"/>
        </w:rPr>
        <w:t xml:space="preserve">. </w:t>
      </w:r>
      <w:r w:rsidRPr="0046467F">
        <w:rPr>
          <w:rStyle w:val="StyleUnderline"/>
          <w:highlight w:val="cyan"/>
        </w:rPr>
        <w:t>China</w:t>
      </w:r>
      <w:r w:rsidRPr="002F5B9E">
        <w:rPr>
          <w:rStyle w:val="StyleUnderline"/>
        </w:rPr>
        <w:t xml:space="preserve"> does not seem to be satisfied only with the global expansion of international trade and the conquest of foreign markets. It also</w:t>
      </w:r>
      <w:r w:rsidRPr="002F5B9E">
        <w:rPr>
          <w:sz w:val="16"/>
        </w:rPr>
        <w:t xml:space="preserve"> </w:t>
      </w:r>
      <w:r w:rsidRPr="0046467F">
        <w:rPr>
          <w:rStyle w:val="Emphasis"/>
          <w:highlight w:val="cyan"/>
        </w:rPr>
        <w:t>wants to broaden</w:t>
      </w:r>
      <w:r w:rsidRPr="002F5B9E">
        <w:rPr>
          <w:rStyle w:val="Emphasis"/>
        </w:rPr>
        <w:t xml:space="preserve"> its</w:t>
      </w:r>
      <w:r w:rsidRPr="002F5B9E">
        <w:rPr>
          <w:sz w:val="16"/>
        </w:rPr>
        <w:t xml:space="preserve"> (particularly maritime) </w:t>
      </w:r>
      <w:r w:rsidRPr="002F5B9E">
        <w:rPr>
          <w:rStyle w:val="Emphasis"/>
        </w:rPr>
        <w:t xml:space="preserve">territories and </w:t>
      </w:r>
      <w:r w:rsidRPr="0046467F">
        <w:rPr>
          <w:rStyle w:val="Emphasis"/>
          <w:highlight w:val="cyan"/>
        </w:rPr>
        <w:t>spheres of influence</w:t>
      </w:r>
      <w:r w:rsidRPr="002F5B9E">
        <w:rPr>
          <w:rStyle w:val="StyleUnderline"/>
        </w:rPr>
        <w:t>to recover its traditional political status as the Middle Kingdom</w:t>
      </w:r>
      <w:r w:rsidRPr="002F5B9E">
        <w:rPr>
          <w:sz w:val="16"/>
        </w:rPr>
        <w:t xml:space="preserve">. As emphasized previously, the type or nature and goals or ideologies of a rising power matter. Nazi Germany and Imperial Japan (territorial powers) experienced rapid economic expansion and sought to expand their territories and influence in the first half of the twentieth century. For example, during this period Japan's goal was to create the Japanese empire in East Asia under the motto of the East Asian Co-prosperity Sphere. On the other hand, democratized Germany and Japan (trading powers) that enjoyed a second economic expansion did not pursue the expansion of their territories and spheres of influence in the post-World War II era. </w:t>
      </w:r>
      <w:r w:rsidRPr="002F5B9E">
        <w:rPr>
          <w:rStyle w:val="StyleUnderline"/>
        </w:rPr>
        <w:t>Twentieth century history suggests that political regimes predicated upon nondemocratic or nonliberal values and cultures</w:t>
      </w:r>
      <w:r w:rsidRPr="002F5B9E">
        <w:rPr>
          <w:sz w:val="16"/>
        </w:rPr>
        <w:t xml:space="preserve"> (for instance, Nazism in Germany and militarism in Japan before the mid-twentieth century, and communism in the Soviet Union during the Cold War) can </w:t>
      </w:r>
      <w:r w:rsidRPr="002F5B9E">
        <w:rPr>
          <w:rStyle w:val="StyleUnderline"/>
        </w:rPr>
        <w:t xml:space="preserve">pose </w:t>
      </w:r>
      <w:r w:rsidRPr="002F5B9E">
        <w:rPr>
          <w:rStyle w:val="Emphasis"/>
        </w:rPr>
        <w:t>significant challenges</w:t>
      </w:r>
      <w:r w:rsidRPr="002F5B9E">
        <w:rPr>
          <w:rStyle w:val="StyleUnderline"/>
        </w:rPr>
        <w:t xml:space="preserve"> to democratic and liberal regimes</w:t>
      </w:r>
      <w:r w:rsidRPr="002F5B9E">
        <w:rPr>
          <w:sz w:val="16"/>
        </w:rPr>
        <w:t xml:space="preserve">. The empirical studies of Lemke and Reed (1996) show that the democratic peace thesis can be used as a subset of power transition theory. According to their studies, states organized similarly to the dominant powers politically and economically (liberal democracy) are generally satisfied with the existing international rules and order and they tend to be status quo states. Another historical lesson is that </w:t>
      </w:r>
      <w:r w:rsidRPr="0046467F">
        <w:rPr>
          <w:rStyle w:val="Emphasis"/>
          <w:highlight w:val="cyan"/>
        </w:rPr>
        <w:t>economic interdependence</w:t>
      </w:r>
      <w:r w:rsidRPr="002F5B9E">
        <w:rPr>
          <w:rStyle w:val="Emphasis"/>
        </w:rPr>
        <w:t xml:space="preserve"> alone </w:t>
      </w:r>
      <w:r w:rsidRPr="0046467F">
        <w:rPr>
          <w:rStyle w:val="Emphasis"/>
          <w:highlight w:val="cyan"/>
        </w:rPr>
        <w:t>cannot prevent a war for hegemony</w:t>
      </w:r>
      <w:r w:rsidRPr="002F5B9E">
        <w:rPr>
          <w:sz w:val="16"/>
        </w:rPr>
        <w:t>. Germany was one of the main trade partners of Great Britain before World War I (Friedberg 2011), and Japan was the number three importer of American products before its attack on Pearl Harbor (Keylor 2011). A relatively peaceful relationship or transition is possible when economic interdependence is supported by a solid democratic alliance between a rising great power and an existing or declining one.</w:t>
      </w:r>
    </w:p>
    <w:p w14:paraId="6E52DE7A" w14:textId="2BBEF850" w:rsidR="00A7500F" w:rsidRDefault="00A7500F" w:rsidP="00A7500F">
      <w:pPr>
        <w:rPr>
          <w:sz w:val="16"/>
        </w:rPr>
      </w:pPr>
      <w:r w:rsidRPr="002F5B9E">
        <w:rPr>
          <w:sz w:val="16"/>
        </w:rPr>
        <w:t xml:space="preserve">Some scholars such as </w:t>
      </w:r>
      <w:r w:rsidRPr="0046467F">
        <w:rPr>
          <w:rStyle w:val="Emphasis"/>
          <w:highlight w:val="cyan"/>
        </w:rPr>
        <w:t>Ikenberry</w:t>
      </w:r>
      <w:r w:rsidRPr="002F5B9E">
        <w:rPr>
          <w:sz w:val="16"/>
        </w:rPr>
        <w:t xml:space="preserve"> (2008) </w:t>
      </w:r>
      <w:r w:rsidRPr="0046467F">
        <w:rPr>
          <w:rStyle w:val="StyleUnderline"/>
          <w:highlight w:val="cyan"/>
        </w:rPr>
        <w:t>emphasize</w:t>
      </w:r>
      <w:r w:rsidRPr="002F5B9E">
        <w:rPr>
          <w:rStyle w:val="StyleUnderline"/>
        </w:rPr>
        <w:t xml:space="preserve"> nuclear </w:t>
      </w:r>
      <w:r w:rsidRPr="0046467F">
        <w:rPr>
          <w:rStyle w:val="Emphasis"/>
          <w:highlight w:val="cyan"/>
        </w:rPr>
        <w:t>deterrence</w:t>
      </w:r>
      <w:r w:rsidRPr="002F5B9E">
        <w:rPr>
          <w:sz w:val="16"/>
        </w:rPr>
        <w:t xml:space="preserve"> and the high costs of a nuclear war. Power </w:t>
      </w:r>
      <w:r w:rsidRPr="0046467F">
        <w:rPr>
          <w:rStyle w:val="Emphasis"/>
          <w:highlight w:val="cyan"/>
        </w:rPr>
        <w:t>transition theorists</w:t>
      </w:r>
      <w:r w:rsidRPr="002F5B9E">
        <w:rPr>
          <w:sz w:val="16"/>
        </w:rPr>
        <w:t xml:space="preserve"> </w:t>
      </w:r>
      <w:r w:rsidRPr="002F5B9E">
        <w:rPr>
          <w:rStyle w:val="StyleUnderline"/>
        </w:rPr>
        <w:t xml:space="preserve">agree that the high costs of a nuclear war can constrain a war among great powers but </w:t>
      </w:r>
      <w:r w:rsidRPr="0046467F">
        <w:rPr>
          <w:rStyle w:val="StyleUnderline"/>
          <w:highlight w:val="cyan"/>
        </w:rPr>
        <w:t>do not view them as "</w:t>
      </w:r>
      <w:r w:rsidRPr="0046467F">
        <w:rPr>
          <w:rStyle w:val="Emphasis"/>
          <w:highlight w:val="cyan"/>
        </w:rPr>
        <w:t>a perfect deterrent</w:t>
      </w:r>
      <w:r w:rsidRPr="002F5B9E">
        <w:rPr>
          <w:sz w:val="16"/>
        </w:rPr>
        <w:t xml:space="preserve">" to war (Kugler and Zagare 1990; Tammen et al. 2000). The idea of nuclear deterrence is based upon the assumption of the rationality of actors (states): as long as the costs of a (nuclear) war are higher than its benefits, an actor (state) will not initiate the war. However, even some rationalists admit that certain </w:t>
      </w:r>
      <w:r w:rsidRPr="0046467F">
        <w:rPr>
          <w:rStyle w:val="StyleUnderline"/>
          <w:highlight w:val="cyan"/>
        </w:rPr>
        <w:t>actors</w:t>
      </w:r>
      <w:r w:rsidRPr="002F5B9E">
        <w:rPr>
          <w:sz w:val="16"/>
        </w:rPr>
        <w:t xml:space="preserve"> (such as exceedingly ambitious risk-taking states) </w:t>
      </w:r>
      <w:r w:rsidRPr="0046467F">
        <w:rPr>
          <w:rStyle w:val="StyleUnderline"/>
          <w:highlight w:val="cyan"/>
        </w:rPr>
        <w:t>do not</w:t>
      </w:r>
      <w:r w:rsidRPr="0046467F">
        <w:rPr>
          <w:sz w:val="16"/>
          <w:highlight w:val="cyan"/>
        </w:rPr>
        <w:t xml:space="preserve"> </w:t>
      </w:r>
      <w:r w:rsidRPr="0046467F">
        <w:rPr>
          <w:rStyle w:val="Emphasis"/>
          <w:highlight w:val="cyan"/>
        </w:rPr>
        <w:t>behave rationally</w:t>
      </w:r>
      <w:r w:rsidRPr="002F5B9E">
        <w:rPr>
          <w:sz w:val="16"/>
        </w:rPr>
        <w:t xml:space="preserve"> and engage in unexpected military actions or pursue military overexpansion beyond its capacity (Glaser 2010). The state's behaviors are driven by its values, perceptions, and political ambitions as well as its rational calculations of costs and benefits. Especially, national pride, historical memories, and territorial disputes can make states behave emotionally. </w:t>
      </w:r>
      <w:r w:rsidRPr="0046467F">
        <w:rPr>
          <w:rStyle w:val="StyleUnderline"/>
          <w:highlight w:val="cyan"/>
        </w:rPr>
        <w:t xml:space="preserve">The possibility of </w:t>
      </w:r>
      <w:r w:rsidRPr="002F5B9E">
        <w:rPr>
          <w:rStyle w:val="StyleUnderline"/>
        </w:rPr>
        <w:t xml:space="preserve">a </w:t>
      </w:r>
      <w:r w:rsidRPr="0046467F">
        <w:rPr>
          <w:rStyle w:val="Emphasis"/>
          <w:highlight w:val="cyan"/>
        </w:rPr>
        <w:t>war</w:t>
      </w:r>
      <w:r w:rsidRPr="002F5B9E">
        <w:rPr>
          <w:rStyle w:val="StyleUnderline"/>
        </w:rPr>
        <w:t xml:space="preserve"> between a democratic nation and a nondemocratic regime </w:t>
      </w:r>
      <w:r w:rsidRPr="0046467F">
        <w:rPr>
          <w:rStyle w:val="StyleUnderline"/>
          <w:highlight w:val="cyan"/>
        </w:rPr>
        <w:t>increases because they do not share</w:t>
      </w:r>
      <w:r w:rsidRPr="002F5B9E">
        <w:rPr>
          <w:rStyle w:val="StyleUnderline"/>
        </w:rPr>
        <w:t xml:space="preserve"> the same </w:t>
      </w:r>
      <w:r w:rsidRPr="0046467F">
        <w:rPr>
          <w:rStyle w:val="Emphasis"/>
          <w:highlight w:val="cyan"/>
        </w:rPr>
        <w:t>values</w:t>
      </w:r>
      <w:r w:rsidRPr="002F5B9E">
        <w:rPr>
          <w:sz w:val="16"/>
        </w:rPr>
        <w:t xml:space="preserve"> </w:t>
      </w:r>
      <w:r w:rsidRPr="002F5B9E">
        <w:rPr>
          <w:rStyle w:val="StyleUnderline"/>
        </w:rPr>
        <w:t>and</w:t>
      </w:r>
      <w:r w:rsidRPr="002F5B9E">
        <w:rPr>
          <w:sz w:val="16"/>
        </w:rPr>
        <w:t xml:space="preserve"> </w:t>
      </w:r>
      <w:r w:rsidRPr="002F5B9E">
        <w:rPr>
          <w:rStyle w:val="Emphasis"/>
        </w:rPr>
        <w:t>beliefs</w:t>
      </w:r>
      <w:r w:rsidRPr="002F5B9E">
        <w:rPr>
          <w:sz w:val="16"/>
        </w:rPr>
        <w:t xml:space="preserve"> and, therefore, the level of mistrust between them tends to be very high. </w:t>
      </w:r>
      <w:r w:rsidRPr="002F5B9E">
        <w:rPr>
          <w:rStyle w:val="StyleUnderline"/>
        </w:rPr>
        <w:t xml:space="preserve">China and the United States have enhanced their </w:t>
      </w:r>
      <w:r w:rsidRPr="002F5B9E">
        <w:rPr>
          <w:rStyle w:val="Emphasis"/>
        </w:rPr>
        <w:t>coop</w:t>
      </w:r>
      <w:r w:rsidRPr="002F5B9E">
        <w:rPr>
          <w:rStyle w:val="StyleUnderline"/>
        </w:rPr>
        <w:t xml:space="preserve">eration </w:t>
      </w:r>
      <w:r w:rsidRPr="0046467F">
        <w:rPr>
          <w:rStyle w:val="StyleUnderline"/>
          <w:highlight w:val="cyan"/>
        </w:rPr>
        <w:t xml:space="preserve">to address </w:t>
      </w:r>
      <w:r w:rsidRPr="002F5B9E">
        <w:rPr>
          <w:rStyle w:val="StyleUnderline"/>
        </w:rPr>
        <w:t xml:space="preserve">various </w:t>
      </w:r>
      <w:r w:rsidRPr="0046467F">
        <w:rPr>
          <w:rStyle w:val="Emphasis"/>
          <w:highlight w:val="cyan"/>
        </w:rPr>
        <w:t>global issues</w:t>
      </w:r>
      <w:r w:rsidRPr="002F5B9E">
        <w:rPr>
          <w:rStyle w:val="StyleUnderline"/>
        </w:rPr>
        <w:t xml:space="preserve"> like global </w:t>
      </w:r>
      <w:r w:rsidRPr="002F5B9E">
        <w:rPr>
          <w:rStyle w:val="Emphasis"/>
        </w:rPr>
        <w:t>warming</w:t>
      </w:r>
      <w:r w:rsidRPr="002F5B9E">
        <w:rPr>
          <w:rStyle w:val="StyleUnderline"/>
        </w:rPr>
        <w:t xml:space="preserve">, international </w:t>
      </w:r>
      <w:r w:rsidRPr="002F5B9E">
        <w:rPr>
          <w:rStyle w:val="Emphasis"/>
        </w:rPr>
        <w:t>terrorism</w:t>
      </w:r>
      <w:r w:rsidRPr="002F5B9E">
        <w:rPr>
          <w:rStyle w:val="StyleUnderline"/>
        </w:rPr>
        <w:t xml:space="preserve">, energy issues, and global </w:t>
      </w:r>
      <w:r w:rsidRPr="002F5B9E">
        <w:rPr>
          <w:rStyle w:val="Emphasis"/>
        </w:rPr>
        <w:t>economic stability</w:t>
      </w:r>
      <w:r w:rsidRPr="002F5B9E">
        <w:rPr>
          <w:rStyle w:val="StyleUnderline"/>
        </w:rPr>
        <w:t xml:space="preserve">. </w:t>
      </w:r>
      <w:r w:rsidRPr="002F5B9E">
        <w:rPr>
          <w:rStyle w:val="Emphasis"/>
        </w:rPr>
        <w:t xml:space="preserve">But these issues </w:t>
      </w:r>
      <w:r w:rsidRPr="0046467F">
        <w:rPr>
          <w:rStyle w:val="Emphasis"/>
          <w:highlight w:val="cyan"/>
        </w:rPr>
        <w:t>are not strong enough</w:t>
      </w:r>
      <w:r w:rsidRPr="002F5B9E">
        <w:rPr>
          <w:sz w:val="16"/>
        </w:rPr>
        <w:t xml:space="preserve"> </w:t>
      </w:r>
      <w:r w:rsidRPr="0046467F">
        <w:rPr>
          <w:rStyle w:val="StyleUnderline"/>
          <w:highlight w:val="cyan"/>
        </w:rPr>
        <w:t>to</w:t>
      </w:r>
      <w:r w:rsidRPr="002F5B9E">
        <w:rPr>
          <w:rStyle w:val="StyleUnderline"/>
        </w:rPr>
        <w:t xml:space="preserve"> bring them together to </w:t>
      </w:r>
      <w:r w:rsidRPr="0046467F">
        <w:rPr>
          <w:rStyle w:val="Emphasis"/>
          <w:highlight w:val="cyan"/>
        </w:rPr>
        <w:t>overcome</w:t>
      </w:r>
      <w:r w:rsidRPr="002F5B9E">
        <w:rPr>
          <w:rStyle w:val="Emphasis"/>
        </w:rPr>
        <w:t xml:space="preserve"> their </w:t>
      </w:r>
      <w:r w:rsidRPr="0046467F">
        <w:rPr>
          <w:rStyle w:val="Emphasis"/>
          <w:highlight w:val="cyan"/>
        </w:rPr>
        <w:t>mistrust</w:t>
      </w:r>
      <w:r w:rsidRPr="0046467F">
        <w:rPr>
          <w:sz w:val="16"/>
          <w:highlight w:val="cyan"/>
        </w:rPr>
        <w:t xml:space="preserve"> </w:t>
      </w:r>
      <w:r w:rsidRPr="002F5B9E">
        <w:rPr>
          <w:rStyle w:val="StyleUnderline"/>
        </w:rPr>
        <w:t>that stems from their different values, beliefs, and perceptions</w:t>
      </w:r>
      <w:r w:rsidRPr="002F5B9E">
        <w:rPr>
          <w:sz w:val="16"/>
        </w:rPr>
        <w:t xml:space="preserve"> (Friedberg 2011). What is more important is whether they can set mutually agreeable international rules on traditional security issues including territorial disputes.</w:t>
      </w:r>
    </w:p>
    <w:p w14:paraId="0A735BEA" w14:textId="7B2A677D" w:rsidR="00907735" w:rsidRPr="00416FF4" w:rsidRDefault="00907735" w:rsidP="00907735">
      <w:pPr>
        <w:pStyle w:val="Heading4"/>
        <w:rPr>
          <w:rFonts w:cs="Calibri"/>
        </w:rPr>
      </w:pPr>
      <w:r w:rsidRPr="00416FF4">
        <w:rPr>
          <w:rFonts w:cs="Calibri"/>
          <w:u w:val="single"/>
        </w:rPr>
        <w:t xml:space="preserve">Strong </w:t>
      </w:r>
      <w:r>
        <w:rPr>
          <w:rFonts w:cs="Calibri"/>
          <w:u w:val="single"/>
        </w:rPr>
        <w:t xml:space="preserve">onshore </w:t>
      </w:r>
      <w:r w:rsidRPr="00416FF4">
        <w:rPr>
          <w:rFonts w:cs="Calibri"/>
          <w:u w:val="single"/>
        </w:rPr>
        <w:t>naval power</w:t>
      </w:r>
      <w:r w:rsidRPr="00416FF4">
        <w:rPr>
          <w:rFonts w:cs="Calibri"/>
        </w:rPr>
        <w:t xml:space="preserve"> solves Middle Eastern </w:t>
      </w:r>
      <w:r w:rsidRPr="00416FF4">
        <w:rPr>
          <w:rFonts w:cs="Calibri"/>
          <w:u w:val="single"/>
        </w:rPr>
        <w:t>failed states</w:t>
      </w:r>
      <w:r w:rsidRPr="00416FF4">
        <w:rPr>
          <w:rFonts w:cs="Calibri"/>
        </w:rPr>
        <w:t xml:space="preserve">, </w:t>
      </w:r>
      <w:r w:rsidRPr="00416FF4">
        <w:rPr>
          <w:rFonts w:cs="Calibri"/>
          <w:u w:val="single"/>
        </w:rPr>
        <w:t>ISIS rise</w:t>
      </w:r>
      <w:r w:rsidRPr="00416FF4">
        <w:rPr>
          <w:rFonts w:cs="Calibri"/>
        </w:rPr>
        <w:t xml:space="preserve">, and the </w:t>
      </w:r>
      <w:r w:rsidRPr="00416FF4">
        <w:rPr>
          <w:rFonts w:cs="Calibri"/>
          <w:u w:val="single"/>
        </w:rPr>
        <w:t>refugee crisis</w:t>
      </w:r>
      <w:r w:rsidRPr="00416FF4">
        <w:rPr>
          <w:rFonts w:cs="Calibri"/>
        </w:rPr>
        <w:t xml:space="preserve">. </w:t>
      </w:r>
    </w:p>
    <w:p w14:paraId="0699E40C" w14:textId="77777777" w:rsidR="00907735" w:rsidRPr="00416FF4" w:rsidRDefault="00907735" w:rsidP="00907735">
      <w:r w:rsidRPr="00416FF4">
        <w:rPr>
          <w:rStyle w:val="Style13ptBold"/>
        </w:rPr>
        <w:t>Abenheim et al., 19</w:t>
      </w:r>
      <w:r w:rsidRPr="00416FF4">
        <w:t xml:space="preserve"> </w:t>
      </w:r>
      <w:r w:rsidRPr="00416FF4">
        <w:rPr>
          <w:szCs w:val="16"/>
        </w:rPr>
        <w:t>— Donald Abenheim is an Associate Professor in the Department of National Security Affairs at the Naval Postgraduate School. Ryan Gingeras serves as an Associate Professor in the Department of National Security Affairs at the Naval Postgraduate School. James A. Russell is an Associate Professor in the Depatment of National Security Affairs at the Naval Postgraduate School in Monterey, CA. James J. Wirtz is the Dean of the School for International Graduate Studies at the Naval Postgraduate School. Thomas-Durell Young is the Program Manager for Europe, Center for Civil-Military Relations and Academic Associate for comparative defense planning curriculum, Department of National Security Affairs, Naval Postgraduate School, Monterey, CA. Christopher Twomey serves as an Associate Professor in the Department of National Security Affairs at the Naval Postgraduate School in Monterey, CA. (March 25</w:t>
      </w:r>
      <w:r w:rsidRPr="00416FF4">
        <w:rPr>
          <w:szCs w:val="16"/>
          <w:vertAlign w:val="superscript"/>
        </w:rPr>
        <w:t>th</w:t>
      </w:r>
      <w:r w:rsidRPr="00416FF4">
        <w:rPr>
          <w:szCs w:val="16"/>
        </w:rPr>
        <w:t xml:space="preserve">, 2019; “American sea power in the contemporary security environment;” </w:t>
      </w:r>
      <w:r w:rsidRPr="00416FF4">
        <w:rPr>
          <w:i/>
          <w:iCs/>
          <w:szCs w:val="16"/>
        </w:rPr>
        <w:t>Comparative Strategy</w:t>
      </w:r>
      <w:r w:rsidRPr="00416FF4">
        <w:rPr>
          <w:szCs w:val="16"/>
        </w:rPr>
        <w:t>; 37:5; pg. 398-399; DOI: 10.1080/01495933.2018.1526566; //GrRv)</w:t>
      </w:r>
    </w:p>
    <w:p w14:paraId="58CE5123" w14:textId="77777777" w:rsidR="00907735" w:rsidRPr="00416FF4" w:rsidRDefault="00907735" w:rsidP="00907735">
      <w:pPr>
        <w:rPr>
          <w:rStyle w:val="Emphasis"/>
        </w:rPr>
      </w:pPr>
      <w:r w:rsidRPr="00416FF4">
        <w:t xml:space="preserve">Despite significant surges in deployment as a result of the 1991 and 2003 wars in Kuwait and Iraq, the overall size of the Sixth Fleet has shrunk considerably since the close of the Cold War. Similar levels of retrenchment can be seen among allied naval contingents in the region. Although NATO remains the basis for many cooperative efforts, recent crises—such as the 2011 war in Libya—have led to debates over the priorities and effectiveness of NATO in the region. </w:t>
      </w:r>
      <w:r w:rsidRPr="00416FF4">
        <w:rPr>
          <w:rStyle w:val="StyleUnderline"/>
        </w:rPr>
        <w:t xml:space="preserve">In the midst of this </w:t>
      </w:r>
      <w:r w:rsidRPr="00416FF4">
        <w:rPr>
          <w:rStyle w:val="Emphasis"/>
        </w:rPr>
        <w:t>significant cutback</w:t>
      </w:r>
      <w:r w:rsidRPr="00416FF4">
        <w:rPr>
          <w:rStyle w:val="StyleUnderline"/>
        </w:rPr>
        <w:t xml:space="preserve"> in </w:t>
      </w:r>
      <w:r w:rsidRPr="00416FF4">
        <w:rPr>
          <w:rStyle w:val="Emphasis"/>
        </w:rPr>
        <w:t>American forces</w:t>
      </w:r>
      <w:r w:rsidRPr="00416FF4">
        <w:rPr>
          <w:rStyle w:val="StyleUnderline"/>
        </w:rPr>
        <w:t xml:space="preserve"> </w:t>
      </w:r>
      <w:r w:rsidRPr="00416FF4">
        <w:rPr>
          <w:rStyle w:val="StyleUnderline"/>
          <w:highlight w:val="green"/>
        </w:rPr>
        <w:t>in</w:t>
      </w:r>
      <w:r w:rsidRPr="00416FF4">
        <w:rPr>
          <w:rStyle w:val="StyleUnderline"/>
        </w:rPr>
        <w:t xml:space="preserve"> the Mediterranean, the politics of </w:t>
      </w:r>
      <w:r w:rsidRPr="00416FF4">
        <w:rPr>
          <w:rStyle w:val="StyleUnderline"/>
          <w:highlight w:val="green"/>
        </w:rPr>
        <w:t xml:space="preserve">the </w:t>
      </w:r>
      <w:r w:rsidRPr="00416FF4">
        <w:rPr>
          <w:rStyle w:val="Emphasis"/>
          <w:highlight w:val="green"/>
        </w:rPr>
        <w:t xml:space="preserve">Middle East </w:t>
      </w:r>
      <w:r w:rsidRPr="00416FF4">
        <w:rPr>
          <w:rStyle w:val="StyleUnderline"/>
          <w:highlight w:val="green"/>
        </w:rPr>
        <w:t xml:space="preserve">and </w:t>
      </w:r>
      <w:r w:rsidRPr="00416FF4">
        <w:rPr>
          <w:rStyle w:val="Emphasis"/>
          <w:highlight w:val="green"/>
        </w:rPr>
        <w:t>North Africa</w:t>
      </w:r>
      <w:r w:rsidRPr="00416FF4">
        <w:rPr>
          <w:rStyle w:val="StyleUnderline"/>
        </w:rPr>
        <w:t xml:space="preserve"> have </w:t>
      </w:r>
      <w:r w:rsidRPr="00416FF4">
        <w:rPr>
          <w:rStyle w:val="Emphasis"/>
        </w:rPr>
        <w:t>fundamentally changed</w:t>
      </w:r>
      <w:r w:rsidRPr="00416FF4">
        <w:t xml:space="preserve">. Many </w:t>
      </w:r>
      <w:r w:rsidRPr="00416FF4">
        <w:rPr>
          <w:rStyle w:val="StyleUnderline"/>
          <w:highlight w:val="green"/>
        </w:rPr>
        <w:t>states</w:t>
      </w:r>
      <w:r w:rsidRPr="00416FF4">
        <w:t xml:space="preserve"> in this region </w:t>
      </w:r>
      <w:r w:rsidRPr="00416FF4">
        <w:rPr>
          <w:rStyle w:val="StyleUnderline"/>
          <w:highlight w:val="green"/>
        </w:rPr>
        <w:t xml:space="preserve">are </w:t>
      </w:r>
      <w:r w:rsidRPr="00416FF4">
        <w:rPr>
          <w:rStyle w:val="Emphasis"/>
        </w:rPr>
        <w:t xml:space="preserve">politically </w:t>
      </w:r>
      <w:r w:rsidRPr="00416FF4">
        <w:rPr>
          <w:rStyle w:val="Emphasis"/>
          <w:highlight w:val="green"/>
        </w:rPr>
        <w:t>weak</w:t>
      </w:r>
      <w:r w:rsidRPr="00416FF4">
        <w:t xml:space="preserve">er than at any point since the start of the 20th century. A series of </w:t>
      </w:r>
      <w:r w:rsidRPr="00416FF4">
        <w:rPr>
          <w:rStyle w:val="Emphasis"/>
          <w:highlight w:val="green"/>
        </w:rPr>
        <w:t>localized crises</w:t>
      </w:r>
      <w:r w:rsidRPr="00416FF4">
        <w:t>, including the Iraq War of 2003 and the revolts encompassing the Arab Spring</w:t>
      </w:r>
      <w:r w:rsidRPr="00416FF4">
        <w:rPr>
          <w:rStyle w:val="StyleUnderline"/>
        </w:rPr>
        <w:t xml:space="preserve">, </w:t>
      </w:r>
      <w:r w:rsidRPr="00416FF4">
        <w:rPr>
          <w:rStyle w:val="StyleUnderline"/>
          <w:highlight w:val="green"/>
        </w:rPr>
        <w:t>have produced</w:t>
      </w:r>
      <w:r w:rsidRPr="00416FF4">
        <w:rPr>
          <w:rStyle w:val="StyleUnderline"/>
        </w:rPr>
        <w:t xml:space="preserve"> a number of </w:t>
      </w:r>
      <w:r w:rsidRPr="00416FF4">
        <w:rPr>
          <w:rStyle w:val="StyleUnderline"/>
          <w:highlight w:val="green"/>
        </w:rPr>
        <w:t xml:space="preserve">governments </w:t>
      </w:r>
      <w:r w:rsidRPr="00416FF4">
        <w:rPr>
          <w:rStyle w:val="Emphasis"/>
          <w:highlight w:val="green"/>
        </w:rPr>
        <w:t>incapable</w:t>
      </w:r>
      <w:r w:rsidRPr="00416FF4">
        <w:rPr>
          <w:rStyle w:val="StyleUnderline"/>
          <w:highlight w:val="green"/>
        </w:rPr>
        <w:t xml:space="preserve"> of </w:t>
      </w:r>
      <w:r w:rsidRPr="00416FF4">
        <w:rPr>
          <w:rStyle w:val="Emphasis"/>
        </w:rPr>
        <w:t>fully maintaining domestic order</w:t>
      </w:r>
      <w:r w:rsidRPr="00416FF4">
        <w:rPr>
          <w:rStyle w:val="StyleUnderline"/>
        </w:rPr>
        <w:t xml:space="preserve">, let alone contributing to </w:t>
      </w:r>
      <w:r w:rsidRPr="00416FF4">
        <w:rPr>
          <w:rStyle w:val="Emphasis"/>
          <w:highlight w:val="green"/>
        </w:rPr>
        <w:t>regional stability</w:t>
      </w:r>
      <w:r w:rsidRPr="00416FF4">
        <w:rPr>
          <w:rStyle w:val="Emphasis"/>
        </w:rPr>
        <w:t>.</w:t>
      </w:r>
    </w:p>
    <w:p w14:paraId="7E0B8F11" w14:textId="77777777" w:rsidR="00907735" w:rsidRPr="00416FF4" w:rsidRDefault="00907735" w:rsidP="00907735">
      <w:r w:rsidRPr="00416FF4">
        <w:rPr>
          <w:rStyle w:val="StyleUnderline"/>
        </w:rPr>
        <w:t xml:space="preserve">The most profound of these threats is </w:t>
      </w:r>
      <w:r w:rsidRPr="00416FF4">
        <w:rPr>
          <w:rStyle w:val="Emphasis"/>
          <w:highlight w:val="green"/>
        </w:rPr>
        <w:t>ISIS</w:t>
      </w:r>
      <w:r w:rsidRPr="00416FF4">
        <w:rPr>
          <w:rStyle w:val="StyleUnderline"/>
          <w:highlight w:val="green"/>
        </w:rPr>
        <w:t>.</w:t>
      </w:r>
      <w:r w:rsidRPr="00416FF4">
        <w:t xml:space="preserve"> Since rising to prominence in 2014, ISIS has done more than threaten the domestic security of the United States and its allies through acts of terrorism. </w:t>
      </w:r>
      <w:r w:rsidRPr="00416FF4">
        <w:rPr>
          <w:rStyle w:val="StyleUnderline"/>
        </w:rPr>
        <w:t xml:space="preserve">In </w:t>
      </w:r>
      <w:r w:rsidRPr="00416FF4">
        <w:rPr>
          <w:rStyle w:val="Emphasis"/>
        </w:rPr>
        <w:t>seizing large swaths of land</w:t>
      </w:r>
      <w:r w:rsidRPr="00416FF4">
        <w:rPr>
          <w:rStyle w:val="StyleUnderline"/>
        </w:rPr>
        <w:t xml:space="preserve"> spanning the Levant and Mesopotamia, it </w:t>
      </w:r>
      <w:r w:rsidRPr="00416FF4">
        <w:rPr>
          <w:rStyle w:val="StyleUnderline"/>
          <w:highlight w:val="green"/>
        </w:rPr>
        <w:t xml:space="preserve">has </w:t>
      </w:r>
      <w:r w:rsidRPr="00416FF4">
        <w:rPr>
          <w:rStyle w:val="Emphasis"/>
          <w:highlight w:val="green"/>
        </w:rPr>
        <w:t>undermined the legitimacy</w:t>
      </w:r>
      <w:r w:rsidRPr="00416FF4">
        <w:rPr>
          <w:rStyle w:val="StyleUnderline"/>
          <w:highlight w:val="green"/>
        </w:rPr>
        <w:t xml:space="preserve"> of</w:t>
      </w:r>
      <w:r w:rsidRPr="00416FF4">
        <w:rPr>
          <w:rStyle w:val="StyleUnderline"/>
        </w:rPr>
        <w:t xml:space="preserve"> the </w:t>
      </w:r>
      <w:r w:rsidRPr="00416FF4">
        <w:rPr>
          <w:rStyle w:val="Emphasis"/>
        </w:rPr>
        <w:t>borders</w:t>
      </w:r>
      <w:r w:rsidRPr="00416FF4">
        <w:rPr>
          <w:rStyle w:val="StyleUnderline"/>
        </w:rPr>
        <w:t xml:space="preserve"> and </w:t>
      </w:r>
      <w:r w:rsidRPr="00416FF4">
        <w:rPr>
          <w:rStyle w:val="Emphasis"/>
          <w:highlight w:val="green"/>
        </w:rPr>
        <w:t>governments</w:t>
      </w:r>
      <w:r w:rsidRPr="00416FF4">
        <w:rPr>
          <w:rStyle w:val="StyleUnderline"/>
          <w:highlight w:val="green"/>
        </w:rPr>
        <w:t xml:space="preserve"> </w:t>
      </w:r>
      <w:r w:rsidRPr="00416FF4">
        <w:rPr>
          <w:rStyle w:val="StyleUnderline"/>
        </w:rPr>
        <w:t xml:space="preserve">spanning the </w:t>
      </w:r>
      <w:r w:rsidRPr="00416FF4">
        <w:rPr>
          <w:rStyle w:val="Emphasis"/>
        </w:rPr>
        <w:t>Middle East</w:t>
      </w:r>
      <w:r w:rsidRPr="00416FF4">
        <w:t xml:space="preserve">. If left unchecked, the </w:t>
      </w:r>
      <w:r w:rsidRPr="00416FF4">
        <w:rPr>
          <w:rStyle w:val="Emphasis"/>
          <w:highlight w:val="green"/>
        </w:rPr>
        <w:t>precedents</w:t>
      </w:r>
      <w:r w:rsidRPr="00416FF4">
        <w:rPr>
          <w:rStyle w:val="StyleUnderline"/>
          <w:highlight w:val="green"/>
        </w:rPr>
        <w:t xml:space="preserve"> set by the </w:t>
      </w:r>
      <w:r w:rsidRPr="00416FF4">
        <w:rPr>
          <w:rStyle w:val="Emphasis"/>
          <w:highlight w:val="green"/>
        </w:rPr>
        <w:t>Islamic State</w:t>
      </w:r>
      <w:r w:rsidRPr="00416FF4">
        <w:rPr>
          <w:rStyle w:val="StyleUnderline"/>
          <w:highlight w:val="green"/>
        </w:rPr>
        <w:t xml:space="preserve"> may lead to </w:t>
      </w:r>
      <w:r w:rsidRPr="00416FF4">
        <w:rPr>
          <w:rStyle w:val="Emphasis"/>
        </w:rPr>
        <w:t>far more destructive conflicts</w:t>
      </w:r>
      <w:r w:rsidRPr="00416FF4">
        <w:rPr>
          <w:rStyle w:val="StyleUnderline"/>
        </w:rPr>
        <w:t xml:space="preserve"> in </w:t>
      </w:r>
      <w:r w:rsidRPr="00416FF4">
        <w:rPr>
          <w:rStyle w:val="StyleUnderline"/>
          <w:highlight w:val="green"/>
        </w:rPr>
        <w:t>the</w:t>
      </w:r>
      <w:r w:rsidRPr="00416FF4">
        <w:rPr>
          <w:rStyle w:val="StyleUnderline"/>
        </w:rPr>
        <w:t xml:space="preserve"> future</w:t>
      </w:r>
      <w:r w:rsidRPr="00416FF4">
        <w:t xml:space="preserve">. </w:t>
      </w:r>
      <w:r w:rsidRPr="00416FF4">
        <w:rPr>
          <w:rStyle w:val="StyleUnderline"/>
        </w:rPr>
        <w:t>Given the</w:t>
      </w:r>
      <w:r w:rsidRPr="00416FF4">
        <w:t xml:space="preserve"> weakening or even </w:t>
      </w:r>
      <w:r w:rsidRPr="00416FF4">
        <w:rPr>
          <w:rStyle w:val="Emphasis"/>
          <w:highlight w:val="green"/>
        </w:rPr>
        <w:t>collapse</w:t>
      </w:r>
      <w:r w:rsidRPr="00416FF4">
        <w:rPr>
          <w:highlight w:val="green"/>
        </w:rPr>
        <w:t xml:space="preserve"> </w:t>
      </w:r>
      <w:r w:rsidRPr="00416FF4">
        <w:rPr>
          <w:rStyle w:val="StyleUnderline"/>
          <w:highlight w:val="green"/>
        </w:rPr>
        <w:t>of</w:t>
      </w:r>
      <w:r w:rsidRPr="00416FF4">
        <w:rPr>
          <w:rStyle w:val="StyleUnderline"/>
        </w:rPr>
        <w:t xml:space="preserve"> these </w:t>
      </w:r>
      <w:r w:rsidRPr="00416FF4">
        <w:rPr>
          <w:rStyle w:val="Emphasis"/>
          <w:highlight w:val="green"/>
        </w:rPr>
        <w:t>regional states</w:t>
      </w:r>
      <w:r w:rsidRPr="00416FF4">
        <w:rPr>
          <w:highlight w:val="green"/>
        </w:rPr>
        <w:t xml:space="preserve">, </w:t>
      </w:r>
      <w:r w:rsidRPr="00416FF4">
        <w:rPr>
          <w:rStyle w:val="StyleUnderline"/>
          <w:highlight w:val="green"/>
        </w:rPr>
        <w:t>the</w:t>
      </w:r>
      <w:r w:rsidRPr="00416FF4">
        <w:t xml:space="preserve"> U.S. </w:t>
      </w:r>
      <w:r w:rsidRPr="00416FF4">
        <w:rPr>
          <w:rStyle w:val="Emphasis"/>
          <w:highlight w:val="green"/>
        </w:rPr>
        <w:t>Navy</w:t>
      </w:r>
      <w:r w:rsidRPr="00416FF4">
        <w:rPr>
          <w:rStyle w:val="StyleUnderline"/>
          <w:highlight w:val="green"/>
        </w:rPr>
        <w:t xml:space="preserve"> is </w:t>
      </w:r>
      <w:r w:rsidRPr="00416FF4">
        <w:rPr>
          <w:rStyle w:val="Emphasis"/>
          <w:highlight w:val="green"/>
        </w:rPr>
        <w:t>increasingly important</w:t>
      </w:r>
      <w:r w:rsidRPr="00416FF4">
        <w:rPr>
          <w:rStyle w:val="StyleUnderline"/>
          <w:highlight w:val="green"/>
        </w:rPr>
        <w:t xml:space="preserve"> in</w:t>
      </w:r>
      <w:r w:rsidRPr="00416FF4">
        <w:rPr>
          <w:rStyle w:val="StyleUnderline"/>
        </w:rPr>
        <w:t xml:space="preserve"> supporting land commanders prosecuting </w:t>
      </w:r>
      <w:r w:rsidRPr="00416FF4">
        <w:rPr>
          <w:rStyle w:val="StyleUnderline"/>
          <w:highlight w:val="green"/>
        </w:rPr>
        <w:t xml:space="preserve">the </w:t>
      </w:r>
      <w:r w:rsidRPr="00416FF4">
        <w:rPr>
          <w:rStyle w:val="Emphasis"/>
          <w:highlight w:val="green"/>
        </w:rPr>
        <w:t>fight against ISIS</w:t>
      </w:r>
      <w:r w:rsidRPr="00416FF4">
        <w:rPr>
          <w:rStyle w:val="StyleUnderline"/>
        </w:rPr>
        <w:t>.</w:t>
      </w:r>
      <w:r w:rsidRPr="00416FF4">
        <w:t xml:space="preserve"> </w:t>
      </w:r>
      <w:r w:rsidRPr="00416FF4">
        <w:rPr>
          <w:rStyle w:val="Emphasis"/>
        </w:rPr>
        <w:t>Flexible deployment postures</w:t>
      </w:r>
      <w:r w:rsidRPr="00416FF4">
        <w:rPr>
          <w:rStyle w:val="StyleUnderline"/>
        </w:rPr>
        <w:t xml:space="preserve"> and </w:t>
      </w:r>
      <w:r w:rsidRPr="00416FF4">
        <w:rPr>
          <w:rStyle w:val="Emphasis"/>
        </w:rPr>
        <w:t>sustained presence</w:t>
      </w:r>
      <w:r w:rsidRPr="00416FF4">
        <w:rPr>
          <w:rStyle w:val="StyleUnderline"/>
        </w:rPr>
        <w:t xml:space="preserve"> is a hallmark of the U.S. Navy.</w:t>
      </w:r>
      <w:r w:rsidRPr="00416FF4">
        <w:t xml:space="preserve"> Regional political re-alignments may be throwing standing assumptions about basing rights and land access routes into question, thus the importance of the U.S. Navy’s ability to operate independently and to sustain the joint force from the sea creates important national capability.</w:t>
      </w:r>
    </w:p>
    <w:p w14:paraId="1C7C79D6" w14:textId="77777777" w:rsidR="00907735" w:rsidRPr="00416FF4" w:rsidRDefault="00907735" w:rsidP="00907735">
      <w:pPr>
        <w:rPr>
          <w:rStyle w:val="Emphasis"/>
        </w:rPr>
      </w:pPr>
      <w:r w:rsidRPr="00416FF4">
        <w:rPr>
          <w:rStyle w:val="StyleUnderline"/>
          <w:highlight w:val="green"/>
        </w:rPr>
        <w:t>The</w:t>
      </w:r>
      <w:r w:rsidRPr="00416FF4">
        <w:rPr>
          <w:rStyle w:val="StyleUnderline"/>
        </w:rPr>
        <w:t xml:space="preserve"> U.S. </w:t>
      </w:r>
      <w:r w:rsidRPr="00416FF4">
        <w:rPr>
          <w:rStyle w:val="StyleUnderline"/>
          <w:highlight w:val="green"/>
        </w:rPr>
        <w:t>Navy is</w:t>
      </w:r>
      <w:r w:rsidRPr="00416FF4">
        <w:rPr>
          <w:rStyle w:val="StyleUnderline"/>
        </w:rPr>
        <w:t xml:space="preserve"> also </w:t>
      </w:r>
      <w:r w:rsidRPr="00416FF4">
        <w:rPr>
          <w:rStyle w:val="Emphasis"/>
          <w:highlight w:val="green"/>
        </w:rPr>
        <w:t>critical</w:t>
      </w:r>
      <w:r w:rsidRPr="00416FF4">
        <w:rPr>
          <w:rStyle w:val="StyleUnderline"/>
          <w:highlight w:val="green"/>
        </w:rPr>
        <w:t xml:space="preserve"> in managing the</w:t>
      </w:r>
      <w:r w:rsidRPr="00416FF4">
        <w:rPr>
          <w:rStyle w:val="StyleUnderline"/>
        </w:rPr>
        <w:t xml:space="preserve"> </w:t>
      </w:r>
      <w:r w:rsidRPr="00416FF4">
        <w:rPr>
          <w:rStyle w:val="Emphasis"/>
        </w:rPr>
        <w:t xml:space="preserve">social and </w:t>
      </w:r>
      <w:r w:rsidRPr="00416FF4">
        <w:rPr>
          <w:rStyle w:val="Emphasis"/>
          <w:highlight w:val="green"/>
        </w:rPr>
        <w:t>humanitarian fallout of</w:t>
      </w:r>
      <w:r w:rsidRPr="00416FF4">
        <w:rPr>
          <w:rStyle w:val="StyleUnderline"/>
          <w:highlight w:val="green"/>
        </w:rPr>
        <w:t xml:space="preserve"> </w:t>
      </w:r>
      <w:r w:rsidRPr="00416FF4">
        <w:rPr>
          <w:rStyle w:val="Emphasis"/>
          <w:highlight w:val="green"/>
        </w:rPr>
        <w:t>the Islamic State</w:t>
      </w:r>
      <w:r w:rsidRPr="00416FF4">
        <w:rPr>
          <w:rStyle w:val="Emphasis"/>
        </w:rPr>
        <w:t>’s rise</w:t>
      </w:r>
      <w:r w:rsidRPr="00416FF4">
        <w:t xml:space="preserve">—fallout that has had far-reaching consequences for European and Western security and stability. The dangers posed by </w:t>
      </w:r>
      <w:r w:rsidRPr="00416FF4">
        <w:rPr>
          <w:rStyle w:val="StyleUnderline"/>
        </w:rPr>
        <w:t xml:space="preserve">ISIS have served to </w:t>
      </w:r>
      <w:r w:rsidRPr="00416FF4">
        <w:rPr>
          <w:rStyle w:val="Emphasis"/>
        </w:rPr>
        <w:t>amplify</w:t>
      </w:r>
      <w:r w:rsidRPr="00416FF4">
        <w:rPr>
          <w:rStyle w:val="StyleUnderline"/>
        </w:rPr>
        <w:t xml:space="preserve"> other challenges confronting U.S. naval forces</w:t>
      </w:r>
      <w:r w:rsidRPr="00416FF4">
        <w:t xml:space="preserve"> operating in the Mediterranean region. </w:t>
      </w:r>
      <w:r w:rsidRPr="00416FF4">
        <w:rPr>
          <w:rStyle w:val="StyleUnderline"/>
        </w:rPr>
        <w:t xml:space="preserve">The outbreak of </w:t>
      </w:r>
      <w:r w:rsidRPr="00416FF4">
        <w:rPr>
          <w:rStyle w:val="StyleUnderline"/>
          <w:highlight w:val="green"/>
        </w:rPr>
        <w:t>conflicts</w:t>
      </w:r>
      <w:r w:rsidRPr="00416FF4">
        <w:rPr>
          <w:rStyle w:val="StyleUnderline"/>
        </w:rPr>
        <w:t xml:space="preserve"> across the wider Mediterranean rim </w:t>
      </w:r>
      <w:r w:rsidRPr="00416FF4">
        <w:rPr>
          <w:rStyle w:val="StyleUnderline"/>
          <w:highlight w:val="green"/>
        </w:rPr>
        <w:t xml:space="preserve">has led to a </w:t>
      </w:r>
      <w:r w:rsidRPr="00416FF4">
        <w:rPr>
          <w:rStyle w:val="Emphasis"/>
          <w:highlight w:val="green"/>
        </w:rPr>
        <w:t>refugee crisis</w:t>
      </w:r>
      <w:r w:rsidRPr="00416FF4">
        <w:t xml:space="preserve"> not seen since the end of the Second World War. </w:t>
      </w:r>
      <w:r w:rsidRPr="00416FF4">
        <w:rPr>
          <w:rStyle w:val="StyleUnderline"/>
          <w:highlight w:val="green"/>
        </w:rPr>
        <w:t xml:space="preserve">Attempts to </w:t>
      </w:r>
      <w:r w:rsidRPr="00416FF4">
        <w:rPr>
          <w:rStyle w:val="Emphasis"/>
          <w:highlight w:val="green"/>
        </w:rPr>
        <w:t xml:space="preserve">mitigate the outflow </w:t>
      </w:r>
      <w:r w:rsidRPr="00416FF4">
        <w:rPr>
          <w:rStyle w:val="StyleUnderline"/>
          <w:highlight w:val="green"/>
        </w:rPr>
        <w:t xml:space="preserve">and </w:t>
      </w:r>
      <w:r w:rsidRPr="00416FF4">
        <w:rPr>
          <w:rStyle w:val="Emphasis"/>
          <w:highlight w:val="green"/>
        </w:rPr>
        <w:t>suffering</w:t>
      </w:r>
      <w:r w:rsidRPr="00416FF4">
        <w:rPr>
          <w:rStyle w:val="StyleUnderline"/>
          <w:highlight w:val="green"/>
        </w:rPr>
        <w:t xml:space="preserve"> of displaced persons</w:t>
      </w:r>
      <w:r w:rsidRPr="00416FF4">
        <w:rPr>
          <w:rStyle w:val="StyleUnderline"/>
        </w:rPr>
        <w:t xml:space="preserve"> fleeing across the sea have had an </w:t>
      </w:r>
      <w:r w:rsidRPr="00416FF4">
        <w:rPr>
          <w:rStyle w:val="Emphasis"/>
        </w:rPr>
        <w:t>adverse impact</w:t>
      </w:r>
      <w:r w:rsidRPr="00416FF4">
        <w:rPr>
          <w:rStyle w:val="StyleUnderline"/>
        </w:rPr>
        <w:t xml:space="preserve"> upon the United States and its </w:t>
      </w:r>
      <w:r w:rsidRPr="00416FF4">
        <w:rPr>
          <w:rStyle w:val="Emphasis"/>
        </w:rPr>
        <w:t>allies</w:t>
      </w:r>
      <w:r w:rsidRPr="00416FF4">
        <w:t xml:space="preserve">. In addition to </w:t>
      </w:r>
      <w:r w:rsidRPr="00416FF4">
        <w:rPr>
          <w:rStyle w:val="StyleUnderline"/>
          <w:highlight w:val="green"/>
        </w:rPr>
        <w:t>task</w:t>
      </w:r>
      <w:r w:rsidRPr="00416FF4">
        <w:rPr>
          <w:rStyle w:val="StyleUnderline"/>
        </w:rPr>
        <w:t xml:space="preserve">ing sizable contingents of personnel, aircraft, and </w:t>
      </w:r>
      <w:r w:rsidRPr="00416FF4">
        <w:rPr>
          <w:rStyle w:val="StyleUnderline"/>
          <w:highlight w:val="green"/>
        </w:rPr>
        <w:t>ships to monitor</w:t>
      </w:r>
      <w:r w:rsidRPr="00416FF4">
        <w:rPr>
          <w:rStyle w:val="StyleUnderline"/>
        </w:rPr>
        <w:t xml:space="preserve"> the outflow of </w:t>
      </w:r>
      <w:r w:rsidRPr="00416FF4">
        <w:rPr>
          <w:rStyle w:val="StyleUnderline"/>
          <w:highlight w:val="green"/>
        </w:rPr>
        <w:t>refugees</w:t>
      </w:r>
      <w:r w:rsidRPr="00416FF4">
        <w:t xml:space="preserve">, this humanitarian crisis has affected the security of states in and beyond the immediate region. The establishment of pro-ISIS factions in Libya and the Sinai Peninsula demonstrates the ability of terrorist groups to use refugee flows as a means of exporting their campaigns abroad. Apprehension regarding the spread of the ISIS “refugee threat” is especially felt within northern Europe in light of recent attacks in Paris and Brussels. </w:t>
      </w:r>
      <w:r w:rsidRPr="00416FF4">
        <w:rPr>
          <w:rStyle w:val="StyleUnderline"/>
        </w:rPr>
        <w:t xml:space="preserve">The rise of </w:t>
      </w:r>
      <w:r w:rsidRPr="00416FF4">
        <w:rPr>
          <w:rStyle w:val="Emphasis"/>
          <w:highlight w:val="green"/>
        </w:rPr>
        <w:t>far-right nationalist movements</w:t>
      </w:r>
      <w:r w:rsidRPr="00416FF4">
        <w:rPr>
          <w:rStyle w:val="StyleUnderline"/>
          <w:highlight w:val="green"/>
        </w:rPr>
        <w:t xml:space="preserve"> in </w:t>
      </w:r>
      <w:r w:rsidRPr="00416FF4">
        <w:rPr>
          <w:rStyle w:val="Emphasis"/>
          <w:highlight w:val="green"/>
        </w:rPr>
        <w:t>Europe</w:t>
      </w:r>
      <w:r w:rsidRPr="00416FF4">
        <w:rPr>
          <w:rStyle w:val="StyleUnderline"/>
          <w:highlight w:val="green"/>
        </w:rPr>
        <w:t xml:space="preserve"> can be traced </w:t>
      </w:r>
      <w:r w:rsidRPr="00416FF4">
        <w:rPr>
          <w:rStyle w:val="StyleUnderline"/>
        </w:rPr>
        <w:t xml:space="preserve">in part </w:t>
      </w:r>
      <w:r w:rsidRPr="00416FF4">
        <w:rPr>
          <w:rStyle w:val="StyleUnderline"/>
          <w:highlight w:val="green"/>
        </w:rPr>
        <w:t xml:space="preserve">to the </w:t>
      </w:r>
      <w:r w:rsidRPr="00416FF4">
        <w:rPr>
          <w:rStyle w:val="Emphasis"/>
          <w:highlight w:val="green"/>
        </w:rPr>
        <w:t>fear of immigration</w:t>
      </w:r>
      <w:r w:rsidRPr="00416FF4">
        <w:rPr>
          <w:rStyle w:val="StyleUnderline"/>
        </w:rPr>
        <w:t xml:space="preserve"> from the </w:t>
      </w:r>
      <w:r w:rsidRPr="00416FF4">
        <w:rPr>
          <w:rStyle w:val="Emphasis"/>
        </w:rPr>
        <w:t>war-torn Middle East.</w:t>
      </w:r>
    </w:p>
    <w:p w14:paraId="6E5AC78D" w14:textId="77777777" w:rsidR="00907735" w:rsidRPr="00416FF4" w:rsidRDefault="00907735" w:rsidP="00907735">
      <w:pPr>
        <w:pStyle w:val="Heading4"/>
        <w:rPr>
          <w:rFonts w:cs="Calibri"/>
        </w:rPr>
      </w:pPr>
      <w:r w:rsidRPr="00416FF4">
        <w:rPr>
          <w:rFonts w:cs="Calibri"/>
        </w:rPr>
        <w:t xml:space="preserve">AND — key to </w:t>
      </w:r>
      <w:r w:rsidRPr="00416FF4">
        <w:rPr>
          <w:rFonts w:cs="Calibri"/>
          <w:u w:val="single"/>
        </w:rPr>
        <w:t>nuclear deterrence</w:t>
      </w:r>
      <w:r w:rsidRPr="00416FF4">
        <w:rPr>
          <w:rFonts w:cs="Calibri"/>
        </w:rPr>
        <w:t xml:space="preserve">, the </w:t>
      </w:r>
      <w:r w:rsidRPr="00416FF4">
        <w:rPr>
          <w:rFonts w:cs="Calibri"/>
          <w:u w:val="single"/>
        </w:rPr>
        <w:t>economy</w:t>
      </w:r>
      <w:r w:rsidRPr="00416FF4">
        <w:rPr>
          <w:rFonts w:cs="Calibri"/>
        </w:rPr>
        <w:t xml:space="preserve">, and </w:t>
      </w:r>
      <w:r w:rsidRPr="00416FF4">
        <w:rPr>
          <w:rFonts w:cs="Calibri"/>
          <w:u w:val="single"/>
        </w:rPr>
        <w:t>overall</w:t>
      </w:r>
      <w:r w:rsidRPr="00416FF4">
        <w:rPr>
          <w:rFonts w:cs="Calibri"/>
        </w:rPr>
        <w:t xml:space="preserve"> readiness. </w:t>
      </w:r>
    </w:p>
    <w:p w14:paraId="2BA670FF" w14:textId="77777777" w:rsidR="00907735" w:rsidRPr="00416FF4" w:rsidRDefault="00907735" w:rsidP="00907735">
      <w:r w:rsidRPr="00416FF4">
        <w:rPr>
          <w:rStyle w:val="Style13ptBold"/>
        </w:rPr>
        <w:t>Abenheim et al., 19</w:t>
      </w:r>
      <w:r w:rsidRPr="00416FF4">
        <w:t xml:space="preserve"> </w:t>
      </w:r>
      <w:r w:rsidRPr="00416FF4">
        <w:rPr>
          <w:szCs w:val="16"/>
        </w:rPr>
        <w:t>— Donald Abenheim is an Associate Professor in the Department of National Security Affairs at the Naval Postgraduate School in Monterey, CA. Ryan Gingeras serves as an Associate Professor in the Department of National Security Affairs at the Naval Postgraduate School. James A. Russell is an Associate Professor in the Depatment of National Security Affairs at the Naval Postgraduate School. James J. Wirtz is the Dean of the School for International Graduate Studies at the Naval Postgraduate School. Thomas-Durell Young is the Program Manager for Europe, Center for Civil-Military Relations and Academic Associate for comparative defense planning curriculum, Department of National Security Affairs, Naval Postgraduate School. Christopher Twomey serves as an Associate Professor in the Department of National Security Affairs at the Naval Postgraduate School. (March 25</w:t>
      </w:r>
      <w:r w:rsidRPr="00416FF4">
        <w:rPr>
          <w:szCs w:val="16"/>
          <w:vertAlign w:val="superscript"/>
        </w:rPr>
        <w:t>th</w:t>
      </w:r>
      <w:r w:rsidRPr="00416FF4">
        <w:rPr>
          <w:szCs w:val="16"/>
        </w:rPr>
        <w:t xml:space="preserve">, 2019; “American sea power in the contemporary security environment;” </w:t>
      </w:r>
      <w:r w:rsidRPr="00416FF4">
        <w:rPr>
          <w:i/>
          <w:iCs/>
          <w:szCs w:val="16"/>
        </w:rPr>
        <w:t>Comparative Strategy</w:t>
      </w:r>
      <w:r w:rsidRPr="00416FF4">
        <w:rPr>
          <w:szCs w:val="16"/>
        </w:rPr>
        <w:t>; 37:5; pg. 394-395; DOI: 10.1080/01495933.2018.1526566; //GrRv)</w:t>
      </w:r>
    </w:p>
    <w:p w14:paraId="2B49BB62" w14:textId="77777777" w:rsidR="00907735" w:rsidRPr="00416FF4" w:rsidRDefault="00907735" w:rsidP="00907735">
      <w:r w:rsidRPr="00416FF4">
        <w:t>21st century maritime strategy and sea power</w:t>
      </w:r>
    </w:p>
    <w:p w14:paraId="46A662C9" w14:textId="77777777" w:rsidR="00907735" w:rsidRPr="00416FF4" w:rsidRDefault="00907735" w:rsidP="00907735">
      <w:pPr>
        <w:rPr>
          <w:rStyle w:val="Emphasis"/>
        </w:rPr>
      </w:pPr>
      <w:r w:rsidRPr="00416FF4">
        <w:t>The end of the Cold War saw</w:t>
      </w:r>
      <w:r w:rsidRPr="00416FF4">
        <w:rPr>
          <w:rStyle w:val="StyleUnderline"/>
        </w:rPr>
        <w:t xml:space="preserve"> the U.S. Navy </w:t>
      </w:r>
      <w:r w:rsidRPr="00416FF4">
        <w:rPr>
          <w:rStyle w:val="Emphasis"/>
        </w:rPr>
        <w:t>continually deployed</w:t>
      </w:r>
      <w:r w:rsidRPr="00416FF4">
        <w:rPr>
          <w:rStyle w:val="StyleUnderline"/>
        </w:rPr>
        <w:t xml:space="preserve"> around the world performing </w:t>
      </w:r>
      <w:r w:rsidRPr="00416FF4">
        <w:rPr>
          <w:rStyle w:val="Emphasis"/>
        </w:rPr>
        <w:t>a diverse array</w:t>
      </w:r>
      <w:r w:rsidRPr="00416FF4">
        <w:rPr>
          <w:rStyle w:val="StyleUnderline"/>
        </w:rPr>
        <w:t xml:space="preserve"> of </w:t>
      </w:r>
      <w:r w:rsidRPr="00416FF4">
        <w:rPr>
          <w:rStyle w:val="Emphasis"/>
        </w:rPr>
        <w:t>flexible missions</w:t>
      </w:r>
      <w:r w:rsidRPr="00416FF4">
        <w:t xml:space="preserve">. Today, </w:t>
      </w:r>
      <w:r w:rsidRPr="00416FF4">
        <w:rPr>
          <w:rStyle w:val="StyleUnderline"/>
          <w:highlight w:val="green"/>
        </w:rPr>
        <w:t xml:space="preserve">the Navy performs such </w:t>
      </w:r>
      <w:r w:rsidRPr="00416FF4">
        <w:rPr>
          <w:rStyle w:val="Emphasis"/>
          <w:highlight w:val="green"/>
        </w:rPr>
        <w:t>vital tasks</w:t>
      </w:r>
      <w:r w:rsidRPr="00416FF4">
        <w:rPr>
          <w:rStyle w:val="StyleUnderline"/>
          <w:highlight w:val="green"/>
        </w:rPr>
        <w:t xml:space="preserve"> as</w:t>
      </w:r>
      <w:r w:rsidRPr="00416FF4">
        <w:rPr>
          <w:rStyle w:val="StyleUnderline"/>
        </w:rPr>
        <w:t xml:space="preserve"> </w:t>
      </w:r>
      <w:r w:rsidRPr="00416FF4">
        <w:rPr>
          <w:rStyle w:val="Emphasis"/>
        </w:rPr>
        <w:t xml:space="preserve">strategic </w:t>
      </w:r>
      <w:r w:rsidRPr="00416FF4">
        <w:rPr>
          <w:rStyle w:val="Emphasis"/>
          <w:highlight w:val="green"/>
        </w:rPr>
        <w:t>nuclear deterrence</w:t>
      </w:r>
      <w:r w:rsidRPr="00416FF4">
        <w:rPr>
          <w:rStyle w:val="StyleUnderline"/>
          <w:highlight w:val="green"/>
        </w:rPr>
        <w:t xml:space="preserve">, </w:t>
      </w:r>
      <w:r w:rsidRPr="00416FF4">
        <w:rPr>
          <w:rStyle w:val="Emphasis"/>
          <w:highlight w:val="green"/>
        </w:rPr>
        <w:t>b</w:t>
      </w:r>
      <w:r w:rsidRPr="00416FF4">
        <w:rPr>
          <w:rStyle w:val="Emphasis"/>
        </w:rPr>
        <w:t xml:space="preserve">allistic </w:t>
      </w:r>
      <w:r w:rsidRPr="00416FF4">
        <w:rPr>
          <w:rStyle w:val="Emphasis"/>
          <w:highlight w:val="green"/>
        </w:rPr>
        <w:t>m</w:t>
      </w:r>
      <w:r w:rsidRPr="00416FF4">
        <w:rPr>
          <w:rStyle w:val="Emphasis"/>
        </w:rPr>
        <w:t xml:space="preserve">issile </w:t>
      </w:r>
      <w:r w:rsidRPr="00416FF4">
        <w:rPr>
          <w:rStyle w:val="Emphasis"/>
          <w:highlight w:val="green"/>
        </w:rPr>
        <w:t>d</w:t>
      </w:r>
      <w:r w:rsidRPr="00416FF4">
        <w:rPr>
          <w:rStyle w:val="Emphasis"/>
        </w:rPr>
        <w:t>efense,</w:t>
      </w:r>
      <w:r w:rsidRPr="00416FF4">
        <w:rPr>
          <w:rStyle w:val="StyleUnderline"/>
        </w:rPr>
        <w:t xml:space="preserve"> </w:t>
      </w:r>
      <w:r w:rsidRPr="00416FF4">
        <w:rPr>
          <w:rStyle w:val="Emphasis"/>
        </w:rPr>
        <w:t>humanitarian</w:t>
      </w:r>
      <w:r w:rsidRPr="00416FF4">
        <w:rPr>
          <w:rStyle w:val="StyleUnderline"/>
        </w:rPr>
        <w:t xml:space="preserve"> and </w:t>
      </w:r>
      <w:r w:rsidRPr="00416FF4">
        <w:rPr>
          <w:rStyle w:val="Emphasis"/>
          <w:highlight w:val="green"/>
        </w:rPr>
        <w:t>disaster relief</w:t>
      </w:r>
      <w:r w:rsidRPr="00416FF4">
        <w:rPr>
          <w:rStyle w:val="Emphasis"/>
        </w:rPr>
        <w:t xml:space="preserve"> operations</w:t>
      </w:r>
      <w:r w:rsidRPr="00416FF4">
        <w:rPr>
          <w:rStyle w:val="StyleUnderline"/>
        </w:rPr>
        <w:t xml:space="preserve">, </w:t>
      </w:r>
      <w:r w:rsidRPr="00416FF4">
        <w:rPr>
          <w:rStyle w:val="Emphasis"/>
          <w:highlight w:val="green"/>
        </w:rPr>
        <w:t>patrol</w:t>
      </w:r>
      <w:r w:rsidRPr="00416FF4">
        <w:rPr>
          <w:rStyle w:val="StyleUnderline"/>
          <w:highlight w:val="green"/>
        </w:rPr>
        <w:t xml:space="preserve"> of </w:t>
      </w:r>
      <w:r w:rsidRPr="00416FF4">
        <w:rPr>
          <w:rStyle w:val="Emphasis"/>
        </w:rPr>
        <w:t xml:space="preserve">critical sea </w:t>
      </w:r>
      <w:r w:rsidRPr="00416FF4">
        <w:rPr>
          <w:rStyle w:val="Emphasis"/>
          <w:highlight w:val="green"/>
        </w:rPr>
        <w:t>lines of</w:t>
      </w:r>
      <w:r w:rsidRPr="00416FF4">
        <w:t xml:space="preserve"> communications and </w:t>
      </w:r>
      <w:r w:rsidRPr="00416FF4">
        <w:rPr>
          <w:rStyle w:val="Emphasis"/>
          <w:highlight w:val="green"/>
        </w:rPr>
        <w:t>trade</w:t>
      </w:r>
      <w:r w:rsidRPr="00416FF4">
        <w:t xml:space="preserve">, freedom of navigation demonstrations, </w:t>
      </w:r>
      <w:r w:rsidRPr="00416FF4">
        <w:rPr>
          <w:rStyle w:val="StyleUnderline"/>
          <w:highlight w:val="green"/>
        </w:rPr>
        <w:t>and</w:t>
      </w:r>
      <w:r w:rsidRPr="00416FF4">
        <w:t xml:space="preserve"> strike and indirect </w:t>
      </w:r>
      <w:r w:rsidRPr="00416FF4">
        <w:rPr>
          <w:rStyle w:val="Emphasis"/>
          <w:highlight w:val="green"/>
        </w:rPr>
        <w:t>fire support</w:t>
      </w:r>
      <w:r w:rsidRPr="00416FF4">
        <w:t xml:space="preserve"> for littoral and land operations wherever necessary. The Navy has boiled down these different tasks into five functions, essential components of the joint force: all domain access, deterrence, sea control, power projection, and maritime security.12 Peter Swartz states a similar idea in a more colorful way, “the U.S. Navy is a ‘full-service Navy.’”13 The Navy has also contributed to the construction of a network of global maritime relationships with allied and partner navies around the world, which has made a significant contribution to the U.S. national interest as well as global security and stability. Today, </w:t>
      </w:r>
      <w:r w:rsidRPr="00416FF4">
        <w:rPr>
          <w:rStyle w:val="StyleUnderline"/>
        </w:rPr>
        <w:t xml:space="preserve">the world’s navies </w:t>
      </w:r>
      <w:r w:rsidRPr="00416FF4">
        <w:rPr>
          <w:rStyle w:val="Emphasis"/>
        </w:rPr>
        <w:t>cooperatively police</w:t>
      </w:r>
      <w:r w:rsidRPr="00416FF4">
        <w:rPr>
          <w:rStyle w:val="StyleUnderline"/>
        </w:rPr>
        <w:t xml:space="preserve"> </w:t>
      </w:r>
      <w:r w:rsidRPr="00416FF4">
        <w:rPr>
          <w:rStyle w:val="StyleUnderline"/>
          <w:highlight w:val="green"/>
        </w:rPr>
        <w:t xml:space="preserve">the </w:t>
      </w:r>
      <w:r w:rsidRPr="00416FF4">
        <w:rPr>
          <w:rStyle w:val="StyleUnderline"/>
        </w:rPr>
        <w:t xml:space="preserve">world’s </w:t>
      </w:r>
      <w:r w:rsidRPr="00416FF4">
        <w:rPr>
          <w:rStyle w:val="StyleUnderline"/>
          <w:highlight w:val="green"/>
        </w:rPr>
        <w:t>oceans</w:t>
      </w:r>
      <w:r w:rsidRPr="00416FF4">
        <w:rPr>
          <w:rStyle w:val="StyleUnderline"/>
        </w:rPr>
        <w:t xml:space="preserve">—a domain that </w:t>
      </w:r>
      <w:r w:rsidRPr="00416FF4">
        <w:rPr>
          <w:rStyle w:val="StyleUnderline"/>
          <w:highlight w:val="green"/>
        </w:rPr>
        <w:t>is</w:t>
      </w:r>
      <w:r w:rsidRPr="00416FF4">
        <w:rPr>
          <w:rStyle w:val="StyleUnderline"/>
        </w:rPr>
        <w:t xml:space="preserve"> today </w:t>
      </w:r>
      <w:r w:rsidRPr="00416FF4">
        <w:rPr>
          <w:rStyle w:val="StyleUnderline"/>
          <w:highlight w:val="green"/>
        </w:rPr>
        <w:t xml:space="preserve">almost </w:t>
      </w:r>
      <w:r w:rsidRPr="00416FF4">
        <w:rPr>
          <w:rStyle w:val="Emphasis"/>
          <w:highlight w:val="green"/>
        </w:rPr>
        <w:t xml:space="preserve">completely free </w:t>
      </w:r>
      <w:r w:rsidRPr="00416FF4">
        <w:rPr>
          <w:rStyle w:val="StyleUnderline"/>
          <w:highlight w:val="green"/>
        </w:rPr>
        <w:t>of</w:t>
      </w:r>
      <w:r w:rsidRPr="00416FF4">
        <w:rPr>
          <w:rStyle w:val="StyleUnderline"/>
        </w:rPr>
        <w:t xml:space="preserve"> </w:t>
      </w:r>
      <w:r w:rsidRPr="00416FF4">
        <w:rPr>
          <w:rStyle w:val="Emphasis"/>
        </w:rPr>
        <w:t xml:space="preserve">sustained </w:t>
      </w:r>
      <w:r w:rsidRPr="00416FF4">
        <w:rPr>
          <w:rStyle w:val="Emphasis"/>
          <w:highlight w:val="green"/>
        </w:rPr>
        <w:t>political</w:t>
      </w:r>
      <w:r w:rsidRPr="00416FF4">
        <w:rPr>
          <w:rStyle w:val="StyleUnderline"/>
          <w:highlight w:val="green"/>
        </w:rPr>
        <w:t xml:space="preserve"> </w:t>
      </w:r>
      <w:r w:rsidRPr="00416FF4">
        <w:rPr>
          <w:rStyle w:val="Emphasis"/>
          <w:highlight w:val="green"/>
        </w:rPr>
        <w:t>violence</w:t>
      </w:r>
      <w:r w:rsidRPr="00416FF4">
        <w:t xml:space="preserve">. The systemic breakdown of order within states bordering the littorals has thus far not manifested itself at sea on a wide scale. </w:t>
      </w:r>
      <w:r w:rsidRPr="00416FF4">
        <w:rPr>
          <w:rStyle w:val="StyleUnderline"/>
        </w:rPr>
        <w:t xml:space="preserve">The U.S. Navy deserves </w:t>
      </w:r>
      <w:r w:rsidRPr="00416FF4">
        <w:rPr>
          <w:rStyle w:val="Emphasis"/>
        </w:rPr>
        <w:t>significant credit for this achievement</w:t>
      </w:r>
      <w:r w:rsidRPr="00416FF4">
        <w:rPr>
          <w:rStyle w:val="StyleUnderline"/>
        </w:rPr>
        <w:t xml:space="preserve"> through the </w:t>
      </w:r>
      <w:r w:rsidRPr="00416FF4">
        <w:rPr>
          <w:rStyle w:val="Emphasis"/>
        </w:rPr>
        <w:t>formal</w:t>
      </w:r>
      <w:r w:rsidRPr="00416FF4">
        <w:rPr>
          <w:rStyle w:val="StyleUnderline"/>
        </w:rPr>
        <w:t xml:space="preserve"> and </w:t>
      </w:r>
      <w:r w:rsidRPr="00416FF4">
        <w:rPr>
          <w:rStyle w:val="Emphasis"/>
        </w:rPr>
        <w:t>informal maritime cooperation structures</w:t>
      </w:r>
      <w:r w:rsidRPr="00416FF4">
        <w:t xml:space="preserve"> it has developed in locales ranging from the Bab el Mandab to the Straits of Malacca to the Gulf of Guinea to the Strait of Hormuz. Furthermore, the Navy has been instrumental in developing and supporting the wide array of anti-piracy and smuggling task forces off the Horn of Africa and Somalia. Without any doubt, </w:t>
      </w:r>
      <w:r w:rsidRPr="00416FF4">
        <w:rPr>
          <w:rStyle w:val="StyleUnderline"/>
          <w:highlight w:val="green"/>
        </w:rPr>
        <w:t>the</w:t>
      </w:r>
      <w:r w:rsidRPr="00416FF4">
        <w:rPr>
          <w:rStyle w:val="StyleUnderline"/>
        </w:rPr>
        <w:t xml:space="preserve"> U.S. </w:t>
      </w:r>
      <w:r w:rsidRPr="00416FF4">
        <w:rPr>
          <w:rStyle w:val="StyleUnderline"/>
          <w:highlight w:val="green"/>
        </w:rPr>
        <w:t xml:space="preserve">Navy is the </w:t>
      </w:r>
      <w:r w:rsidRPr="00416FF4">
        <w:rPr>
          <w:rStyle w:val="Emphasis"/>
          <w:highlight w:val="green"/>
        </w:rPr>
        <w:t>glue</w:t>
      </w:r>
      <w:r w:rsidRPr="00416FF4">
        <w:rPr>
          <w:rStyle w:val="StyleUnderline"/>
          <w:highlight w:val="green"/>
        </w:rPr>
        <w:t xml:space="preserve"> for</w:t>
      </w:r>
      <w:r w:rsidRPr="00416FF4">
        <w:t xml:space="preserve"> this vast and unprecedented system of </w:t>
      </w:r>
      <w:r w:rsidRPr="00416FF4">
        <w:rPr>
          <w:rStyle w:val="Emphasis"/>
          <w:highlight w:val="green"/>
        </w:rPr>
        <w:t xml:space="preserve">global </w:t>
      </w:r>
      <w:r w:rsidRPr="00416FF4">
        <w:rPr>
          <w:rStyle w:val="Emphasis"/>
        </w:rPr>
        <w:t xml:space="preserve">maritime </w:t>
      </w:r>
      <w:r w:rsidRPr="00416FF4">
        <w:rPr>
          <w:rStyle w:val="Emphasis"/>
          <w:highlight w:val="green"/>
        </w:rPr>
        <w:t>security.</w:t>
      </w:r>
    </w:p>
    <w:p w14:paraId="78289E18" w14:textId="77777777" w:rsidR="00907735" w:rsidRPr="00416FF4" w:rsidRDefault="00907735" w:rsidP="00907735">
      <w:r w:rsidRPr="00416FF4">
        <w:t xml:space="preserve">So far in the post-World War II era, no developed state has deemed it in their interests to disrupt the world’s ocean waterways and trade routes. </w:t>
      </w:r>
      <w:r w:rsidRPr="00416FF4">
        <w:rPr>
          <w:rStyle w:val="StyleUnderline"/>
          <w:highlight w:val="green"/>
        </w:rPr>
        <w:t xml:space="preserve">The </w:t>
      </w:r>
      <w:r w:rsidRPr="00416FF4">
        <w:rPr>
          <w:rStyle w:val="Emphasis"/>
          <w:highlight w:val="green"/>
        </w:rPr>
        <w:t>free movement of goods</w:t>
      </w:r>
      <w:r w:rsidRPr="00416FF4">
        <w:rPr>
          <w:rStyle w:val="StyleUnderline"/>
        </w:rPr>
        <w:t xml:space="preserve"> and </w:t>
      </w:r>
      <w:r w:rsidRPr="00416FF4">
        <w:rPr>
          <w:rStyle w:val="Emphasis"/>
        </w:rPr>
        <w:t>services</w:t>
      </w:r>
      <w:r w:rsidRPr="00416FF4">
        <w:rPr>
          <w:rStyle w:val="StyleUnderline"/>
        </w:rPr>
        <w:t xml:space="preserve"> on the world’s oceans </w:t>
      </w:r>
      <w:r w:rsidRPr="00416FF4">
        <w:rPr>
          <w:rStyle w:val="StyleUnderline"/>
          <w:highlight w:val="green"/>
        </w:rPr>
        <w:t xml:space="preserve">is the </w:t>
      </w:r>
      <w:r w:rsidRPr="00416FF4">
        <w:rPr>
          <w:rStyle w:val="Emphasis"/>
          <w:highlight w:val="green"/>
        </w:rPr>
        <w:t xml:space="preserve">lifeblood of the </w:t>
      </w:r>
      <w:r w:rsidRPr="00416FF4">
        <w:rPr>
          <w:rStyle w:val="Emphasis"/>
        </w:rPr>
        <w:t xml:space="preserve">global </w:t>
      </w:r>
      <w:r w:rsidRPr="00416FF4">
        <w:rPr>
          <w:rStyle w:val="Emphasis"/>
          <w:highlight w:val="green"/>
        </w:rPr>
        <w:t>economy</w:t>
      </w:r>
      <w:r w:rsidRPr="00416FF4">
        <w:t xml:space="preserve"> and </w:t>
      </w:r>
      <w:r w:rsidRPr="00416FF4">
        <w:rPr>
          <w:rStyle w:val="StyleUnderline"/>
        </w:rPr>
        <w:t xml:space="preserve">is </w:t>
      </w:r>
      <w:r w:rsidRPr="00416FF4">
        <w:rPr>
          <w:rStyle w:val="Emphasis"/>
        </w:rPr>
        <w:t>essential</w:t>
      </w:r>
      <w:r w:rsidRPr="00416FF4">
        <w:rPr>
          <w:rStyle w:val="StyleUnderline"/>
        </w:rPr>
        <w:t xml:space="preserve"> to the </w:t>
      </w:r>
      <w:r w:rsidRPr="00416FF4">
        <w:rPr>
          <w:rStyle w:val="Emphasis"/>
        </w:rPr>
        <w:t>prosperity of</w:t>
      </w:r>
      <w:r w:rsidRPr="00416FF4">
        <w:t xml:space="preserve"> the </w:t>
      </w:r>
      <w:r w:rsidRPr="00416FF4">
        <w:rPr>
          <w:rStyle w:val="Emphasis"/>
        </w:rPr>
        <w:t>states</w:t>
      </w:r>
      <w:r w:rsidRPr="00416FF4">
        <w:t xml:space="preserve"> that participate in it. </w:t>
      </w:r>
      <w:r w:rsidRPr="00416FF4">
        <w:rPr>
          <w:rStyle w:val="StyleUnderline"/>
          <w:highlight w:val="green"/>
        </w:rPr>
        <w:t xml:space="preserve">Over </w:t>
      </w:r>
      <w:r w:rsidRPr="00416FF4">
        <w:rPr>
          <w:rStyle w:val="Emphasis"/>
          <w:highlight w:val="green"/>
        </w:rPr>
        <w:t>90 percent of</w:t>
      </w:r>
      <w:r w:rsidRPr="00416FF4">
        <w:rPr>
          <w:rStyle w:val="Emphasis"/>
        </w:rPr>
        <w:t xml:space="preserve"> global </w:t>
      </w:r>
      <w:r w:rsidRPr="00416FF4">
        <w:rPr>
          <w:rStyle w:val="Emphasis"/>
          <w:highlight w:val="green"/>
        </w:rPr>
        <w:t>trade</w:t>
      </w:r>
      <w:r w:rsidRPr="00416FF4">
        <w:rPr>
          <w:rStyle w:val="StyleUnderline"/>
          <w:highlight w:val="green"/>
        </w:rPr>
        <w:t xml:space="preserve"> moves across the world’s oceans</w:t>
      </w:r>
      <w:r w:rsidRPr="00416FF4">
        <w:t xml:space="preserve">, </w:t>
      </w:r>
      <w:r w:rsidRPr="00416FF4">
        <w:rPr>
          <w:rStyle w:val="StyleUnderline"/>
          <w:highlight w:val="green"/>
        </w:rPr>
        <w:t xml:space="preserve">and it is unlikely that </w:t>
      </w:r>
      <w:r w:rsidRPr="00416FF4">
        <w:rPr>
          <w:rStyle w:val="Emphasis"/>
          <w:highlight w:val="green"/>
        </w:rPr>
        <w:t>any other transportation medium</w:t>
      </w:r>
      <w:r w:rsidRPr="00416FF4">
        <w:rPr>
          <w:rStyle w:val="StyleUnderline"/>
          <w:highlight w:val="green"/>
        </w:rPr>
        <w:t xml:space="preserve"> will</w:t>
      </w:r>
      <w:r w:rsidRPr="00416FF4">
        <w:rPr>
          <w:rStyle w:val="StyleUnderline"/>
        </w:rPr>
        <w:t xml:space="preserve"> </w:t>
      </w:r>
      <w:r w:rsidRPr="00416FF4">
        <w:rPr>
          <w:rStyle w:val="Emphasis"/>
        </w:rPr>
        <w:t>emerge</w:t>
      </w:r>
      <w:r w:rsidRPr="00416FF4">
        <w:rPr>
          <w:rStyle w:val="StyleUnderline"/>
        </w:rPr>
        <w:t xml:space="preserve"> to </w:t>
      </w:r>
      <w:r w:rsidRPr="00416FF4">
        <w:rPr>
          <w:rStyle w:val="StyleUnderline"/>
          <w:highlight w:val="green"/>
        </w:rPr>
        <w:t>replace ocean-going trade</w:t>
      </w:r>
      <w:r w:rsidRPr="00416FF4">
        <w:t xml:space="preserve">. In the post-World War II era, developed states have faced a basic contradiction: disrupting global trade at sea would threaten their own survival. </w:t>
      </w:r>
      <w:r w:rsidRPr="00416FF4">
        <w:rPr>
          <w:rStyle w:val="StyleUnderline"/>
        </w:rPr>
        <w:t xml:space="preserve">The benefits of the </w:t>
      </w:r>
      <w:r w:rsidRPr="00416FF4">
        <w:rPr>
          <w:rStyle w:val="Emphasis"/>
        </w:rPr>
        <w:t>orderly and peaceful functioning</w:t>
      </w:r>
      <w:r w:rsidRPr="00416FF4">
        <w:rPr>
          <w:rStyle w:val="StyleUnderline"/>
        </w:rPr>
        <w:t xml:space="preserve"> of global markets </w:t>
      </w:r>
      <w:r w:rsidRPr="00416FF4">
        <w:rPr>
          <w:rStyle w:val="Emphasis"/>
        </w:rPr>
        <w:t>far outweigh</w:t>
      </w:r>
      <w:r w:rsidRPr="00416FF4">
        <w:rPr>
          <w:rStyle w:val="StyleUnderline"/>
        </w:rPr>
        <w:t xml:space="preserve"> the costs entailed in disrupting those markets</w:t>
      </w:r>
      <w:r w:rsidRPr="00416FF4">
        <w:t>. The greatest threat to the peaceful functioning of the world’s seaborne trade system would come from a developed state’s belief that the benefits of defection from this system outweighed the benefits of continued cooperation; the historical example of Japan in 1941 presents one possible outcome if a state came to believe that military intervention was necessary to preserve its access to markets and resources because of great power tension and conflict.14 Nevertheless, the current movements seeking to rebalance exposure to the forces of globalization are unlikely to fundamentally restructure these trade flows. Whilst Britain may have voted to leave the European Union, it evinces no interest in withdrawing from global commerce and adopting autarkic economic policies. Indeed, the most impassioned issue in this nativist trend centers on the challenges of immigration, with only minor implications for the importance of the maritime sphere.</w:t>
      </w:r>
    </w:p>
    <w:p w14:paraId="49460032" w14:textId="77777777" w:rsidR="00907735" w:rsidRPr="00416FF4" w:rsidRDefault="00907735" w:rsidP="00907735">
      <w:pPr>
        <w:rPr>
          <w:rStyle w:val="StyleUnderline"/>
        </w:rPr>
      </w:pPr>
      <w:r w:rsidRPr="00416FF4">
        <w:t xml:space="preserve">Connected to this basic calculus is the difficulty that any state actor would face in disrupting this vast global system. Nevertheless, </w:t>
      </w:r>
      <w:r w:rsidRPr="00416FF4">
        <w:rPr>
          <w:rStyle w:val="StyleUnderline"/>
        </w:rPr>
        <w:t>there are</w:t>
      </w:r>
      <w:r w:rsidRPr="00416FF4">
        <w:t xml:space="preserve"> a few </w:t>
      </w:r>
      <w:r w:rsidRPr="00416FF4">
        <w:rPr>
          <w:rStyle w:val="Emphasis"/>
          <w:highlight w:val="green"/>
        </w:rPr>
        <w:t>critical chokepoints</w:t>
      </w:r>
      <w:r w:rsidRPr="00416FF4">
        <w:t xml:space="preserve"> (e.g., Bab el Mandab, Strait of Hormuz, Straits of Malacca) </w:t>
      </w:r>
      <w:r w:rsidRPr="00416FF4">
        <w:rPr>
          <w:rStyle w:val="StyleUnderline"/>
          <w:highlight w:val="green"/>
        </w:rPr>
        <w:t xml:space="preserve">and </w:t>
      </w:r>
      <w:r w:rsidRPr="00416FF4">
        <w:rPr>
          <w:rStyle w:val="Emphasis"/>
          <w:highlight w:val="green"/>
        </w:rPr>
        <w:t>economically vital nodes</w:t>
      </w:r>
      <w:r w:rsidRPr="00416FF4">
        <w:t xml:space="preserve"> (e.g., the Ras Tanura oil export complex as well as crucial container transit ports such as Shanghai, Hong Kong, Dubai, etc.) </w:t>
      </w:r>
      <w:r w:rsidRPr="00416FF4">
        <w:rPr>
          <w:rStyle w:val="StyleUnderline"/>
        </w:rPr>
        <w:t xml:space="preserve">where sustained disruption </w:t>
      </w:r>
      <w:r w:rsidRPr="00416FF4">
        <w:rPr>
          <w:rStyle w:val="StyleUnderline"/>
          <w:highlight w:val="green"/>
        </w:rPr>
        <w:t xml:space="preserve">would produce </w:t>
      </w:r>
      <w:r w:rsidRPr="00416FF4">
        <w:rPr>
          <w:rStyle w:val="Emphasis"/>
          <w:highlight w:val="green"/>
        </w:rPr>
        <w:t>significant shocks</w:t>
      </w:r>
      <w:r w:rsidRPr="00416FF4">
        <w:rPr>
          <w:rStyle w:val="StyleUnderline"/>
          <w:highlight w:val="green"/>
        </w:rPr>
        <w:t xml:space="preserve"> to the</w:t>
      </w:r>
      <w:r w:rsidRPr="00416FF4">
        <w:rPr>
          <w:rStyle w:val="StyleUnderline"/>
        </w:rPr>
        <w:t xml:space="preserve"> </w:t>
      </w:r>
      <w:r w:rsidRPr="00416FF4">
        <w:rPr>
          <w:rStyle w:val="Emphasis"/>
        </w:rPr>
        <w:t xml:space="preserve">global </w:t>
      </w:r>
      <w:r w:rsidRPr="00416FF4">
        <w:rPr>
          <w:rStyle w:val="Emphasis"/>
          <w:highlight w:val="green"/>
        </w:rPr>
        <w:t>economy</w:t>
      </w:r>
      <w:r w:rsidRPr="00416FF4">
        <w:rPr>
          <w:rStyle w:val="StyleUnderline"/>
        </w:rPr>
        <w:t>.</w:t>
      </w:r>
      <w:r w:rsidRPr="00416FF4">
        <w:t xml:space="preserve"> Only the U.S. Navy is capable of producing this type of disruption because it has the force structure to intervene in the world’s trading system on a systemic basis. It would be unthinkable, however, for the United States to use its Navy in this way. </w:t>
      </w:r>
      <w:r w:rsidRPr="00416FF4">
        <w:rPr>
          <w:rStyle w:val="Emphasis"/>
        </w:rPr>
        <w:t>No state</w:t>
      </w:r>
      <w:r w:rsidRPr="00416FF4">
        <w:rPr>
          <w:rStyle w:val="StyleUnderline"/>
        </w:rPr>
        <w:t xml:space="preserve"> in the international system has been more committed to the </w:t>
      </w:r>
      <w:r w:rsidRPr="00416FF4">
        <w:rPr>
          <w:rStyle w:val="Emphasis"/>
        </w:rPr>
        <w:t>orderly</w:t>
      </w:r>
      <w:r w:rsidRPr="00416FF4">
        <w:rPr>
          <w:rStyle w:val="StyleUnderline"/>
        </w:rPr>
        <w:t xml:space="preserve"> and </w:t>
      </w:r>
      <w:r w:rsidRPr="00416FF4">
        <w:rPr>
          <w:rStyle w:val="Emphasis"/>
        </w:rPr>
        <w:t>functioning of global markets</w:t>
      </w:r>
      <w:r w:rsidRPr="00416FF4">
        <w:rPr>
          <w:rStyle w:val="StyleUnderline"/>
        </w:rPr>
        <w:t xml:space="preserve"> than the United States</w:t>
      </w:r>
      <w:r w:rsidRPr="00416FF4">
        <w:t xml:space="preserve">. Indeed, </w:t>
      </w:r>
      <w:r w:rsidRPr="00416FF4">
        <w:rPr>
          <w:rStyle w:val="StyleUnderline"/>
        </w:rPr>
        <w:t xml:space="preserve">a </w:t>
      </w:r>
      <w:r w:rsidRPr="00416FF4">
        <w:rPr>
          <w:rStyle w:val="Emphasis"/>
        </w:rPr>
        <w:t>principal purpose of the U.S. Navy</w:t>
      </w:r>
      <w:r w:rsidRPr="00416FF4">
        <w:rPr>
          <w:rStyle w:val="StyleUnderline"/>
        </w:rPr>
        <w:t xml:space="preserve"> has been to preserve the </w:t>
      </w:r>
      <w:r w:rsidRPr="00416FF4">
        <w:rPr>
          <w:rStyle w:val="Emphasis"/>
        </w:rPr>
        <w:t>orderly functioning</w:t>
      </w:r>
      <w:r w:rsidRPr="00416FF4">
        <w:rPr>
          <w:rStyle w:val="StyleUnderline"/>
        </w:rPr>
        <w:t xml:space="preserve"> of global markets.</w:t>
      </w:r>
    </w:p>
    <w:p w14:paraId="1D825336" w14:textId="77777777" w:rsidR="00907735" w:rsidRPr="00416FF4" w:rsidRDefault="00907735" w:rsidP="00907735">
      <w:r w:rsidRPr="00416FF4">
        <w:rPr>
          <w:rStyle w:val="StyleUnderline"/>
        </w:rPr>
        <w:t>Following</w:t>
      </w:r>
      <w:r w:rsidRPr="00416FF4">
        <w:t xml:space="preserve"> the </w:t>
      </w:r>
      <w:r w:rsidRPr="00416FF4">
        <w:rPr>
          <w:rStyle w:val="Emphasis"/>
        </w:rPr>
        <w:t>9/11</w:t>
      </w:r>
      <w:r w:rsidRPr="00416FF4">
        <w:t xml:space="preserve"> attacks, </w:t>
      </w:r>
      <w:r w:rsidRPr="00416FF4">
        <w:rPr>
          <w:rStyle w:val="StyleUnderline"/>
          <w:highlight w:val="green"/>
        </w:rPr>
        <w:t>the</w:t>
      </w:r>
      <w:r w:rsidRPr="00416FF4">
        <w:rPr>
          <w:rStyle w:val="StyleUnderline"/>
        </w:rPr>
        <w:t xml:space="preserve"> U.S. </w:t>
      </w:r>
      <w:r w:rsidRPr="00416FF4">
        <w:rPr>
          <w:rStyle w:val="StyleUnderline"/>
          <w:highlight w:val="green"/>
        </w:rPr>
        <w:t>Navy provided key support to</w:t>
      </w:r>
      <w:r w:rsidRPr="00416FF4">
        <w:rPr>
          <w:rStyle w:val="StyleUnderline"/>
        </w:rPr>
        <w:t xml:space="preserve"> </w:t>
      </w:r>
      <w:r w:rsidRPr="00416FF4">
        <w:rPr>
          <w:rStyle w:val="Emphasis"/>
        </w:rPr>
        <w:t>army-commanded campaigns</w:t>
      </w:r>
      <w:r w:rsidRPr="00416FF4">
        <w:t xml:space="preserve"> </w:t>
      </w:r>
      <w:r w:rsidRPr="00416FF4">
        <w:rPr>
          <w:rStyle w:val="StyleUnderline"/>
        </w:rPr>
        <w:t xml:space="preserve">of </w:t>
      </w:r>
      <w:r w:rsidRPr="00416FF4">
        <w:rPr>
          <w:rStyle w:val="Emphasis"/>
          <w:highlight w:val="green"/>
        </w:rPr>
        <w:t>irregular wars on land</w:t>
      </w:r>
      <w:r w:rsidRPr="00416FF4">
        <w:t xml:space="preserve"> that grew out of the invasions of Iraq and Afghanistan. In these wars, </w:t>
      </w:r>
      <w:r w:rsidRPr="00416FF4">
        <w:rPr>
          <w:rStyle w:val="StyleUnderline"/>
          <w:highlight w:val="green"/>
        </w:rPr>
        <w:t>it served its</w:t>
      </w:r>
      <w:r w:rsidRPr="00416FF4">
        <w:rPr>
          <w:rStyle w:val="StyleUnderline"/>
        </w:rPr>
        <w:t xml:space="preserve"> traditional strategic </w:t>
      </w:r>
      <w:r w:rsidRPr="00416FF4">
        <w:rPr>
          <w:rStyle w:val="StyleUnderline"/>
          <w:highlight w:val="green"/>
        </w:rPr>
        <w:t xml:space="preserve">role of </w:t>
      </w:r>
      <w:r w:rsidRPr="00416FF4">
        <w:rPr>
          <w:rStyle w:val="Emphasis"/>
          <w:highlight w:val="green"/>
        </w:rPr>
        <w:t>instrumentalizing land power</w:t>
      </w:r>
      <w:r w:rsidRPr="00416FF4">
        <w:rPr>
          <w:highlight w:val="green"/>
        </w:rPr>
        <w:t>,</w:t>
      </w:r>
      <w:r w:rsidRPr="00416FF4">
        <w:t xml:space="preserve"> making it possible keep ground forces in the field via support from the </w:t>
      </w:r>
      <w:r w:rsidRPr="00416FF4">
        <w:rPr>
          <w:rStyle w:val="StyleUnderline"/>
        </w:rPr>
        <w:t xml:space="preserve">sea. The Navy also directly supported land forces with </w:t>
      </w:r>
      <w:r w:rsidRPr="00416FF4">
        <w:rPr>
          <w:rStyle w:val="Emphasis"/>
        </w:rPr>
        <w:t>naval aviation</w:t>
      </w:r>
      <w:r w:rsidRPr="00416FF4">
        <w:t xml:space="preserve"> </w:t>
      </w:r>
      <w:r w:rsidRPr="00416FF4">
        <w:rPr>
          <w:rStyle w:val="StyleUnderline"/>
        </w:rPr>
        <w:t xml:space="preserve">and other </w:t>
      </w:r>
      <w:r w:rsidRPr="00416FF4">
        <w:rPr>
          <w:rStyle w:val="Emphasis"/>
        </w:rPr>
        <w:t>strike forces</w:t>
      </w:r>
      <w:r w:rsidRPr="00416FF4">
        <w:t xml:space="preserve"> along with thousands of naval personnel that served with the land forces as augmentees. Carrier strike groups provided direct tactical support to the land forces on a nearly-continuous basis. Navy strike groups today remain involved in strike operations against the Islamic State of Iraq and Syria (ISIS) and its affiliates across the wider Middle East and Africa.</w:t>
      </w:r>
    </w:p>
    <w:p w14:paraId="21B3CC36" w14:textId="77777777" w:rsidR="00F15F1D" w:rsidRPr="00ED04EF" w:rsidRDefault="00F15F1D" w:rsidP="00F15F1D">
      <w:pPr>
        <w:pStyle w:val="Heading4"/>
        <w:rPr>
          <w:rFonts w:cs="Arial"/>
        </w:rPr>
      </w:pPr>
      <w:r w:rsidRPr="00ED04EF">
        <w:rPr>
          <w:rFonts w:cs="Arial"/>
        </w:rPr>
        <w:t xml:space="preserve">Removing presence makes </w:t>
      </w:r>
      <w:r w:rsidRPr="00ED04EF">
        <w:rPr>
          <w:rFonts w:cs="Arial"/>
          <w:u w:val="single"/>
        </w:rPr>
        <w:t>terror worse</w:t>
      </w:r>
      <w:r w:rsidRPr="00ED04EF">
        <w:rPr>
          <w:rFonts w:cs="Arial"/>
        </w:rPr>
        <w:t xml:space="preserve"> by </w:t>
      </w:r>
      <w:r w:rsidRPr="00ED04EF">
        <w:rPr>
          <w:rFonts w:cs="Arial"/>
          <w:u w:val="single"/>
        </w:rPr>
        <w:t>emboldening extremism</w:t>
      </w:r>
      <w:r w:rsidRPr="00ED04EF">
        <w:rPr>
          <w:rFonts w:cs="Arial"/>
        </w:rPr>
        <w:t xml:space="preserve"> and undermining </w:t>
      </w:r>
      <w:r w:rsidRPr="00ED04EF">
        <w:rPr>
          <w:rFonts w:cs="Arial"/>
          <w:u w:val="single"/>
        </w:rPr>
        <w:t>security networks</w:t>
      </w:r>
      <w:r w:rsidRPr="00ED04EF">
        <w:rPr>
          <w:rFonts w:cs="Arial"/>
        </w:rPr>
        <w:t xml:space="preserve"> necessary for </w:t>
      </w:r>
      <w:r w:rsidRPr="00ED04EF">
        <w:rPr>
          <w:rFonts w:cs="Arial"/>
          <w:u w:val="single"/>
        </w:rPr>
        <w:t>counter-insurgent strategy</w:t>
      </w:r>
    </w:p>
    <w:p w14:paraId="09ADF0FD" w14:textId="77777777" w:rsidR="00F15F1D" w:rsidRPr="00ED04EF" w:rsidRDefault="00F15F1D" w:rsidP="00F15F1D">
      <w:r w:rsidRPr="00ED04EF">
        <w:rPr>
          <w:rStyle w:val="Style13ptBold"/>
        </w:rPr>
        <w:t>Brands 18</w:t>
      </w:r>
      <w:r w:rsidRPr="00ED04EF">
        <w:t xml:space="preserve"> [Hal, Henry Kissinger Distinguished Professor at Johns Hopkins University's School of Advanced International Studies and a senior fellow at the Center for Strategic and Budgetary Assessments." American Grand Strategy in the Age of Trump." Page 38-40]</w:t>
      </w:r>
    </w:p>
    <w:p w14:paraId="7102C451" w14:textId="77777777" w:rsidR="00F15F1D" w:rsidRPr="00ED04EF" w:rsidRDefault="00F15F1D" w:rsidP="00F15F1D">
      <w:pPr>
        <w:rPr>
          <w:rStyle w:val="StyleUnderline"/>
        </w:rPr>
      </w:pPr>
      <w:r w:rsidRPr="00ED04EF">
        <w:rPr>
          <w:sz w:val="16"/>
        </w:rPr>
        <w:t xml:space="preserve">Take the issue of terrorism. To be clear, </w:t>
      </w:r>
      <w:r w:rsidRPr="00ED04EF">
        <w:rPr>
          <w:rStyle w:val="StyleUnderline"/>
        </w:rPr>
        <w:t xml:space="preserve">offshore </w:t>
      </w:r>
      <w:r w:rsidRPr="000927BC">
        <w:rPr>
          <w:rStyle w:val="StyleUnderline"/>
          <w:highlight w:val="cyan"/>
        </w:rPr>
        <w:t>balancers are right</w:t>
      </w:r>
      <w:r w:rsidRPr="00ED04EF">
        <w:rPr>
          <w:rStyle w:val="StyleUnderline"/>
        </w:rPr>
        <w:t xml:space="preserve"> that U.S. onshore </w:t>
      </w:r>
      <w:r w:rsidRPr="000927BC">
        <w:rPr>
          <w:rStyle w:val="StyleUnderline"/>
          <w:highlight w:val="cyan"/>
        </w:rPr>
        <w:t>presence</w:t>
      </w:r>
      <w:r w:rsidRPr="00ED04EF">
        <w:rPr>
          <w:rStyle w:val="StyleUnderline"/>
        </w:rPr>
        <w:t xml:space="preserve"> in the Persian Gulf</w:t>
      </w:r>
      <w:r w:rsidRPr="00ED04EF">
        <w:rPr>
          <w:sz w:val="16"/>
        </w:rPr>
        <w:t xml:space="preserve"> (and the broader Middle East) </w:t>
      </w:r>
      <w:r w:rsidRPr="00ED04EF">
        <w:rPr>
          <w:rStyle w:val="StyleUnderline"/>
        </w:rPr>
        <w:t xml:space="preserve">has </w:t>
      </w:r>
      <w:r w:rsidRPr="000927BC">
        <w:rPr>
          <w:rStyle w:val="StyleUnderline"/>
          <w:highlight w:val="cyan"/>
        </w:rPr>
        <w:t>sometimes acted as a</w:t>
      </w:r>
      <w:r w:rsidRPr="000927BC">
        <w:rPr>
          <w:sz w:val="16"/>
          <w:highlight w:val="cyan"/>
        </w:rPr>
        <w:t xml:space="preserve"> </w:t>
      </w:r>
      <w:r w:rsidRPr="000927BC">
        <w:rPr>
          <w:rStyle w:val="Emphasis"/>
          <w:highlight w:val="cyan"/>
        </w:rPr>
        <w:t>stimulant</w:t>
      </w:r>
      <w:r w:rsidRPr="000927BC">
        <w:rPr>
          <w:sz w:val="16"/>
          <w:highlight w:val="cyan"/>
        </w:rPr>
        <w:t xml:space="preserve"> </w:t>
      </w:r>
      <w:r w:rsidRPr="000927BC">
        <w:rPr>
          <w:rStyle w:val="StyleUnderline"/>
          <w:highlight w:val="cyan"/>
        </w:rPr>
        <w:t>to</w:t>
      </w:r>
      <w:r w:rsidRPr="00ED04EF">
        <w:rPr>
          <w:rStyle w:val="StyleUnderline"/>
        </w:rPr>
        <w:t xml:space="preserve"> </w:t>
      </w:r>
      <w:r w:rsidRPr="000927BC">
        <w:rPr>
          <w:rStyle w:val="Emphasis"/>
          <w:highlight w:val="cyan"/>
        </w:rPr>
        <w:t>extremist violence</w:t>
      </w:r>
      <w:r w:rsidRPr="000927BC">
        <w:rPr>
          <w:sz w:val="16"/>
          <w:highlight w:val="cyan"/>
        </w:rPr>
        <w:t>.</w:t>
      </w:r>
      <w:r w:rsidRPr="00ED04EF">
        <w:rPr>
          <w:sz w:val="16"/>
        </w:rPr>
        <w:t xml:space="preserve"> The stationing of U.S. troops in Saudi Arabia from 1990 onward was one important cause of al-Qaeda’s deadly campaign against American targets, and the U.S. invasion and occupation of Iraq in 2003 and afterward helped reinvigorate a jihadist movement that had been pummeled following 9/11. More generally, scholarly research indicates that contesting foreign troop deployments and occupation is one driver of suicide terrorism.36 </w:t>
      </w:r>
      <w:r w:rsidRPr="00ED04EF">
        <w:rPr>
          <w:rStyle w:val="StyleUnderline"/>
        </w:rPr>
        <w:t xml:space="preserve">There is thus something to the argument that U.S. policies have fueled the fires of jihad. </w:t>
      </w:r>
      <w:r w:rsidRPr="000927BC">
        <w:rPr>
          <w:rStyle w:val="StyleUnderline"/>
          <w:highlight w:val="cyan"/>
        </w:rPr>
        <w:t>What is</w:t>
      </w:r>
      <w:r w:rsidRPr="00ED04EF">
        <w:rPr>
          <w:rStyle w:val="StyleUnderline"/>
        </w:rPr>
        <w:t xml:space="preserve"> </w:t>
      </w:r>
      <w:r w:rsidRPr="00ED04EF">
        <w:rPr>
          <w:rStyle w:val="Emphasis"/>
        </w:rPr>
        <w:t xml:space="preserve">more </w:t>
      </w:r>
      <w:r w:rsidRPr="000927BC">
        <w:rPr>
          <w:rStyle w:val="Emphasis"/>
          <w:highlight w:val="cyan"/>
        </w:rPr>
        <w:t>dubious</w:t>
      </w:r>
      <w:r w:rsidRPr="000927BC">
        <w:rPr>
          <w:rStyle w:val="StyleUnderline"/>
          <w:highlight w:val="cyan"/>
        </w:rPr>
        <w:t xml:space="preserve"> is the</w:t>
      </w:r>
      <w:r w:rsidRPr="00ED04EF">
        <w:rPr>
          <w:rStyle w:val="StyleUnderline"/>
        </w:rPr>
        <w:t xml:space="preserve"> claim that </w:t>
      </w:r>
      <w:r w:rsidRPr="000927BC">
        <w:rPr>
          <w:rStyle w:val="Emphasis"/>
          <w:highlight w:val="cyan"/>
        </w:rPr>
        <w:t>shifting</w:t>
      </w:r>
      <w:r w:rsidRPr="000927BC">
        <w:rPr>
          <w:rStyle w:val="StyleUnderline"/>
          <w:highlight w:val="cyan"/>
        </w:rPr>
        <w:t xml:space="preserve"> to</w:t>
      </w:r>
      <w:r w:rsidRPr="00ED04EF">
        <w:rPr>
          <w:rStyle w:val="StyleUnderline"/>
        </w:rPr>
        <w:t xml:space="preserve"> </w:t>
      </w:r>
      <w:r w:rsidRPr="00ED04EF">
        <w:rPr>
          <w:rStyle w:val="Emphasis"/>
        </w:rPr>
        <w:t xml:space="preserve">offshore </w:t>
      </w:r>
      <w:r w:rsidRPr="000927BC">
        <w:rPr>
          <w:rStyle w:val="Emphasis"/>
          <w:highlight w:val="cyan"/>
        </w:rPr>
        <w:t>balancing</w:t>
      </w:r>
      <w:r w:rsidRPr="000927BC">
        <w:rPr>
          <w:rStyle w:val="StyleUnderline"/>
          <w:highlight w:val="cyan"/>
        </w:rPr>
        <w:t xml:space="preserve"> would</w:t>
      </w:r>
      <w:r w:rsidRPr="00ED04EF">
        <w:rPr>
          <w:rStyle w:val="StyleUnderline"/>
        </w:rPr>
        <w:t xml:space="preserve"> significantly </w:t>
      </w:r>
      <w:r w:rsidRPr="000927BC">
        <w:rPr>
          <w:rStyle w:val="Emphasis"/>
          <w:highlight w:val="cyan"/>
        </w:rPr>
        <w:t>ameliorate the problem</w:t>
      </w:r>
      <w:r w:rsidRPr="00ED04EF">
        <w:rPr>
          <w:rStyle w:val="StyleUnderline"/>
        </w:rPr>
        <w:t>.</w:t>
      </w:r>
    </w:p>
    <w:p w14:paraId="1232504A" w14:textId="77777777" w:rsidR="00F15F1D" w:rsidRPr="00ED04EF" w:rsidRDefault="00F15F1D" w:rsidP="00F15F1D">
      <w:pPr>
        <w:rPr>
          <w:sz w:val="16"/>
        </w:rPr>
      </w:pPr>
      <w:r w:rsidRPr="00ED04EF">
        <w:rPr>
          <w:sz w:val="16"/>
        </w:rPr>
        <w:t xml:space="preserve">The primary cause for doubt is that </w:t>
      </w:r>
      <w:r w:rsidRPr="000927BC">
        <w:rPr>
          <w:rStyle w:val="StyleUnderline"/>
          <w:highlight w:val="cyan"/>
        </w:rPr>
        <w:t>while stationing</w:t>
      </w:r>
      <w:r w:rsidRPr="00ED04EF">
        <w:rPr>
          <w:rStyle w:val="StyleUnderline"/>
        </w:rPr>
        <w:t xml:space="preserve"> U.S. </w:t>
      </w:r>
      <w:r w:rsidRPr="000927BC">
        <w:rPr>
          <w:rStyle w:val="StyleUnderline"/>
          <w:highlight w:val="cyan"/>
        </w:rPr>
        <w:t>troops in Muslim countries has</w:t>
      </w:r>
      <w:r w:rsidRPr="00ED04EF">
        <w:rPr>
          <w:rStyle w:val="StyleUnderline"/>
        </w:rPr>
        <w:t xml:space="preserve"> historically </w:t>
      </w:r>
      <w:r w:rsidRPr="000927BC">
        <w:rPr>
          <w:rStyle w:val="StyleUnderline"/>
          <w:highlight w:val="cyan"/>
        </w:rPr>
        <w:t xml:space="preserve">been one cause of anti-American terrorism, it has </w:t>
      </w:r>
      <w:r w:rsidRPr="000927BC">
        <w:rPr>
          <w:rStyle w:val="Emphasis"/>
          <w:highlight w:val="cyan"/>
        </w:rPr>
        <w:t>never been the only one</w:t>
      </w:r>
      <w:r w:rsidRPr="00ED04EF">
        <w:rPr>
          <w:sz w:val="16"/>
        </w:rPr>
        <w:t xml:space="preserve">. </w:t>
      </w:r>
      <w:r w:rsidRPr="000927BC">
        <w:rPr>
          <w:rStyle w:val="StyleUnderline"/>
          <w:highlight w:val="cyan"/>
        </w:rPr>
        <w:t>That</w:t>
      </w:r>
      <w:r w:rsidRPr="00ED04EF">
        <w:rPr>
          <w:rStyle w:val="StyleUnderline"/>
        </w:rPr>
        <w:t xml:space="preserve"> phenomenon also </w:t>
      </w:r>
      <w:r w:rsidRPr="000927BC">
        <w:rPr>
          <w:rStyle w:val="StyleUnderline"/>
          <w:highlight w:val="cyan"/>
        </w:rPr>
        <w:t>grew out of</w:t>
      </w:r>
      <w:r w:rsidRPr="00ED04EF">
        <w:rPr>
          <w:rStyle w:val="StyleUnderline"/>
        </w:rPr>
        <w:t xml:space="preserve"> anger at U.S. support for authoritarian Middle Eastern regimes</w:t>
      </w:r>
      <w:r w:rsidRPr="00ED04EF">
        <w:rPr>
          <w:sz w:val="16"/>
        </w:rPr>
        <w:t xml:space="preserve">, </w:t>
      </w:r>
      <w:r w:rsidRPr="000927BC">
        <w:rPr>
          <w:rStyle w:val="Emphasis"/>
          <w:highlight w:val="cyan"/>
        </w:rPr>
        <w:t>Washington’s relationship with Israel</w:t>
      </w:r>
      <w:r w:rsidRPr="000927BC">
        <w:rPr>
          <w:sz w:val="16"/>
          <w:highlight w:val="cyan"/>
        </w:rPr>
        <w:t>,</w:t>
      </w:r>
      <w:r w:rsidRPr="00ED04EF">
        <w:rPr>
          <w:sz w:val="16"/>
        </w:rPr>
        <w:t xml:space="preserve"> </w:t>
      </w:r>
      <w:r w:rsidRPr="00ED04EF">
        <w:rPr>
          <w:rStyle w:val="StyleUnderline"/>
        </w:rPr>
        <w:t xml:space="preserve">the </w:t>
      </w:r>
      <w:r w:rsidRPr="000927BC">
        <w:rPr>
          <w:rStyle w:val="Emphasis"/>
          <w:highlight w:val="cyan"/>
        </w:rPr>
        <w:t>encroachment</w:t>
      </w:r>
      <w:r w:rsidRPr="000927BC">
        <w:rPr>
          <w:rStyle w:val="StyleUnderline"/>
          <w:highlight w:val="cyan"/>
        </w:rPr>
        <w:t xml:space="preserve"> of </w:t>
      </w:r>
      <w:r w:rsidRPr="000927BC">
        <w:rPr>
          <w:rStyle w:val="Emphasis"/>
          <w:highlight w:val="cyan"/>
        </w:rPr>
        <w:t>Western cultural</w:t>
      </w:r>
      <w:r w:rsidRPr="00ED04EF">
        <w:rPr>
          <w:rStyle w:val="StyleUnderline"/>
        </w:rPr>
        <w:t xml:space="preserve"> and economic</w:t>
      </w:r>
      <w:r w:rsidRPr="00ED04EF">
        <w:rPr>
          <w:sz w:val="16"/>
        </w:rPr>
        <w:t xml:space="preserve"> </w:t>
      </w:r>
      <w:r w:rsidRPr="00ED04EF">
        <w:rPr>
          <w:rStyle w:val="StyleUnderline"/>
        </w:rPr>
        <w:t>influences</w:t>
      </w:r>
      <w:r w:rsidRPr="00ED04EF">
        <w:rPr>
          <w:sz w:val="16"/>
        </w:rPr>
        <w:t xml:space="preserve"> on Muslim societies, </w:t>
      </w:r>
      <w:r w:rsidRPr="000927BC">
        <w:rPr>
          <w:rStyle w:val="StyleUnderline"/>
          <w:highlight w:val="cyan"/>
        </w:rPr>
        <w:t>and</w:t>
      </w:r>
      <w:r w:rsidRPr="00ED04EF">
        <w:rPr>
          <w:rStyle w:val="StyleUnderline"/>
        </w:rPr>
        <w:t xml:space="preserve"> </w:t>
      </w:r>
      <w:r w:rsidRPr="000927BC">
        <w:rPr>
          <w:rStyle w:val="StyleUnderline"/>
          <w:highlight w:val="cyan"/>
        </w:rPr>
        <w:t>other grievances</w:t>
      </w:r>
      <w:r w:rsidRPr="00ED04EF">
        <w:rPr>
          <w:rStyle w:val="StyleUnderline"/>
        </w:rPr>
        <w:t xml:space="preserve"> that were prominent in early al-Qaeda pronouncements and still resonate today</w:t>
      </w:r>
      <w:r w:rsidRPr="00ED04EF">
        <w:rPr>
          <w:sz w:val="16"/>
        </w:rPr>
        <w:t xml:space="preserve">. In 2010, for instance, an al-Qaeda spokesman announced that it would take more than withdrawing U.S. troops from Muslim lands to make jihadist attacks stop. </w:t>
      </w:r>
      <w:r w:rsidRPr="00ED04EF">
        <w:rPr>
          <w:rStyle w:val="StyleUnderline"/>
        </w:rPr>
        <w:t>The United States would also have to end its support to Israel, prohibit all trade and investment in that country, terminate all aid to “the hated regimes of the Muslim world,” cease “all interference in the religion, society, politics, economy, and government” of the region, and so on.</w:t>
      </w:r>
      <w:r w:rsidRPr="00ED04EF">
        <w:rPr>
          <w:sz w:val="16"/>
        </w:rPr>
        <w:t xml:space="preserve"> Similarly, as one expert notes, “</w:t>
      </w:r>
      <w:r w:rsidRPr="000927BC">
        <w:rPr>
          <w:rStyle w:val="StyleUnderline"/>
          <w:highlight w:val="cyan"/>
        </w:rPr>
        <w:t>Even</w:t>
      </w:r>
      <w:r w:rsidRPr="00ED04EF">
        <w:rPr>
          <w:rStyle w:val="StyleUnderline"/>
        </w:rPr>
        <w:t xml:space="preserve"> U.S. </w:t>
      </w:r>
      <w:r w:rsidRPr="000927BC">
        <w:rPr>
          <w:rStyle w:val="StyleUnderline"/>
          <w:highlight w:val="cyan"/>
        </w:rPr>
        <w:t>intelligence liaison,</w:t>
      </w:r>
      <w:r w:rsidRPr="00ED04EF">
        <w:rPr>
          <w:rStyle w:val="StyleUnderline"/>
        </w:rPr>
        <w:t xml:space="preserve"> which involves sharing information, training, and other forms of exchange, </w:t>
      </w:r>
      <w:r w:rsidRPr="000927BC">
        <w:rPr>
          <w:rStyle w:val="StyleUnderline"/>
          <w:highlight w:val="cyan"/>
        </w:rPr>
        <w:t>is . . . a sensitive issue” for al-Qaeda</w:t>
      </w:r>
      <w:r w:rsidRPr="00ED04EF">
        <w:rPr>
          <w:rStyle w:val="StyleUnderline"/>
        </w:rPr>
        <w:t xml:space="preserve"> and other jihadists</w:t>
      </w:r>
      <w:r w:rsidRPr="00ED04EF">
        <w:rPr>
          <w:sz w:val="16"/>
        </w:rPr>
        <w:t xml:space="preserve">. Anti-American terrorism has always had a complex genesis, and </w:t>
      </w:r>
      <w:r w:rsidRPr="000927BC">
        <w:rPr>
          <w:rStyle w:val="StyleUnderline"/>
          <w:highlight w:val="cyan"/>
        </w:rPr>
        <w:t>avoiding</w:t>
      </w:r>
      <w:r w:rsidRPr="00ED04EF">
        <w:rPr>
          <w:rStyle w:val="StyleUnderline"/>
        </w:rPr>
        <w:t xml:space="preserve"> U.S. military </w:t>
      </w:r>
      <w:r w:rsidRPr="000927BC">
        <w:rPr>
          <w:rStyle w:val="StyleUnderline"/>
          <w:highlight w:val="cyan"/>
        </w:rPr>
        <w:t xml:space="preserve">presence would address but </w:t>
      </w:r>
      <w:r w:rsidRPr="000927BC">
        <w:rPr>
          <w:rStyle w:val="Emphasis"/>
          <w:highlight w:val="cyan"/>
        </w:rPr>
        <w:t>one of the</w:t>
      </w:r>
      <w:r w:rsidRPr="00ED04EF">
        <w:rPr>
          <w:rStyle w:val="Emphasis"/>
        </w:rPr>
        <w:t xml:space="preserve"> relevant </w:t>
      </w:r>
      <w:r w:rsidRPr="000927BC">
        <w:rPr>
          <w:rStyle w:val="Emphasis"/>
          <w:highlight w:val="cyan"/>
        </w:rPr>
        <w:t>complaints</w:t>
      </w:r>
      <w:r w:rsidRPr="00ED04EF">
        <w:rPr>
          <w:rStyle w:val="Emphasis"/>
        </w:rPr>
        <w:t>.</w:t>
      </w:r>
      <w:r w:rsidRPr="00ED04EF">
        <w:rPr>
          <w:sz w:val="16"/>
        </w:rPr>
        <w:t>37</w:t>
      </w:r>
    </w:p>
    <w:p w14:paraId="2F3ED9E9" w14:textId="77777777" w:rsidR="00F15F1D" w:rsidRPr="00ED04EF" w:rsidRDefault="00F15F1D" w:rsidP="00F15F1D">
      <w:pPr>
        <w:rPr>
          <w:rStyle w:val="StyleUnderline"/>
        </w:rPr>
      </w:pPr>
      <w:r w:rsidRPr="00ED04EF">
        <w:rPr>
          <w:rStyle w:val="StyleUnderline"/>
        </w:rPr>
        <w:t xml:space="preserve">Were the United States to embrace offshore balancing, </w:t>
      </w:r>
      <w:r w:rsidRPr="000927BC">
        <w:rPr>
          <w:rStyle w:val="StyleUnderline"/>
          <w:highlight w:val="cyan"/>
        </w:rPr>
        <w:t xml:space="preserve">it would actually </w:t>
      </w:r>
      <w:r w:rsidRPr="000927BC">
        <w:rPr>
          <w:rStyle w:val="Emphasis"/>
          <w:highlight w:val="cyan"/>
        </w:rPr>
        <w:t>aggravate</w:t>
      </w:r>
      <w:r w:rsidRPr="00ED04EF">
        <w:rPr>
          <w:rStyle w:val="StyleUnderline"/>
        </w:rPr>
        <w:t xml:space="preserve"> some of </w:t>
      </w:r>
      <w:r w:rsidRPr="000927BC">
        <w:rPr>
          <w:rStyle w:val="StyleUnderline"/>
          <w:highlight w:val="cyan"/>
        </w:rPr>
        <w:t xml:space="preserve">those </w:t>
      </w:r>
      <w:r w:rsidRPr="000927BC">
        <w:rPr>
          <w:rStyle w:val="Emphasis"/>
          <w:highlight w:val="cyan"/>
        </w:rPr>
        <w:t>grievances further</w:t>
      </w:r>
      <w:r w:rsidRPr="00ED04EF">
        <w:rPr>
          <w:rStyle w:val="Emphasis"/>
        </w:rPr>
        <w:t>.</w:t>
      </w:r>
      <w:r w:rsidRPr="00ED04EF">
        <w:rPr>
          <w:sz w:val="16"/>
        </w:rPr>
        <w:t xml:space="preserve"> </w:t>
      </w:r>
      <w:r w:rsidRPr="000927BC">
        <w:rPr>
          <w:rStyle w:val="StyleUnderline"/>
          <w:highlight w:val="cyan"/>
        </w:rPr>
        <w:t>A true offshore</w:t>
      </w:r>
      <w:r w:rsidRPr="00ED04EF">
        <w:rPr>
          <w:rStyle w:val="StyleUnderline"/>
        </w:rPr>
        <w:t xml:space="preserve"> balancing </w:t>
      </w:r>
      <w:r w:rsidRPr="000927BC">
        <w:rPr>
          <w:rStyle w:val="StyleUnderline"/>
          <w:highlight w:val="cyan"/>
        </w:rPr>
        <w:t>strategy would make the United States</w:t>
      </w:r>
      <w:r w:rsidRPr="00ED04EF">
        <w:rPr>
          <w:rStyle w:val="StyleUnderline"/>
        </w:rPr>
        <w:t xml:space="preserve"> more </w:t>
      </w:r>
      <w:r w:rsidRPr="000927BC">
        <w:rPr>
          <w:rStyle w:val="StyleUnderline"/>
          <w:highlight w:val="cyan"/>
        </w:rPr>
        <w:t xml:space="preserve">reliant on  </w:t>
      </w:r>
      <w:r w:rsidRPr="000927BC">
        <w:rPr>
          <w:rStyle w:val="Emphasis"/>
          <w:highlight w:val="cyan"/>
        </w:rPr>
        <w:t>authoritarian Arab regimes</w:t>
      </w:r>
      <w:r w:rsidRPr="00ED04EF">
        <w:rPr>
          <w:sz w:val="16"/>
        </w:rPr>
        <w:t>—in Saudi Arabia, Egypt, Jordan, and other countries—</w:t>
      </w:r>
      <w:r w:rsidRPr="000927BC">
        <w:rPr>
          <w:rStyle w:val="StyleUnderline"/>
          <w:highlight w:val="cyan"/>
        </w:rPr>
        <w:t xml:space="preserve">as </w:t>
      </w:r>
      <w:r w:rsidRPr="000927BC">
        <w:rPr>
          <w:rStyle w:val="Emphasis"/>
          <w:highlight w:val="cyan"/>
        </w:rPr>
        <w:t>bulwarks of stability</w:t>
      </w:r>
      <w:r w:rsidRPr="00ED04EF">
        <w:rPr>
          <w:rStyle w:val="StyleUnderline"/>
        </w:rPr>
        <w:t xml:space="preserve"> in the region</w:t>
      </w:r>
      <w:r w:rsidRPr="00ED04EF">
        <w:rPr>
          <w:sz w:val="16"/>
        </w:rPr>
        <w:t xml:space="preserve">. </w:t>
      </w:r>
      <w:r w:rsidRPr="000927BC">
        <w:rPr>
          <w:rStyle w:val="StyleUnderline"/>
          <w:highlight w:val="cyan"/>
        </w:rPr>
        <w:t xml:space="preserve">It would imply an </w:t>
      </w:r>
      <w:r w:rsidRPr="000927BC">
        <w:rPr>
          <w:rStyle w:val="Emphasis"/>
          <w:highlight w:val="cyan"/>
        </w:rPr>
        <w:t>increase</w:t>
      </w:r>
      <w:r w:rsidRPr="000927BC">
        <w:rPr>
          <w:rStyle w:val="StyleUnderline"/>
          <w:highlight w:val="cyan"/>
        </w:rPr>
        <w:t xml:space="preserve"> in</w:t>
      </w:r>
      <w:r w:rsidRPr="000927BC">
        <w:rPr>
          <w:sz w:val="16"/>
          <w:highlight w:val="cyan"/>
        </w:rPr>
        <w:t xml:space="preserve"> </w:t>
      </w:r>
      <w:r w:rsidRPr="000927BC">
        <w:rPr>
          <w:rStyle w:val="Emphasis"/>
          <w:highlight w:val="cyan"/>
        </w:rPr>
        <w:t>military sales</w:t>
      </w:r>
      <w:r w:rsidRPr="00ED04EF">
        <w:rPr>
          <w:sz w:val="16"/>
        </w:rPr>
        <w:t xml:space="preserve">, </w:t>
      </w:r>
      <w:r w:rsidRPr="00ED04EF">
        <w:rPr>
          <w:rStyle w:val="Emphasis"/>
        </w:rPr>
        <w:t xml:space="preserve">intelligence </w:t>
      </w:r>
      <w:r w:rsidRPr="000927BC">
        <w:rPr>
          <w:rStyle w:val="Emphasis"/>
          <w:highlight w:val="cyan"/>
        </w:rPr>
        <w:t>partnerships</w:t>
      </w:r>
      <w:r w:rsidRPr="000927BC">
        <w:rPr>
          <w:sz w:val="16"/>
          <w:highlight w:val="cyan"/>
        </w:rPr>
        <w:t xml:space="preserve">, </w:t>
      </w:r>
      <w:r w:rsidRPr="000927BC">
        <w:rPr>
          <w:rStyle w:val="StyleUnderline"/>
          <w:highlight w:val="cyan"/>
        </w:rPr>
        <w:t>and other support</w:t>
      </w:r>
      <w:r w:rsidRPr="00ED04EF">
        <w:rPr>
          <w:rStyle w:val="StyleUnderline"/>
        </w:rPr>
        <w:t xml:space="preserve"> for these governments, </w:t>
      </w:r>
      <w:r w:rsidRPr="000927BC">
        <w:rPr>
          <w:rStyle w:val="StyleUnderline"/>
          <w:highlight w:val="cyan"/>
        </w:rPr>
        <w:t xml:space="preserve">and a </w:t>
      </w:r>
      <w:r w:rsidRPr="00ED04EF">
        <w:rPr>
          <w:rStyle w:val="StyleUnderline"/>
        </w:rPr>
        <w:t xml:space="preserve">tolerance for precisely the sort of </w:t>
      </w:r>
      <w:r w:rsidRPr="000927BC">
        <w:rPr>
          <w:rStyle w:val="StyleUnderline"/>
          <w:highlight w:val="cyan"/>
        </w:rPr>
        <w:t xml:space="preserve">friendly </w:t>
      </w:r>
      <w:r w:rsidRPr="000927BC">
        <w:rPr>
          <w:rStyle w:val="Emphasis"/>
          <w:highlight w:val="cyan"/>
        </w:rPr>
        <w:t>dictators approach</w:t>
      </w:r>
      <w:r w:rsidRPr="00ED04EF">
        <w:rPr>
          <w:rStyle w:val="StyleUnderline"/>
        </w:rPr>
        <w:t xml:space="preserve"> that </w:t>
      </w:r>
      <w:r w:rsidRPr="00ED04EF">
        <w:rPr>
          <w:rStyle w:val="Emphasis"/>
        </w:rPr>
        <w:t xml:space="preserve">Muslim </w:t>
      </w:r>
      <w:r w:rsidRPr="000927BC">
        <w:rPr>
          <w:rStyle w:val="Emphasis"/>
          <w:highlight w:val="cyan"/>
        </w:rPr>
        <w:t>radicals deplore</w:t>
      </w:r>
      <w:r w:rsidRPr="00ED04EF">
        <w:rPr>
          <w:sz w:val="16"/>
        </w:rPr>
        <w:t xml:space="preserve">. In the same vein, while many offshore balancers call on Washington to distance itself from Israel, Colin Kahl and Marc Lynch have rightly noted that </w:t>
      </w:r>
      <w:r w:rsidRPr="00ED04EF">
        <w:rPr>
          <w:rStyle w:val="StyleUnderline"/>
        </w:rPr>
        <w:t xml:space="preserve">the logic of the strategy would certainly increase U.S. dependence on that country as the </w:t>
      </w:r>
      <w:r w:rsidRPr="00ED04EF">
        <w:rPr>
          <w:rStyle w:val="Emphasis"/>
        </w:rPr>
        <w:t>strongest</w:t>
      </w:r>
      <w:r w:rsidRPr="00ED04EF">
        <w:rPr>
          <w:sz w:val="16"/>
        </w:rPr>
        <w:t xml:space="preserve">, </w:t>
      </w:r>
      <w:r w:rsidRPr="00ED04EF">
        <w:rPr>
          <w:rStyle w:val="Emphasis"/>
        </w:rPr>
        <w:t>friendliest military power</w:t>
      </w:r>
      <w:r w:rsidRPr="00ED04EF">
        <w:rPr>
          <w:sz w:val="16"/>
        </w:rPr>
        <w:t xml:space="preserve"> in a very volatile region.38 In effect, then, </w:t>
      </w:r>
      <w:r w:rsidRPr="000927BC">
        <w:rPr>
          <w:rStyle w:val="StyleUnderline"/>
          <w:highlight w:val="cyan"/>
        </w:rPr>
        <w:t>offshore balancing would require</w:t>
      </w:r>
      <w:r w:rsidRPr="00ED04EF">
        <w:rPr>
          <w:rStyle w:val="StyleUnderline"/>
        </w:rPr>
        <w:t xml:space="preserve"> </w:t>
      </w:r>
      <w:r w:rsidRPr="000927BC">
        <w:rPr>
          <w:rStyle w:val="StyleUnderline"/>
          <w:highlight w:val="cyan"/>
        </w:rPr>
        <w:t>doubling down on</w:t>
      </w:r>
      <w:r w:rsidRPr="00ED04EF">
        <w:rPr>
          <w:rStyle w:val="StyleUnderline"/>
        </w:rPr>
        <w:t xml:space="preserve"> policies that have long </w:t>
      </w:r>
      <w:r w:rsidRPr="00ED04EF">
        <w:rPr>
          <w:rStyle w:val="Emphasis"/>
        </w:rPr>
        <w:t xml:space="preserve">stoked </w:t>
      </w:r>
      <w:r w:rsidRPr="000927BC">
        <w:rPr>
          <w:rStyle w:val="Emphasis"/>
          <w:highlight w:val="cyan"/>
        </w:rPr>
        <w:t>jihadist resentment</w:t>
      </w:r>
      <w:r w:rsidRPr="00ED04EF">
        <w:rPr>
          <w:rStyle w:val="StyleUnderline"/>
        </w:rPr>
        <w:t>.</w:t>
      </w:r>
    </w:p>
    <w:p w14:paraId="193A8DDF" w14:textId="77777777" w:rsidR="00F15F1D" w:rsidRPr="00ED04EF" w:rsidRDefault="00F15F1D" w:rsidP="00F15F1D">
      <w:pPr>
        <w:rPr>
          <w:sz w:val="16"/>
        </w:rPr>
      </w:pPr>
      <w:r w:rsidRPr="00ED04EF">
        <w:rPr>
          <w:sz w:val="16"/>
        </w:rPr>
        <w:t xml:space="preserve">Offshore balancing represents a problematic framework for counterterrorism in other ways, too. As the aftermath of the U.S. drawdown in Iraq in 2011 demonstrated, </w:t>
      </w:r>
      <w:r w:rsidRPr="000927BC">
        <w:rPr>
          <w:rStyle w:val="StyleUnderline"/>
          <w:highlight w:val="cyan"/>
        </w:rPr>
        <w:t>removing American forces</w:t>
      </w:r>
      <w:r w:rsidRPr="00ED04EF">
        <w:rPr>
          <w:rStyle w:val="StyleUnderline"/>
        </w:rPr>
        <w:t xml:space="preserve"> from a still-unstable situation </w:t>
      </w:r>
      <w:r w:rsidRPr="000927BC">
        <w:rPr>
          <w:rStyle w:val="StyleUnderline"/>
          <w:highlight w:val="cyan"/>
        </w:rPr>
        <w:t xml:space="preserve">can </w:t>
      </w:r>
      <w:r w:rsidRPr="000927BC">
        <w:rPr>
          <w:rStyle w:val="Emphasis"/>
          <w:highlight w:val="cyan"/>
        </w:rPr>
        <w:t>compromise counterterrorism gains</w:t>
      </w:r>
      <w:r w:rsidRPr="00ED04EF">
        <w:rPr>
          <w:sz w:val="16"/>
        </w:rPr>
        <w:t xml:space="preserve"> made to date </w:t>
      </w:r>
      <w:r w:rsidRPr="000927BC">
        <w:rPr>
          <w:rStyle w:val="StyleUnderline"/>
          <w:highlight w:val="cyan"/>
        </w:rPr>
        <w:t>and permit the insecurity in which</w:t>
      </w:r>
      <w:r w:rsidRPr="00ED04EF">
        <w:rPr>
          <w:rStyle w:val="StyleUnderline"/>
        </w:rPr>
        <w:t xml:space="preserve"> </w:t>
      </w:r>
      <w:r w:rsidRPr="000927BC">
        <w:rPr>
          <w:rStyle w:val="Emphasis"/>
          <w:highlight w:val="cyan"/>
        </w:rPr>
        <w:t>extremist groups prosper</w:t>
      </w:r>
      <w:r w:rsidRPr="00ED04EF">
        <w:rPr>
          <w:sz w:val="16"/>
        </w:rPr>
        <w:t xml:space="preserve">. </w:t>
      </w:r>
      <w:r w:rsidRPr="00ED04EF">
        <w:rPr>
          <w:rStyle w:val="StyleUnderline"/>
        </w:rPr>
        <w:t>“</w:t>
      </w:r>
      <w:r w:rsidRPr="000927BC">
        <w:rPr>
          <w:rStyle w:val="StyleUnderline"/>
          <w:highlight w:val="cyan"/>
        </w:rPr>
        <w:t>Had a</w:t>
      </w:r>
      <w:r w:rsidRPr="00ED04EF">
        <w:rPr>
          <w:rStyle w:val="StyleUnderline"/>
        </w:rPr>
        <w:t xml:space="preserve"> residual U.S. </w:t>
      </w:r>
      <w:r w:rsidRPr="000927BC">
        <w:rPr>
          <w:rStyle w:val="StyleUnderline"/>
          <w:highlight w:val="cyan"/>
        </w:rPr>
        <w:t>force stayed in Iraq</w:t>
      </w:r>
      <w:r w:rsidRPr="00ED04EF">
        <w:rPr>
          <w:rStyle w:val="StyleUnderline"/>
        </w:rPr>
        <w:t xml:space="preserve"> after 2011,</w:t>
      </w:r>
      <w:r w:rsidRPr="00ED04EF">
        <w:rPr>
          <w:sz w:val="16"/>
        </w:rPr>
        <w:t>” one senior adviser to the U.S. military in Iraq has written, “</w:t>
      </w:r>
      <w:r w:rsidRPr="000927BC">
        <w:rPr>
          <w:rStyle w:val="StyleUnderline"/>
          <w:highlight w:val="cyan"/>
        </w:rPr>
        <w:t>the United States would have had</w:t>
      </w:r>
      <w:r w:rsidRPr="00ED04EF">
        <w:rPr>
          <w:rStyle w:val="StyleUnderline"/>
        </w:rPr>
        <w:t xml:space="preserve"> </w:t>
      </w:r>
      <w:r w:rsidRPr="00ED04EF">
        <w:rPr>
          <w:rStyle w:val="Emphasis"/>
        </w:rPr>
        <w:t xml:space="preserve">far </w:t>
      </w:r>
      <w:r w:rsidRPr="000927BC">
        <w:rPr>
          <w:rStyle w:val="Emphasis"/>
          <w:highlight w:val="cyan"/>
        </w:rPr>
        <w:t>greater insight</w:t>
      </w:r>
      <w:r w:rsidRPr="000927BC">
        <w:rPr>
          <w:rStyle w:val="StyleUnderline"/>
          <w:highlight w:val="cyan"/>
        </w:rPr>
        <w:t xml:space="preserve"> into</w:t>
      </w:r>
      <w:r w:rsidRPr="00ED04EF">
        <w:rPr>
          <w:rStyle w:val="StyleUnderline"/>
        </w:rPr>
        <w:t xml:space="preserve"> the growing threat posed by</w:t>
      </w:r>
      <w:r w:rsidRPr="00ED04EF">
        <w:rPr>
          <w:sz w:val="16"/>
        </w:rPr>
        <w:t xml:space="preserve"> </w:t>
      </w:r>
      <w:r w:rsidRPr="000927BC">
        <w:rPr>
          <w:rStyle w:val="Emphasis"/>
          <w:highlight w:val="cyan"/>
        </w:rPr>
        <w:t>ISIS</w:t>
      </w:r>
      <w:r w:rsidRPr="00ED04EF">
        <w:rPr>
          <w:sz w:val="16"/>
        </w:rPr>
        <w:t xml:space="preserve"> </w:t>
      </w:r>
      <w:r w:rsidRPr="00ED04EF">
        <w:rPr>
          <w:rStyle w:val="StyleUnderline"/>
        </w:rPr>
        <w:t xml:space="preserve">and could have helped the Iraqis stop the group from taking so much </w:t>
      </w:r>
      <w:r w:rsidRPr="00ED04EF">
        <w:rPr>
          <w:rStyle w:val="Emphasis"/>
        </w:rPr>
        <w:t>territory</w:t>
      </w:r>
      <w:r w:rsidRPr="00ED04EF">
        <w:rPr>
          <w:sz w:val="16"/>
        </w:rPr>
        <w:t>. Instead, ISIS’s march across northern Iraq took Washington almost completely by surprise.”39</w:t>
      </w:r>
    </w:p>
    <w:p w14:paraId="76616FC3" w14:textId="77777777" w:rsidR="00F15F1D" w:rsidRPr="00ED04EF" w:rsidRDefault="00F15F1D" w:rsidP="00F15F1D">
      <w:pPr>
        <w:rPr>
          <w:u w:val="single"/>
        </w:rPr>
      </w:pPr>
      <w:r w:rsidRPr="00ED04EF">
        <w:rPr>
          <w:sz w:val="16"/>
        </w:rPr>
        <w:t xml:space="preserve">Moreover, </w:t>
      </w:r>
      <w:r w:rsidRPr="00ED04EF">
        <w:rPr>
          <w:rStyle w:val="StyleUnderline"/>
        </w:rPr>
        <w:t xml:space="preserve">offshore </w:t>
      </w:r>
      <w:r w:rsidRPr="000927BC">
        <w:rPr>
          <w:rStyle w:val="StyleUnderline"/>
          <w:highlight w:val="cyan"/>
        </w:rPr>
        <w:t>balancing would weaken</w:t>
      </w:r>
      <w:r w:rsidRPr="00ED04EF">
        <w:rPr>
          <w:rStyle w:val="StyleUnderline"/>
        </w:rPr>
        <w:t xml:space="preserve"> the </w:t>
      </w:r>
      <w:r w:rsidRPr="000927BC">
        <w:rPr>
          <w:rStyle w:val="Emphasis"/>
          <w:highlight w:val="cyan"/>
        </w:rPr>
        <w:t>infrastructure</w:t>
      </w:r>
      <w:r w:rsidRPr="000927BC">
        <w:rPr>
          <w:sz w:val="16"/>
          <w:highlight w:val="cyan"/>
        </w:rPr>
        <w:t xml:space="preserve"> </w:t>
      </w:r>
      <w:r w:rsidRPr="000927BC">
        <w:rPr>
          <w:rStyle w:val="StyleUnderline"/>
          <w:highlight w:val="cyan"/>
        </w:rPr>
        <w:t>and</w:t>
      </w:r>
      <w:r w:rsidRPr="000927BC">
        <w:rPr>
          <w:sz w:val="16"/>
          <w:highlight w:val="cyan"/>
        </w:rPr>
        <w:t xml:space="preserve"> </w:t>
      </w:r>
      <w:r w:rsidRPr="000927BC">
        <w:rPr>
          <w:rStyle w:val="Emphasis"/>
          <w:highlight w:val="cyan"/>
        </w:rPr>
        <w:t>partnerships</w:t>
      </w:r>
      <w:r w:rsidRPr="00ED04EF">
        <w:rPr>
          <w:sz w:val="16"/>
        </w:rPr>
        <w:t xml:space="preserve"> </w:t>
      </w:r>
      <w:r w:rsidRPr="00ED04EF">
        <w:rPr>
          <w:rStyle w:val="StyleUnderline"/>
        </w:rPr>
        <w:t xml:space="preserve">that have been </w:t>
      </w:r>
      <w:r w:rsidRPr="000927BC">
        <w:rPr>
          <w:rStyle w:val="StyleUnderline"/>
          <w:highlight w:val="cyan"/>
        </w:rPr>
        <w:t>used to</w:t>
      </w:r>
      <w:r w:rsidRPr="000927BC">
        <w:rPr>
          <w:sz w:val="16"/>
          <w:highlight w:val="cyan"/>
        </w:rPr>
        <w:t xml:space="preserve"> </w:t>
      </w:r>
      <w:r w:rsidRPr="000927BC">
        <w:rPr>
          <w:rStyle w:val="Emphasis"/>
          <w:highlight w:val="cyan"/>
        </w:rPr>
        <w:t>fight terrorist organizations</w:t>
      </w:r>
      <w:r w:rsidRPr="00ED04EF">
        <w:rPr>
          <w:sz w:val="16"/>
        </w:rPr>
        <w:t xml:space="preserve">. As Robert Art of Brandeis University has written, </w:t>
      </w:r>
      <w:r w:rsidRPr="000927BC">
        <w:rPr>
          <w:rStyle w:val="StyleUnderline"/>
          <w:highlight w:val="cyan"/>
        </w:rPr>
        <w:t>America’s</w:t>
      </w:r>
      <w:r w:rsidRPr="00ED04EF">
        <w:rPr>
          <w:rStyle w:val="StyleUnderline"/>
        </w:rPr>
        <w:t xml:space="preserve"> post-9/11 </w:t>
      </w:r>
      <w:r w:rsidRPr="000927BC">
        <w:rPr>
          <w:rStyle w:val="StyleUnderline"/>
          <w:highlight w:val="cyan"/>
        </w:rPr>
        <w:t>campaign in Afghanistan</w:t>
      </w:r>
      <w:r w:rsidRPr="00ED04EF">
        <w:rPr>
          <w:rStyle w:val="StyleUnderline"/>
        </w:rPr>
        <w:t xml:space="preserve"> </w:t>
      </w:r>
      <w:r w:rsidRPr="000927BC">
        <w:rPr>
          <w:rStyle w:val="StyleUnderline"/>
          <w:highlight w:val="cyan"/>
        </w:rPr>
        <w:t>relied</w:t>
      </w:r>
      <w:r w:rsidRPr="00ED04EF">
        <w:rPr>
          <w:rStyle w:val="StyleUnderline"/>
        </w:rPr>
        <w:t xml:space="preserve"> heavily </w:t>
      </w:r>
      <w:r w:rsidRPr="000927BC">
        <w:rPr>
          <w:rStyle w:val="StyleUnderline"/>
          <w:highlight w:val="cyan"/>
        </w:rPr>
        <w:t xml:space="preserve">on </w:t>
      </w:r>
      <w:r w:rsidRPr="000927BC">
        <w:rPr>
          <w:rStyle w:val="Emphasis"/>
          <w:highlight w:val="cyan"/>
        </w:rPr>
        <w:t>overseas bases</w:t>
      </w:r>
      <w:r w:rsidRPr="000927BC">
        <w:rPr>
          <w:rStyle w:val="StyleUnderline"/>
          <w:highlight w:val="cyan"/>
        </w:rPr>
        <w:t xml:space="preserve"> and </w:t>
      </w:r>
      <w:r w:rsidRPr="000927BC">
        <w:rPr>
          <w:rStyle w:val="Emphasis"/>
          <w:highlight w:val="cyan"/>
        </w:rPr>
        <w:t>contingents</w:t>
      </w:r>
      <w:r w:rsidRPr="00ED04EF">
        <w:rPr>
          <w:rStyle w:val="StyleUnderline"/>
        </w:rPr>
        <w:t xml:space="preserve"> that would</w:t>
      </w:r>
      <w:r w:rsidRPr="00ED04EF">
        <w:rPr>
          <w:sz w:val="16"/>
        </w:rPr>
        <w:t xml:space="preserve"> </w:t>
      </w:r>
      <w:r w:rsidRPr="00ED04EF">
        <w:rPr>
          <w:rStyle w:val="StyleUnderline"/>
        </w:rPr>
        <w:t>presumably be subject to reductions or liquidation under an offshore balancing scenario.</w:t>
      </w:r>
      <w:r w:rsidRPr="00ED04EF">
        <w:rPr>
          <w:sz w:val="16"/>
        </w:rPr>
        <w:t xml:space="preserve"> (The more recent anti–Islamic State campaign also relied on such assets.) Similarly</w:t>
      </w:r>
      <w:r w:rsidRPr="00ED04EF">
        <w:rPr>
          <w:rStyle w:val="StyleUnderline"/>
        </w:rPr>
        <w:t xml:space="preserve">, U.S. </w:t>
      </w:r>
      <w:r w:rsidRPr="000927BC">
        <w:rPr>
          <w:rStyle w:val="Emphasis"/>
          <w:highlight w:val="cyan"/>
        </w:rPr>
        <w:t>forward deployments</w:t>
      </w:r>
      <w:r w:rsidRPr="000927BC">
        <w:rPr>
          <w:rStyle w:val="StyleUnderline"/>
          <w:highlight w:val="cyan"/>
        </w:rPr>
        <w:t xml:space="preserve"> and </w:t>
      </w:r>
      <w:r w:rsidRPr="000927BC">
        <w:rPr>
          <w:rStyle w:val="Emphasis"/>
          <w:highlight w:val="cyan"/>
        </w:rPr>
        <w:t>commitments</w:t>
      </w:r>
      <w:r w:rsidRPr="00ED04EF">
        <w:rPr>
          <w:sz w:val="16"/>
        </w:rPr>
        <w:t xml:space="preserve"> </w:t>
      </w:r>
      <w:r w:rsidRPr="00ED04EF">
        <w:rPr>
          <w:rStyle w:val="StyleUnderline"/>
        </w:rPr>
        <w:t xml:space="preserve">have long </w:t>
      </w:r>
      <w:r w:rsidRPr="000927BC">
        <w:rPr>
          <w:rStyle w:val="StyleUnderline"/>
          <w:highlight w:val="cyan"/>
        </w:rPr>
        <w:t>provided leverage</w:t>
      </w:r>
      <w:r w:rsidRPr="00ED04EF">
        <w:rPr>
          <w:rStyle w:val="StyleUnderline"/>
        </w:rPr>
        <w:t xml:space="preserve"> that Washington can use </w:t>
      </w:r>
      <w:r w:rsidRPr="000927BC">
        <w:rPr>
          <w:rStyle w:val="StyleUnderline"/>
          <w:highlight w:val="cyan"/>
        </w:rPr>
        <w:t>to secure greater assistance on</w:t>
      </w:r>
      <w:r w:rsidRPr="00ED04EF">
        <w:rPr>
          <w:rStyle w:val="StyleUnderline"/>
        </w:rPr>
        <w:t xml:space="preserve"> the “</w:t>
      </w:r>
      <w:r w:rsidRPr="00ED04EF">
        <w:rPr>
          <w:rStyle w:val="Emphasis"/>
        </w:rPr>
        <w:t>quieter phase of fighting terrorism</w:t>
      </w:r>
      <w:r w:rsidRPr="00ED04EF">
        <w:rPr>
          <w:sz w:val="16"/>
        </w:rPr>
        <w:t>”—</w:t>
      </w:r>
      <w:r w:rsidRPr="00ED04EF">
        <w:rPr>
          <w:rStyle w:val="StyleUnderline"/>
        </w:rPr>
        <w:t xml:space="preserve">the </w:t>
      </w:r>
      <w:r w:rsidRPr="000927BC">
        <w:rPr>
          <w:rStyle w:val="StyleUnderline"/>
          <w:highlight w:val="cyan"/>
        </w:rPr>
        <w:t>intelligence sharing</w:t>
      </w:r>
      <w:r w:rsidRPr="00ED04EF">
        <w:rPr>
          <w:rStyle w:val="StyleUnderline"/>
        </w:rPr>
        <w:t xml:space="preserve">, </w:t>
      </w:r>
      <w:r w:rsidRPr="000927BC">
        <w:rPr>
          <w:rStyle w:val="StyleUnderline"/>
          <w:highlight w:val="cyan"/>
        </w:rPr>
        <w:t>diplomatic cooperation</w:t>
      </w:r>
      <w:r w:rsidRPr="00ED04EF">
        <w:rPr>
          <w:rStyle w:val="StyleUnderline"/>
        </w:rPr>
        <w:t xml:space="preserve">, </w:t>
      </w:r>
      <w:r w:rsidRPr="000927BC">
        <w:rPr>
          <w:rStyle w:val="StyleUnderline"/>
          <w:highlight w:val="cyan"/>
        </w:rPr>
        <w:t>and</w:t>
      </w:r>
      <w:r w:rsidRPr="00ED04EF">
        <w:rPr>
          <w:rStyle w:val="StyleUnderline"/>
        </w:rPr>
        <w:t xml:space="preserve"> other </w:t>
      </w:r>
      <w:r w:rsidRPr="000927BC">
        <w:rPr>
          <w:rStyle w:val="StyleUnderline"/>
          <w:highlight w:val="cyan"/>
        </w:rPr>
        <w:t>behind-the-scenes measures</w:t>
      </w:r>
      <w:r w:rsidRPr="00ED04EF">
        <w:rPr>
          <w:rStyle w:val="StyleUnderline"/>
        </w:rPr>
        <w:t xml:space="preserve"> that are </w:t>
      </w:r>
      <w:r w:rsidRPr="000927BC">
        <w:rPr>
          <w:rStyle w:val="StyleUnderline"/>
          <w:highlight w:val="cyan"/>
        </w:rPr>
        <w:t>essential to countering extremist groups.</w:t>
      </w:r>
      <w:r w:rsidRPr="00ED04EF">
        <w:rPr>
          <w:sz w:val="16"/>
        </w:rPr>
        <w:t xml:space="preserve">40 </w:t>
      </w:r>
      <w:r w:rsidRPr="00ED04EF">
        <w:rPr>
          <w:rStyle w:val="StyleUnderline"/>
        </w:rPr>
        <w:t>Were the United States to reduce its security posture, one would expect that this leverage would also shrink</w:t>
      </w:r>
      <w:r w:rsidRPr="00ED04EF">
        <w:rPr>
          <w:sz w:val="16"/>
        </w:rPr>
        <w:t xml:space="preserve">. In sum, </w:t>
      </w:r>
      <w:r w:rsidRPr="00ED04EF">
        <w:rPr>
          <w:rStyle w:val="StyleUnderline"/>
        </w:rPr>
        <w:t xml:space="preserve">offshore balancing is no panacea regarding counterterrorism: it offers some advantages but </w:t>
      </w:r>
      <w:r w:rsidRPr="00ED04EF">
        <w:rPr>
          <w:rStyle w:val="Emphasis"/>
        </w:rPr>
        <w:t>brings major liabilities as well</w:t>
      </w:r>
      <w:r w:rsidRPr="00ED04EF">
        <w:rPr>
          <w:rStyle w:val="StyleUnderline"/>
        </w:rPr>
        <w:t xml:space="preserve">. </w:t>
      </w:r>
    </w:p>
    <w:p w14:paraId="76E07EE6" w14:textId="77777777" w:rsidR="00A7500F" w:rsidRPr="00A7500F" w:rsidRDefault="00A7500F" w:rsidP="00A7500F"/>
    <w:sectPr w:rsidR="00A7500F" w:rsidRPr="00A750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36E1E"/>
    <w:rsid w:val="000139A3"/>
    <w:rsid w:val="00033386"/>
    <w:rsid w:val="000A4CA6"/>
    <w:rsid w:val="00100833"/>
    <w:rsid w:val="00104529"/>
    <w:rsid w:val="00105942"/>
    <w:rsid w:val="00107396"/>
    <w:rsid w:val="00113A4D"/>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2D54E9"/>
    <w:rsid w:val="003153DE"/>
    <w:rsid w:val="00315690"/>
    <w:rsid w:val="00316B75"/>
    <w:rsid w:val="00320F77"/>
    <w:rsid w:val="00325646"/>
    <w:rsid w:val="003460F2"/>
    <w:rsid w:val="0038158C"/>
    <w:rsid w:val="003902BA"/>
    <w:rsid w:val="003A09E2"/>
    <w:rsid w:val="00407037"/>
    <w:rsid w:val="0042608F"/>
    <w:rsid w:val="004605D6"/>
    <w:rsid w:val="004A70A6"/>
    <w:rsid w:val="004C60E8"/>
    <w:rsid w:val="004D582F"/>
    <w:rsid w:val="004E3579"/>
    <w:rsid w:val="004E728B"/>
    <w:rsid w:val="004F39E0"/>
    <w:rsid w:val="00537BD5"/>
    <w:rsid w:val="00563420"/>
    <w:rsid w:val="0057268A"/>
    <w:rsid w:val="00581915"/>
    <w:rsid w:val="005B1C85"/>
    <w:rsid w:val="005D2912"/>
    <w:rsid w:val="006065BD"/>
    <w:rsid w:val="00645FA9"/>
    <w:rsid w:val="00647866"/>
    <w:rsid w:val="006530DB"/>
    <w:rsid w:val="00665003"/>
    <w:rsid w:val="00675930"/>
    <w:rsid w:val="006A24D1"/>
    <w:rsid w:val="006A2AD0"/>
    <w:rsid w:val="006A3AA7"/>
    <w:rsid w:val="006C2375"/>
    <w:rsid w:val="006C74A7"/>
    <w:rsid w:val="006D4ECC"/>
    <w:rsid w:val="007027E2"/>
    <w:rsid w:val="00722258"/>
    <w:rsid w:val="007243E5"/>
    <w:rsid w:val="00766EA0"/>
    <w:rsid w:val="00775132"/>
    <w:rsid w:val="007A0B91"/>
    <w:rsid w:val="007A2226"/>
    <w:rsid w:val="007E4A46"/>
    <w:rsid w:val="007F5B66"/>
    <w:rsid w:val="00823A1C"/>
    <w:rsid w:val="00845B9D"/>
    <w:rsid w:val="00860984"/>
    <w:rsid w:val="008B3ECB"/>
    <w:rsid w:val="008B4E85"/>
    <w:rsid w:val="008C1B2E"/>
    <w:rsid w:val="009059A2"/>
    <w:rsid w:val="00907735"/>
    <w:rsid w:val="0091627E"/>
    <w:rsid w:val="0097032B"/>
    <w:rsid w:val="009A64A5"/>
    <w:rsid w:val="009A73D4"/>
    <w:rsid w:val="009D2EAD"/>
    <w:rsid w:val="009D54B2"/>
    <w:rsid w:val="009E1922"/>
    <w:rsid w:val="009F7ED2"/>
    <w:rsid w:val="00A31BD1"/>
    <w:rsid w:val="00A579FE"/>
    <w:rsid w:val="00A61482"/>
    <w:rsid w:val="00A7500F"/>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36E1E"/>
    <w:rsid w:val="00D61409"/>
    <w:rsid w:val="00D6691E"/>
    <w:rsid w:val="00D71170"/>
    <w:rsid w:val="00DA1C92"/>
    <w:rsid w:val="00DA25D4"/>
    <w:rsid w:val="00DA6373"/>
    <w:rsid w:val="00DA6538"/>
    <w:rsid w:val="00E15E75"/>
    <w:rsid w:val="00E5262C"/>
    <w:rsid w:val="00EC7DC4"/>
    <w:rsid w:val="00ED30CF"/>
    <w:rsid w:val="00EE3654"/>
    <w:rsid w:val="00F15F1D"/>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DDE5E"/>
  <w15:chartTrackingRefBased/>
  <w15:docId w15:val="{8DB2439E-6D0B-4DAF-B8A3-17A21FD49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13A4D"/>
    <w:rPr>
      <w:rFonts w:ascii="Calibri" w:hAnsi="Calibri" w:cs="Calibri"/>
    </w:rPr>
  </w:style>
  <w:style w:type="paragraph" w:styleId="Heading1">
    <w:name w:val="heading 1"/>
    <w:aliases w:val="Pocket"/>
    <w:basedOn w:val="Normal"/>
    <w:next w:val="Normal"/>
    <w:link w:val="Heading1Char"/>
    <w:qFormat/>
    <w:rsid w:val="00113A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13A4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13A4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113A4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13A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3A4D"/>
  </w:style>
  <w:style w:type="character" w:customStyle="1" w:styleId="Heading1Char">
    <w:name w:val="Heading 1 Char"/>
    <w:aliases w:val="Pocket Char"/>
    <w:basedOn w:val="DefaultParagraphFont"/>
    <w:link w:val="Heading1"/>
    <w:rsid w:val="00113A4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13A4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13A4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113A4D"/>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113A4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113A4D"/>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Title Cha,8.,S"/>
    <w:basedOn w:val="DefaultParagraphFont"/>
    <w:uiPriority w:val="6"/>
    <w:qFormat/>
    <w:rsid w:val="00113A4D"/>
    <w:rPr>
      <w:b/>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 Char"/>
    <w:basedOn w:val="DefaultParagraphFont"/>
    <w:link w:val="NoSpacing"/>
    <w:uiPriority w:val="99"/>
    <w:unhideWhenUsed/>
    <w:rsid w:val="00113A4D"/>
    <w:rPr>
      <w:color w:val="auto"/>
      <w:u w:val="none"/>
    </w:rPr>
  </w:style>
  <w:style w:type="character" w:styleId="FollowedHyperlink">
    <w:name w:val="FollowedHyperlink"/>
    <w:basedOn w:val="DefaultParagraphFont"/>
    <w:uiPriority w:val="99"/>
    <w:semiHidden/>
    <w:unhideWhenUsed/>
    <w:rsid w:val="00113A4D"/>
    <w:rPr>
      <w:color w:val="auto"/>
      <w:u w:val="none"/>
    </w:rPr>
  </w:style>
  <w:style w:type="paragraph" w:customStyle="1" w:styleId="textbold">
    <w:name w:val="text bold"/>
    <w:basedOn w:val="Normal"/>
    <w:link w:val="Emphasis"/>
    <w:autoRedefine/>
    <w:uiPriority w:val="7"/>
    <w:qFormat/>
    <w:rsid w:val="00D36E1E"/>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Emphasis1">
    <w:name w:val="Emphasis1"/>
    <w:basedOn w:val="Normal"/>
    <w:autoRedefine/>
    <w:uiPriority w:val="7"/>
    <w:qFormat/>
    <w:rsid w:val="00A7500F"/>
    <w:pPr>
      <w:pBdr>
        <w:top w:val="single" w:sz="4" w:space="1" w:color="auto"/>
        <w:left w:val="single" w:sz="4" w:space="4" w:color="auto"/>
        <w:bottom w:val="single" w:sz="4" w:space="1" w:color="auto"/>
        <w:right w:val="single" w:sz="4" w:space="4" w:color="auto"/>
      </w:pBdr>
      <w:ind w:left="720"/>
      <w:jc w:val="both"/>
    </w:pPr>
    <w:rPr>
      <w:rFonts w:eastAsiaTheme="minorEastAsia"/>
      <w:b/>
      <w:iCs/>
      <w:sz w:val="26"/>
      <w:szCs w:val="24"/>
      <w:u w:val="single"/>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A7500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glish.customs.gov.cn/Statics/0aba4bfd-f8ed-477c-9d16-dc3def897b7b.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home.treasury.gov/policy-issues/financial-sanctions/recent-actions/20210716_33" TargetMode="External"/><Relationship Id="rId12" Type="http://schemas.openxmlformats.org/officeDocument/2006/relationships/hyperlink" Target="https://www.tandfonline.com/doi/full/10.1080/25751654.2018.153252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ytimes.com/interactive/2019/11/16/world/asia/china-xinjiang-documents.html" TargetMode="External"/><Relationship Id="rId11" Type="http://schemas.openxmlformats.org/officeDocument/2006/relationships/hyperlink" Target="http://live.belfercenter.org/files/IS3904_pp007-048.pdf" TargetMode="External"/><Relationship Id="rId5" Type="http://schemas.openxmlformats.org/officeDocument/2006/relationships/webSettings" Target="webSettings.xml"/><Relationship Id="rId10" Type="http://schemas.openxmlformats.org/officeDocument/2006/relationships/hyperlink" Target="https://www.globaltimes.cn/page/202109/1234460.shtml" TargetMode="External"/><Relationship Id="rId4" Type="http://schemas.openxmlformats.org/officeDocument/2006/relationships/settings" Target="settings.xml"/><Relationship Id="rId9" Type="http://schemas.openxmlformats.org/officeDocument/2006/relationships/hyperlink" Target="https://www.andrewerickson.com/2021/06/quick-look-cmsis-4-6-may-2021-conference-large-scale-amphibious-warfare-in-chinese-military-strategy-taiwan-strait-campaign-focu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16965</Words>
  <Characters>96704</Characters>
  <Application>Microsoft Office Word</Application>
  <DocSecurity>0</DocSecurity>
  <Lines>805</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Xu, Daniel</cp:lastModifiedBy>
  <cp:revision>11</cp:revision>
  <dcterms:created xsi:type="dcterms:W3CDTF">2022-01-24T21:51:00Z</dcterms:created>
  <dcterms:modified xsi:type="dcterms:W3CDTF">2022-02-05T16:48:00Z</dcterms:modified>
</cp:coreProperties>
</file>