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0E22E" w14:textId="098083D4" w:rsidR="00A95652" w:rsidRDefault="00F12C1F" w:rsidP="00F12C1F">
      <w:pPr>
        <w:pStyle w:val="Heading1"/>
      </w:pPr>
      <w:r w:rsidRPr="00F12C1F">
        <w:t xml:space="preserve">Speech 1AC Yale vs </w:t>
      </w:r>
      <w:proofErr w:type="spellStart"/>
      <w:r w:rsidRPr="00F12C1F">
        <w:t>Tomdaders</w:t>
      </w:r>
      <w:proofErr w:type="spellEnd"/>
      <w:r w:rsidRPr="00F12C1F">
        <w:t xml:space="preserve"> 9-19 10AM</w:t>
      </w:r>
    </w:p>
    <w:p w14:paraId="224E109E" w14:textId="21C05A2B" w:rsidR="009820FD" w:rsidRDefault="009820FD" w:rsidP="009820FD">
      <w:r>
        <w:t xml:space="preserve">Theory paradigms after </w:t>
      </w:r>
      <w:proofErr w:type="spellStart"/>
      <w:r>
        <w:t>phil</w:t>
      </w:r>
      <w:proofErr w:type="spellEnd"/>
    </w:p>
    <w:p w14:paraId="6B4FDED0" w14:textId="40A6D12B" w:rsidR="009820FD" w:rsidRDefault="009820FD" w:rsidP="009820FD">
      <w:pPr>
        <w:pStyle w:val="Heading3"/>
      </w:pPr>
      <w:proofErr w:type="spellStart"/>
      <w:r>
        <w:t>Fw</w:t>
      </w:r>
      <w:proofErr w:type="spellEnd"/>
    </w:p>
    <w:p w14:paraId="5AB336F6" w14:textId="77777777" w:rsidR="009820FD" w:rsidRPr="000635C0" w:rsidRDefault="009820FD" w:rsidP="009820FD">
      <w:pPr>
        <w:pStyle w:val="Heading4"/>
        <w:spacing w:before="0" w:line="276" w:lineRule="auto"/>
        <w:rPr>
          <w:rFonts w:asciiTheme="minorHAnsi" w:hAnsiTheme="minorHAnsi" w:cstheme="minorHAnsi"/>
        </w:rPr>
      </w:pPr>
      <w:r w:rsidRPr="000635C0">
        <w:rPr>
          <w:rFonts w:asciiTheme="minorHAnsi" w:hAnsiTheme="minorHAnsi" w:cstheme="minorHAnsi"/>
        </w:rPr>
        <w:t xml:space="preserve">Perspectivism is true – </w:t>
      </w:r>
    </w:p>
    <w:p w14:paraId="28505B21" w14:textId="77777777" w:rsidR="009820FD" w:rsidRPr="000635C0" w:rsidRDefault="009820FD" w:rsidP="009820FD">
      <w:pPr>
        <w:pStyle w:val="Heading4"/>
        <w:spacing w:before="0" w:line="276" w:lineRule="auto"/>
        <w:rPr>
          <w:rFonts w:asciiTheme="minorHAnsi" w:hAnsiTheme="minorHAnsi" w:cstheme="minorHAnsi"/>
        </w:rPr>
      </w:pPr>
      <w:r w:rsidRPr="000635C0">
        <w:rPr>
          <w:rFonts w:asciiTheme="minorHAnsi" w:hAnsiTheme="minorHAnsi" w:cstheme="minorHAnsi"/>
        </w:rPr>
        <w:t>1] Opacity – 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2DC4B9B6" w14:textId="77777777" w:rsidR="009820FD" w:rsidRPr="000635C0" w:rsidRDefault="009820FD" w:rsidP="009820FD">
      <w:pPr>
        <w:pStyle w:val="Heading4"/>
      </w:pPr>
      <w:r w:rsidRPr="000635C0">
        <w:t xml:space="preserve">2] Resolvability – </w:t>
      </w:r>
      <w:r w:rsidRPr="000635C0">
        <w:rPr>
          <w:rFonts w:cs="Calibri"/>
        </w:rPr>
        <w:t xml:space="preserve">Centuries of moral debate proves we can’t come to an objectively correct </w:t>
      </w:r>
      <w:proofErr w:type="gramStart"/>
      <w:r w:rsidRPr="000635C0">
        <w:rPr>
          <w:rFonts w:cs="Calibri"/>
        </w:rPr>
        <w:t>answer</w:t>
      </w:r>
      <w:proofErr w:type="gramEnd"/>
      <w:r w:rsidRPr="000635C0">
        <w:rPr>
          <w:rFonts w:cs="Calibri"/>
        </w:rPr>
        <w:t xml:space="preserve"> so it has to be indexed to individual subjects. High school debaters can’t come to a correct conclusion on their own and moral dilemmas are too complicated to “solve” in 45 minutes, so you should prefer a perspectivist account.</w:t>
      </w:r>
    </w:p>
    <w:p w14:paraId="6F1541D9" w14:textId="77777777" w:rsidR="009820FD" w:rsidRPr="000635C0" w:rsidRDefault="009820FD" w:rsidP="009820FD">
      <w:pPr>
        <w:pStyle w:val="Heading4"/>
      </w:pPr>
      <w:r w:rsidRPr="000635C0">
        <w:rPr>
          <w:rFonts w:asciiTheme="minorHAnsi" w:hAnsiTheme="minorHAnsi" w:cstheme="minorHAnsi"/>
        </w:rPr>
        <w:t xml:space="preserve">3] </w:t>
      </w:r>
      <w:r w:rsidRPr="000635C0">
        <w:t xml:space="preserve">The theory of relativity proves that objective reality does not exist but only in the reference to the observer. </w:t>
      </w:r>
    </w:p>
    <w:p w14:paraId="1D8C0DA8" w14:textId="77777777" w:rsidR="009820FD" w:rsidRPr="000635C0" w:rsidRDefault="009820FD" w:rsidP="009820FD">
      <w:pPr>
        <w:rPr>
          <w:rFonts w:asciiTheme="minorHAnsi" w:hAnsiTheme="minorHAnsi" w:cstheme="minorHAnsi"/>
        </w:rPr>
      </w:pPr>
      <w:r w:rsidRPr="000635C0">
        <w:rPr>
          <w:b/>
          <w:bCs/>
        </w:rPr>
        <w:t>Berghofer 20</w:t>
      </w:r>
      <w:r w:rsidRPr="000635C0">
        <w:t xml:space="preserve"> </w:t>
      </w:r>
      <w:r w:rsidRPr="000635C0">
        <w:rPr>
          <w:sz w:val="16"/>
          <w:szCs w:val="16"/>
        </w:rPr>
        <w:t xml:space="preserve">[Philipp Berghofer (a graduate student at University of Graz, Institute of Philosophy). “Scientific perspectivism in the phenomenological tradition”. European Journal for Philosophy of Science volume. 16 June 2020. Accessed 4/17/21. </w:t>
      </w:r>
      <w:hyperlink r:id="rId6" w:history="1">
        <w:r w:rsidRPr="000A5CCB">
          <w:rPr>
            <w:rStyle w:val="Hyperlink"/>
            <w:rFonts w:asciiTheme="minorHAnsi" w:hAnsiTheme="minorHAnsi" w:cstheme="minorHAnsi"/>
            <w:sz w:val="16"/>
            <w:szCs w:val="16"/>
          </w:rPr>
          <w:t>https://link.springer.com/article/10.1007/s13194-020-00294-w</w:t>
        </w:r>
      </w:hyperlink>
      <w:r w:rsidRPr="000635C0">
        <w:rPr>
          <w:rStyle w:val="Hyperlink"/>
          <w:rFonts w:asciiTheme="minorHAnsi" w:hAnsiTheme="minorHAnsi" w:cstheme="minorHAnsi"/>
          <w:sz w:val="16"/>
          <w:szCs w:val="16"/>
        </w:rPr>
        <w:t xml:space="preserve"> //Xu]</w:t>
      </w:r>
    </w:p>
    <w:p w14:paraId="20F4A832" w14:textId="77777777" w:rsidR="009820FD" w:rsidRPr="000635C0" w:rsidRDefault="009820FD" w:rsidP="009820FD">
      <w:pPr>
        <w:spacing w:after="0" w:line="276" w:lineRule="auto"/>
        <w:rPr>
          <w:rFonts w:asciiTheme="minorHAnsi" w:hAnsiTheme="minorHAnsi" w:cstheme="minorHAnsi"/>
          <w:sz w:val="16"/>
        </w:rPr>
      </w:pPr>
      <w:r w:rsidRPr="000635C0">
        <w:rPr>
          <w:rFonts w:asciiTheme="minorHAnsi" w:hAnsiTheme="minorHAnsi" w:cstheme="minorHAnsi"/>
          <w:sz w:val="16"/>
        </w:rPr>
        <w:t xml:space="preserve">Concerning general relativity, Merleau-Ponty states: </w:t>
      </w:r>
      <w:r w:rsidRPr="00864830">
        <w:rPr>
          <w:rStyle w:val="StyleUnderline"/>
          <w:highlight w:val="green"/>
        </w:rPr>
        <w:t>The physics of relativity confirms</w:t>
      </w:r>
      <w:r w:rsidRPr="000635C0">
        <w:rPr>
          <w:rStyle w:val="StyleUnderline"/>
        </w:rPr>
        <w:t xml:space="preserve"> that absolute and final </w:t>
      </w:r>
      <w:r w:rsidRPr="00864830">
        <w:rPr>
          <w:rStyle w:val="StyleUnderline"/>
          <w:highlight w:val="green"/>
        </w:rPr>
        <w:t>objectivity is a</w:t>
      </w:r>
      <w:r w:rsidRPr="000635C0">
        <w:rPr>
          <w:rStyle w:val="StyleUnderline"/>
        </w:rPr>
        <w:t xml:space="preserve"> mere </w:t>
      </w:r>
      <w:r w:rsidRPr="00864830">
        <w:rPr>
          <w:rStyle w:val="StyleUnderline"/>
          <w:highlight w:val="green"/>
        </w:rPr>
        <w:t>dream</w:t>
      </w:r>
      <w:r w:rsidRPr="000635C0">
        <w:rPr>
          <w:rStyle w:val="StyleUnderline"/>
        </w:rPr>
        <w:t xml:space="preserve"> by showing how each </w:t>
      </w:r>
      <w:proofErr w:type="gramStart"/>
      <w:r w:rsidRPr="000635C0">
        <w:rPr>
          <w:rStyle w:val="StyleUnderline"/>
        </w:rPr>
        <w:t>particular observation</w:t>
      </w:r>
      <w:proofErr w:type="gramEnd"/>
      <w:r w:rsidRPr="000635C0">
        <w:rPr>
          <w:rStyle w:val="StyleUnderline"/>
        </w:rPr>
        <w:t xml:space="preserve"> is strictly linked to the location of the observer and cannot be abstracted from this particular situation; it also rejects the notion of an absolute observer.</w:t>
      </w:r>
      <w:r w:rsidRPr="000635C0">
        <w:rPr>
          <w:rFonts w:asciiTheme="minorHAnsi" w:hAnsiTheme="minorHAnsi" w:cstheme="minorHAnsi"/>
          <w:sz w:val="16"/>
        </w:rPr>
        <w:t xml:space="preserve"> We can no longer flatter ourselves with the idea that, in science, the exercise of a pure and </w:t>
      </w:r>
      <w:proofErr w:type="spellStart"/>
      <w:r w:rsidRPr="000635C0">
        <w:rPr>
          <w:rFonts w:asciiTheme="minorHAnsi" w:hAnsiTheme="minorHAnsi" w:cstheme="minorHAnsi"/>
          <w:sz w:val="16"/>
        </w:rPr>
        <w:t>unsituated</w:t>
      </w:r>
      <w:proofErr w:type="spellEnd"/>
      <w:r w:rsidRPr="000635C0">
        <w:rPr>
          <w:rFonts w:asciiTheme="minorHAnsi" w:hAnsiTheme="minorHAnsi" w:cstheme="minorHAnsi"/>
          <w:sz w:val="16"/>
        </w:rPr>
        <w:t xml:space="preserve"> intellect can allow us to gain access to an object free of all human traces, just as God would see it. This does not make the need for scientific research any less pressing; in fact, the only thing under attack is the dogmatism of a science that thinks itself capable of absolute and complete knowledge. We are simply doing justice to each of the variety of elements in human experience and</w:t>
      </w:r>
      <w:proofErr w:type="gramStart"/>
      <w:r w:rsidRPr="000635C0">
        <w:rPr>
          <w:rFonts w:asciiTheme="minorHAnsi" w:hAnsiTheme="minorHAnsi" w:cstheme="minorHAnsi"/>
          <w:sz w:val="16"/>
        </w:rPr>
        <w:t>, in particular, to</w:t>
      </w:r>
      <w:proofErr w:type="gramEnd"/>
      <w:r w:rsidRPr="000635C0">
        <w:rPr>
          <w:rFonts w:asciiTheme="minorHAnsi" w:hAnsiTheme="minorHAnsi" w:cstheme="minorHAnsi"/>
          <w:sz w:val="16"/>
        </w:rPr>
        <w:t xml:space="preserve"> sensory perception. (Merleau-Ponty 2004, 44f.) </w:t>
      </w:r>
      <w:r w:rsidRPr="000635C0">
        <w:rPr>
          <w:rStyle w:val="StyleUnderline"/>
        </w:rPr>
        <w:t xml:space="preserve">It is to be noted that Merleau-Ponty’s remark is misleading since in the theory of </w:t>
      </w:r>
      <w:r w:rsidRPr="00864830">
        <w:rPr>
          <w:rStyle w:val="StyleUnderline"/>
          <w:highlight w:val="green"/>
        </w:rPr>
        <w:t>relativity</w:t>
      </w:r>
      <w:r w:rsidRPr="000635C0">
        <w:rPr>
          <w:rStyle w:val="StyleUnderline"/>
        </w:rPr>
        <w:t xml:space="preserve"> observation </w:t>
      </w:r>
      <w:r w:rsidRPr="00864830">
        <w:rPr>
          <w:rStyle w:val="StyleUnderline"/>
          <w:highlight w:val="green"/>
        </w:rPr>
        <w:t>is</w:t>
      </w:r>
      <w:r w:rsidRPr="000635C0">
        <w:rPr>
          <w:rStyle w:val="StyleUnderline"/>
        </w:rPr>
        <w:t xml:space="preserve"> not </w:t>
      </w:r>
      <w:r w:rsidRPr="00864830">
        <w:rPr>
          <w:rStyle w:val="StyleUnderline"/>
          <w:highlight w:val="green"/>
        </w:rPr>
        <w:t>linked</w:t>
      </w:r>
      <w:r w:rsidRPr="000635C0">
        <w:rPr>
          <w:rStyle w:val="StyleUnderline"/>
        </w:rPr>
        <w:t xml:space="preserve"> to the location of the observer but </w:t>
      </w:r>
      <w:r w:rsidRPr="00864830">
        <w:rPr>
          <w:rStyle w:val="StyleUnderline"/>
          <w:highlight w:val="green"/>
        </w:rPr>
        <w:t>to the frame of reference</w:t>
      </w:r>
      <w:r w:rsidRPr="000635C0">
        <w:rPr>
          <w:rStyle w:val="StyleUnderline"/>
        </w:rPr>
        <w:t xml:space="preserve"> of the </w:t>
      </w:r>
      <w:proofErr w:type="gramStart"/>
      <w:r w:rsidRPr="000635C0">
        <w:rPr>
          <w:rStyle w:val="StyleUnderline"/>
        </w:rPr>
        <w:t>observer.</w:t>
      </w:r>
      <w:r w:rsidRPr="000635C0">
        <w:rPr>
          <w:rFonts w:asciiTheme="minorHAnsi" w:hAnsiTheme="minorHAnsi" w:cstheme="minorHAnsi"/>
          <w:sz w:val="16"/>
        </w:rPr>
        <w:t>Footnote</w:t>
      </w:r>
      <w:proofErr w:type="gramEnd"/>
      <w:r w:rsidRPr="000635C0">
        <w:rPr>
          <w:rFonts w:asciiTheme="minorHAnsi" w:hAnsiTheme="minorHAnsi" w:cstheme="minorHAnsi"/>
          <w:sz w:val="16"/>
        </w:rPr>
        <w:t xml:space="preserve">21 </w:t>
      </w:r>
      <w:r w:rsidRPr="000635C0">
        <w:rPr>
          <w:rStyle w:val="StyleUnderline"/>
        </w:rPr>
        <w:t xml:space="preserve">The principle of relativity implies that </w:t>
      </w:r>
      <w:r w:rsidRPr="00864830">
        <w:rPr>
          <w:rStyle w:val="StyleUnderline"/>
          <w:highlight w:val="green"/>
        </w:rPr>
        <w:t>there is no privilege</w:t>
      </w:r>
      <w:r w:rsidRPr="000635C0">
        <w:rPr>
          <w:rStyle w:val="StyleUnderline"/>
        </w:rPr>
        <w:t xml:space="preserve">d frame of reference; </w:t>
      </w:r>
      <w:r w:rsidRPr="00864830">
        <w:rPr>
          <w:rStyle w:val="StyleUnderline"/>
          <w:highlight w:val="green"/>
        </w:rPr>
        <w:t>the laws of physics</w:t>
      </w:r>
      <w:r w:rsidRPr="000635C0">
        <w:rPr>
          <w:rStyle w:val="StyleUnderline"/>
        </w:rPr>
        <w:t xml:space="preserve"> are the same </w:t>
      </w:r>
      <w:r w:rsidRPr="00864830">
        <w:rPr>
          <w:rStyle w:val="StyleUnderline"/>
          <w:highlight w:val="green"/>
        </w:rPr>
        <w:t>in all</w:t>
      </w:r>
      <w:r w:rsidRPr="000635C0">
        <w:rPr>
          <w:rStyle w:val="StyleUnderline"/>
        </w:rPr>
        <w:t xml:space="preserve"> inertial </w:t>
      </w:r>
      <w:r w:rsidRPr="00864830">
        <w:rPr>
          <w:rStyle w:val="StyleUnderline"/>
          <w:highlight w:val="green"/>
        </w:rPr>
        <w:t>frames of reference</w:t>
      </w:r>
      <w:r w:rsidRPr="000635C0">
        <w:rPr>
          <w:rStyle w:val="StyleUnderline"/>
        </w:rPr>
        <w:t>. Special relativity is built upon the principle of relativity (first postulate) and the postulate that in a vacuum the speed of light is constant for all observers.</w:t>
      </w:r>
      <w:r w:rsidRPr="000635C0">
        <w:rPr>
          <w:rFonts w:asciiTheme="minorHAnsi" w:hAnsiTheme="minorHAnsi" w:cstheme="minorHAnsi"/>
          <w:sz w:val="16"/>
        </w:rPr>
        <w:t xml:space="preserve"> Together, these two postulates have several implications that show that some of the facts that we usually consider to be “objective” are in fact </w:t>
      </w:r>
      <w:proofErr w:type="gramStart"/>
      <w:r w:rsidRPr="000635C0">
        <w:rPr>
          <w:rFonts w:asciiTheme="minorHAnsi" w:hAnsiTheme="minorHAnsi" w:cstheme="minorHAnsi"/>
          <w:sz w:val="16"/>
        </w:rPr>
        <w:t>observer-dependent</w:t>
      </w:r>
      <w:proofErr w:type="gramEnd"/>
      <w:r w:rsidRPr="000635C0">
        <w:rPr>
          <w:rFonts w:asciiTheme="minorHAnsi" w:hAnsiTheme="minorHAnsi" w:cstheme="minorHAnsi"/>
          <w:sz w:val="16"/>
        </w:rPr>
        <w:t xml:space="preserve">. For instance, special relativity implies the relativity of simultaneity: It depends on the observer’s frame of reference whether two events separated in space occur at the same time. There is no objective or absolute sense in which we could tell </w:t>
      </w:r>
      <w:proofErr w:type="gramStart"/>
      <w:r w:rsidRPr="000635C0">
        <w:rPr>
          <w:rFonts w:asciiTheme="minorHAnsi" w:hAnsiTheme="minorHAnsi" w:cstheme="minorHAnsi"/>
          <w:sz w:val="16"/>
        </w:rPr>
        <w:t>that two spatially separate events</w:t>
      </w:r>
      <w:proofErr w:type="gramEnd"/>
      <w:r w:rsidRPr="000635C0">
        <w:rPr>
          <w:rFonts w:asciiTheme="minorHAnsi" w:hAnsiTheme="minorHAnsi" w:cstheme="minorHAnsi"/>
          <w:sz w:val="16"/>
        </w:rPr>
        <w:t xml:space="preserve"> take place simultaneously. </w:t>
      </w:r>
      <w:r w:rsidRPr="000635C0">
        <w:rPr>
          <w:rStyle w:val="StyleUnderline"/>
        </w:rPr>
        <w:t xml:space="preserve">When we turn to general relativity, we see that </w:t>
      </w:r>
      <w:r w:rsidRPr="00864830">
        <w:rPr>
          <w:rStyle w:val="StyleUnderline"/>
          <w:highlight w:val="green"/>
        </w:rPr>
        <w:t>space and time are not absolute</w:t>
      </w:r>
      <w:r w:rsidRPr="000635C0">
        <w:rPr>
          <w:rStyle w:val="StyleUnderline"/>
        </w:rPr>
        <w:t xml:space="preserve">, </w:t>
      </w:r>
      <w:r w:rsidRPr="00864830">
        <w:rPr>
          <w:rStyle w:val="StyleUnderline"/>
          <w:highlight w:val="green"/>
        </w:rPr>
        <w:t>not</w:t>
      </w:r>
      <w:r w:rsidRPr="000635C0">
        <w:rPr>
          <w:rStyle w:val="StyleUnderline"/>
        </w:rPr>
        <w:t xml:space="preserve"> a </w:t>
      </w:r>
      <w:r w:rsidRPr="00864830">
        <w:rPr>
          <w:rStyle w:val="StyleUnderline"/>
          <w:highlight w:val="green"/>
        </w:rPr>
        <w:t>fixed</w:t>
      </w:r>
      <w:r w:rsidRPr="000635C0">
        <w:rPr>
          <w:rStyle w:val="StyleUnderline"/>
        </w:rPr>
        <w:t xml:space="preserve"> background, </w:t>
      </w:r>
      <w:r w:rsidRPr="00864830">
        <w:rPr>
          <w:rStyle w:val="StyleUnderline"/>
          <w:highlight w:val="green"/>
        </w:rPr>
        <w:t>but</w:t>
      </w:r>
      <w:r w:rsidRPr="000635C0">
        <w:rPr>
          <w:rStyle w:val="StyleUnderline"/>
        </w:rPr>
        <w:t xml:space="preserve"> that the geometry of </w:t>
      </w:r>
      <w:r w:rsidRPr="00864830">
        <w:rPr>
          <w:rStyle w:val="StyleUnderline"/>
          <w:highlight w:val="green"/>
        </w:rPr>
        <w:t>spacetime</w:t>
      </w:r>
      <w:r w:rsidRPr="000635C0">
        <w:rPr>
          <w:rStyle w:val="StyleUnderline"/>
        </w:rPr>
        <w:t xml:space="preserve"> itself </w:t>
      </w:r>
      <w:r w:rsidRPr="00864830">
        <w:rPr>
          <w:rStyle w:val="StyleUnderline"/>
          <w:highlight w:val="green"/>
        </w:rPr>
        <w:t>is influenced by what is going</w:t>
      </w:r>
      <w:r w:rsidRPr="000635C0">
        <w:rPr>
          <w:rStyle w:val="StyleUnderline"/>
        </w:rPr>
        <w:t xml:space="preserve"> </w:t>
      </w:r>
      <w:r w:rsidRPr="00864830">
        <w:rPr>
          <w:rStyle w:val="StyleUnderline"/>
          <w:highlight w:val="green"/>
        </w:rPr>
        <w:t>on</w:t>
      </w:r>
      <w:r w:rsidRPr="000635C0">
        <w:rPr>
          <w:rStyle w:val="StyleUnderline"/>
        </w:rPr>
        <w:t xml:space="preserve"> within spacetime, namely by the energy-momentum of matter. This means that there is a reciprocal relationship </w:t>
      </w:r>
      <w:r w:rsidRPr="00864830">
        <w:rPr>
          <w:rStyle w:val="StyleUnderline"/>
          <w:highlight w:val="green"/>
        </w:rPr>
        <w:t>between spacetime and</w:t>
      </w:r>
      <w:r w:rsidRPr="000635C0">
        <w:rPr>
          <w:rStyle w:val="StyleUnderline"/>
        </w:rPr>
        <w:t xml:space="preserve"> what it contains (including </w:t>
      </w:r>
      <w:r w:rsidRPr="00864830">
        <w:rPr>
          <w:rStyle w:val="StyleUnderline"/>
          <w:highlight w:val="green"/>
        </w:rPr>
        <w:t>the</w:t>
      </w:r>
      <w:r w:rsidRPr="000635C0">
        <w:rPr>
          <w:rStyle w:val="StyleUnderline"/>
        </w:rPr>
        <w:t xml:space="preserve"> embodied </w:t>
      </w:r>
      <w:r w:rsidRPr="00864830">
        <w:rPr>
          <w:rStyle w:val="StyleUnderline"/>
          <w:highlight w:val="green"/>
        </w:rPr>
        <w:t>observer</w:t>
      </w:r>
      <w:proofErr w:type="gramStart"/>
      <w:r w:rsidRPr="000635C0">
        <w:rPr>
          <w:rStyle w:val="StyleUnderline"/>
        </w:rPr>
        <w:t>).</w:t>
      </w:r>
      <w:r w:rsidRPr="000635C0">
        <w:rPr>
          <w:rFonts w:asciiTheme="minorHAnsi" w:hAnsiTheme="minorHAnsi" w:cstheme="minorHAnsi"/>
          <w:sz w:val="16"/>
        </w:rPr>
        <w:t>Footnote</w:t>
      </w:r>
      <w:proofErr w:type="gramEnd"/>
      <w:r w:rsidRPr="000635C0">
        <w:rPr>
          <w:rFonts w:asciiTheme="minorHAnsi" w:hAnsiTheme="minorHAnsi" w:cstheme="minorHAnsi"/>
          <w:sz w:val="16"/>
        </w:rPr>
        <w:t>22</w:t>
      </w:r>
    </w:p>
    <w:p w14:paraId="4730C405" w14:textId="77777777" w:rsidR="009820FD" w:rsidRPr="000635C0" w:rsidRDefault="009820FD" w:rsidP="009820FD">
      <w:pPr>
        <w:keepNext/>
        <w:keepLines/>
        <w:spacing w:after="0" w:line="276" w:lineRule="auto"/>
        <w:outlineLvl w:val="3"/>
        <w:rPr>
          <w:rFonts w:asciiTheme="minorHAnsi" w:eastAsia="MS Gothic" w:hAnsiTheme="minorHAnsi" w:cstheme="minorHAnsi"/>
          <w:b/>
          <w:iCs/>
          <w:sz w:val="20"/>
          <w:szCs w:val="21"/>
        </w:rPr>
      </w:pPr>
      <w:r w:rsidRPr="000635C0">
        <w:rPr>
          <w:rFonts w:asciiTheme="minorHAnsi" w:eastAsia="MS Gothic" w:hAnsiTheme="minorHAnsi" w:cstheme="minorHAnsi"/>
          <w:b/>
          <w:iCs/>
          <w:sz w:val="26"/>
        </w:rPr>
        <w:t xml:space="preserve">This commits us to practical deliberation as the method of moral inquiry </w:t>
      </w:r>
      <w:r w:rsidRPr="000635C0">
        <w:rPr>
          <w:rFonts w:asciiTheme="minorHAnsi" w:eastAsia="MS Gothic" w:hAnsiTheme="minorHAnsi" w:cstheme="minorHAnsi"/>
          <w:b/>
          <w:iCs/>
          <w:sz w:val="26"/>
        </w:rPr>
        <w:br/>
        <w:t>Serra 09</w:t>
      </w:r>
      <w:r w:rsidRPr="000635C0">
        <w:rPr>
          <w:rFonts w:asciiTheme="minorHAnsi" w:eastAsia="MS Gothic" w:hAnsiTheme="minorHAnsi" w:cstheme="minorHAnsi"/>
          <w:b/>
          <w:iCs/>
          <w:sz w:val="26"/>
        </w:rPr>
        <w:br/>
      </w:r>
      <w:r w:rsidRPr="000635C0">
        <w:rPr>
          <w:rFonts w:asciiTheme="minorHAnsi" w:eastAsia="MS Gothic" w:hAnsiTheme="minorHAnsi" w:cstheme="minorHAnsi"/>
          <w:iCs/>
          <w:sz w:val="20"/>
        </w:rPr>
        <w:t>Juan Pablo Serra. What Is and What Should Pragmatic Ethics Be? Some Remarks on Recent Scholarship</w:t>
      </w:r>
      <w:r w:rsidRPr="000635C0">
        <w:rPr>
          <w:rFonts w:asciiTheme="minorHAnsi" w:eastAsia="MS Gothic" w:hAnsiTheme="minorHAnsi" w:cstheme="minorHAnsi"/>
          <w:i/>
          <w:iCs/>
          <w:sz w:val="20"/>
        </w:rPr>
        <w:t xml:space="preserve">. </w:t>
      </w:r>
      <w:r w:rsidRPr="000635C0">
        <w:rPr>
          <w:rFonts w:asciiTheme="minorHAnsi" w:eastAsia="MS Gothic" w:hAnsiTheme="minorHAnsi" w:cstheme="minorHAnsi"/>
          <w:iCs/>
          <w:sz w:val="20"/>
        </w:rPr>
        <w:t>E</w:t>
      </w:r>
      <w:r w:rsidRPr="000635C0">
        <w:rPr>
          <w:rFonts w:asciiTheme="minorHAnsi" w:eastAsia="MS Gothic" w:hAnsiTheme="minorHAnsi" w:cstheme="minorHAnsi"/>
          <w:iCs/>
          <w:sz w:val="16"/>
          <w:szCs w:val="21"/>
        </w:rPr>
        <w:t>UROPEAN JOURNAL OF PRAGMATISM AND AMERICAN PHILOSOPHY. 2009. Francisco de Vitoria College, Humanities Department, Faculty member. https://journals.openedition.org/ejpap/905</w:t>
      </w:r>
    </w:p>
    <w:p w14:paraId="34DCC437" w14:textId="77777777" w:rsidR="009820FD" w:rsidRPr="000635C0" w:rsidRDefault="009820FD" w:rsidP="009820FD">
      <w:pPr>
        <w:widowControl w:val="0"/>
        <w:autoSpaceDE w:val="0"/>
        <w:autoSpaceDN w:val="0"/>
        <w:adjustRightInd w:val="0"/>
        <w:spacing w:after="0" w:line="276" w:lineRule="auto"/>
        <w:rPr>
          <w:rFonts w:asciiTheme="minorHAnsi" w:eastAsia="Cambria" w:hAnsiTheme="minorHAnsi" w:cstheme="minorHAnsi"/>
          <w:sz w:val="16"/>
          <w:szCs w:val="16"/>
        </w:rPr>
      </w:pPr>
      <w:r w:rsidRPr="000635C0">
        <w:rPr>
          <w:rFonts w:asciiTheme="minorHAnsi" w:eastAsia="Cambria" w:hAnsiTheme="minorHAnsi" w:cstheme="minorHAnsi"/>
          <w:sz w:val="16"/>
          <w:szCs w:val="16"/>
        </w:rPr>
        <w:t>This separation of theory and practice runs parallel to another split, namely, that of ethics and morals or, better put, of ethical theory and moral practice. Peirce denies that morality is subject to rationality and thinks that</w:t>
      </w:r>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ethics is valuable</w:t>
      </w:r>
      <w:r w:rsidRPr="000635C0">
        <w:rPr>
          <w:rStyle w:val="StyleUnderline"/>
          <w:rFonts w:asciiTheme="minorHAnsi" w:hAnsiTheme="minorHAnsi" w:cstheme="minorHAnsi"/>
        </w:rPr>
        <w:t xml:space="preserve"> as a science in a broad sense. But he also regards ethics as a science which bears on human conduct only indirectly, </w:t>
      </w:r>
      <w:r w:rsidRPr="00864830">
        <w:rPr>
          <w:rStyle w:val="StyleUnderline"/>
          <w:rFonts w:asciiTheme="minorHAnsi" w:hAnsiTheme="minorHAnsi" w:cstheme="minorHAnsi"/>
          <w:highlight w:val="green"/>
        </w:rPr>
        <w:t xml:space="preserve">through </w:t>
      </w:r>
      <w:r w:rsidRPr="000635C0">
        <w:rPr>
          <w:rStyle w:val="StyleUnderline"/>
          <w:rFonts w:asciiTheme="minorHAnsi" w:hAnsiTheme="minorHAnsi" w:cstheme="minorHAnsi"/>
        </w:rPr>
        <w:t xml:space="preserve">the </w:t>
      </w:r>
      <w:r w:rsidRPr="00864830">
        <w:rPr>
          <w:rStyle w:val="StyleUnderline"/>
          <w:rFonts w:asciiTheme="minorHAnsi" w:hAnsiTheme="minorHAnsi" w:cstheme="minorHAnsi"/>
          <w:highlight w:val="green"/>
        </w:rPr>
        <w:t xml:space="preserve">examination of past actions and </w:t>
      </w:r>
      <w:r w:rsidRPr="000635C0">
        <w:rPr>
          <w:rStyle w:val="StyleUnderline"/>
          <w:rFonts w:asciiTheme="minorHAnsi" w:hAnsiTheme="minorHAnsi" w:cstheme="minorHAnsi"/>
        </w:rPr>
        <w:t xml:space="preserve">the </w:t>
      </w:r>
      <w:r w:rsidRPr="00864830">
        <w:rPr>
          <w:rStyle w:val="StyleUnderline"/>
          <w:rFonts w:asciiTheme="minorHAnsi" w:hAnsiTheme="minorHAnsi" w:cstheme="minorHAnsi"/>
          <w:highlight w:val="green"/>
        </w:rPr>
        <w:t xml:space="preserve">self-correction </w:t>
      </w:r>
      <w:r w:rsidRPr="000635C0">
        <w:rPr>
          <w:rFonts w:asciiTheme="minorHAnsi" w:eastAsia="Cambria" w:hAnsiTheme="minorHAnsi" w:cstheme="minorHAnsi"/>
          <w:sz w:val="16"/>
          <w:szCs w:val="16"/>
        </w:rPr>
        <w:t>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w:t>
      </w:r>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 xml:space="preserve">moral inquiry is performed in a deliberative way, weighing </w:t>
      </w:r>
      <w:r w:rsidRPr="000635C0">
        <w:rPr>
          <w:rStyle w:val="StyleUnderline"/>
          <w:rFonts w:asciiTheme="minorHAnsi" w:hAnsiTheme="minorHAnsi" w:cstheme="minorHAnsi"/>
        </w:rPr>
        <w:t xml:space="preserve">up </w:t>
      </w:r>
      <w:r w:rsidRPr="00864830">
        <w:rPr>
          <w:rStyle w:val="StyleUnderline"/>
          <w:rFonts w:asciiTheme="minorHAnsi" w:hAnsiTheme="minorHAnsi" w:cstheme="minorHAnsi"/>
          <w:highlight w:val="green"/>
        </w:rPr>
        <w:t>argumentations</w:t>
      </w:r>
      <w:r w:rsidRPr="000635C0">
        <w:rPr>
          <w:rStyle w:val="StyleUnderline"/>
          <w:rFonts w:asciiTheme="minorHAnsi" w:hAnsiTheme="minorHAnsi" w:cstheme="minorHAnsi"/>
        </w:rPr>
        <w:t xml:space="preserve">, </w:t>
      </w:r>
      <w:proofErr w:type="gramStart"/>
      <w:r w:rsidRPr="000635C0">
        <w:rPr>
          <w:rStyle w:val="StyleUnderline"/>
          <w:rFonts w:asciiTheme="minorHAnsi" w:hAnsiTheme="minorHAnsi" w:cstheme="minorHAnsi"/>
        </w:rPr>
        <w:t>beliefs</w:t>
      </w:r>
      <w:proofErr w:type="gramEnd"/>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 xml:space="preserve">and principles, and comparing them </w:t>
      </w:r>
      <w:r w:rsidRPr="000635C0">
        <w:rPr>
          <w:rStyle w:val="StyleUnderline"/>
          <w:rFonts w:asciiTheme="minorHAnsi" w:hAnsiTheme="minorHAnsi" w:cstheme="minorHAnsi"/>
        </w:rPr>
        <w:t xml:space="preserve">either </w:t>
      </w:r>
      <w:r w:rsidRPr="00864830">
        <w:rPr>
          <w:rStyle w:val="StyleUnderline"/>
          <w:rFonts w:asciiTheme="minorHAnsi" w:hAnsiTheme="minorHAnsi" w:cstheme="minorHAnsi"/>
          <w:highlight w:val="green"/>
        </w:rPr>
        <w:t xml:space="preserve">with </w:t>
      </w:r>
      <w:r w:rsidRPr="000635C0">
        <w:rPr>
          <w:rStyle w:val="StyleUnderline"/>
          <w:rFonts w:asciiTheme="minorHAnsi" w:hAnsiTheme="minorHAnsi" w:cstheme="minorHAnsi"/>
        </w:rPr>
        <w:t xml:space="preserve">their probable or conceivable consequences or with lived as well as possible </w:t>
      </w:r>
      <w:r w:rsidRPr="00864830">
        <w:rPr>
          <w:rStyle w:val="StyleUnderline"/>
          <w:rFonts w:asciiTheme="minorHAnsi" w:hAnsiTheme="minorHAnsi" w:cstheme="minorHAnsi"/>
          <w:highlight w:val="green"/>
        </w:rPr>
        <w:t xml:space="preserve">experiences that </w:t>
      </w:r>
      <w:r w:rsidRPr="000635C0">
        <w:rPr>
          <w:rStyle w:val="StyleUnderline"/>
          <w:rFonts w:asciiTheme="minorHAnsi" w:hAnsiTheme="minorHAnsi" w:cstheme="minorHAnsi"/>
        </w:rPr>
        <w:t xml:space="preserve">can be forceful or </w:t>
      </w:r>
      <w:r w:rsidRPr="00864830">
        <w:rPr>
          <w:rStyle w:val="StyleUnderline"/>
          <w:rFonts w:asciiTheme="minorHAnsi" w:hAnsiTheme="minorHAnsi" w:cstheme="minorHAnsi"/>
          <w:highlight w:val="green"/>
        </w:rPr>
        <w:t xml:space="preserve">impinge upon the </w:t>
      </w:r>
      <w:r w:rsidRPr="000635C0">
        <w:rPr>
          <w:rStyle w:val="StyleUnderline"/>
          <w:rFonts w:asciiTheme="minorHAnsi" w:hAnsiTheme="minorHAnsi" w:cstheme="minorHAnsi"/>
        </w:rPr>
        <w:t xml:space="preserve">deliberative </w:t>
      </w:r>
      <w:r w:rsidRPr="00864830">
        <w:rPr>
          <w:rStyle w:val="StyleUnderline"/>
          <w:rFonts w:asciiTheme="minorHAnsi" w:hAnsiTheme="minorHAnsi" w:cstheme="minorHAnsi"/>
          <w:highlight w:val="green"/>
        </w:rPr>
        <w:t xml:space="preserve">subject </w:t>
      </w:r>
      <w:r w:rsidRPr="000635C0">
        <w:rPr>
          <w:rStyle w:val="StyleUnderline"/>
          <w:rFonts w:asciiTheme="minorHAnsi" w:hAnsiTheme="minorHAnsi" w:cstheme="minorHAnsi"/>
        </w:rPr>
        <w:t xml:space="preserve">in such a way as to acquire the compulsory resistance due to reality. As </w:t>
      </w:r>
      <w:proofErr w:type="spellStart"/>
      <w:r w:rsidRPr="000635C0">
        <w:rPr>
          <w:rStyle w:val="StyleUnderline"/>
          <w:rFonts w:asciiTheme="minorHAnsi" w:hAnsiTheme="minorHAnsi" w:cstheme="minorHAnsi"/>
        </w:rPr>
        <w:t>Misak</w:t>
      </w:r>
      <w:proofErr w:type="spellEnd"/>
      <w:r w:rsidRPr="000635C0">
        <w:rPr>
          <w:rStyle w:val="StyleUnderline"/>
          <w:rFonts w:asciiTheme="minorHAnsi" w:hAnsiTheme="minorHAnsi" w:cstheme="minorHAnsi"/>
        </w:rPr>
        <w:t xml:space="preserve"> puts it </w:t>
      </w:r>
      <w:proofErr w:type="spellStart"/>
      <w:r w:rsidRPr="000635C0">
        <w:rPr>
          <w:rStyle w:val="StyleUnderline"/>
          <w:rFonts w:asciiTheme="minorHAnsi" w:hAnsiTheme="minorHAnsi" w:cstheme="minorHAnsi"/>
        </w:rPr>
        <w:t>succint</w:t>
      </w:r>
      <w:proofErr w:type="spellEnd"/>
      <w:r w:rsidRPr="000635C0">
        <w:rPr>
          <w:rStyle w:val="StyleUnderline"/>
          <w:rFonts w:asciiTheme="minorHAnsi" w:hAnsiTheme="minorHAnsi" w:cstheme="minorHAnsi"/>
        </w:rPr>
        <w:t xml:space="preserve">- </w:t>
      </w:r>
      <w:proofErr w:type="spellStart"/>
      <w:r w:rsidRPr="000635C0">
        <w:rPr>
          <w:rStyle w:val="StyleUnderline"/>
          <w:rFonts w:asciiTheme="minorHAnsi" w:hAnsiTheme="minorHAnsi" w:cstheme="minorHAnsi"/>
        </w:rPr>
        <w:t>ly</w:t>
      </w:r>
      <w:proofErr w:type="spellEnd"/>
      <w:r w:rsidRPr="000635C0">
        <w:rPr>
          <w:rStyle w:val="StyleUnderline"/>
          <w:rFonts w:asciiTheme="minorHAnsi" w:hAnsiTheme="minorHAnsi" w:cstheme="minorHAnsi"/>
        </w:rPr>
        <w:t xml:space="preserve">, “the practice of moral deliberation is responsive to experience, reason, argument, and thought experiments... </w:t>
      </w:r>
      <w:r w:rsidRPr="00864830">
        <w:rPr>
          <w:rStyle w:val="StyleUnderline"/>
          <w:rFonts w:asciiTheme="minorHAnsi" w:hAnsiTheme="minorHAnsi" w:cstheme="minorHAnsi"/>
          <w:highlight w:val="green"/>
        </w:rPr>
        <w:t xml:space="preserve">Such responsiveness is part of what it is to make a moral decision </w:t>
      </w:r>
      <w:r w:rsidRPr="000635C0">
        <w:rPr>
          <w:rStyle w:val="StyleUnderline"/>
          <w:rFonts w:asciiTheme="minorHAnsi" w:hAnsiTheme="minorHAnsi" w:cstheme="minorHAnsi"/>
        </w:rPr>
        <w:t xml:space="preserve">and part of what it is to try to live a moral life” (2000: 52)3. Likewise, </w:t>
      </w:r>
      <w:r w:rsidRPr="00864830">
        <w:rPr>
          <w:rStyle w:val="StyleUnderline"/>
          <w:rFonts w:asciiTheme="minorHAnsi" w:hAnsiTheme="minorHAnsi" w:cstheme="minorHAnsi"/>
          <w:highlight w:val="green"/>
        </w:rPr>
        <w:t xml:space="preserve">this </w:t>
      </w:r>
      <w:r w:rsidRPr="000635C0">
        <w:rPr>
          <w:rStyle w:val="StyleUnderline"/>
          <w:rFonts w:asciiTheme="minorHAnsi" w:hAnsiTheme="minorHAnsi" w:cstheme="minorHAnsi"/>
        </w:rPr>
        <w:t xml:space="preserve">same </w:t>
      </w:r>
      <w:r w:rsidRPr="00864830">
        <w:rPr>
          <w:rStyle w:val="StyleUnderline"/>
          <w:rFonts w:asciiTheme="minorHAnsi" w:hAnsiTheme="minorHAnsi" w:cstheme="minorHAnsi"/>
          <w:highlight w:val="green"/>
        </w:rPr>
        <w:t>deliberative activity implies an effort to acquire habits,</w:t>
      </w:r>
      <w:r w:rsidRPr="000635C0">
        <w:rPr>
          <w:rStyle w:val="StyleUnderline"/>
          <w:rFonts w:asciiTheme="minorHAnsi" w:hAnsiTheme="minorHAnsi" w:cstheme="minorHAnsi"/>
        </w:rPr>
        <w:t xml:space="preserve"> beliefs and principles </w:t>
      </w:r>
      <w:r w:rsidRPr="00864830">
        <w:rPr>
          <w:rStyle w:val="StyleUnderline"/>
          <w:rFonts w:asciiTheme="minorHAnsi" w:hAnsiTheme="minorHAnsi" w:cstheme="minorHAnsi"/>
          <w:highlight w:val="green"/>
        </w:rPr>
        <w:t xml:space="preserve">that contribute to </w:t>
      </w:r>
      <w:r w:rsidRPr="000635C0">
        <w:rPr>
          <w:rStyle w:val="StyleUnderline"/>
          <w:rFonts w:asciiTheme="minorHAnsi" w:hAnsiTheme="minorHAnsi" w:cstheme="minorHAnsi"/>
        </w:rPr>
        <w:t xml:space="preserve">a truly </w:t>
      </w:r>
      <w:r w:rsidRPr="00864830">
        <w:rPr>
          <w:rStyle w:val="StyleUnderline"/>
          <w:rFonts w:asciiTheme="minorHAnsi" w:hAnsiTheme="minorHAnsi" w:cstheme="minorHAnsi"/>
          <w:highlight w:val="green"/>
        </w:rPr>
        <w:t xml:space="preserve">free deliberation </w:t>
      </w:r>
      <w:r w:rsidRPr="000635C0">
        <w:rPr>
          <w:rFonts w:asciiTheme="minorHAnsi" w:eastAsia="Cambria" w:hAnsiTheme="minorHAnsi" w:cstheme="minorHAnsi"/>
          <w:sz w:val="16"/>
          <w:szCs w:val="16"/>
        </w:rPr>
        <w:t xml:space="preserve">which, in turn, can result in creative conclusions. For Peirce, as you get more habit-governed, you become </w:t>
      </w:r>
      <w:proofErr w:type="gramStart"/>
      <w:r w:rsidRPr="000635C0">
        <w:rPr>
          <w:rFonts w:asciiTheme="minorHAnsi" w:eastAsia="Cambria" w:hAnsiTheme="minorHAnsi" w:cstheme="minorHAnsi"/>
          <w:sz w:val="16"/>
          <w:szCs w:val="16"/>
        </w:rPr>
        <w:t>more creative and free</w:t>
      </w:r>
      <w:proofErr w:type="gramEnd"/>
      <w:r w:rsidRPr="000635C0">
        <w:rPr>
          <w:rFonts w:asciiTheme="minorHAnsi" w:eastAsia="Cambria" w:hAnsiTheme="minorHAnsi" w:cstheme="minorHAnsi"/>
          <w:sz w:val="16"/>
          <w:szCs w:val="16"/>
        </w:rPr>
        <w:t xml:space="preserve">, and your selfhood acquires </w:t>
      </w:r>
      <w:proofErr w:type="spellStart"/>
      <w:r w:rsidRPr="000635C0">
        <w:rPr>
          <w:rFonts w:asciiTheme="minorHAnsi" w:eastAsia="Cambria" w:hAnsiTheme="minorHAnsi" w:cstheme="minorHAnsi"/>
          <w:sz w:val="16"/>
          <w:szCs w:val="16"/>
        </w:rPr>
        <w:t>plas</w:t>
      </w:r>
      <w:proofErr w:type="spellEnd"/>
      <w:r w:rsidRPr="000635C0">
        <w:rPr>
          <w:rFonts w:asciiTheme="minorHAnsi" w:eastAsia="Cambria" w:hAnsiTheme="minorHAnsi" w:cstheme="minorHAnsi"/>
          <w:sz w:val="16"/>
          <w:szCs w:val="16"/>
        </w:rPr>
        <w:t xml:space="preserve">- </w:t>
      </w:r>
      <w:proofErr w:type="spellStart"/>
      <w:r w:rsidRPr="000635C0">
        <w:rPr>
          <w:rFonts w:asciiTheme="minorHAnsi" w:eastAsia="Cambria" w:hAnsiTheme="minorHAnsi" w:cstheme="minorHAnsi"/>
          <w:sz w:val="16"/>
          <w:szCs w:val="16"/>
        </w:rPr>
        <w:t>ticity</w:t>
      </w:r>
      <w:proofErr w:type="spellEnd"/>
      <w:r w:rsidRPr="000635C0">
        <w:rPr>
          <w:rFonts w:asciiTheme="minorHAnsi" w:eastAsia="Cambria" w:hAnsiTheme="minorHAnsi" w:cstheme="minorHAnsi"/>
          <w:sz w:val="16"/>
          <w:szCs w:val="16"/>
        </w:rPr>
        <w:t xml:space="preserve"> and receptiveness to experience4. Vincent </w:t>
      </w:r>
      <w:proofErr w:type="spellStart"/>
      <w:r w:rsidRPr="000635C0">
        <w:rPr>
          <w:rFonts w:asciiTheme="minorHAnsi" w:eastAsia="Cambria" w:hAnsiTheme="minorHAnsi" w:cstheme="minorHAnsi"/>
          <w:sz w:val="16"/>
          <w:szCs w:val="16"/>
        </w:rPr>
        <w:t>Colapietro</w:t>
      </w:r>
      <w:proofErr w:type="spellEnd"/>
      <w:r w:rsidRPr="000635C0">
        <w:rPr>
          <w:rFonts w:asciiTheme="minorHAnsi" w:eastAsia="Cambria" w:hAnsiTheme="minorHAnsi" w:cstheme="minorHAnsi"/>
          <w:sz w:val="16"/>
          <w:szCs w:val="16"/>
        </w:rPr>
        <w:t xml:space="preserve">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w:t>
      </w:r>
      <w:proofErr w:type="spellStart"/>
      <w:r w:rsidRPr="000635C0">
        <w:rPr>
          <w:rFonts w:asciiTheme="minorHAnsi" w:eastAsia="Cambria" w:hAnsiTheme="minorHAnsi" w:cstheme="minorHAnsi"/>
          <w:sz w:val="16"/>
          <w:szCs w:val="16"/>
        </w:rPr>
        <w:t>Colapietro</w:t>
      </w:r>
      <w:proofErr w:type="spellEnd"/>
      <w:r w:rsidRPr="000635C0">
        <w:rPr>
          <w:rFonts w:asciiTheme="minorHAnsi" w:eastAsia="Cambria" w:hAnsiTheme="minorHAnsi" w:cstheme="minorHAnsi"/>
          <w:sz w:val="16"/>
          <w:szCs w:val="16"/>
        </w:rPr>
        <w:t xml:space="preserve"> 1997: 270, 281). It is precisely this </w:t>
      </w:r>
      <w:proofErr w:type="spellStart"/>
      <w:r w:rsidRPr="000635C0">
        <w:rPr>
          <w:rFonts w:asciiTheme="minorHAnsi" w:eastAsia="Cambria" w:hAnsiTheme="minorHAnsi" w:cstheme="minorHAnsi"/>
          <w:sz w:val="16"/>
          <w:szCs w:val="16"/>
        </w:rPr>
        <w:t>experi</w:t>
      </w:r>
      <w:proofErr w:type="spellEnd"/>
      <w:r w:rsidRPr="000635C0">
        <w:rPr>
          <w:rFonts w:asciiTheme="minorHAnsi" w:eastAsia="Cambria" w:hAnsiTheme="minorHAnsi" w:cstheme="minorHAnsi"/>
          <w:sz w:val="16"/>
          <w:szCs w:val="16"/>
        </w:rPr>
        <w:t xml:space="preserve">- </w:t>
      </w:r>
      <w:proofErr w:type="spellStart"/>
      <w:r w:rsidRPr="000635C0">
        <w:rPr>
          <w:rFonts w:asciiTheme="minorHAnsi" w:eastAsia="Cambria" w:hAnsiTheme="minorHAnsi" w:cstheme="minorHAnsi"/>
          <w:sz w:val="16"/>
          <w:szCs w:val="16"/>
        </w:rPr>
        <w:t>ment</w:t>
      </w:r>
      <w:proofErr w:type="spellEnd"/>
      <w:r w:rsidRPr="000635C0">
        <w:rPr>
          <w:rFonts w:asciiTheme="minorHAnsi" w:eastAsia="Cambria" w:hAnsiTheme="minorHAnsi" w:cstheme="minorHAnsi"/>
          <w:sz w:val="16"/>
          <w:szCs w:val="16"/>
        </w:rPr>
        <w:t xml:space="preserve"> carried out within imagination that generates habits, because, as Peirce says in “A Survey of Pragmaticism”, “it is not the muscular action but the accompanying inward </w:t>
      </w:r>
      <w:proofErr w:type="spellStart"/>
      <w:r w:rsidRPr="000635C0">
        <w:rPr>
          <w:rFonts w:asciiTheme="minorHAnsi" w:eastAsia="Cambria" w:hAnsiTheme="minorHAnsi" w:cstheme="minorHAnsi"/>
          <w:sz w:val="16"/>
          <w:szCs w:val="16"/>
        </w:rPr>
        <w:t>ef</w:t>
      </w:r>
      <w:proofErr w:type="spellEnd"/>
      <w:r w:rsidRPr="000635C0">
        <w:rPr>
          <w:rFonts w:asciiTheme="minorHAnsi" w:eastAsia="Cambria" w:hAnsiTheme="minorHAnsi" w:cstheme="minorHAnsi"/>
          <w:sz w:val="16"/>
          <w:szCs w:val="16"/>
        </w:rPr>
        <w:t xml:space="preserve">- forts, the acts of imagination, that produce the habit” (CP 5.479, 1907). Habits are regular ways of thinking, </w:t>
      </w:r>
      <w:proofErr w:type="gramStart"/>
      <w:r w:rsidRPr="000635C0">
        <w:rPr>
          <w:rFonts w:asciiTheme="minorHAnsi" w:eastAsia="Cambria" w:hAnsiTheme="minorHAnsi" w:cstheme="minorHAnsi"/>
          <w:sz w:val="16"/>
          <w:szCs w:val="16"/>
        </w:rPr>
        <w:t>perceiving</w:t>
      </w:r>
      <w:proofErr w:type="gramEnd"/>
      <w:r w:rsidRPr="000635C0">
        <w:rPr>
          <w:rFonts w:asciiTheme="minorHAnsi" w:eastAsia="Cambria" w:hAnsiTheme="minorHAnsi" w:cstheme="minorHAnsi"/>
          <w:sz w:val="16"/>
          <w:szCs w:val="16"/>
        </w:rPr>
        <w:t xml:space="preserve"> and interpreting that generate actions. As such, habits have a huge influence on human behavior, manifest themselves in the con- </w:t>
      </w:r>
      <w:proofErr w:type="spellStart"/>
      <w:r w:rsidRPr="000635C0">
        <w:rPr>
          <w:rFonts w:asciiTheme="minorHAnsi" w:eastAsia="Cambria" w:hAnsiTheme="minorHAnsi" w:cstheme="minorHAnsi"/>
          <w:sz w:val="16"/>
          <w:szCs w:val="16"/>
        </w:rPr>
        <w:t>crete</w:t>
      </w:r>
      <w:proofErr w:type="spellEnd"/>
      <w:r w:rsidRPr="000635C0">
        <w:rPr>
          <w:rFonts w:asciiTheme="minorHAnsi" w:eastAsia="Cambria" w:hAnsiTheme="minorHAnsi" w:cstheme="minorHAnsi"/>
          <w:sz w:val="16"/>
          <w:szCs w:val="16"/>
        </w:rPr>
        <w:t xml:space="preserve"> things we do and, at the same time, are formed within those same activities. Even more, according to Peirce</w:t>
      </w:r>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 xml:space="preserve">the activity takes </w:t>
      </w:r>
      <w:r w:rsidRPr="000635C0">
        <w:rPr>
          <w:rStyle w:val="StyleUnderline"/>
          <w:rFonts w:asciiTheme="minorHAnsi" w:hAnsiTheme="minorHAnsi" w:cstheme="minorHAnsi"/>
        </w:rPr>
        <w:t xml:space="preserve">the </w:t>
      </w:r>
      <w:r w:rsidRPr="00864830">
        <w:rPr>
          <w:rStyle w:val="StyleUnderline"/>
          <w:rFonts w:asciiTheme="minorHAnsi" w:hAnsiTheme="minorHAnsi" w:cstheme="minorHAnsi"/>
          <w:highlight w:val="green"/>
        </w:rPr>
        <w:t xml:space="preserve">form of experimentation </w:t>
      </w:r>
      <w:r w:rsidRPr="000635C0">
        <w:rPr>
          <w:rStyle w:val="StyleUnderline"/>
          <w:rFonts w:asciiTheme="minorHAnsi" w:hAnsiTheme="minorHAnsi" w:cstheme="minorHAnsi"/>
        </w:rPr>
        <w:t xml:space="preserve">in the inner world; </w:t>
      </w:r>
      <w:r w:rsidRPr="00864830">
        <w:rPr>
          <w:rStyle w:val="StyleUnderline"/>
          <w:rFonts w:asciiTheme="minorHAnsi" w:hAnsiTheme="minorHAnsi" w:cstheme="minorHAnsi"/>
          <w:highlight w:val="green"/>
        </w:rPr>
        <w:t xml:space="preserve">and </w:t>
      </w:r>
      <w:r w:rsidRPr="000635C0">
        <w:rPr>
          <w:rStyle w:val="StyleUnderline"/>
          <w:rFonts w:asciiTheme="minorHAnsi" w:hAnsiTheme="minorHAnsi" w:cstheme="minorHAnsi"/>
        </w:rPr>
        <w:t xml:space="preserve">the conclusion (if it comes to a definite conclusion), is that under given conditions, the interpreter will have formed the habit of acting </w:t>
      </w:r>
      <w:proofErr w:type="gramStart"/>
      <w:r w:rsidRPr="000635C0">
        <w:rPr>
          <w:rStyle w:val="StyleUnderline"/>
          <w:rFonts w:asciiTheme="minorHAnsi" w:hAnsiTheme="minorHAnsi" w:cstheme="minorHAnsi"/>
        </w:rPr>
        <w:t>in a given</w:t>
      </w:r>
      <w:proofErr w:type="gramEnd"/>
      <w:r w:rsidRPr="000635C0">
        <w:rPr>
          <w:rStyle w:val="StyleUnderline"/>
          <w:rFonts w:asciiTheme="minorHAnsi" w:hAnsiTheme="minorHAnsi" w:cstheme="minorHAnsi"/>
        </w:rPr>
        <w:t xml:space="preserve"> way whenever he may desire a given kind of result. </w:t>
      </w:r>
      <w:r w:rsidRPr="00864830">
        <w:rPr>
          <w:rStyle w:val="StyleUnderline"/>
          <w:rFonts w:asciiTheme="minorHAnsi" w:hAnsiTheme="minorHAnsi" w:cstheme="minorHAnsi"/>
          <w:highlight w:val="green"/>
        </w:rPr>
        <w:t xml:space="preserve">The </w:t>
      </w:r>
      <w:r w:rsidRPr="000635C0">
        <w:rPr>
          <w:rStyle w:val="StyleUnderline"/>
          <w:rFonts w:asciiTheme="minorHAnsi" w:hAnsiTheme="minorHAnsi" w:cstheme="minorHAnsi"/>
        </w:rPr>
        <w:t xml:space="preserve">real and </w:t>
      </w:r>
      <w:r w:rsidRPr="00864830">
        <w:rPr>
          <w:rStyle w:val="StyleUnderline"/>
          <w:rFonts w:asciiTheme="minorHAnsi" w:hAnsiTheme="minorHAnsi" w:cstheme="minorHAnsi"/>
          <w:highlight w:val="green"/>
        </w:rPr>
        <w:t xml:space="preserve">living </w:t>
      </w:r>
      <w:r w:rsidRPr="000635C0">
        <w:rPr>
          <w:rStyle w:val="StyleUnderline"/>
          <w:rFonts w:asciiTheme="minorHAnsi" w:hAnsiTheme="minorHAnsi" w:cstheme="minorHAnsi"/>
        </w:rPr>
        <w:t xml:space="preserve">logical </w:t>
      </w:r>
      <w:r w:rsidRPr="00864830">
        <w:rPr>
          <w:rStyle w:val="StyleUnderline"/>
          <w:rFonts w:asciiTheme="minorHAnsi" w:hAnsiTheme="minorHAnsi" w:cstheme="minorHAnsi"/>
          <w:highlight w:val="green"/>
        </w:rPr>
        <w:t xml:space="preserve">conclusion is </w:t>
      </w:r>
      <w:r w:rsidRPr="000635C0">
        <w:rPr>
          <w:rStyle w:val="StyleUnderline"/>
          <w:rFonts w:asciiTheme="minorHAnsi" w:hAnsiTheme="minorHAnsi" w:cstheme="minorHAnsi"/>
        </w:rPr>
        <w:t xml:space="preserve">that </w:t>
      </w:r>
      <w:r w:rsidRPr="00864830">
        <w:rPr>
          <w:rStyle w:val="StyleUnderline"/>
          <w:rFonts w:asciiTheme="minorHAnsi" w:hAnsiTheme="minorHAnsi" w:cstheme="minorHAnsi"/>
          <w:highlight w:val="green"/>
        </w:rPr>
        <w:t>habit</w:t>
      </w:r>
      <w:r w:rsidRPr="00864830">
        <w:rPr>
          <w:rFonts w:asciiTheme="minorHAnsi" w:eastAsia="Cambria" w:hAnsiTheme="minorHAnsi" w:cstheme="minorHAnsi"/>
          <w:szCs w:val="16"/>
          <w:highlight w:val="green"/>
        </w:rPr>
        <w:t xml:space="preserve"> </w:t>
      </w:r>
      <w:r w:rsidRPr="000635C0">
        <w:rPr>
          <w:rFonts w:asciiTheme="minorHAnsi" w:eastAsia="Cambria" w:hAnsiTheme="minorHAnsi" w:cstheme="minorHAnsi"/>
          <w:sz w:val="16"/>
          <w:szCs w:val="16"/>
        </w:rPr>
        <w:t xml:space="preserve">(CP 5.491, 1907). Much more evidence could be given to support the view that habits are virtually decided (CP 2.435, c.1893) </w:t>
      </w:r>
      <w:proofErr w:type="gramStart"/>
      <w:r w:rsidRPr="000635C0">
        <w:rPr>
          <w:rFonts w:asciiTheme="minorHAnsi" w:eastAsia="Cambria" w:hAnsiTheme="minorHAnsi" w:cstheme="minorHAnsi"/>
          <w:sz w:val="16"/>
          <w:szCs w:val="16"/>
        </w:rPr>
        <w:t>and also</w:t>
      </w:r>
      <w:proofErr w:type="gramEnd"/>
      <w:r w:rsidRPr="000635C0">
        <w:rPr>
          <w:rFonts w:asciiTheme="minorHAnsi" w:eastAsia="Cambria" w:hAnsiTheme="minorHAnsi" w:cstheme="minorHAnsi"/>
          <w:sz w:val="16"/>
          <w:szCs w:val="16"/>
        </w:rPr>
        <w:t xml:space="preserve"> that intelligence comprises inward or potential actions that in- fluence the formation of habits (CP 6.286, 1893). Suffice it to say that, according to Peirce, deliberation is a function of the imagination, and that imagination is </w:t>
      </w:r>
      <w:proofErr w:type="gramStart"/>
      <w:r w:rsidRPr="000635C0">
        <w:rPr>
          <w:rFonts w:asciiTheme="minorHAnsi" w:eastAsia="Cambria" w:hAnsiTheme="minorHAnsi" w:cstheme="minorHAnsi"/>
          <w:sz w:val="16"/>
          <w:szCs w:val="16"/>
        </w:rPr>
        <w:t>in itself an</w:t>
      </w:r>
      <w:proofErr w:type="gramEnd"/>
      <w:r w:rsidRPr="000635C0">
        <w:rPr>
          <w:rFonts w:asciiTheme="minorHAnsi" w:eastAsia="Cambria" w:hAnsiTheme="minorHAnsi" w:cstheme="minorHAnsi"/>
          <w:sz w:val="16"/>
          <w:szCs w:val="16"/>
        </w:rPr>
        <w:t xml:space="preserve"> experiment which may have unexpected consequences that impose themselves upon the deliberative subject. </w:t>
      </w:r>
    </w:p>
    <w:p w14:paraId="14604800" w14:textId="77777777" w:rsidR="009820FD" w:rsidRDefault="009820FD" w:rsidP="009820FD">
      <w:pPr>
        <w:pStyle w:val="Heading4"/>
        <w:spacing w:before="0" w:line="276" w:lineRule="auto"/>
        <w:rPr>
          <w:rFonts w:asciiTheme="minorHAnsi" w:eastAsia="MS Gothic" w:hAnsiTheme="minorHAnsi" w:cstheme="minorHAnsi"/>
        </w:rPr>
      </w:pPr>
      <w:r w:rsidRPr="000635C0">
        <w:rPr>
          <w:rFonts w:asciiTheme="minorHAnsi" w:eastAsia="MS Gothic" w:hAnsiTheme="minorHAnsi" w:cstheme="minorHAnsi"/>
        </w:rPr>
        <w:t xml:space="preserve">Thus, the standard is </w:t>
      </w:r>
      <w:r>
        <w:rPr>
          <w:rFonts w:asciiTheme="minorHAnsi" w:eastAsia="MS Gothic" w:hAnsiTheme="minorHAnsi" w:cstheme="minorHAnsi"/>
        </w:rPr>
        <w:t>consistency with pragmatic deliberation</w:t>
      </w:r>
      <w:r w:rsidRPr="000635C0">
        <w:rPr>
          <w:rFonts w:asciiTheme="minorHAnsi" w:eastAsia="MS Gothic" w:hAnsiTheme="minorHAnsi" w:cstheme="minorHAnsi"/>
        </w:rPr>
        <w:t xml:space="preserve">. </w:t>
      </w:r>
    </w:p>
    <w:p w14:paraId="60A9DB53" w14:textId="249BE078" w:rsidR="00A8608C" w:rsidRPr="000635C0" w:rsidRDefault="00EF378C" w:rsidP="00A8608C">
      <w:pPr>
        <w:pStyle w:val="Heading4"/>
        <w:spacing w:before="0" w:line="276" w:lineRule="auto"/>
        <w:rPr>
          <w:rFonts w:asciiTheme="minorHAnsi" w:hAnsiTheme="minorHAnsi" w:cstheme="minorHAnsi"/>
        </w:rPr>
      </w:pPr>
      <w:r>
        <w:rPr>
          <w:rFonts w:asciiTheme="minorHAnsi" w:hAnsiTheme="minorHAnsi" w:cstheme="minorHAnsi"/>
        </w:rPr>
        <w:t>1</w:t>
      </w:r>
      <w:r w:rsidR="00A8608C" w:rsidRPr="000635C0">
        <w:rPr>
          <w:rFonts w:asciiTheme="minorHAnsi" w:hAnsiTheme="minorHAnsi" w:cstheme="minorHAnsi"/>
        </w:rPr>
        <w:t xml:space="preserve">] impacts cannot be isolated from their history and the only way to test the validity of truth is through application. </w:t>
      </w:r>
    </w:p>
    <w:p w14:paraId="6F4FF251" w14:textId="77777777" w:rsidR="00A8608C" w:rsidRPr="000635C0" w:rsidRDefault="00A8608C" w:rsidP="00A8608C">
      <w:pPr>
        <w:pStyle w:val="Analytics"/>
        <w:spacing w:after="0" w:line="276" w:lineRule="auto"/>
        <w:rPr>
          <w:rFonts w:asciiTheme="minorHAnsi" w:hAnsiTheme="minorHAnsi" w:cstheme="minorHAnsi"/>
          <w:sz w:val="16"/>
          <w:szCs w:val="16"/>
        </w:rPr>
      </w:pPr>
      <w:r w:rsidRPr="000635C0">
        <w:rPr>
          <w:rFonts w:asciiTheme="minorHAnsi" w:hAnsiTheme="minorHAnsi" w:cstheme="minorHAnsi"/>
          <w:b/>
          <w:bCs/>
        </w:rPr>
        <w:t>Dewey 02</w:t>
      </w:r>
      <w:r w:rsidRPr="000635C0">
        <w:rPr>
          <w:rFonts w:asciiTheme="minorHAnsi" w:hAnsiTheme="minorHAnsi" w:cstheme="minorHAnsi"/>
        </w:rPr>
        <w:t xml:space="preserve"> [</w:t>
      </w:r>
      <w:r w:rsidRPr="000635C0">
        <w:rPr>
          <w:rFonts w:asciiTheme="minorHAnsi" w:hAnsiTheme="minorHAnsi" w:cstheme="minorHAnsi"/>
          <w:sz w:val="16"/>
          <w:szCs w:val="16"/>
        </w:rPr>
        <w:t>John Dewey (head of the Philosophy Department at the University of Chicago). “The Evolutionary Method as Applied to Morality: II. Its Significance for Conduct.” The Philosophical Review, Vol. 11, No. 4 (</w:t>
      </w:r>
      <w:proofErr w:type="gramStart"/>
      <w:r w:rsidRPr="000635C0">
        <w:rPr>
          <w:rFonts w:asciiTheme="minorHAnsi" w:hAnsiTheme="minorHAnsi" w:cstheme="minorHAnsi"/>
          <w:sz w:val="16"/>
          <w:szCs w:val="16"/>
        </w:rPr>
        <w:t>Jul.,</w:t>
      </w:r>
      <w:proofErr w:type="gramEnd"/>
      <w:r w:rsidRPr="000635C0">
        <w:rPr>
          <w:rFonts w:asciiTheme="minorHAnsi" w:hAnsiTheme="minorHAnsi" w:cstheme="minorHAnsi"/>
          <w:sz w:val="16"/>
          <w:szCs w:val="16"/>
        </w:rPr>
        <w:t xml:space="preserve"> 1902), pp. 353-371. Accessed 12/31/20. </w:t>
      </w:r>
      <w:hyperlink r:id="rId7" w:history="1">
        <w:r w:rsidRPr="000635C0">
          <w:rPr>
            <w:rStyle w:val="Hyperlink"/>
            <w:rFonts w:asciiTheme="minorHAnsi" w:hAnsiTheme="minorHAnsi" w:cstheme="minorHAnsi"/>
            <w:sz w:val="16"/>
            <w:szCs w:val="16"/>
          </w:rPr>
          <w:t>https://www.jstor.org/stable/pdf/2176470.pdf</w:t>
        </w:r>
      </w:hyperlink>
      <w:r w:rsidRPr="000635C0">
        <w:rPr>
          <w:rFonts w:asciiTheme="minorHAnsi" w:hAnsiTheme="minorHAnsi" w:cstheme="minorHAnsi"/>
          <w:sz w:val="16"/>
          <w:szCs w:val="16"/>
        </w:rPr>
        <w:t xml:space="preserve"> //Recut Xu]</w:t>
      </w:r>
    </w:p>
    <w:p w14:paraId="690FEE3B" w14:textId="77777777" w:rsidR="00A8608C" w:rsidRPr="000635C0" w:rsidRDefault="00A8608C" w:rsidP="00A8608C">
      <w:pPr>
        <w:spacing w:after="0" w:line="276" w:lineRule="auto"/>
        <w:rPr>
          <w:rFonts w:asciiTheme="minorHAnsi" w:hAnsiTheme="minorHAnsi" w:cstheme="minorHAnsi"/>
          <w:sz w:val="14"/>
        </w:rPr>
      </w:pPr>
      <w:r w:rsidRPr="000635C0">
        <w:rPr>
          <w:rStyle w:val="Emphasis"/>
          <w:rFonts w:asciiTheme="minorHAnsi" w:hAnsiTheme="minorHAnsi" w:cstheme="minorHAnsi"/>
          <w:b w:val="0"/>
          <w:iCs w:val="0"/>
          <w:sz w:val="14"/>
          <w:u w:val="none"/>
        </w:rPr>
        <w:t xml:space="preserve">The problem of the best method of arriving at correct </w:t>
      </w:r>
      <w:proofErr w:type="spellStart"/>
      <w:r w:rsidRPr="000635C0">
        <w:rPr>
          <w:rStyle w:val="Emphasis"/>
          <w:rFonts w:asciiTheme="minorHAnsi" w:hAnsiTheme="minorHAnsi" w:cstheme="minorHAnsi"/>
          <w:b w:val="0"/>
          <w:iCs w:val="0"/>
          <w:sz w:val="14"/>
          <w:u w:val="none"/>
        </w:rPr>
        <w:t>judg</w:t>
      </w:r>
      <w:proofErr w:type="spellEnd"/>
      <w:r w:rsidRPr="000635C0">
        <w:rPr>
          <w:rStyle w:val="Emphasis"/>
          <w:rFonts w:asciiTheme="minorHAnsi" w:hAnsiTheme="minorHAnsi" w:cstheme="minorHAnsi"/>
          <w:b w:val="0"/>
          <w:iCs w:val="0"/>
          <w:sz w:val="14"/>
          <w:u w:val="none"/>
        </w:rPr>
        <w:t xml:space="preserve">- </w:t>
      </w:r>
      <w:proofErr w:type="spellStart"/>
      <w:r w:rsidRPr="000635C0">
        <w:rPr>
          <w:rStyle w:val="Emphasis"/>
          <w:rFonts w:asciiTheme="minorHAnsi" w:hAnsiTheme="minorHAnsi" w:cstheme="minorHAnsi"/>
          <w:b w:val="0"/>
          <w:iCs w:val="0"/>
          <w:sz w:val="14"/>
          <w:u w:val="none"/>
        </w:rPr>
        <w:t>ments</w:t>
      </w:r>
      <w:proofErr w:type="spellEnd"/>
      <w:r w:rsidRPr="000635C0">
        <w:rPr>
          <w:rStyle w:val="Emphasis"/>
          <w:rFonts w:asciiTheme="minorHAnsi" w:hAnsiTheme="minorHAnsi" w:cstheme="minorHAnsi"/>
          <w:b w:val="0"/>
          <w:iCs w:val="0"/>
          <w:sz w:val="14"/>
          <w:u w:val="none"/>
        </w:rPr>
        <w:t xml:space="preserve"> on points of moral worth, necessarily traverses ground covered by the time-honored and time-worn theories of intuition- </w:t>
      </w:r>
      <w:proofErr w:type="spellStart"/>
      <w:r w:rsidRPr="000635C0">
        <w:rPr>
          <w:rStyle w:val="Emphasis"/>
          <w:rFonts w:asciiTheme="minorHAnsi" w:hAnsiTheme="minorHAnsi" w:cstheme="minorHAnsi"/>
          <w:b w:val="0"/>
          <w:iCs w:val="0"/>
          <w:sz w:val="14"/>
          <w:u w:val="none"/>
        </w:rPr>
        <w:t>alism</w:t>
      </w:r>
      <w:proofErr w:type="spellEnd"/>
      <w:r w:rsidRPr="000635C0">
        <w:rPr>
          <w:rStyle w:val="Emphasis"/>
          <w:rFonts w:asciiTheme="minorHAnsi" w:hAnsiTheme="minorHAnsi" w:cstheme="minorHAnsi"/>
          <w:b w:val="0"/>
          <w:iCs w:val="0"/>
          <w:sz w:val="14"/>
          <w:u w:val="none"/>
        </w:rPr>
        <w:t xml:space="preserve"> and empiricism. Even at the risk of threshing old straw, it will be advisable to compare the evolutionary method with these other points of view. In such a comparison, however, it is to be borne in mind that the sole point under review is that of the log- </w:t>
      </w:r>
      <w:proofErr w:type="spellStart"/>
      <w:r w:rsidRPr="000635C0">
        <w:rPr>
          <w:rStyle w:val="Emphasis"/>
          <w:rFonts w:asciiTheme="minorHAnsi" w:hAnsiTheme="minorHAnsi" w:cstheme="minorHAnsi"/>
          <w:b w:val="0"/>
          <w:iCs w:val="0"/>
          <w:sz w:val="14"/>
          <w:u w:val="none"/>
        </w:rPr>
        <w:t>ical</w:t>
      </w:r>
      <w:proofErr w:type="spellEnd"/>
      <w:r w:rsidRPr="000635C0">
        <w:rPr>
          <w:rStyle w:val="Emphasis"/>
          <w:rFonts w:asciiTheme="minorHAnsi" w:hAnsiTheme="minorHAnsi" w:cstheme="minorHAnsi"/>
          <w:b w:val="0"/>
          <w:iCs w:val="0"/>
          <w:sz w:val="14"/>
          <w:u w:val="none"/>
        </w:rPr>
        <w:t xml:space="preserve"> relationship of the theory examined to the meaning and </w:t>
      </w:r>
      <w:proofErr w:type="spellStart"/>
      <w:r w:rsidRPr="000635C0">
        <w:rPr>
          <w:rStyle w:val="Emphasis"/>
          <w:rFonts w:asciiTheme="minorHAnsi" w:hAnsiTheme="minorHAnsi" w:cstheme="minorHAnsi"/>
          <w:b w:val="0"/>
          <w:iCs w:val="0"/>
          <w:sz w:val="14"/>
          <w:u w:val="none"/>
        </w:rPr>
        <w:t>sanc</w:t>
      </w:r>
      <w:proofErr w:type="spellEnd"/>
      <w:r w:rsidRPr="000635C0">
        <w:rPr>
          <w:rStyle w:val="Emphasis"/>
          <w:rFonts w:asciiTheme="minorHAnsi" w:hAnsiTheme="minorHAnsi" w:cstheme="minorHAnsi"/>
          <w:b w:val="0"/>
          <w:iCs w:val="0"/>
          <w:sz w:val="14"/>
          <w:u w:val="none"/>
        </w:rPr>
        <w:t xml:space="preserve">- </w:t>
      </w:r>
      <w:proofErr w:type="spellStart"/>
      <w:r w:rsidRPr="000635C0">
        <w:rPr>
          <w:rStyle w:val="Emphasis"/>
          <w:rFonts w:asciiTheme="minorHAnsi" w:hAnsiTheme="minorHAnsi" w:cstheme="minorHAnsi"/>
          <w:b w:val="0"/>
          <w:iCs w:val="0"/>
          <w:sz w:val="14"/>
          <w:u w:val="none"/>
        </w:rPr>
        <w:t>tion</w:t>
      </w:r>
      <w:proofErr w:type="spellEnd"/>
      <w:r w:rsidRPr="000635C0">
        <w:rPr>
          <w:rStyle w:val="Emphasis"/>
          <w:rFonts w:asciiTheme="minorHAnsi" w:hAnsiTheme="minorHAnsi" w:cstheme="minorHAnsi"/>
          <w:b w:val="0"/>
          <w:iCs w:val="0"/>
          <w:sz w:val="14"/>
          <w:u w:val="none"/>
        </w:rPr>
        <w:t xml:space="preserve"> of our moral judgments. The question is not whether or </w:t>
      </w:r>
      <w:proofErr w:type="spellStart"/>
      <w:proofErr w:type="gramStart"/>
      <w:r w:rsidRPr="000635C0">
        <w:rPr>
          <w:rStyle w:val="Emphasis"/>
          <w:rFonts w:asciiTheme="minorHAnsi" w:hAnsiTheme="minorHAnsi" w:cstheme="minorHAnsi"/>
          <w:b w:val="0"/>
          <w:iCs w:val="0"/>
          <w:sz w:val="14"/>
          <w:u w:val="none"/>
        </w:rPr>
        <w:t>no</w:t>
      </w:r>
      <w:proofErr w:type="spellEnd"/>
      <w:proofErr w:type="gramEnd"/>
      <w:r w:rsidRPr="000635C0">
        <w:rPr>
          <w:rStyle w:val="Emphasis"/>
          <w:rFonts w:asciiTheme="minorHAnsi" w:hAnsiTheme="minorHAnsi" w:cstheme="minorHAnsi"/>
          <w:b w:val="0"/>
          <w:iCs w:val="0"/>
          <w:sz w:val="14"/>
          <w:u w:val="none"/>
        </w:rPr>
        <w:t xml:space="preserve"> there are intuitions; whether or no they can be utilized in special cases, or whether or </w:t>
      </w:r>
      <w:proofErr w:type="spellStart"/>
      <w:r w:rsidRPr="000635C0">
        <w:rPr>
          <w:rStyle w:val="Emphasis"/>
          <w:rFonts w:asciiTheme="minorHAnsi" w:hAnsiTheme="minorHAnsi" w:cstheme="minorHAnsi"/>
          <w:b w:val="0"/>
          <w:iCs w:val="0"/>
          <w:sz w:val="14"/>
          <w:u w:val="none"/>
        </w:rPr>
        <w:t>no</w:t>
      </w:r>
      <w:proofErr w:type="spellEnd"/>
      <w:r w:rsidRPr="000635C0">
        <w:rPr>
          <w:rStyle w:val="Emphasis"/>
          <w:rFonts w:asciiTheme="minorHAnsi" w:hAnsiTheme="minorHAnsi" w:cstheme="minorHAnsi"/>
          <w:b w:val="0"/>
          <w:iCs w:val="0"/>
          <w:sz w:val="14"/>
          <w:u w:val="none"/>
        </w:rPr>
        <w:t xml:space="preserve"> all supposed intuitions can be accounted for as products of associative memory. The problem is not one of fact but of value. It is a logical problem. If we suppose such necessary and universal beliefs as go by the name of ' intuition' to exist, does such existence settle anything regarding the valid- </w:t>
      </w:r>
      <w:proofErr w:type="spellStart"/>
      <w:r w:rsidRPr="000635C0">
        <w:rPr>
          <w:rStyle w:val="Emphasis"/>
          <w:rFonts w:asciiTheme="minorHAnsi" w:hAnsiTheme="minorHAnsi" w:cstheme="minorHAnsi"/>
          <w:b w:val="0"/>
          <w:iCs w:val="0"/>
          <w:sz w:val="14"/>
          <w:u w:val="none"/>
        </w:rPr>
        <w:t>ity</w:t>
      </w:r>
      <w:proofErr w:type="spellEnd"/>
      <w:r w:rsidRPr="000635C0">
        <w:rPr>
          <w:rStyle w:val="Emphasis"/>
          <w:rFonts w:asciiTheme="minorHAnsi" w:hAnsiTheme="minorHAnsi" w:cstheme="minorHAnsi"/>
          <w:b w:val="0"/>
          <w:iCs w:val="0"/>
          <w:sz w:val="14"/>
          <w:u w:val="none"/>
        </w:rPr>
        <w:t xml:space="preserve"> of what is believed, either in general or in part? It is a question of the relation of the intuition to fact -to the moral </w:t>
      </w:r>
      <w:proofErr w:type="gramStart"/>
      <w:r w:rsidRPr="000635C0">
        <w:rPr>
          <w:rStyle w:val="Emphasis"/>
          <w:rFonts w:asciiTheme="minorHAnsi" w:hAnsiTheme="minorHAnsi" w:cstheme="minorHAnsi"/>
          <w:b w:val="0"/>
          <w:iCs w:val="0"/>
          <w:sz w:val="14"/>
          <w:u w:val="none"/>
        </w:rPr>
        <w:t>order in reality</w:t>
      </w:r>
      <w:proofErr w:type="gramEnd"/>
      <w:r w:rsidRPr="000635C0">
        <w:rPr>
          <w:rStyle w:val="Emphasis"/>
          <w:rFonts w:asciiTheme="minorHAnsi" w:hAnsiTheme="minorHAnsi" w:cstheme="minorHAnsi"/>
          <w:b w:val="0"/>
          <w:iCs w:val="0"/>
          <w:sz w:val="14"/>
          <w:u w:val="none"/>
        </w:rPr>
        <w:t xml:space="preserve">. </w:t>
      </w:r>
      <w:r w:rsidRPr="00864830">
        <w:rPr>
          <w:rStyle w:val="StyleUnderline"/>
          <w:rFonts w:asciiTheme="minorHAnsi" w:hAnsiTheme="minorHAnsi" w:cstheme="minorHAnsi"/>
          <w:highlight w:val="green"/>
        </w:rPr>
        <w:t>Under</w:t>
      </w:r>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what conditions alone</w:t>
      </w:r>
      <w:r w:rsidRPr="000635C0">
        <w:rPr>
          <w:rStyle w:val="StyleUnderline"/>
          <w:rFonts w:asciiTheme="minorHAnsi" w:hAnsiTheme="minorHAnsi" w:cstheme="minorHAnsi"/>
        </w:rPr>
        <w:t xml:space="preserve">, and in what measure or degree, </w:t>
      </w:r>
      <w:r w:rsidRPr="00864830">
        <w:rPr>
          <w:rStyle w:val="StyleUnderline"/>
          <w:rFonts w:asciiTheme="minorHAnsi" w:hAnsiTheme="minorHAnsi" w:cstheme="minorHAnsi"/>
          <w:highlight w:val="green"/>
        </w:rPr>
        <w:t>are we justified in</w:t>
      </w:r>
      <w:r w:rsidRPr="000635C0">
        <w:rPr>
          <w:rStyle w:val="StyleUnderline"/>
          <w:rFonts w:asciiTheme="minorHAnsi" w:hAnsiTheme="minorHAnsi" w:cstheme="minorHAnsi"/>
        </w:rPr>
        <w:t xml:space="preserve"> arguing from the existence of </w:t>
      </w:r>
      <w:r w:rsidRPr="00864830">
        <w:rPr>
          <w:rStyle w:val="StyleUnderline"/>
          <w:rFonts w:asciiTheme="minorHAnsi" w:hAnsiTheme="minorHAnsi" w:cstheme="minorHAnsi"/>
          <w:highlight w:val="green"/>
        </w:rPr>
        <w:t>moral intuitions as mental</w:t>
      </w:r>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states</w:t>
      </w:r>
      <w:r w:rsidRPr="000635C0">
        <w:rPr>
          <w:rStyle w:val="StyleUnderline"/>
          <w:rFonts w:asciiTheme="minorHAnsi" w:hAnsiTheme="minorHAnsi" w:cstheme="minorHAnsi"/>
        </w:rPr>
        <w:t xml:space="preserve"> and acts </w:t>
      </w:r>
      <w:r w:rsidRPr="00864830">
        <w:rPr>
          <w:rStyle w:val="StyleUnderline"/>
          <w:rFonts w:asciiTheme="minorHAnsi" w:hAnsiTheme="minorHAnsi" w:cstheme="minorHAnsi"/>
          <w:highlight w:val="green"/>
        </w:rPr>
        <w:t>to facts</w:t>
      </w:r>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taken</w:t>
      </w:r>
      <w:r w:rsidRPr="000635C0">
        <w:rPr>
          <w:rStyle w:val="StyleUnderline"/>
          <w:rFonts w:asciiTheme="minorHAnsi" w:hAnsiTheme="minorHAnsi" w:cstheme="minorHAnsi"/>
        </w:rPr>
        <w:t xml:space="preserve"> to correspond </w:t>
      </w:r>
      <w:r w:rsidRPr="00864830">
        <w:rPr>
          <w:rStyle w:val="StyleUnderline"/>
          <w:rFonts w:asciiTheme="minorHAnsi" w:hAnsiTheme="minorHAnsi" w:cstheme="minorHAnsi"/>
          <w:highlight w:val="green"/>
        </w:rPr>
        <w:t xml:space="preserve">to </w:t>
      </w:r>
      <w:proofErr w:type="gramStart"/>
      <w:r w:rsidRPr="00864830">
        <w:rPr>
          <w:rStyle w:val="StyleUnderline"/>
          <w:rFonts w:asciiTheme="minorHAnsi" w:hAnsiTheme="minorHAnsi" w:cstheme="minorHAnsi"/>
          <w:highlight w:val="green"/>
        </w:rPr>
        <w:t>them</w:t>
      </w:r>
      <w:r w:rsidRPr="000635C0">
        <w:rPr>
          <w:rStyle w:val="StyleUnderline"/>
          <w:rFonts w:asciiTheme="minorHAnsi" w:hAnsiTheme="minorHAnsi" w:cstheme="minorHAnsi"/>
        </w:rPr>
        <w:t xml:space="preserve"> ?</w:t>
      </w:r>
      <w:proofErr w:type="gramEnd"/>
      <w:r w:rsidRPr="000635C0">
        <w:rPr>
          <w:rStyle w:val="StyleUnderline"/>
          <w:rFonts w:asciiTheme="minorHAnsi" w:hAnsiTheme="minorHAnsi" w:cstheme="minorHAnsi"/>
        </w:rPr>
        <w:t xml:space="preserve"> </w:t>
      </w:r>
      <w:r w:rsidRPr="000635C0">
        <w:rPr>
          <w:rFonts w:asciiTheme="minorHAnsi" w:hAnsiTheme="minorHAnsi" w:cstheme="minorHAnsi"/>
          <w:sz w:val="14"/>
        </w:rPr>
        <w:t xml:space="preserve">The reply already hinted at is that the mere existence of a belief, even admitting that as a belief it cannot in any way be got rid of, determines absolutely nothing regarding the objectivity of its own content. The worth of the intuition depends upon genetic considerations. In so far as we can state the intuition in terms of the conditions of its origin, development, and later career, in so </w:t>
      </w:r>
      <w:proofErr w:type="gramStart"/>
      <w:r w:rsidRPr="000635C0">
        <w:rPr>
          <w:rFonts w:asciiTheme="minorHAnsi" w:hAnsiTheme="minorHAnsi" w:cstheme="minorHAnsi"/>
          <w:sz w:val="14"/>
        </w:rPr>
        <w:t>far</w:t>
      </w:r>
      <w:proofErr w:type="gramEnd"/>
      <w:r w:rsidRPr="000635C0">
        <w:rPr>
          <w:rFonts w:asciiTheme="minorHAnsi" w:hAnsiTheme="minorHAnsi" w:cstheme="minorHAnsi"/>
          <w:sz w:val="14"/>
        </w:rPr>
        <w:t xml:space="preserve"> we have some criterion for passing judgment upon its pretentions to validity. If we can find that the intuition is a legitimate response to enduring and deep-seated conditions, we have some reason to attribute worth to it. </w:t>
      </w:r>
      <w:r w:rsidRPr="00864830">
        <w:rPr>
          <w:rStyle w:val="StyleUnderline"/>
          <w:rFonts w:asciiTheme="minorHAnsi" w:hAnsiTheme="minorHAnsi" w:cstheme="minorHAnsi"/>
          <w:highlight w:val="green"/>
        </w:rPr>
        <w:t>If we find</w:t>
      </w:r>
      <w:r w:rsidRPr="000635C0">
        <w:rPr>
          <w:rStyle w:val="StyleUnderline"/>
          <w:rFonts w:asciiTheme="minorHAnsi" w:hAnsiTheme="minorHAnsi" w:cstheme="minorHAnsi"/>
        </w:rPr>
        <w:t xml:space="preserve"> that </w:t>
      </w:r>
      <w:r w:rsidRPr="00864830">
        <w:rPr>
          <w:rStyle w:val="StyleUnderline"/>
          <w:rFonts w:asciiTheme="minorHAnsi" w:hAnsiTheme="minorHAnsi" w:cstheme="minorHAnsi"/>
          <w:highlight w:val="green"/>
        </w:rPr>
        <w:t>historically</w:t>
      </w:r>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the belief has</w:t>
      </w:r>
      <w:r w:rsidRPr="000635C0">
        <w:rPr>
          <w:rStyle w:val="StyleUnderline"/>
          <w:rFonts w:asciiTheme="minorHAnsi" w:hAnsiTheme="minorHAnsi" w:cstheme="minorHAnsi"/>
        </w:rPr>
        <w:t xml:space="preserve"> played a part in </w:t>
      </w:r>
      <w:r w:rsidRPr="00864830">
        <w:rPr>
          <w:rStyle w:val="StyleUnderline"/>
          <w:rFonts w:asciiTheme="minorHAnsi" w:hAnsiTheme="minorHAnsi" w:cstheme="minorHAnsi"/>
          <w:highlight w:val="green"/>
        </w:rPr>
        <w:t>maintain</w:t>
      </w:r>
      <w:r w:rsidRPr="000635C0">
        <w:rPr>
          <w:rStyle w:val="StyleUnderline"/>
          <w:rFonts w:asciiTheme="minorHAnsi" w:hAnsiTheme="minorHAnsi" w:cstheme="minorHAnsi"/>
        </w:rPr>
        <w:t xml:space="preserve">ing the </w:t>
      </w:r>
      <w:r w:rsidRPr="00864830">
        <w:rPr>
          <w:rStyle w:val="StyleUnderline"/>
          <w:rFonts w:asciiTheme="minorHAnsi" w:hAnsiTheme="minorHAnsi" w:cstheme="minorHAnsi"/>
          <w:highlight w:val="green"/>
        </w:rPr>
        <w:t>integrity</w:t>
      </w:r>
      <w:r w:rsidRPr="000635C0">
        <w:rPr>
          <w:rStyle w:val="StyleUnderline"/>
          <w:rFonts w:asciiTheme="minorHAnsi" w:hAnsiTheme="minorHAnsi" w:cstheme="minorHAnsi"/>
        </w:rPr>
        <w:t xml:space="preserve"> of social life, and in bringing new values into it, </w:t>
      </w:r>
      <w:r w:rsidRPr="00864830">
        <w:rPr>
          <w:rStyle w:val="StyleUnderline"/>
          <w:rFonts w:asciiTheme="minorHAnsi" w:hAnsiTheme="minorHAnsi" w:cstheme="minorHAnsi"/>
          <w:highlight w:val="green"/>
        </w:rPr>
        <w:t>our belief in its worth is</w:t>
      </w:r>
      <w:r w:rsidRPr="000635C0">
        <w:rPr>
          <w:rStyle w:val="StyleUnderline"/>
          <w:rFonts w:asciiTheme="minorHAnsi" w:hAnsiTheme="minorHAnsi" w:cstheme="minorHAnsi"/>
        </w:rPr>
        <w:t xml:space="preserve"> additionally </w:t>
      </w:r>
      <w:r w:rsidRPr="00864830">
        <w:rPr>
          <w:rStyle w:val="StyleUnderline"/>
          <w:rFonts w:asciiTheme="minorHAnsi" w:hAnsiTheme="minorHAnsi" w:cstheme="minorHAnsi"/>
          <w:highlight w:val="green"/>
        </w:rPr>
        <w:t>guaranteed</w:t>
      </w:r>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But if we cannot find</w:t>
      </w:r>
      <w:r w:rsidRPr="000635C0">
        <w:rPr>
          <w:rStyle w:val="StyleUnderline"/>
          <w:rFonts w:asciiTheme="minorHAnsi" w:hAnsiTheme="minorHAnsi" w:cstheme="minorHAnsi"/>
        </w:rPr>
        <w:t xml:space="preserve"> such </w:t>
      </w:r>
      <w:r w:rsidRPr="00864830">
        <w:rPr>
          <w:rStyle w:val="StyleUnderline"/>
          <w:rFonts w:asciiTheme="minorHAnsi" w:hAnsiTheme="minorHAnsi" w:cstheme="minorHAnsi"/>
          <w:highlight w:val="green"/>
        </w:rPr>
        <w:t>historic</w:t>
      </w:r>
      <w:r w:rsidRPr="000635C0">
        <w:rPr>
          <w:rStyle w:val="StyleUnderline"/>
          <w:rFonts w:asciiTheme="minorHAnsi" w:hAnsiTheme="minorHAnsi" w:cstheme="minorHAnsi"/>
        </w:rPr>
        <w:t xml:space="preserve"> origin and </w:t>
      </w:r>
      <w:r w:rsidRPr="00864830">
        <w:rPr>
          <w:rStyle w:val="StyleUnderline"/>
          <w:rFonts w:asciiTheme="minorHAnsi" w:hAnsiTheme="minorHAnsi" w:cstheme="minorHAnsi"/>
          <w:highlight w:val="green"/>
        </w:rPr>
        <w:t>functioning</w:t>
      </w:r>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the intuition remains a mere</w:t>
      </w:r>
      <w:r w:rsidRPr="000635C0">
        <w:rPr>
          <w:rStyle w:val="StyleUnderline"/>
          <w:rFonts w:asciiTheme="minorHAnsi" w:hAnsiTheme="minorHAnsi" w:cstheme="minorHAnsi"/>
        </w:rPr>
        <w:t xml:space="preserve"> state of consciousness, a hallucination, an </w:t>
      </w:r>
      <w:r w:rsidRPr="00864830">
        <w:rPr>
          <w:rStyle w:val="StyleUnderline"/>
          <w:rFonts w:asciiTheme="minorHAnsi" w:hAnsiTheme="minorHAnsi" w:cstheme="minorHAnsi"/>
          <w:highlight w:val="green"/>
        </w:rPr>
        <w:t>illusion</w:t>
      </w:r>
      <w:r w:rsidRPr="000635C0">
        <w:rPr>
          <w:rStyle w:val="StyleUnderline"/>
          <w:rFonts w:asciiTheme="minorHAnsi" w:hAnsiTheme="minorHAnsi" w:cstheme="minorHAnsi"/>
        </w:rPr>
        <w:t xml:space="preserve">, which is not made more worthy by simply multiplying the number of people who have participated in it. </w:t>
      </w:r>
      <w:r w:rsidRPr="000635C0">
        <w:rPr>
          <w:rFonts w:asciiTheme="minorHAnsi" w:hAnsiTheme="minorHAnsi" w:cstheme="minorHAnsi"/>
          <w:sz w:val="14"/>
        </w:rPr>
        <w:t xml:space="preserve">Put roughly we may say that intuitionalism, </w:t>
      </w:r>
      <w:proofErr w:type="spellStart"/>
      <w:r w:rsidRPr="000635C0">
        <w:rPr>
          <w:rFonts w:asciiTheme="minorHAnsi" w:hAnsiTheme="minorHAnsi" w:cstheme="minorHAnsi"/>
          <w:sz w:val="14"/>
        </w:rPr>
        <w:t>asordinarily</w:t>
      </w:r>
      <w:proofErr w:type="spellEnd"/>
      <w:r w:rsidRPr="000635C0">
        <w:rPr>
          <w:rFonts w:asciiTheme="minorHAnsi" w:hAnsiTheme="minorHAnsi" w:cstheme="minorHAnsi"/>
          <w:sz w:val="14"/>
        </w:rPr>
        <w:t xml:space="preserve"> conceived, makes the ethical belief a brute fact, because unrelated. </w:t>
      </w:r>
      <w:r w:rsidRPr="00864830">
        <w:rPr>
          <w:rStyle w:val="StyleUnderline"/>
          <w:rFonts w:asciiTheme="minorHAnsi" w:hAnsiTheme="minorHAnsi" w:cstheme="minorHAnsi"/>
          <w:highlight w:val="green"/>
        </w:rPr>
        <w:t>Its</w:t>
      </w:r>
      <w:r w:rsidRPr="000635C0">
        <w:rPr>
          <w:rStyle w:val="StyleUnderline"/>
          <w:rFonts w:asciiTheme="minorHAnsi" w:hAnsiTheme="minorHAnsi" w:cstheme="minorHAnsi"/>
        </w:rPr>
        <w:t xml:space="preserve"> very </w:t>
      </w:r>
      <w:r w:rsidRPr="00864830">
        <w:rPr>
          <w:rStyle w:val="StyleUnderline"/>
          <w:rFonts w:asciiTheme="minorHAnsi" w:hAnsiTheme="minorHAnsi" w:cstheme="minorHAnsi"/>
          <w:highlight w:val="green"/>
        </w:rPr>
        <w:t>lack of genetic relationship</w:t>
      </w:r>
      <w:r w:rsidRPr="000635C0">
        <w:rPr>
          <w:rStyle w:val="StyleUnderline"/>
          <w:rFonts w:asciiTheme="minorHAnsi" w:hAnsiTheme="minorHAnsi" w:cstheme="minorHAnsi"/>
        </w:rPr>
        <w:t xml:space="preserve"> to the situation in which it appears condemns it to isolation. This isolation logically </w:t>
      </w:r>
      <w:r w:rsidRPr="00864830">
        <w:rPr>
          <w:rStyle w:val="StyleUnderline"/>
          <w:rFonts w:asciiTheme="minorHAnsi" w:hAnsiTheme="minorHAnsi" w:cstheme="minorHAnsi"/>
          <w:highlight w:val="green"/>
        </w:rPr>
        <w:t xml:space="preserve">makes it impossible to credit it with </w:t>
      </w:r>
      <w:r w:rsidRPr="000635C0">
        <w:rPr>
          <w:rStyle w:val="StyleUnderline"/>
          <w:rFonts w:asciiTheme="minorHAnsi" w:hAnsiTheme="minorHAnsi" w:cstheme="minorHAnsi"/>
        </w:rPr>
        <w:t xml:space="preserve">objective </w:t>
      </w:r>
      <w:r w:rsidRPr="00864830">
        <w:rPr>
          <w:rStyle w:val="StyleUnderline"/>
          <w:rFonts w:asciiTheme="minorHAnsi" w:hAnsiTheme="minorHAnsi" w:cstheme="minorHAnsi"/>
          <w:highlight w:val="green"/>
        </w:rPr>
        <w:t>validity</w:t>
      </w:r>
      <w:r w:rsidRPr="000635C0">
        <w:rPr>
          <w:rFonts w:asciiTheme="minorHAnsi" w:hAnsiTheme="minorHAnsi" w:cstheme="minorHAnsi"/>
          <w:sz w:val="14"/>
        </w:rPr>
        <w:t xml:space="preserve">. The intuitionalist, in proclaiming the necessity of his content, proclaims thereby its objective reference; but in asserting its non-genetic character he denies any reference whatsoever. The genetic theory holds that the content embodied in any so-called intuition is a response to a given active situation: that it arises, develops, and operates somehow in reference to this situation. This functional reference establishes in advance </w:t>
      </w:r>
      <w:proofErr w:type="gramStart"/>
      <w:r w:rsidRPr="000635C0">
        <w:rPr>
          <w:rFonts w:asciiTheme="minorHAnsi" w:hAnsiTheme="minorHAnsi" w:cstheme="minorHAnsi"/>
          <w:sz w:val="14"/>
        </w:rPr>
        <w:t>some kind of relationship</w:t>
      </w:r>
      <w:proofErr w:type="gramEnd"/>
      <w:r w:rsidRPr="000635C0">
        <w:rPr>
          <w:rFonts w:asciiTheme="minorHAnsi" w:hAnsiTheme="minorHAnsi" w:cstheme="minorHAnsi"/>
          <w:sz w:val="14"/>
        </w:rPr>
        <w:t xml:space="preserve"> to objective conditions, and hence some presumption of validity. If the ' intuition' persists, it is within certain limits because the situation persists. If the </w:t>
      </w:r>
      <w:proofErr w:type="gramStart"/>
      <w:r w:rsidRPr="000635C0">
        <w:rPr>
          <w:rFonts w:asciiTheme="minorHAnsi" w:hAnsiTheme="minorHAnsi" w:cstheme="minorHAnsi"/>
          <w:sz w:val="14"/>
        </w:rPr>
        <w:t>particular moral</w:t>
      </w:r>
      <w:proofErr w:type="gramEnd"/>
      <w:r w:rsidRPr="000635C0">
        <w:rPr>
          <w:rFonts w:asciiTheme="minorHAnsi" w:hAnsiTheme="minorHAnsi" w:cstheme="minorHAnsi"/>
          <w:sz w:val="14"/>
        </w:rPr>
        <w:t xml:space="preserve"> belief is really inexpugnable, it is just because the conditions which require it are so enduring as to persistently call out an attitude which is relevant to them. The probability is that it continues in existence simply because it continues to be necessary in function. </w:t>
      </w:r>
    </w:p>
    <w:p w14:paraId="2333415A" w14:textId="0AFF2195" w:rsidR="00A8608C" w:rsidRPr="000635C0" w:rsidRDefault="00EF378C" w:rsidP="00A8608C">
      <w:pPr>
        <w:pStyle w:val="Heading4"/>
        <w:rPr>
          <w:rFonts w:eastAsia="MS Gothic"/>
        </w:rPr>
      </w:pPr>
      <w:r>
        <w:t>2</w:t>
      </w:r>
      <w:r w:rsidR="00A8608C" w:rsidRPr="000635C0">
        <w:t xml:space="preserve">] </w:t>
      </w:r>
      <w:r w:rsidR="00A8608C" w:rsidRPr="000635C0">
        <w:rPr>
          <w:rFonts w:eastAsia="MS Gothic"/>
        </w:rPr>
        <w:t>Pluralistic Materialism – other theories rely on minimalistic criteria; our framework understands knowledge as changing and uses experience to base social change and revise ideas.</w:t>
      </w:r>
      <w:r w:rsidR="00A8608C" w:rsidRPr="000635C0">
        <w:rPr>
          <w:rFonts w:eastAsia="MS Gothic"/>
        </w:rPr>
        <w:br/>
      </w:r>
      <w:proofErr w:type="spellStart"/>
      <w:r w:rsidR="00A8608C" w:rsidRPr="000635C0">
        <w:rPr>
          <w:rFonts w:eastAsia="MS Gothic"/>
        </w:rPr>
        <w:t>Glaude</w:t>
      </w:r>
      <w:proofErr w:type="spellEnd"/>
      <w:r w:rsidR="00A8608C" w:rsidRPr="000635C0">
        <w:rPr>
          <w:rFonts w:eastAsia="MS Gothic"/>
        </w:rPr>
        <w:t xml:space="preserve"> 7</w:t>
      </w:r>
      <w:r w:rsidR="00A8608C" w:rsidRPr="000635C0">
        <w:rPr>
          <w:rFonts w:eastAsia="MS Gothic"/>
          <w:b w:val="0"/>
          <w:bCs/>
          <w:sz w:val="16"/>
        </w:rPr>
        <w:t xml:space="preserve">Eddie S. (Eddie S. </w:t>
      </w:r>
      <w:proofErr w:type="spellStart"/>
      <w:r w:rsidR="00A8608C" w:rsidRPr="000635C0">
        <w:rPr>
          <w:rFonts w:eastAsia="MS Gothic"/>
          <w:b w:val="0"/>
          <w:bCs/>
          <w:sz w:val="16"/>
        </w:rPr>
        <w:t>Glaude</w:t>
      </w:r>
      <w:proofErr w:type="spellEnd"/>
      <w:r w:rsidR="00A8608C" w:rsidRPr="000635C0">
        <w:rPr>
          <w:rFonts w:eastAsia="MS Gothic"/>
          <w:b w:val="0"/>
          <w:bCs/>
          <w:sz w:val="16"/>
        </w:rPr>
        <w:t xml:space="preserve"> Jr. is the </w:t>
      </w:r>
      <w:proofErr w:type="gramStart"/>
      <w:r w:rsidR="00A8608C" w:rsidRPr="000635C0">
        <w:rPr>
          <w:rFonts w:eastAsia="MS Gothic"/>
          <w:b w:val="0"/>
          <w:bCs/>
          <w:sz w:val="16"/>
        </w:rPr>
        <w:t>African-American</w:t>
      </w:r>
      <w:proofErr w:type="gramEnd"/>
      <w:r w:rsidR="00A8608C" w:rsidRPr="000635C0">
        <w:rPr>
          <w:rFonts w:eastAsia="MS Gothic"/>
          <w:b w:val="0"/>
          <w:bCs/>
          <w:sz w:val="16"/>
        </w:rPr>
        <w:t xml:space="preserve"> chair of the Center for African-American Studies and the William S. Tod Professor of Religion and African-American Studies at Princeton University.) In a Shade of </w:t>
      </w:r>
      <w:proofErr w:type="gramStart"/>
      <w:r w:rsidR="00A8608C" w:rsidRPr="000635C0">
        <w:rPr>
          <w:rFonts w:eastAsia="MS Gothic"/>
          <w:b w:val="0"/>
          <w:bCs/>
          <w:sz w:val="16"/>
        </w:rPr>
        <w:t>Blue :</w:t>
      </w:r>
      <w:proofErr w:type="gramEnd"/>
      <w:r w:rsidR="00A8608C" w:rsidRPr="000635C0">
        <w:rPr>
          <w:rFonts w:eastAsia="MS Gothic"/>
          <w:b w:val="0"/>
          <w:bCs/>
          <w:sz w:val="16"/>
        </w:rPr>
        <w:t xml:space="preserve"> Pragmatism and the Politics of Black America. University of Chicago Press, 2007. EBSCOhost. (5-7)</w:t>
      </w:r>
    </w:p>
    <w:p w14:paraId="005ECD1A" w14:textId="77777777" w:rsidR="00A8608C" w:rsidRPr="000635C0" w:rsidRDefault="00A8608C" w:rsidP="00A8608C">
      <w:pPr>
        <w:spacing w:after="0" w:line="276" w:lineRule="auto"/>
        <w:rPr>
          <w:rFonts w:asciiTheme="minorHAnsi" w:hAnsiTheme="minorHAnsi" w:cstheme="minorHAnsi"/>
        </w:rPr>
      </w:pPr>
      <w:r w:rsidRPr="000635C0">
        <w:rPr>
          <w:rFonts w:asciiTheme="minorHAnsi" w:eastAsia="Cambria" w:hAnsiTheme="minorHAnsi" w:cstheme="minorHAnsi"/>
          <w:sz w:val="14"/>
          <w:szCs w:val="16"/>
        </w:rPr>
        <w:t xml:space="preserve">In a Shade of Blue is my contribution to the tradition I have just sketched. My aim is to think through some of the more pressing conceptual problems confronting African American political life, and I do so as a Deweyan </w:t>
      </w:r>
      <w:proofErr w:type="spellStart"/>
      <w:r w:rsidRPr="000635C0">
        <w:rPr>
          <w:rFonts w:asciiTheme="minorHAnsi" w:eastAsia="Cambria" w:hAnsiTheme="minorHAnsi" w:cstheme="minorHAnsi"/>
          <w:sz w:val="14"/>
          <w:szCs w:val="16"/>
        </w:rPr>
        <w:t>prag-matist</w:t>
      </w:r>
      <w:proofErr w:type="spellEnd"/>
      <w:r w:rsidRPr="000635C0">
        <w:rPr>
          <w:rFonts w:asciiTheme="minorHAnsi" w:eastAsia="Cambria" w:hAnsiTheme="minorHAnsi" w:cstheme="minorHAnsi"/>
          <w:sz w:val="14"/>
          <w:szCs w:val="16"/>
        </w:rPr>
        <w:t xml:space="preserve">. I should say a bit about what I mean by this self-description. </w:t>
      </w:r>
      <w:r w:rsidRPr="00F57F73">
        <w:rPr>
          <w:rStyle w:val="Emphasis"/>
        </w:rPr>
        <w:t xml:space="preserve">John </w:t>
      </w:r>
      <w:r w:rsidRPr="00864830">
        <w:rPr>
          <w:rStyle w:val="Emphasis"/>
          <w:highlight w:val="green"/>
        </w:rPr>
        <w:t>Dewey</w:t>
      </w:r>
      <w:r w:rsidRPr="00F57F73">
        <w:rPr>
          <w:rStyle w:val="Emphasis"/>
        </w:rPr>
        <w:t xml:space="preserve"> </w:t>
      </w:r>
      <w:r w:rsidRPr="00864830">
        <w:rPr>
          <w:rStyle w:val="Emphasis"/>
          <w:highlight w:val="green"/>
        </w:rPr>
        <w:t>thought</w:t>
      </w:r>
      <w:r w:rsidRPr="00F57F73">
        <w:rPr>
          <w:rStyle w:val="Emphasis"/>
        </w:rPr>
        <w:t xml:space="preserve"> of philosophy as a form of cultural and social criticism. He held the view that </w:t>
      </w:r>
      <w:r w:rsidRPr="00864830">
        <w:rPr>
          <w:rStyle w:val="Emphasis"/>
          <w:highlight w:val="green"/>
        </w:rPr>
        <w:t>philoso</w:t>
      </w:r>
      <w:r w:rsidRPr="00864830">
        <w:rPr>
          <w:rStyle w:val="StyleUnderline"/>
          <w:rFonts w:asciiTheme="minorHAnsi" w:hAnsiTheme="minorHAnsi" w:cstheme="minorHAnsi"/>
          <w:highlight w:val="green"/>
        </w:rPr>
        <w:t>phy</w:t>
      </w:r>
      <w:r w:rsidRPr="000635C0">
        <w:rPr>
          <w:rStyle w:val="StyleUnderline"/>
          <w:rFonts w:asciiTheme="minorHAnsi" w:hAnsiTheme="minorHAnsi" w:cstheme="minorHAnsi"/>
        </w:rPr>
        <w:t>, properly understood as a mode of wis-</w:t>
      </w:r>
      <w:proofErr w:type="spellStart"/>
      <w:r w:rsidRPr="000635C0">
        <w:rPr>
          <w:rStyle w:val="StyleUnderline"/>
          <w:rFonts w:asciiTheme="minorHAnsi" w:hAnsiTheme="minorHAnsi" w:cstheme="minorHAnsi"/>
        </w:rPr>
        <w:t>dom</w:t>
      </w:r>
      <w:proofErr w:type="spellEnd"/>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ought to aid us i</w:t>
      </w:r>
      <w:r w:rsidRPr="000635C0">
        <w:rPr>
          <w:rStyle w:val="StyleUnderline"/>
          <w:rFonts w:asciiTheme="minorHAnsi" w:hAnsiTheme="minorHAnsi" w:cstheme="minorHAnsi"/>
        </w:rPr>
        <w:t xml:space="preserve">n our </w:t>
      </w:r>
      <w:r w:rsidRPr="00864830">
        <w:rPr>
          <w:rStyle w:val="StyleUnderline"/>
          <w:rFonts w:asciiTheme="minorHAnsi" w:hAnsiTheme="minorHAnsi" w:cstheme="minorHAnsi"/>
          <w:highlight w:val="green"/>
        </w:rPr>
        <w:t xml:space="preserve">efforts to overcome </w:t>
      </w:r>
      <w:r w:rsidRPr="000635C0">
        <w:rPr>
          <w:rStyle w:val="StyleUnderline"/>
          <w:rFonts w:asciiTheme="minorHAnsi" w:hAnsiTheme="minorHAnsi" w:cstheme="minorHAnsi"/>
        </w:rPr>
        <w:t xml:space="preserve">problematic situations and </w:t>
      </w:r>
      <w:r w:rsidRPr="00864830">
        <w:rPr>
          <w:rStyle w:val="StyleUnderline"/>
          <w:rFonts w:asciiTheme="minorHAnsi" w:hAnsiTheme="minorHAnsi" w:cstheme="minorHAnsi"/>
          <w:highlight w:val="green"/>
        </w:rPr>
        <w:t>worrisome circumstances</w:t>
      </w:r>
      <w:r w:rsidRPr="000635C0">
        <w:rPr>
          <w:rStyle w:val="StyleUnderline"/>
          <w:rFonts w:asciiTheme="minorHAnsi" w:hAnsiTheme="minorHAnsi" w:cstheme="minorHAnsi"/>
        </w:rPr>
        <w:t>. The principal charge of the philosopher, then, is to deal with the problems of human beings,</w:t>
      </w:r>
      <w:r w:rsidRPr="000635C0">
        <w:rPr>
          <w:rFonts w:asciiTheme="minorHAnsi" w:eastAsia="Cambria" w:hAnsiTheme="minorHAnsi" w:cstheme="minorHAnsi"/>
          <w:sz w:val="14"/>
          <w:szCs w:val="1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w:t>
      </w:r>
      <w:proofErr w:type="spellStart"/>
      <w:r w:rsidRPr="000635C0">
        <w:rPr>
          <w:rFonts w:asciiTheme="minorHAnsi" w:eastAsia="Cambria" w:hAnsiTheme="minorHAnsi" w:cstheme="minorHAnsi"/>
          <w:sz w:val="14"/>
          <w:szCs w:val="16"/>
        </w:rPr>
        <w:t>Antifoundationalism</w:t>
      </w:r>
      <w:proofErr w:type="spellEnd"/>
      <w:r w:rsidRPr="000635C0">
        <w:rPr>
          <w:rFonts w:asciiTheme="minorHAnsi" w:eastAsia="Cambria" w:hAnsiTheme="minorHAnsi" w:cstheme="minorHAnsi"/>
          <w:sz w:val="14"/>
          <w:szCs w:val="16"/>
        </w:rPr>
        <w:t xml:space="preserve">, of course, is the rejection of foundations of knowledge that are beyond question. </w:t>
      </w:r>
      <w:r w:rsidRPr="00864830">
        <w:rPr>
          <w:rStyle w:val="StyleUnderline"/>
          <w:rFonts w:asciiTheme="minorHAnsi" w:hAnsiTheme="minorHAnsi" w:cstheme="minorHAnsi"/>
          <w:highlight w:val="green"/>
        </w:rPr>
        <w:t>Dewey</w:t>
      </w:r>
      <w:r w:rsidRPr="000635C0">
        <w:rPr>
          <w:rStyle w:val="StyleUnderline"/>
          <w:rFonts w:asciiTheme="minorHAnsi" w:hAnsiTheme="minorHAnsi" w:cstheme="minorHAnsi"/>
        </w:rPr>
        <w:t xml:space="preserve">, by contrast, </w:t>
      </w:r>
      <w:r w:rsidRPr="00864830">
        <w:rPr>
          <w:rStyle w:val="StyleUnderline"/>
          <w:rFonts w:asciiTheme="minorHAnsi" w:hAnsiTheme="minorHAnsi" w:cstheme="minorHAnsi"/>
          <w:highlight w:val="green"/>
        </w:rPr>
        <w:t xml:space="preserve">understands knowledge to be </w:t>
      </w:r>
      <w:r w:rsidRPr="000635C0">
        <w:rPr>
          <w:rStyle w:val="StyleUnderline"/>
          <w:rFonts w:asciiTheme="minorHAnsi" w:hAnsiTheme="minorHAnsi" w:cstheme="minorHAnsi"/>
        </w:rPr>
        <w:t>the fruit of our undertakings as we seek “</w:t>
      </w:r>
      <w:r w:rsidRPr="00864830">
        <w:rPr>
          <w:rStyle w:val="StyleUnderline"/>
          <w:rFonts w:asciiTheme="minorHAnsi" w:hAnsiTheme="minorHAnsi" w:cstheme="minorHAnsi"/>
          <w:highlight w:val="green"/>
        </w:rPr>
        <w:t xml:space="preserve">the enrichment of our </w:t>
      </w:r>
      <w:r w:rsidRPr="000635C0">
        <w:rPr>
          <w:rStyle w:val="StyleUnderline"/>
          <w:rFonts w:asciiTheme="minorHAnsi" w:hAnsiTheme="minorHAnsi" w:cstheme="minorHAnsi"/>
        </w:rPr>
        <w:t xml:space="preserve">immediate </w:t>
      </w:r>
      <w:r w:rsidRPr="00864830">
        <w:rPr>
          <w:rStyle w:val="StyleUnderline"/>
          <w:rFonts w:asciiTheme="minorHAnsi" w:hAnsiTheme="minorHAnsi" w:cstheme="minorHAnsi"/>
          <w:highlight w:val="green"/>
        </w:rPr>
        <w:t xml:space="preserve">experience through </w:t>
      </w:r>
      <w:r w:rsidRPr="000635C0">
        <w:rPr>
          <w:rStyle w:val="StyleUnderline"/>
          <w:rFonts w:asciiTheme="minorHAnsi" w:hAnsiTheme="minorHAnsi" w:cstheme="minorHAnsi"/>
        </w:rPr>
        <w:t xml:space="preserve">the </w:t>
      </w:r>
      <w:r w:rsidRPr="00864830">
        <w:rPr>
          <w:rStyle w:val="StyleUnderline"/>
          <w:rFonts w:asciiTheme="minorHAnsi" w:hAnsiTheme="minorHAnsi" w:cstheme="minorHAnsi"/>
          <w:highlight w:val="green"/>
        </w:rPr>
        <w:t>control over action</w:t>
      </w:r>
      <w:r w:rsidRPr="000635C0">
        <w:rPr>
          <w:rStyle w:val="StyleUnderline"/>
          <w:rFonts w:asciiTheme="minorHAnsi" w:hAnsiTheme="minorHAnsi" w:cstheme="minorHAnsi"/>
        </w:rPr>
        <w:t xml:space="preserve"> it exercises.”11He insists that </w:t>
      </w:r>
      <w:r w:rsidRPr="00864830">
        <w:rPr>
          <w:rStyle w:val="StyleUnderline"/>
          <w:rFonts w:asciiTheme="minorHAnsi" w:hAnsiTheme="minorHAnsi" w:cstheme="minorHAnsi"/>
          <w:highlight w:val="green"/>
        </w:rPr>
        <w:t xml:space="preserve">we turn our attention </w:t>
      </w:r>
      <w:r w:rsidRPr="000635C0">
        <w:rPr>
          <w:rStyle w:val="StyleUnderline"/>
          <w:rFonts w:asciiTheme="minorHAnsi" w:hAnsiTheme="minorHAnsi" w:cstheme="minorHAnsi"/>
        </w:rPr>
        <w:t xml:space="preserve">from supposed givens </w:t>
      </w:r>
      <w:r w:rsidRPr="00864830">
        <w:rPr>
          <w:rStyle w:val="StyleUnderline"/>
          <w:rFonts w:asciiTheme="minorHAnsi" w:hAnsiTheme="minorHAnsi" w:cstheme="minorHAnsi"/>
          <w:highlight w:val="green"/>
        </w:rPr>
        <w:t>to</w:t>
      </w:r>
      <w:r w:rsidRPr="000635C0">
        <w:rPr>
          <w:rStyle w:val="StyleUnderline"/>
          <w:rFonts w:asciiTheme="minorHAnsi" w:hAnsiTheme="minorHAnsi" w:cstheme="minorHAnsi"/>
        </w:rPr>
        <w:t xml:space="preserve"> actual consequences, </w:t>
      </w:r>
      <w:r w:rsidRPr="00864830">
        <w:rPr>
          <w:rStyle w:val="StyleUnderline"/>
          <w:rFonts w:asciiTheme="minorHAnsi" w:hAnsiTheme="minorHAnsi" w:cstheme="minorHAnsi"/>
          <w:highlight w:val="green"/>
        </w:rPr>
        <w:t xml:space="preserve">pursuing a future </w:t>
      </w:r>
      <w:r w:rsidRPr="000635C0">
        <w:rPr>
          <w:rStyle w:val="StyleUnderline"/>
          <w:rFonts w:asciiTheme="minorHAnsi" w:hAnsiTheme="minorHAnsi" w:cstheme="minorHAnsi"/>
        </w:rPr>
        <w:t xml:space="preserve">fundamentally </w:t>
      </w:r>
      <w:r w:rsidRPr="00864830">
        <w:rPr>
          <w:rStyle w:val="StyleUnderline"/>
          <w:rFonts w:asciiTheme="minorHAnsi" w:hAnsiTheme="minorHAnsi" w:cstheme="minorHAnsi"/>
          <w:highlight w:val="green"/>
        </w:rPr>
        <w:t xml:space="preserve">grounded in values shaped by experience </w:t>
      </w:r>
      <w:r w:rsidRPr="000635C0">
        <w:rPr>
          <w:rStyle w:val="StyleUnderline"/>
          <w:rFonts w:asciiTheme="minorHAnsi" w:hAnsiTheme="minorHAnsi" w:cstheme="minorHAnsi"/>
        </w:rPr>
        <w:t xml:space="preserve">and realized in our actions. </w:t>
      </w:r>
      <w:r w:rsidRPr="000635C0">
        <w:rPr>
          <w:rFonts w:asciiTheme="minorHAnsi" w:hAnsiTheme="minorHAnsi" w:cstheme="minorHAnsi"/>
          <w:sz w:val="14"/>
        </w:rPr>
        <w:t xml:space="preserve">This view makes clear the experimental function of knowledge. Dewey emphasized that knowledge entails efforts to control and select future experience and that we are always </w:t>
      </w:r>
      <w:proofErr w:type="gramStart"/>
      <w:r w:rsidRPr="000635C0">
        <w:rPr>
          <w:rFonts w:asciiTheme="minorHAnsi" w:hAnsiTheme="minorHAnsi" w:cstheme="minorHAnsi"/>
          <w:sz w:val="14"/>
        </w:rPr>
        <w:t>con-fronted</w:t>
      </w:r>
      <w:proofErr w:type="gramEnd"/>
      <w:r w:rsidRPr="000635C0">
        <w:rPr>
          <w:rFonts w:asciiTheme="minorHAnsi" w:hAnsiTheme="minorHAnsi" w:cstheme="minorHAnsi"/>
          <w:sz w:val="14"/>
        </w:rPr>
        <w:t xml:space="preserve"> with the possibility of error when we act</w:t>
      </w:r>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We experiment</w:t>
      </w:r>
      <w:r w:rsidRPr="000635C0">
        <w:rPr>
          <w:rStyle w:val="StyleUnderline"/>
          <w:rFonts w:asciiTheme="minorHAnsi" w:hAnsiTheme="minorHAnsi" w:cstheme="minorHAnsi"/>
        </w:rPr>
        <w:t xml:space="preserve"> or tinker, </w:t>
      </w:r>
      <w:r w:rsidRPr="00864830">
        <w:rPr>
          <w:rStyle w:val="StyleUnderline"/>
          <w:rFonts w:asciiTheme="minorHAnsi" w:hAnsiTheme="minorHAnsi" w:cstheme="minorHAnsi"/>
          <w:highlight w:val="green"/>
        </w:rPr>
        <w:t xml:space="preserve">with the understanding that all facts are fallible </w:t>
      </w:r>
      <w:r w:rsidRPr="000635C0">
        <w:rPr>
          <w:rFonts w:asciiTheme="minorHAnsi" w:eastAsia="Cambria" w:hAnsiTheme="minorHAnsi" w:cstheme="minorHAnsi"/>
          <w:sz w:val="14"/>
          <w:szCs w:val="16"/>
        </w:rPr>
        <w:t xml:space="preserve">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864830">
        <w:rPr>
          <w:rStyle w:val="StyleUnderline"/>
          <w:rFonts w:asciiTheme="minorHAnsi" w:hAnsiTheme="minorHAnsi" w:cstheme="minorHAnsi"/>
          <w:highlight w:val="green"/>
        </w:rPr>
        <w:t xml:space="preserve">solidarity captures </w:t>
      </w:r>
      <w:r w:rsidRPr="000635C0">
        <w:rPr>
          <w:rStyle w:val="StyleUnderline"/>
          <w:rFonts w:asciiTheme="minorHAnsi" w:hAnsiTheme="minorHAnsi" w:cstheme="minorHAnsi"/>
        </w:rPr>
        <w:t xml:space="preserve">the associational and cooperative dimensions of Dewey’s thinking. Dewey conceives of his </w:t>
      </w:r>
      <w:r w:rsidRPr="00864830">
        <w:rPr>
          <w:rStyle w:val="StyleUnderline"/>
          <w:rFonts w:asciiTheme="minorHAnsi" w:hAnsiTheme="minorHAnsi" w:cstheme="minorHAnsi"/>
          <w:highlight w:val="green"/>
        </w:rPr>
        <w:t>pragmatism as “an instrument of social improvement</w:t>
      </w:r>
      <w:r w:rsidRPr="000635C0">
        <w:rPr>
          <w:rStyle w:val="StyleUnderline"/>
          <w:rFonts w:asciiTheme="minorHAnsi" w:hAnsiTheme="minorHAnsi" w:cstheme="minorHAnsi"/>
        </w:rPr>
        <w:t xml:space="preserve">” aimed principally at expanding democratic </w:t>
      </w:r>
      <w:r w:rsidRPr="00864830">
        <w:rPr>
          <w:rStyle w:val="StyleUnderline"/>
          <w:rFonts w:asciiTheme="minorHAnsi" w:hAnsiTheme="minorHAnsi" w:cstheme="minorHAnsi"/>
          <w:highlight w:val="green"/>
        </w:rPr>
        <w:t>life and broadening the ground of individual self-development.</w:t>
      </w:r>
      <w:r w:rsidRPr="000635C0">
        <w:rPr>
          <w:rStyle w:val="StyleUnderline"/>
          <w:rFonts w:asciiTheme="minorHAnsi" w:hAnsiTheme="minorHAnsi" w:cstheme="minorHAnsi"/>
        </w:rPr>
        <w:t>1</w:t>
      </w:r>
      <w:r w:rsidRPr="000635C0">
        <w:rPr>
          <w:rFonts w:asciiTheme="minorHAnsi" w:hAnsiTheme="minorHAnsi" w:cstheme="minorHAnsi"/>
          <w:sz w:val="14"/>
        </w:rPr>
        <w:t xml:space="preserve">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w:t>
      </w:r>
      <w:r w:rsidRPr="000635C0">
        <w:rPr>
          <w:rStyle w:val="StyleUnderline"/>
          <w:rFonts w:asciiTheme="minorHAnsi" w:hAnsiTheme="minorHAnsi" w:cstheme="minorHAnsi"/>
        </w:rPr>
        <w:t xml:space="preserve">relations </w:t>
      </w:r>
      <w:r w:rsidRPr="00864830">
        <w:rPr>
          <w:rStyle w:val="StyleUnderline"/>
          <w:rFonts w:asciiTheme="minorHAnsi" w:hAnsiTheme="minorHAnsi" w:cstheme="minorHAnsi"/>
          <w:highlight w:val="green"/>
        </w:rPr>
        <w:t xml:space="preserve">and </w:t>
      </w:r>
      <w:r w:rsidRPr="000635C0">
        <w:rPr>
          <w:rStyle w:val="StyleUnderline"/>
          <w:rFonts w:asciiTheme="minorHAnsi" w:hAnsiTheme="minorHAnsi" w:cstheme="minorHAnsi"/>
        </w:rPr>
        <w:t>one’s community.</w:t>
      </w:r>
      <w:r w:rsidRPr="000635C0">
        <w:rPr>
          <w:rStyle w:val="Emphasis"/>
          <w:rFonts w:asciiTheme="minorHAnsi" w:hAnsiTheme="minorHAnsi" w:cstheme="minorHAnsi"/>
        </w:rPr>
        <w:t xml:space="preserve"> </w:t>
      </w:r>
      <w:r w:rsidRPr="000635C0">
        <w:rPr>
          <w:rFonts w:asciiTheme="minorHAnsi" w:hAnsiTheme="minorHAnsi" w:cstheme="minorHAnsi"/>
          <w:sz w:val="14"/>
        </w:rPr>
        <w:t>The formation of the democratic character so important to our form of associated living involves</w:t>
      </w:r>
      <w:r w:rsidRPr="000635C0">
        <w:rPr>
          <w:rStyle w:val="StyleUnderline"/>
          <w:rFonts w:asciiTheme="minorHAnsi" w:hAnsiTheme="minorHAnsi" w:cstheme="minorHAnsi"/>
        </w:rPr>
        <w:t xml:space="preserve">, then, </w:t>
      </w:r>
      <w:r w:rsidRPr="00864830">
        <w:rPr>
          <w:rStyle w:val="StyleUnderline"/>
          <w:rFonts w:asciiTheme="minorHAnsi" w:hAnsiTheme="minorHAnsi" w:cstheme="minorHAnsi"/>
          <w:highlight w:val="green"/>
        </w:rPr>
        <w:t xml:space="preserve">a </w:t>
      </w:r>
      <w:r w:rsidRPr="000635C0">
        <w:rPr>
          <w:rStyle w:val="StyleUnderline"/>
          <w:rFonts w:asciiTheme="minorHAnsi" w:hAnsiTheme="minorHAnsi" w:cstheme="minorHAnsi"/>
        </w:rPr>
        <w:t xml:space="preserve">caring </w:t>
      </w:r>
      <w:r w:rsidRPr="00864830">
        <w:rPr>
          <w:rStyle w:val="StyleUnderline"/>
          <w:rFonts w:asciiTheme="minorHAnsi" w:hAnsiTheme="minorHAnsi" w:cstheme="minorHAnsi"/>
          <w:highlight w:val="green"/>
        </w:rPr>
        <w:t xml:space="preserve">disposition toward the plight of our fellows </w:t>
      </w:r>
      <w:r w:rsidRPr="000635C0">
        <w:rPr>
          <w:rStyle w:val="StyleUnderline"/>
          <w:rFonts w:asciiTheme="minorHAnsi" w:hAnsiTheme="minorHAnsi" w:cstheme="minorHAnsi"/>
        </w:rPr>
        <w:t>and a watchful concern for the well-being of our democratic life.</w:t>
      </w:r>
    </w:p>
    <w:p w14:paraId="4FEF02C9" w14:textId="78B7F744" w:rsidR="00A8608C" w:rsidRPr="000635C0" w:rsidRDefault="00EF378C" w:rsidP="00A8608C">
      <w:pPr>
        <w:pStyle w:val="Heading4"/>
        <w:spacing w:before="0" w:line="276" w:lineRule="auto"/>
        <w:rPr>
          <w:rFonts w:asciiTheme="minorHAnsi" w:hAnsiTheme="minorHAnsi" w:cstheme="minorHAnsi"/>
          <w:bCs/>
        </w:rPr>
      </w:pPr>
      <w:r>
        <w:rPr>
          <w:rFonts w:asciiTheme="minorHAnsi" w:hAnsiTheme="minorHAnsi" w:cstheme="minorHAnsi"/>
        </w:rPr>
        <w:t>3</w:t>
      </w:r>
      <w:r w:rsidR="00A8608C" w:rsidRPr="000635C0">
        <w:rPr>
          <w:rFonts w:asciiTheme="minorHAnsi" w:hAnsiTheme="minorHAnsi" w:cstheme="minorHAnsi"/>
        </w:rPr>
        <w:t>] Best studies prove pluralistic tendencies are inevitable</w:t>
      </w:r>
    </w:p>
    <w:p w14:paraId="1F4AB689" w14:textId="77777777" w:rsidR="00A8608C" w:rsidRPr="000635C0" w:rsidRDefault="00A8608C" w:rsidP="00A8608C">
      <w:pPr>
        <w:spacing w:after="0" w:line="276" w:lineRule="auto"/>
        <w:rPr>
          <w:rFonts w:asciiTheme="minorHAnsi" w:hAnsiTheme="minorHAnsi" w:cstheme="minorHAnsi"/>
        </w:rPr>
      </w:pPr>
      <w:proofErr w:type="spellStart"/>
      <w:r w:rsidRPr="000635C0">
        <w:rPr>
          <w:rStyle w:val="Style13ptBold"/>
          <w:rFonts w:asciiTheme="minorHAnsi" w:hAnsiTheme="minorHAnsi" w:cstheme="minorHAnsi"/>
        </w:rPr>
        <w:t>Polzler</w:t>
      </w:r>
      <w:proofErr w:type="spellEnd"/>
      <w:r w:rsidRPr="000635C0">
        <w:rPr>
          <w:rStyle w:val="Style13ptBold"/>
          <w:rFonts w:asciiTheme="minorHAnsi" w:hAnsiTheme="minorHAnsi" w:cstheme="minorHAnsi"/>
        </w:rPr>
        <w:t xml:space="preserve"> 19</w:t>
      </w:r>
      <w:r w:rsidRPr="000635C0">
        <w:rPr>
          <w:rFonts w:asciiTheme="minorHAnsi" w:hAnsiTheme="minorHAnsi" w:cstheme="minorHAnsi"/>
        </w:rPr>
        <w:t xml:space="preserve">[Thomas </w:t>
      </w:r>
      <w:proofErr w:type="spellStart"/>
      <w:r w:rsidRPr="000635C0">
        <w:rPr>
          <w:rFonts w:asciiTheme="minorHAnsi" w:hAnsiTheme="minorHAnsi" w:cstheme="minorHAnsi"/>
        </w:rPr>
        <w:t>Pölzler</w:t>
      </w:r>
      <w:proofErr w:type="spellEnd"/>
      <w:r w:rsidRPr="000635C0">
        <w:rPr>
          <w:rFonts w:asciiTheme="minorHAnsi" w:hAnsiTheme="minorHAnsi" w:cstheme="minorHAnsi"/>
        </w:rPr>
        <w:t xml:space="preserve"> and Jennifer Cole Wright- “Empirical research on folk moral objectivism” </w:t>
      </w:r>
      <w:hyperlink r:id="rId8" w:history="1">
        <w:r w:rsidRPr="000635C0">
          <w:rPr>
            <w:rStyle w:val="Hyperlink"/>
            <w:rFonts w:asciiTheme="minorHAnsi" w:hAnsiTheme="minorHAnsi" w:cstheme="minorHAnsi"/>
          </w:rPr>
          <w:t>https://www.ncbi.nlm.nih.gov/pmc/articles/PMC6686698/</w:t>
        </w:r>
      </w:hyperlink>
      <w:r w:rsidRPr="000635C0">
        <w:rPr>
          <w:rFonts w:asciiTheme="minorHAnsi" w:hAnsiTheme="minorHAnsi" w:cstheme="minorHAnsi"/>
        </w:rPr>
        <w:t xml:space="preserve"> NCBI. Published July 5</w:t>
      </w:r>
      <w:r w:rsidRPr="000635C0">
        <w:rPr>
          <w:rFonts w:asciiTheme="minorHAnsi" w:hAnsiTheme="minorHAnsi" w:cstheme="minorHAnsi"/>
          <w:vertAlign w:val="superscript"/>
        </w:rPr>
        <w:t>th</w:t>
      </w:r>
      <w:proofErr w:type="gramStart"/>
      <w:r w:rsidRPr="000635C0">
        <w:rPr>
          <w:rFonts w:asciiTheme="minorHAnsi" w:hAnsiTheme="minorHAnsi" w:cstheme="minorHAnsi"/>
        </w:rPr>
        <w:t xml:space="preserve"> 2019</w:t>
      </w:r>
      <w:proofErr w:type="gramEnd"/>
      <w:r w:rsidRPr="000635C0">
        <w:rPr>
          <w:rFonts w:asciiTheme="minorHAnsi" w:hAnsiTheme="minorHAnsi" w:cstheme="minorHAnsi"/>
        </w:rPr>
        <w:t xml:space="preserve">] </w:t>
      </w:r>
    </w:p>
    <w:p w14:paraId="10495BA5" w14:textId="77777777" w:rsidR="00A8608C" w:rsidRPr="000635C0" w:rsidRDefault="00A8608C" w:rsidP="00A8608C">
      <w:pPr>
        <w:spacing w:after="0" w:line="276" w:lineRule="auto"/>
        <w:rPr>
          <w:rFonts w:asciiTheme="minorHAnsi" w:hAnsiTheme="minorHAnsi" w:cstheme="minorHAnsi"/>
          <w:sz w:val="10"/>
        </w:rPr>
      </w:pPr>
      <w:r w:rsidRPr="00864830">
        <w:rPr>
          <w:rStyle w:val="Emphasis"/>
          <w:rFonts w:asciiTheme="minorHAnsi" w:hAnsiTheme="minorHAnsi" w:cstheme="minorHAnsi"/>
          <w:highlight w:val="green"/>
        </w:rPr>
        <w:t>Examining these studies'</w:t>
      </w:r>
      <w:r w:rsidRPr="000635C0">
        <w:rPr>
          <w:rFonts w:asciiTheme="minorHAnsi" w:hAnsiTheme="minorHAnsi" w:cstheme="minorHAnsi"/>
          <w:sz w:val="10"/>
        </w:rPr>
        <w:t xml:space="preserve"> results more closely, however, makes it less clear whether this interpretation is appropriate (</w:t>
      </w:r>
      <w:proofErr w:type="spellStart"/>
      <w:r w:rsidRPr="000635C0">
        <w:rPr>
          <w:rFonts w:asciiTheme="minorHAnsi" w:hAnsiTheme="minorHAnsi" w:cstheme="minorHAnsi"/>
          <w:sz w:val="10"/>
        </w:rPr>
        <w:t>Pölzler</w:t>
      </w:r>
      <w:proofErr w:type="spellEnd"/>
      <w:r w:rsidRPr="000635C0">
        <w:rPr>
          <w:rFonts w:asciiTheme="minorHAnsi" w:hAnsiTheme="minorHAnsi" w:cstheme="minorHAnsi"/>
          <w:sz w:val="10"/>
        </w:rPr>
        <w:t xml:space="preserve">, 2018b). Take again Goodwin and Darley's study. In this study, </w:t>
      </w:r>
      <w:r w:rsidRPr="000635C0">
        <w:rPr>
          <w:rFonts w:asciiTheme="minorHAnsi" w:hAnsiTheme="minorHAnsi" w:cstheme="minorHAnsi"/>
          <w:u w:val="single"/>
        </w:rPr>
        <w:t>almost 30% of subjects' responses to the disagreement measure</w:t>
      </w:r>
      <w:r w:rsidRPr="000635C0">
        <w:rPr>
          <w:rFonts w:asciiTheme="minorHAnsi" w:hAnsiTheme="minorHAnsi" w:cstheme="minorHAnsi"/>
          <w:sz w:val="10"/>
        </w:rPr>
        <w:t xml:space="preserve"> and almost </w:t>
      </w:r>
      <w:r w:rsidRPr="000635C0">
        <w:rPr>
          <w:rFonts w:asciiTheme="minorHAnsi" w:hAnsiTheme="minorHAnsi" w:cstheme="minorHAnsi"/>
          <w:u w:val="single"/>
        </w:rPr>
        <w:t>50% of their responses to the truth‐aptness measure fell</w:t>
      </w:r>
      <w:r w:rsidRPr="000635C0">
        <w:rPr>
          <w:rFonts w:asciiTheme="minorHAnsi" w:hAnsiTheme="minorHAnsi" w:cstheme="minorHAnsi"/>
          <w:sz w:val="10"/>
        </w:rPr>
        <w:t xml:space="preserve"> on the option that the researchers took to be indicative of subjectivism (Goodwin &amp; Darley, 2008, pp. 1347, 1351). Moreover, while </w:t>
      </w:r>
      <w:r w:rsidRPr="00864830">
        <w:rPr>
          <w:rStyle w:val="Emphasis"/>
          <w:rFonts w:asciiTheme="minorHAnsi" w:hAnsiTheme="minorHAnsi" w:cstheme="minorHAnsi"/>
          <w:highlight w:val="green"/>
        </w:rPr>
        <w:t>some moral statements were</w:t>
      </w:r>
      <w:r w:rsidRPr="000635C0">
        <w:rPr>
          <w:rStyle w:val="Emphasis"/>
          <w:rFonts w:asciiTheme="minorHAnsi" w:hAnsiTheme="minorHAnsi" w:cstheme="minorHAnsi"/>
        </w:rPr>
        <w:t xml:space="preserve"> dominantly </w:t>
      </w:r>
      <w:r w:rsidRPr="00864830">
        <w:rPr>
          <w:rStyle w:val="Emphasis"/>
          <w:rFonts w:asciiTheme="minorHAnsi" w:hAnsiTheme="minorHAnsi" w:cstheme="minorHAnsi"/>
          <w:highlight w:val="green"/>
        </w:rPr>
        <w:t>classified as objective</w:t>
      </w:r>
      <w:r w:rsidRPr="000635C0">
        <w:rPr>
          <w:rFonts w:asciiTheme="minorHAnsi" w:hAnsiTheme="minorHAnsi" w:cstheme="minorHAnsi"/>
          <w:sz w:val="10"/>
        </w:rPr>
        <w:t xml:space="preserve"> (e.g., the above statement about robbery), many </w:t>
      </w:r>
      <w:r w:rsidRPr="00864830">
        <w:rPr>
          <w:rStyle w:val="Emphasis"/>
          <w:rFonts w:asciiTheme="minorHAnsi" w:hAnsiTheme="minorHAnsi" w:cstheme="minorHAnsi"/>
          <w:highlight w:val="green"/>
        </w:rPr>
        <w:t>others were</w:t>
      </w:r>
      <w:r w:rsidRPr="000635C0">
        <w:rPr>
          <w:rStyle w:val="Emphasis"/>
          <w:rFonts w:asciiTheme="minorHAnsi" w:hAnsiTheme="minorHAnsi" w:cstheme="minorHAnsi"/>
        </w:rPr>
        <w:t xml:space="preserve"> dominantly classified </w:t>
      </w:r>
      <w:r w:rsidRPr="00864830">
        <w:rPr>
          <w:rStyle w:val="Emphasis"/>
          <w:rFonts w:asciiTheme="minorHAnsi" w:hAnsiTheme="minorHAnsi" w:cstheme="minorHAnsi"/>
          <w:highlight w:val="green"/>
        </w:rPr>
        <w:t>as nonobjective</w:t>
      </w:r>
      <w:r w:rsidRPr="000635C0">
        <w:rPr>
          <w:rFonts w:asciiTheme="minorHAnsi" w:hAnsiTheme="minorHAnsi" w:cstheme="minorHAnsi"/>
          <w:sz w:val="10"/>
        </w:rPr>
        <w:t xml:space="preserve"> (e.g., the stem cell research statement). This suggests that subjects in </w:t>
      </w:r>
      <w:r w:rsidRPr="000635C0">
        <w:rPr>
          <w:rFonts w:asciiTheme="minorHAnsi" w:hAnsiTheme="minorHAnsi" w:cstheme="minorHAnsi"/>
          <w:u w:val="single"/>
        </w:rPr>
        <w:t xml:space="preserve">Goodwin and </w:t>
      </w:r>
      <w:r w:rsidRPr="00864830">
        <w:rPr>
          <w:rStyle w:val="Emphasis"/>
          <w:rFonts w:asciiTheme="minorHAnsi" w:hAnsiTheme="minorHAnsi" w:cstheme="minorHAnsi"/>
          <w:highlight w:val="green"/>
        </w:rPr>
        <w:t>Darley's study may have</w:t>
      </w:r>
      <w:r w:rsidRPr="000635C0">
        <w:rPr>
          <w:rStyle w:val="Emphasis"/>
          <w:rFonts w:asciiTheme="minorHAnsi" w:hAnsiTheme="minorHAnsi" w:cstheme="minorHAnsi"/>
        </w:rPr>
        <w:t xml:space="preserve"> </w:t>
      </w:r>
      <w:proofErr w:type="gramStart"/>
      <w:r w:rsidRPr="000635C0">
        <w:rPr>
          <w:rStyle w:val="Emphasis"/>
          <w:rFonts w:asciiTheme="minorHAnsi" w:hAnsiTheme="minorHAnsi" w:cstheme="minorHAnsi"/>
        </w:rPr>
        <w:t xml:space="preserve">actually </w:t>
      </w:r>
      <w:r w:rsidRPr="00864830">
        <w:rPr>
          <w:rStyle w:val="Emphasis"/>
          <w:rFonts w:asciiTheme="minorHAnsi" w:hAnsiTheme="minorHAnsi" w:cstheme="minorHAnsi"/>
          <w:highlight w:val="green"/>
        </w:rPr>
        <w:t>favored</w:t>
      </w:r>
      <w:proofErr w:type="gramEnd"/>
      <w:r w:rsidRPr="000635C0">
        <w:rPr>
          <w:rFonts w:asciiTheme="minorHAnsi" w:hAnsiTheme="minorHAnsi" w:cstheme="minorHAnsi"/>
          <w:sz w:val="10"/>
        </w:rPr>
        <w:t xml:space="preserve"> what Wright, </w:t>
      </w:r>
      <w:proofErr w:type="spellStart"/>
      <w:r w:rsidRPr="000635C0">
        <w:rPr>
          <w:rFonts w:asciiTheme="minorHAnsi" w:hAnsiTheme="minorHAnsi" w:cstheme="minorHAnsi"/>
          <w:sz w:val="10"/>
        </w:rPr>
        <w:t>Grandjean</w:t>
      </w:r>
      <w:proofErr w:type="spellEnd"/>
      <w:r w:rsidRPr="000635C0">
        <w:rPr>
          <w:rFonts w:asciiTheme="minorHAnsi" w:hAnsiTheme="minorHAnsi" w:cstheme="minorHAnsi"/>
          <w:sz w:val="10"/>
        </w:rPr>
        <w:t xml:space="preserve">, and </w:t>
      </w:r>
      <w:proofErr w:type="spellStart"/>
      <w:r w:rsidRPr="000635C0">
        <w:rPr>
          <w:rFonts w:asciiTheme="minorHAnsi" w:hAnsiTheme="minorHAnsi" w:cstheme="minorHAnsi"/>
          <w:sz w:val="10"/>
        </w:rPr>
        <w:t>McWhite</w:t>
      </w:r>
      <w:proofErr w:type="spellEnd"/>
      <w:r w:rsidRPr="000635C0">
        <w:rPr>
          <w:rFonts w:asciiTheme="minorHAnsi" w:hAnsiTheme="minorHAnsi" w:cstheme="minorHAnsi"/>
          <w:sz w:val="10"/>
        </w:rPr>
        <w:t xml:space="preserve"> (2013) called </w:t>
      </w:r>
      <w:r w:rsidRPr="00864830">
        <w:rPr>
          <w:rStyle w:val="Emphasis"/>
          <w:rFonts w:asciiTheme="minorHAnsi" w:hAnsiTheme="minorHAnsi" w:cstheme="minorHAnsi"/>
          <w:highlight w:val="green"/>
        </w:rPr>
        <w:t>“metaethical pluralism</w:t>
      </w:r>
      <w:r w:rsidRPr="000635C0">
        <w:rPr>
          <w:rFonts w:asciiTheme="minorHAnsi" w:hAnsiTheme="minorHAnsi" w:cstheme="minorHAnsi"/>
          <w:sz w:val="10"/>
        </w:rPr>
        <w:t xml:space="preserve">,” i.e., they sometimes sided with objectivism and other times with </w:t>
      </w:r>
      <w:proofErr w:type="spellStart"/>
      <w:r w:rsidRPr="000635C0">
        <w:rPr>
          <w:rFonts w:asciiTheme="minorHAnsi" w:hAnsiTheme="minorHAnsi" w:cstheme="minorHAnsi"/>
          <w:sz w:val="10"/>
        </w:rPr>
        <w:t>nonobjectivism</w:t>
      </w:r>
      <w:proofErr w:type="spellEnd"/>
      <w:r w:rsidRPr="000635C0">
        <w:rPr>
          <w:rFonts w:asciiTheme="minorHAnsi" w:hAnsiTheme="minorHAnsi" w:cstheme="minorHAnsi"/>
          <w:sz w:val="10"/>
        </w:rPr>
        <w:t xml:space="preserve">. </w:t>
      </w:r>
      <w:r w:rsidRPr="00864830">
        <w:rPr>
          <w:rStyle w:val="Emphasis"/>
          <w:rFonts w:asciiTheme="minorHAnsi" w:hAnsiTheme="minorHAnsi" w:cstheme="minorHAnsi"/>
          <w:highlight w:val="green"/>
        </w:rPr>
        <w:t>More</w:t>
      </w:r>
      <w:r w:rsidRPr="000635C0">
        <w:rPr>
          <w:rStyle w:val="Emphasis"/>
          <w:rFonts w:asciiTheme="minorHAnsi" w:hAnsiTheme="minorHAnsi" w:cstheme="minorHAnsi"/>
        </w:rPr>
        <w:t xml:space="preserve"> recent </w:t>
      </w:r>
      <w:r w:rsidRPr="00864830">
        <w:rPr>
          <w:rStyle w:val="Emphasis"/>
          <w:rFonts w:asciiTheme="minorHAnsi" w:hAnsiTheme="minorHAnsi" w:cstheme="minorHAnsi"/>
          <w:highlight w:val="green"/>
        </w:rPr>
        <w:t>studies have</w:t>
      </w:r>
      <w:r w:rsidRPr="000635C0">
        <w:rPr>
          <w:rStyle w:val="Emphasis"/>
          <w:rFonts w:asciiTheme="minorHAnsi" w:hAnsiTheme="minorHAnsi" w:cstheme="minorHAnsi"/>
        </w:rPr>
        <w:t xml:space="preserve"> by and large </w:t>
      </w:r>
      <w:r w:rsidRPr="00864830">
        <w:rPr>
          <w:rStyle w:val="Emphasis"/>
          <w:rFonts w:asciiTheme="minorHAnsi" w:hAnsiTheme="minorHAnsi" w:cstheme="minorHAnsi"/>
          <w:highlight w:val="green"/>
        </w:rPr>
        <w:t>confirmed</w:t>
      </w:r>
      <w:r w:rsidRPr="000635C0">
        <w:rPr>
          <w:rFonts w:asciiTheme="minorHAnsi" w:hAnsiTheme="minorHAnsi" w:cstheme="minorHAnsi"/>
          <w:u w:val="single"/>
        </w:rPr>
        <w:t xml:space="preserve"> this</w:t>
      </w:r>
      <w:r w:rsidRPr="000635C0">
        <w:rPr>
          <w:rFonts w:asciiTheme="minorHAnsi" w:hAnsiTheme="minorHAnsi" w:cstheme="minorHAnsi"/>
          <w:sz w:val="10"/>
        </w:rPr>
        <w:t xml:space="preserve"> hypothesis of </w:t>
      </w:r>
      <w:r w:rsidRPr="000635C0">
        <w:rPr>
          <w:rFonts w:asciiTheme="minorHAnsi" w:hAnsiTheme="minorHAnsi" w:cstheme="minorHAnsi"/>
          <w:u w:val="single"/>
        </w:rPr>
        <w:t>folk metaethical pluralism</w:t>
      </w:r>
      <w:r w:rsidRPr="000635C0">
        <w:rPr>
          <w:rFonts w:asciiTheme="minorHAnsi" w:hAnsiTheme="minorHAnsi" w:cstheme="minorHAnsi"/>
          <w:sz w:val="10"/>
        </w:rPr>
        <w:t xml:space="preserve">. Wright et al. (2013) and Wright, </w:t>
      </w:r>
      <w:proofErr w:type="spellStart"/>
      <w:r w:rsidRPr="000635C0">
        <w:rPr>
          <w:rFonts w:asciiTheme="minorHAnsi" w:hAnsiTheme="minorHAnsi" w:cstheme="minorHAnsi"/>
          <w:sz w:val="10"/>
        </w:rPr>
        <w:t>McWhite</w:t>
      </w:r>
      <w:proofErr w:type="spellEnd"/>
      <w:r w:rsidRPr="000635C0">
        <w:rPr>
          <w:rFonts w:asciiTheme="minorHAnsi" w:hAnsiTheme="minorHAnsi" w:cstheme="minorHAnsi"/>
          <w:sz w:val="10"/>
        </w:rPr>
        <w:t xml:space="preserve">, and </w:t>
      </w:r>
      <w:proofErr w:type="spellStart"/>
      <w:r w:rsidRPr="000635C0">
        <w:rPr>
          <w:rFonts w:asciiTheme="minorHAnsi" w:hAnsiTheme="minorHAnsi" w:cstheme="minorHAnsi"/>
          <w:sz w:val="10"/>
        </w:rPr>
        <w:t>Grandjean</w:t>
      </w:r>
      <w:proofErr w:type="spellEnd"/>
      <w:r w:rsidRPr="000635C0">
        <w:rPr>
          <w:rFonts w:asciiTheme="minorHAnsi" w:hAnsiTheme="minorHAnsi" w:cstheme="minorHAnsi"/>
          <w:sz w:val="10"/>
        </w:rPr>
        <w:t xml:space="preserve"> (2014), for example, replicated Goodwin and Darley's results, using the exact same measures, but letting subjects classify the presented statements as moral and nonmoral themselves. </w:t>
      </w:r>
      <w:r w:rsidRPr="00864830">
        <w:rPr>
          <w:rStyle w:val="Emphasis"/>
          <w:rFonts w:asciiTheme="minorHAnsi" w:hAnsiTheme="minorHAnsi" w:cstheme="minorHAnsi"/>
          <w:highlight w:val="green"/>
        </w:rPr>
        <w:t>Objectivity ratings for statements</w:t>
      </w:r>
      <w:r w:rsidRPr="000635C0">
        <w:rPr>
          <w:rFonts w:asciiTheme="minorHAnsi" w:hAnsiTheme="minorHAnsi" w:cstheme="minorHAnsi"/>
          <w:sz w:val="10"/>
        </w:rPr>
        <w:t xml:space="preserve"> that were dominantly self‐classified as moral </w:t>
      </w:r>
      <w:r w:rsidRPr="00864830">
        <w:rPr>
          <w:rStyle w:val="Emphasis"/>
          <w:rFonts w:asciiTheme="minorHAnsi" w:hAnsiTheme="minorHAnsi" w:cstheme="minorHAnsi"/>
          <w:highlight w:val="green"/>
        </w:rPr>
        <w:t>varied between</w:t>
      </w:r>
      <w:r w:rsidRPr="000635C0">
        <w:rPr>
          <w:rStyle w:val="Emphasis"/>
          <w:rFonts w:asciiTheme="minorHAnsi" w:hAnsiTheme="minorHAnsi" w:cstheme="minorHAnsi"/>
        </w:rPr>
        <w:t xml:space="preserve"> as little as </w:t>
      </w:r>
      <w:r w:rsidRPr="00864830">
        <w:rPr>
          <w:rStyle w:val="Emphasis"/>
          <w:rFonts w:asciiTheme="minorHAnsi" w:hAnsiTheme="minorHAnsi" w:cstheme="minorHAnsi"/>
          <w:highlight w:val="green"/>
        </w:rPr>
        <w:t>5% and</w:t>
      </w:r>
      <w:r w:rsidRPr="000635C0">
        <w:rPr>
          <w:rStyle w:val="Emphasis"/>
          <w:rFonts w:asciiTheme="minorHAnsi" w:hAnsiTheme="minorHAnsi" w:cstheme="minorHAnsi"/>
        </w:rPr>
        <w:t xml:space="preserve"> as much as </w:t>
      </w:r>
      <w:r w:rsidRPr="00864830">
        <w:rPr>
          <w:rStyle w:val="Emphasis"/>
          <w:rFonts w:asciiTheme="minorHAnsi" w:hAnsiTheme="minorHAnsi" w:cstheme="minorHAnsi"/>
          <w:highlight w:val="green"/>
        </w:rPr>
        <w:t>85%.</w:t>
      </w:r>
      <w:r w:rsidRPr="000635C0">
        <w:rPr>
          <w:rFonts w:asciiTheme="minorHAnsi" w:hAnsiTheme="minorHAnsi" w:cstheme="minorHAnsi"/>
          <w:sz w:val="10"/>
        </w:rPr>
        <w:t xml:space="preserve"> </w:t>
      </w:r>
      <w:r w:rsidRPr="000635C0">
        <w:rPr>
          <w:rFonts w:asciiTheme="minorHAnsi" w:hAnsiTheme="minorHAnsi" w:cstheme="minorHAnsi"/>
          <w:u w:val="single"/>
        </w:rPr>
        <w:t>Research based on different measures yielded high proportions of intrapersonal variation as well</w:t>
      </w:r>
      <w:r w:rsidRPr="000635C0">
        <w:rPr>
          <w:rFonts w:asciiTheme="minorHAnsi" w:hAnsiTheme="minorHAnsi" w:cstheme="minorHAnsi"/>
          <w:sz w:val="10"/>
        </w:rPr>
        <w:t xml:space="preserve"> (e.g., Beebe, 2014; Beebe, </w:t>
      </w:r>
      <w:proofErr w:type="spellStart"/>
      <w:r w:rsidRPr="000635C0">
        <w:rPr>
          <w:rFonts w:asciiTheme="minorHAnsi" w:hAnsiTheme="minorHAnsi" w:cstheme="minorHAnsi"/>
          <w:sz w:val="10"/>
        </w:rPr>
        <w:t>Qiaoan</w:t>
      </w:r>
      <w:proofErr w:type="spellEnd"/>
      <w:r w:rsidRPr="000635C0">
        <w:rPr>
          <w:rFonts w:asciiTheme="minorHAnsi" w:hAnsiTheme="minorHAnsi" w:cstheme="minorHAnsi"/>
          <w:sz w:val="10"/>
        </w:rPr>
        <w:t xml:space="preserve">, Wysocki, &amp; </w:t>
      </w:r>
      <w:proofErr w:type="spellStart"/>
      <w:r w:rsidRPr="000635C0">
        <w:rPr>
          <w:rFonts w:asciiTheme="minorHAnsi" w:hAnsiTheme="minorHAnsi" w:cstheme="minorHAnsi"/>
          <w:sz w:val="10"/>
        </w:rPr>
        <w:t>Endara</w:t>
      </w:r>
      <w:proofErr w:type="spellEnd"/>
      <w:r w:rsidRPr="000635C0">
        <w:rPr>
          <w:rFonts w:asciiTheme="minorHAnsi" w:hAnsiTheme="minorHAnsi" w:cstheme="minorHAnsi"/>
          <w:sz w:val="10"/>
        </w:rPr>
        <w:t xml:space="preserve">, 2015; Beebe &amp; </w:t>
      </w:r>
      <w:proofErr w:type="spellStart"/>
      <w:r w:rsidRPr="000635C0">
        <w:rPr>
          <w:rFonts w:asciiTheme="minorHAnsi" w:hAnsiTheme="minorHAnsi" w:cstheme="minorHAnsi"/>
          <w:sz w:val="10"/>
        </w:rPr>
        <w:t>Sackris</w:t>
      </w:r>
      <w:proofErr w:type="spellEnd"/>
      <w:r w:rsidRPr="000635C0">
        <w:rPr>
          <w:rFonts w:asciiTheme="minorHAnsi" w:hAnsiTheme="minorHAnsi" w:cstheme="minorHAnsi"/>
          <w:sz w:val="10"/>
        </w:rPr>
        <w:t xml:space="preserve">, 2016; Fisher, </w:t>
      </w:r>
      <w:proofErr w:type="spellStart"/>
      <w:r w:rsidRPr="000635C0">
        <w:rPr>
          <w:rFonts w:asciiTheme="minorHAnsi" w:hAnsiTheme="minorHAnsi" w:cstheme="minorHAnsi"/>
          <w:sz w:val="10"/>
        </w:rPr>
        <w:t>Knobe</w:t>
      </w:r>
      <w:proofErr w:type="spellEnd"/>
      <w:r w:rsidRPr="000635C0">
        <w:rPr>
          <w:rFonts w:asciiTheme="minorHAnsi" w:hAnsiTheme="minorHAnsi" w:cstheme="minorHAnsi"/>
          <w:sz w:val="10"/>
        </w:rPr>
        <w:t xml:space="preserve">, Strickland, &amp; Keil, 2017; Goodwin &amp; Darley, 2012; </w:t>
      </w:r>
      <w:proofErr w:type="spellStart"/>
      <w:r w:rsidRPr="000635C0">
        <w:rPr>
          <w:rFonts w:asciiTheme="minorHAnsi" w:hAnsiTheme="minorHAnsi" w:cstheme="minorHAnsi"/>
          <w:sz w:val="10"/>
        </w:rPr>
        <w:t>Heiphetz</w:t>
      </w:r>
      <w:proofErr w:type="spellEnd"/>
      <w:r w:rsidRPr="000635C0">
        <w:rPr>
          <w:rFonts w:asciiTheme="minorHAnsi" w:hAnsiTheme="minorHAnsi" w:cstheme="minorHAnsi"/>
          <w:sz w:val="10"/>
        </w:rPr>
        <w:t xml:space="preserve"> &amp; Young, 2017; Wright, 2018; </w:t>
      </w:r>
      <w:proofErr w:type="spellStart"/>
      <w:r w:rsidRPr="000635C0">
        <w:rPr>
          <w:rFonts w:asciiTheme="minorHAnsi" w:hAnsiTheme="minorHAnsi" w:cstheme="minorHAnsi"/>
          <w:sz w:val="10"/>
        </w:rPr>
        <w:t>Zijlstra</w:t>
      </w:r>
      <w:proofErr w:type="spellEnd"/>
      <w:r w:rsidRPr="000635C0">
        <w:rPr>
          <w:rFonts w:asciiTheme="minorHAnsi" w:hAnsiTheme="minorHAnsi" w:cstheme="minorHAnsi"/>
          <w:sz w:val="10"/>
        </w:rPr>
        <w:t xml:space="preserve">, </w:t>
      </w:r>
      <w:proofErr w:type="gramStart"/>
      <w:r w:rsidRPr="000635C0">
        <w:rPr>
          <w:rFonts w:asciiTheme="minorHAnsi" w:hAnsiTheme="minorHAnsi" w:cstheme="minorHAnsi"/>
          <w:sz w:val="10"/>
        </w:rPr>
        <w:t>forthcoming‐a</w:t>
      </w:r>
      <w:proofErr w:type="gramEnd"/>
      <w:r w:rsidRPr="000635C0">
        <w:rPr>
          <w:rFonts w:asciiTheme="minorHAnsi" w:hAnsiTheme="minorHAnsi" w:cstheme="minorHAnsi"/>
          <w:sz w:val="10"/>
        </w:rPr>
        <w:t>).2</w:t>
      </w:r>
    </w:p>
    <w:p w14:paraId="72996FF0" w14:textId="4495D700" w:rsidR="00A8608C" w:rsidRPr="000635C0" w:rsidRDefault="00EF378C" w:rsidP="00A8608C">
      <w:pPr>
        <w:pStyle w:val="Heading4"/>
        <w:spacing w:before="0" w:line="276" w:lineRule="auto"/>
        <w:rPr>
          <w:rFonts w:asciiTheme="minorHAnsi" w:hAnsiTheme="minorHAnsi" w:cstheme="minorHAnsi"/>
        </w:rPr>
      </w:pPr>
      <w:r>
        <w:rPr>
          <w:rFonts w:asciiTheme="minorHAnsi" w:hAnsiTheme="minorHAnsi" w:cstheme="minorHAnsi"/>
        </w:rPr>
        <w:t>4</w:t>
      </w:r>
      <w:r w:rsidR="00A8608C" w:rsidRPr="000635C0">
        <w:rPr>
          <w:rFonts w:asciiTheme="minorHAnsi" w:hAnsiTheme="minorHAnsi" w:cstheme="minorHAnsi"/>
        </w:rPr>
        <w:t>] Performativity-</w:t>
      </w:r>
      <w:r w:rsidR="00A8608C" w:rsidRPr="000635C0">
        <w:rPr>
          <w:rFonts w:asciiTheme="minorHAnsi" w:eastAsia="Cambria" w:hAnsiTheme="minorHAnsi" w:cstheme="minorHAnsi"/>
        </w:rPr>
        <w:t xml:space="preserve"> </w:t>
      </w:r>
      <w:r w:rsidR="00A8608C" w:rsidRPr="000635C0">
        <w:rPr>
          <w:rFonts w:asciiTheme="minorHAnsi" w:hAnsiTheme="minorHAnsi" w:cstheme="minorHAnsi"/>
        </w:rPr>
        <w:t>when you enter debate, you presume that you can discuss the topic because of deliberation. This means denial of my framework is impossible and all objections should be ignored on face because responding to my framework requires my framework to do so.</w:t>
      </w:r>
    </w:p>
    <w:p w14:paraId="6AFA4DDA" w14:textId="4365F909" w:rsidR="00A8608C" w:rsidRPr="000635C0" w:rsidRDefault="00EF378C" w:rsidP="00A8608C">
      <w:pPr>
        <w:pStyle w:val="Heading4"/>
        <w:spacing w:before="0" w:line="276" w:lineRule="auto"/>
        <w:rPr>
          <w:rFonts w:asciiTheme="minorHAnsi" w:hAnsiTheme="minorHAnsi" w:cstheme="minorHAnsi"/>
        </w:rPr>
      </w:pPr>
      <w:r>
        <w:rPr>
          <w:rFonts w:asciiTheme="minorHAnsi" w:hAnsiTheme="minorHAnsi" w:cstheme="minorHAnsi"/>
        </w:rPr>
        <w:t>5</w:t>
      </w:r>
      <w:r w:rsidR="00A8608C" w:rsidRPr="000635C0">
        <w:rPr>
          <w:rFonts w:asciiTheme="minorHAnsi" w:hAnsiTheme="minorHAnsi" w:cstheme="minorHAnsi"/>
        </w:rPr>
        <w:t xml:space="preserve">] </w:t>
      </w:r>
      <w:r w:rsidR="00A8608C" w:rsidRPr="000635C0">
        <w:rPr>
          <w:rFonts w:asciiTheme="minorHAnsi" w:eastAsia="MS Gothic" w:hAnsiTheme="minorHAnsi" w:cstheme="minorHAnsi"/>
        </w:rPr>
        <w:t xml:space="preserve">Normative Necessity- If you’re unsure what the good is, allow for deliberation because it allows people to pursue their conception of the good and discuss it. This means that epistemic modesty collapses because it means we need to include various viewpoints, which is </w:t>
      </w:r>
      <w:proofErr w:type="spellStart"/>
      <w:r w:rsidR="00A8608C" w:rsidRPr="000635C0">
        <w:rPr>
          <w:rFonts w:asciiTheme="minorHAnsi" w:eastAsia="MS Gothic" w:hAnsiTheme="minorHAnsi" w:cstheme="minorHAnsi"/>
        </w:rPr>
        <w:t>prag</w:t>
      </w:r>
      <w:proofErr w:type="spellEnd"/>
      <w:r w:rsidR="00A8608C" w:rsidRPr="000635C0">
        <w:rPr>
          <w:rFonts w:asciiTheme="minorHAnsi" w:eastAsia="MS Gothic" w:hAnsiTheme="minorHAnsi" w:cstheme="minorHAnsi"/>
        </w:rPr>
        <w:t xml:space="preserve"> </w:t>
      </w:r>
    </w:p>
    <w:p w14:paraId="1F899A5C" w14:textId="3A0FA689" w:rsidR="00A8608C" w:rsidRPr="000635C0" w:rsidRDefault="00EF378C" w:rsidP="00A8608C">
      <w:pPr>
        <w:pStyle w:val="Heading4"/>
        <w:spacing w:before="0" w:line="276" w:lineRule="auto"/>
        <w:rPr>
          <w:rFonts w:asciiTheme="minorHAnsi" w:hAnsiTheme="minorHAnsi" w:cstheme="minorHAnsi"/>
        </w:rPr>
      </w:pPr>
      <w:r>
        <w:rPr>
          <w:rFonts w:asciiTheme="minorHAnsi" w:hAnsiTheme="minorHAnsi" w:cstheme="minorHAnsi"/>
        </w:rPr>
        <w:t>6</w:t>
      </w:r>
      <w:r w:rsidR="00A8608C" w:rsidRPr="000635C0">
        <w:rPr>
          <w:rFonts w:asciiTheme="minorHAnsi" w:hAnsiTheme="minorHAnsi" w:cstheme="minorHAnsi"/>
        </w:rPr>
        <w:t xml:space="preserve">] </w:t>
      </w:r>
      <w:r w:rsidR="00A8608C" w:rsidRPr="000635C0">
        <w:rPr>
          <w:rStyle w:val="Emphasis"/>
          <w:rFonts w:asciiTheme="minorHAnsi" w:hAnsiTheme="minorHAnsi" w:cstheme="minorHAnsi"/>
          <w:b/>
          <w:iCs/>
          <w:sz w:val="26"/>
          <w:u w:val="none"/>
        </w:rPr>
        <w:t>Rule Following Paradox-</w:t>
      </w:r>
      <w:r w:rsidR="00A8608C" w:rsidRPr="000635C0">
        <w:rPr>
          <w:rFonts w:asciiTheme="minorHAnsi" w:hAnsiTheme="minorHAnsi" w:cstheme="minorHAnsi"/>
        </w:rPr>
        <w:t xml:space="preserve"> </w:t>
      </w:r>
      <w:r w:rsidR="00A8608C" w:rsidRPr="000635C0">
        <w:rPr>
          <w:rFonts w:asciiTheme="minorHAnsi" w:hAnsiTheme="minorHAnsi" w:cstheme="minorHAnsi"/>
          <w:lang w:eastAsia="zh-CN"/>
        </w:rPr>
        <w:t xml:space="preserve">There is nothing inherent to a rule that tells us how we ought to follow it, which proves no internal motivation or direction to follow a particular rule, regardless of how correct the rule is. Since only our interpretation can tell us how to follow the rule, there can be no incorrect application. </w:t>
      </w:r>
      <w:r w:rsidR="00A8608C" w:rsidRPr="000635C0">
        <w:rPr>
          <w:rFonts w:asciiTheme="minorHAnsi" w:hAnsiTheme="minorHAnsi" w:cstheme="minorHAnsi"/>
        </w:rPr>
        <w:t xml:space="preserve">Only deliberation accounts for the diversity of interpretations of our norms. </w:t>
      </w:r>
    </w:p>
    <w:p w14:paraId="3CADE9E0" w14:textId="4AC40644" w:rsidR="009820FD" w:rsidRDefault="00A8608C" w:rsidP="00A8608C">
      <w:pPr>
        <w:pStyle w:val="Heading3"/>
      </w:pPr>
      <w:r>
        <w:t>Affirm</w:t>
      </w:r>
    </w:p>
    <w:p w14:paraId="465B46C3" w14:textId="77777777" w:rsidR="00A8608C" w:rsidRDefault="00A8608C" w:rsidP="00A8608C">
      <w:pPr>
        <w:pStyle w:val="Heading4"/>
      </w:pPr>
      <w:r>
        <w:t xml:space="preserve">Reducing IP is a method of </w:t>
      </w:r>
      <w:r w:rsidRPr="00CA1844">
        <w:rPr>
          <w:u w:val="single"/>
        </w:rPr>
        <w:t>global solidarity</w:t>
      </w:r>
      <w:r>
        <w:t xml:space="preserve"> by manifesting </w:t>
      </w:r>
      <w:r w:rsidRPr="0006616D">
        <w:rPr>
          <w:u w:val="single"/>
        </w:rPr>
        <w:t>intra-country cooperation</w:t>
      </w:r>
      <w:r>
        <w:t xml:space="preserve">. </w:t>
      </w:r>
    </w:p>
    <w:p w14:paraId="36B66F39" w14:textId="77777777" w:rsidR="00A8608C" w:rsidRPr="00786446" w:rsidRDefault="00A8608C" w:rsidP="00A8608C">
      <w:proofErr w:type="spellStart"/>
      <w:r w:rsidRPr="004E4341">
        <w:rPr>
          <w:rStyle w:val="Style13ptBold"/>
        </w:rPr>
        <w:t>Jecker</w:t>
      </w:r>
      <w:proofErr w:type="spellEnd"/>
      <w:r w:rsidRPr="004E4341">
        <w:rPr>
          <w:rStyle w:val="Style13ptBold"/>
        </w:rPr>
        <w:t xml:space="preserve"> and </w:t>
      </w:r>
      <w:proofErr w:type="spellStart"/>
      <w:r w:rsidRPr="004E4341">
        <w:rPr>
          <w:rStyle w:val="Style13ptBold"/>
        </w:rPr>
        <w:t>Atuire</w:t>
      </w:r>
      <w:proofErr w:type="spellEnd"/>
      <w:r w:rsidRPr="004E4341">
        <w:rPr>
          <w:rStyle w:val="Style13ptBold"/>
        </w:rPr>
        <w:t xml:space="preserve"> 7/7</w:t>
      </w:r>
      <w:r>
        <w:t xml:space="preserve"> [Nancy S </w:t>
      </w:r>
      <w:proofErr w:type="spellStart"/>
      <w:r>
        <w:t>Jecker</w:t>
      </w:r>
      <w:proofErr w:type="spellEnd"/>
      <w:r>
        <w:t xml:space="preserve"> (p</w:t>
      </w:r>
      <w:r w:rsidRPr="00E0512E">
        <w:t>rofessor of bioethics and philosophy at the University of Washington School of Medicine, Department of Bioethics and Humanities</w:t>
      </w:r>
      <w:r>
        <w:t xml:space="preserve">) and Caesar A </w:t>
      </w:r>
      <w:proofErr w:type="spellStart"/>
      <w:r>
        <w:t>Atuire</w:t>
      </w:r>
      <w:proofErr w:type="spellEnd"/>
      <w:r>
        <w:t xml:space="preserve"> (</w:t>
      </w:r>
      <w:r w:rsidRPr="0033334B">
        <w:t xml:space="preserve">PhD in Philosophy from the Athenaeum Regina </w:t>
      </w:r>
      <w:proofErr w:type="spellStart"/>
      <w:r w:rsidRPr="0033334B">
        <w:t>Apostolorum</w:t>
      </w:r>
      <w:proofErr w:type="spellEnd"/>
      <w:r w:rsidRPr="0033334B">
        <w:t>, Rome</w:t>
      </w:r>
      <w:r>
        <w:t>,</w:t>
      </w:r>
      <w:r w:rsidRPr="0033334B">
        <w:t xml:space="preserve"> Lecturer in the Department of Philosophy and Classics at the University of Ghana, Legon</w:t>
      </w:r>
      <w:r>
        <w:t xml:space="preserve">). “What’s yours is ours: waiving intellectual property protections for COVID-19 vaccines”. Journal of Medical Ethics. </w:t>
      </w:r>
      <w:r w:rsidRPr="004A4436">
        <w:t xml:space="preserve">July </w:t>
      </w:r>
      <w:r>
        <w:t>7</w:t>
      </w:r>
      <w:proofErr w:type="gramStart"/>
      <w:r>
        <w:t xml:space="preserve"> </w:t>
      </w:r>
      <w:r w:rsidRPr="004A4436">
        <w:t>2021</w:t>
      </w:r>
      <w:proofErr w:type="gramEnd"/>
      <w:r>
        <w:t xml:space="preserve">. Accessed 7/22/21. </w:t>
      </w:r>
      <w:hyperlink r:id="rId9" w:history="1">
        <w:r w:rsidRPr="007F29D8">
          <w:rPr>
            <w:rStyle w:val="Hyperlink"/>
          </w:rPr>
          <w:t>https://jme.bmj.com/content/early/2021/07/06/medethics-2021-107555</w:t>
        </w:r>
      </w:hyperlink>
      <w:r>
        <w:t xml:space="preserve"> //Xu]</w:t>
      </w:r>
    </w:p>
    <w:p w14:paraId="5D31461A" w14:textId="11DBAAF8" w:rsidR="00A8608C" w:rsidRPr="00A8608C" w:rsidRDefault="00A8608C" w:rsidP="00A8608C">
      <w:pPr>
        <w:rPr>
          <w:sz w:val="16"/>
        </w:rPr>
      </w:pPr>
      <w:r w:rsidRPr="00FD58F2">
        <w:rPr>
          <w:rStyle w:val="Emphasis"/>
        </w:rPr>
        <w:t xml:space="preserve">We turn next to positive ethical arguments for temporarily </w:t>
      </w:r>
      <w:r w:rsidRPr="00864830">
        <w:rPr>
          <w:rStyle w:val="Emphasis"/>
          <w:highlight w:val="green"/>
        </w:rPr>
        <w:t>waiving</w:t>
      </w:r>
      <w:r w:rsidRPr="00FD58F2">
        <w:rPr>
          <w:rStyle w:val="Emphasis"/>
        </w:rPr>
        <w:t xml:space="preserve"> </w:t>
      </w:r>
      <w:r w:rsidRPr="00864830">
        <w:rPr>
          <w:rStyle w:val="Emphasis"/>
          <w:highlight w:val="green"/>
        </w:rPr>
        <w:t>IP</w:t>
      </w:r>
      <w:r w:rsidRPr="00FD58F2">
        <w:rPr>
          <w:rStyle w:val="Emphasis"/>
        </w:rPr>
        <w:t xml:space="preserve"> protections, which </w:t>
      </w:r>
      <w:r w:rsidRPr="00864830">
        <w:rPr>
          <w:rStyle w:val="Emphasis"/>
          <w:highlight w:val="green"/>
        </w:rPr>
        <w:t>appeal to</w:t>
      </w:r>
      <w:r w:rsidRPr="00FD58F2">
        <w:rPr>
          <w:rStyle w:val="Emphasis"/>
        </w:rPr>
        <w:t xml:space="preserve"> the values of </w:t>
      </w:r>
      <w:r w:rsidRPr="00864830">
        <w:rPr>
          <w:rStyle w:val="Emphasis"/>
          <w:highlight w:val="green"/>
        </w:rPr>
        <w:t>globally solidarity and corporate responsibility.</w:t>
      </w:r>
      <w:r>
        <w:rPr>
          <w:rStyle w:val="Emphasis"/>
        </w:rPr>
        <w:t xml:space="preserve"> </w:t>
      </w:r>
      <w:r w:rsidRPr="00AA5B8B">
        <w:rPr>
          <w:sz w:val="16"/>
        </w:rPr>
        <w:t xml:space="preserve">Global solidarity underscores that during the COVID-19 pandemic, </w:t>
      </w:r>
      <w:r w:rsidRPr="00864830">
        <w:rPr>
          <w:rStyle w:val="Emphasis"/>
          <w:highlight w:val="green"/>
        </w:rPr>
        <w:t>each nation’s interests are entwined</w:t>
      </w:r>
      <w:r w:rsidRPr="00FD58F2">
        <w:rPr>
          <w:rStyle w:val="Emphasis"/>
        </w:rPr>
        <w:t xml:space="preserve"> </w:t>
      </w:r>
      <w:r w:rsidRPr="00864830">
        <w:rPr>
          <w:rStyle w:val="Emphasis"/>
          <w:highlight w:val="green"/>
        </w:rPr>
        <w:t>with</w:t>
      </w:r>
      <w:r w:rsidRPr="00FD58F2">
        <w:rPr>
          <w:rStyle w:val="Emphasis"/>
        </w:rPr>
        <w:t xml:space="preserve"> the interests of </w:t>
      </w:r>
      <w:r w:rsidRPr="00864830">
        <w:rPr>
          <w:rStyle w:val="Emphasis"/>
          <w:highlight w:val="green"/>
        </w:rPr>
        <w:t>every other</w:t>
      </w:r>
      <w:r w:rsidRPr="00FD58F2">
        <w:rPr>
          <w:rStyle w:val="Emphasis"/>
        </w:rPr>
        <w:t>.22</w:t>
      </w:r>
      <w:r w:rsidRPr="00AA5B8B">
        <w:rPr>
          <w:sz w:val="16"/>
        </w:rPr>
        <w:t xml:space="preserve"> Just as it is impossible for any nation standing alone to address the threat to human health climate change raises, it is impossible for any single nation to meet the challenge that COVID-19 and future pandemics present. Instead, humanity must stand together. </w:t>
      </w:r>
      <w:r w:rsidRPr="00864830">
        <w:rPr>
          <w:rStyle w:val="Emphasis"/>
          <w:highlight w:val="green"/>
        </w:rPr>
        <w:t>In the past</w:t>
      </w:r>
      <w:r w:rsidRPr="00FD58F2">
        <w:rPr>
          <w:rStyle w:val="Emphasis"/>
        </w:rPr>
        <w:t xml:space="preserve">, </w:t>
      </w:r>
      <w:r w:rsidRPr="00864830">
        <w:rPr>
          <w:rStyle w:val="Emphasis"/>
          <w:highlight w:val="green"/>
        </w:rPr>
        <w:t>nations</w:t>
      </w:r>
      <w:r w:rsidRPr="00FD58F2">
        <w:rPr>
          <w:rStyle w:val="Emphasis"/>
        </w:rPr>
        <w:t xml:space="preserve"> have </w:t>
      </w:r>
      <w:r w:rsidRPr="00864830">
        <w:rPr>
          <w:rStyle w:val="Emphasis"/>
          <w:highlight w:val="green"/>
        </w:rPr>
        <w:t>failed</w:t>
      </w:r>
      <w:r w:rsidRPr="00FD58F2">
        <w:rPr>
          <w:rStyle w:val="Emphasis"/>
        </w:rPr>
        <w:t xml:space="preserve"> to do so. The epidemic of </w:t>
      </w:r>
      <w:r w:rsidRPr="00864830">
        <w:rPr>
          <w:rStyle w:val="Emphasis"/>
          <w:highlight w:val="green"/>
        </w:rPr>
        <w:t>HIV/AIDS in Africa illustrates</w:t>
      </w:r>
      <w:r w:rsidRPr="00FD58F2">
        <w:rPr>
          <w:rStyle w:val="Emphasis"/>
        </w:rPr>
        <w:t>.</w:t>
      </w:r>
      <w:r w:rsidRPr="00AA5B8B">
        <w:rPr>
          <w:sz w:val="16"/>
        </w:rPr>
        <w:t xml:space="preserve"> Shamefully, it took nearly a decade for the first antiretroviral drugs to reach the African continent, even though Africa was the hardest hit region and antiretroviral drugs provided 90% mortality reduction. </w:t>
      </w:r>
      <w:r w:rsidRPr="00FD58F2">
        <w:rPr>
          <w:rStyle w:val="Emphasis"/>
        </w:rPr>
        <w:t xml:space="preserve">Although the US government was an early investor in research that produced antiviral drugs for HIV, </w:t>
      </w:r>
      <w:r w:rsidRPr="00864830">
        <w:rPr>
          <w:rStyle w:val="Emphasis"/>
          <w:highlight w:val="green"/>
        </w:rPr>
        <w:t>distribution</w:t>
      </w:r>
      <w:r w:rsidRPr="00FD58F2">
        <w:rPr>
          <w:rStyle w:val="Emphasis"/>
        </w:rPr>
        <w:t xml:space="preserve"> was </w:t>
      </w:r>
      <w:r w:rsidRPr="00864830">
        <w:rPr>
          <w:rStyle w:val="Emphasis"/>
          <w:highlight w:val="green"/>
        </w:rPr>
        <w:t>controlled by</w:t>
      </w:r>
      <w:r w:rsidRPr="00FD58F2">
        <w:rPr>
          <w:rStyle w:val="Emphasis"/>
        </w:rPr>
        <w:t xml:space="preserve"> big </w:t>
      </w:r>
      <w:r w:rsidRPr="00864830">
        <w:rPr>
          <w:rStyle w:val="Emphasis"/>
          <w:highlight w:val="green"/>
        </w:rPr>
        <w:t>pharmaceutical companies driven by profit</w:t>
      </w:r>
      <w:r w:rsidRPr="00FD58F2">
        <w:rPr>
          <w:rStyle w:val="Emphasis"/>
        </w:rPr>
        <w:t>. The USA and other wealthy countries repeated this mistake during the COVID-19 pandemic, supporting vaccine developers without requiring technology transfers and donations to COVAX (the multilateral partnership supplying vaccines to LMICs). Ethically, the task ahead is fixing a problem of human making.</w:t>
      </w:r>
      <w:r>
        <w:rPr>
          <w:rStyle w:val="Emphasis"/>
        </w:rPr>
        <w:t xml:space="preserve"> </w:t>
      </w:r>
      <w:r w:rsidRPr="00AA5B8B">
        <w:rPr>
          <w:sz w:val="16"/>
        </w:rPr>
        <w:t xml:space="preserve">A second argument, based on corporate social responsibility, stresses expectations for and benefits of socially responsible </w:t>
      </w:r>
      <w:proofErr w:type="spellStart"/>
      <w:r w:rsidRPr="00AA5B8B">
        <w:rPr>
          <w:sz w:val="16"/>
        </w:rPr>
        <w:t>behaviour</w:t>
      </w:r>
      <w:proofErr w:type="spellEnd"/>
      <w:r w:rsidRPr="00AA5B8B">
        <w:rPr>
          <w:sz w:val="16"/>
        </w:rPr>
        <w:t xml:space="preserve"> by for-profit companies. Increasingly, companies appreciate the potential impact that socially responsible </w:t>
      </w:r>
      <w:proofErr w:type="spellStart"/>
      <w:r w:rsidRPr="00AA5B8B">
        <w:rPr>
          <w:sz w:val="16"/>
        </w:rPr>
        <w:t>behaviour</w:t>
      </w:r>
      <w:proofErr w:type="spellEnd"/>
      <w:r w:rsidRPr="00AA5B8B">
        <w:rPr>
          <w:sz w:val="16"/>
        </w:rPr>
        <w:t xml:space="preserve"> has on competitive advantage, reputation, retention of workers and customers, employee morale and relationships with stakeholders.23 IP protections shield pharmaceutical companies from competition, enabling them to </w:t>
      </w:r>
      <w:proofErr w:type="spellStart"/>
      <w:r w:rsidRPr="00AA5B8B">
        <w:rPr>
          <w:sz w:val="16"/>
        </w:rPr>
        <w:t>monopolise</w:t>
      </w:r>
      <w:proofErr w:type="spellEnd"/>
      <w:r w:rsidRPr="00AA5B8B">
        <w:rPr>
          <w:sz w:val="16"/>
        </w:rPr>
        <w:t xml:space="preserve"> markets and generate above-normal profits. During a pandemic, social responsibility requires temporarily limiting profits and requiring companies to give back, rather than allowing above-normal profits to accrue unchecked. </w:t>
      </w:r>
      <w:r w:rsidRPr="00AA5B8B">
        <w:rPr>
          <w:rStyle w:val="Emphasis"/>
        </w:rPr>
        <w:t xml:space="preserve">Even Locke, who conceived of our modern notion of property rights, held that fundamental </w:t>
      </w:r>
      <w:r w:rsidRPr="00864830">
        <w:rPr>
          <w:rStyle w:val="Emphasis"/>
          <w:highlight w:val="green"/>
        </w:rPr>
        <w:t>rights like property could be</w:t>
      </w:r>
      <w:r w:rsidRPr="00AA5B8B">
        <w:rPr>
          <w:rStyle w:val="Emphasis"/>
        </w:rPr>
        <w:t xml:space="preserve"> justly </w:t>
      </w:r>
      <w:r w:rsidRPr="00864830">
        <w:rPr>
          <w:rStyle w:val="Emphasis"/>
          <w:highlight w:val="green"/>
        </w:rPr>
        <w:t>overridden</w:t>
      </w:r>
      <w:r w:rsidRPr="00AA5B8B">
        <w:rPr>
          <w:rStyle w:val="Emphasis"/>
        </w:rPr>
        <w:t xml:space="preserve"> </w:t>
      </w:r>
      <w:r w:rsidRPr="00864830">
        <w:rPr>
          <w:rStyle w:val="Emphasis"/>
          <w:highlight w:val="green"/>
        </w:rPr>
        <w:t>under</w:t>
      </w:r>
      <w:r w:rsidRPr="00AA5B8B">
        <w:rPr>
          <w:rStyle w:val="Emphasis"/>
        </w:rPr>
        <w:t xml:space="preserve"> </w:t>
      </w:r>
      <w:r w:rsidRPr="00864830">
        <w:rPr>
          <w:rStyle w:val="Emphasis"/>
          <w:highlight w:val="green"/>
        </w:rPr>
        <w:t>certain conditions</w:t>
      </w:r>
      <w:r w:rsidRPr="00AA5B8B">
        <w:rPr>
          <w:rStyle w:val="Emphasis"/>
        </w:rPr>
        <w:t xml:space="preserve">, namely, </w:t>
      </w:r>
      <w:r w:rsidRPr="00864830">
        <w:rPr>
          <w:rStyle w:val="Emphasis"/>
          <w:highlight w:val="green"/>
        </w:rPr>
        <w:t>when</w:t>
      </w:r>
      <w:r w:rsidRPr="00AA5B8B">
        <w:rPr>
          <w:rStyle w:val="Emphasis"/>
        </w:rPr>
        <w:t xml:space="preserve"> the goods are perishable and would go to waste or when their </w:t>
      </w:r>
      <w:r w:rsidRPr="00864830">
        <w:rPr>
          <w:rStyle w:val="Emphasis"/>
          <w:highlight w:val="green"/>
        </w:rPr>
        <w:t>extraction may intrude on the common</w:t>
      </w:r>
      <w:r w:rsidRPr="00AA5B8B">
        <w:rPr>
          <w:rStyle w:val="Emphasis"/>
        </w:rPr>
        <w:t xml:space="preserve"> good, in which case they extend only to what leaves enough behind for others.</w:t>
      </w:r>
      <w:r w:rsidRPr="00AA5B8B">
        <w:rPr>
          <w:sz w:val="16"/>
        </w:rPr>
        <w:t xml:space="preserve">24 Building on this analysis, we submit that displays of social responsibility fall along a continuum. </w:t>
      </w:r>
      <w:r w:rsidRPr="00AA5B8B">
        <w:rPr>
          <w:rStyle w:val="Emphasis"/>
        </w:rPr>
        <w:t xml:space="preserve">During the COVID-19 pandemic, a high degree of </w:t>
      </w:r>
      <w:r w:rsidRPr="00864830">
        <w:rPr>
          <w:rStyle w:val="Emphasis"/>
          <w:highlight w:val="green"/>
        </w:rPr>
        <w:t>responsibility would be shown by</w:t>
      </w:r>
      <w:r w:rsidRPr="00AA5B8B">
        <w:rPr>
          <w:rStyle w:val="Emphasis"/>
        </w:rPr>
        <w:t xml:space="preserve"> temporarily </w:t>
      </w:r>
      <w:r w:rsidRPr="00864830">
        <w:rPr>
          <w:rStyle w:val="Emphasis"/>
          <w:highlight w:val="green"/>
        </w:rPr>
        <w:t>sharing patents</w:t>
      </w:r>
      <w:r w:rsidRPr="00AA5B8B">
        <w:rPr>
          <w:rStyle w:val="Emphasis"/>
        </w:rPr>
        <w:t xml:space="preserve"> for products aimed at preventing, containing, or treating COVID-19, which is India and South Africa’s proposal</w:t>
      </w:r>
      <w:r w:rsidRPr="00AA5B8B">
        <w:rPr>
          <w:sz w:val="16"/>
        </w:rPr>
        <w:t>; moderate responsibility would be demonstrated by temporarily sharing licenses to manufacture COVID-19 vaccines, as the WTO Director General proposes; and minimal responsibility would be shown by sending vaccines directly to nations in response to pleas for help, which Pfizer did when it pledged up to 40 million doses of its vaccine to COVAX (which represents under 2% of the 2.5 billion doses Pfizer will produce in 2021).25</w:t>
      </w:r>
    </w:p>
    <w:p w14:paraId="51284A4F" w14:textId="77777777" w:rsidR="00A8608C" w:rsidRDefault="00A8608C" w:rsidP="00A8608C">
      <w:pPr>
        <w:pStyle w:val="Heading4"/>
      </w:pPr>
      <w:r>
        <w:t xml:space="preserve">IP laws prioritize uniformity and predictability as a method of </w:t>
      </w:r>
      <w:r w:rsidRPr="00DA336F">
        <w:rPr>
          <w:u w:val="single"/>
        </w:rPr>
        <w:t>homogeniz</w:t>
      </w:r>
      <w:r>
        <w:rPr>
          <w:u w:val="single"/>
        </w:rPr>
        <w:t>ing</w:t>
      </w:r>
      <w:r w:rsidRPr="00DA336F">
        <w:rPr>
          <w:u w:val="single"/>
        </w:rPr>
        <w:t xml:space="preserve"> knowledge</w:t>
      </w:r>
      <w:r>
        <w:t xml:space="preserve"> and </w:t>
      </w:r>
      <w:r w:rsidRPr="00DA336F">
        <w:rPr>
          <w:u w:val="single"/>
        </w:rPr>
        <w:t>refus</w:t>
      </w:r>
      <w:r>
        <w:rPr>
          <w:u w:val="single"/>
        </w:rPr>
        <w:t>ing</w:t>
      </w:r>
      <w:r w:rsidRPr="00DA336F">
        <w:rPr>
          <w:u w:val="single"/>
        </w:rPr>
        <w:t xml:space="preserve"> experimentation</w:t>
      </w:r>
      <w:r>
        <w:t>.</w:t>
      </w:r>
    </w:p>
    <w:p w14:paraId="11B7946A" w14:textId="77777777" w:rsidR="00A8608C" w:rsidRPr="007706DE" w:rsidRDefault="00A8608C" w:rsidP="00A8608C">
      <w:r w:rsidRPr="004707CB">
        <w:rPr>
          <w:rStyle w:val="Style13ptBold"/>
        </w:rPr>
        <w:t>Wu 14</w:t>
      </w:r>
      <w:r>
        <w:t xml:space="preserve"> [Tim Wu (</w:t>
      </w:r>
      <w:r w:rsidRPr="005A74C4">
        <w:t>Julius Silver Professor of Law, Science and Technology</w:t>
      </w:r>
      <w:r>
        <w:t xml:space="preserve"> at Columbia University). “Intellectual Property Experimentalism </w:t>
      </w:r>
      <w:proofErr w:type="gramStart"/>
      <w:r>
        <w:t>By</w:t>
      </w:r>
      <w:proofErr w:type="gramEnd"/>
      <w:r>
        <w:t xml:space="preserve"> Way of Competition Law”. Columbia Law School. 2014. Accessed 8/16/21. </w:t>
      </w:r>
      <w:hyperlink r:id="rId10" w:history="1">
        <w:r w:rsidRPr="00CF7411">
          <w:rPr>
            <w:rStyle w:val="Hyperlink"/>
          </w:rPr>
          <w:t>https://scholarship.law.columbia.edu/cgi/viewcontent.cgi?article=2843&amp;context=faculty_scholarship</w:t>
        </w:r>
      </w:hyperlink>
      <w:r>
        <w:t xml:space="preserve"> //Xu]</w:t>
      </w:r>
    </w:p>
    <w:p w14:paraId="4AC56692" w14:textId="77777777" w:rsidR="00A8608C" w:rsidRDefault="00A8608C" w:rsidP="00A8608C">
      <w:pPr>
        <w:rPr>
          <w:rStyle w:val="Emphasis"/>
        </w:rPr>
      </w:pPr>
      <w:r w:rsidRPr="00270A93">
        <w:rPr>
          <w:rStyle w:val="Emphasis"/>
        </w:rPr>
        <w:t xml:space="preserve">The </w:t>
      </w:r>
      <w:r w:rsidRPr="00864830">
        <w:rPr>
          <w:rStyle w:val="Emphasis"/>
          <w:highlight w:val="green"/>
        </w:rPr>
        <w:t>goals of uniformity</w:t>
      </w:r>
      <w:r w:rsidRPr="00270A93">
        <w:rPr>
          <w:rStyle w:val="Emphasis"/>
        </w:rPr>
        <w:t xml:space="preserve"> and predictability </w:t>
      </w:r>
      <w:r w:rsidRPr="00864830">
        <w:rPr>
          <w:rStyle w:val="Emphasis"/>
          <w:highlight w:val="green"/>
        </w:rPr>
        <w:t>has</w:t>
      </w:r>
      <w:r w:rsidRPr="00270A93">
        <w:rPr>
          <w:rStyle w:val="Emphasis"/>
        </w:rPr>
        <w:t xml:space="preserve"> had its clearest </w:t>
      </w:r>
      <w:r w:rsidRPr="00864830">
        <w:rPr>
          <w:rStyle w:val="Emphasis"/>
          <w:highlight w:val="green"/>
        </w:rPr>
        <w:t>implications at the international level</w:t>
      </w:r>
      <w:r w:rsidRPr="00270A93">
        <w:rPr>
          <w:rStyle w:val="Emphasis"/>
        </w:rPr>
        <w:t xml:space="preserve">. Unlike competition law, which varies significantly between OECD nations, over the last several decades </w:t>
      </w:r>
      <w:proofErr w:type="gramStart"/>
      <w:r w:rsidRPr="00270A93">
        <w:rPr>
          <w:rStyle w:val="Emphasis"/>
        </w:rPr>
        <w:t>all of</w:t>
      </w:r>
      <w:proofErr w:type="gramEnd"/>
      <w:r w:rsidRPr="00270A93">
        <w:rPr>
          <w:rStyle w:val="Emphasis"/>
        </w:rPr>
        <w:t xml:space="preserve"> the </w:t>
      </w:r>
      <w:r w:rsidRPr="00864830">
        <w:rPr>
          <w:rStyle w:val="Emphasis"/>
          <w:highlight w:val="green"/>
        </w:rPr>
        <w:t>IP laws</w:t>
      </w:r>
      <w:r w:rsidRPr="00270A93">
        <w:rPr>
          <w:rStyle w:val="Emphasis"/>
        </w:rPr>
        <w:t xml:space="preserve"> have </w:t>
      </w:r>
      <w:r w:rsidRPr="00864830">
        <w:rPr>
          <w:rStyle w:val="Emphasis"/>
          <w:highlight w:val="green"/>
        </w:rPr>
        <w:t>become</w:t>
      </w:r>
      <w:r w:rsidRPr="00270A93">
        <w:rPr>
          <w:rStyle w:val="Emphasis"/>
        </w:rPr>
        <w:t xml:space="preserve"> subject to </w:t>
      </w:r>
      <w:r w:rsidRPr="00864830">
        <w:rPr>
          <w:rStyle w:val="Emphasis"/>
          <w:highlight w:val="green"/>
        </w:rPr>
        <w:t>a</w:t>
      </w:r>
      <w:r w:rsidRPr="00270A93">
        <w:rPr>
          <w:rStyle w:val="Emphasis"/>
        </w:rPr>
        <w:t xml:space="preserve"> much </w:t>
      </w:r>
      <w:r w:rsidRPr="00864830">
        <w:rPr>
          <w:rStyle w:val="Emphasis"/>
          <w:highlight w:val="green"/>
        </w:rPr>
        <w:t>strong</w:t>
      </w:r>
      <w:r w:rsidRPr="00270A93">
        <w:rPr>
          <w:rStyle w:val="Emphasis"/>
        </w:rPr>
        <w:t xml:space="preserve">er and geographically broader </w:t>
      </w:r>
      <w:r w:rsidRPr="00864830">
        <w:rPr>
          <w:rStyle w:val="Emphasis"/>
          <w:highlight w:val="green"/>
        </w:rPr>
        <w:t>web</w:t>
      </w:r>
      <w:r w:rsidRPr="00270A93">
        <w:rPr>
          <w:rStyle w:val="Emphasis"/>
        </w:rPr>
        <w:t xml:space="preserve"> of </w:t>
      </w:r>
      <w:r w:rsidRPr="00864830">
        <w:rPr>
          <w:rStyle w:val="Emphasis"/>
          <w:highlight w:val="green"/>
        </w:rPr>
        <w:t>harmonizing</w:t>
      </w:r>
      <w:r w:rsidRPr="00270A93">
        <w:rPr>
          <w:rStyle w:val="Emphasis"/>
        </w:rPr>
        <w:t xml:space="preserve"> international </w:t>
      </w:r>
      <w:r w:rsidRPr="00864830">
        <w:rPr>
          <w:rStyle w:val="Emphasis"/>
          <w:highlight w:val="green"/>
        </w:rPr>
        <w:t>agreements</w:t>
      </w:r>
      <w:r w:rsidRPr="00270A93">
        <w:rPr>
          <w:rStyle w:val="Emphasis"/>
        </w:rPr>
        <w:t xml:space="preserve">, on multinational, regional and bilateral levels. </w:t>
      </w:r>
      <w:r w:rsidRPr="00864830">
        <w:rPr>
          <w:rStyle w:val="Emphasis"/>
          <w:highlight w:val="green"/>
        </w:rPr>
        <w:t>The</w:t>
      </w:r>
      <w:r w:rsidRPr="00270A93">
        <w:rPr>
          <w:rStyle w:val="Emphasis"/>
        </w:rPr>
        <w:t xml:space="preserve"> general </w:t>
      </w:r>
      <w:r w:rsidRPr="00864830">
        <w:rPr>
          <w:rStyle w:val="Emphasis"/>
          <w:highlight w:val="green"/>
        </w:rPr>
        <w:t>aim</w:t>
      </w:r>
      <w:r w:rsidRPr="00270A93">
        <w:rPr>
          <w:rStyle w:val="Emphasis"/>
        </w:rPr>
        <w:t xml:space="preserve"> of these treaties </w:t>
      </w:r>
      <w:r w:rsidRPr="00864830">
        <w:rPr>
          <w:rStyle w:val="Emphasis"/>
          <w:highlight w:val="green"/>
        </w:rPr>
        <w:t>is to homogenize</w:t>
      </w:r>
      <w:r w:rsidRPr="00270A93">
        <w:rPr>
          <w:rStyle w:val="Emphasis"/>
        </w:rPr>
        <w:t xml:space="preserve"> </w:t>
      </w:r>
      <w:r w:rsidRPr="00864830">
        <w:rPr>
          <w:rStyle w:val="Emphasis"/>
          <w:highlight w:val="green"/>
        </w:rPr>
        <w:t>the</w:t>
      </w:r>
      <w:r w:rsidRPr="00270A93">
        <w:rPr>
          <w:rStyle w:val="Emphasis"/>
        </w:rPr>
        <w:t xml:space="preserve"> world’s IP </w:t>
      </w:r>
      <w:r w:rsidRPr="00864830">
        <w:rPr>
          <w:rStyle w:val="Emphasis"/>
          <w:highlight w:val="green"/>
        </w:rPr>
        <w:t>regimes</w:t>
      </w:r>
      <w:r w:rsidRPr="00270A93">
        <w:rPr>
          <w:rStyle w:val="Emphasis"/>
        </w:rPr>
        <w:t xml:space="preserve">, reducing or </w:t>
      </w:r>
      <w:r w:rsidRPr="00864830">
        <w:rPr>
          <w:rStyle w:val="Emphasis"/>
          <w:highlight w:val="green"/>
        </w:rPr>
        <w:t>eliminating</w:t>
      </w:r>
      <w:r w:rsidRPr="00270A93">
        <w:rPr>
          <w:rStyle w:val="Emphasis"/>
        </w:rPr>
        <w:t xml:space="preserve"> geographical </w:t>
      </w:r>
      <w:r w:rsidRPr="00864830">
        <w:rPr>
          <w:rStyle w:val="Emphasis"/>
          <w:highlight w:val="green"/>
        </w:rPr>
        <w:t>variation</w:t>
      </w:r>
      <w:r w:rsidRPr="00270A93">
        <w:rPr>
          <w:rStyle w:val="Emphasis"/>
        </w:rPr>
        <w:t>.</w:t>
      </w:r>
      <w:r w:rsidRPr="00217474">
        <w:rPr>
          <w:sz w:val="16"/>
        </w:rPr>
        <w:t xml:space="preserve"> </w:t>
      </w:r>
      <w:proofErr w:type="gramStart"/>
      <w:r w:rsidRPr="00217474">
        <w:rPr>
          <w:sz w:val="16"/>
        </w:rPr>
        <w:t>All of</w:t>
      </w:r>
      <w:proofErr w:type="gramEnd"/>
      <w:r w:rsidRPr="00217474">
        <w:rPr>
          <w:sz w:val="16"/>
        </w:rPr>
        <w:t xml:space="preserve"> the major laws are the subject of longstanding global treaties specifying minimum protections (The Berne and Paris conventions), which were fortified in 1994 by the addition of an intellectual property agreement to the World Trade Organization, and further strengthened by numerous bilateral treaties since then. And </w:t>
      </w:r>
      <w:proofErr w:type="gramStart"/>
      <w:r w:rsidRPr="00217474">
        <w:rPr>
          <w:sz w:val="16"/>
        </w:rPr>
        <w:t>of course</w:t>
      </w:r>
      <w:proofErr w:type="gramEnd"/>
      <w:r w:rsidRPr="00217474">
        <w:rPr>
          <w:sz w:val="16"/>
        </w:rPr>
        <w:t xml:space="preserve"> the World Trade Organization, unlike the informal organizations common to competition law, has the power to punish deviations from the intellectual property treaties with serious trade sanctions. The pattern can also be observed at the national level. Both in Europe and the United States the last few decades have witnessed many important measures taken to create uniformity. In the United States, a single appeals court, the Federal Circuit, has heard the nation’s appeals in patent cases since 1982 </w:t>
      </w:r>
      <w:proofErr w:type="gramStart"/>
      <w:r w:rsidRPr="00217474">
        <w:rPr>
          <w:sz w:val="16"/>
        </w:rPr>
        <w:t>in an effort to</w:t>
      </w:r>
      <w:proofErr w:type="gramEnd"/>
      <w:r w:rsidRPr="00217474">
        <w:rPr>
          <w:sz w:val="16"/>
        </w:rPr>
        <w:t xml:space="preserve"> bring greater uniformity to the patent law. Though proposals for constructing a uniform patent court akin to the Federal Circuit in the European Union have been unsuccessful so far,26 the European Patent Convention, founded in 1973, provides a common application for the prosecution of patents in each of the member states.27 In short, stronger protection of uniform rights has been the clear trajectory of the intellectual property laws over the last few decades. That tendency is sharply at odds with the predispositions of the competition laws. The dichotomy I am suggesting here is, of course, not absolute. In certain areas of the competition law, one can sense the influence of a vested rights theory, in, for example, the resistance to breakups of dominant terms, even if the economic case for doing so might be quite strong. And there are areas in IP law, like the American fair use doctrine (a judicial and scholarly favorite), which have, in fact, served as important outlets for judicial tinkering in the face of changing conditions. For </w:t>
      </w:r>
      <w:proofErr w:type="gramStart"/>
      <w:r w:rsidRPr="00217474">
        <w:rPr>
          <w:sz w:val="16"/>
        </w:rPr>
        <w:t>example</w:t>
      </w:r>
      <w:proofErr w:type="gramEnd"/>
      <w:r w:rsidRPr="00217474">
        <w:rPr>
          <w:sz w:val="16"/>
        </w:rPr>
        <w:t xml:space="preserve"> the famous Sony decision, blessing the VCR, broke with prevalent copyright doctrine, arguably as a reaction to perceived technological necessity.28 Similarly, following a decade of bad press, Congress, the courts, and the American Patent Office have begun to make adjustments with American patent law. An example is the new post-grant review process, which includes a particular provision targeted at business method patents. </w:t>
      </w:r>
      <w:r w:rsidRPr="00371F7E">
        <w:rPr>
          <w:rStyle w:val="Emphasis"/>
        </w:rPr>
        <w:t xml:space="preserve">Nonetheless </w:t>
      </w:r>
      <w:r w:rsidRPr="00864830">
        <w:rPr>
          <w:rStyle w:val="Emphasis"/>
          <w:highlight w:val="green"/>
        </w:rPr>
        <w:t>it would be hard to describe</w:t>
      </w:r>
      <w:r w:rsidRPr="00371F7E">
        <w:rPr>
          <w:rStyle w:val="Emphasis"/>
        </w:rPr>
        <w:t xml:space="preserve"> the intellectual culture of </w:t>
      </w:r>
      <w:proofErr w:type="gramStart"/>
      <w:r w:rsidRPr="00371F7E">
        <w:rPr>
          <w:rStyle w:val="Emphasis"/>
        </w:rPr>
        <w:t>either the</w:t>
      </w:r>
      <w:proofErr w:type="gramEnd"/>
      <w:r w:rsidRPr="00371F7E">
        <w:rPr>
          <w:rStyle w:val="Emphasis"/>
        </w:rPr>
        <w:t xml:space="preserve"> </w:t>
      </w:r>
      <w:r w:rsidRPr="00864830">
        <w:rPr>
          <w:rStyle w:val="Emphasis"/>
          <w:highlight w:val="green"/>
        </w:rPr>
        <w:t>i</w:t>
      </w:r>
      <w:r w:rsidRPr="00371F7E">
        <w:rPr>
          <w:rStyle w:val="Emphasis"/>
        </w:rPr>
        <w:t xml:space="preserve">ntellectual </w:t>
      </w:r>
      <w:r w:rsidRPr="00864830">
        <w:rPr>
          <w:rStyle w:val="Emphasis"/>
          <w:highlight w:val="green"/>
        </w:rPr>
        <w:t>p</w:t>
      </w:r>
      <w:r w:rsidRPr="00371F7E">
        <w:rPr>
          <w:rStyle w:val="Emphasis"/>
        </w:rPr>
        <w:t xml:space="preserve">roperty </w:t>
      </w:r>
      <w:r w:rsidRPr="00864830">
        <w:rPr>
          <w:rStyle w:val="Emphasis"/>
          <w:highlight w:val="green"/>
        </w:rPr>
        <w:t>laws</w:t>
      </w:r>
      <w:r w:rsidRPr="00371F7E">
        <w:rPr>
          <w:rStyle w:val="Emphasis"/>
        </w:rPr>
        <w:t xml:space="preserve"> </w:t>
      </w:r>
      <w:r w:rsidRPr="00864830">
        <w:rPr>
          <w:rStyle w:val="Emphasis"/>
          <w:highlight w:val="green"/>
        </w:rPr>
        <w:t>as</w:t>
      </w:r>
      <w:r w:rsidRPr="00371F7E">
        <w:rPr>
          <w:rStyle w:val="Emphasis"/>
        </w:rPr>
        <w:t xml:space="preserve"> truly </w:t>
      </w:r>
      <w:r w:rsidRPr="00864830">
        <w:rPr>
          <w:rStyle w:val="Emphasis"/>
          <w:highlight w:val="green"/>
        </w:rPr>
        <w:t>committed to experimental improvement</w:t>
      </w:r>
      <w:r w:rsidRPr="00371F7E">
        <w:rPr>
          <w:rStyle w:val="Emphasis"/>
        </w:rPr>
        <w:t xml:space="preserve"> of the law.</w:t>
      </w:r>
      <w:r w:rsidRPr="00217474">
        <w:rPr>
          <w:sz w:val="16"/>
        </w:rPr>
        <w:t xml:space="preserve"> It would be even harder to describe competition law as devoted to the protection of fundamental rights. We are left with a divergence in intellectual cultures with broad implications for just about every advanced economy in the world. IV. USING ANTITRUST FOR PATENT EXPERIMENTALISM AT THE UNITED STATES SUPREME COURT </w:t>
      </w:r>
      <w:r w:rsidRPr="00690AAD">
        <w:rPr>
          <w:rStyle w:val="Emphasis"/>
        </w:rPr>
        <w:t xml:space="preserve">I believe </w:t>
      </w:r>
      <w:r w:rsidRPr="00864830">
        <w:rPr>
          <w:rStyle w:val="Emphasis"/>
          <w:highlight w:val="green"/>
        </w:rPr>
        <w:t>there is a need</w:t>
      </w:r>
      <w:r w:rsidRPr="00690AAD">
        <w:rPr>
          <w:rStyle w:val="Emphasis"/>
        </w:rPr>
        <w:t xml:space="preserve"> </w:t>
      </w:r>
      <w:r w:rsidRPr="00864830">
        <w:rPr>
          <w:rStyle w:val="Emphasis"/>
          <w:highlight w:val="green"/>
        </w:rPr>
        <w:t>for</w:t>
      </w:r>
      <w:r w:rsidRPr="00690AAD">
        <w:rPr>
          <w:rStyle w:val="Emphasis"/>
        </w:rPr>
        <w:t xml:space="preserve"> a more </w:t>
      </w:r>
      <w:r w:rsidRPr="00864830">
        <w:rPr>
          <w:rStyle w:val="Emphasis"/>
          <w:highlight w:val="green"/>
        </w:rPr>
        <w:t>experimentalist approach</w:t>
      </w:r>
      <w:r w:rsidRPr="00690AAD">
        <w:rPr>
          <w:rStyle w:val="Emphasis"/>
        </w:rPr>
        <w:t xml:space="preserve"> </w:t>
      </w:r>
      <w:r w:rsidRPr="00864830">
        <w:rPr>
          <w:rStyle w:val="Emphasis"/>
          <w:highlight w:val="green"/>
        </w:rPr>
        <w:t>to</w:t>
      </w:r>
      <w:r w:rsidRPr="00690AAD">
        <w:rPr>
          <w:rStyle w:val="Emphasis"/>
        </w:rPr>
        <w:t xml:space="preserve"> the </w:t>
      </w:r>
      <w:r w:rsidRPr="00864830">
        <w:rPr>
          <w:rStyle w:val="Emphasis"/>
          <w:highlight w:val="green"/>
        </w:rPr>
        <w:t>i</w:t>
      </w:r>
      <w:r w:rsidRPr="00690AAD">
        <w:rPr>
          <w:rStyle w:val="Emphasis"/>
        </w:rPr>
        <w:t xml:space="preserve">ntellectual </w:t>
      </w:r>
      <w:r w:rsidRPr="00864830">
        <w:rPr>
          <w:rStyle w:val="Emphasis"/>
          <w:highlight w:val="green"/>
        </w:rPr>
        <w:t>p</w:t>
      </w:r>
      <w:r w:rsidRPr="00690AAD">
        <w:rPr>
          <w:rStyle w:val="Emphasis"/>
        </w:rPr>
        <w:t xml:space="preserve">roperty laws, and particularly to the patent laws. </w:t>
      </w:r>
      <w:r w:rsidRPr="00217474">
        <w:rPr>
          <w:sz w:val="16"/>
        </w:rPr>
        <w:t xml:space="preserve">The law, I believe, needs better mechanisms not simply to celebrate its successes, but to correct its errors, both specific and general. </w:t>
      </w:r>
      <w:r w:rsidRPr="00864830">
        <w:rPr>
          <w:rStyle w:val="Emphasis"/>
          <w:highlight w:val="green"/>
        </w:rPr>
        <w:t>One way</w:t>
      </w:r>
      <w:r w:rsidRPr="00690AAD">
        <w:rPr>
          <w:rStyle w:val="Emphasis"/>
        </w:rPr>
        <w:t xml:space="preserve"> this might be achieved is to act within the structure and institutions of the laws themselves; </w:t>
      </w:r>
      <w:r w:rsidRPr="00217474">
        <w:rPr>
          <w:sz w:val="16"/>
        </w:rPr>
        <w:t>as just discussed, this is a project underway in certain respects.</w:t>
      </w:r>
      <w:r w:rsidRPr="00690AAD">
        <w:rPr>
          <w:rStyle w:val="Emphasis"/>
        </w:rPr>
        <w:t xml:space="preserve"> But the other path </w:t>
      </w:r>
      <w:r w:rsidRPr="00864830">
        <w:rPr>
          <w:rStyle w:val="Emphasis"/>
          <w:highlight w:val="green"/>
        </w:rPr>
        <w:t>is to rely on</w:t>
      </w:r>
      <w:r w:rsidRPr="00690AAD">
        <w:rPr>
          <w:rStyle w:val="Emphasis"/>
        </w:rPr>
        <w:t xml:space="preserve"> the </w:t>
      </w:r>
      <w:r w:rsidRPr="00864830">
        <w:rPr>
          <w:rStyle w:val="Emphasis"/>
          <w:highlight w:val="green"/>
        </w:rPr>
        <w:t>competition</w:t>
      </w:r>
      <w:r w:rsidRPr="00690AAD">
        <w:rPr>
          <w:rStyle w:val="Emphasis"/>
        </w:rPr>
        <w:t xml:space="preserve"> laws </w:t>
      </w:r>
      <w:r w:rsidRPr="00864830">
        <w:rPr>
          <w:rStyle w:val="Emphasis"/>
          <w:highlight w:val="green"/>
        </w:rPr>
        <w:t>as</w:t>
      </w:r>
      <w:r w:rsidRPr="00690AAD">
        <w:rPr>
          <w:rStyle w:val="Emphasis"/>
        </w:rPr>
        <w:t xml:space="preserve"> a kind of oversight and </w:t>
      </w:r>
      <w:r w:rsidRPr="00864830">
        <w:rPr>
          <w:rStyle w:val="Emphasis"/>
          <w:highlight w:val="green"/>
        </w:rPr>
        <w:t>adjustment mechanism</w:t>
      </w:r>
      <w:r w:rsidRPr="00690AAD">
        <w:rPr>
          <w:rStyle w:val="Emphasis"/>
        </w:rPr>
        <w:t xml:space="preserve"> </w:t>
      </w:r>
      <w:r w:rsidRPr="00864830">
        <w:rPr>
          <w:rStyle w:val="Emphasis"/>
          <w:highlight w:val="green"/>
        </w:rPr>
        <w:t>for</w:t>
      </w:r>
      <w:r w:rsidRPr="00690AAD">
        <w:rPr>
          <w:rStyle w:val="Emphasis"/>
        </w:rPr>
        <w:t xml:space="preserve"> the </w:t>
      </w:r>
      <w:r w:rsidRPr="00864830">
        <w:rPr>
          <w:rStyle w:val="Emphasis"/>
          <w:highlight w:val="green"/>
        </w:rPr>
        <w:t>i</w:t>
      </w:r>
      <w:r w:rsidRPr="00690AAD">
        <w:rPr>
          <w:rStyle w:val="Emphasis"/>
        </w:rPr>
        <w:t xml:space="preserve">ntellectual </w:t>
      </w:r>
      <w:r w:rsidRPr="00864830">
        <w:rPr>
          <w:rStyle w:val="Emphasis"/>
          <w:highlight w:val="green"/>
        </w:rPr>
        <w:t>p</w:t>
      </w:r>
      <w:r w:rsidRPr="00690AAD">
        <w:rPr>
          <w:rStyle w:val="Emphasis"/>
        </w:rPr>
        <w:t>roperty laws.</w:t>
      </w:r>
    </w:p>
    <w:p w14:paraId="7F2ECE28" w14:textId="77777777" w:rsidR="00A8608C" w:rsidRDefault="00A8608C" w:rsidP="00A8608C">
      <w:pPr>
        <w:pStyle w:val="Heading4"/>
        <w:spacing w:before="0" w:line="240" w:lineRule="auto"/>
      </w:pPr>
      <w:r>
        <w:t xml:space="preserve">IP is an encroachment on the intellectual commons – expansionist tendencies threaten discursive expression and the cultivation of potentiality. </w:t>
      </w:r>
    </w:p>
    <w:p w14:paraId="41A7C9F2" w14:textId="77777777" w:rsidR="00A8608C" w:rsidRPr="00DE2AAF" w:rsidRDefault="00A8608C" w:rsidP="00A8608C">
      <w:r w:rsidRPr="00B10E5F">
        <w:rPr>
          <w:rStyle w:val="Style13ptBold"/>
        </w:rPr>
        <w:t>Barron 11</w:t>
      </w:r>
      <w:r>
        <w:t xml:space="preserve"> [Anne Barron (Law Department, London School of Economics and Political Science). </w:t>
      </w:r>
      <w:proofErr w:type="gramStart"/>
      <w:r>
        <w:t>”Kant</w:t>
      </w:r>
      <w:proofErr w:type="gramEnd"/>
      <w:r>
        <w:t xml:space="preserve">, copyright and communicative freedom.” Law and philosophy. pp. 1- 48. 2011. Accessed 8/22/21. </w:t>
      </w:r>
      <w:hyperlink r:id="rId11" w:history="1">
        <w:r w:rsidRPr="00EF1312">
          <w:rPr>
            <w:rStyle w:val="Hyperlink"/>
          </w:rPr>
          <w:t>http://eprints.lse.ac.uk/37521/1/Kant_Copyright_and_Communicative_Freedom_%28lsero%29.pdf</w:t>
        </w:r>
      </w:hyperlink>
      <w:r>
        <w:t xml:space="preserve"> //Xu]</w:t>
      </w:r>
    </w:p>
    <w:p w14:paraId="5CFB14AA" w14:textId="77777777" w:rsidR="00A8608C" w:rsidRDefault="00A8608C" w:rsidP="00A8608C">
      <w:pPr>
        <w:rPr>
          <w:sz w:val="16"/>
        </w:rPr>
      </w:pPr>
      <w:r w:rsidRPr="00C32FEB">
        <w:rPr>
          <w:sz w:val="16"/>
        </w:rPr>
        <w:t xml:space="preserve">This assumption is contested in a large literature (and an associated political movement) that has emerged by way of a backlash against IP expansionism and the hegemony of its justificatory theory. Here the category of the ‘public domain’ plays a key role. </w:t>
      </w:r>
      <w:r w:rsidRPr="00C32FEB">
        <w:rPr>
          <w:rStyle w:val="Emphasis"/>
        </w:rPr>
        <w:t xml:space="preserve">In ordinary parlance, </w:t>
      </w:r>
      <w:r w:rsidRPr="00864830">
        <w:rPr>
          <w:rStyle w:val="Emphasis"/>
          <w:highlight w:val="green"/>
        </w:rPr>
        <w:t>info</w:t>
      </w:r>
      <w:r w:rsidRPr="00C32FEB">
        <w:rPr>
          <w:rStyle w:val="Emphasis"/>
        </w:rPr>
        <w:t xml:space="preserve">rmation is said to be </w:t>
      </w:r>
      <w:r w:rsidRPr="00864830">
        <w:rPr>
          <w:rStyle w:val="Emphasis"/>
          <w:highlight w:val="green"/>
        </w:rPr>
        <w:t>in the public domain</w:t>
      </w:r>
      <w:r w:rsidRPr="00C32FEB">
        <w:rPr>
          <w:rStyle w:val="Emphasis"/>
        </w:rPr>
        <w:t xml:space="preserve"> when it is publicly </w:t>
      </w:r>
      <w:r w:rsidRPr="00C32FEB">
        <w:rPr>
          <w:sz w:val="16"/>
        </w:rPr>
        <w:t xml:space="preserve">available, </w:t>
      </w:r>
      <w:proofErr w:type="gramStart"/>
      <w:r w:rsidRPr="00C32FEB">
        <w:rPr>
          <w:sz w:val="16"/>
        </w:rPr>
        <w:t>i.e.</w:t>
      </w:r>
      <w:proofErr w:type="gramEnd"/>
      <w:r w:rsidRPr="00C32FEB">
        <w:rPr>
          <w:sz w:val="16"/>
        </w:rPr>
        <w:t xml:space="preserve"> not secret. In the context of the contemporary resistance to IP expansionism, however, </w:t>
      </w:r>
      <w:r w:rsidRPr="00C32FEB">
        <w:rPr>
          <w:rStyle w:val="Emphasis"/>
        </w:rPr>
        <w:t xml:space="preserve">it generally </w:t>
      </w:r>
      <w:r w:rsidRPr="00864830">
        <w:rPr>
          <w:rStyle w:val="Emphasis"/>
          <w:highlight w:val="green"/>
        </w:rPr>
        <w:t>refers to</w:t>
      </w:r>
      <w:r w:rsidRPr="00C32FEB">
        <w:rPr>
          <w:rStyle w:val="Emphasis"/>
        </w:rPr>
        <w:t xml:space="preserve"> “information </w:t>
      </w:r>
      <w:r w:rsidRPr="00864830">
        <w:rPr>
          <w:rStyle w:val="Emphasis"/>
          <w:highlight w:val="green"/>
        </w:rPr>
        <w:t>resources</w:t>
      </w:r>
      <w:r w:rsidRPr="00C32FEB">
        <w:rPr>
          <w:rStyle w:val="Emphasis"/>
        </w:rPr>
        <w:t xml:space="preserve"> that are </w:t>
      </w:r>
      <w:r w:rsidRPr="00864830">
        <w:rPr>
          <w:rStyle w:val="Emphasis"/>
          <w:highlight w:val="green"/>
        </w:rPr>
        <w:t>unencumbered by i</w:t>
      </w:r>
      <w:r w:rsidRPr="00C32FEB">
        <w:rPr>
          <w:rStyle w:val="Emphasis"/>
        </w:rPr>
        <w:t xml:space="preserve">ntellectual </w:t>
      </w:r>
      <w:r w:rsidRPr="00864830">
        <w:rPr>
          <w:rStyle w:val="Emphasis"/>
          <w:highlight w:val="green"/>
        </w:rPr>
        <w:t>p</w:t>
      </w:r>
      <w:r w:rsidRPr="00C32FEB">
        <w:rPr>
          <w:rStyle w:val="Emphasis"/>
        </w:rPr>
        <w:t xml:space="preserve">roperty rights”5 as well as being publicly available in that sense. </w:t>
      </w:r>
      <w:r w:rsidRPr="00C32FEB">
        <w:rPr>
          <w:sz w:val="16"/>
        </w:rPr>
        <w:t>Defenders of this public domain argue strenuously against its colonization via the ‘second enclosure movement’6 that they claim is represented by IP expansionism and legitimated by neoclassical economic theory. They argue for a positive re-valuation of non-</w:t>
      </w:r>
      <w:proofErr w:type="spellStart"/>
      <w:r w:rsidRPr="00C32FEB">
        <w:rPr>
          <w:sz w:val="16"/>
        </w:rPr>
        <w:t>propertized</w:t>
      </w:r>
      <w:proofErr w:type="spellEnd"/>
      <w:r w:rsidRPr="00C32FEB">
        <w:rPr>
          <w:sz w:val="16"/>
        </w:rPr>
        <w:t xml:space="preserve"> ‘information resources’: overcoming the negative representation of the public domain as a kind of wasteland, “a sad jumble of things that don’t deserve to be protected by intellectual property laws or … a netherworld where old information goes to die,”7 as one sympathetic commentator has put it. </w:t>
      </w:r>
      <w:r w:rsidRPr="00864830">
        <w:rPr>
          <w:rStyle w:val="Emphasis"/>
          <w:highlight w:val="green"/>
        </w:rPr>
        <w:t>There is</w:t>
      </w:r>
      <w:r w:rsidRPr="00C32FEB">
        <w:rPr>
          <w:rStyle w:val="Emphasis"/>
        </w:rPr>
        <w:t xml:space="preserve"> now </w:t>
      </w:r>
      <w:r w:rsidRPr="00864830">
        <w:rPr>
          <w:rStyle w:val="Emphasis"/>
          <w:highlight w:val="green"/>
        </w:rPr>
        <w:t>a</w:t>
      </w:r>
      <w:r w:rsidRPr="00C32FEB">
        <w:rPr>
          <w:rStyle w:val="Emphasis"/>
        </w:rPr>
        <w:t xml:space="preserve"> well-established </w:t>
      </w:r>
      <w:r w:rsidRPr="00864830">
        <w:rPr>
          <w:rStyle w:val="Emphasis"/>
          <w:highlight w:val="green"/>
        </w:rPr>
        <w:t>tendency to conceptualize the public domain as a</w:t>
      </w:r>
      <w:r w:rsidRPr="00C32FEB">
        <w:rPr>
          <w:rStyle w:val="Emphasis"/>
        </w:rPr>
        <w:t xml:space="preserve"> kind of </w:t>
      </w:r>
      <w:r w:rsidRPr="00864830">
        <w:rPr>
          <w:rStyle w:val="Emphasis"/>
          <w:highlight w:val="green"/>
        </w:rPr>
        <w:t>cultural ‘environment,’</w:t>
      </w:r>
      <w:r w:rsidRPr="00C32FEB">
        <w:rPr>
          <w:rStyle w:val="Emphasis"/>
        </w:rPr>
        <w:t xml:space="preserve">8 </w:t>
      </w:r>
      <w:r w:rsidRPr="00864830">
        <w:rPr>
          <w:rStyle w:val="Emphasis"/>
          <w:highlight w:val="green"/>
        </w:rPr>
        <w:t>which</w:t>
      </w:r>
      <w:r w:rsidRPr="00C32FEB">
        <w:rPr>
          <w:rStyle w:val="Emphasis"/>
        </w:rPr>
        <w:t xml:space="preserve"> in turn </w:t>
      </w:r>
      <w:r w:rsidRPr="00864830">
        <w:rPr>
          <w:rStyle w:val="Emphasis"/>
          <w:highlight w:val="green"/>
        </w:rPr>
        <w:t>has yielded calls for</w:t>
      </w:r>
      <w:r w:rsidRPr="00C32FEB">
        <w:rPr>
          <w:rStyle w:val="Emphasis"/>
        </w:rPr>
        <w:t xml:space="preserve"> </w:t>
      </w:r>
      <w:r w:rsidRPr="00864830">
        <w:rPr>
          <w:rStyle w:val="Emphasis"/>
          <w:highlight w:val="green"/>
        </w:rPr>
        <w:t>strategies of</w:t>
      </w:r>
      <w:r w:rsidRPr="00C32FEB">
        <w:rPr>
          <w:rStyle w:val="Emphasis"/>
        </w:rPr>
        <w:t xml:space="preserve"> ‘environmental </w:t>
      </w:r>
      <w:r w:rsidRPr="00864830">
        <w:rPr>
          <w:rStyle w:val="Emphasis"/>
          <w:highlight w:val="green"/>
        </w:rPr>
        <w:t>preservation’</w:t>
      </w:r>
      <w:r w:rsidRPr="00C32FEB">
        <w:rPr>
          <w:rStyle w:val="Emphasis"/>
        </w:rPr>
        <w:t xml:space="preserve"> analogous to those around which the environmental movement took shape in the 1970s.</w:t>
      </w:r>
      <w:r w:rsidRPr="00C32FEB">
        <w:rPr>
          <w:sz w:val="16"/>
        </w:rPr>
        <w:t xml:space="preserve"> Yet these tendencies are frequently underpinned by concerns to emphasize the economic value of the public domain and the inefficiencies that can result from privatizing its contents, and this tends only to reinforce liberal-utilitarianism’s hegemony as the privileged lens through which to view copyright law and the fields that it affects.9 So while it is easy to be sympathetic towards the general ambition underlying these arguments, the arguments themselves have not so far been premised on a particularly rich understanding of what ‘culture’ is, what its social dynamics are, and what exactly, therefore, is threatened by IP expansionism in general and copyright expansionism in particular. This article forms part of an ongoing project to address these questions. One promising starting point from which to begin to address them is the idea that an author is a kind of speaker (</w:t>
      </w:r>
      <w:proofErr w:type="gramStart"/>
      <w:r w:rsidRPr="00C32FEB">
        <w:rPr>
          <w:sz w:val="16"/>
        </w:rPr>
        <w:t>i.e.</w:t>
      </w:r>
      <w:proofErr w:type="gramEnd"/>
      <w:r w:rsidRPr="00C32FEB">
        <w:rPr>
          <w:sz w:val="16"/>
        </w:rPr>
        <w:t xml:space="preserve"> one who creates works with a view to communicating with a public), that ‘culture’ is the realm in which dialogue between speakers occurs,</w:t>
      </w:r>
      <w:r w:rsidRPr="00C32FEB">
        <w:rPr>
          <w:rStyle w:val="Emphasis"/>
        </w:rPr>
        <w:t xml:space="preserve"> and that </w:t>
      </w:r>
      <w:r w:rsidRPr="00864830">
        <w:rPr>
          <w:rStyle w:val="Emphasis"/>
          <w:highlight w:val="green"/>
        </w:rPr>
        <w:t>copyright law</w:t>
      </w:r>
      <w:r w:rsidRPr="00C32FEB">
        <w:rPr>
          <w:rStyle w:val="Emphasis"/>
        </w:rPr>
        <w:t xml:space="preserve"> rightly forms part of the legal framework that </w:t>
      </w:r>
      <w:r w:rsidRPr="00864830">
        <w:rPr>
          <w:rStyle w:val="Emphasis"/>
          <w:highlight w:val="green"/>
        </w:rPr>
        <w:t>facilitates</w:t>
      </w:r>
      <w:r w:rsidRPr="00C32FEB">
        <w:rPr>
          <w:rStyle w:val="Emphasis"/>
        </w:rPr>
        <w:t xml:space="preserve"> this </w:t>
      </w:r>
      <w:r w:rsidRPr="00864830">
        <w:rPr>
          <w:rStyle w:val="Emphasis"/>
          <w:highlight w:val="green"/>
        </w:rPr>
        <w:t>dialogue</w:t>
      </w:r>
      <w:r w:rsidRPr="00C32FEB">
        <w:rPr>
          <w:rStyle w:val="Emphasis"/>
        </w:rPr>
        <w:t>.</w:t>
      </w:r>
      <w:r w:rsidRPr="00C32FEB">
        <w:rPr>
          <w:sz w:val="16"/>
        </w:rPr>
        <w:t xml:space="preserve"> Theorists of copyright law who adopt this starting point frequently assume that authorial rights (as well as limits on these rights) are legitimated by a more general individual right to freedom of expression, with copyright law – as the United States Supreme Court famously put it in 1985 – serving as the ‘engine’ of free expression by establishing marketable rights in expressive products.10 On this standard liberal view, culture is envisioned on the model of a ‘marketplace of ideas’, underpinned by an actual market in authors’ works, which in turn is underpinned in various ways by law. In so far as copyright law helps to produce the conditions in which competitive markets in authors’ works can flourish, it is said to be consistent with freedom of expression.11 </w:t>
      </w:r>
      <w:r w:rsidRPr="00C32FEB">
        <w:rPr>
          <w:rStyle w:val="Emphasis"/>
        </w:rPr>
        <w:t xml:space="preserve">Its recent </w:t>
      </w:r>
      <w:r w:rsidRPr="00864830">
        <w:rPr>
          <w:rStyle w:val="Emphasis"/>
          <w:highlight w:val="green"/>
        </w:rPr>
        <w:t>expansionary tendencies</w:t>
      </w:r>
      <w:r w:rsidRPr="00C32FEB">
        <w:rPr>
          <w:rStyle w:val="Emphasis"/>
        </w:rPr>
        <w:t xml:space="preserve"> – </w:t>
      </w:r>
      <w:r w:rsidRPr="00864830">
        <w:rPr>
          <w:rStyle w:val="Emphasis"/>
          <w:highlight w:val="green"/>
        </w:rPr>
        <w:t>which have made</w:t>
      </w:r>
      <w:r w:rsidRPr="00C32FEB">
        <w:rPr>
          <w:rStyle w:val="Emphasis"/>
        </w:rPr>
        <w:t xml:space="preserve"> copyrights ever less like the limited property rights they were originally designed to be, and ever more </w:t>
      </w:r>
      <w:r w:rsidRPr="00864830">
        <w:rPr>
          <w:rStyle w:val="Emphasis"/>
          <w:highlight w:val="green"/>
        </w:rPr>
        <w:t>like</w:t>
      </w:r>
      <w:r w:rsidRPr="00C32FEB">
        <w:rPr>
          <w:rStyle w:val="Emphasis"/>
        </w:rPr>
        <w:t xml:space="preserve"> rights of </w:t>
      </w:r>
      <w:r w:rsidRPr="00864830">
        <w:rPr>
          <w:rStyle w:val="Emphasis"/>
          <w:highlight w:val="green"/>
        </w:rPr>
        <w:t>absolute dominion over intellectual creations</w:t>
      </w:r>
      <w:r w:rsidRPr="00C32FEB">
        <w:rPr>
          <w:rStyle w:val="Emphasis"/>
        </w:rPr>
        <w:t xml:space="preserve"> – have </w:t>
      </w:r>
      <w:r w:rsidRPr="00864830">
        <w:rPr>
          <w:rStyle w:val="Emphasis"/>
          <w:highlight w:val="green"/>
        </w:rPr>
        <w:t>yielded</w:t>
      </w:r>
      <w:r w:rsidRPr="00C32FEB">
        <w:rPr>
          <w:rStyle w:val="Emphasis"/>
        </w:rPr>
        <w:t xml:space="preserve"> a standard </w:t>
      </w:r>
      <w:r w:rsidRPr="00864830">
        <w:rPr>
          <w:rStyle w:val="Emphasis"/>
          <w:highlight w:val="green"/>
        </w:rPr>
        <w:t>diagnosis of how copyright</w:t>
      </w:r>
      <w:r w:rsidRPr="00C32FEB">
        <w:rPr>
          <w:rStyle w:val="Emphasis"/>
        </w:rPr>
        <w:t xml:space="preserve"> law can </w:t>
      </w:r>
      <w:r w:rsidRPr="00864830">
        <w:rPr>
          <w:rStyle w:val="Emphasis"/>
          <w:highlight w:val="green"/>
        </w:rPr>
        <w:t>threaten freedom of expression</w:t>
      </w:r>
      <w:r w:rsidRPr="00C32FEB">
        <w:rPr>
          <w:rStyle w:val="Emphasis"/>
        </w:rPr>
        <w:t xml:space="preserve">. Given the oligopolistic structure of markets for cultural commodities, </w:t>
      </w:r>
      <w:r w:rsidRPr="00864830">
        <w:rPr>
          <w:rStyle w:val="Emphasis"/>
          <w:highlight w:val="green"/>
        </w:rPr>
        <w:t>bloated</w:t>
      </w:r>
      <w:r w:rsidRPr="00C32FEB">
        <w:rPr>
          <w:rStyle w:val="Emphasis"/>
        </w:rPr>
        <w:t xml:space="preserve"> copy</w:t>
      </w:r>
      <w:r w:rsidRPr="00864830">
        <w:rPr>
          <w:rStyle w:val="Emphasis"/>
          <w:highlight w:val="green"/>
        </w:rPr>
        <w:t>rights</w:t>
      </w:r>
      <w:r w:rsidRPr="00C32FEB">
        <w:rPr>
          <w:rStyle w:val="Emphasis"/>
        </w:rPr>
        <w:t xml:space="preserve"> produce a ‘permission culture’ that </w:t>
      </w:r>
      <w:r w:rsidRPr="00864830">
        <w:rPr>
          <w:rStyle w:val="Emphasis"/>
          <w:highlight w:val="green"/>
        </w:rPr>
        <w:t>chills expression</w:t>
      </w:r>
      <w:r w:rsidRPr="00C32FEB">
        <w:rPr>
          <w:rStyle w:val="Emphasis"/>
        </w:rPr>
        <w:t xml:space="preserve"> </w:t>
      </w:r>
      <w:r w:rsidRPr="00C32FEB">
        <w:rPr>
          <w:sz w:val="16"/>
        </w:rPr>
        <w:t>(since permission to use copyright material as raw material for follow-on creativity “is not often granted to the critical or independent”).12</w:t>
      </w:r>
      <w:r w:rsidRPr="00C32FEB">
        <w:rPr>
          <w:rStyle w:val="Emphasis"/>
        </w:rPr>
        <w:t xml:space="preserve"> The </w:t>
      </w:r>
      <w:r w:rsidRPr="00864830">
        <w:rPr>
          <w:rStyle w:val="Emphasis"/>
          <w:highlight w:val="green"/>
        </w:rPr>
        <w:t>negative liberty</w:t>
      </w:r>
      <w:r w:rsidRPr="00C32FEB">
        <w:rPr>
          <w:rStyle w:val="Emphasis"/>
        </w:rPr>
        <w:t xml:space="preserve"> of individuals </w:t>
      </w:r>
      <w:r w:rsidRPr="00864830">
        <w:rPr>
          <w:rStyle w:val="Emphasis"/>
          <w:highlight w:val="green"/>
        </w:rPr>
        <w:t>is</w:t>
      </w:r>
      <w:r w:rsidRPr="00C32FEB">
        <w:rPr>
          <w:rStyle w:val="Emphasis"/>
        </w:rPr>
        <w:t xml:space="preserve"> thereby </w:t>
      </w:r>
      <w:r w:rsidRPr="00864830">
        <w:rPr>
          <w:rStyle w:val="Emphasis"/>
          <w:highlight w:val="green"/>
        </w:rPr>
        <w:t>endangered</w:t>
      </w:r>
      <w:r w:rsidRPr="00C32FEB">
        <w:rPr>
          <w:rStyle w:val="Emphasis"/>
        </w:rPr>
        <w:t xml:space="preserve">; some have argued that space for the </w:t>
      </w:r>
      <w:r w:rsidRPr="00864830">
        <w:rPr>
          <w:rStyle w:val="Emphasis"/>
          <w:highlight w:val="green"/>
        </w:rPr>
        <w:t>self-cultivation</w:t>
      </w:r>
      <w:r w:rsidRPr="00C32FEB">
        <w:rPr>
          <w:rStyle w:val="Emphasis"/>
        </w:rPr>
        <w:t xml:space="preserve"> </w:t>
      </w:r>
      <w:r w:rsidRPr="00864830">
        <w:rPr>
          <w:rStyle w:val="Emphasis"/>
          <w:highlight w:val="green"/>
        </w:rPr>
        <w:t>of</w:t>
      </w:r>
      <w:r w:rsidRPr="00C32FEB">
        <w:rPr>
          <w:rStyle w:val="Emphasis"/>
        </w:rPr>
        <w:t xml:space="preserve"> each individual’s </w:t>
      </w:r>
      <w:r w:rsidRPr="00864830">
        <w:rPr>
          <w:rStyle w:val="Emphasis"/>
          <w:highlight w:val="green"/>
        </w:rPr>
        <w:t>potentialities</w:t>
      </w:r>
      <w:r w:rsidRPr="00C32FEB">
        <w:rPr>
          <w:rStyle w:val="Emphasis"/>
        </w:rPr>
        <w:t xml:space="preserve"> </w:t>
      </w:r>
      <w:r w:rsidRPr="00C32FEB">
        <w:rPr>
          <w:sz w:val="16"/>
        </w:rPr>
        <w:t>(‘autonomy’ as understood within the tradition that includes J.S. Mill and Joseph Raz)</w:t>
      </w:r>
      <w:r w:rsidRPr="00C32FEB">
        <w:rPr>
          <w:rStyle w:val="Emphasis"/>
        </w:rPr>
        <w:t xml:space="preserve"> </w:t>
      </w:r>
      <w:r w:rsidRPr="00864830">
        <w:rPr>
          <w:rStyle w:val="Emphasis"/>
          <w:highlight w:val="green"/>
        </w:rPr>
        <w:t>is</w:t>
      </w:r>
      <w:r w:rsidRPr="00C32FEB">
        <w:rPr>
          <w:rStyle w:val="Emphasis"/>
        </w:rPr>
        <w:t xml:space="preserve"> also </w:t>
      </w:r>
      <w:r w:rsidRPr="00864830">
        <w:rPr>
          <w:rStyle w:val="Emphasis"/>
          <w:highlight w:val="green"/>
        </w:rPr>
        <w:t>restricted</w:t>
      </w:r>
      <w:r w:rsidRPr="00C32FEB">
        <w:rPr>
          <w:rStyle w:val="Emphasis"/>
        </w:rPr>
        <w:t xml:space="preserve">.13 </w:t>
      </w:r>
      <w:r w:rsidRPr="00C32FEB">
        <w:rPr>
          <w:sz w:val="16"/>
        </w:rPr>
        <w:t xml:space="preserve">Consequently, the benefits that accrue to society as a whole from the </w:t>
      </w:r>
      <w:proofErr w:type="spellStart"/>
      <w:r w:rsidRPr="00C32FEB">
        <w:rPr>
          <w:sz w:val="16"/>
        </w:rPr>
        <w:t>clamour</w:t>
      </w:r>
      <w:proofErr w:type="spellEnd"/>
      <w:r w:rsidRPr="00C32FEB">
        <w:rPr>
          <w:sz w:val="16"/>
        </w:rPr>
        <w:t xml:space="preserve"> of competing claims and perspectives –</w:t>
      </w:r>
      <w:r w:rsidRPr="00C32FEB">
        <w:rPr>
          <w:rStyle w:val="Emphasis"/>
        </w:rPr>
        <w:t xml:space="preserve"> </w:t>
      </w:r>
      <w:r w:rsidRPr="00864830">
        <w:rPr>
          <w:rStyle w:val="Emphasis"/>
          <w:highlight w:val="green"/>
        </w:rPr>
        <w:t>a diversity of opinions</w:t>
      </w:r>
      <w:r w:rsidRPr="00C32FEB">
        <w:rPr>
          <w:rStyle w:val="Emphasis"/>
        </w:rPr>
        <w:t xml:space="preserve"> and forms of creativity, </w:t>
      </w:r>
      <w:r w:rsidRPr="00864830">
        <w:rPr>
          <w:rStyle w:val="Emphasis"/>
          <w:highlight w:val="green"/>
        </w:rPr>
        <w:t>information</w:t>
      </w:r>
      <w:r w:rsidRPr="00C32FEB">
        <w:rPr>
          <w:rStyle w:val="Emphasis"/>
        </w:rPr>
        <w:t xml:space="preserve"> </w:t>
      </w:r>
      <w:r w:rsidRPr="00864830">
        <w:rPr>
          <w:rStyle w:val="Emphasis"/>
          <w:highlight w:val="green"/>
        </w:rPr>
        <w:t>which is</w:t>
      </w:r>
      <w:r w:rsidRPr="00C32FEB">
        <w:rPr>
          <w:rStyle w:val="Emphasis"/>
        </w:rPr>
        <w:t xml:space="preserve"> reliable because </w:t>
      </w:r>
      <w:r w:rsidRPr="00864830">
        <w:rPr>
          <w:rStyle w:val="Emphasis"/>
          <w:highlight w:val="green"/>
        </w:rPr>
        <w:t>tested</w:t>
      </w:r>
      <w:r w:rsidRPr="00C32FEB">
        <w:rPr>
          <w:rStyle w:val="Emphasis"/>
        </w:rPr>
        <w:t xml:space="preserve"> </w:t>
      </w:r>
      <w:r w:rsidRPr="00864830">
        <w:rPr>
          <w:rStyle w:val="Emphasis"/>
          <w:highlight w:val="green"/>
        </w:rPr>
        <w:t>in</w:t>
      </w:r>
      <w:r w:rsidRPr="00C32FEB">
        <w:rPr>
          <w:rStyle w:val="Emphasis"/>
        </w:rPr>
        <w:t xml:space="preserve"> the heat of public </w:t>
      </w:r>
      <w:r w:rsidRPr="00864830">
        <w:rPr>
          <w:rStyle w:val="Emphasis"/>
          <w:highlight w:val="green"/>
        </w:rPr>
        <w:t>debate</w:t>
      </w:r>
      <w:r w:rsidRPr="00C32FEB">
        <w:rPr>
          <w:rStyle w:val="Emphasis"/>
        </w:rPr>
        <w:t xml:space="preserve">, the dissemination of knowledge, a more effective democracy – </w:t>
      </w:r>
      <w:r w:rsidRPr="00864830">
        <w:rPr>
          <w:rStyle w:val="Emphasis"/>
          <w:highlight w:val="green"/>
        </w:rPr>
        <w:t>are diminished</w:t>
      </w:r>
      <w:r w:rsidRPr="00C32FEB">
        <w:rPr>
          <w:rStyle w:val="Emphasis"/>
        </w:rPr>
        <w:t xml:space="preserve">. </w:t>
      </w:r>
      <w:r w:rsidRPr="00C32FEB">
        <w:rPr>
          <w:sz w:val="16"/>
        </w:rPr>
        <w:t xml:space="preserve">From the perspective of this liberalism, a free culture emerges from the freedoms of individuals to say what they choose to say and experience what others choose to say, unhindered in either dimension by intellectual property rights unless aggregate welfare (or on the </w:t>
      </w:r>
      <w:proofErr w:type="spellStart"/>
      <w:r w:rsidRPr="00C32FEB">
        <w:rPr>
          <w:sz w:val="16"/>
        </w:rPr>
        <w:t>Razian</w:t>
      </w:r>
      <w:proofErr w:type="spellEnd"/>
      <w:r w:rsidRPr="00C32FEB">
        <w:rPr>
          <w:sz w:val="16"/>
        </w:rPr>
        <w:t xml:space="preserve"> view, liberal-democratic culture as a ‘common good’)14 is thereby advanced.</w:t>
      </w:r>
    </w:p>
    <w:p w14:paraId="21C657F0" w14:textId="01082F15" w:rsidR="00A8608C" w:rsidRDefault="000148B5" w:rsidP="000148B5">
      <w:pPr>
        <w:pStyle w:val="Heading3"/>
      </w:pPr>
      <w:r>
        <w:t>Method</w:t>
      </w:r>
    </w:p>
    <w:p w14:paraId="32A4B674" w14:textId="77777777" w:rsidR="000148B5" w:rsidRPr="000635C0" w:rsidRDefault="000148B5" w:rsidP="000148B5">
      <w:pPr>
        <w:pStyle w:val="Heading4"/>
        <w:rPr>
          <w:rFonts w:asciiTheme="minorHAnsi" w:hAnsiTheme="minorHAnsi" w:cstheme="minorHAnsi"/>
          <w:szCs w:val="26"/>
          <w:u w:val="single"/>
        </w:rPr>
      </w:pPr>
      <w:r w:rsidRPr="000635C0">
        <w:rPr>
          <w:rFonts w:asciiTheme="minorHAnsi" w:hAnsiTheme="minorHAnsi" w:cstheme="minorHAnsi"/>
        </w:rPr>
        <w:t xml:space="preserve">1] </w:t>
      </w:r>
      <w:r w:rsidRPr="000635C0">
        <w:rPr>
          <w:rFonts w:asciiTheme="minorHAnsi" w:hAnsiTheme="minorHAnsi" w:cstheme="minorHAnsi"/>
          <w:szCs w:val="26"/>
        </w:rPr>
        <w:t xml:space="preserve">1AR theory is legit – anything else means </w:t>
      </w:r>
      <w:r w:rsidRPr="000635C0">
        <w:rPr>
          <w:rFonts w:asciiTheme="minorHAnsi" w:hAnsiTheme="minorHAnsi" w:cstheme="minorHAnsi"/>
          <w:szCs w:val="26"/>
          <w:u w:val="single"/>
        </w:rPr>
        <w:t xml:space="preserve">infinite abuse </w:t>
      </w:r>
    </w:p>
    <w:p w14:paraId="73F84110" w14:textId="77777777" w:rsidR="000148B5" w:rsidRPr="000635C0" w:rsidRDefault="000148B5" w:rsidP="000148B5">
      <w:pPr>
        <w:pStyle w:val="Heading4"/>
        <w:rPr>
          <w:rFonts w:asciiTheme="minorHAnsi" w:hAnsiTheme="minorHAnsi" w:cstheme="minorHAnsi"/>
        </w:rPr>
      </w:pPr>
      <w:r w:rsidRPr="000635C0">
        <w:rPr>
          <w:rFonts w:asciiTheme="minorHAnsi" w:hAnsiTheme="minorHAnsi" w:cstheme="minorHAnsi"/>
        </w:rPr>
        <w:t xml:space="preserve">– drop the debater – 1AR is </w:t>
      </w:r>
      <w:r w:rsidRPr="000635C0">
        <w:rPr>
          <w:rFonts w:asciiTheme="minorHAnsi" w:hAnsiTheme="minorHAnsi" w:cstheme="minorHAnsi"/>
          <w:u w:val="single"/>
        </w:rPr>
        <w:t>too short</w:t>
      </w:r>
      <w:r w:rsidRPr="000635C0">
        <w:rPr>
          <w:rFonts w:asciiTheme="minorHAnsi" w:hAnsiTheme="minorHAnsi" w:cstheme="minorHAnsi"/>
        </w:rPr>
        <w:t xml:space="preserve"> to make up for the time trade-off </w:t>
      </w:r>
    </w:p>
    <w:p w14:paraId="15E4FEDC" w14:textId="77777777" w:rsidR="000148B5" w:rsidRPr="000635C0" w:rsidRDefault="000148B5" w:rsidP="000148B5">
      <w:pPr>
        <w:pStyle w:val="Heading4"/>
        <w:rPr>
          <w:rFonts w:asciiTheme="minorHAnsi" w:hAnsiTheme="minorHAnsi" w:cstheme="minorHAnsi"/>
        </w:rPr>
      </w:pPr>
      <w:r w:rsidRPr="000635C0">
        <w:rPr>
          <w:rFonts w:asciiTheme="minorHAnsi" w:hAnsiTheme="minorHAnsi" w:cstheme="minorHAnsi"/>
        </w:rPr>
        <w:t xml:space="preserve">– no RVIs – 6 min 2NR means they can </w:t>
      </w:r>
      <w:r w:rsidRPr="000635C0">
        <w:rPr>
          <w:rFonts w:asciiTheme="minorHAnsi" w:hAnsiTheme="minorHAnsi" w:cstheme="minorHAnsi"/>
          <w:u w:val="single"/>
        </w:rPr>
        <w:t>brute force</w:t>
      </w:r>
      <w:r w:rsidRPr="000635C0">
        <w:rPr>
          <w:rFonts w:asciiTheme="minorHAnsi" w:hAnsiTheme="minorHAnsi" w:cstheme="minorHAnsi"/>
        </w:rPr>
        <w:t xml:space="preserve"> me every time </w:t>
      </w:r>
    </w:p>
    <w:p w14:paraId="0D11F958" w14:textId="77777777" w:rsidR="000148B5" w:rsidRPr="000635C0" w:rsidRDefault="000148B5" w:rsidP="000148B5">
      <w:pPr>
        <w:pStyle w:val="Heading4"/>
        <w:rPr>
          <w:rFonts w:asciiTheme="minorHAnsi" w:hAnsiTheme="minorHAnsi" w:cstheme="minorHAnsi"/>
        </w:rPr>
      </w:pPr>
      <w:r w:rsidRPr="000635C0">
        <w:rPr>
          <w:rFonts w:asciiTheme="minorHAnsi" w:hAnsiTheme="minorHAnsi" w:cstheme="minorHAnsi"/>
        </w:rPr>
        <w:t xml:space="preserve">– competing </w:t>
      </w:r>
      <w:proofErr w:type="spellStart"/>
      <w:r w:rsidRPr="000635C0">
        <w:rPr>
          <w:rFonts w:asciiTheme="minorHAnsi" w:hAnsiTheme="minorHAnsi" w:cstheme="minorHAnsi"/>
        </w:rPr>
        <w:t>interps</w:t>
      </w:r>
      <w:proofErr w:type="spellEnd"/>
      <w:r w:rsidRPr="000635C0">
        <w:rPr>
          <w:rFonts w:asciiTheme="minorHAnsi" w:hAnsiTheme="minorHAnsi" w:cstheme="minorHAnsi"/>
        </w:rPr>
        <w:t xml:space="preserve"> – reasonability narrows the theory debate to one issue of </w:t>
      </w:r>
      <w:proofErr w:type="spellStart"/>
      <w:r w:rsidRPr="000635C0">
        <w:rPr>
          <w:rFonts w:asciiTheme="minorHAnsi" w:hAnsiTheme="minorHAnsi" w:cstheme="minorHAnsi"/>
        </w:rPr>
        <w:t>brightline</w:t>
      </w:r>
      <w:proofErr w:type="spellEnd"/>
      <w:r w:rsidRPr="000635C0">
        <w:rPr>
          <w:rFonts w:asciiTheme="minorHAnsi" w:hAnsiTheme="minorHAnsi" w:cstheme="minorHAnsi"/>
        </w:rPr>
        <w:t xml:space="preserve">, making it easy for the Neg to collapse to the issue in the long 2NR </w:t>
      </w:r>
    </w:p>
    <w:p w14:paraId="05975A06" w14:textId="77777777" w:rsidR="000148B5" w:rsidRPr="000635C0" w:rsidRDefault="000148B5" w:rsidP="000148B5">
      <w:pPr>
        <w:pStyle w:val="Heading4"/>
        <w:rPr>
          <w:rFonts w:asciiTheme="minorHAnsi" w:hAnsiTheme="minorHAnsi" w:cstheme="minorHAnsi"/>
        </w:rPr>
      </w:pPr>
      <w:r w:rsidRPr="000635C0">
        <w:rPr>
          <w:rFonts w:asciiTheme="minorHAnsi" w:hAnsiTheme="minorHAnsi" w:cstheme="minorHAnsi"/>
        </w:rPr>
        <w:t>– 1AR theory is the highest layer – the NC has 7 minutes to be abusive and 6 minutes to leverage the abuse against 1A theory in the 2N, making checking abuse lexically impossible</w:t>
      </w:r>
    </w:p>
    <w:p w14:paraId="1A653C5F" w14:textId="77777777" w:rsidR="000148B5" w:rsidRPr="000635C0" w:rsidRDefault="000148B5" w:rsidP="000148B5">
      <w:pPr>
        <w:pStyle w:val="Heading4"/>
        <w:spacing w:before="0" w:line="276" w:lineRule="auto"/>
        <w:rPr>
          <w:rFonts w:asciiTheme="minorHAnsi" w:eastAsia="Times New Roman" w:hAnsiTheme="minorHAnsi" w:cstheme="minorHAnsi"/>
        </w:rPr>
      </w:pPr>
      <w:r w:rsidRPr="000635C0">
        <w:rPr>
          <w:rFonts w:asciiTheme="minorHAnsi" w:hAnsiTheme="minorHAnsi" w:cstheme="minorHAnsi"/>
        </w:rPr>
        <w:t>2]</w:t>
      </w:r>
      <w:r w:rsidRPr="000635C0">
        <w:rPr>
          <w:rFonts w:asciiTheme="minorHAnsi" w:eastAsia="Times New Roman" w:hAnsiTheme="minorHAnsi" w:cstheme="minorHAnsi"/>
        </w:rPr>
        <w:t xml:space="preserve"> Give me new weighing in the 2AR for 1AR shells – I don’t know what arguments will be read in the 2NR so 1AR weighing is impossible as I don’t know what to weigh against.</w:t>
      </w:r>
    </w:p>
    <w:p w14:paraId="38C9D816" w14:textId="77777777" w:rsidR="000148B5" w:rsidRPr="000635C0" w:rsidRDefault="000148B5" w:rsidP="000148B5">
      <w:pPr>
        <w:pStyle w:val="Heading4"/>
        <w:rPr>
          <w:rFonts w:asciiTheme="minorHAnsi" w:hAnsiTheme="minorHAnsi" w:cstheme="minorHAnsi"/>
        </w:rPr>
      </w:pPr>
      <w:r w:rsidRPr="000635C0">
        <w:t xml:space="preserve">3] </w:t>
      </w:r>
      <w:r w:rsidRPr="000635C0">
        <w:rPr>
          <w:rFonts w:asciiTheme="minorHAnsi" w:hAnsiTheme="minorHAnsi" w:cstheme="minorHAnsi"/>
        </w:rPr>
        <w:t xml:space="preserve">Affirm if I win offense to a </w:t>
      </w:r>
      <w:proofErr w:type="spellStart"/>
      <w:r w:rsidRPr="000635C0">
        <w:rPr>
          <w:rFonts w:asciiTheme="minorHAnsi" w:hAnsiTheme="minorHAnsi" w:cstheme="minorHAnsi"/>
        </w:rPr>
        <w:t>counterinterp</w:t>
      </w:r>
      <w:proofErr w:type="spellEnd"/>
      <w:r w:rsidRPr="000635C0">
        <w:rPr>
          <w:rFonts w:asciiTheme="minorHAnsi" w:hAnsiTheme="minorHAnsi" w:cstheme="minorHAnsi"/>
        </w:rPr>
        <w:t xml:space="preserve"> </w:t>
      </w:r>
    </w:p>
    <w:p w14:paraId="32739A16" w14:textId="77777777" w:rsidR="000148B5" w:rsidRPr="000635C0" w:rsidRDefault="000148B5" w:rsidP="000148B5">
      <w:pPr>
        <w:pStyle w:val="Heading4"/>
        <w:rPr>
          <w:rFonts w:asciiTheme="minorHAnsi" w:hAnsiTheme="minorHAnsi" w:cstheme="minorHAnsi"/>
        </w:rPr>
      </w:pPr>
      <w:r w:rsidRPr="000635C0">
        <w:rPr>
          <w:rFonts w:asciiTheme="minorHAnsi" w:hAnsiTheme="minorHAnsi" w:cstheme="minorHAnsi"/>
        </w:rPr>
        <w:t xml:space="preserve">A] </w:t>
      </w:r>
      <w:proofErr w:type="spellStart"/>
      <w:r w:rsidRPr="000635C0">
        <w:rPr>
          <w:rFonts w:asciiTheme="minorHAnsi" w:hAnsiTheme="minorHAnsi" w:cstheme="minorHAnsi"/>
        </w:rPr>
        <w:t>Timeskew</w:t>
      </w:r>
      <w:proofErr w:type="spellEnd"/>
      <w:r w:rsidRPr="000635C0">
        <w:rPr>
          <w:rFonts w:asciiTheme="minorHAnsi" w:hAnsiTheme="minorHAnsi" w:cstheme="minorHAnsi"/>
        </w:rPr>
        <w:t xml:space="preserve"> – 6 Minute 2NR with collapse to whatever I undercover means that you can win theory and substance, but I need to go for both in half the time and split it between the 2 layers. </w:t>
      </w:r>
    </w:p>
    <w:p w14:paraId="17EB0C85" w14:textId="77777777" w:rsidR="000148B5" w:rsidRPr="000635C0" w:rsidRDefault="000148B5" w:rsidP="000148B5">
      <w:pPr>
        <w:pStyle w:val="Heading4"/>
        <w:rPr>
          <w:rFonts w:asciiTheme="minorHAnsi" w:hAnsiTheme="minorHAnsi" w:cstheme="minorHAnsi"/>
        </w:rPr>
      </w:pPr>
      <w:r w:rsidRPr="000635C0">
        <w:rPr>
          <w:rFonts w:asciiTheme="minorHAnsi" w:hAnsiTheme="minorHAnsi" w:cstheme="minorHAnsi"/>
        </w:rPr>
        <w:t>B] Reciprocity – you get T and theory so I should get theory and an RVI to make the burden reciprocal.</w:t>
      </w:r>
    </w:p>
    <w:p w14:paraId="2F4C0B95" w14:textId="77777777" w:rsidR="000148B5" w:rsidRPr="000635C0" w:rsidRDefault="000148B5" w:rsidP="000148B5">
      <w:pPr>
        <w:pStyle w:val="Heading4"/>
        <w:spacing w:line="240" w:lineRule="auto"/>
        <w:rPr>
          <w:rFonts w:asciiTheme="minorHAnsi" w:hAnsiTheme="minorHAnsi" w:cstheme="minorHAnsi"/>
        </w:rPr>
      </w:pPr>
      <w:r w:rsidRPr="000635C0">
        <w:t xml:space="preserve">4] Nothing in the 1AC has triggered it, but </w:t>
      </w:r>
      <w:r w:rsidRPr="000635C0">
        <w:rPr>
          <w:rFonts w:asciiTheme="minorHAnsi" w:hAnsiTheme="minorHAnsi" w:cstheme="minorHAnsi"/>
        </w:rPr>
        <w:t xml:space="preserve">Presumption and permissibility affirm – </w:t>
      </w:r>
    </w:p>
    <w:p w14:paraId="13650EA0" w14:textId="77777777" w:rsidR="000148B5" w:rsidRPr="000635C0" w:rsidRDefault="000148B5" w:rsidP="000148B5">
      <w:pPr>
        <w:pStyle w:val="Heading4"/>
        <w:spacing w:line="240" w:lineRule="auto"/>
        <w:rPr>
          <w:rFonts w:asciiTheme="minorHAnsi" w:hAnsiTheme="minorHAnsi" w:cstheme="minorHAnsi"/>
        </w:rPr>
      </w:pPr>
      <w:r w:rsidRPr="000635C0">
        <w:rPr>
          <w:rFonts w:asciiTheme="minorHAnsi" w:hAnsiTheme="minorHAnsi" w:cstheme="minorHAnsi"/>
        </w:rPr>
        <w:t xml:space="preserve">a) We always default to assuming something true until proven false </w:t>
      </w:r>
      <w:proofErr w:type="spellStart"/>
      <w:proofErr w:type="gramStart"/>
      <w:r w:rsidRPr="000635C0">
        <w:rPr>
          <w:rFonts w:asciiTheme="minorHAnsi" w:hAnsiTheme="minorHAnsi" w:cstheme="minorHAnsi"/>
        </w:rPr>
        <w:t>ie</w:t>
      </w:r>
      <w:proofErr w:type="spellEnd"/>
      <w:proofErr w:type="gramEnd"/>
      <w:r w:rsidRPr="000635C0">
        <w:rPr>
          <w:rFonts w:asciiTheme="minorHAnsi" w:hAnsiTheme="minorHAnsi" w:cstheme="minorHAnsi"/>
        </w:rPr>
        <w:t xml:space="preserve"> if I told you my name is Daniel you would believe me </w:t>
      </w:r>
    </w:p>
    <w:p w14:paraId="3AF5FA53" w14:textId="19FE55EA" w:rsidR="000148B5" w:rsidRPr="000635C0" w:rsidRDefault="000148B5" w:rsidP="000148B5">
      <w:pPr>
        <w:pStyle w:val="Heading4"/>
        <w:spacing w:line="240" w:lineRule="auto"/>
        <w:rPr>
          <w:rFonts w:eastAsia="Times New Roman"/>
        </w:rPr>
      </w:pPr>
      <w:r w:rsidRPr="000635C0">
        <w:rPr>
          <w:rFonts w:asciiTheme="minorHAnsi" w:hAnsiTheme="minorHAnsi" w:cstheme="minorHAnsi"/>
        </w:rPr>
        <w:t>b)</w:t>
      </w:r>
      <w:r w:rsidR="002551D5">
        <w:rPr>
          <w:rFonts w:asciiTheme="minorHAnsi" w:hAnsiTheme="minorHAnsi" w:cstheme="minorHAnsi"/>
        </w:rPr>
        <w:t xml:space="preserve"> </w:t>
      </w:r>
      <w:r w:rsidRPr="000635C0">
        <w:rPr>
          <w:rFonts w:eastAsia="Times New Roman"/>
        </w:rPr>
        <w:t>empirics</w:t>
      </w:r>
    </w:p>
    <w:p w14:paraId="099114BA" w14:textId="77777777" w:rsidR="000148B5" w:rsidRPr="000635C0" w:rsidRDefault="000148B5" w:rsidP="000148B5">
      <w:pPr>
        <w:spacing w:after="0" w:line="276" w:lineRule="auto"/>
        <w:rPr>
          <w:rFonts w:asciiTheme="minorHAnsi" w:eastAsia="Times New Roman" w:hAnsiTheme="minorHAnsi" w:cstheme="minorHAnsi"/>
          <w:sz w:val="16"/>
          <w:szCs w:val="16"/>
        </w:rPr>
      </w:pPr>
      <w:r w:rsidRPr="000635C0">
        <w:rPr>
          <w:rFonts w:asciiTheme="minorHAnsi" w:eastAsia="Times New Roman" w:hAnsiTheme="minorHAnsi" w:cstheme="minorHAnsi"/>
          <w:b/>
          <w:bCs/>
          <w:sz w:val="26"/>
          <w:szCs w:val="26"/>
        </w:rPr>
        <w:t>Shah 19, </w:t>
      </w:r>
      <w:r w:rsidRPr="000635C0">
        <w:rPr>
          <w:rFonts w:asciiTheme="minorHAnsi" w:eastAsia="Times New Roman" w:hAnsiTheme="minorHAnsi" w:cstheme="minorHAnsi"/>
          <w:sz w:val="16"/>
          <w:szCs w:val="16"/>
        </w:rPr>
        <w:t>[Shah, </w:t>
      </w:r>
      <w:proofErr w:type="spellStart"/>
      <w:r w:rsidRPr="000635C0">
        <w:rPr>
          <w:rFonts w:asciiTheme="minorHAnsi" w:eastAsia="Times New Roman" w:hAnsiTheme="minorHAnsi" w:cstheme="minorHAnsi"/>
          <w:sz w:val="16"/>
          <w:szCs w:val="16"/>
        </w:rPr>
        <w:t>Sachin</w:t>
      </w:r>
      <w:proofErr w:type="spellEnd"/>
      <w:r w:rsidRPr="000635C0">
        <w:rPr>
          <w:rFonts w:asciiTheme="minorHAnsi" w:eastAsia="Times New Roman" w:hAnsiTheme="minorHAnsi" w:cstheme="minorHAnsi"/>
          <w:sz w:val="16"/>
          <w:szCs w:val="16"/>
        </w:rPr>
        <w:t>. “A STATISTICAL ANALYSIS OF SIDE-BIAS ON THE 2019 JANUARY-FEBRUARY LINCOLN-DOUGLAS DEBATE TOPIC.” NSD Update, National Symposium of Debate, 16 Feb. 2019, </w:t>
      </w:r>
      <w:hyperlink r:id="rId12" w:history="1">
        <w:r w:rsidRPr="000635C0">
          <w:rPr>
            <w:rStyle w:val="Hyperlink"/>
            <w:rFonts w:asciiTheme="minorHAnsi" w:eastAsia="Times New Roman" w:hAnsiTheme="minorHAnsi" w:cstheme="minorHAnsi"/>
            <w:sz w:val="16"/>
            <w:szCs w:val="16"/>
          </w:rPr>
          <w:t>http://nsdupdate.com/2019/a-statistical-analysis-of-side-bias-on-the-2019-january-february-lincoln-douglas-debate-topic/</w:t>
        </w:r>
      </w:hyperlink>
      <w:r w:rsidRPr="000635C0">
        <w:rPr>
          <w:rFonts w:asciiTheme="minorHAnsi" w:eastAsia="Times New Roman" w:hAnsiTheme="minorHAnsi" w:cstheme="minorHAnsi"/>
          <w:sz w:val="16"/>
          <w:szCs w:val="16"/>
        </w:rPr>
        <w:t xml:space="preserve"> ]//LHPSS accessed 9/4/19 </w:t>
      </w:r>
    </w:p>
    <w:p w14:paraId="3202DB52" w14:textId="037C250E" w:rsidR="000148B5" w:rsidRDefault="000148B5" w:rsidP="000148B5">
      <w:pPr>
        <w:spacing w:after="0" w:line="276" w:lineRule="auto"/>
        <w:rPr>
          <w:rFonts w:asciiTheme="minorHAnsi" w:eastAsia="Times New Roman" w:hAnsiTheme="minorHAnsi" w:cstheme="minorHAnsi"/>
        </w:rPr>
      </w:pPr>
      <w:r w:rsidRPr="000635C0">
        <w:rPr>
          <w:rFonts w:asciiTheme="minorHAnsi" w:eastAsia="Times New Roman" w:hAnsiTheme="minorHAnsi" w:cstheme="minorHAnsi"/>
          <w:sz w:val="14"/>
          <w:szCs w:val="14"/>
        </w:rPr>
        <w:t>As a final note, it is also interesting to look at the trend over multiple topics. In the rounds </w:t>
      </w:r>
      <w:r w:rsidRPr="000635C0">
        <w:rPr>
          <w:rFonts w:asciiTheme="minorHAnsi" w:eastAsia="Times New Roman" w:hAnsiTheme="minorHAnsi" w:cstheme="minorHAnsi"/>
          <w:b/>
          <w:bCs/>
          <w:u w:val="single"/>
        </w:rPr>
        <w:t>from</w:t>
      </w:r>
      <w:r w:rsidRPr="000635C0">
        <w:rPr>
          <w:rFonts w:asciiTheme="minorHAnsi" w:eastAsia="Times New Roman" w:hAnsiTheme="minorHAnsi" w:cstheme="minorHAnsi"/>
          <w:sz w:val="14"/>
          <w:szCs w:val="14"/>
        </w:rPr>
        <w:t> 93 TOC bid distributing tournaments (</w:t>
      </w:r>
      <w:r w:rsidRPr="000635C0">
        <w:rPr>
          <w:rFonts w:asciiTheme="minorHAnsi" w:eastAsia="Times New Roman" w:hAnsiTheme="minorHAnsi" w:cstheme="minorHAnsi"/>
          <w:b/>
          <w:bCs/>
          <w:u w:val="single"/>
        </w:rPr>
        <w:t>20</w:t>
      </w:r>
      <w:r w:rsidRPr="00864830">
        <w:rPr>
          <w:rFonts w:asciiTheme="minorHAnsi" w:eastAsia="Times New Roman" w:hAnsiTheme="minorHAnsi" w:cstheme="minorHAnsi"/>
          <w:b/>
          <w:bCs/>
          <w:highlight w:val="green"/>
          <w:u w:val="single"/>
          <w:shd w:val="clear" w:color="auto" w:fill="FFFF00"/>
        </w:rPr>
        <w:t>17</w:t>
      </w:r>
      <w:r w:rsidRPr="00864830">
        <w:rPr>
          <w:rFonts w:asciiTheme="minorHAnsi" w:eastAsia="Times New Roman" w:hAnsiTheme="minorHAnsi" w:cstheme="minorHAnsi"/>
          <w:b/>
          <w:bCs/>
          <w:highlight w:val="green"/>
          <w:u w:val="single"/>
        </w:rPr>
        <w:t> </w:t>
      </w:r>
      <w:r w:rsidRPr="00864830">
        <w:rPr>
          <w:rFonts w:asciiTheme="minorHAnsi" w:eastAsia="Times New Roman" w:hAnsiTheme="minorHAnsi" w:cstheme="minorHAnsi"/>
          <w:b/>
          <w:bCs/>
          <w:highlight w:val="green"/>
          <w:u w:val="single"/>
          <w:shd w:val="clear" w:color="auto" w:fill="FFFF00"/>
        </w:rPr>
        <w:t>–</w:t>
      </w:r>
      <w:r w:rsidRPr="000635C0">
        <w:rPr>
          <w:rFonts w:asciiTheme="minorHAnsi" w:eastAsia="Times New Roman" w:hAnsiTheme="minorHAnsi" w:cstheme="minorHAnsi"/>
          <w:b/>
          <w:bCs/>
          <w:u w:val="single"/>
        </w:rPr>
        <w:t> 20</w:t>
      </w:r>
      <w:r w:rsidRPr="00864830">
        <w:rPr>
          <w:rFonts w:asciiTheme="minorHAnsi" w:eastAsia="Times New Roman" w:hAnsiTheme="minorHAnsi" w:cstheme="minorHAnsi"/>
          <w:b/>
          <w:bCs/>
          <w:highlight w:val="green"/>
          <w:u w:val="single"/>
          <w:shd w:val="clear" w:color="auto" w:fill="FFFF00"/>
        </w:rPr>
        <w:t>19</w:t>
      </w:r>
      <w:r w:rsidRPr="000635C0">
        <w:rPr>
          <w:rFonts w:asciiTheme="minorHAnsi" w:eastAsia="Times New Roman" w:hAnsiTheme="minorHAnsi" w:cstheme="minorHAnsi"/>
          <w:sz w:val="14"/>
          <w:szCs w:val="14"/>
        </w:rPr>
        <w:t> YTD), </w:t>
      </w:r>
      <w:r w:rsidRPr="00864830">
        <w:rPr>
          <w:rFonts w:asciiTheme="minorHAnsi" w:eastAsia="Times New Roman" w:hAnsiTheme="minorHAnsi" w:cstheme="minorHAnsi"/>
          <w:b/>
          <w:bCs/>
          <w:highlight w:val="green"/>
          <w:u w:val="single"/>
          <w:shd w:val="clear" w:color="auto" w:fill="FFFF00"/>
        </w:rPr>
        <w:t>the neg</w:t>
      </w:r>
      <w:r w:rsidRPr="000635C0">
        <w:rPr>
          <w:rFonts w:asciiTheme="minorHAnsi" w:eastAsia="Times New Roman" w:hAnsiTheme="minorHAnsi" w:cstheme="minorHAnsi"/>
          <w:sz w:val="14"/>
          <w:szCs w:val="14"/>
        </w:rPr>
        <w:t>ative </w:t>
      </w:r>
      <w:r w:rsidRPr="00864830">
        <w:rPr>
          <w:rFonts w:asciiTheme="minorHAnsi" w:eastAsia="Times New Roman" w:hAnsiTheme="minorHAnsi" w:cstheme="minorHAnsi"/>
          <w:b/>
          <w:bCs/>
          <w:highlight w:val="green"/>
          <w:u w:val="single"/>
          <w:shd w:val="clear" w:color="auto" w:fill="FFFF00"/>
        </w:rPr>
        <w:t>won 52.99% of ballots</w:t>
      </w:r>
      <w:r w:rsidRPr="000635C0">
        <w:rPr>
          <w:rFonts w:asciiTheme="minorHAnsi" w:eastAsia="Times New Roman" w:hAnsiTheme="minorHAnsi" w:cstheme="minorHAnsi"/>
          <w:sz w:val="14"/>
          <w:szCs w:val="14"/>
        </w:rPr>
        <w:t> (</w:t>
      </w:r>
      <w:r w:rsidRPr="000635C0">
        <w:rPr>
          <w:rFonts w:asciiTheme="minorHAnsi" w:eastAsia="Times New Roman" w:hAnsiTheme="minorHAnsi" w:cstheme="minorHAnsi"/>
          <w:b/>
          <w:bCs/>
          <w:u w:val="single"/>
        </w:rPr>
        <w:t>p-value &lt; 0.0001)</w:t>
      </w:r>
      <w:r w:rsidRPr="000635C0">
        <w:rPr>
          <w:rFonts w:asciiTheme="minorHAnsi" w:eastAsia="Times New Roman" w:hAnsiTheme="minorHAnsi" w:cstheme="minorHAnsi"/>
          <w:sz w:val="14"/>
          <w:szCs w:val="14"/>
        </w:rPr>
        <w:t> and 54.63% of upset rounds (p-value &lt; 0.0001). </w:t>
      </w:r>
      <w:r w:rsidRPr="00864830">
        <w:rPr>
          <w:rFonts w:asciiTheme="minorHAnsi" w:eastAsia="Times New Roman" w:hAnsiTheme="minorHAnsi" w:cstheme="minorHAnsi"/>
          <w:b/>
          <w:bCs/>
          <w:highlight w:val="green"/>
          <w:u w:val="single"/>
          <w:shd w:val="clear" w:color="auto" w:fill="FFFF00"/>
        </w:rPr>
        <w:t>This suggests the bias might be structural</w:t>
      </w:r>
      <w:r w:rsidRPr="000635C0">
        <w:rPr>
          <w:rFonts w:asciiTheme="minorHAnsi" w:eastAsia="Times New Roman" w:hAnsiTheme="minorHAnsi" w:cstheme="minorHAnsi"/>
          <w:b/>
          <w:bCs/>
          <w:u w:val="single"/>
        </w:rPr>
        <w:t>, and not topic specific, as this data spans six different topics.</w:t>
      </w:r>
      <w:r w:rsidRPr="000635C0">
        <w:rPr>
          <w:rFonts w:asciiTheme="minorHAnsi" w:eastAsia="Times New Roman" w:hAnsiTheme="minorHAnsi" w:cstheme="minorHAnsi"/>
        </w:rPr>
        <w:t xml:space="preserve">  </w:t>
      </w:r>
    </w:p>
    <w:p w14:paraId="704D9BD4" w14:textId="4C2EDE1D" w:rsidR="00EE5A06" w:rsidRDefault="00EE5A06" w:rsidP="00EE5A06">
      <w:pPr>
        <w:pStyle w:val="Heading4"/>
      </w:pPr>
      <w:r>
        <w:rPr>
          <w:rFonts w:eastAsia="Times New Roman"/>
        </w:rPr>
        <w:t xml:space="preserve">5] </w:t>
      </w:r>
      <w:r>
        <w:t xml:space="preserve">The role of the ballot is to evaluate the truth or falsity of the resolution through a </w:t>
      </w:r>
      <w:r w:rsidRPr="00AB350B">
        <w:rPr>
          <w:u w:val="single"/>
        </w:rPr>
        <w:t>normatively justified framework</w:t>
      </w:r>
      <w:r>
        <w:t xml:space="preserve"> via fair, safe, and educational arguments. Reciprocity – normative frameworks provide a reciprocal burden of justifying an obligation with the ability to turn them – other frameworks are arbitrarily impact exclusive and don’t articulate a 1-1 burden </w:t>
      </w:r>
    </w:p>
    <w:p w14:paraId="61D2F0ED" w14:textId="5054761E" w:rsidR="00A7322D" w:rsidRDefault="00161779" w:rsidP="00A7322D">
      <w:pPr>
        <w:pStyle w:val="Heading3"/>
        <w:rPr>
          <w:rFonts w:eastAsia="Times New Roman"/>
        </w:rPr>
      </w:pPr>
      <w:r>
        <w:rPr>
          <w:rFonts w:eastAsia="Times New Roman"/>
        </w:rPr>
        <w:t>Disclosure</w:t>
      </w:r>
    </w:p>
    <w:p w14:paraId="79EF2E19" w14:textId="77777777" w:rsidR="0006775C" w:rsidRDefault="0006775C" w:rsidP="0006775C">
      <w:pPr>
        <w:pStyle w:val="Heading4"/>
      </w:pPr>
      <w:proofErr w:type="spellStart"/>
      <w:r>
        <w:t>Interp</w:t>
      </w:r>
      <w:proofErr w:type="spellEnd"/>
      <w:r>
        <w:t xml:space="preserve">: Debaters must disclose all theory interpretations that they read. </w:t>
      </w:r>
    </w:p>
    <w:p w14:paraId="67C86C37" w14:textId="4CEF0752" w:rsidR="0006775C" w:rsidRDefault="0006775C" w:rsidP="0006775C">
      <w:pPr>
        <w:pStyle w:val="Heading4"/>
      </w:pPr>
      <w:r>
        <w:t xml:space="preserve">Violation: </w:t>
      </w:r>
      <w:r w:rsidR="000F412F">
        <w:t xml:space="preserve">1ar </w:t>
      </w:r>
      <w:proofErr w:type="spellStart"/>
      <w:r w:rsidR="000F412F">
        <w:t>interps</w:t>
      </w:r>
      <w:proofErr w:type="spellEnd"/>
      <w:r w:rsidR="000F412F">
        <w:t xml:space="preserve"> </w:t>
      </w:r>
      <w:r w:rsidR="00FA65EE">
        <w:t>aren’t</w:t>
      </w:r>
      <w:r w:rsidR="00D405A9">
        <w:t xml:space="preserve"> </w:t>
      </w:r>
      <w:r w:rsidR="000F412F">
        <w:t xml:space="preserve">the </w:t>
      </w:r>
      <w:r w:rsidR="00D405A9">
        <w:t>on wiki and he ghosted me when I asked</w:t>
      </w:r>
      <w:r w:rsidR="000F412F">
        <w:t xml:space="preserve"> him to disclose - screenshots</w:t>
      </w:r>
    </w:p>
    <w:p w14:paraId="7036E087" w14:textId="68D8E4D8" w:rsidR="00D405A9" w:rsidRDefault="00D405A9" w:rsidP="00D405A9">
      <w:r>
        <w:rPr>
          <w:noProof/>
        </w:rPr>
        <w:drawing>
          <wp:inline distT="0" distB="0" distL="0" distR="0" wp14:anchorId="4214E3BE" wp14:editId="5BA926CF">
            <wp:extent cx="4708112" cy="2356903"/>
            <wp:effectExtent l="0" t="0" r="0" b="5715"/>
            <wp:docPr id="1" name="Picture 1"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with medium confidenc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20829" cy="2363269"/>
                    </a:xfrm>
                    <a:prstGeom prst="rect">
                      <a:avLst/>
                    </a:prstGeom>
                    <a:noFill/>
                    <a:ln>
                      <a:noFill/>
                    </a:ln>
                  </pic:spPr>
                </pic:pic>
              </a:graphicData>
            </a:graphic>
          </wp:inline>
        </w:drawing>
      </w:r>
    </w:p>
    <w:p w14:paraId="0EEC72FE" w14:textId="6405EABD" w:rsidR="0006775C" w:rsidRDefault="000F412F" w:rsidP="0006775C">
      <w:r w:rsidRPr="000F412F">
        <w:drawing>
          <wp:inline distT="0" distB="0" distL="0" distR="0" wp14:anchorId="2E2EC31B" wp14:editId="09FEA061">
            <wp:extent cx="8550597" cy="4916438"/>
            <wp:effectExtent l="0" t="0" r="3175" b="0"/>
            <wp:docPr id="2" name="Picture 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pic:nvPicPr>
                  <pic:blipFill>
                    <a:blip r:embed="rId14"/>
                    <a:stretch>
                      <a:fillRect/>
                    </a:stretch>
                  </pic:blipFill>
                  <pic:spPr>
                    <a:xfrm>
                      <a:off x="0" y="0"/>
                      <a:ext cx="8558657" cy="4921072"/>
                    </a:xfrm>
                    <a:prstGeom prst="rect">
                      <a:avLst/>
                    </a:prstGeom>
                  </pic:spPr>
                </pic:pic>
              </a:graphicData>
            </a:graphic>
          </wp:inline>
        </w:drawing>
      </w:r>
    </w:p>
    <w:p w14:paraId="20043B2A" w14:textId="77777777" w:rsidR="0006775C" w:rsidRDefault="0006775C" w:rsidP="0006775C">
      <w:pPr>
        <w:pStyle w:val="Heading4"/>
      </w:pPr>
      <w:r>
        <w:t>Prefer</w:t>
      </w:r>
    </w:p>
    <w:p w14:paraId="5D5E7945" w14:textId="1A18BBDA" w:rsidR="0006775C" w:rsidRDefault="0006775C" w:rsidP="0006775C">
      <w:pPr>
        <w:pStyle w:val="Heading4"/>
      </w:pPr>
      <w:r>
        <w:t xml:space="preserve">1] Norming – disclosing shells allow for your norms to proliferate by letting debaters see what norms are good </w:t>
      </w:r>
    </w:p>
    <w:p w14:paraId="0C5F430E" w14:textId="0C11D5FA" w:rsidR="0006775C" w:rsidRDefault="0006775C" w:rsidP="0006775C">
      <w:pPr>
        <w:pStyle w:val="Heading4"/>
      </w:pPr>
      <w:r>
        <w:t xml:space="preserve">2] substance– knowing what </w:t>
      </w:r>
      <w:proofErr w:type="spellStart"/>
      <w:r>
        <w:t>interps</w:t>
      </w:r>
      <w:proofErr w:type="spellEnd"/>
      <w:r>
        <w:t xml:space="preserve"> to meet by disclosing them allows me to meet them instead of forcing you to read a shell which decks topic ed </w:t>
      </w:r>
    </w:p>
    <w:p w14:paraId="478DE0C0" w14:textId="5A73B181" w:rsidR="008020B8" w:rsidRDefault="008020B8" w:rsidP="008020B8">
      <w:pPr>
        <w:pStyle w:val="Heading4"/>
      </w:pPr>
      <w:r>
        <w:t>F</w:t>
      </w:r>
    </w:p>
    <w:p w14:paraId="5D8F4F0D" w14:textId="05327F93" w:rsidR="008020B8" w:rsidRDefault="008020B8" w:rsidP="008020B8">
      <w:pPr>
        <w:pStyle w:val="Heading4"/>
      </w:pPr>
      <w:r>
        <w:t>E</w:t>
      </w:r>
    </w:p>
    <w:p w14:paraId="2EF04C90" w14:textId="5B7FFFD2" w:rsidR="008020B8" w:rsidRDefault="008020B8" w:rsidP="008020B8">
      <w:pPr>
        <w:pStyle w:val="Heading4"/>
      </w:pPr>
      <w:proofErr w:type="spellStart"/>
      <w:r>
        <w:t>Dtd</w:t>
      </w:r>
      <w:proofErr w:type="spellEnd"/>
    </w:p>
    <w:p w14:paraId="4AB07845" w14:textId="2F5EA8B5" w:rsidR="008020B8" w:rsidRDefault="008020B8" w:rsidP="008020B8">
      <w:pPr>
        <w:pStyle w:val="Heading4"/>
      </w:pPr>
      <w:r>
        <w:t xml:space="preserve">No </w:t>
      </w:r>
      <w:proofErr w:type="spellStart"/>
      <w:r>
        <w:t>rvi</w:t>
      </w:r>
      <w:proofErr w:type="spellEnd"/>
    </w:p>
    <w:p w14:paraId="53442FEB" w14:textId="23C24CA6" w:rsidR="0006775C" w:rsidRPr="0006775C" w:rsidRDefault="008020B8" w:rsidP="00FF0D12">
      <w:pPr>
        <w:pStyle w:val="Heading4"/>
      </w:pPr>
      <w:r>
        <w:t>Ci</w:t>
      </w:r>
    </w:p>
    <w:p w14:paraId="2E0F2091" w14:textId="16E85675" w:rsidR="00417672" w:rsidRDefault="00417672" w:rsidP="00417672">
      <w:pPr>
        <w:pStyle w:val="Heading3"/>
        <w:rPr>
          <w:rFonts w:eastAsia="Times New Roman"/>
        </w:rPr>
      </w:pPr>
      <w:r>
        <w:rPr>
          <w:rFonts w:eastAsia="Times New Roman"/>
        </w:rPr>
        <w:t>Adv</w:t>
      </w:r>
    </w:p>
    <w:p w14:paraId="21353436" w14:textId="01223229" w:rsidR="00417672" w:rsidRPr="000C523D" w:rsidRDefault="00417672" w:rsidP="00417672">
      <w:pPr>
        <w:pStyle w:val="Heading4"/>
      </w:pPr>
      <w:r w:rsidRPr="000C523D">
        <w:t>Plan – The member nations of the World Trade Organization ought to reduce intellectual property protections for medicines by implementing a one-and-done approach.</w:t>
      </w:r>
      <w:r>
        <w:t xml:space="preserve"> </w:t>
      </w:r>
      <w:r w:rsidRPr="000C523D">
        <w:t xml:space="preserve">Spec </w:t>
      </w:r>
      <w:r w:rsidR="00297841">
        <w:t xml:space="preserve">and definitions </w:t>
      </w:r>
      <w:r w:rsidRPr="000C523D">
        <w:t>in doc</w:t>
      </w:r>
    </w:p>
    <w:p w14:paraId="1120AEB9" w14:textId="77777777" w:rsidR="00417672" w:rsidRPr="00523601" w:rsidRDefault="00417672" w:rsidP="00417672">
      <w:pPr>
        <w:rPr>
          <w:sz w:val="8"/>
          <w:szCs w:val="8"/>
        </w:rPr>
      </w:pPr>
      <w:r w:rsidRPr="00523601">
        <w:rPr>
          <w:sz w:val="8"/>
          <w:szCs w:val="8"/>
        </w:rPr>
        <w:t xml:space="preserve">The – “used to point forward to a following qualifying or defining clause or phrase”. Google. </w:t>
      </w:r>
      <w:hyperlink r:id="rId15" w:history="1">
        <w:r w:rsidRPr="00523601">
          <w:rPr>
            <w:rStyle w:val="Hyperlink"/>
            <w:sz w:val="8"/>
            <w:szCs w:val="8"/>
          </w:rPr>
          <w:t>https://www.google.com/search?q=the+definition&amp;rlz=1C1CHBF_enUS877US877&amp;oq=the+definition&amp;aqs=chrome.0.69i59j69i64j69i61j69i60l2.2103j0j7&amp;sourceid=chrome&amp;ie=UTF-8</w:t>
        </w:r>
      </w:hyperlink>
    </w:p>
    <w:p w14:paraId="2DDB9E0A" w14:textId="77777777" w:rsidR="00417672" w:rsidRPr="00523601" w:rsidRDefault="00417672" w:rsidP="00417672">
      <w:pPr>
        <w:rPr>
          <w:sz w:val="8"/>
          <w:szCs w:val="8"/>
        </w:rPr>
      </w:pPr>
      <w:r w:rsidRPr="00523601">
        <w:rPr>
          <w:sz w:val="8"/>
          <w:szCs w:val="8"/>
        </w:rPr>
        <w:t xml:space="preserve">member nations of the World Trade Organization – it’s a term of art so put away your </w:t>
      </w:r>
      <w:proofErr w:type="spellStart"/>
      <w:r w:rsidRPr="00523601">
        <w:rPr>
          <w:sz w:val="8"/>
          <w:szCs w:val="8"/>
        </w:rPr>
        <w:t>aprioris</w:t>
      </w:r>
      <w:proofErr w:type="spellEnd"/>
      <w:r w:rsidRPr="00523601">
        <w:rPr>
          <w:sz w:val="8"/>
          <w:szCs w:val="8"/>
        </w:rPr>
        <w:t xml:space="preserve"> – we will defend official list – </w:t>
      </w:r>
      <w:hyperlink r:id="rId16" w:history="1">
        <w:r w:rsidRPr="00523601">
          <w:rPr>
            <w:rStyle w:val="Hyperlink"/>
            <w:sz w:val="8"/>
            <w:szCs w:val="8"/>
          </w:rPr>
          <w:t>https://www.wto.org/english/thewto_e/whatis_e/tif_e/org6_e.htm</w:t>
        </w:r>
      </w:hyperlink>
    </w:p>
    <w:p w14:paraId="5D4AAD43" w14:textId="77777777" w:rsidR="00417672" w:rsidRPr="00523601" w:rsidRDefault="00417672" w:rsidP="00417672">
      <w:pPr>
        <w:rPr>
          <w:sz w:val="8"/>
          <w:szCs w:val="8"/>
        </w:rPr>
      </w:pPr>
      <w:r w:rsidRPr="00523601">
        <w:rPr>
          <w:sz w:val="8"/>
          <w:szCs w:val="8"/>
        </w:rPr>
        <w:t xml:space="preserve">Ought – “used to express obligation”. Merriam Webster. </w:t>
      </w:r>
      <w:hyperlink r:id="rId17" w:history="1">
        <w:r w:rsidRPr="00523601">
          <w:rPr>
            <w:rStyle w:val="Hyperlink"/>
            <w:sz w:val="8"/>
            <w:szCs w:val="8"/>
          </w:rPr>
          <w:t>https://www.merriam-webster.com/dictionary/ought</w:t>
        </w:r>
      </w:hyperlink>
    </w:p>
    <w:p w14:paraId="14E5D60F" w14:textId="77777777" w:rsidR="00417672" w:rsidRPr="00523601" w:rsidRDefault="00417672" w:rsidP="00417672">
      <w:pPr>
        <w:rPr>
          <w:rStyle w:val="Hyperlink"/>
          <w:sz w:val="8"/>
          <w:szCs w:val="8"/>
        </w:rPr>
      </w:pPr>
      <w:r w:rsidRPr="00523601">
        <w:rPr>
          <w:sz w:val="8"/>
          <w:szCs w:val="8"/>
        </w:rPr>
        <w:t xml:space="preserve">To – “used as a function word to indicate application or attention”. Merriam Webster. </w:t>
      </w:r>
      <w:hyperlink r:id="rId18" w:history="1">
        <w:r w:rsidRPr="00523601">
          <w:rPr>
            <w:rStyle w:val="Hyperlink"/>
            <w:sz w:val="8"/>
            <w:szCs w:val="8"/>
          </w:rPr>
          <w:t>https://www.merriam-webster.com/dictionary/to</w:t>
        </w:r>
      </w:hyperlink>
    </w:p>
    <w:p w14:paraId="5051B472" w14:textId="77777777" w:rsidR="00417672" w:rsidRPr="00523601" w:rsidRDefault="00417672" w:rsidP="00417672">
      <w:pPr>
        <w:rPr>
          <w:rStyle w:val="Hyperlink"/>
          <w:sz w:val="8"/>
          <w:szCs w:val="8"/>
        </w:rPr>
      </w:pPr>
      <w:r w:rsidRPr="00523601">
        <w:rPr>
          <w:rStyle w:val="Hyperlink"/>
          <w:sz w:val="8"/>
          <w:szCs w:val="8"/>
        </w:rPr>
        <w:t xml:space="preserve">Reduce – “bring someone or something to (a lower or weaker state, condition, or role)” – Google. </w:t>
      </w:r>
      <w:hyperlink r:id="rId19" w:history="1">
        <w:r w:rsidRPr="00523601">
          <w:rPr>
            <w:rStyle w:val="Hyperlink"/>
            <w:sz w:val="8"/>
            <w:szCs w:val="8"/>
          </w:rPr>
          <w:t>https://www.google.com/search?q=reduce+definition&amp;rlz=1C1CHBF_enUS877US877&amp;oq=reduce+definition&amp;aqs=chrome.0.69i59l2j69i60l2.3332j0j7&amp;sourceid=chrome&amp;ie=UTF-8</w:t>
        </w:r>
      </w:hyperlink>
    </w:p>
    <w:p w14:paraId="69845FB0" w14:textId="77777777" w:rsidR="00417672" w:rsidRPr="00523601" w:rsidRDefault="00417672" w:rsidP="00417672">
      <w:pPr>
        <w:rPr>
          <w:sz w:val="8"/>
          <w:szCs w:val="8"/>
        </w:rPr>
      </w:pPr>
      <w:r w:rsidRPr="00523601">
        <w:rPr>
          <w:sz w:val="8"/>
          <w:szCs w:val="8"/>
        </w:rPr>
        <w:t xml:space="preserve">Intellectual property protections – it’s a term of art – “Intellectual property rights are the rights given to persons over the creations of their minds. They usually give the creator an exclusive right over the use of his/her creation for a certain </w:t>
      </w:r>
      <w:proofErr w:type="gramStart"/>
      <w:r w:rsidRPr="00523601">
        <w:rPr>
          <w:sz w:val="8"/>
          <w:szCs w:val="8"/>
        </w:rPr>
        <w:t>period of time</w:t>
      </w:r>
      <w:proofErr w:type="gramEnd"/>
      <w:r w:rsidRPr="00523601">
        <w:rPr>
          <w:sz w:val="8"/>
          <w:szCs w:val="8"/>
        </w:rPr>
        <w:t xml:space="preserve">”. WTO. </w:t>
      </w:r>
      <w:hyperlink r:id="rId20" w:history="1">
        <w:r w:rsidRPr="00523601">
          <w:rPr>
            <w:rStyle w:val="Hyperlink"/>
            <w:sz w:val="8"/>
            <w:szCs w:val="8"/>
          </w:rPr>
          <w:t>https://www.wto.org/english/tratop_e/trips_e/intel1_e.htm</w:t>
        </w:r>
      </w:hyperlink>
    </w:p>
    <w:p w14:paraId="1657E0D2" w14:textId="0753B584" w:rsidR="00417672" w:rsidRPr="00523601" w:rsidRDefault="00417672" w:rsidP="00417672">
      <w:pPr>
        <w:rPr>
          <w:sz w:val="8"/>
          <w:szCs w:val="8"/>
        </w:rPr>
      </w:pPr>
      <w:r w:rsidRPr="00523601">
        <w:rPr>
          <w:sz w:val="8"/>
          <w:szCs w:val="8"/>
        </w:rPr>
        <w:t>Feldman 19 delineates patent, orphan drug designation, or data exclusivity for IP</w:t>
      </w:r>
      <w:r w:rsidR="00AE7B6D" w:rsidRPr="00523601">
        <w:rPr>
          <w:sz w:val="8"/>
          <w:szCs w:val="8"/>
        </w:rPr>
        <w:t xml:space="preserve"> and reduction spec</w:t>
      </w:r>
    </w:p>
    <w:p w14:paraId="445891C2" w14:textId="77777777" w:rsidR="00417672" w:rsidRPr="00523601" w:rsidRDefault="00417672" w:rsidP="00417672">
      <w:pPr>
        <w:rPr>
          <w:sz w:val="8"/>
          <w:szCs w:val="8"/>
        </w:rPr>
      </w:pPr>
      <w:r w:rsidRPr="00523601">
        <w:rPr>
          <w:sz w:val="8"/>
          <w:szCs w:val="8"/>
        </w:rPr>
        <w:t xml:space="preserve">For – “used as a function word to indicate an intended goal”. Merriam Webster. </w:t>
      </w:r>
      <w:hyperlink r:id="rId21" w:history="1">
        <w:r w:rsidRPr="00523601">
          <w:rPr>
            <w:rStyle w:val="Hyperlink"/>
            <w:sz w:val="8"/>
            <w:szCs w:val="8"/>
          </w:rPr>
          <w:t>https://www.merriam-webster.com/dictionary/for</w:t>
        </w:r>
      </w:hyperlink>
    </w:p>
    <w:p w14:paraId="14DCA588" w14:textId="6736DDAA" w:rsidR="00417672" w:rsidRPr="00523601" w:rsidRDefault="00417672" w:rsidP="00417672">
      <w:pPr>
        <w:rPr>
          <w:rStyle w:val="Hyperlink"/>
          <w:sz w:val="8"/>
          <w:szCs w:val="8"/>
        </w:rPr>
      </w:pPr>
      <w:r w:rsidRPr="00523601">
        <w:rPr>
          <w:sz w:val="8"/>
          <w:szCs w:val="8"/>
        </w:rPr>
        <w:t xml:space="preserve">Medicines – “the science or practice of the diagnosis, treatment, and prevention of disease”. Google. </w:t>
      </w:r>
      <w:hyperlink r:id="rId22" w:history="1">
        <w:r w:rsidRPr="00523601">
          <w:rPr>
            <w:rStyle w:val="Hyperlink"/>
            <w:sz w:val="8"/>
            <w:szCs w:val="8"/>
          </w:rPr>
          <w:t>https://www.google.com/search?q=medicines+definition&amp;rlz=1C1CHBF_enUS877US877&amp;oq=medicines+&amp;aqs=chrome.2.69i59l4j69i60l3.1898j0j7&amp;sourceid=chrome&amp;ie=UTF-8</w:t>
        </w:r>
      </w:hyperlink>
    </w:p>
    <w:p w14:paraId="3EE2A271" w14:textId="5F70264C" w:rsidR="00AE7B6D" w:rsidRPr="00523601" w:rsidRDefault="00D6365C" w:rsidP="00417672">
      <w:pPr>
        <w:rPr>
          <w:sz w:val="8"/>
          <w:szCs w:val="8"/>
        </w:rPr>
      </w:pPr>
      <w:r w:rsidRPr="00523601">
        <w:rPr>
          <w:sz w:val="8"/>
          <w:szCs w:val="8"/>
        </w:rPr>
        <w:t>NOAA's official value for the total length of the U.S. shoreline is 95,471 miles</w:t>
      </w:r>
      <w:r w:rsidR="00926EFD" w:rsidRPr="00523601">
        <w:rPr>
          <w:sz w:val="8"/>
          <w:szCs w:val="8"/>
        </w:rPr>
        <w:t xml:space="preserve">– </w:t>
      </w:r>
      <w:hyperlink r:id="rId23" w:history="1">
        <w:r w:rsidRPr="00523601">
          <w:rPr>
            <w:rStyle w:val="Hyperlink"/>
            <w:sz w:val="8"/>
            <w:szCs w:val="8"/>
          </w:rPr>
          <w:t>https://oceanservice.noaa.gov/facts/shorelength.html</w:t>
        </w:r>
      </w:hyperlink>
    </w:p>
    <w:p w14:paraId="6BBBB2ED" w14:textId="0F6A1843" w:rsidR="00D6365C" w:rsidRPr="00523601" w:rsidRDefault="00D6365C" w:rsidP="00417672">
      <w:pPr>
        <w:rPr>
          <w:sz w:val="8"/>
          <w:szCs w:val="8"/>
        </w:rPr>
      </w:pPr>
      <w:r w:rsidRPr="00523601">
        <w:rPr>
          <w:sz w:val="8"/>
          <w:szCs w:val="8"/>
        </w:rPr>
        <w:t>Favorite thing about Dave McGinnis is his smile!</w:t>
      </w:r>
    </w:p>
    <w:p w14:paraId="74318EB0" w14:textId="5C14C26B" w:rsidR="00D6365C" w:rsidRPr="00523601" w:rsidRDefault="00D6365C" w:rsidP="00417672">
      <w:pPr>
        <w:rPr>
          <w:sz w:val="8"/>
          <w:szCs w:val="8"/>
        </w:rPr>
      </w:pPr>
      <w:r w:rsidRPr="00523601">
        <w:rPr>
          <w:sz w:val="8"/>
          <w:szCs w:val="8"/>
        </w:rPr>
        <w:t>My favorite cars movie is Cars 2!</w:t>
      </w:r>
    </w:p>
    <w:p w14:paraId="6FC71504" w14:textId="77777777" w:rsidR="00417672" w:rsidRPr="00523601" w:rsidRDefault="00417672" w:rsidP="00417672">
      <w:pPr>
        <w:rPr>
          <w:sz w:val="8"/>
          <w:szCs w:val="8"/>
        </w:rPr>
      </w:pPr>
      <w:r w:rsidRPr="00523601">
        <w:rPr>
          <w:sz w:val="8"/>
          <w:szCs w:val="8"/>
        </w:rPr>
        <w:t xml:space="preserve">Counter solvency advocates </w:t>
      </w:r>
    </w:p>
    <w:p w14:paraId="437E26A6" w14:textId="77777777" w:rsidR="00417672" w:rsidRPr="00523601" w:rsidRDefault="00417672" w:rsidP="00417672">
      <w:pPr>
        <w:rPr>
          <w:sz w:val="8"/>
          <w:szCs w:val="8"/>
        </w:rPr>
      </w:pPr>
      <w:hyperlink r:id="rId24" w:history="1">
        <w:r w:rsidRPr="00523601">
          <w:rPr>
            <w:rStyle w:val="Hyperlink"/>
            <w:sz w:val="8"/>
            <w:szCs w:val="8"/>
          </w:rPr>
          <w:t>https://www.who.int/intellectualproperty/submissions/Pharmacoevolution.pdf?ua=1</w:t>
        </w:r>
      </w:hyperlink>
    </w:p>
    <w:p w14:paraId="599D933B" w14:textId="77777777" w:rsidR="00417672" w:rsidRPr="00523601" w:rsidRDefault="00417672" w:rsidP="00417672">
      <w:pPr>
        <w:rPr>
          <w:sz w:val="8"/>
          <w:szCs w:val="8"/>
        </w:rPr>
      </w:pPr>
      <w:hyperlink r:id="rId25" w:history="1">
        <w:r w:rsidRPr="00523601">
          <w:rPr>
            <w:rStyle w:val="Hyperlink"/>
            <w:sz w:val="8"/>
            <w:szCs w:val="8"/>
          </w:rPr>
          <w:t>https://pubs.acs.org/doi/10.1021/acsmedchemlett.9b00497</w:t>
        </w:r>
      </w:hyperlink>
    </w:p>
    <w:p w14:paraId="0D2631FA" w14:textId="77777777" w:rsidR="00417672" w:rsidRPr="000C523D" w:rsidRDefault="00417672" w:rsidP="00417672">
      <w:r w:rsidRPr="000C523D">
        <w:rPr>
          <w:rStyle w:val="Style13ptBold"/>
        </w:rPr>
        <w:t>Feldman 19</w:t>
      </w:r>
      <w:r w:rsidRPr="000C523D">
        <w:t xml:space="preserve"> Robin Feldman 2-11-2019 "‘One-and-done’ for new drugs could cut patent thickets and boost generic competition" </w:t>
      </w:r>
      <w:hyperlink r:id="rId26" w:history="1">
        <w:r w:rsidRPr="000C523D">
          <w:rPr>
            <w:rStyle w:val="Hyperlink"/>
          </w:rPr>
          <w:t>https://www.statnews.com/2019/02/11/drug-patent-protection-one-done/</w:t>
        </w:r>
      </w:hyperlink>
      <w:r w:rsidRPr="000C523D">
        <w:t xml:space="preserve"> (Arthur J. Goldberg Distinguished Professor of Law, Albert Abramson ’54 Distinguished Professor of Law Chair, and Director of the Center for Innovation)//</w:t>
      </w:r>
      <w:proofErr w:type="spellStart"/>
      <w:r w:rsidRPr="000C523D">
        <w:t>SidK</w:t>
      </w:r>
      <w:proofErr w:type="spellEnd"/>
      <w:r w:rsidRPr="000C523D">
        <w:t xml:space="preserve"> + Elmer </w:t>
      </w:r>
    </w:p>
    <w:p w14:paraId="0D57FABF" w14:textId="77777777" w:rsidR="00417672" w:rsidRPr="000C523D" w:rsidRDefault="00417672" w:rsidP="00417672">
      <w:pPr>
        <w:rPr>
          <w:sz w:val="16"/>
        </w:rPr>
      </w:pPr>
      <w:r w:rsidRPr="000C523D">
        <w:rPr>
          <w:u w:val="single"/>
        </w:rPr>
        <w:t xml:space="preserve">I believe that </w:t>
      </w:r>
      <w:r w:rsidRPr="000C523D">
        <w:rPr>
          <w:highlight w:val="green"/>
          <w:u w:val="single"/>
        </w:rPr>
        <w:t xml:space="preserve">one period of protection </w:t>
      </w:r>
      <w:r w:rsidRPr="000C523D">
        <w:rPr>
          <w:b/>
          <w:bCs/>
          <w:highlight w:val="green"/>
          <w:u w:val="single"/>
          <w:bdr w:val="single" w:sz="4" w:space="0" w:color="auto"/>
        </w:rPr>
        <w:t>should be enough</w:t>
      </w:r>
      <w:r w:rsidRPr="000C523D">
        <w:rPr>
          <w:u w:val="single"/>
        </w:rPr>
        <w:t xml:space="preserve">. We should </w:t>
      </w:r>
      <w:r w:rsidRPr="000C523D">
        <w:rPr>
          <w:highlight w:val="green"/>
          <w:u w:val="single"/>
        </w:rPr>
        <w:t xml:space="preserve">make </w:t>
      </w:r>
      <w:r w:rsidRPr="000C523D">
        <w:rPr>
          <w:u w:val="single"/>
        </w:rPr>
        <w:t xml:space="preserve">the </w:t>
      </w:r>
      <w:r w:rsidRPr="000C523D">
        <w:rPr>
          <w:highlight w:val="green"/>
          <w:u w:val="single"/>
        </w:rPr>
        <w:t xml:space="preserve">legal changes </w:t>
      </w:r>
      <w:r w:rsidRPr="000C523D">
        <w:rPr>
          <w:u w:val="single"/>
        </w:rPr>
        <w:t xml:space="preserve">necessary </w:t>
      </w:r>
      <w:r w:rsidRPr="000C523D">
        <w:rPr>
          <w:highlight w:val="green"/>
          <w:u w:val="single"/>
        </w:rPr>
        <w:t xml:space="preserve">to prevent companies </w:t>
      </w:r>
      <w:r w:rsidRPr="000C523D">
        <w:rPr>
          <w:b/>
          <w:bCs/>
          <w:highlight w:val="green"/>
          <w:u w:val="single"/>
        </w:rPr>
        <w:t>from building patent walls</w:t>
      </w:r>
      <w:r w:rsidRPr="000C523D">
        <w:rPr>
          <w:highlight w:val="green"/>
          <w:u w:val="single"/>
        </w:rPr>
        <w:t xml:space="preserve"> </w:t>
      </w:r>
      <w:r w:rsidRPr="000C523D">
        <w:rPr>
          <w:u w:val="single"/>
        </w:rPr>
        <w:t xml:space="preserve">and piling up mountains of rights. This could be </w:t>
      </w:r>
      <w:r w:rsidRPr="000C523D">
        <w:rPr>
          <w:highlight w:val="green"/>
          <w:u w:val="single"/>
        </w:rPr>
        <w:t xml:space="preserve">accomplished </w:t>
      </w:r>
      <w:r w:rsidRPr="000C523D">
        <w:rPr>
          <w:b/>
          <w:bCs/>
          <w:highlight w:val="green"/>
          <w:u w:val="single"/>
          <w:bdr w:val="single" w:sz="4" w:space="0" w:color="auto"/>
        </w:rPr>
        <w:t>by a “one-and-done” approach</w:t>
      </w:r>
      <w:r w:rsidRPr="000C523D">
        <w:rPr>
          <w:highlight w:val="green"/>
          <w:u w:val="single"/>
        </w:rPr>
        <w:t xml:space="preserve"> </w:t>
      </w:r>
      <w:r w:rsidRPr="000C523D">
        <w:rPr>
          <w:u w:val="single"/>
        </w:rPr>
        <w:t>for patent protection. Under it, a drug would receive just one period of exclusivity, and no more</w:t>
      </w:r>
      <w:r w:rsidRPr="000C523D">
        <w:rPr>
          <w:sz w:val="16"/>
        </w:rPr>
        <w:t xml:space="preserve">. The choice of which “one” could be left entirely in the hands of the pharmaceutical company, with the election made when the FDA approves the drug. </w:t>
      </w:r>
      <w:r w:rsidRPr="000C523D">
        <w:rPr>
          <w:u w:val="single"/>
        </w:rPr>
        <w:t>Perhaps development of the drug went swiftly and smoothly, so the remaining life of one of the drug’s patents is of greatest value</w:t>
      </w:r>
      <w:r w:rsidRPr="000C523D">
        <w:rPr>
          <w:sz w:val="16"/>
        </w:rPr>
        <w:t xml:space="preserve">. Perhaps development languished, so designation as an orphan drug or some other benefit would bring greater reward. </w:t>
      </w:r>
      <w:r w:rsidRPr="000C523D">
        <w:rPr>
          <w:u w:val="single"/>
        </w:rPr>
        <w:t>The choice would be up to the company itself, based on its own calculation of the maximum benefit.</w:t>
      </w:r>
      <w:r w:rsidRPr="000C523D">
        <w:rPr>
          <w:sz w:val="16"/>
        </w:rPr>
        <w:t xml:space="preserve"> </w:t>
      </w:r>
      <w:r w:rsidRPr="000C523D">
        <w:rPr>
          <w:highlight w:val="green"/>
          <w:u w:val="single"/>
        </w:rPr>
        <w:t>The result</w:t>
      </w:r>
      <w:r w:rsidRPr="000C523D">
        <w:rPr>
          <w:u w:val="single"/>
        </w:rPr>
        <w:t xml:space="preserve">, however, </w:t>
      </w:r>
      <w:r w:rsidRPr="000C523D">
        <w:rPr>
          <w:highlight w:val="green"/>
          <w:u w:val="single"/>
        </w:rPr>
        <w:t xml:space="preserve">is that a </w:t>
      </w:r>
      <w:r w:rsidRPr="000C523D">
        <w:rPr>
          <w:u w:val="single"/>
        </w:rPr>
        <w:t xml:space="preserve">pharmaceutical </w:t>
      </w:r>
      <w:r w:rsidRPr="000C523D">
        <w:rPr>
          <w:highlight w:val="green"/>
          <w:u w:val="single"/>
        </w:rPr>
        <w:t xml:space="preserve">company chooses whether </w:t>
      </w:r>
      <w:r w:rsidRPr="000C523D">
        <w:rPr>
          <w:u w:val="single"/>
        </w:rPr>
        <w:t xml:space="preserve">its period of </w:t>
      </w:r>
      <w:r w:rsidRPr="000C523D">
        <w:rPr>
          <w:highlight w:val="green"/>
          <w:u w:val="single"/>
        </w:rPr>
        <w:t xml:space="preserve">exclusivity would be a </w:t>
      </w:r>
      <w:bookmarkStart w:id="0" w:name="_Hlk82847330"/>
      <w:r w:rsidRPr="000C523D">
        <w:rPr>
          <w:highlight w:val="green"/>
          <w:u w:val="single"/>
        </w:rPr>
        <w:t>patent</w:t>
      </w:r>
      <w:r w:rsidRPr="000C523D">
        <w:rPr>
          <w:u w:val="single"/>
        </w:rPr>
        <w:t xml:space="preserve">, an </w:t>
      </w:r>
      <w:r w:rsidRPr="000C523D">
        <w:rPr>
          <w:highlight w:val="green"/>
          <w:u w:val="single"/>
        </w:rPr>
        <w:t>orphan drug designation</w:t>
      </w:r>
      <w:r w:rsidRPr="000C523D">
        <w:rPr>
          <w:u w:val="single"/>
        </w:rPr>
        <w:t xml:space="preserve">, a period of </w:t>
      </w:r>
      <w:r w:rsidRPr="000C523D">
        <w:rPr>
          <w:highlight w:val="green"/>
          <w:u w:val="single"/>
        </w:rPr>
        <w:t xml:space="preserve">data exclusivity </w:t>
      </w:r>
      <w:bookmarkEnd w:id="0"/>
      <w:r w:rsidRPr="000C523D">
        <w:rPr>
          <w:u w:val="single"/>
        </w:rPr>
        <w:t xml:space="preserve">(in which no generic is allowed to use the original drug’s safety and effectiveness data), or something else — </w:t>
      </w:r>
      <w:r w:rsidRPr="000C523D">
        <w:rPr>
          <w:highlight w:val="green"/>
          <w:u w:val="single"/>
        </w:rPr>
        <w:t xml:space="preserve">but </w:t>
      </w:r>
      <w:r w:rsidRPr="000C523D">
        <w:rPr>
          <w:b/>
          <w:bCs/>
          <w:highlight w:val="green"/>
          <w:u w:val="single"/>
        </w:rPr>
        <w:t xml:space="preserve">not </w:t>
      </w:r>
      <w:proofErr w:type="gramStart"/>
      <w:r w:rsidRPr="000C523D">
        <w:rPr>
          <w:b/>
          <w:bCs/>
          <w:highlight w:val="green"/>
          <w:u w:val="single"/>
        </w:rPr>
        <w:t>all of</w:t>
      </w:r>
      <w:proofErr w:type="gramEnd"/>
      <w:r w:rsidRPr="000C523D">
        <w:rPr>
          <w:b/>
          <w:bCs/>
          <w:highlight w:val="green"/>
          <w:u w:val="single"/>
        </w:rPr>
        <w:t xml:space="preserve"> the above </w:t>
      </w:r>
      <w:r w:rsidRPr="000C523D">
        <w:rPr>
          <w:u w:val="single"/>
        </w:rPr>
        <w:t>and more</w:t>
      </w:r>
      <w:r w:rsidRPr="000C523D">
        <w:rPr>
          <w:sz w:val="16"/>
        </w:rPr>
        <w:t xml:space="preserve">. Consider Suboxone, a combination of buprenorphine and naloxone for treating opioid addiction. </w:t>
      </w:r>
      <w:r w:rsidRPr="000C523D">
        <w:rPr>
          <w:u w:val="single"/>
        </w:rPr>
        <w:t>The drug’s maker has extended its protection cliff eight times, including obtaining an orphan drug designation, which is intended for drugs that serve only a small number of patients</w:t>
      </w:r>
      <w:r w:rsidRPr="000C523D">
        <w:rPr>
          <w:sz w:val="16"/>
        </w:rPr>
        <w:t xml:space="preserve">. The drug’s first period of exclusivity ended in 2005, but with the additions its protection now lasts until 2024. </w:t>
      </w:r>
      <w:r w:rsidRPr="000C523D">
        <w:rPr>
          <w:u w:val="single"/>
        </w:rPr>
        <w:t>That makes almost two additional decades in which the public has borne the burden of monopoly pricing, and access to the medicine may have been constrained</w:t>
      </w:r>
      <w:r w:rsidRPr="000C523D">
        <w:rPr>
          <w:sz w:val="16"/>
        </w:rPr>
        <w:t xml:space="preserve">. </w:t>
      </w:r>
      <w:r w:rsidRPr="000C523D">
        <w:rPr>
          <w:highlight w:val="green"/>
          <w:u w:val="single"/>
        </w:rPr>
        <w:t>Implementing</w:t>
      </w:r>
      <w:r w:rsidRPr="000C523D">
        <w:rPr>
          <w:sz w:val="16"/>
          <w:highlight w:val="green"/>
        </w:rPr>
        <w:t xml:space="preserve"> </w:t>
      </w:r>
      <w:r w:rsidRPr="000C523D">
        <w:rPr>
          <w:sz w:val="16"/>
        </w:rPr>
        <w:t xml:space="preserve">a </w:t>
      </w:r>
      <w:r w:rsidRPr="000C523D">
        <w:rPr>
          <w:highlight w:val="green"/>
          <w:u w:val="single"/>
        </w:rPr>
        <w:t>one-and-done</w:t>
      </w:r>
      <w:r w:rsidRPr="000C523D">
        <w:rPr>
          <w:sz w:val="16"/>
          <w:highlight w:val="green"/>
        </w:rPr>
        <w:t xml:space="preserve"> </w:t>
      </w:r>
      <w:r w:rsidRPr="000C523D">
        <w:rPr>
          <w:sz w:val="16"/>
        </w:rPr>
        <w:t xml:space="preserve">approach in conjunction with FDA approval underscores the fact that these problems and solutions are designed for pharmaceuticals, not for all types of technologies. </w:t>
      </w:r>
      <w:r w:rsidRPr="000C523D">
        <w:rPr>
          <w:u w:val="single"/>
        </w:rPr>
        <w:t xml:space="preserve">That way, one-and-done could be implemented </w:t>
      </w:r>
      <w:r w:rsidRPr="000C523D">
        <w:rPr>
          <w:highlight w:val="green"/>
          <w:u w:val="single"/>
        </w:rPr>
        <w:t xml:space="preserve">through </w:t>
      </w:r>
      <w:r w:rsidRPr="000C523D">
        <w:rPr>
          <w:b/>
          <w:bCs/>
          <w:highlight w:val="green"/>
          <w:u w:val="single"/>
          <w:bdr w:val="single" w:sz="4" w:space="0" w:color="auto"/>
        </w:rPr>
        <w:t xml:space="preserve">legislative changes to the FDA’s drug approval </w:t>
      </w:r>
      <w:proofErr w:type="gramStart"/>
      <w:r w:rsidRPr="000C523D">
        <w:rPr>
          <w:b/>
          <w:bCs/>
          <w:highlight w:val="green"/>
          <w:u w:val="single"/>
          <w:bdr w:val="single" w:sz="4" w:space="0" w:color="auto"/>
        </w:rPr>
        <w:t>system</w:t>
      </w:r>
      <w:r w:rsidRPr="000C523D">
        <w:rPr>
          <w:u w:val="single"/>
        </w:rPr>
        <w:t>, and</w:t>
      </w:r>
      <w:proofErr w:type="gramEnd"/>
      <w:r w:rsidRPr="000C523D">
        <w:rPr>
          <w:u w:val="single"/>
        </w:rPr>
        <w:t xml:space="preserve"> would apply to patents granted going forward.</w:t>
      </w:r>
      <w:r w:rsidRPr="000C523D">
        <w:rPr>
          <w:sz w:val="16"/>
        </w:rPr>
        <w:t xml:space="preserve"> One-and-done would apply to both patents and exclusivities. A more limited approach, a baby step if you will, would be to invigorate the existing patent obviousness doctrine </w:t>
      </w:r>
      <w:proofErr w:type="gramStart"/>
      <w:r w:rsidRPr="000C523D">
        <w:rPr>
          <w:sz w:val="16"/>
        </w:rPr>
        <w:t>as a way to</w:t>
      </w:r>
      <w:proofErr w:type="gramEnd"/>
      <w:r w:rsidRPr="000C523D">
        <w:rPr>
          <w:sz w:val="16"/>
        </w:rPr>
        <w:t xml:space="preserve"> cut back on patent tinkering. Obviousness, one of the five standards for patent eligibility, says that inventions that are obvious to an expert or the </w:t>
      </w:r>
      <w:proofErr w:type="gramStart"/>
      <w:r w:rsidRPr="000C523D">
        <w:rPr>
          <w:sz w:val="16"/>
        </w:rPr>
        <w:t>general public</w:t>
      </w:r>
      <w:proofErr w:type="gramEnd"/>
      <w:r w:rsidRPr="000C523D">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0C523D">
        <w:rPr>
          <w:u w:val="single"/>
        </w:rPr>
        <w:t>Pharmaceutical companies have become adept at maneuvering through the system of patent and non-patent rights to create mountains of rights that can be applied, one after another.</w:t>
      </w:r>
      <w:r w:rsidRPr="000C523D">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033B2A56" w14:textId="77777777" w:rsidR="00417672" w:rsidRPr="000C523D" w:rsidRDefault="00417672" w:rsidP="00417672">
      <w:pPr>
        <w:pStyle w:val="Heading4"/>
      </w:pPr>
      <w:r w:rsidRPr="000C523D">
        <w:t xml:space="preserve">We are in an </w:t>
      </w:r>
      <w:r w:rsidRPr="000C523D">
        <w:rPr>
          <w:u w:val="single"/>
        </w:rPr>
        <w:t>innovation crisis</w:t>
      </w:r>
      <w:r w:rsidRPr="000C523D">
        <w:t xml:space="preserve"> – new drugs are </w:t>
      </w:r>
      <w:r w:rsidRPr="000C523D">
        <w:rPr>
          <w:u w:val="single"/>
        </w:rPr>
        <w:t>not being developed</w:t>
      </w:r>
      <w:r w:rsidRPr="000C523D">
        <w:t xml:space="preserve"> in favor of re-purposing </w:t>
      </w:r>
      <w:r w:rsidRPr="000C523D">
        <w:rPr>
          <w:u w:val="single"/>
        </w:rPr>
        <w:t>old drugs</w:t>
      </w:r>
      <w:r w:rsidRPr="000C523D">
        <w:t xml:space="preserve"> to infinitely extend patent expiration.</w:t>
      </w:r>
    </w:p>
    <w:p w14:paraId="0FD3DA85" w14:textId="77777777" w:rsidR="00417672" w:rsidRPr="000C523D" w:rsidRDefault="00417672" w:rsidP="00417672">
      <w:r w:rsidRPr="000C523D">
        <w:rPr>
          <w:rStyle w:val="Style13ptBold"/>
        </w:rPr>
        <w:t>Feldman 1</w:t>
      </w:r>
      <w:r w:rsidRPr="000C523D">
        <w:t xml:space="preserve"> Robin Feldman 2-11-2019 "‘One-and-done’ for new drugs could cut patent thickets and boost generic competition" </w:t>
      </w:r>
      <w:hyperlink r:id="rId27" w:history="1">
        <w:r w:rsidRPr="000C523D">
          <w:rPr>
            <w:rStyle w:val="Hyperlink"/>
          </w:rPr>
          <w:t>https://www.statnews.com/2019/02/11/drug-patent-protection-one-done/</w:t>
        </w:r>
      </w:hyperlink>
      <w:r w:rsidRPr="000C523D">
        <w:t xml:space="preserve"> (Arthur J. Goldberg Distinguished Professor of Law, Albert Abramson ’54 Distinguished Professor of Law Chair, and Director of the Center for Innovation)//</w:t>
      </w:r>
      <w:proofErr w:type="spellStart"/>
      <w:r w:rsidRPr="000C523D">
        <w:t>SidK</w:t>
      </w:r>
      <w:proofErr w:type="spellEnd"/>
      <w:r w:rsidRPr="000C523D">
        <w:t xml:space="preserve"> + Elmer </w:t>
      </w:r>
    </w:p>
    <w:p w14:paraId="4D72D96A" w14:textId="77777777" w:rsidR="00417672" w:rsidRDefault="00417672" w:rsidP="00417672">
      <w:pPr>
        <w:rPr>
          <w:u w:val="single"/>
        </w:rPr>
      </w:pPr>
      <w:r w:rsidRPr="000C523D">
        <w:rPr>
          <w:highlight w:val="green"/>
          <w:u w:val="single"/>
        </w:rPr>
        <w:t>Drug companies</w:t>
      </w:r>
      <w:r w:rsidRPr="000C523D">
        <w:rPr>
          <w:sz w:val="16"/>
          <w:highlight w:val="green"/>
        </w:rPr>
        <w:t xml:space="preserve"> </w:t>
      </w:r>
      <w:r w:rsidRPr="000C523D">
        <w:rPr>
          <w:b/>
          <w:bCs/>
          <w:highlight w:val="green"/>
          <w:u w:val="single"/>
        </w:rPr>
        <w:t>have brought great innovations</w:t>
      </w:r>
      <w:r w:rsidRPr="000C523D">
        <w:rPr>
          <w:sz w:val="16"/>
          <w:highlight w:val="green"/>
        </w:rPr>
        <w:t xml:space="preserve"> </w:t>
      </w:r>
      <w:r w:rsidRPr="000C523D">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0C523D">
        <w:rPr>
          <w:sz w:val="16"/>
        </w:rPr>
        <w:t>time period</w:t>
      </w:r>
      <w:proofErr w:type="gramEnd"/>
      <w:r w:rsidRPr="000C523D">
        <w:rPr>
          <w:sz w:val="16"/>
        </w:rPr>
        <w:t xml:space="preserve"> of protection so companies can recoup their investments by charging monopoly prices</w:t>
      </w:r>
      <w:r w:rsidRPr="000C523D">
        <w:rPr>
          <w:u w:val="single"/>
        </w:rPr>
        <w:t xml:space="preserve">. When patents end, lower-priced competitors should be able to jump into the market and drive down the price. </w:t>
      </w:r>
      <w:r w:rsidRPr="000C523D">
        <w:rPr>
          <w:b/>
          <w:bCs/>
          <w:highlight w:val="green"/>
          <w:u w:val="single"/>
          <w:bdr w:val="single" w:sz="4" w:space="0" w:color="auto"/>
        </w:rPr>
        <w:t>But that’s not happening</w:t>
      </w:r>
      <w:r w:rsidRPr="000C523D">
        <w:rPr>
          <w:u w:val="single"/>
        </w:rPr>
        <w:t xml:space="preserve">. Instead, </w:t>
      </w:r>
      <w:r w:rsidRPr="000C523D">
        <w:rPr>
          <w:highlight w:val="green"/>
          <w:u w:val="single"/>
        </w:rPr>
        <w:t>drug companies build massive patent walls around their products</w:t>
      </w:r>
      <w:r w:rsidRPr="000C523D">
        <w:rPr>
          <w:u w:val="single"/>
        </w:rPr>
        <w:t xml:space="preserve">, </w:t>
      </w:r>
      <w:r w:rsidRPr="000C523D">
        <w:rPr>
          <w:highlight w:val="green"/>
          <w:u w:val="single"/>
        </w:rPr>
        <w:t>extending</w:t>
      </w:r>
      <w:r w:rsidRPr="000C523D">
        <w:rPr>
          <w:u w:val="single"/>
        </w:rPr>
        <w:t xml:space="preserve"> the </w:t>
      </w:r>
      <w:r w:rsidRPr="000C523D">
        <w:rPr>
          <w:highlight w:val="green"/>
          <w:u w:val="single"/>
        </w:rPr>
        <w:t xml:space="preserve">protection </w:t>
      </w:r>
      <w:proofErr w:type="gramStart"/>
      <w:r w:rsidRPr="000C523D">
        <w:rPr>
          <w:b/>
          <w:bCs/>
          <w:highlight w:val="green"/>
          <w:u w:val="single"/>
        </w:rPr>
        <w:t>over and over again</w:t>
      </w:r>
      <w:proofErr w:type="gramEnd"/>
      <w:r w:rsidRPr="000C523D">
        <w:rPr>
          <w:sz w:val="16"/>
        </w:rPr>
        <w:t xml:space="preserve">. </w:t>
      </w:r>
      <w:r w:rsidRPr="000C523D">
        <w:rPr>
          <w:u w:val="single"/>
        </w:rPr>
        <w:t xml:space="preserve">Some modern </w:t>
      </w:r>
      <w:r w:rsidRPr="000C523D">
        <w:rPr>
          <w:highlight w:val="green"/>
          <w:u w:val="single"/>
        </w:rPr>
        <w:t xml:space="preserve">drugs have </w:t>
      </w:r>
      <w:r w:rsidRPr="000C523D">
        <w:rPr>
          <w:u w:val="single"/>
        </w:rPr>
        <w:t xml:space="preserve">an </w:t>
      </w:r>
      <w:r w:rsidRPr="000C523D">
        <w:rPr>
          <w:highlight w:val="green"/>
          <w:u w:val="single"/>
        </w:rPr>
        <w:t>avalanche of U.S. patents</w:t>
      </w:r>
      <w:r w:rsidRPr="000C523D">
        <w:rPr>
          <w:u w:val="single"/>
        </w:rPr>
        <w:t xml:space="preserve">, with </w:t>
      </w:r>
      <w:r w:rsidRPr="000C523D">
        <w:rPr>
          <w:highlight w:val="green"/>
          <w:u w:val="single"/>
        </w:rPr>
        <w:t xml:space="preserve">expiration dates </w:t>
      </w:r>
      <w:r w:rsidRPr="000C523D">
        <w:rPr>
          <w:b/>
          <w:bCs/>
          <w:highlight w:val="green"/>
          <w:u w:val="single"/>
          <w:bdr w:val="single" w:sz="4" w:space="0" w:color="auto"/>
        </w:rPr>
        <w:t>staggered across time</w:t>
      </w:r>
      <w:r w:rsidRPr="000C523D">
        <w:rPr>
          <w:highlight w:val="green"/>
          <w:u w:val="single"/>
        </w:rPr>
        <w:t xml:space="preserve">. </w:t>
      </w:r>
      <w:r w:rsidRPr="000C523D">
        <w:rPr>
          <w:sz w:val="16"/>
        </w:rPr>
        <w:t>For example</w:t>
      </w:r>
      <w:r w:rsidRPr="000C523D">
        <w:rPr>
          <w:u w:val="single"/>
        </w:rPr>
        <w:t xml:space="preserve">, the rheumatoid arthritis drug Humira is </w:t>
      </w:r>
      <w:r w:rsidRPr="000C523D">
        <w:rPr>
          <w:b/>
          <w:bCs/>
          <w:u w:val="single"/>
        </w:rPr>
        <w:t>protected by more than 100 patents</w:t>
      </w:r>
      <w:r w:rsidRPr="000C523D">
        <w:rPr>
          <w:sz w:val="16"/>
        </w:rPr>
        <w:t xml:space="preserve">. </w:t>
      </w:r>
      <w:r w:rsidRPr="000C523D">
        <w:rPr>
          <w:u w:val="single"/>
        </w:rPr>
        <w:t xml:space="preserve">Walls like that </w:t>
      </w:r>
      <w:r w:rsidRPr="000C523D">
        <w:rPr>
          <w:b/>
          <w:bCs/>
          <w:u w:val="single"/>
        </w:rPr>
        <w:t>are insurmountable</w:t>
      </w:r>
      <w:r w:rsidRPr="000C523D">
        <w:rPr>
          <w:u w:val="single"/>
        </w:rPr>
        <w:t xml:space="preserve">. </w:t>
      </w:r>
      <w:r w:rsidRPr="000C523D">
        <w:rPr>
          <w:highlight w:val="green"/>
          <w:u w:val="single"/>
        </w:rPr>
        <w:t>Rather than rewarding innovation</w:t>
      </w:r>
      <w:r w:rsidRPr="000C523D">
        <w:rPr>
          <w:u w:val="single"/>
        </w:rPr>
        <w:t xml:space="preserve">, </w:t>
      </w:r>
      <w:r w:rsidRPr="000C523D">
        <w:rPr>
          <w:highlight w:val="green"/>
          <w:u w:val="single"/>
        </w:rPr>
        <w:t xml:space="preserve">our patent system is </w:t>
      </w:r>
      <w:r w:rsidRPr="000C523D">
        <w:rPr>
          <w:u w:val="single"/>
        </w:rPr>
        <w:t xml:space="preserve">now </w:t>
      </w:r>
      <w:r w:rsidRPr="000C523D">
        <w:rPr>
          <w:highlight w:val="green"/>
          <w:u w:val="single"/>
        </w:rPr>
        <w:t>largely repurposing drugs</w:t>
      </w:r>
      <w:r w:rsidRPr="000C523D">
        <w:rPr>
          <w:u w:val="single"/>
        </w:rPr>
        <w:t xml:space="preserve">. </w:t>
      </w:r>
      <w:r w:rsidRPr="000C523D">
        <w:rPr>
          <w:highlight w:val="green"/>
          <w:u w:val="single"/>
        </w:rPr>
        <w:t>Between 2005 and 2015</w:t>
      </w:r>
      <w:r w:rsidRPr="000C523D">
        <w:rPr>
          <w:u w:val="single"/>
        </w:rPr>
        <w:t xml:space="preserve">, </w:t>
      </w:r>
      <w:r w:rsidRPr="000C523D">
        <w:rPr>
          <w:b/>
          <w:bCs/>
          <w:highlight w:val="green"/>
          <w:u w:val="single"/>
        </w:rPr>
        <w:t>more than three-quarters</w:t>
      </w:r>
      <w:r w:rsidRPr="000C523D">
        <w:rPr>
          <w:highlight w:val="green"/>
          <w:u w:val="single"/>
        </w:rPr>
        <w:t xml:space="preserve"> of </w:t>
      </w:r>
      <w:r w:rsidRPr="000C523D">
        <w:rPr>
          <w:u w:val="single"/>
        </w:rPr>
        <w:t xml:space="preserve">the </w:t>
      </w:r>
      <w:r w:rsidRPr="000C523D">
        <w:rPr>
          <w:highlight w:val="green"/>
          <w:u w:val="single"/>
        </w:rPr>
        <w:t xml:space="preserve">drugs associated with new patents </w:t>
      </w:r>
      <w:r w:rsidRPr="000C523D">
        <w:rPr>
          <w:b/>
          <w:bCs/>
          <w:highlight w:val="green"/>
          <w:u w:val="single"/>
        </w:rPr>
        <w:t>were not new ones</w:t>
      </w:r>
      <w:r w:rsidRPr="000C523D">
        <w:rPr>
          <w:highlight w:val="green"/>
          <w:u w:val="single"/>
        </w:rPr>
        <w:t xml:space="preserve"> </w:t>
      </w:r>
      <w:r w:rsidRPr="000C523D">
        <w:rPr>
          <w:u w:val="single"/>
        </w:rPr>
        <w:t>coming on the market but existing ones</w:t>
      </w:r>
      <w:r w:rsidRPr="000C523D">
        <w:rPr>
          <w:sz w:val="16"/>
        </w:rPr>
        <w:t xml:space="preserve">. In other words, we are mostly churning and recycling. </w:t>
      </w:r>
      <w:r w:rsidRPr="000C523D">
        <w:rPr>
          <w:u w:val="single"/>
        </w:rPr>
        <w:t xml:space="preserve">Particularly troubling, </w:t>
      </w:r>
      <w:r w:rsidRPr="000C523D">
        <w:rPr>
          <w:highlight w:val="green"/>
          <w:u w:val="single"/>
        </w:rPr>
        <w:t xml:space="preserve">new patents can be </w:t>
      </w:r>
      <w:r w:rsidRPr="000C523D">
        <w:rPr>
          <w:b/>
          <w:bCs/>
          <w:highlight w:val="green"/>
          <w:u w:val="single"/>
        </w:rPr>
        <w:t>obtained on minor tweaks</w:t>
      </w:r>
      <w:r w:rsidRPr="000C523D">
        <w:rPr>
          <w:highlight w:val="green"/>
          <w:u w:val="single"/>
        </w:rPr>
        <w:t xml:space="preserve"> </w:t>
      </w:r>
      <w:r w:rsidRPr="000C523D">
        <w:rPr>
          <w:u w:val="single"/>
        </w:rPr>
        <w:t xml:space="preserve">such as adjustments to dosage or delivery systems — a once-a-day pill instead of a twice-a-day </w:t>
      </w:r>
      <w:proofErr w:type="gramStart"/>
      <w:r w:rsidRPr="000C523D">
        <w:rPr>
          <w:u w:val="single"/>
        </w:rPr>
        <w:t>one;</w:t>
      </w:r>
      <w:proofErr w:type="gramEnd"/>
      <w:r w:rsidRPr="000C523D">
        <w:rPr>
          <w:u w:val="single"/>
        </w:rPr>
        <w:t xml:space="preserve"> a capsule rather than a tablet</w:t>
      </w:r>
      <w:r w:rsidRPr="000C523D">
        <w:rPr>
          <w:sz w:val="16"/>
        </w:rPr>
        <w:t xml:space="preserve">. Tinkering like this may have some value to some patients, but it nowhere near justifies the rewards we lavish on companies for doing it. From society’s standpoint, </w:t>
      </w:r>
      <w:r w:rsidRPr="000C523D">
        <w:rPr>
          <w:u w:val="single"/>
        </w:rPr>
        <w:t>incentives should drive scientists back to the lab to look for new things, not to recycle existing drugs for minimal benefit.</w:t>
      </w:r>
    </w:p>
    <w:p w14:paraId="5ACD2B5A" w14:textId="77777777" w:rsidR="00417672" w:rsidRPr="000C523D" w:rsidRDefault="00417672" w:rsidP="00417672">
      <w:pPr>
        <w:pStyle w:val="Heading4"/>
      </w:pPr>
      <w:r w:rsidRPr="000C523D">
        <w:t xml:space="preserve">Only innovation now solves </w:t>
      </w:r>
      <w:r w:rsidRPr="000C523D">
        <w:rPr>
          <w:u w:val="single"/>
        </w:rPr>
        <w:t>AMR super-bugs</w:t>
      </w:r>
      <w:r w:rsidRPr="000C523D">
        <w:t xml:space="preserve"> -- </w:t>
      </w:r>
      <w:r w:rsidRPr="000C523D">
        <w:rPr>
          <w:u w:val="single"/>
        </w:rPr>
        <w:t>timeframe’s key</w:t>
      </w:r>
      <w:r w:rsidRPr="000C523D">
        <w:t xml:space="preserve">. </w:t>
      </w:r>
    </w:p>
    <w:p w14:paraId="0C04FC35" w14:textId="77777777" w:rsidR="00417672" w:rsidRPr="000C523D" w:rsidRDefault="00417672" w:rsidP="00417672">
      <w:proofErr w:type="spellStart"/>
      <w:r w:rsidRPr="000C523D">
        <w:rPr>
          <w:rStyle w:val="Style13ptBold"/>
        </w:rPr>
        <w:t>Sobti</w:t>
      </w:r>
      <w:proofErr w:type="spellEnd"/>
      <w:r w:rsidRPr="000C523D">
        <w:rPr>
          <w:rStyle w:val="Style13ptBold"/>
        </w:rPr>
        <w:t xml:space="preserve"> 19</w:t>
      </w:r>
      <w:r w:rsidRPr="000C523D">
        <w:t xml:space="preserve"> [Dr. Navjot Kaur </w:t>
      </w:r>
      <w:proofErr w:type="spellStart"/>
      <w:r w:rsidRPr="000C523D">
        <w:t>Sobti</w:t>
      </w:r>
      <w:proofErr w:type="spellEnd"/>
      <w:r w:rsidRPr="000C523D">
        <w:t xml:space="preserve"> is an internal medicine resident physician at Dartmouth-Hitchcock-Medical Center/Dartmouth School of Medicine and a member of the ABC News Medical Unit. May 1, 2019. “Amid superbug crisis, scientists urge innovation”. </w:t>
      </w:r>
      <w:hyperlink r:id="rId28" w:history="1">
        <w:r w:rsidRPr="000C523D">
          <w:rPr>
            <w:rStyle w:val="Hyperlink"/>
          </w:rPr>
          <w:t>https://abcnews.go.com/Health/amidst-superbug-crisis-scientists-urge-innovation/story?id=62763415</w:t>
        </w:r>
      </w:hyperlink>
      <w:r w:rsidRPr="000C523D">
        <w:t xml:space="preserve">] Dhruv </w:t>
      </w:r>
    </w:p>
    <w:p w14:paraId="364C2EEF" w14:textId="77777777" w:rsidR="00417672" w:rsidRPr="000C523D" w:rsidRDefault="00417672" w:rsidP="00417672">
      <w:pPr>
        <w:rPr>
          <w:sz w:val="16"/>
        </w:rPr>
      </w:pPr>
      <w:hyperlink r:id="rId29" w:tgtFrame="_blank" w:history="1">
        <w:r w:rsidRPr="000C523D">
          <w:rPr>
            <w:rStyle w:val="StyleUnderline"/>
          </w:rPr>
          <w:t>The United Nations</w:t>
        </w:r>
      </w:hyperlink>
      <w:r w:rsidRPr="000C523D">
        <w:t xml:space="preserve"> </w:t>
      </w:r>
      <w:r w:rsidRPr="000C523D">
        <w:rPr>
          <w:sz w:val="16"/>
        </w:rPr>
        <w:t xml:space="preserve">has </w:t>
      </w:r>
      <w:r w:rsidRPr="000C523D">
        <w:rPr>
          <w:rStyle w:val="StyleUnderline"/>
        </w:rPr>
        <w:t xml:space="preserve">called </w:t>
      </w:r>
      <w:r w:rsidRPr="000C523D">
        <w:rPr>
          <w:rStyle w:val="Emphasis"/>
        </w:rPr>
        <w:t>antimicrobial resistance</w:t>
      </w:r>
      <w:r w:rsidRPr="000C523D">
        <w:rPr>
          <w:rStyle w:val="StyleUnderline"/>
        </w:rPr>
        <w:t xml:space="preserve"> a “</w:t>
      </w:r>
      <w:r w:rsidRPr="000C523D">
        <w:rPr>
          <w:rStyle w:val="Emphasis"/>
        </w:rPr>
        <w:t>global crisis</w:t>
      </w:r>
      <w:r w:rsidRPr="000C523D">
        <w:rPr>
          <w:sz w:val="16"/>
        </w:rPr>
        <w:t xml:space="preserve">.” </w:t>
      </w:r>
      <w:r w:rsidRPr="000C523D">
        <w:rPr>
          <w:rStyle w:val="StyleUnderline"/>
        </w:rPr>
        <w:t xml:space="preserve">With </w:t>
      </w:r>
      <w:r w:rsidRPr="000C523D">
        <w:rPr>
          <w:rStyle w:val="StyleUnderline"/>
          <w:highlight w:val="green"/>
        </w:rPr>
        <w:t xml:space="preserve">the </w:t>
      </w:r>
      <w:hyperlink r:id="rId30" w:tgtFrame="_blank" w:history="1">
        <w:r w:rsidRPr="000C523D">
          <w:rPr>
            <w:rStyle w:val="StyleUnderline"/>
            <w:highlight w:val="green"/>
          </w:rPr>
          <w:t>rise in superbugs</w:t>
        </w:r>
      </w:hyperlink>
      <w:r w:rsidRPr="000C523D">
        <w:rPr>
          <w:rStyle w:val="StyleUnderline"/>
        </w:rPr>
        <w:t xml:space="preserve"> across the globe</w:t>
      </w:r>
      <w:r w:rsidRPr="000C523D">
        <w:rPr>
          <w:sz w:val="16"/>
        </w:rPr>
        <w:t xml:space="preserve">, common </w:t>
      </w:r>
      <w:r w:rsidRPr="000C523D">
        <w:rPr>
          <w:rStyle w:val="StyleUnderline"/>
        </w:rPr>
        <w:t>infections are becoming harder to treat</w:t>
      </w:r>
      <w:r w:rsidRPr="000C523D">
        <w:rPr>
          <w:sz w:val="16"/>
        </w:rPr>
        <w:t xml:space="preserve">, </w:t>
      </w:r>
      <w:r w:rsidRPr="000C523D">
        <w:rPr>
          <w:rStyle w:val="StyleUnderline"/>
        </w:rPr>
        <w:t>and lifesaving procedures riskier</w:t>
      </w:r>
      <w:r w:rsidRPr="000C523D">
        <w:rPr>
          <w:sz w:val="16"/>
        </w:rPr>
        <w:t xml:space="preserve"> to perform. </w:t>
      </w:r>
      <w:r w:rsidRPr="000C523D">
        <w:rPr>
          <w:rStyle w:val="Emphasis"/>
        </w:rPr>
        <w:t>Drug-resistant infections</w:t>
      </w:r>
      <w:r w:rsidRPr="000C523D">
        <w:rPr>
          <w:rStyle w:val="StyleUnderline"/>
        </w:rPr>
        <w:t xml:space="preserve"> result in</w:t>
      </w:r>
      <w:r w:rsidRPr="000C523D">
        <w:rPr>
          <w:sz w:val="16"/>
        </w:rPr>
        <w:t xml:space="preserve"> about </w:t>
      </w:r>
      <w:r w:rsidRPr="000C523D">
        <w:rPr>
          <w:rStyle w:val="StyleUnderline"/>
        </w:rPr>
        <w:t>700,000 deaths per year</w:t>
      </w:r>
      <w:r w:rsidRPr="000C523D">
        <w:rPr>
          <w:sz w:val="16"/>
        </w:rPr>
        <w:t xml:space="preserve">, with at least 230,000 of those deaths due to multidrug resistant tuberculosis, </w:t>
      </w:r>
      <w:hyperlink r:id="rId31" w:tgtFrame="_blank" w:history="1">
        <w:r w:rsidRPr="000C523D">
          <w:rPr>
            <w:rStyle w:val="StyleUnderline"/>
          </w:rPr>
          <w:t>according to</w:t>
        </w:r>
        <w:r w:rsidRPr="000C523D">
          <w:rPr>
            <w:rStyle w:val="Hyperlink"/>
            <w:sz w:val="16"/>
          </w:rPr>
          <w:t xml:space="preserve"> a groundbreaking report from </w:t>
        </w:r>
        <w:r w:rsidRPr="000C523D">
          <w:rPr>
            <w:rStyle w:val="StyleUnderline"/>
          </w:rPr>
          <w:t>the World Health Organization (WHO).</w:t>
        </w:r>
      </w:hyperlink>
      <w:r w:rsidRPr="000C523D">
        <w:rPr>
          <w:sz w:val="16"/>
        </w:rPr>
        <w:t xml:space="preserve"> Given that antibiotic resistance is present in every country, </w:t>
      </w:r>
      <w:r w:rsidRPr="000C523D">
        <w:rPr>
          <w:rStyle w:val="StyleUnderline"/>
        </w:rPr>
        <w:t>antimicrobial resistance</w:t>
      </w:r>
      <w:r w:rsidRPr="000C523D">
        <w:rPr>
          <w:sz w:val="16"/>
        </w:rPr>
        <w:t xml:space="preserve"> (AMR) now </w:t>
      </w:r>
      <w:r w:rsidRPr="000C523D">
        <w:rPr>
          <w:rStyle w:val="StyleUnderline"/>
          <w:highlight w:val="green"/>
        </w:rPr>
        <w:t xml:space="preserve">represents a </w:t>
      </w:r>
      <w:r w:rsidRPr="000C523D">
        <w:rPr>
          <w:rStyle w:val="Emphasis"/>
          <w:highlight w:val="green"/>
        </w:rPr>
        <w:t>global health crisis</w:t>
      </w:r>
      <w:r w:rsidRPr="000C523D">
        <w:rPr>
          <w:sz w:val="16"/>
        </w:rPr>
        <w:t xml:space="preserve">, according to the UN, which has urged immediate, coordinated and global action to prevent a potentially devastating health and financial crisis. </w:t>
      </w:r>
      <w:r w:rsidRPr="000C523D">
        <w:rPr>
          <w:rStyle w:val="StyleUnderline"/>
        </w:rPr>
        <w:t xml:space="preserve">With the </w:t>
      </w:r>
      <w:r w:rsidRPr="000C523D">
        <w:rPr>
          <w:rStyle w:val="Emphasis"/>
          <w:highlight w:val="green"/>
        </w:rPr>
        <w:t>rising</w:t>
      </w:r>
      <w:r w:rsidRPr="000C523D">
        <w:rPr>
          <w:rStyle w:val="Emphasis"/>
        </w:rPr>
        <w:t xml:space="preserve"> rates</w:t>
      </w:r>
      <w:r w:rsidRPr="000C523D">
        <w:rPr>
          <w:rStyle w:val="StyleUnderline"/>
        </w:rPr>
        <w:t xml:space="preserve"> of </w:t>
      </w:r>
      <w:r w:rsidRPr="000C523D">
        <w:rPr>
          <w:rStyle w:val="StyleUnderline"/>
          <w:highlight w:val="green"/>
        </w:rPr>
        <w:t>AMR</w:t>
      </w:r>
      <w:r w:rsidRPr="000C523D">
        <w:rPr>
          <w:sz w:val="16"/>
        </w:rPr>
        <w:t xml:space="preserve"> -- including antivirals, antibiotics, and antifungals -- </w:t>
      </w:r>
      <w:r w:rsidRPr="000C523D">
        <w:rPr>
          <w:rStyle w:val="StyleUnderline"/>
        </w:rPr>
        <w:t xml:space="preserve">estimates from the WHO show that AMR </w:t>
      </w:r>
      <w:r w:rsidRPr="000C523D">
        <w:rPr>
          <w:rStyle w:val="StyleUnderline"/>
          <w:highlight w:val="green"/>
        </w:rPr>
        <w:t xml:space="preserve">may cause </w:t>
      </w:r>
      <w:r w:rsidRPr="000C523D">
        <w:rPr>
          <w:rStyle w:val="Emphasis"/>
          <w:highlight w:val="green"/>
        </w:rPr>
        <w:t>10 million deaths every year</w:t>
      </w:r>
      <w:r w:rsidRPr="000C523D">
        <w:rPr>
          <w:sz w:val="16"/>
        </w:rPr>
        <w:t xml:space="preserve"> by 2050, send 24 million people into extreme poverty by 2030, </w:t>
      </w:r>
      <w:r w:rsidRPr="000C523D">
        <w:rPr>
          <w:rStyle w:val="StyleUnderline"/>
        </w:rPr>
        <w:t>and lead to a financial crisis as severe as</w:t>
      </w:r>
      <w:r w:rsidRPr="000C523D">
        <w:rPr>
          <w:sz w:val="16"/>
        </w:rPr>
        <w:t xml:space="preserve"> the on the U.S. experienced in </w:t>
      </w:r>
      <w:r w:rsidRPr="000C523D">
        <w:rPr>
          <w:rStyle w:val="StyleUnderline"/>
        </w:rPr>
        <w:t>2008</w:t>
      </w:r>
      <w:r w:rsidRPr="000C523D">
        <w:rPr>
          <w:sz w:val="16"/>
        </w:rPr>
        <w:t xml:space="preserve">. </w:t>
      </w:r>
      <w:r w:rsidRPr="000C523D">
        <w:rPr>
          <w:rStyle w:val="StyleUnderline"/>
        </w:rPr>
        <w:t xml:space="preserve">Antimicrobial </w:t>
      </w:r>
      <w:r w:rsidRPr="000C523D">
        <w:rPr>
          <w:rStyle w:val="StyleUnderline"/>
          <w:highlight w:val="green"/>
        </w:rPr>
        <w:t>resistance develops when germs</w:t>
      </w:r>
      <w:r w:rsidRPr="000C523D">
        <w:rPr>
          <w:sz w:val="16"/>
        </w:rPr>
        <w:t xml:space="preserve"> like bacteria and fungi </w:t>
      </w:r>
      <w:proofErr w:type="gramStart"/>
      <w:r w:rsidRPr="000C523D">
        <w:rPr>
          <w:sz w:val="16"/>
        </w:rPr>
        <w:t>are able to</w:t>
      </w:r>
      <w:proofErr w:type="gramEnd"/>
      <w:r w:rsidRPr="000C523D">
        <w:rPr>
          <w:sz w:val="16"/>
        </w:rPr>
        <w:t xml:space="preserve"> “</w:t>
      </w:r>
      <w:r w:rsidRPr="000C523D">
        <w:rPr>
          <w:rStyle w:val="StyleUnderline"/>
          <w:highlight w:val="green"/>
        </w:rPr>
        <w:t>defeat</w:t>
      </w:r>
      <w:r w:rsidRPr="000C523D">
        <w:rPr>
          <w:sz w:val="16"/>
        </w:rPr>
        <w:t xml:space="preserve"> the </w:t>
      </w:r>
      <w:r w:rsidRPr="000C523D">
        <w:rPr>
          <w:rStyle w:val="StyleUnderline"/>
          <w:highlight w:val="green"/>
        </w:rPr>
        <w:t>drugs</w:t>
      </w:r>
      <w:r w:rsidRPr="000C523D">
        <w:rPr>
          <w:rStyle w:val="StyleUnderline"/>
        </w:rPr>
        <w:t xml:space="preserve"> designed to kill them</w:t>
      </w:r>
      <w:r w:rsidRPr="000C523D">
        <w:rPr>
          <w:sz w:val="16"/>
        </w:rPr>
        <w:t xml:space="preserve">,” according to the Centers for Disease Control and Prevention. Through a biologic “survival of the fittest,” </w:t>
      </w:r>
      <w:r w:rsidRPr="000C523D">
        <w:rPr>
          <w:rStyle w:val="StyleUnderline"/>
        </w:rPr>
        <w:t>germs</w:t>
      </w:r>
      <w:r w:rsidRPr="000C523D">
        <w:rPr>
          <w:sz w:val="16"/>
        </w:rPr>
        <w:t xml:space="preserve"> that are </w:t>
      </w:r>
      <w:r w:rsidRPr="000C523D">
        <w:rPr>
          <w:rStyle w:val="StyleUnderline"/>
        </w:rPr>
        <w:t xml:space="preserve">not killed by antimicrobials and </w:t>
      </w:r>
      <w:r w:rsidRPr="000C523D">
        <w:rPr>
          <w:rStyle w:val="Emphasis"/>
        </w:rPr>
        <w:t>continue to grow</w:t>
      </w:r>
      <w:r w:rsidRPr="000C523D">
        <w:rPr>
          <w:sz w:val="16"/>
        </w:rPr>
        <w:t xml:space="preserve">. WHO explains that “poor infection control, inadequate sanitary conditions and inappropriate food handling encourage the spread” of AMR, </w:t>
      </w:r>
      <w:r w:rsidRPr="000C523D">
        <w:rPr>
          <w:rStyle w:val="StyleUnderline"/>
        </w:rPr>
        <w:t>which can lead to “</w:t>
      </w:r>
      <w:proofErr w:type="gramStart"/>
      <w:r w:rsidRPr="000C523D">
        <w:rPr>
          <w:rStyle w:val="Emphasis"/>
        </w:rPr>
        <w:t>superbugs.</w:t>
      </w:r>
      <w:proofErr w:type="gramEnd"/>
      <w:r w:rsidRPr="000C523D">
        <w:rPr>
          <w:sz w:val="16"/>
        </w:rPr>
        <w:t xml:space="preserve">” Those superbugs require powerful and oftentimes more expensive antimicrobials to treat. Examples of </w:t>
      </w:r>
      <w:r w:rsidRPr="000C523D">
        <w:rPr>
          <w:rStyle w:val="StyleUnderline"/>
        </w:rPr>
        <w:t>superbugs are far and</w:t>
      </w:r>
      <w:r w:rsidRPr="000C523D">
        <w:rPr>
          <w:sz w:val="16"/>
        </w:rPr>
        <w:t xml:space="preserve"> </w:t>
      </w:r>
      <w:proofErr w:type="gramStart"/>
      <w:r w:rsidRPr="000C523D">
        <w:rPr>
          <w:rStyle w:val="StyleUnderline"/>
        </w:rPr>
        <w:t>wide</w:t>
      </w:r>
      <w:r w:rsidRPr="000C523D">
        <w:rPr>
          <w:sz w:val="16"/>
        </w:rPr>
        <w:t>, and</w:t>
      </w:r>
      <w:proofErr w:type="gramEnd"/>
      <w:r w:rsidRPr="000C523D">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0C523D">
        <w:rPr>
          <w:sz w:val="16"/>
        </w:rPr>
        <w:t>a number of</w:t>
      </w:r>
      <w:proofErr w:type="gramEnd"/>
      <w:r w:rsidRPr="000C523D">
        <w:rPr>
          <w:sz w:val="16"/>
        </w:rPr>
        <w:t xml:space="preserve"> people with HIV and malaria. </w:t>
      </w:r>
      <w:r w:rsidRPr="000C523D">
        <w:rPr>
          <w:sz w:val="16"/>
          <w:szCs w:val="18"/>
        </w:rPr>
        <w:t xml:space="preserve">The people at the </w:t>
      </w:r>
      <w:hyperlink r:id="rId32" w:tgtFrame="_blank" w:history="1">
        <w:r w:rsidRPr="000C523D">
          <w:rPr>
            <w:rStyle w:val="Hyperlink"/>
            <w:sz w:val="16"/>
            <w:szCs w:val="18"/>
          </w:rPr>
          <w:t>highest risk for AMR</w:t>
        </w:r>
      </w:hyperlink>
      <w:r w:rsidRPr="000C523D">
        <w:rPr>
          <w:sz w:val="16"/>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33" w:history="1">
        <w:r w:rsidRPr="000C523D">
          <w:rPr>
            <w:rStyle w:val="Hyperlink"/>
            <w:sz w:val="16"/>
            <w:szCs w:val="18"/>
          </w:rPr>
          <w:t>(MORE: Melissa Rivers talks about her father's suicide with Dr. Jennifer Ashton)</w:t>
        </w:r>
      </w:hyperlink>
      <w:r w:rsidRPr="000C523D">
        <w:rPr>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0C523D">
        <w:rPr>
          <w:sz w:val="16"/>
          <w:szCs w:val="18"/>
        </w:rPr>
        <w:t>auris</w:t>
      </w:r>
      <w:proofErr w:type="spellEnd"/>
      <w:r w:rsidRPr="000C523D">
        <w:rPr>
          <w:sz w:val="16"/>
          <w:szCs w:val="18"/>
        </w:rPr>
        <w:t xml:space="preserve">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0C523D">
        <w:rPr>
          <w:sz w:val="16"/>
          <w:szCs w:val="18"/>
        </w:rPr>
        <w:t>patient, and</w:t>
      </w:r>
      <w:proofErr w:type="gramEnd"/>
      <w:r w:rsidRPr="000C523D">
        <w:rPr>
          <w:sz w:val="16"/>
          <w:szCs w:val="18"/>
        </w:rPr>
        <w:t xml:space="preserve"> discontinue it once it is no longer medically needed. WHO has also highlighted that the inappropriate use of antimicrobials in agriculture -- such as on farms and in animals -- may be an underappreciated cause of </w:t>
      </w:r>
      <w:proofErr w:type="gramStart"/>
      <w:r w:rsidRPr="000C523D">
        <w:rPr>
          <w:sz w:val="16"/>
          <w:szCs w:val="18"/>
        </w:rPr>
        <w:t>AMR.</w:t>
      </w:r>
      <w:proofErr w:type="gramEnd"/>
      <w:r w:rsidRPr="000C523D">
        <w:rPr>
          <w:sz w:val="16"/>
          <w:szCs w:val="18"/>
        </w:rPr>
        <w:t xml:space="preserve"> </w:t>
      </w:r>
      <w:r w:rsidRPr="000C523D">
        <w:rPr>
          <w:sz w:val="16"/>
        </w:rPr>
        <w:t xml:space="preserve">Noting these trends, </w:t>
      </w:r>
      <w:r w:rsidRPr="000C523D">
        <w:rPr>
          <w:rStyle w:val="StyleUnderline"/>
          <w:highlight w:val="green"/>
        </w:rPr>
        <w:t>the WHO has urged</w:t>
      </w:r>
      <w:r w:rsidRPr="000C523D">
        <w:rPr>
          <w:rStyle w:val="StyleUnderline"/>
        </w:rPr>
        <w:t xml:space="preserve"> for</w:t>
      </w:r>
      <w:r w:rsidRPr="000C523D">
        <w:rPr>
          <w:sz w:val="16"/>
        </w:rPr>
        <w:t xml:space="preserve"> “</w:t>
      </w:r>
      <w:r w:rsidRPr="000C523D">
        <w:rPr>
          <w:rStyle w:val="Emphasis"/>
        </w:rPr>
        <w:t>coordinated action</w:t>
      </w:r>
      <w:r w:rsidRPr="000C523D">
        <w:rPr>
          <w:rStyle w:val="StyleUnderline"/>
        </w:rPr>
        <w:t>...to minimize the emergence and spread of antimicrobial resistance</w:t>
      </w:r>
      <w:r w:rsidRPr="000C523D">
        <w:rPr>
          <w:sz w:val="16"/>
        </w:rPr>
        <w:t xml:space="preserve">.” It urges all countries to make national action plans, </w:t>
      </w:r>
      <w:r w:rsidRPr="000C523D">
        <w:rPr>
          <w:rStyle w:val="StyleUnderline"/>
        </w:rPr>
        <w:t xml:space="preserve">with a focus on the </w:t>
      </w:r>
      <w:r w:rsidRPr="000C523D">
        <w:rPr>
          <w:rStyle w:val="StyleUnderline"/>
          <w:highlight w:val="green"/>
        </w:rPr>
        <w:t xml:space="preserve">development of </w:t>
      </w:r>
      <w:r w:rsidRPr="000C523D">
        <w:rPr>
          <w:rStyle w:val="Emphasis"/>
          <w:highlight w:val="green"/>
        </w:rPr>
        <w:t>new</w:t>
      </w:r>
      <w:r w:rsidRPr="000C523D">
        <w:rPr>
          <w:rStyle w:val="Emphasis"/>
        </w:rPr>
        <w:t xml:space="preserve"> antimicrobial </w:t>
      </w:r>
      <w:r w:rsidRPr="000C523D">
        <w:rPr>
          <w:rStyle w:val="Emphasis"/>
          <w:highlight w:val="green"/>
        </w:rPr>
        <w:t>medications</w:t>
      </w:r>
      <w:r w:rsidRPr="000C523D">
        <w:rPr>
          <w:rStyle w:val="StyleUnderline"/>
        </w:rPr>
        <w:t xml:space="preserve">, </w:t>
      </w:r>
      <w:r w:rsidRPr="000C523D">
        <w:rPr>
          <w:rStyle w:val="Emphasis"/>
          <w:highlight w:val="green"/>
        </w:rPr>
        <w:t>vaccines</w:t>
      </w:r>
      <w:r w:rsidRPr="000C523D">
        <w:rPr>
          <w:rStyle w:val="StyleUnderline"/>
        </w:rPr>
        <w:t xml:space="preserve">, </w:t>
      </w:r>
      <w:r w:rsidRPr="000C523D">
        <w:rPr>
          <w:rStyle w:val="StyleUnderline"/>
          <w:highlight w:val="green"/>
        </w:rPr>
        <w:t>and</w:t>
      </w:r>
      <w:r w:rsidRPr="000C523D">
        <w:rPr>
          <w:rStyle w:val="StyleUnderline"/>
        </w:rPr>
        <w:t xml:space="preserve"> careful </w:t>
      </w:r>
      <w:r w:rsidRPr="000C523D">
        <w:rPr>
          <w:rStyle w:val="StyleUnderline"/>
          <w:highlight w:val="green"/>
        </w:rPr>
        <w:t>antimicrobial use</w:t>
      </w:r>
      <w:r w:rsidRPr="000C523D">
        <w:rPr>
          <w:sz w:val="16"/>
        </w:rPr>
        <w:t xml:space="preserve">. </w:t>
      </w:r>
      <w:r w:rsidRPr="000C523D">
        <w:rPr>
          <w:rStyle w:val="StyleUnderline"/>
        </w:rPr>
        <w:t>Redfield emphasized</w:t>
      </w:r>
      <w:r w:rsidRPr="000C523D">
        <w:rPr>
          <w:sz w:val="16"/>
        </w:rPr>
        <w:t xml:space="preserve"> the importance of </w:t>
      </w:r>
      <w:r w:rsidRPr="000C523D">
        <w:rPr>
          <w:rStyle w:val="StyleUnderline"/>
        </w:rPr>
        <w:t>vaccination during the global superbug crisis</w:t>
      </w:r>
      <w:r w:rsidRPr="000C523D">
        <w:rPr>
          <w:sz w:val="16"/>
        </w:rPr>
        <w:t xml:space="preserve">, </w:t>
      </w:r>
      <w:r w:rsidRPr="000C523D">
        <w:rPr>
          <w:rStyle w:val="StyleUnderline"/>
        </w:rPr>
        <w:t>stating</w:t>
      </w:r>
      <w:r w:rsidRPr="000C523D">
        <w:rPr>
          <w:sz w:val="16"/>
        </w:rPr>
        <w:t xml:space="preserve"> that “</w:t>
      </w:r>
      <w:r w:rsidRPr="000C523D">
        <w:rPr>
          <w:rStyle w:val="StyleUnderline"/>
        </w:rPr>
        <w:t>the only way we have to eliminate an infection is vaccination</w:t>
      </w:r>
      <w:r w:rsidRPr="000C523D">
        <w:rPr>
          <w:sz w:val="16"/>
        </w:rPr>
        <w:t xml:space="preserve">.” He added that </w:t>
      </w:r>
      <w:r w:rsidRPr="000C523D">
        <w:rPr>
          <w:rStyle w:val="StyleUnderline"/>
        </w:rPr>
        <w:t xml:space="preserve">investing in </w:t>
      </w:r>
      <w:r w:rsidRPr="000C523D">
        <w:rPr>
          <w:rStyle w:val="Emphasis"/>
          <w:highlight w:val="green"/>
        </w:rPr>
        <w:t>innovation is key to solving the crisis</w:t>
      </w:r>
      <w:r w:rsidRPr="000C523D">
        <w:rPr>
          <w:rStyle w:val="Emphasis"/>
        </w:rPr>
        <w:t>.</w:t>
      </w:r>
      <w:r w:rsidRPr="000C523D">
        <w:rPr>
          <w:sz w:val="16"/>
        </w:rPr>
        <w:t xml:space="preserve"> While WHO continues to advocate for superbug awareness, they warn that </w:t>
      </w:r>
      <w:r w:rsidRPr="000C523D">
        <w:rPr>
          <w:rStyle w:val="StyleUnderline"/>
        </w:rPr>
        <w:t xml:space="preserve">AMR has reversed “a century of progress in health.” </w:t>
      </w:r>
      <w:r w:rsidRPr="000C523D">
        <w:rPr>
          <w:sz w:val="16"/>
        </w:rPr>
        <w:t>The WHO added that “</w:t>
      </w:r>
      <w:r w:rsidRPr="000C523D">
        <w:rPr>
          <w:rStyle w:val="StyleUnderline"/>
        </w:rPr>
        <w:t xml:space="preserve">the </w:t>
      </w:r>
      <w:r w:rsidRPr="000C523D">
        <w:rPr>
          <w:rStyle w:val="StyleUnderline"/>
          <w:highlight w:val="green"/>
        </w:rPr>
        <w:t>challenges</w:t>
      </w:r>
      <w:r w:rsidRPr="000C523D">
        <w:rPr>
          <w:rStyle w:val="StyleUnderline"/>
        </w:rPr>
        <w:t xml:space="preserve"> of antimicrobial resistance</w:t>
      </w:r>
      <w:r w:rsidRPr="000C523D">
        <w:rPr>
          <w:sz w:val="16"/>
        </w:rPr>
        <w:t xml:space="preserve">” </w:t>
      </w:r>
      <w:r w:rsidRPr="000C523D">
        <w:rPr>
          <w:rStyle w:val="StyleUnderline"/>
          <w:highlight w:val="green"/>
        </w:rPr>
        <w:t>are</w:t>
      </w:r>
      <w:r w:rsidRPr="000C523D">
        <w:rPr>
          <w:sz w:val="16"/>
        </w:rPr>
        <w:t xml:space="preserve"> “</w:t>
      </w:r>
      <w:r w:rsidRPr="000C523D">
        <w:rPr>
          <w:rStyle w:val="Emphasis"/>
          <w:highlight w:val="green"/>
        </w:rPr>
        <w:t>not insurmountable</w:t>
      </w:r>
      <w:r w:rsidRPr="000C523D">
        <w:rPr>
          <w:sz w:val="16"/>
        </w:rPr>
        <w:t xml:space="preserve">,” and that </w:t>
      </w:r>
      <w:r w:rsidRPr="000C523D">
        <w:rPr>
          <w:rStyle w:val="StyleUnderline"/>
        </w:rPr>
        <w:t xml:space="preserve">coordinated </w:t>
      </w:r>
      <w:r w:rsidRPr="000C523D">
        <w:rPr>
          <w:rStyle w:val="StyleUnderline"/>
          <w:highlight w:val="green"/>
        </w:rPr>
        <w:t>action will</w:t>
      </w:r>
      <w:r w:rsidRPr="000C523D">
        <w:rPr>
          <w:sz w:val="16"/>
        </w:rPr>
        <w:t xml:space="preserve"> “help to </w:t>
      </w:r>
      <w:r w:rsidRPr="000C523D">
        <w:rPr>
          <w:rStyle w:val="StyleUnderline"/>
        </w:rPr>
        <w:t>save millions</w:t>
      </w:r>
      <w:r w:rsidRPr="000C523D">
        <w:rPr>
          <w:sz w:val="16"/>
        </w:rPr>
        <w:t xml:space="preserve"> of lives, </w:t>
      </w:r>
      <w:r w:rsidRPr="000C523D">
        <w:rPr>
          <w:rStyle w:val="StyleUnderline"/>
        </w:rPr>
        <w:t>preserve antimicrobials for generations</w:t>
      </w:r>
      <w:r w:rsidRPr="000C523D">
        <w:rPr>
          <w:sz w:val="16"/>
        </w:rPr>
        <w:t xml:space="preserve"> to come </w:t>
      </w:r>
      <w:r w:rsidRPr="000C523D">
        <w:rPr>
          <w:rStyle w:val="StyleUnderline"/>
        </w:rPr>
        <w:t xml:space="preserve">and </w:t>
      </w:r>
      <w:r w:rsidRPr="000C523D">
        <w:rPr>
          <w:rStyle w:val="Emphasis"/>
          <w:highlight w:val="green"/>
        </w:rPr>
        <w:t>secure the future</w:t>
      </w:r>
      <w:r w:rsidRPr="000C523D">
        <w:rPr>
          <w:rStyle w:val="StyleUnderline"/>
          <w:highlight w:val="green"/>
        </w:rPr>
        <w:t xml:space="preserve"> from drug-resistant diseases</w:t>
      </w:r>
      <w:r w:rsidRPr="000C523D">
        <w:rPr>
          <w:sz w:val="16"/>
        </w:rPr>
        <w:t>.”</w:t>
      </w:r>
    </w:p>
    <w:p w14:paraId="23B14AB6" w14:textId="77777777" w:rsidR="00417672" w:rsidRPr="000C523D" w:rsidRDefault="00417672" w:rsidP="00417672">
      <w:pPr>
        <w:pStyle w:val="Heading4"/>
      </w:pPr>
      <w:r w:rsidRPr="000C523D">
        <w:t xml:space="preserve">Extinction - generic defense doesn’t apply. </w:t>
      </w:r>
    </w:p>
    <w:p w14:paraId="638BF152" w14:textId="77777777" w:rsidR="00417672" w:rsidRPr="000C523D" w:rsidRDefault="00417672" w:rsidP="00417672">
      <w:r w:rsidRPr="000C523D">
        <w:rPr>
          <w:rStyle w:val="Style13ptBold"/>
        </w:rPr>
        <w:t>Srivatsa 17</w:t>
      </w:r>
      <w:r w:rsidRPr="000C523D">
        <w:t xml:space="preserve"> </w:t>
      </w:r>
      <w:proofErr w:type="spellStart"/>
      <w:r w:rsidRPr="000C523D">
        <w:t>Kadiyali</w:t>
      </w:r>
      <w:proofErr w:type="spellEnd"/>
      <w:r w:rsidRPr="000C523D">
        <w:t xml:space="preserve"> Srivatsa 1-12-2017 “Superbug Pandemics and How to Prevent Them” </w:t>
      </w:r>
      <w:hyperlink r:id="rId34" w:history="1">
        <w:r w:rsidRPr="000C523D">
          <w:rPr>
            <w:rStyle w:val="Hyperlink"/>
          </w:rPr>
          <w:t>https://www.the-american-interest.com/2017/01/12/superbug-pandemics-and-how-to-prevent-them/</w:t>
        </w:r>
      </w:hyperlink>
      <w:r w:rsidRPr="000C523D">
        <w:t xml:space="preserve"> (doctor, inventor, and publisher. He worked in acute and intensive pediatric care in British hospitals)//Elmer </w:t>
      </w:r>
    </w:p>
    <w:p w14:paraId="1204046E" w14:textId="558AEB89" w:rsidR="00417672" w:rsidRDefault="00417672" w:rsidP="00417672">
      <w:pPr>
        <w:rPr>
          <w:rStyle w:val="Emphasis"/>
          <w:sz w:val="24"/>
        </w:rPr>
      </w:pPr>
      <w:r w:rsidRPr="000C523D">
        <w:rPr>
          <w:rStyle w:val="StyleUnderline"/>
          <w:sz w:val="24"/>
        </w:rPr>
        <w:t xml:space="preserve">It is by now no secret that </w:t>
      </w:r>
      <w:r w:rsidRPr="000C523D">
        <w:rPr>
          <w:rStyle w:val="StyleUnderline"/>
          <w:sz w:val="24"/>
          <w:highlight w:val="green"/>
        </w:rPr>
        <w:t>the</w:t>
      </w:r>
      <w:r w:rsidRPr="000C523D">
        <w:rPr>
          <w:rStyle w:val="StyleUnderline"/>
          <w:sz w:val="24"/>
        </w:rPr>
        <w:t xml:space="preserve"> human </w:t>
      </w:r>
      <w:r w:rsidRPr="000C523D">
        <w:rPr>
          <w:rStyle w:val="StyleUnderline"/>
          <w:sz w:val="24"/>
          <w:highlight w:val="green"/>
        </w:rPr>
        <w:t>species is locked in a race</w:t>
      </w:r>
      <w:r w:rsidRPr="000C523D">
        <w:rPr>
          <w:rStyle w:val="StyleUnderline"/>
          <w:sz w:val="24"/>
        </w:rPr>
        <w:t xml:space="preserve"> of its own making </w:t>
      </w:r>
      <w:r w:rsidRPr="000C523D">
        <w:rPr>
          <w:rStyle w:val="StyleUnderline"/>
          <w:sz w:val="24"/>
          <w:highlight w:val="green"/>
        </w:rPr>
        <w:t>with “</w:t>
      </w:r>
      <w:r w:rsidRPr="000C523D">
        <w:rPr>
          <w:rStyle w:val="StyleUnderline"/>
          <w:bCs/>
          <w:sz w:val="24"/>
          <w:highlight w:val="green"/>
        </w:rPr>
        <w:t>superbugs</w:t>
      </w:r>
      <w:r w:rsidRPr="000C523D">
        <w:rPr>
          <w:rStyle w:val="StyleUnderline"/>
          <w:sz w:val="24"/>
          <w:highlight w:val="green"/>
        </w:rPr>
        <w:t>.”</w:t>
      </w:r>
      <w:r w:rsidRPr="000C523D">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0C523D">
        <w:rPr>
          <w:rStyle w:val="StyleUnderline"/>
          <w:sz w:val="24"/>
        </w:rPr>
        <w:t xml:space="preserve">I do not exclude the possibility that bad actors might deliberately engineer deadly superbugs.1 But even if that does not happen, humanity faces </w:t>
      </w:r>
      <w:r w:rsidRPr="000C523D">
        <w:rPr>
          <w:rStyle w:val="StyleUnderline"/>
          <w:sz w:val="24"/>
          <w:highlight w:val="green"/>
        </w:rPr>
        <w:t>an</w:t>
      </w:r>
      <w:r w:rsidRPr="000C523D">
        <w:rPr>
          <w:rStyle w:val="StyleUnderline"/>
          <w:sz w:val="24"/>
        </w:rPr>
        <w:t xml:space="preserve"> </w:t>
      </w:r>
      <w:r w:rsidRPr="000C523D">
        <w:rPr>
          <w:rStyle w:val="Emphasis"/>
          <w:sz w:val="24"/>
          <w:highlight w:val="green"/>
        </w:rPr>
        <w:t>existential threat</w:t>
      </w:r>
      <w:r w:rsidRPr="000C523D">
        <w:rPr>
          <w:rStyle w:val="StyleUnderline"/>
          <w:sz w:val="24"/>
        </w:rPr>
        <w:t xml:space="preserve"> largely </w:t>
      </w:r>
      <w:r w:rsidRPr="000C523D">
        <w:rPr>
          <w:rStyle w:val="StyleUnderline"/>
          <w:sz w:val="24"/>
          <w:highlight w:val="green"/>
        </w:rPr>
        <w:t>of its</w:t>
      </w:r>
      <w:r w:rsidRPr="000C523D">
        <w:rPr>
          <w:rStyle w:val="StyleUnderline"/>
          <w:sz w:val="24"/>
        </w:rPr>
        <w:t xml:space="preserve"> </w:t>
      </w:r>
      <w:r w:rsidRPr="000C523D">
        <w:rPr>
          <w:rStyle w:val="Emphasis"/>
          <w:sz w:val="24"/>
          <w:highlight w:val="green"/>
        </w:rPr>
        <w:t>own making</w:t>
      </w:r>
      <w:r w:rsidRPr="000C523D">
        <w:rPr>
          <w:rStyle w:val="StyleUnderline"/>
          <w:sz w:val="24"/>
        </w:rPr>
        <w:t xml:space="preserve"> in the absence of malign intentions</w:t>
      </w:r>
      <w:r w:rsidRPr="000C523D">
        <w:rPr>
          <w:sz w:val="16"/>
        </w:rPr>
        <w:t xml:space="preserve">. </w:t>
      </w:r>
      <w:r w:rsidRPr="000C523D">
        <w:rPr>
          <w:rStyle w:val="StyleUnderline"/>
          <w:sz w:val="24"/>
        </w:rPr>
        <w:t xml:space="preserve">As threats go, this one is entirely predictable. The concept of a “black swan,” Nassim Nicholas </w:t>
      </w:r>
      <w:proofErr w:type="spellStart"/>
      <w:r w:rsidRPr="000C523D">
        <w:rPr>
          <w:rStyle w:val="StyleUnderline"/>
          <w:sz w:val="24"/>
        </w:rPr>
        <w:t>Taleb’s</w:t>
      </w:r>
      <w:proofErr w:type="spellEnd"/>
      <w:r w:rsidRPr="000C523D">
        <w:rPr>
          <w:rStyle w:val="StyleUnderline"/>
          <w:sz w:val="24"/>
        </w:rPr>
        <w:t xml:space="preserve"> term for low-probability but high-impact events, has become widely known in recent year</w:t>
      </w:r>
      <w:r w:rsidRPr="000C523D">
        <w:rPr>
          <w:sz w:val="16"/>
        </w:rPr>
        <w:t xml:space="preserve">s. </w:t>
      </w:r>
      <w:proofErr w:type="spellStart"/>
      <w:r w:rsidRPr="000C523D">
        <w:rPr>
          <w:sz w:val="16"/>
        </w:rPr>
        <w:t>Taleb</w:t>
      </w:r>
      <w:proofErr w:type="spellEnd"/>
      <w:r w:rsidRPr="000C523D">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0C523D">
        <w:rPr>
          <w:rStyle w:val="StyleUnderline"/>
          <w:sz w:val="24"/>
        </w:rPr>
        <w:t xml:space="preserve">If one likes catchy labels, it better fits the term “gray rhino,” which, explains Michele </w:t>
      </w:r>
      <w:proofErr w:type="spellStart"/>
      <w:r w:rsidRPr="000C523D">
        <w:rPr>
          <w:rStyle w:val="StyleUnderline"/>
          <w:sz w:val="24"/>
        </w:rPr>
        <w:t>Wucker</w:t>
      </w:r>
      <w:proofErr w:type="spellEnd"/>
      <w:r w:rsidRPr="000C523D">
        <w:rPr>
          <w:rStyle w:val="StyleUnderline"/>
          <w:sz w:val="24"/>
        </w:rPr>
        <w:t xml:space="preserve">, is </w:t>
      </w:r>
      <w:r w:rsidRPr="000C523D">
        <w:rPr>
          <w:rStyle w:val="StyleUnderline"/>
          <w:sz w:val="24"/>
          <w:highlight w:val="green"/>
        </w:rPr>
        <w:t>a</w:t>
      </w:r>
      <w:r w:rsidRPr="000C523D">
        <w:rPr>
          <w:rStyle w:val="StyleUnderline"/>
          <w:sz w:val="24"/>
        </w:rPr>
        <w:t xml:space="preserve"> </w:t>
      </w:r>
      <w:r w:rsidRPr="000C523D">
        <w:rPr>
          <w:rStyle w:val="Emphasis"/>
          <w:sz w:val="24"/>
          <w:highlight w:val="green"/>
        </w:rPr>
        <w:t>high-probability, high-impact event</w:t>
      </w:r>
      <w:r w:rsidRPr="000C523D">
        <w:rPr>
          <w:rStyle w:val="StyleUnderline"/>
          <w:sz w:val="24"/>
        </w:rPr>
        <w:t xml:space="preserve"> </w:t>
      </w:r>
      <w:r w:rsidRPr="000C523D">
        <w:rPr>
          <w:rStyle w:val="StyleUnderline"/>
          <w:sz w:val="24"/>
          <w:highlight w:val="green"/>
        </w:rPr>
        <w:t>that people</w:t>
      </w:r>
      <w:r w:rsidRPr="000C523D">
        <w:rPr>
          <w:rStyle w:val="StyleUnderline"/>
          <w:sz w:val="24"/>
        </w:rPr>
        <w:t xml:space="preserve"> manage to </w:t>
      </w:r>
      <w:r w:rsidRPr="000C523D">
        <w:rPr>
          <w:rStyle w:val="Emphasis"/>
          <w:sz w:val="24"/>
          <w:highlight w:val="green"/>
        </w:rPr>
        <w:t>ignore anyway</w:t>
      </w:r>
      <w:r w:rsidRPr="000C523D">
        <w:rPr>
          <w:rStyle w:val="StyleUnderline"/>
          <w:sz w:val="24"/>
        </w:rPr>
        <w:t xml:space="preserve"> </w:t>
      </w:r>
      <w:r w:rsidRPr="000C523D">
        <w:rPr>
          <w:rStyle w:val="StyleUnderline"/>
          <w:sz w:val="24"/>
          <w:highlight w:val="green"/>
        </w:rPr>
        <w:t>for</w:t>
      </w:r>
      <w:r w:rsidRPr="000C523D">
        <w:rPr>
          <w:rStyle w:val="StyleUnderline"/>
          <w:sz w:val="24"/>
        </w:rPr>
        <w:t xml:space="preserve"> a raft of </w:t>
      </w:r>
      <w:r w:rsidRPr="000C523D">
        <w:rPr>
          <w:rStyle w:val="Emphasis"/>
          <w:sz w:val="24"/>
          <w:highlight w:val="green"/>
        </w:rPr>
        <w:t>social-psychological reasons</w:t>
      </w:r>
      <w:r w:rsidRPr="000C523D">
        <w:rPr>
          <w:rStyle w:val="StyleUnderline"/>
          <w:sz w:val="24"/>
        </w:rPr>
        <w:t xml:space="preserve">.2 </w:t>
      </w:r>
      <w:r w:rsidRPr="000C523D">
        <w:rPr>
          <w:rStyle w:val="StyleUnderline"/>
          <w:sz w:val="24"/>
          <w:highlight w:val="green"/>
        </w:rPr>
        <w:t>A pandemic</w:t>
      </w:r>
      <w:r w:rsidRPr="000C523D">
        <w:rPr>
          <w:rStyle w:val="StyleUnderline"/>
          <w:sz w:val="24"/>
        </w:rPr>
        <w:t xml:space="preserve"> is a quintessential gray rhino, for it </w:t>
      </w:r>
      <w:r w:rsidRPr="000C523D">
        <w:rPr>
          <w:rStyle w:val="StyleUnderline"/>
          <w:sz w:val="24"/>
          <w:highlight w:val="green"/>
        </w:rPr>
        <w:t xml:space="preserve">is no longer a matter of if but of </w:t>
      </w:r>
      <w:r w:rsidRPr="000C523D">
        <w:rPr>
          <w:rStyle w:val="Emphasis"/>
          <w:sz w:val="24"/>
          <w:highlight w:val="green"/>
        </w:rPr>
        <w:t>when</w:t>
      </w:r>
      <w:r w:rsidRPr="000C523D">
        <w:rPr>
          <w:rStyle w:val="StyleUnderline"/>
          <w:sz w:val="24"/>
        </w:rPr>
        <w:t xml:space="preserve"> it will challenge us—and of how prepared we are to deal with it when it happens. </w:t>
      </w:r>
      <w:r w:rsidRPr="000C523D">
        <w:rPr>
          <w:sz w:val="16"/>
        </w:rPr>
        <w:t xml:space="preserve">We have certainly been warned. The curse we have created was understood as a possibility from the very outset, when seventy years ago Sir Alexander Fleming, the discoverer of penicillin, predicted antibiotic resistance. </w:t>
      </w:r>
      <w:r w:rsidRPr="000C523D">
        <w:rPr>
          <w:rStyle w:val="StyleUnderline"/>
          <w:sz w:val="24"/>
        </w:rPr>
        <w:t>When interviewed for a 2015 article, “The Most Predictable Disaster in the History of the Human Race</w:t>
      </w:r>
      <w:proofErr w:type="gramStart"/>
      <w:r w:rsidRPr="000C523D">
        <w:rPr>
          <w:rStyle w:val="StyleUnderline"/>
          <w:sz w:val="24"/>
        </w:rPr>
        <w:t>, ”</w:t>
      </w:r>
      <w:proofErr w:type="gramEnd"/>
      <w:r w:rsidRPr="000C523D">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0C523D">
        <w:rPr>
          <w:rStyle w:val="Emphasis"/>
          <w:sz w:val="24"/>
          <w:highlight w:val="green"/>
        </w:rPr>
        <w:t>most predictable catastrophe in</w:t>
      </w:r>
      <w:r w:rsidRPr="000C523D">
        <w:rPr>
          <w:rStyle w:val="StyleUnderline"/>
          <w:sz w:val="24"/>
        </w:rPr>
        <w:t xml:space="preserve"> the </w:t>
      </w:r>
      <w:r w:rsidRPr="000C523D">
        <w:rPr>
          <w:rStyle w:val="Emphasis"/>
          <w:sz w:val="24"/>
          <w:highlight w:val="green"/>
        </w:rPr>
        <w:t>history</w:t>
      </w:r>
      <w:r w:rsidRPr="000C523D">
        <w:rPr>
          <w:rStyle w:val="StyleUnderline"/>
          <w:sz w:val="24"/>
        </w:rPr>
        <w:t xml:space="preserve"> of </w:t>
      </w:r>
      <w:proofErr w:type="gramStart"/>
      <w:r w:rsidRPr="000C523D">
        <w:rPr>
          <w:rStyle w:val="StyleUnderline"/>
          <w:sz w:val="24"/>
        </w:rPr>
        <w:t>the human race</w:t>
      </w:r>
      <w:proofErr w:type="gramEnd"/>
      <w:r w:rsidRPr="000C523D">
        <w:rPr>
          <w:rStyle w:val="StyleUnderline"/>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0C523D">
        <w:rPr>
          <w:rStyle w:val="StyleUnderline"/>
          <w:sz w:val="24"/>
        </w:rPr>
        <w:t>sufficient amounts of</w:t>
      </w:r>
      <w:proofErr w:type="gramEnd"/>
      <w:r w:rsidRPr="000C523D">
        <w:rPr>
          <w:rStyle w:val="StyleUnderline"/>
          <w:sz w:val="24"/>
        </w:rPr>
        <w:t xml:space="preserve"> medicine into the right hands and in the right places, but it also means educating people and enabling them to communicate with each other to prevent any outbreak from spreading widely. </w:t>
      </w:r>
      <w:r w:rsidRPr="000C523D">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0C523D">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0C523D">
        <w:rPr>
          <w:sz w:val="16"/>
        </w:rPr>
        <w:t xml:space="preserve">. They invade our cells, spread quickly, and cause havoc that we refer to generically as disease. Millions of people used to die every year </w:t>
      </w:r>
      <w:proofErr w:type="gramStart"/>
      <w:r w:rsidRPr="000C523D">
        <w:rPr>
          <w:sz w:val="16"/>
        </w:rPr>
        <w:t>as a result of</w:t>
      </w:r>
      <w:proofErr w:type="gramEnd"/>
      <w:r w:rsidRPr="000C523D">
        <w:rPr>
          <w:sz w:val="16"/>
        </w:rPr>
        <w:t xml:space="preserve"> bacterial infections, until we developed antibiotics. </w:t>
      </w:r>
      <w:r w:rsidRPr="000C523D">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0C523D">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0C523D">
        <w:rPr>
          <w:rStyle w:val="StyleUnderline"/>
          <w:sz w:val="24"/>
        </w:rPr>
        <w:t xml:space="preserve">Perhaps even worse, </w:t>
      </w:r>
      <w:r w:rsidRPr="000C523D">
        <w:rPr>
          <w:rStyle w:val="StyleUnderline"/>
          <w:sz w:val="24"/>
          <w:highlight w:val="green"/>
        </w:rPr>
        <w:t>hospitals</w:t>
      </w:r>
      <w:r w:rsidRPr="000C523D">
        <w:rPr>
          <w:rStyle w:val="StyleUnderline"/>
          <w:sz w:val="24"/>
        </w:rPr>
        <w:t xml:space="preserve"> have </w:t>
      </w:r>
      <w:r w:rsidRPr="000C523D">
        <w:rPr>
          <w:rStyle w:val="StyleUnderline"/>
          <w:sz w:val="24"/>
          <w:highlight w:val="green"/>
        </w:rPr>
        <w:t>deployed antimicrobial products on an industrial scale</w:t>
      </w:r>
      <w:r w:rsidRPr="000C523D">
        <w:rPr>
          <w:rStyle w:val="StyleUnderline"/>
          <w:sz w:val="24"/>
        </w:rPr>
        <w:t xml:space="preserve"> for a long time now, the result being a sharp rise in iatrogenic bacterial illnesses. </w:t>
      </w:r>
      <w:r w:rsidRPr="000C523D">
        <w:rPr>
          <w:rStyle w:val="StyleUnderline"/>
          <w:sz w:val="24"/>
          <w:highlight w:val="green"/>
        </w:rPr>
        <w:t>Overuse</w:t>
      </w:r>
      <w:r w:rsidRPr="000C523D">
        <w:rPr>
          <w:rStyle w:val="StyleUnderline"/>
          <w:sz w:val="24"/>
        </w:rPr>
        <w:t xml:space="preserve"> of antibiotics and commercial products containing them has </w:t>
      </w:r>
      <w:r w:rsidRPr="000C523D">
        <w:rPr>
          <w:rStyle w:val="StyleUnderline"/>
          <w:sz w:val="24"/>
          <w:highlight w:val="green"/>
        </w:rPr>
        <w:t>helped superbugs</w:t>
      </w:r>
      <w:r w:rsidRPr="000C523D">
        <w:rPr>
          <w:rStyle w:val="StyleUnderline"/>
          <w:sz w:val="24"/>
        </w:rPr>
        <w:t xml:space="preserve"> to </w:t>
      </w:r>
      <w:r w:rsidRPr="000C523D">
        <w:rPr>
          <w:rStyle w:val="StyleUnderline"/>
          <w:sz w:val="24"/>
          <w:highlight w:val="green"/>
        </w:rPr>
        <w:t>evolve</w:t>
      </w:r>
      <w:r w:rsidRPr="000C523D">
        <w:rPr>
          <w:rStyle w:val="StyleUnderline"/>
          <w:sz w:val="24"/>
        </w:rPr>
        <w:t>. We now increasingly face microorganisms that cannot be killed by antibiotics, antifungals, antivirals, or any other chemical weapon we throw at them</w:t>
      </w:r>
      <w:r w:rsidRPr="000C523D">
        <w:rPr>
          <w:sz w:val="16"/>
        </w:rPr>
        <w:t xml:space="preserve">. </w:t>
      </w:r>
      <w:r w:rsidRPr="000C523D">
        <w:rPr>
          <w:rStyle w:val="Emphasis"/>
          <w:sz w:val="24"/>
        </w:rPr>
        <w:t xml:space="preserve">Pandemics are the major risk we run as a result, but it is not the only one. Overuse of antibiotics by doctors, homemakers, and hospital managers could mean that, in the not-too-distant future, </w:t>
      </w:r>
      <w:r w:rsidRPr="000C523D">
        <w:rPr>
          <w:rStyle w:val="Emphasis"/>
          <w:sz w:val="24"/>
          <w:highlight w:val="green"/>
        </w:rPr>
        <w:t>something as simple as a minor cut could</w:t>
      </w:r>
      <w:r w:rsidRPr="000C523D">
        <w:rPr>
          <w:rStyle w:val="Emphasis"/>
          <w:sz w:val="24"/>
        </w:rPr>
        <w:t xml:space="preserve"> again </w:t>
      </w:r>
      <w:r w:rsidRPr="000C523D">
        <w:rPr>
          <w:rStyle w:val="Emphasis"/>
          <w:sz w:val="24"/>
          <w:highlight w:val="green"/>
        </w:rPr>
        <w:t>become life-threatening if</w:t>
      </w:r>
      <w:r w:rsidRPr="000C523D">
        <w:rPr>
          <w:rStyle w:val="Emphasis"/>
          <w:sz w:val="24"/>
        </w:rPr>
        <w:t xml:space="preserve"> it becomes </w:t>
      </w:r>
      <w:r w:rsidRPr="000C523D">
        <w:rPr>
          <w:rStyle w:val="Emphasis"/>
          <w:sz w:val="24"/>
          <w:highlight w:val="green"/>
        </w:rPr>
        <w:t>infected</w:t>
      </w:r>
      <w:r w:rsidRPr="000C523D">
        <w:rPr>
          <w:sz w:val="16"/>
        </w:rPr>
        <w:t xml:space="preserve">. </w:t>
      </w:r>
      <w:r w:rsidRPr="000C523D">
        <w:rPr>
          <w:rStyle w:val="StyleUnderline"/>
          <w:sz w:val="24"/>
        </w:rPr>
        <w:t xml:space="preserve">Few non-medical professionals are aware that antibiotics are the foundation on which nearly </w:t>
      </w:r>
      <w:proofErr w:type="gramStart"/>
      <w:r w:rsidRPr="000C523D">
        <w:rPr>
          <w:rStyle w:val="StyleUnderline"/>
          <w:sz w:val="24"/>
        </w:rPr>
        <w:t>all of</w:t>
      </w:r>
      <w:proofErr w:type="gramEnd"/>
      <w:r w:rsidRPr="000C523D">
        <w:rPr>
          <w:rStyle w:val="StyleUnderline"/>
          <w:sz w:val="24"/>
        </w:rPr>
        <w:t xml:space="preserve"> modern medicine rests. Cancer therapy, organ transplants, surgeries minor and major, and even childbirth all rely on antibiotics to prevent infections. If infections become </w:t>
      </w:r>
      <w:proofErr w:type="gramStart"/>
      <w:r w:rsidRPr="000C523D">
        <w:rPr>
          <w:rStyle w:val="StyleUnderline"/>
          <w:sz w:val="24"/>
        </w:rPr>
        <w:t>untreatable</w:t>
      </w:r>
      <w:proofErr w:type="gramEnd"/>
      <w:r w:rsidRPr="000C523D">
        <w:rPr>
          <w:rStyle w:val="StyleUnderline"/>
          <w:sz w:val="24"/>
        </w:rPr>
        <w:t xml:space="preserve"> we stand to lose most of the medical advances we have made over the past fifty years. </w:t>
      </w:r>
      <w:r w:rsidRPr="000C523D">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0C523D">
        <w:rPr>
          <w:sz w:val="16"/>
        </w:rPr>
        <w:t>carbapenemase</w:t>
      </w:r>
      <w:proofErr w:type="spellEnd"/>
      <w:r w:rsidRPr="000C523D">
        <w:rPr>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0C523D">
        <w:rPr>
          <w:sz w:val="16"/>
        </w:rPr>
        <w:t>During the course of</w:t>
      </w:r>
      <w:proofErr w:type="gramEnd"/>
      <w:r w:rsidRPr="000C523D">
        <w:rPr>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0C523D">
        <w:rPr>
          <w:sz w:val="16"/>
        </w:rPr>
        <w:t>enterobacteriaceae</w:t>
      </w:r>
      <w:proofErr w:type="spellEnd"/>
      <w:r w:rsidRPr="000C523D">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0C523D">
        <w:rPr>
          <w:sz w:val="16"/>
        </w:rPr>
        <w:t>symptoms</w:t>
      </w:r>
      <w:proofErr w:type="gramEnd"/>
      <w:r w:rsidRPr="000C523D">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0C523D">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0C523D">
        <w:rPr>
          <w:sz w:val="16"/>
        </w:rPr>
        <w:t xml:space="preserve"> </w:t>
      </w:r>
      <w:r w:rsidRPr="000C523D">
        <w:rPr>
          <w:rStyle w:val="Emphasis"/>
          <w:sz w:val="24"/>
        </w:rPr>
        <w:t xml:space="preserve">Therefore, the major problem for clinicians is to identify a common symptom that may potentially be an early sign of a major infection that could result in an epidemic. </w:t>
      </w:r>
      <w:r w:rsidRPr="000C523D">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0C523D">
        <w:rPr>
          <w:sz w:val="16"/>
        </w:rPr>
        <w:t xml:space="preserve">. They will probably identify diseases that kill fast, but slow-spreading infections such as skin infections that can lead to septicemia are rarely diagnosed early. In addition, I </w:t>
      </w:r>
      <w:r w:rsidRPr="000C523D">
        <w:rPr>
          <w:rStyle w:val="StyleUnderline"/>
          <w:sz w:val="24"/>
        </w:rPr>
        <w:t xml:space="preserve">have seen doctors treating eczema with antibiotic cream, even though they know that bacteria are resistant to </w:t>
      </w:r>
      <w:proofErr w:type="gramStart"/>
      <w:r w:rsidRPr="000C523D">
        <w:rPr>
          <w:rStyle w:val="StyleUnderline"/>
          <w:sz w:val="24"/>
        </w:rPr>
        <w:t>the majority of</w:t>
      </w:r>
      <w:proofErr w:type="gramEnd"/>
      <w:r w:rsidRPr="000C523D">
        <w:rPr>
          <w:rStyle w:val="StyleUnderline"/>
          <w:sz w:val="24"/>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0C523D">
        <w:rPr>
          <w:sz w:val="16"/>
        </w:rPr>
        <w:t xml:space="preserve">And some people are selfish. Once I was called to see a passenger during a flight who had symptoms consistent with infection. He boarded the plane with these </w:t>
      </w:r>
      <w:proofErr w:type="gramStart"/>
      <w:r w:rsidRPr="000C523D">
        <w:rPr>
          <w:sz w:val="16"/>
        </w:rPr>
        <w:t>symptoms, but</w:t>
      </w:r>
      <w:proofErr w:type="gramEnd"/>
      <w:r w:rsidRPr="000C523D">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0C523D">
        <w:rPr>
          <w:sz w:val="16"/>
        </w:rPr>
        <w:t>similar to</w:t>
      </w:r>
      <w:proofErr w:type="gramEnd"/>
      <w:r w:rsidRPr="000C523D">
        <w:rPr>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0C523D">
        <w:rPr>
          <w:sz w:val="16"/>
        </w:rPr>
        <w:t>Past experience</w:t>
      </w:r>
      <w:proofErr w:type="gramEnd"/>
      <w:r w:rsidRPr="000C523D">
        <w:rPr>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0C523D">
        <w:rPr>
          <w:sz w:val="16"/>
        </w:rPr>
        <w:t>interest:</w:t>
      </w:r>
      <w:proofErr w:type="gramEnd"/>
      <w:r w:rsidRPr="000C523D">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0C523D">
        <w:rPr>
          <w:sz w:val="16"/>
        </w:rPr>
        <w:t>has to</w:t>
      </w:r>
      <w:proofErr w:type="gramEnd"/>
      <w:r w:rsidRPr="000C523D">
        <w:rPr>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0C523D">
        <w:rPr>
          <w:sz w:val="16"/>
        </w:rPr>
        <w:t>Czaplewski</w:t>
      </w:r>
      <w:proofErr w:type="spellEnd"/>
      <w:r w:rsidRPr="000C523D">
        <w:rPr>
          <w:sz w:val="16"/>
        </w:rPr>
        <w:t xml:space="preserve"> spoke about alternatives to </w:t>
      </w:r>
      <w:proofErr w:type="gramStart"/>
      <w:r w:rsidRPr="000C523D">
        <w:rPr>
          <w:sz w:val="16"/>
        </w:rPr>
        <w:t>antibiotics, in case</w:t>
      </w:r>
      <w:proofErr w:type="gramEnd"/>
      <w:r w:rsidRPr="000C523D">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0C523D">
        <w:rPr>
          <w:sz w:val="16"/>
        </w:rPr>
        <w:t>them</w:t>
      </w:r>
      <w:proofErr w:type="gramEnd"/>
      <w:r w:rsidRPr="000C523D">
        <w:rPr>
          <w:sz w:val="16"/>
        </w:rPr>
        <w:t xml:space="preserve"> and we need them quickly. Of course, </w:t>
      </w:r>
      <w:proofErr w:type="gramStart"/>
      <w:r w:rsidRPr="000C523D">
        <w:rPr>
          <w:sz w:val="16"/>
        </w:rPr>
        <w:t>this is why</w:t>
      </w:r>
      <w:proofErr w:type="gramEnd"/>
      <w:r w:rsidRPr="000C523D">
        <w:rPr>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0C523D">
        <w:rPr>
          <w:sz w:val="16"/>
        </w:rPr>
        <w:t>every one</w:t>
      </w:r>
      <w:proofErr w:type="spellEnd"/>
      <w:proofErr w:type="gramEnd"/>
      <w:r w:rsidRPr="000C523D">
        <w:rPr>
          <w:sz w:val="16"/>
        </w:rPr>
        <w:t xml:space="preserve"> has a public health service of some kind. Alas, national governments do not always function as they should. Several years </w:t>
      </w:r>
      <w:proofErr w:type="gramStart"/>
      <w:r w:rsidRPr="000C523D">
        <w:rPr>
          <w:sz w:val="16"/>
        </w:rPr>
        <w:t>ago</w:t>
      </w:r>
      <w:proofErr w:type="gramEnd"/>
      <w:r w:rsidRPr="000C523D">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0C523D">
        <w:rPr>
          <w:sz w:val="16"/>
        </w:rPr>
        <w:t>survive, and</w:t>
      </w:r>
      <w:proofErr w:type="gramEnd"/>
      <w:r w:rsidRPr="000C523D">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0C523D">
        <w:rPr>
          <w:sz w:val="16"/>
        </w:rPr>
        <w:t>as a result of</w:t>
      </w:r>
      <w:proofErr w:type="gramEnd"/>
      <w:r w:rsidRPr="000C523D">
        <w:rPr>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0C523D">
        <w:rPr>
          <w:sz w:val="16"/>
        </w:rPr>
        <w:t>managed</w:t>
      </w:r>
      <w:proofErr w:type="gramEnd"/>
      <w:r w:rsidRPr="000C523D">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0C523D">
        <w:rPr>
          <w:sz w:val="16"/>
        </w:rPr>
        <w:t>institutions, and</w:t>
      </w:r>
      <w:proofErr w:type="gramEnd"/>
      <w:r w:rsidRPr="000C523D">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0C523D">
        <w:rPr>
          <w:sz w:val="16"/>
        </w:rPr>
        <w:t>Frontières</w:t>
      </w:r>
      <w:proofErr w:type="spellEnd"/>
      <w:r w:rsidRPr="000C523D">
        <w:rPr>
          <w:sz w:val="16"/>
        </w:rPr>
        <w:t xml:space="preserve">, some of whose doctors had already died on the front line. The outbreak killed more than 28,000 people, far more than would have been the case had it been quickly identified. </w:t>
      </w:r>
      <w:r w:rsidRPr="000C523D">
        <w:rPr>
          <w:rStyle w:val="StyleUnderline"/>
          <w:sz w:val="24"/>
        </w:rPr>
        <w:t xml:space="preserve">This isn’t just an issue of bureaucratic incompetence. The </w:t>
      </w:r>
      <w:r w:rsidRPr="000C523D">
        <w:rPr>
          <w:rStyle w:val="StyleUnderline"/>
          <w:bCs/>
          <w:sz w:val="24"/>
          <w:highlight w:val="green"/>
        </w:rPr>
        <w:t xml:space="preserve">WHO </w:t>
      </w:r>
      <w:r w:rsidRPr="000C523D">
        <w:rPr>
          <w:rStyle w:val="StyleUnderline"/>
          <w:bCs/>
          <w:sz w:val="24"/>
        </w:rPr>
        <w:t xml:space="preserve">is </w:t>
      </w:r>
      <w:r w:rsidRPr="000C523D">
        <w:rPr>
          <w:rStyle w:val="StyleUnderline"/>
          <w:bCs/>
          <w:sz w:val="24"/>
          <w:highlight w:val="green"/>
        </w:rPr>
        <w:t xml:space="preserve">under-resourced </w:t>
      </w:r>
      <w:r w:rsidRPr="000C523D">
        <w:rPr>
          <w:rStyle w:val="StyleUnderline"/>
          <w:bCs/>
          <w:sz w:val="24"/>
        </w:rPr>
        <w:t xml:space="preserve">for the problems it is meant to solve. </w:t>
      </w:r>
      <w:r w:rsidRPr="000C523D">
        <w:rPr>
          <w:rStyle w:val="StyleUnderline"/>
          <w:bCs/>
          <w:sz w:val="24"/>
          <w:highlight w:val="green"/>
        </w:rPr>
        <w:t>Funding comes from voluntary donations</w:t>
      </w:r>
      <w:r w:rsidRPr="000C523D">
        <w:rPr>
          <w:rStyle w:val="StyleUnderline"/>
          <w:bCs/>
          <w:sz w:val="24"/>
        </w:rPr>
        <w:t xml:space="preserve">, and there is </w:t>
      </w:r>
      <w:r w:rsidRPr="000C523D">
        <w:rPr>
          <w:rStyle w:val="StyleUnderline"/>
          <w:bCs/>
          <w:sz w:val="24"/>
          <w:highlight w:val="green"/>
        </w:rPr>
        <w:t xml:space="preserve">no mechanism by which </w:t>
      </w:r>
      <w:r w:rsidRPr="000C523D">
        <w:rPr>
          <w:rStyle w:val="StyleUnderline"/>
          <w:bCs/>
          <w:sz w:val="24"/>
        </w:rPr>
        <w:t xml:space="preserve">it can quickly </w:t>
      </w:r>
      <w:r w:rsidRPr="000C523D">
        <w:rPr>
          <w:rStyle w:val="StyleUnderline"/>
          <w:bCs/>
          <w:sz w:val="24"/>
          <w:highlight w:val="green"/>
        </w:rPr>
        <w:t xml:space="preserve">scale up </w:t>
      </w:r>
      <w:r w:rsidRPr="000C523D">
        <w:rPr>
          <w:rStyle w:val="StyleUnderline"/>
          <w:bCs/>
          <w:sz w:val="24"/>
        </w:rPr>
        <w:t xml:space="preserve">its efforts during an emergency. The </w:t>
      </w:r>
      <w:r w:rsidRPr="000C523D">
        <w:rPr>
          <w:rStyle w:val="StyleUnderline"/>
          <w:bCs/>
          <w:sz w:val="24"/>
          <w:highlight w:val="green"/>
        </w:rPr>
        <w:t xml:space="preserve">result is </w:t>
      </w:r>
      <w:r w:rsidRPr="000C523D">
        <w:rPr>
          <w:rStyle w:val="StyleUnderline"/>
          <w:bCs/>
          <w:sz w:val="24"/>
        </w:rPr>
        <w:t xml:space="preserve">that its </w:t>
      </w:r>
      <w:r w:rsidRPr="000C523D">
        <w:rPr>
          <w:rStyle w:val="StyleUnderline"/>
          <w:bCs/>
          <w:sz w:val="24"/>
          <w:highlight w:val="green"/>
        </w:rPr>
        <w:t>response</w:t>
      </w:r>
      <w:r w:rsidRPr="000C523D">
        <w:rPr>
          <w:rStyle w:val="StyleUnderline"/>
          <w:bCs/>
          <w:sz w:val="24"/>
        </w:rPr>
        <w:t xml:space="preserve"> to the next major disease outbreak </w:t>
      </w:r>
      <w:r w:rsidRPr="000C523D">
        <w:rPr>
          <w:rStyle w:val="StyleUnderline"/>
          <w:bCs/>
          <w:sz w:val="24"/>
          <w:highlight w:val="green"/>
        </w:rPr>
        <w:t xml:space="preserve">is </w:t>
      </w:r>
      <w:r w:rsidRPr="000C523D">
        <w:rPr>
          <w:rStyle w:val="StyleUnderline"/>
          <w:bCs/>
          <w:sz w:val="24"/>
        </w:rPr>
        <w:t xml:space="preserve">likely to be as </w:t>
      </w:r>
      <w:r w:rsidRPr="000C523D">
        <w:rPr>
          <w:rStyle w:val="StyleUnderline"/>
          <w:bCs/>
          <w:sz w:val="24"/>
          <w:highlight w:val="green"/>
        </w:rPr>
        <w:t xml:space="preserve">inadequate </w:t>
      </w:r>
      <w:r w:rsidRPr="000C523D">
        <w:rPr>
          <w:rStyle w:val="StyleUnderline"/>
          <w:bCs/>
          <w:sz w:val="24"/>
        </w:rPr>
        <w:t>as were its responses to Ebola, H1N1, and SARS</w:t>
      </w:r>
      <w:r w:rsidRPr="000C523D">
        <w:rPr>
          <w:rStyle w:val="StyleUnderline"/>
          <w:sz w:val="24"/>
        </w:rPr>
        <w:t xml:space="preserve">. </w:t>
      </w:r>
      <w:r w:rsidRPr="000C523D">
        <w:rPr>
          <w:sz w:val="16"/>
        </w:rPr>
        <w:t xml:space="preserve">Stakeholders admit that we need another mechanism, and most experts agree that the world needs </w:t>
      </w:r>
      <w:proofErr w:type="gramStart"/>
      <w:r w:rsidRPr="000C523D">
        <w:rPr>
          <w:sz w:val="16"/>
        </w:rPr>
        <w:t>some kind of emergency</w:t>
      </w:r>
      <w:proofErr w:type="gramEnd"/>
      <w:r w:rsidRPr="000C523D">
        <w:rPr>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0C523D">
        <w:rPr>
          <w:sz w:val="16"/>
        </w:rPr>
        <w:t>the human race</w:t>
      </w:r>
      <w:proofErr w:type="gramEnd"/>
      <w:r w:rsidRPr="000C523D">
        <w:rPr>
          <w:sz w:val="16"/>
        </w:rPr>
        <w:t xml:space="preserve"> than pandemics, but national defense against armed aggression is much better planned for than defense against threats to public health. There is a wealth of rules regarding it, too. Human </w:t>
      </w:r>
      <w:proofErr w:type="gramStart"/>
      <w:r w:rsidRPr="000C523D">
        <w:rPr>
          <w:sz w:val="16"/>
        </w:rPr>
        <w:t>beings</w:t>
      </w:r>
      <w:proofErr w:type="gramEnd"/>
      <w:r w:rsidRPr="000C523D">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0C523D">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0C523D">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0C523D">
        <w:rPr>
          <w:sz w:val="16"/>
        </w:rPr>
        <w:t>So</w:t>
      </w:r>
      <w:proofErr w:type="gramEnd"/>
      <w:r w:rsidRPr="000C523D">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0C523D">
        <w:rPr>
          <w:sz w:val="16"/>
        </w:rPr>
        <w:t>The majority of</w:t>
      </w:r>
      <w:proofErr w:type="gramEnd"/>
      <w:r w:rsidRPr="000C523D">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0C523D">
        <w:rPr>
          <w:rStyle w:val="Emphasis"/>
          <w:sz w:val="24"/>
        </w:rPr>
        <w:t xml:space="preserve">Worse, the situation is not static. While we sit paralyzed, </w:t>
      </w:r>
      <w:r w:rsidRPr="000C523D">
        <w:rPr>
          <w:rStyle w:val="Emphasis"/>
          <w:sz w:val="24"/>
          <w:highlight w:val="green"/>
        </w:rPr>
        <w:t>superbugs are evolving</w:t>
      </w:r>
      <w:r w:rsidRPr="000C523D">
        <w:rPr>
          <w:rStyle w:val="Emphasis"/>
          <w:sz w:val="24"/>
        </w:rPr>
        <w:t xml:space="preserve">. Epidemiological </w:t>
      </w:r>
      <w:r w:rsidRPr="000C523D">
        <w:rPr>
          <w:rStyle w:val="Emphasis"/>
          <w:sz w:val="24"/>
          <w:highlight w:val="green"/>
        </w:rPr>
        <w:t xml:space="preserve">models </w:t>
      </w:r>
      <w:r w:rsidRPr="000C523D">
        <w:rPr>
          <w:rStyle w:val="Emphasis"/>
          <w:sz w:val="24"/>
        </w:rPr>
        <w:t xml:space="preserve">now </w:t>
      </w:r>
      <w:r w:rsidRPr="000C523D">
        <w:rPr>
          <w:rStyle w:val="Emphasis"/>
          <w:sz w:val="24"/>
          <w:highlight w:val="green"/>
        </w:rPr>
        <w:t xml:space="preserve">predict </w:t>
      </w:r>
      <w:r w:rsidRPr="000C523D">
        <w:rPr>
          <w:rStyle w:val="Emphasis"/>
          <w:sz w:val="24"/>
        </w:rPr>
        <w:t xml:space="preserve">how an algorithmic process of </w:t>
      </w:r>
      <w:r w:rsidRPr="000C523D">
        <w:rPr>
          <w:rStyle w:val="Emphasis"/>
          <w:sz w:val="24"/>
          <w:highlight w:val="green"/>
        </w:rPr>
        <w:t xml:space="preserve">disease </w:t>
      </w:r>
      <w:r w:rsidRPr="000C523D">
        <w:rPr>
          <w:rStyle w:val="Emphasis"/>
          <w:sz w:val="24"/>
        </w:rPr>
        <w:t xml:space="preserve">spread will </w:t>
      </w:r>
      <w:r w:rsidRPr="000C523D">
        <w:rPr>
          <w:rStyle w:val="Emphasis"/>
          <w:sz w:val="24"/>
          <w:highlight w:val="green"/>
        </w:rPr>
        <w:t>move through the modern world</w:t>
      </w:r>
      <w:r w:rsidRPr="000C523D">
        <w:rPr>
          <w:rStyle w:val="Emphasis"/>
          <w:sz w:val="24"/>
        </w:rPr>
        <w:t xml:space="preserve">. </w:t>
      </w:r>
      <w:r w:rsidRPr="000C523D">
        <w:rPr>
          <w:rStyle w:val="Emphasis"/>
          <w:sz w:val="24"/>
          <w:highlight w:val="green"/>
        </w:rPr>
        <w:t xml:space="preserve">All urban centers </w:t>
      </w:r>
      <w:r w:rsidRPr="000C523D">
        <w:rPr>
          <w:rStyle w:val="Emphasis"/>
          <w:sz w:val="24"/>
        </w:rPr>
        <w:t xml:space="preserve">around the entire globe </w:t>
      </w:r>
      <w:r w:rsidRPr="000C523D">
        <w:rPr>
          <w:rStyle w:val="Emphasis"/>
          <w:sz w:val="24"/>
          <w:highlight w:val="green"/>
        </w:rPr>
        <w:t xml:space="preserve">can become infected within sixty days </w:t>
      </w:r>
      <w:r w:rsidRPr="000C523D">
        <w:rPr>
          <w:rStyle w:val="Emphasis"/>
          <w:sz w:val="24"/>
        </w:rPr>
        <w:t xml:space="preserve">because we move around and cross borders much more than our ancestors did, thanks to air travel. A new </w:t>
      </w:r>
      <w:r w:rsidRPr="000C523D">
        <w:rPr>
          <w:rStyle w:val="Emphasis"/>
          <w:sz w:val="24"/>
          <w:highlight w:val="green"/>
        </w:rPr>
        <w:t xml:space="preserve">pandemic </w:t>
      </w:r>
      <w:r w:rsidRPr="000C523D">
        <w:rPr>
          <w:rStyle w:val="Emphasis"/>
          <w:sz w:val="24"/>
        </w:rPr>
        <w:t xml:space="preserve">could start crossing borders before we even know it exists. A flu-like disease </w:t>
      </w:r>
      <w:r w:rsidRPr="000C523D">
        <w:rPr>
          <w:rStyle w:val="Emphasis"/>
          <w:sz w:val="24"/>
          <w:highlight w:val="green"/>
        </w:rPr>
        <w:t xml:space="preserve">could kill </w:t>
      </w:r>
      <w:r w:rsidRPr="000C523D">
        <w:rPr>
          <w:rStyle w:val="Emphasis"/>
          <w:sz w:val="24"/>
        </w:rPr>
        <w:t xml:space="preserve">more than </w:t>
      </w:r>
      <w:r w:rsidRPr="000C523D">
        <w:rPr>
          <w:rStyle w:val="Emphasis"/>
          <w:sz w:val="24"/>
          <w:highlight w:val="green"/>
        </w:rPr>
        <w:t xml:space="preserve">33 million </w:t>
      </w:r>
      <w:r w:rsidRPr="000C523D">
        <w:rPr>
          <w:rStyle w:val="Emphasis"/>
          <w:sz w:val="24"/>
        </w:rPr>
        <w:t xml:space="preserve">people </w:t>
      </w:r>
      <w:r w:rsidRPr="000C523D">
        <w:rPr>
          <w:rStyle w:val="Emphasis"/>
          <w:sz w:val="24"/>
          <w:highlight w:val="green"/>
        </w:rPr>
        <w:t xml:space="preserve">in </w:t>
      </w:r>
      <w:r w:rsidRPr="000C523D">
        <w:rPr>
          <w:rStyle w:val="Emphasis"/>
          <w:sz w:val="24"/>
        </w:rPr>
        <w:t xml:space="preserve">250 </w:t>
      </w:r>
      <w:r w:rsidRPr="000C523D">
        <w:rPr>
          <w:rStyle w:val="Emphasis"/>
          <w:sz w:val="24"/>
          <w:highlight w:val="green"/>
        </w:rPr>
        <w:t>days</w:t>
      </w:r>
      <w:r w:rsidRPr="000C523D">
        <w:rPr>
          <w:rStyle w:val="Emphasis"/>
          <w:sz w:val="24"/>
        </w:rPr>
        <w:t>.3</w:t>
      </w:r>
    </w:p>
    <w:p w14:paraId="4D7AD19E" w14:textId="739B608F" w:rsidR="00793B02" w:rsidRDefault="00793B02" w:rsidP="00793B02">
      <w:pPr>
        <w:pStyle w:val="Heading2"/>
        <w:rPr>
          <w:bdr w:val="single" w:sz="18" w:space="0" w:color="auto"/>
        </w:rPr>
      </w:pPr>
      <w:r>
        <w:rPr>
          <w:bdr w:val="single" w:sz="18" w:space="0" w:color="auto"/>
        </w:rPr>
        <w:t>Tech check</w:t>
      </w:r>
    </w:p>
    <w:p w14:paraId="2BEF9520" w14:textId="77777777" w:rsidR="00793B02" w:rsidRDefault="00793B02" w:rsidP="00793B02">
      <w:pPr>
        <w:pStyle w:val="Heading4"/>
      </w:pPr>
      <w:proofErr w:type="spellStart"/>
      <w:r>
        <w:t>Interp</w:t>
      </w:r>
      <w:proofErr w:type="spellEnd"/>
      <w:r>
        <w:t>: Debaters must show-up to the tech-check</w:t>
      </w:r>
    </w:p>
    <w:p w14:paraId="2138BE4D" w14:textId="77777777" w:rsidR="00793B02" w:rsidRDefault="00793B02" w:rsidP="00793B02">
      <w:pPr>
        <w:pStyle w:val="Heading4"/>
      </w:pPr>
      <w:r>
        <w:t>Violation: They were late, screenshots in doc</w:t>
      </w:r>
    </w:p>
    <w:p w14:paraId="18E94300" w14:textId="77777777" w:rsidR="00793B02" w:rsidRPr="00525E50" w:rsidRDefault="00793B02" w:rsidP="00793B02">
      <w:r>
        <w:rPr>
          <w:noProof/>
        </w:rPr>
        <w:drawing>
          <wp:inline distT="0" distB="0" distL="0" distR="0" wp14:anchorId="6DAD6D6B" wp14:editId="314B8F31">
            <wp:extent cx="5893974" cy="5637985"/>
            <wp:effectExtent l="0" t="0" r="0" b="1270"/>
            <wp:docPr id="5" name="Picture 5"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able&#10;&#10;Description automatically generated"/>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894568" cy="5638554"/>
                    </a:xfrm>
                    <a:prstGeom prst="rect">
                      <a:avLst/>
                    </a:prstGeom>
                    <a:noFill/>
                    <a:ln>
                      <a:noFill/>
                    </a:ln>
                  </pic:spPr>
                </pic:pic>
              </a:graphicData>
            </a:graphic>
          </wp:inline>
        </w:drawing>
      </w:r>
    </w:p>
    <w:p w14:paraId="47BC253A" w14:textId="77777777" w:rsidR="00793B02" w:rsidRDefault="00793B02" w:rsidP="00793B02">
      <w:r>
        <w:rPr>
          <w:noProof/>
        </w:rPr>
        <w:drawing>
          <wp:inline distT="0" distB="0" distL="0" distR="0" wp14:anchorId="3AC1253D" wp14:editId="1EBE7838">
            <wp:extent cx="3337699" cy="1729693"/>
            <wp:effectExtent l="0" t="0" r="0" b="4445"/>
            <wp:docPr id="3" name="Picture 3"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application&#10;&#10;Description automatically generated"/>
                    <pic:cNvPicPr/>
                  </pic:nvPicPr>
                  <pic:blipFill>
                    <a:blip r:embed="rId36"/>
                    <a:stretch>
                      <a:fillRect/>
                    </a:stretch>
                  </pic:blipFill>
                  <pic:spPr>
                    <a:xfrm>
                      <a:off x="0" y="0"/>
                      <a:ext cx="3341332" cy="1731576"/>
                    </a:xfrm>
                    <a:prstGeom prst="rect">
                      <a:avLst/>
                    </a:prstGeom>
                  </pic:spPr>
                </pic:pic>
              </a:graphicData>
            </a:graphic>
          </wp:inline>
        </w:drawing>
      </w:r>
    </w:p>
    <w:p w14:paraId="17ECEDD3" w14:textId="77777777" w:rsidR="00793B02" w:rsidRDefault="00793B02" w:rsidP="00793B02">
      <w:r w:rsidRPr="00EF7F88">
        <w:drawing>
          <wp:inline distT="0" distB="0" distL="0" distR="0" wp14:anchorId="0C16B4C5" wp14:editId="5E21946D">
            <wp:extent cx="4771728" cy="2475406"/>
            <wp:effectExtent l="0" t="0" r="0" b="1270"/>
            <wp:docPr id="4" name="Picture 4"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screenshot of a computer&#10;&#10;Description automatically generated with medium confidence"/>
                    <pic:cNvPicPr/>
                  </pic:nvPicPr>
                  <pic:blipFill>
                    <a:blip r:embed="rId37"/>
                    <a:stretch>
                      <a:fillRect/>
                    </a:stretch>
                  </pic:blipFill>
                  <pic:spPr>
                    <a:xfrm>
                      <a:off x="0" y="0"/>
                      <a:ext cx="4775391" cy="2477306"/>
                    </a:xfrm>
                    <a:prstGeom prst="rect">
                      <a:avLst/>
                    </a:prstGeom>
                  </pic:spPr>
                </pic:pic>
              </a:graphicData>
            </a:graphic>
          </wp:inline>
        </w:drawing>
      </w:r>
    </w:p>
    <w:p w14:paraId="776C83A0" w14:textId="77777777" w:rsidR="00793B02" w:rsidRPr="00BA7B50" w:rsidRDefault="00793B02" w:rsidP="00793B02">
      <w:r w:rsidRPr="003A01F3">
        <w:drawing>
          <wp:inline distT="0" distB="0" distL="0" distR="0" wp14:anchorId="4947EF8A" wp14:editId="67BD6815">
            <wp:extent cx="4648849" cy="2543530"/>
            <wp:effectExtent l="0" t="0" r="0" b="9525"/>
            <wp:docPr id="6" name="Picture 6"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10;&#10;Description automatically generated with medium confidence"/>
                    <pic:cNvPicPr/>
                  </pic:nvPicPr>
                  <pic:blipFill>
                    <a:blip r:embed="rId38"/>
                    <a:stretch>
                      <a:fillRect/>
                    </a:stretch>
                  </pic:blipFill>
                  <pic:spPr>
                    <a:xfrm>
                      <a:off x="0" y="0"/>
                      <a:ext cx="4648849" cy="2543530"/>
                    </a:xfrm>
                    <a:prstGeom prst="rect">
                      <a:avLst/>
                    </a:prstGeom>
                  </pic:spPr>
                </pic:pic>
              </a:graphicData>
            </a:graphic>
          </wp:inline>
        </w:drawing>
      </w:r>
    </w:p>
    <w:p w14:paraId="19029860" w14:textId="77777777" w:rsidR="00793B02" w:rsidRDefault="00793B02" w:rsidP="00793B02">
      <w:pPr>
        <w:pStyle w:val="Heading4"/>
      </w:pPr>
      <w:r>
        <w:t>1] Tech issues – testing tech pre-round is key to functional debates like audio quality and sound settings. O/</w:t>
      </w:r>
      <w:proofErr w:type="spellStart"/>
      <w:r>
        <w:t>Ws</w:t>
      </w:r>
      <w:proofErr w:type="spellEnd"/>
      <w:r>
        <w:t xml:space="preserve"> A] Sequencing – controls the internal link to other standards B] Reversibility – you could get disqualified for being late.</w:t>
      </w:r>
    </w:p>
    <w:p w14:paraId="139C491C" w14:textId="77777777" w:rsidR="00793B02" w:rsidRPr="00BA7B50" w:rsidRDefault="00793B02" w:rsidP="00793B02">
      <w:pPr>
        <w:pStyle w:val="Heading4"/>
      </w:pPr>
      <w:r>
        <w:t>2] Delay – Late tech-checks and preventable tech issues delay RFDs and future pairings 2 impacts – (A) Scope – delaying the tournament skews flight 2 neg debaters, big prep-squads (B) Late rounds cause sleep-deficits which is bad for your health and skews your ability to effectively clash and engage.</w:t>
      </w:r>
    </w:p>
    <w:p w14:paraId="2AD441DD" w14:textId="77777777" w:rsidR="00793B02" w:rsidRPr="00793B02" w:rsidRDefault="00793B02" w:rsidP="00793B02"/>
    <w:sectPr w:rsidR="00793B02" w:rsidRPr="00793B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C786C"/>
    <w:rsid w:val="000139A3"/>
    <w:rsid w:val="000148B5"/>
    <w:rsid w:val="0002403F"/>
    <w:rsid w:val="00035D79"/>
    <w:rsid w:val="0006775C"/>
    <w:rsid w:val="000B3B28"/>
    <w:rsid w:val="000F412F"/>
    <w:rsid w:val="00100833"/>
    <w:rsid w:val="00101847"/>
    <w:rsid w:val="00104529"/>
    <w:rsid w:val="00105942"/>
    <w:rsid w:val="00107396"/>
    <w:rsid w:val="00144A4C"/>
    <w:rsid w:val="00161779"/>
    <w:rsid w:val="00176AB0"/>
    <w:rsid w:val="00177B7D"/>
    <w:rsid w:val="0018322D"/>
    <w:rsid w:val="001B5776"/>
    <w:rsid w:val="001B5B05"/>
    <w:rsid w:val="001E527A"/>
    <w:rsid w:val="001F78CE"/>
    <w:rsid w:val="00232BAF"/>
    <w:rsid w:val="00236318"/>
    <w:rsid w:val="00251FC7"/>
    <w:rsid w:val="002551D5"/>
    <w:rsid w:val="00261C9F"/>
    <w:rsid w:val="002855A7"/>
    <w:rsid w:val="00297841"/>
    <w:rsid w:val="002B146A"/>
    <w:rsid w:val="002B5E17"/>
    <w:rsid w:val="002C786C"/>
    <w:rsid w:val="00315690"/>
    <w:rsid w:val="00316B75"/>
    <w:rsid w:val="00325646"/>
    <w:rsid w:val="003460F2"/>
    <w:rsid w:val="0038158C"/>
    <w:rsid w:val="003902BA"/>
    <w:rsid w:val="003905D9"/>
    <w:rsid w:val="003A09E2"/>
    <w:rsid w:val="003F26FB"/>
    <w:rsid w:val="00407037"/>
    <w:rsid w:val="00417672"/>
    <w:rsid w:val="004605D6"/>
    <w:rsid w:val="00494EFC"/>
    <w:rsid w:val="004C60E8"/>
    <w:rsid w:val="004E3579"/>
    <w:rsid w:val="004E728B"/>
    <w:rsid w:val="004F39E0"/>
    <w:rsid w:val="00516B44"/>
    <w:rsid w:val="00523601"/>
    <w:rsid w:val="00537BD5"/>
    <w:rsid w:val="00550987"/>
    <w:rsid w:val="0057268A"/>
    <w:rsid w:val="005D2912"/>
    <w:rsid w:val="005D3343"/>
    <w:rsid w:val="005F7636"/>
    <w:rsid w:val="00603B4E"/>
    <w:rsid w:val="006065BD"/>
    <w:rsid w:val="00624278"/>
    <w:rsid w:val="00645FA9"/>
    <w:rsid w:val="00647866"/>
    <w:rsid w:val="00665003"/>
    <w:rsid w:val="00682530"/>
    <w:rsid w:val="006A2AD0"/>
    <w:rsid w:val="006C2375"/>
    <w:rsid w:val="006D4ECC"/>
    <w:rsid w:val="0071234E"/>
    <w:rsid w:val="00722258"/>
    <w:rsid w:val="007243E5"/>
    <w:rsid w:val="00766EA0"/>
    <w:rsid w:val="00793B02"/>
    <w:rsid w:val="00795718"/>
    <w:rsid w:val="007A2226"/>
    <w:rsid w:val="007F5B66"/>
    <w:rsid w:val="008020B8"/>
    <w:rsid w:val="00823A1C"/>
    <w:rsid w:val="00845B9D"/>
    <w:rsid w:val="00860984"/>
    <w:rsid w:val="00863FE6"/>
    <w:rsid w:val="00864D16"/>
    <w:rsid w:val="008825A2"/>
    <w:rsid w:val="008B3ECB"/>
    <w:rsid w:val="008B4E85"/>
    <w:rsid w:val="008C1B2E"/>
    <w:rsid w:val="008E48DB"/>
    <w:rsid w:val="0091627E"/>
    <w:rsid w:val="00916ACB"/>
    <w:rsid w:val="00926EFD"/>
    <w:rsid w:val="0097032B"/>
    <w:rsid w:val="009820FD"/>
    <w:rsid w:val="009D2EAD"/>
    <w:rsid w:val="009D54B2"/>
    <w:rsid w:val="009E1922"/>
    <w:rsid w:val="009F7ED2"/>
    <w:rsid w:val="00A7322D"/>
    <w:rsid w:val="00A8608C"/>
    <w:rsid w:val="00A93661"/>
    <w:rsid w:val="00A95652"/>
    <w:rsid w:val="00AC0AB8"/>
    <w:rsid w:val="00AE7B6D"/>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412C"/>
    <w:rsid w:val="00CF59A8"/>
    <w:rsid w:val="00D325A9"/>
    <w:rsid w:val="00D36A8A"/>
    <w:rsid w:val="00D37EED"/>
    <w:rsid w:val="00D405A9"/>
    <w:rsid w:val="00D47A5B"/>
    <w:rsid w:val="00D61409"/>
    <w:rsid w:val="00D6365C"/>
    <w:rsid w:val="00D6691E"/>
    <w:rsid w:val="00D71170"/>
    <w:rsid w:val="00DA1C92"/>
    <w:rsid w:val="00DA25D4"/>
    <w:rsid w:val="00DA6538"/>
    <w:rsid w:val="00E15E75"/>
    <w:rsid w:val="00E25B44"/>
    <w:rsid w:val="00E5262C"/>
    <w:rsid w:val="00EC7DC4"/>
    <w:rsid w:val="00ED30CF"/>
    <w:rsid w:val="00EE5A06"/>
    <w:rsid w:val="00EF378C"/>
    <w:rsid w:val="00F12C1F"/>
    <w:rsid w:val="00F176EF"/>
    <w:rsid w:val="00F26499"/>
    <w:rsid w:val="00F45E10"/>
    <w:rsid w:val="00F619AE"/>
    <w:rsid w:val="00F6364A"/>
    <w:rsid w:val="00F9113A"/>
    <w:rsid w:val="00FA65EE"/>
    <w:rsid w:val="00FE2546"/>
    <w:rsid w:val="00FF0D12"/>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63DED"/>
  <w15:chartTrackingRefBased/>
  <w15:docId w15:val="{0389E4CF-BF97-472B-9843-006675F25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C786C"/>
    <w:rPr>
      <w:rFonts w:ascii="Calibri" w:hAnsi="Calibri" w:cs="Calibri"/>
    </w:rPr>
  </w:style>
  <w:style w:type="paragraph" w:styleId="Heading1">
    <w:name w:val="heading 1"/>
    <w:aliases w:val="Pocket"/>
    <w:basedOn w:val="Normal"/>
    <w:next w:val="Normal"/>
    <w:link w:val="Heading1Char"/>
    <w:qFormat/>
    <w:rsid w:val="002C78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C786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C786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t"/>
    <w:basedOn w:val="Normal"/>
    <w:next w:val="Normal"/>
    <w:link w:val="Heading4Char"/>
    <w:uiPriority w:val="3"/>
    <w:unhideWhenUsed/>
    <w:qFormat/>
    <w:rsid w:val="002C786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C78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786C"/>
  </w:style>
  <w:style w:type="character" w:customStyle="1" w:styleId="Heading1Char">
    <w:name w:val="Heading 1 Char"/>
    <w:aliases w:val="Pocket Char"/>
    <w:basedOn w:val="DefaultParagraphFont"/>
    <w:link w:val="Heading1"/>
    <w:rsid w:val="002C786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C786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C786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Ch Char"/>
    <w:basedOn w:val="DefaultParagraphFont"/>
    <w:link w:val="Heading4"/>
    <w:uiPriority w:val="3"/>
    <w:rsid w:val="002C786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7"/>
    <w:qFormat/>
    <w:rsid w:val="002C786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C786C"/>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2C786C"/>
    <w:rPr>
      <w:b/>
      <w:sz w:val="22"/>
      <w:u w:val="single"/>
    </w:rPr>
  </w:style>
  <w:style w:type="character" w:styleId="Hyperlink">
    <w:name w:val="Hyperlink"/>
    <w:aliases w:val="heading 1 (block title),Important,Read,Internet Link,Card Text,Analytic Text,Internet link,Char Char1,Heading 3 Char2,Block Char1,Heading 3 Char1 Char1,No Underline Char1,Char Char Char Char Char Char Char Char1,Text 7 Char1,Tags v 2 Char1,C,T"/>
    <w:basedOn w:val="DefaultParagraphFont"/>
    <w:link w:val="Card"/>
    <w:uiPriority w:val="99"/>
    <w:unhideWhenUsed/>
    <w:rsid w:val="002C786C"/>
    <w:rPr>
      <w:color w:val="auto"/>
      <w:u w:val="none"/>
    </w:rPr>
  </w:style>
  <w:style w:type="character" w:styleId="FollowedHyperlink">
    <w:name w:val="FollowedHyperlink"/>
    <w:basedOn w:val="DefaultParagraphFont"/>
    <w:uiPriority w:val="99"/>
    <w:semiHidden/>
    <w:unhideWhenUsed/>
    <w:rsid w:val="002C786C"/>
    <w:rPr>
      <w:color w:val="auto"/>
      <w:u w:val="none"/>
    </w:rPr>
  </w:style>
  <w:style w:type="paragraph" w:customStyle="1" w:styleId="Card">
    <w:name w:val="Card"/>
    <w:aliases w:val="No Spacing,card,Debate Text,No Spacing11,No Spacing31,No Spacing22,No Spacing111,No Spacing3,No Spacing2,Read stuff,tag,Tag and Cite,nonunderlined,Dont use,No Spacing111112,No Spacing1121,No Spacing41,Note Level 2,No Spacing1,No Spacing112,Tags"/>
    <w:basedOn w:val="Heading1"/>
    <w:link w:val="Hyperlink"/>
    <w:autoRedefine/>
    <w:uiPriority w:val="99"/>
    <w:qFormat/>
    <w:rsid w:val="009820F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A8608C"/>
    <w:pPr>
      <w:ind w:left="720"/>
      <w:jc w:val="both"/>
    </w:pPr>
    <w:rPr>
      <w:b/>
      <w:iCs/>
      <w:u w:val="single"/>
    </w:rPr>
  </w:style>
  <w:style w:type="character" w:customStyle="1" w:styleId="AnalyticsChar">
    <w:name w:val="Analytics Char"/>
    <w:basedOn w:val="DefaultParagraphFont"/>
    <w:link w:val="Analytics"/>
    <w:rsid w:val="00A8608C"/>
    <w:rPr>
      <w:rFonts w:ascii="Times New Roman" w:hAnsi="Times New Roman"/>
    </w:rPr>
  </w:style>
  <w:style w:type="paragraph" w:customStyle="1" w:styleId="Analytics">
    <w:name w:val="Analytics"/>
    <w:basedOn w:val="Normal"/>
    <w:link w:val="AnalyticsChar"/>
    <w:qFormat/>
    <w:rsid w:val="00A8608C"/>
    <w:pPr>
      <w:tabs>
        <w:tab w:val="left" w:pos="1980"/>
      </w:tabs>
      <w:spacing w:line="480" w:lineRule="auto"/>
    </w:pPr>
    <w:rPr>
      <w:rFonts w:ascii="Times New Roman" w:hAnsi="Times New Roman" w:cstheme="minorBidi"/>
    </w:rPr>
  </w:style>
  <w:style w:type="character" w:styleId="UnresolvedMention">
    <w:name w:val="Unresolved Mention"/>
    <w:basedOn w:val="DefaultParagraphFont"/>
    <w:uiPriority w:val="99"/>
    <w:semiHidden/>
    <w:unhideWhenUsed/>
    <w:rsid w:val="00D636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7127">
      <w:bodyDiv w:val="1"/>
      <w:marLeft w:val="0"/>
      <w:marRight w:val="0"/>
      <w:marTop w:val="0"/>
      <w:marBottom w:val="0"/>
      <w:divBdr>
        <w:top w:val="none" w:sz="0" w:space="0" w:color="auto"/>
        <w:left w:val="none" w:sz="0" w:space="0" w:color="auto"/>
        <w:bottom w:val="none" w:sz="0" w:space="0" w:color="auto"/>
        <w:right w:val="none" w:sz="0" w:space="0" w:color="auto"/>
      </w:divBdr>
    </w:div>
    <w:div w:id="677855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s://www.merriam-webster.com/dictionary/to" TargetMode="External"/><Relationship Id="rId26" Type="http://schemas.openxmlformats.org/officeDocument/2006/relationships/hyperlink" Target="https://www.statnews.com/2019/02/11/drug-patent-protection-one-done/" TargetMode="External"/><Relationship Id="rId39" Type="http://schemas.openxmlformats.org/officeDocument/2006/relationships/fontTable" Target="fontTable.xml"/><Relationship Id="rId21" Type="http://schemas.openxmlformats.org/officeDocument/2006/relationships/hyperlink" Target="https://www.merriam-webster.com/dictionary/for" TargetMode="External"/><Relationship Id="rId34" Type="http://schemas.openxmlformats.org/officeDocument/2006/relationships/hyperlink" Target="https://www.the-american-interest.com/2017/01/12/superbug-pandemics-and-how-to-prevent-them/" TargetMode="External"/><Relationship Id="rId7" Type="http://schemas.openxmlformats.org/officeDocument/2006/relationships/hyperlink" Target="https://www.jstor.org/stable/pdf/2176470.pdf" TargetMode="External"/><Relationship Id="rId12" Type="http://schemas.openxmlformats.org/officeDocument/2006/relationships/hyperlink" Target="http://nsdupdate.com/2019/a-statistical-analysis-of-side-bias-on-the-2019-january-february-lincoln-douglas-debate-topic/" TargetMode="External"/><Relationship Id="rId17" Type="http://schemas.openxmlformats.org/officeDocument/2006/relationships/hyperlink" Target="https://www.merriam-webster.com/dictionary/ought" TargetMode="External"/><Relationship Id="rId25" Type="http://schemas.openxmlformats.org/officeDocument/2006/relationships/hyperlink" Target="https://pubs.acs.org/doi/10.1021/acsmedchemlett.9b00497" TargetMode="External"/><Relationship Id="rId33" Type="http://schemas.openxmlformats.org/officeDocument/2006/relationships/hyperlink" Target="https://abcnews.go.com/Health/melissa-rivers-talks-fathers-suicide-dr-jennifer-ashton/story?id=62733179&amp;cid=clicksource_26_null_headlines_hed" TargetMode="External"/><Relationship Id="rId38"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hyperlink" Target="https://www.wto.org/english/thewto_e/whatis_e/tif_e/org6_e.htm" TargetMode="External"/><Relationship Id="rId20" Type="http://schemas.openxmlformats.org/officeDocument/2006/relationships/hyperlink" Target="https://www.wto.org/english/tratop_e/trips_e/intel1_e.htm" TargetMode="External"/><Relationship Id="rId29" Type="http://schemas.openxmlformats.org/officeDocument/2006/relationships/hyperlink" Target="https://abcnews.go.com/Politics/amal-clooney-angelina-jolie-speak-us-weighed-vetoing/story?id=62574726" TargetMode="External"/><Relationship Id="rId1" Type="http://schemas.openxmlformats.org/officeDocument/2006/relationships/customXml" Target="../customXml/item1.xml"/><Relationship Id="rId6" Type="http://schemas.openxmlformats.org/officeDocument/2006/relationships/hyperlink" Target="https://link.springer.com/article/10.1007/s13194-020-00294-w" TargetMode="External"/><Relationship Id="rId11" Type="http://schemas.openxmlformats.org/officeDocument/2006/relationships/hyperlink" Target="http://eprints.lse.ac.uk/37521/1/Kant_Copyright_and_Communicative_Freedom_%28lsero%29.pdf" TargetMode="External"/><Relationship Id="rId24" Type="http://schemas.openxmlformats.org/officeDocument/2006/relationships/hyperlink" Target="https://www.who.int/intellectualproperty/submissions/Pharmacoevolution.pdf?ua=1" TargetMode="External"/><Relationship Id="rId32" Type="http://schemas.openxmlformats.org/officeDocument/2006/relationships/hyperlink" Target="https://www.who.int/news-room/detail/27-02-2017-who-publishes-list-of-bacteria-for-which-new-antibiotics-are-urgently-needed" TargetMode="External"/><Relationship Id="rId37" Type="http://schemas.openxmlformats.org/officeDocument/2006/relationships/image" Target="media/image5.png"/><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google.com/search?q=the+definition&amp;rlz=1C1CHBF_enUS877US877&amp;oq=the+definition&amp;aqs=chrome.0.69i59j69i64j69i61j69i60l2.2103j0j7&amp;sourceid=chrome&amp;ie=UTF-8" TargetMode="External"/><Relationship Id="rId23" Type="http://schemas.openxmlformats.org/officeDocument/2006/relationships/hyperlink" Target="https://oceanservice.noaa.gov/facts/shorelength.html" TargetMode="External"/><Relationship Id="rId28" Type="http://schemas.openxmlformats.org/officeDocument/2006/relationships/hyperlink" Target="https://abcnews.go.com/Health/amidst-superbug-crisis-scientists-urge-innovation/story?id=62763415" TargetMode="External"/><Relationship Id="rId36" Type="http://schemas.openxmlformats.org/officeDocument/2006/relationships/image" Target="media/image4.png"/><Relationship Id="rId10" Type="http://schemas.openxmlformats.org/officeDocument/2006/relationships/hyperlink" Target="https://scholarship.law.columbia.edu/cgi/viewcontent.cgi?article=2843&amp;context=faculty_scholarship" TargetMode="External"/><Relationship Id="rId19" Type="http://schemas.openxmlformats.org/officeDocument/2006/relationships/hyperlink" Target="https://www.google.com/search?q=reduce+definition&amp;rlz=1C1CHBF_enUS877US877&amp;oq=reduce+definition&amp;aqs=chrome.0.69i59l2j69i60l2.3332j0j7&amp;sourceid=chrome&amp;ie=UTF-8" TargetMode="External"/><Relationship Id="rId31" Type="http://schemas.openxmlformats.org/officeDocument/2006/relationships/hyperlink" Target="https://www.who.int/antimicrobial-resistance/interagency-coordination-group/IACG_final_report_EN.pdf?ua=1" TargetMode="External"/><Relationship Id="rId4" Type="http://schemas.openxmlformats.org/officeDocument/2006/relationships/settings" Target="settings.xml"/><Relationship Id="rId9" Type="http://schemas.openxmlformats.org/officeDocument/2006/relationships/hyperlink" Target="https://jme.bmj.com/content/early/2021/07/06/medethics-2021-107555" TargetMode="External"/><Relationship Id="rId14" Type="http://schemas.openxmlformats.org/officeDocument/2006/relationships/image" Target="media/image2.png"/><Relationship Id="rId22" Type="http://schemas.openxmlformats.org/officeDocument/2006/relationships/hyperlink" Target="https://www.google.com/search?q=medicines+definition&amp;rlz=1C1CHBF_enUS877US877&amp;oq=medicines+&amp;aqs=chrome.2.69i59l4j69i60l3.1898j0j7&amp;sourceid=chrome&amp;ie=UTF-8" TargetMode="External"/><Relationship Id="rId27" Type="http://schemas.openxmlformats.org/officeDocument/2006/relationships/hyperlink" Target="https://www.statnews.com/2019/02/11/drug-patent-protection-one-done/" TargetMode="External"/><Relationship Id="rId30" Type="http://schemas.openxmlformats.org/officeDocument/2006/relationships/hyperlink" Target="https://abcnews.go.com/Health/superbug-fungus-global-health-threat-600-us-infected/story?id=62297532" TargetMode="External"/><Relationship Id="rId35" Type="http://schemas.openxmlformats.org/officeDocument/2006/relationships/image" Target="media/image3.png"/><Relationship Id="rId8" Type="http://schemas.openxmlformats.org/officeDocument/2006/relationships/hyperlink" Target="https://www.ncbi.nlm.nih.gov/pmc/articles/PMC6686698/"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Pages>
  <Words>11383</Words>
  <Characters>64885</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33</cp:revision>
  <dcterms:created xsi:type="dcterms:W3CDTF">2021-09-19T15:36:00Z</dcterms:created>
  <dcterms:modified xsi:type="dcterms:W3CDTF">2021-09-19T16:15:00Z</dcterms:modified>
</cp:coreProperties>
</file>