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3BA08" w14:textId="1EC4DCA6" w:rsidR="00A44AF7" w:rsidRDefault="0091485F" w:rsidP="0091485F">
      <w:pPr>
        <w:pStyle w:val="Heading2"/>
      </w:pPr>
      <w:r>
        <w:t>FW</w:t>
      </w:r>
    </w:p>
    <w:p w14:paraId="7E648A36" w14:textId="77777777" w:rsidR="00A44AF7" w:rsidRPr="00442DC5" w:rsidRDefault="00A44AF7" w:rsidP="00A44AF7">
      <w:pPr>
        <w:keepNext/>
        <w:keepLines/>
        <w:spacing w:before="40" w:after="0"/>
        <w:outlineLvl w:val="3"/>
        <w:rPr>
          <w:rFonts w:eastAsia="MS Gothic" w:cs="Arial"/>
          <w:bCs/>
          <w:iCs/>
          <w:sz w:val="10"/>
          <w:szCs w:val="10"/>
        </w:rPr>
      </w:pPr>
      <w:r w:rsidRPr="00442DC5">
        <w:rPr>
          <w:rFonts w:eastAsia="MS Gothic"/>
          <w:b/>
          <w:iCs/>
          <w:color w:val="000000"/>
          <w:sz w:val="26"/>
        </w:rPr>
        <w:t xml:space="preserve">My value is justice as the word unjust in the resolution denotes a referendum on whether appropriation is just or unjust. </w:t>
      </w:r>
      <w:r w:rsidRPr="00442DC5">
        <w:rPr>
          <w:rFonts w:eastAsia="MS Gothic" w:cs="Arial"/>
          <w:b/>
          <w:iCs/>
          <w:sz w:val="26"/>
        </w:rPr>
        <w:t xml:space="preserve">Unjust means </w:t>
      </w:r>
      <w:r w:rsidRPr="00442DC5">
        <w:rPr>
          <w:rFonts w:eastAsia="MS Gothic" w:cs="Arial"/>
          <w:iCs/>
          <w:sz w:val="10"/>
          <w:szCs w:val="10"/>
        </w:rPr>
        <w:t>unjust adjective US /</w:t>
      </w:r>
      <w:proofErr w:type="spellStart"/>
      <w:r w:rsidRPr="00442DC5">
        <w:rPr>
          <w:rFonts w:eastAsia="MS Gothic" w:cs="Arial"/>
          <w:iCs/>
          <w:sz w:val="10"/>
          <w:szCs w:val="10"/>
        </w:rPr>
        <w:t>ʌnˈdʒʌst</w:t>
      </w:r>
      <w:proofErr w:type="spellEnd"/>
      <w:r w:rsidRPr="00442DC5">
        <w:rPr>
          <w:rFonts w:eastAsia="MS Gothic" w:cs="Arial"/>
          <w:iCs/>
          <w:sz w:val="10"/>
          <w:szCs w:val="10"/>
        </w:rPr>
        <w:t xml:space="preserve">/ </w:t>
      </w:r>
      <w:r w:rsidRPr="00442DC5">
        <w:rPr>
          <w:rFonts w:eastAsia="MS Gothic"/>
          <w:sz w:val="24"/>
          <w:szCs w:val="24"/>
          <w:highlight w:val="green"/>
          <w:u w:val="single"/>
        </w:rPr>
        <w:t>not morally right; not fair</w:t>
      </w:r>
      <w:r w:rsidRPr="00442DC5">
        <w:rPr>
          <w:rFonts w:eastAsia="MS Gothic" w:cs="Arial"/>
          <w:iCs/>
          <w:sz w:val="10"/>
          <w:szCs w:val="10"/>
        </w:rPr>
        <w:t>: New laws will protect employees against unjust dismissals. (Definition of unjust from the Cambridge Academic Content Dictionary © Cambridge University Press)</w:t>
      </w:r>
    </w:p>
    <w:p w14:paraId="72173A7E" w14:textId="77777777" w:rsidR="00A44AF7" w:rsidRDefault="00A44AF7" w:rsidP="00A44AF7">
      <w:pPr>
        <w:rPr>
          <w:rFonts w:eastAsia="Cambria"/>
        </w:rPr>
      </w:pPr>
      <w:r w:rsidRPr="00442DC5">
        <w:rPr>
          <w:rFonts w:eastAsia="Cambria"/>
          <w:b/>
          <w:bCs/>
          <w:sz w:val="26"/>
        </w:rPr>
        <w:t xml:space="preserve">That’s from Cambridge Dictionary </w:t>
      </w:r>
      <w:r w:rsidRPr="00442DC5">
        <w:rPr>
          <w:rFonts w:eastAsia="Cambria"/>
        </w:rPr>
        <w:t xml:space="preserve">[“Meaning of unjust in English” Cambridge Dictionary, </w:t>
      </w:r>
      <w:hyperlink r:id="rId6" w:history="1">
        <w:r w:rsidRPr="00442DC5">
          <w:rPr>
            <w:rFonts w:eastAsia="Cambria"/>
          </w:rPr>
          <w:t>https://dictionary.cambridge.org/us/dictionary/english/unjust]</w:t>
        </w:r>
      </w:hyperlink>
      <w:r w:rsidRPr="00442DC5">
        <w:rPr>
          <w:rFonts w:eastAsia="Cambria"/>
        </w:rPr>
        <w:t xml:space="preserve"> </w:t>
      </w:r>
    </w:p>
    <w:p w14:paraId="002BDDCD" w14:textId="77777777" w:rsidR="00A44AF7" w:rsidRPr="005917DA" w:rsidRDefault="00A44AF7" w:rsidP="00A44AF7">
      <w:pPr>
        <w:pStyle w:val="Heading4"/>
      </w:pPr>
      <w:r w:rsidRPr="005917DA">
        <w:t>My value criterion is preventing death – you should prefer this metric because it is objective – moral calculations can always delineate body-counts whereas every other harm is subjective and unverifiable. You can lie about being sad but you can’t lie about being dead.</w:t>
      </w:r>
    </w:p>
    <w:p w14:paraId="2DE8B5D9" w14:textId="77777777" w:rsidR="00A44AF7" w:rsidRPr="005917DA" w:rsidRDefault="00A44AF7" w:rsidP="00A44AF7">
      <w:pPr>
        <w:pStyle w:val="Heading4"/>
      </w:pPr>
      <w:r w:rsidRPr="005917DA">
        <w:t xml:space="preserve">There are 3 distinct justifications </w:t>
      </w:r>
      <w:r>
        <w:t xml:space="preserve">– </w:t>
      </w:r>
    </w:p>
    <w:p w14:paraId="53951E66" w14:textId="77777777" w:rsidR="00A44AF7" w:rsidRPr="00B3376D" w:rsidRDefault="00A44AF7" w:rsidP="00A44AF7">
      <w:pPr>
        <w:pStyle w:val="Heading4"/>
      </w:pPr>
      <w:r w:rsidRPr="005917DA">
        <w:t xml:space="preserve">1] </w:t>
      </w:r>
      <w:r>
        <w:t>Prerequisite – being alive is a prior question to other theories</w:t>
      </w:r>
    </w:p>
    <w:p w14:paraId="1ABC0BBE" w14:textId="77777777" w:rsidR="00A44AF7" w:rsidRPr="00B3376D" w:rsidRDefault="00A44AF7" w:rsidP="00A44AF7">
      <w:r w:rsidRPr="005E08D9">
        <w:rPr>
          <w:rStyle w:val="Style13ptBold"/>
        </w:rPr>
        <w:t>Craig Paterson, a Professor of Philosophy at Providence College, wrote 2003</w:t>
      </w:r>
      <w:r w:rsidRPr="00B3376D">
        <w:t xml:space="preserve"> (20</w:t>
      </w:r>
      <w:r w:rsidRPr="00B3376D">
        <w:rPr>
          <w:b/>
          <w:bCs/>
          <w:sz w:val="24"/>
          <w:u w:val="single"/>
        </w:rPr>
        <w:t>03</w:t>
      </w:r>
      <w:r w:rsidRPr="00B3376D">
        <w:t>, Department of Philosophy, Providence College, Rhode Island. , “A Life Not Worth Living?”, Studies in Christian Ethics, https://pubmed.ncbi.nlm.nih.gov/15000090/)</w:t>
      </w:r>
    </w:p>
    <w:p w14:paraId="3B1B45F3" w14:textId="77777777" w:rsidR="00A44AF7" w:rsidRPr="00106BA5" w:rsidRDefault="00A44AF7" w:rsidP="00A44AF7">
      <w:pPr>
        <w:rPr>
          <w:sz w:val="16"/>
          <w:szCs w:val="16"/>
        </w:rPr>
      </w:pPr>
      <w:r w:rsidRPr="00B3376D">
        <w:rPr>
          <w:sz w:val="16"/>
          <w:szCs w:val="16"/>
        </w:rPr>
        <w:t xml:space="preserve">Contrary to those accounts, I would argue that it is </w:t>
      </w:r>
      <w:r w:rsidRPr="00B3376D">
        <w:rPr>
          <w:rStyle w:val="StyleUnderline"/>
          <w:highlight w:val="green"/>
        </w:rPr>
        <w:t>death</w:t>
      </w:r>
      <w:r w:rsidRPr="00B3376D">
        <w:rPr>
          <w:rStyle w:val="StyleUnderline"/>
        </w:rPr>
        <w:t xml:space="preserve"> </w:t>
      </w:r>
      <w:r w:rsidRPr="00B3376D">
        <w:rPr>
          <w:sz w:val="16"/>
          <w:szCs w:val="16"/>
        </w:rPr>
        <w:t xml:space="preserve">per se that </w:t>
      </w:r>
      <w:r w:rsidRPr="00B3376D">
        <w:rPr>
          <w:rStyle w:val="StyleUnderline"/>
        </w:rPr>
        <w:t xml:space="preserve">is </w:t>
      </w:r>
      <w:r w:rsidRPr="00B3376D">
        <w:rPr>
          <w:sz w:val="16"/>
          <w:szCs w:val="16"/>
        </w:rPr>
        <w:t xml:space="preserve">really </w:t>
      </w:r>
      <w:r w:rsidRPr="00B3376D">
        <w:rPr>
          <w:rStyle w:val="StyleUnderline"/>
        </w:rPr>
        <w:t xml:space="preserve">the objective evil </w:t>
      </w:r>
      <w:r w:rsidRPr="00B3376D">
        <w:rPr>
          <w:sz w:val="16"/>
          <w:szCs w:val="16"/>
        </w:rPr>
        <w:t>for us,</w:t>
      </w:r>
      <w:r w:rsidRPr="00B3376D">
        <w:rPr>
          <w:rStyle w:val="StyleUnderline"/>
        </w:rPr>
        <w:t xml:space="preserve"> not because it </w:t>
      </w:r>
      <w:r w:rsidRPr="00B3376D">
        <w:rPr>
          <w:rStyle w:val="StyleUnderline"/>
          <w:highlight w:val="green"/>
        </w:rPr>
        <w:t>deprives us of</w:t>
      </w:r>
      <w:r w:rsidRPr="00B3376D">
        <w:rPr>
          <w:rStyle w:val="StyleUnderline"/>
        </w:rPr>
        <w:t xml:space="preserve"> a </w:t>
      </w:r>
      <w:r w:rsidRPr="00B3376D">
        <w:rPr>
          <w:sz w:val="16"/>
          <w:szCs w:val="16"/>
        </w:rPr>
        <w:t xml:space="preserve">prospective </w:t>
      </w:r>
      <w:r w:rsidRPr="00B3376D">
        <w:rPr>
          <w:rStyle w:val="StyleUnderline"/>
          <w:highlight w:val="green"/>
        </w:rPr>
        <w:t>future</w:t>
      </w:r>
      <w:r w:rsidRPr="00B3376D">
        <w:rPr>
          <w:rStyle w:val="StyleUnderline"/>
        </w:rPr>
        <w:t xml:space="preserve"> of overall </w:t>
      </w:r>
      <w:r w:rsidRPr="00B3376D">
        <w:rPr>
          <w:rStyle w:val="StyleUnderline"/>
          <w:highlight w:val="green"/>
        </w:rPr>
        <w:t>good</w:t>
      </w:r>
      <w:r w:rsidRPr="00B3376D">
        <w:rPr>
          <w:sz w:val="16"/>
          <w:szCs w:val="16"/>
        </w:rPr>
        <w:t xml:space="preserve"> judged better than the alter- native of non-being. </w:t>
      </w:r>
      <w:r w:rsidRPr="00B3376D">
        <w:rPr>
          <w:rStyle w:val="StyleUnderline"/>
        </w:rPr>
        <w:t xml:space="preserve">It cannot be about harm to a former person who has ceased to exist, for no person actually suffers from the sub-sequent non-participation. Rather, death in itself is </w:t>
      </w:r>
      <w:r w:rsidRPr="00B3376D">
        <w:rPr>
          <w:sz w:val="16"/>
          <w:szCs w:val="16"/>
        </w:rPr>
        <w:t xml:space="preserve">an </w:t>
      </w:r>
      <w:r w:rsidRPr="00B3376D">
        <w:rPr>
          <w:rStyle w:val="StyleUnderline"/>
        </w:rPr>
        <w:t xml:space="preserve">evil </w:t>
      </w:r>
      <w:r w:rsidRPr="00B3376D">
        <w:rPr>
          <w:sz w:val="16"/>
          <w:szCs w:val="16"/>
        </w:rPr>
        <w:t xml:space="preserve">to us </w:t>
      </w:r>
      <w:r w:rsidRPr="00B3376D">
        <w:rPr>
          <w:rStyle w:val="StyleUnderline"/>
        </w:rPr>
        <w:t xml:space="preserve">because </w:t>
      </w:r>
      <w:r w:rsidRPr="00B3376D">
        <w:rPr>
          <w:rStyle w:val="StyleUnderline"/>
          <w:highlight w:val="green"/>
        </w:rPr>
        <w:t xml:space="preserve">it ontologically destroys the </w:t>
      </w:r>
      <w:r w:rsidRPr="00B3376D">
        <w:rPr>
          <w:rStyle w:val="StyleUnderline"/>
        </w:rPr>
        <w:t xml:space="preserve">current existent </w:t>
      </w:r>
      <w:r w:rsidRPr="00B3376D">
        <w:rPr>
          <w:rStyle w:val="StyleUnderline"/>
          <w:highlight w:val="green"/>
        </w:rPr>
        <w:t xml:space="preserve">subject </w:t>
      </w:r>
      <w:r w:rsidRPr="00B3376D">
        <w:rPr>
          <w:rStyle w:val="StyleUnderline"/>
        </w:rPr>
        <w:t xml:space="preserve">— it is the ultimate </w:t>
      </w:r>
      <w:r w:rsidRPr="00B3376D">
        <w:rPr>
          <w:sz w:val="16"/>
          <w:szCs w:val="16"/>
        </w:rPr>
        <w:t xml:space="preserve">in </w:t>
      </w:r>
      <w:r w:rsidRPr="00B3376D">
        <w:rPr>
          <w:rStyle w:val="StyleUnderline"/>
        </w:rPr>
        <w:t xml:space="preserve">metaphysical </w:t>
      </w:r>
      <w:proofErr w:type="spellStart"/>
      <w:r w:rsidRPr="00B3376D">
        <w:rPr>
          <w:rStyle w:val="StyleUnderline"/>
        </w:rPr>
        <w:t>lightening</w:t>
      </w:r>
      <w:proofErr w:type="spellEnd"/>
      <w:r w:rsidRPr="00B3376D">
        <w:rPr>
          <w:rStyle w:val="StyleUnderline"/>
        </w:rPr>
        <w:t xml:space="preserve"> strike</w:t>
      </w:r>
      <w:r w:rsidRPr="00B3376D">
        <w:rPr>
          <w:sz w:val="16"/>
          <w:szCs w:val="16"/>
        </w:rPr>
        <w:t xml:space="preserve">s.80 The evil of death is truly an ontological evil borne by the person who already exists, </w:t>
      </w:r>
      <w:r w:rsidRPr="00B3376D">
        <w:rPr>
          <w:rStyle w:val="StyleUnderline"/>
          <w:highlight w:val="green"/>
        </w:rPr>
        <w:t xml:space="preserve">independently of calculations about better or worse possible lives. </w:t>
      </w:r>
      <w:r w:rsidRPr="00B3376D">
        <w:rPr>
          <w:sz w:val="16"/>
          <w:szCs w:val="16"/>
        </w:rPr>
        <w:t xml:space="preserve">Such an evil need not be consciously experienced in order to be an evil for the kind of being a human person is. </w:t>
      </w:r>
      <w:r w:rsidRPr="00B3376D">
        <w:rPr>
          <w:rStyle w:val="StyleUnderline"/>
          <w:highlight w:val="green"/>
        </w:rPr>
        <w:t xml:space="preserve">Death is </w:t>
      </w:r>
      <w:r w:rsidRPr="00B3376D">
        <w:rPr>
          <w:sz w:val="16"/>
          <w:szCs w:val="16"/>
        </w:rPr>
        <w:t xml:space="preserve">an evil because of the change in kind it brings about, a change that is </w:t>
      </w:r>
      <w:r w:rsidRPr="00B3376D">
        <w:rPr>
          <w:rStyle w:val="StyleUnderline"/>
          <w:highlight w:val="green"/>
        </w:rPr>
        <w:t>destructive of the type of entity that we</w:t>
      </w:r>
      <w:r w:rsidRPr="00B3376D">
        <w:rPr>
          <w:rStyle w:val="StyleUnderline"/>
        </w:rPr>
        <w:t xml:space="preserve"> </w:t>
      </w:r>
      <w:r w:rsidRPr="00B3376D">
        <w:rPr>
          <w:sz w:val="16"/>
          <w:szCs w:val="16"/>
        </w:rPr>
        <w:t xml:space="preserve">essentially </w:t>
      </w:r>
      <w:r w:rsidRPr="00B3376D">
        <w:rPr>
          <w:rStyle w:val="StyleUnderline"/>
          <w:highlight w:val="green"/>
        </w:rPr>
        <w:t>are</w:t>
      </w:r>
      <w:r w:rsidRPr="00B3376D">
        <w:rPr>
          <w:rStyle w:val="StyleUnderline"/>
        </w:rPr>
        <w:t xml:space="preserve">. </w:t>
      </w:r>
      <w:r w:rsidRPr="00B3376D">
        <w:rPr>
          <w:sz w:val="16"/>
          <w:szCs w:val="16"/>
        </w:rPr>
        <w:t xml:space="preserve">Anything, whether caused naturally or caused by human intervention (intentional or unintentional) that drastically interferes in the process of maintaining the person in existence is an objective evil for the person. </w:t>
      </w:r>
      <w:r w:rsidRPr="00B3376D">
        <w:rPr>
          <w:rStyle w:val="StyleUnderline"/>
        </w:rPr>
        <w:t xml:space="preserve">What is crucially at stake here, </w:t>
      </w:r>
      <w:r w:rsidRPr="00B3376D">
        <w:rPr>
          <w:sz w:val="16"/>
          <w:szCs w:val="16"/>
        </w:rPr>
        <w:t>and is dialectically supportive of the self-</w:t>
      </w:r>
      <w:proofErr w:type="spellStart"/>
      <w:r w:rsidRPr="00B3376D">
        <w:rPr>
          <w:sz w:val="16"/>
          <w:szCs w:val="16"/>
        </w:rPr>
        <w:t>evidency</w:t>
      </w:r>
      <w:proofErr w:type="spellEnd"/>
      <w:r w:rsidRPr="00B3376D">
        <w:rPr>
          <w:sz w:val="16"/>
          <w:szCs w:val="16"/>
        </w:rPr>
        <w:t xml:space="preserve"> of the basic good of human life, </w:t>
      </w:r>
      <w:r w:rsidRPr="00B3376D">
        <w:rPr>
          <w:rStyle w:val="StyleUnderline"/>
        </w:rPr>
        <w:t xml:space="preserve">is that death is a radical interference with the current life process </w:t>
      </w:r>
      <w:r w:rsidRPr="00B3376D">
        <w:rPr>
          <w:sz w:val="16"/>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B3376D">
        <w:rPr>
          <w:rStyle w:val="StyleUnderline"/>
        </w:rPr>
        <w:t xml:space="preserve"> </w:t>
      </w:r>
      <w:r w:rsidRPr="00B3376D">
        <w:rPr>
          <w:rStyle w:val="StyleUnderline"/>
          <w:highlight w:val="green"/>
        </w:rPr>
        <w:t xml:space="preserve">any </w:t>
      </w:r>
      <w:r w:rsidRPr="00B3376D">
        <w:rPr>
          <w:sz w:val="16"/>
          <w:szCs w:val="16"/>
        </w:rPr>
        <w:t>intentional</w:t>
      </w:r>
      <w:r w:rsidRPr="00B3376D">
        <w:rPr>
          <w:rStyle w:val="StyleUnderline"/>
        </w:rPr>
        <w:t xml:space="preserve"> </w:t>
      </w:r>
      <w:r w:rsidRPr="00B3376D">
        <w:rPr>
          <w:rStyle w:val="StyleUnderline"/>
          <w:highlight w:val="green"/>
        </w:rPr>
        <w:t xml:space="preserve">rejection of </w:t>
      </w:r>
      <w:r w:rsidRPr="00B3376D">
        <w:rPr>
          <w:sz w:val="16"/>
          <w:szCs w:val="16"/>
        </w:rPr>
        <w:t>human</w:t>
      </w:r>
      <w:r w:rsidRPr="00B3376D">
        <w:rPr>
          <w:rStyle w:val="StyleUnderline"/>
        </w:rPr>
        <w:t xml:space="preserve"> </w:t>
      </w:r>
      <w:r w:rsidRPr="00B3376D">
        <w:rPr>
          <w:rStyle w:val="StyleUnderline"/>
          <w:highlight w:val="green"/>
        </w:rPr>
        <w:t xml:space="preserve">life </w:t>
      </w:r>
      <w:r w:rsidRPr="00B3376D">
        <w:rPr>
          <w:sz w:val="16"/>
          <w:szCs w:val="16"/>
        </w:rPr>
        <w:t>itself</w:t>
      </w:r>
      <w:r w:rsidRPr="00B3376D">
        <w:rPr>
          <w:rStyle w:val="StyleUnderline"/>
        </w:rPr>
        <w:t xml:space="preserve"> </w:t>
      </w:r>
      <w:r w:rsidRPr="00B3376D">
        <w:rPr>
          <w:rStyle w:val="StyleUnderline"/>
          <w:highlight w:val="green"/>
        </w:rPr>
        <w:t xml:space="preserve">cannot </w:t>
      </w:r>
      <w:r w:rsidRPr="00B3376D">
        <w:rPr>
          <w:sz w:val="16"/>
          <w:szCs w:val="16"/>
        </w:rPr>
        <w:t>therefore</w:t>
      </w:r>
      <w:r w:rsidRPr="00B3376D">
        <w:rPr>
          <w:rStyle w:val="StyleUnderline"/>
        </w:rPr>
        <w:t xml:space="preserve"> </w:t>
      </w:r>
      <w:r w:rsidRPr="00B3376D">
        <w:rPr>
          <w:rStyle w:val="StyleUnderline"/>
          <w:highlight w:val="green"/>
        </w:rPr>
        <w:t>be warranted since it is an expression of an ultimate disvalue for the subject</w:t>
      </w:r>
      <w:r w:rsidRPr="00B3376D">
        <w:rPr>
          <w:sz w:val="16"/>
          <w:szCs w:val="16"/>
        </w:rPr>
        <w:t>, namely,</w:t>
      </w:r>
      <w:r w:rsidRPr="00B3376D">
        <w:rPr>
          <w:rStyle w:val="StyleUnderline"/>
        </w:rPr>
        <w:t xml:space="preserve"> the destruction of the present person</w:t>
      </w:r>
      <w:r w:rsidRPr="00B3376D">
        <w:rPr>
          <w:sz w:val="16"/>
          <w:szCs w:val="16"/>
        </w:rPr>
        <w:t>;</w:t>
      </w:r>
      <w:r w:rsidRPr="00B3376D">
        <w:rPr>
          <w:rStyle w:val="StyleUnderline"/>
        </w:rPr>
        <w:t xml:space="preserve"> a radical ontological good that we cannot begin to weigh </w:t>
      </w:r>
      <w:r w:rsidRPr="00B3376D">
        <w:rPr>
          <w:sz w:val="16"/>
          <w:szCs w:val="16"/>
        </w:rPr>
        <w:t>objectively</w:t>
      </w:r>
      <w:r w:rsidRPr="00B3376D">
        <w:rPr>
          <w:rStyle w:val="StyleUnderline"/>
        </w:rPr>
        <w:t xml:space="preserve"> against the travails of life </w:t>
      </w:r>
      <w:r w:rsidRPr="00B3376D">
        <w:rPr>
          <w:sz w:val="16"/>
          <w:szCs w:val="16"/>
        </w:rPr>
        <w:t xml:space="preserve">in a rational manner. To deal with the sources of disvalue (pain, suffering, etc.) we should not seek to irrationally destroy the person, the very source and condition of all human possibility.82 </w:t>
      </w:r>
    </w:p>
    <w:p w14:paraId="20575186" w14:textId="77777777" w:rsidR="00A44AF7" w:rsidRPr="005917DA" w:rsidRDefault="00A44AF7" w:rsidP="00A44AF7">
      <w:pPr>
        <w:rPr>
          <w:rFonts w:eastAsiaTheme="majorEastAsia" w:cstheme="majorBidi"/>
          <w:b/>
          <w:iCs/>
          <w:sz w:val="26"/>
        </w:rPr>
      </w:pPr>
      <w:r w:rsidRPr="005917DA">
        <w:rPr>
          <w:rFonts w:eastAsiaTheme="majorEastAsia" w:cstheme="majorBidi"/>
          <w:b/>
          <w:iCs/>
          <w:sz w:val="26"/>
        </w:rPr>
        <w:t>2] a priori Moral obligation – allowing people to die is unethical and should be prevented because it creates ethics towards other people</w:t>
      </w:r>
      <w:r>
        <w:rPr>
          <w:rFonts w:eastAsiaTheme="majorEastAsia" w:cstheme="majorBidi"/>
          <w:b/>
          <w:iCs/>
          <w:sz w:val="26"/>
        </w:rPr>
        <w:t xml:space="preserve">. </w:t>
      </w:r>
    </w:p>
    <w:p w14:paraId="50DF37C7" w14:textId="77777777" w:rsidR="00A44AF7" w:rsidRPr="000D47EF" w:rsidRDefault="00A44AF7" w:rsidP="00A44AF7">
      <w:r w:rsidRPr="005917DA">
        <w:rPr>
          <w:rFonts w:eastAsiaTheme="majorEastAsia" w:cstheme="majorBidi"/>
          <w:b/>
          <w:iCs/>
          <w:sz w:val="26"/>
        </w:rPr>
        <w:t xml:space="preserve">3] </w:t>
      </w:r>
      <w:r>
        <w:rPr>
          <w:rFonts w:eastAsiaTheme="majorEastAsia" w:cstheme="majorBidi"/>
          <w:b/>
          <w:iCs/>
          <w:sz w:val="26"/>
        </w:rPr>
        <w:t>U</w:t>
      </w:r>
      <w:r w:rsidRPr="005917DA">
        <w:rPr>
          <w:rFonts w:eastAsiaTheme="majorEastAsia" w:cstheme="majorBidi"/>
          <w:b/>
          <w:iCs/>
          <w:sz w:val="26"/>
        </w:rPr>
        <w:t>ncertainty – if we’re unsure about which interpretation of the world is true – we ought to preserve the world to keep debating about it</w:t>
      </w:r>
    </w:p>
    <w:p w14:paraId="468BBE8F" w14:textId="0452BEB6" w:rsidR="00C40339" w:rsidRDefault="00C40339" w:rsidP="00C40339">
      <w:pPr>
        <w:pStyle w:val="Heading2"/>
      </w:pPr>
      <w:r>
        <w:lastRenderedPageBreak/>
        <w:t>Innovation</w:t>
      </w:r>
    </w:p>
    <w:p w14:paraId="42564C54" w14:textId="24009CCA" w:rsidR="00C40339" w:rsidRDefault="00C40339" w:rsidP="00C40339">
      <w:pPr>
        <w:pStyle w:val="Heading4"/>
      </w:pPr>
      <w:r>
        <w:t xml:space="preserve">Space Commercialization </w:t>
      </w:r>
      <w:r>
        <w:rPr>
          <w:u w:val="single"/>
        </w:rPr>
        <w:t>drives</w:t>
      </w:r>
      <w:r>
        <w:t xml:space="preserve"> Tech Innovation in the Status Quo – it provides a </w:t>
      </w:r>
      <w:r>
        <w:rPr>
          <w:u w:val="single"/>
        </w:rPr>
        <w:t>unique impetus</w:t>
      </w:r>
      <w:r>
        <w:t>.</w:t>
      </w:r>
    </w:p>
    <w:p w14:paraId="03BB06BD" w14:textId="77777777" w:rsidR="00C40339" w:rsidRDefault="00C40339" w:rsidP="00C40339">
      <w:r w:rsidRPr="000C5DFB">
        <w:rPr>
          <w:rStyle w:val="Style13ptBold"/>
        </w:rPr>
        <w:t>Hampson 17</w:t>
      </w:r>
      <w:r>
        <w:t xml:space="preserve"> Joshua Hampson 1-25-2017 “The Future of Space Commercialization” </w:t>
      </w:r>
      <w:hyperlink r:id="rId7"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38FE3A6E" w14:textId="77777777" w:rsidR="00C40339" w:rsidRPr="00D428FF" w:rsidRDefault="00C40339" w:rsidP="00C40339">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This 16 demand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moons ,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w:t>
      </w:r>
      <w:r w:rsidRPr="00D428FF">
        <w:rPr>
          <w:rStyle w:val="StyleUnderline"/>
        </w:rPr>
        <w:lastRenderedPageBreak/>
        <w:t xml:space="preserve">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previously-unreached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0C146987" w14:textId="77777777" w:rsidR="00C40339" w:rsidRDefault="00C40339" w:rsidP="00C40339">
      <w:pPr>
        <w:pStyle w:val="Heading4"/>
      </w:pPr>
      <w:r>
        <w:t xml:space="preserve">Strong Innovation </w:t>
      </w:r>
      <w:r>
        <w:rPr>
          <w:u w:val="single"/>
        </w:rPr>
        <w:t>solves Extinction</w:t>
      </w:r>
      <w:r>
        <w:t>.</w:t>
      </w:r>
    </w:p>
    <w:p w14:paraId="0621122D" w14:textId="77777777" w:rsidR="00C40339" w:rsidRPr="003C3DBE" w:rsidRDefault="00C40339" w:rsidP="00C40339">
      <w:r w:rsidRPr="00AB017F">
        <w:rPr>
          <w:rStyle w:val="Style13ptBold"/>
        </w:rPr>
        <w:t>Matthews 18</w:t>
      </w:r>
      <w:r>
        <w:t xml:space="preserve"> Dylan Matthews 10-26-2018 “How to help people millions of years from now” </w:t>
      </w:r>
      <w:hyperlink r:id="rId8"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3DC2E951" w14:textId="77777777" w:rsidR="00C40339" w:rsidRPr="00DB17AC" w:rsidRDefault="00C40339" w:rsidP="00C40339">
      <w:pPr>
        <w:rPr>
          <w:b/>
          <w:sz w:val="24"/>
          <w:u w:val="single"/>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sz w:val="24"/>
        </w:rPr>
        <w:t>The 7.6 billion people now living</w:t>
      </w:r>
      <w:r w:rsidRPr="00AB017F">
        <w:rPr>
          <w:sz w:val="16"/>
        </w:rPr>
        <w:t xml:space="preserve">, after all, </w:t>
      </w:r>
      <w:r w:rsidRPr="00AB017F">
        <w:rPr>
          <w:rStyle w:val="StyleUnderline"/>
          <w:sz w:val="24"/>
        </w:rPr>
        <w:t xml:space="preserve">amount to less than 0.003 percent of the population that will live in the </w:t>
      </w:r>
      <w:r w:rsidRPr="00AB017F">
        <w:rPr>
          <w:rStyle w:val="Emphasis"/>
          <w:sz w:val="24"/>
        </w:rPr>
        <w:t>future</w:t>
      </w:r>
      <w:r w:rsidRPr="00AB017F">
        <w:rPr>
          <w:sz w:val="16"/>
        </w:rPr>
        <w:t xml:space="preserve">. It’s reasonable to suggest that those </w:t>
      </w:r>
      <w:r w:rsidRPr="00AB017F">
        <w:rPr>
          <w:rStyle w:val="Emphasis"/>
          <w:sz w:val="24"/>
        </w:rPr>
        <w:t>quadrillions</w:t>
      </w:r>
      <w:r w:rsidRPr="00AB017F">
        <w:rPr>
          <w:sz w:val="16"/>
        </w:rPr>
        <w:t xml:space="preserve"> </w:t>
      </w:r>
      <w:r w:rsidRPr="00AB017F">
        <w:rPr>
          <w:rStyle w:val="StyleUnderline"/>
          <w:sz w:val="24"/>
        </w:rPr>
        <w:t xml:space="preserve">of </w:t>
      </w:r>
      <w:r w:rsidRPr="00DA3FD1">
        <w:rPr>
          <w:rStyle w:val="StyleUnderline"/>
          <w:sz w:val="24"/>
          <w:highlight w:val="green"/>
        </w:rPr>
        <w:t>future people have</w:t>
      </w:r>
      <w:r w:rsidRPr="00AB017F">
        <w:rPr>
          <w:sz w:val="16"/>
        </w:rPr>
        <w:t xml:space="preserve">, accordingly, </w:t>
      </w:r>
      <w:r w:rsidRPr="00DA3FD1">
        <w:rPr>
          <w:rStyle w:val="Emphasis"/>
          <w:sz w:val="24"/>
          <w:highlight w:val="green"/>
          <w:bdr w:val="single" w:sz="4" w:space="0" w:color="auto"/>
        </w:rPr>
        <w:t>hundreds of thousands of times</w:t>
      </w:r>
      <w:r w:rsidRPr="00DA3FD1">
        <w:rPr>
          <w:sz w:val="16"/>
          <w:highlight w:val="green"/>
        </w:rPr>
        <w:t xml:space="preserve"> </w:t>
      </w:r>
      <w:r w:rsidRPr="00DA3FD1">
        <w:rPr>
          <w:rStyle w:val="StyleUnderline"/>
          <w:sz w:val="24"/>
          <w:highlight w:val="green"/>
        </w:rPr>
        <w:t>more moral weight</w:t>
      </w:r>
      <w:r w:rsidRPr="00AB017F">
        <w:rPr>
          <w:rStyle w:val="StyleUnderline"/>
          <w:sz w:val="24"/>
        </w:rPr>
        <w:t xml:space="preserve"> than those of us living here </w:t>
      </w:r>
      <w:r w:rsidRPr="00AB017F">
        <w:rPr>
          <w:rStyle w:val="Emphasis"/>
          <w:sz w:val="24"/>
        </w:rPr>
        <w:t>today</w:t>
      </w:r>
      <w:r w:rsidRPr="00AB017F">
        <w:rPr>
          <w:rStyle w:val="StyleUnderline"/>
          <w:sz w:val="24"/>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sz w:val="24"/>
        </w:rPr>
        <w:t xml:space="preserve">The most </w:t>
      </w:r>
      <w:r w:rsidRPr="00AB017F">
        <w:rPr>
          <w:rStyle w:val="Emphasis"/>
          <w:sz w:val="24"/>
        </w:rPr>
        <w:t>literal</w:t>
      </w:r>
      <w:r w:rsidRPr="00AB017F">
        <w:rPr>
          <w:sz w:val="16"/>
        </w:rPr>
        <w:t xml:space="preserve"> </w:t>
      </w:r>
      <w:r w:rsidRPr="00AB017F">
        <w:rPr>
          <w:rStyle w:val="StyleUnderline"/>
          <w:sz w:val="24"/>
        </w:rPr>
        <w:t xml:space="preserve">thing it could mean is </w:t>
      </w:r>
      <w:r w:rsidRPr="00DA3FD1">
        <w:rPr>
          <w:rStyle w:val="StyleUnderline"/>
          <w:sz w:val="24"/>
          <w:highlight w:val="green"/>
        </w:rPr>
        <w:t>preventing</w:t>
      </w:r>
      <w:r w:rsidRPr="00AB017F">
        <w:rPr>
          <w:rStyle w:val="StyleUnderline"/>
          <w:sz w:val="24"/>
        </w:rPr>
        <w:t xml:space="preserve"> human </w:t>
      </w:r>
      <w:r w:rsidRPr="00DA3FD1">
        <w:rPr>
          <w:rStyle w:val="Emphasis"/>
          <w:sz w:val="24"/>
          <w:highlight w:val="green"/>
        </w:rPr>
        <w:t>extinction</w:t>
      </w:r>
      <w:r w:rsidRPr="00AB017F">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sz w:val="24"/>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sz w:val="24"/>
        </w:rPr>
        <w:t xml:space="preserve">while that’s certainly </w:t>
      </w:r>
      <w:r w:rsidRPr="00AB017F">
        <w:rPr>
          <w:rStyle w:val="Emphasis"/>
          <w:sz w:val="24"/>
        </w:rPr>
        <w:t>part</w:t>
      </w:r>
      <w:r w:rsidRPr="00AB017F">
        <w:rPr>
          <w:sz w:val="16"/>
        </w:rPr>
        <w:t xml:space="preserve"> </w:t>
      </w:r>
      <w:r w:rsidRPr="00AB017F">
        <w:rPr>
          <w:rStyle w:val="StyleUnderline"/>
          <w:sz w:val="24"/>
        </w:rPr>
        <w:t xml:space="preserve">of what caring about the far future entails, approaches that address </w:t>
      </w:r>
      <w:r w:rsidRPr="00AB017F">
        <w:rPr>
          <w:rStyle w:val="Emphasis"/>
          <w:sz w:val="24"/>
        </w:rPr>
        <w:t>specific threats</w:t>
      </w:r>
      <w:r w:rsidRPr="00AB017F">
        <w:rPr>
          <w:sz w:val="16"/>
        </w:rPr>
        <w:t xml:space="preserve"> </w:t>
      </w:r>
      <w:r w:rsidRPr="00AB017F">
        <w:rPr>
          <w:rStyle w:val="StyleUnderline"/>
          <w:sz w:val="24"/>
        </w:rPr>
        <w:t>to humanity</w:t>
      </w:r>
      <w:r w:rsidRPr="00AB017F">
        <w:rPr>
          <w:sz w:val="16"/>
        </w:rPr>
        <w:t xml:space="preserve"> (which he calls “</w:t>
      </w:r>
      <w:r w:rsidRPr="00AB017F">
        <w:rPr>
          <w:rStyle w:val="Emphasis"/>
          <w:sz w:val="24"/>
        </w:rPr>
        <w:t>targeted</w:t>
      </w:r>
      <w:r w:rsidRPr="00AB017F">
        <w:rPr>
          <w:sz w:val="16"/>
        </w:rPr>
        <w:t xml:space="preserve">” </w:t>
      </w:r>
      <w:r w:rsidRPr="00AB017F">
        <w:rPr>
          <w:rStyle w:val="StyleUnderline"/>
          <w:sz w:val="24"/>
        </w:rPr>
        <w:t>approaches</w:t>
      </w:r>
      <w:r w:rsidRPr="00AB017F">
        <w:rPr>
          <w:sz w:val="16"/>
        </w:rPr>
        <w:t xml:space="preserve"> to the far future) </w:t>
      </w:r>
      <w:r w:rsidRPr="00DA3FD1">
        <w:rPr>
          <w:rStyle w:val="StyleUnderline"/>
          <w:sz w:val="24"/>
          <w:highlight w:val="green"/>
        </w:rPr>
        <w:t xml:space="preserve">have to </w:t>
      </w:r>
      <w:r w:rsidRPr="00DA3FD1">
        <w:rPr>
          <w:rStyle w:val="Emphasis"/>
          <w:sz w:val="24"/>
          <w:highlight w:val="green"/>
        </w:rPr>
        <w:t>complement</w:t>
      </w:r>
      <w:r w:rsidRPr="00DA3FD1">
        <w:rPr>
          <w:sz w:val="16"/>
          <w:highlight w:val="green"/>
        </w:rPr>
        <w:t xml:space="preserve"> “</w:t>
      </w:r>
      <w:r w:rsidRPr="00DA3FD1">
        <w:rPr>
          <w:rStyle w:val="Emphasis"/>
          <w:sz w:val="24"/>
          <w:highlight w:val="green"/>
        </w:rPr>
        <w:t>broad</w:t>
      </w:r>
      <w:r w:rsidRPr="00DA3FD1">
        <w:rPr>
          <w:sz w:val="16"/>
          <w:highlight w:val="green"/>
        </w:rPr>
        <w:t xml:space="preserve">” </w:t>
      </w:r>
      <w:r w:rsidRPr="00DA3FD1">
        <w:rPr>
          <w:rStyle w:val="StyleUnderline"/>
          <w:sz w:val="24"/>
          <w:highlight w:val="green"/>
        </w:rPr>
        <w:t xml:space="preserve">approaches, </w:t>
      </w:r>
      <w:r w:rsidRPr="00AB017F">
        <w:rPr>
          <w:rStyle w:val="StyleUnderline"/>
          <w:sz w:val="24"/>
        </w:rPr>
        <w:t xml:space="preserve">where </w:t>
      </w:r>
      <w:r w:rsidRPr="00DA3FD1">
        <w:rPr>
          <w:rStyle w:val="StyleUnderline"/>
          <w:sz w:val="24"/>
          <w:highlight w:val="green"/>
        </w:rPr>
        <w:t xml:space="preserve">instead of trying to </w:t>
      </w:r>
      <w:r w:rsidRPr="00DA3FD1">
        <w:rPr>
          <w:rStyle w:val="Emphasis"/>
          <w:sz w:val="24"/>
          <w:highlight w:val="green"/>
        </w:rPr>
        <w:t>predict</w:t>
      </w:r>
      <w:r w:rsidRPr="00DA3FD1">
        <w:rPr>
          <w:rStyle w:val="StyleUnderline"/>
          <w:sz w:val="24"/>
          <w:highlight w:val="green"/>
        </w:rPr>
        <w:t xml:space="preserve"> </w:t>
      </w:r>
      <w:r w:rsidRPr="00AB017F">
        <w:rPr>
          <w:rStyle w:val="StyleUnderline"/>
          <w:sz w:val="24"/>
        </w:rPr>
        <w:t xml:space="preserve">what’s going to kill us all, you just </w:t>
      </w:r>
      <w:r w:rsidRPr="00AB017F">
        <w:rPr>
          <w:rStyle w:val="Emphasis"/>
          <w:sz w:val="24"/>
        </w:rPr>
        <w:t xml:space="preserve">generally </w:t>
      </w:r>
      <w:r w:rsidRPr="00DA3FD1">
        <w:rPr>
          <w:rStyle w:val="Emphasis"/>
          <w:sz w:val="24"/>
          <w:highlight w:val="green"/>
        </w:rPr>
        <w:t xml:space="preserve">try </w:t>
      </w:r>
      <w:r w:rsidRPr="00AB017F">
        <w:rPr>
          <w:rStyle w:val="Emphasis"/>
          <w:sz w:val="24"/>
        </w:rPr>
        <w:t>to keep civilization running as best it can</w:t>
      </w:r>
      <w:r w:rsidRPr="00AB017F">
        <w:rPr>
          <w:rStyle w:val="StyleUnderline"/>
          <w:sz w:val="24"/>
        </w:rPr>
        <w:t xml:space="preserve">, so that it is, as </w:t>
      </w:r>
      <w:r w:rsidRPr="00DA3FD1">
        <w:rPr>
          <w:rStyle w:val="StyleUnderline"/>
          <w:sz w:val="24"/>
          <w:highlight w:val="green"/>
        </w:rPr>
        <w:t xml:space="preserve">a whole, well-equipped to deal with </w:t>
      </w:r>
      <w:r w:rsidRPr="00DA3FD1">
        <w:rPr>
          <w:rStyle w:val="Emphasis"/>
          <w:sz w:val="24"/>
          <w:highlight w:val="green"/>
        </w:rPr>
        <w:t>potential</w:t>
      </w:r>
      <w:r w:rsidRPr="00DA3FD1">
        <w:rPr>
          <w:rStyle w:val="StyleUnderline"/>
          <w:sz w:val="24"/>
          <w:highlight w:val="green"/>
        </w:rPr>
        <w:t xml:space="preserve"> extinction events in the </w:t>
      </w:r>
      <w:r w:rsidRPr="00DA3FD1">
        <w:rPr>
          <w:rStyle w:val="Emphasis"/>
          <w:sz w:val="24"/>
          <w:highlight w:val="green"/>
        </w:rPr>
        <w:t>future</w:t>
      </w:r>
      <w:r w:rsidRPr="00AB017F">
        <w:rPr>
          <w:sz w:val="16"/>
        </w:rPr>
        <w:t xml:space="preserve">, not just in 2030 or 2040 but in 3500 or 95000 or even 37 million. </w:t>
      </w:r>
      <w:r w:rsidRPr="00AB017F">
        <w:rPr>
          <w:rStyle w:val="StyleUnderline"/>
          <w:sz w:val="24"/>
        </w:rPr>
        <w:t xml:space="preserve">In other words, caring about the far future </w:t>
      </w:r>
      <w:r w:rsidRPr="00AB017F">
        <w:rPr>
          <w:rStyle w:val="Emphasis"/>
          <w:sz w:val="24"/>
        </w:rPr>
        <w:t>doesn’t mean just paying attention to low-probability risks of total annihilation</w:t>
      </w:r>
      <w:r w:rsidRPr="00AB017F">
        <w:rPr>
          <w:rStyle w:val="StyleUnderline"/>
          <w:sz w:val="24"/>
        </w:rPr>
        <w:t xml:space="preserve">; it also means </w:t>
      </w:r>
      <w:r w:rsidRPr="00DA3FD1">
        <w:rPr>
          <w:rStyle w:val="Emphasis"/>
          <w:sz w:val="24"/>
          <w:highlight w:val="green"/>
        </w:rPr>
        <w:t>acting on pressing needs now</w:t>
      </w:r>
      <w:r w:rsidRPr="00AB017F">
        <w:rPr>
          <w:u w:val="single"/>
        </w:rPr>
        <w:t xml:space="preserve">. For example: </w:t>
      </w:r>
      <w:r w:rsidRPr="00AB017F">
        <w:rPr>
          <w:rStyle w:val="StyleUnderline"/>
          <w:sz w:val="24"/>
        </w:rPr>
        <w:t xml:space="preserve">We’re </w:t>
      </w:r>
      <w:r w:rsidRPr="00DA3FD1">
        <w:rPr>
          <w:rStyle w:val="StyleUnderline"/>
          <w:sz w:val="24"/>
          <w:highlight w:val="green"/>
        </w:rPr>
        <w:t>going to</w:t>
      </w:r>
      <w:r w:rsidRPr="00AB017F">
        <w:rPr>
          <w:rStyle w:val="StyleUnderline"/>
          <w:sz w:val="24"/>
        </w:rPr>
        <w:t xml:space="preserve"> be </w:t>
      </w:r>
      <w:r w:rsidRPr="00DA3FD1">
        <w:rPr>
          <w:rStyle w:val="Emphasis"/>
          <w:sz w:val="24"/>
          <w:highlight w:val="green"/>
        </w:rPr>
        <w:t>better</w:t>
      </w:r>
      <w:r w:rsidRPr="00AB017F">
        <w:rPr>
          <w:rStyle w:val="Emphasis"/>
          <w:sz w:val="24"/>
        </w:rPr>
        <w:t xml:space="preserve"> prepared</w:t>
      </w:r>
      <w:r w:rsidRPr="00AB017F">
        <w:rPr>
          <w:rStyle w:val="StyleUnderline"/>
          <w:sz w:val="24"/>
        </w:rPr>
        <w:t xml:space="preserve"> to </w:t>
      </w:r>
      <w:r w:rsidRPr="00DA3FD1">
        <w:rPr>
          <w:rStyle w:val="StyleUnderline"/>
          <w:sz w:val="24"/>
          <w:highlight w:val="green"/>
          <w:bdr w:val="single" w:sz="4" w:space="0" w:color="auto"/>
        </w:rPr>
        <w:t xml:space="preserve">prevent extinction from </w:t>
      </w:r>
      <w:r w:rsidRPr="00DA3FD1">
        <w:rPr>
          <w:rStyle w:val="Emphasis"/>
          <w:sz w:val="24"/>
          <w:highlight w:val="green"/>
          <w:bdr w:val="single" w:sz="4" w:space="0" w:color="auto"/>
        </w:rPr>
        <w:t>AI</w:t>
      </w:r>
      <w:r w:rsidRPr="00AB017F">
        <w:rPr>
          <w:rStyle w:val="StyleUnderline"/>
          <w:sz w:val="24"/>
          <w:bdr w:val="single" w:sz="4" w:space="0" w:color="auto"/>
        </w:rPr>
        <w:t xml:space="preserve"> or </w:t>
      </w:r>
      <w:r w:rsidRPr="00DA3FD1">
        <w:rPr>
          <w:rStyle w:val="StyleUnderline"/>
          <w:sz w:val="24"/>
          <w:highlight w:val="green"/>
          <w:bdr w:val="single" w:sz="4" w:space="0" w:color="auto"/>
        </w:rPr>
        <w:t xml:space="preserve">a </w:t>
      </w:r>
      <w:proofErr w:type="spellStart"/>
      <w:r w:rsidRPr="00DA3FD1">
        <w:rPr>
          <w:rStyle w:val="Emphasis"/>
          <w:sz w:val="24"/>
          <w:highlight w:val="green"/>
          <w:bdr w:val="single" w:sz="4" w:space="0" w:color="auto"/>
        </w:rPr>
        <w:t>supervirus</w:t>
      </w:r>
      <w:proofErr w:type="spellEnd"/>
      <w:r w:rsidRPr="00DA3FD1">
        <w:rPr>
          <w:rStyle w:val="StyleUnderline"/>
          <w:sz w:val="24"/>
          <w:highlight w:val="green"/>
          <w:bdr w:val="single" w:sz="4" w:space="0" w:color="auto"/>
        </w:rPr>
        <w:t xml:space="preserve"> or</w:t>
      </w:r>
      <w:r w:rsidRPr="00AB017F">
        <w:rPr>
          <w:rStyle w:val="StyleUnderline"/>
          <w:sz w:val="24"/>
          <w:bdr w:val="single" w:sz="4" w:space="0" w:color="auto"/>
        </w:rPr>
        <w:t xml:space="preserve"> </w:t>
      </w:r>
      <w:r w:rsidRPr="00AB017F">
        <w:rPr>
          <w:rStyle w:val="Emphasis"/>
          <w:sz w:val="24"/>
          <w:bdr w:val="single" w:sz="4" w:space="0" w:color="auto"/>
        </w:rPr>
        <w:t xml:space="preserve">global </w:t>
      </w:r>
      <w:r w:rsidRPr="00DA3FD1">
        <w:rPr>
          <w:rStyle w:val="Emphasis"/>
          <w:sz w:val="24"/>
          <w:highlight w:val="green"/>
          <w:bdr w:val="single" w:sz="4" w:space="0" w:color="auto"/>
        </w:rPr>
        <w:t>warming</w:t>
      </w:r>
      <w:r w:rsidRPr="00DA3FD1">
        <w:rPr>
          <w:rStyle w:val="StyleUnderline"/>
          <w:sz w:val="24"/>
          <w:highlight w:val="green"/>
          <w:bdr w:val="single" w:sz="4" w:space="0" w:color="auto"/>
        </w:rPr>
        <w:t xml:space="preserve"> if society</w:t>
      </w:r>
      <w:r w:rsidRPr="00AB017F">
        <w:rPr>
          <w:rStyle w:val="StyleUnderline"/>
          <w:sz w:val="24"/>
          <w:bdr w:val="single" w:sz="4" w:space="0" w:color="auto"/>
        </w:rPr>
        <w:t xml:space="preserve"> as a whole </w:t>
      </w:r>
      <w:r w:rsidRPr="00DA3FD1">
        <w:rPr>
          <w:rStyle w:val="StyleUnderline"/>
          <w:sz w:val="24"/>
          <w:highlight w:val="green"/>
          <w:bdr w:val="single" w:sz="4" w:space="0" w:color="auto"/>
        </w:rPr>
        <w:t>makes</w:t>
      </w:r>
      <w:r w:rsidRPr="00AB017F">
        <w:rPr>
          <w:rStyle w:val="StyleUnderline"/>
          <w:sz w:val="24"/>
          <w:bdr w:val="single" w:sz="4" w:space="0" w:color="auto"/>
        </w:rPr>
        <w:t xml:space="preserve"> </w:t>
      </w:r>
      <w:r w:rsidRPr="00AB017F">
        <w:rPr>
          <w:rStyle w:val="Emphasis"/>
          <w:sz w:val="24"/>
          <w:bdr w:val="single" w:sz="4" w:space="0" w:color="auto"/>
        </w:rPr>
        <w:t xml:space="preserve">a lot of </w:t>
      </w:r>
      <w:r w:rsidRPr="00DA3FD1">
        <w:rPr>
          <w:rStyle w:val="Emphasis"/>
          <w:sz w:val="24"/>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the vast majority of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sz w:val="24"/>
        </w:rPr>
        <w:t xml:space="preserve">So maybe one of </w:t>
      </w:r>
      <w:r w:rsidRPr="00DA3FD1">
        <w:rPr>
          <w:rStyle w:val="StyleUnderline"/>
          <w:sz w:val="24"/>
          <w:highlight w:val="green"/>
        </w:rPr>
        <w:t xml:space="preserve">the </w:t>
      </w:r>
      <w:r w:rsidRPr="00DA3FD1">
        <w:rPr>
          <w:rStyle w:val="Emphasis"/>
          <w:sz w:val="24"/>
          <w:highlight w:val="green"/>
        </w:rPr>
        <w:t>best thing</w:t>
      </w:r>
      <w:r w:rsidRPr="00DA3FD1">
        <w:rPr>
          <w:rStyle w:val="StyleUnderline"/>
          <w:sz w:val="24"/>
          <w:highlight w:val="green"/>
        </w:rPr>
        <w:t>s</w:t>
      </w:r>
      <w:r w:rsidRPr="00AB017F">
        <w:rPr>
          <w:rStyle w:val="StyleUnderline"/>
          <w:sz w:val="24"/>
        </w:rPr>
        <w:t xml:space="preserve"> we can do </w:t>
      </w:r>
      <w:r w:rsidRPr="00DA3FD1">
        <w:rPr>
          <w:rStyle w:val="StyleUnderline"/>
          <w:sz w:val="24"/>
          <w:highlight w:val="green"/>
        </w:rPr>
        <w:t>for the</w:t>
      </w:r>
      <w:r w:rsidRPr="00DA3FD1">
        <w:rPr>
          <w:highlight w:val="green"/>
          <w:u w:val="single"/>
        </w:rPr>
        <w:t xml:space="preserve"> </w:t>
      </w:r>
      <w:r w:rsidRPr="00DA3FD1">
        <w:rPr>
          <w:rStyle w:val="Emphasis"/>
          <w:sz w:val="24"/>
          <w:highlight w:val="green"/>
        </w:rPr>
        <w:t>far future</w:t>
      </w:r>
      <w:r w:rsidRPr="00DA3FD1">
        <w:rPr>
          <w:highlight w:val="green"/>
          <w:u w:val="single"/>
        </w:rPr>
        <w:t xml:space="preserve"> </w:t>
      </w:r>
      <w:r w:rsidRPr="00DA3FD1">
        <w:rPr>
          <w:rStyle w:val="StyleUnderline"/>
          <w:sz w:val="24"/>
          <w:highlight w:val="green"/>
        </w:rPr>
        <w:t>is to</w:t>
      </w:r>
      <w:r w:rsidRPr="00AB017F">
        <w:rPr>
          <w:u w:val="single"/>
        </w:rPr>
        <w:t xml:space="preserve"> improve school systems — here and now — to </w:t>
      </w:r>
      <w:r w:rsidRPr="00DA3FD1">
        <w:rPr>
          <w:rStyle w:val="StyleUnderline"/>
          <w:sz w:val="24"/>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sz w:val="24"/>
        </w:rPr>
        <w:t xml:space="preserve">potential </w:t>
      </w:r>
      <w:r w:rsidRPr="00DA3FD1">
        <w:rPr>
          <w:rStyle w:val="Emphasis"/>
          <w:sz w:val="24"/>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w:t>
      </w:r>
      <w:r w:rsidRPr="00AB017F">
        <w:rPr>
          <w:sz w:val="16"/>
        </w:rPr>
        <w:lastRenderedPageBreak/>
        <w:t xml:space="preserve">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sz w:val="24"/>
          <w:highlight w:val="green"/>
        </w:rPr>
        <w:t>improve</w:t>
      </w:r>
      <w:r w:rsidRPr="00DA3FD1">
        <w:rPr>
          <w:sz w:val="16"/>
          <w:highlight w:val="green"/>
        </w:rPr>
        <w:t xml:space="preserve"> </w:t>
      </w:r>
      <w:r w:rsidRPr="00DA3FD1">
        <w:rPr>
          <w:rStyle w:val="Emphasis"/>
          <w:sz w:val="24"/>
          <w:highlight w:val="green"/>
        </w:rPr>
        <w:t>incentives</w:t>
      </w:r>
      <w:r w:rsidRPr="00DA3FD1">
        <w:rPr>
          <w:sz w:val="16"/>
          <w:highlight w:val="green"/>
        </w:rPr>
        <w:t xml:space="preserve"> </w:t>
      </w:r>
      <w:r w:rsidRPr="00DA3FD1">
        <w:rPr>
          <w:rStyle w:val="StyleUnderline"/>
          <w:sz w:val="24"/>
          <w:highlight w:val="green"/>
        </w:rPr>
        <w:t>and</w:t>
      </w:r>
      <w:r w:rsidRPr="00DA3FD1">
        <w:rPr>
          <w:sz w:val="16"/>
          <w:highlight w:val="green"/>
        </w:rPr>
        <w:t xml:space="preserve"> </w:t>
      </w:r>
      <w:r w:rsidRPr="00DA3FD1">
        <w:rPr>
          <w:rStyle w:val="Emphasis"/>
          <w:sz w:val="24"/>
          <w:highlight w:val="green"/>
        </w:rPr>
        <w:t>norms</w:t>
      </w:r>
      <w:r w:rsidRPr="00AB017F">
        <w:rPr>
          <w:sz w:val="16"/>
        </w:rPr>
        <w:t xml:space="preserve"> </w:t>
      </w:r>
      <w:r w:rsidRPr="00AB017F">
        <w:rPr>
          <w:rStyle w:val="StyleUnderline"/>
          <w:sz w:val="24"/>
        </w:rPr>
        <w:t>in</w:t>
      </w:r>
      <w:r w:rsidRPr="00AB017F">
        <w:rPr>
          <w:sz w:val="16"/>
        </w:rPr>
        <w:t xml:space="preserve"> </w:t>
      </w:r>
      <w:r w:rsidRPr="00AB017F">
        <w:rPr>
          <w:rStyle w:val="Emphasis"/>
          <w:sz w:val="24"/>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sz w:val="24"/>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sz w:val="24"/>
        </w:rPr>
        <w:t>ol</w:t>
      </w:r>
      <w:proofErr w:type="spellEnd"/>
      <w:r w:rsidRPr="00AB017F">
        <w:rPr>
          <w:rStyle w:val="StyleUnderline"/>
          <w:sz w:val="24"/>
        </w:rPr>
        <w:t>’ do-</w:t>
      </w:r>
      <w:proofErr w:type="spellStart"/>
      <w:r w:rsidRPr="00AB017F">
        <w:rPr>
          <w:rStyle w:val="StyleUnderline"/>
          <w:sz w:val="24"/>
        </w:rPr>
        <w:t>goodery</w:t>
      </w:r>
      <w:proofErr w:type="spellEnd"/>
      <w:r w:rsidRPr="00AB017F">
        <w:rPr>
          <w:rStyle w:val="StyleUnderline"/>
          <w:sz w:val="24"/>
        </w:rPr>
        <w:t>.</w:t>
      </w:r>
    </w:p>
    <w:p w14:paraId="35D53262" w14:textId="77777777" w:rsidR="004823DF" w:rsidRPr="006C200D" w:rsidRDefault="004823DF" w:rsidP="004823DF">
      <w:pPr>
        <w:rPr>
          <w:b/>
          <w:iCs/>
          <w:color w:val="000000" w:themeColor="text1"/>
          <w:u w:val="single"/>
        </w:rPr>
      </w:pPr>
    </w:p>
    <w:p w14:paraId="4EFABAEF" w14:textId="159F0C72" w:rsidR="004823DF" w:rsidRPr="006C200D" w:rsidRDefault="009358BF" w:rsidP="009358BF">
      <w:pPr>
        <w:pStyle w:val="Heading2"/>
      </w:pPr>
      <w:r>
        <w:lastRenderedPageBreak/>
        <w:t>ON CASE (Private good)</w:t>
      </w:r>
    </w:p>
    <w:p w14:paraId="03E23ACB" w14:textId="77777777" w:rsidR="004823DF" w:rsidRPr="006C200D" w:rsidRDefault="004823DF" w:rsidP="004823DF">
      <w:pPr>
        <w:pStyle w:val="Heading4"/>
        <w:rPr>
          <w:color w:val="000000" w:themeColor="text1"/>
        </w:rPr>
      </w:pPr>
      <w:r w:rsidRPr="006C200D">
        <w:rPr>
          <w:color w:val="000000" w:themeColor="text1"/>
        </w:rPr>
        <w:t>While it may seem that private exploration is bad it’s vastly better than public exploration and is able to solve for space colonization</w:t>
      </w:r>
    </w:p>
    <w:p w14:paraId="18F63AAA" w14:textId="77777777" w:rsidR="004823DF" w:rsidRPr="006C200D" w:rsidRDefault="004823DF" w:rsidP="004823DF">
      <w:pPr>
        <w:rPr>
          <w:color w:val="000000" w:themeColor="text1"/>
        </w:rPr>
      </w:pPr>
      <w:proofErr w:type="spellStart"/>
      <w:r w:rsidRPr="006C200D">
        <w:rPr>
          <w:rStyle w:val="Style13ptBold"/>
          <w:color w:val="000000" w:themeColor="text1"/>
        </w:rPr>
        <w:t>Diakovska</w:t>
      </w:r>
      <w:proofErr w:type="spellEnd"/>
      <w:r w:rsidRPr="006C200D">
        <w:rPr>
          <w:rStyle w:val="Style13ptBold"/>
          <w:color w:val="000000" w:themeColor="text1"/>
        </w:rPr>
        <w:t xml:space="preserve"> &amp; </w:t>
      </w:r>
      <w:proofErr w:type="spellStart"/>
      <w:r w:rsidRPr="006C200D">
        <w:rPr>
          <w:rStyle w:val="Style13ptBold"/>
          <w:color w:val="000000" w:themeColor="text1"/>
        </w:rPr>
        <w:t>Aliieva</w:t>
      </w:r>
      <w:proofErr w:type="spellEnd"/>
      <w:r w:rsidRPr="006C200D">
        <w:rPr>
          <w:rStyle w:val="Style13ptBold"/>
          <w:color w:val="000000" w:themeColor="text1"/>
        </w:rPr>
        <w:t xml:space="preserve"> 20</w:t>
      </w:r>
      <w:r w:rsidRPr="006C200D">
        <w:rPr>
          <w:color w:val="000000" w:themeColor="text1"/>
        </w:rPr>
        <w:t xml:space="preserve"> [</w:t>
      </w:r>
      <w:proofErr w:type="spellStart"/>
      <w:r w:rsidRPr="006C200D">
        <w:rPr>
          <w:color w:val="000000" w:themeColor="text1"/>
        </w:rPr>
        <w:t>Halyna</w:t>
      </w:r>
      <w:proofErr w:type="spellEnd"/>
      <w:r w:rsidRPr="006C200D">
        <w:rPr>
          <w:color w:val="000000" w:themeColor="text1"/>
        </w:rPr>
        <w:t xml:space="preserve"> </w:t>
      </w:r>
      <w:proofErr w:type="spellStart"/>
      <w:r w:rsidRPr="006C200D">
        <w:rPr>
          <w:color w:val="000000" w:themeColor="text1"/>
        </w:rPr>
        <w:t>Diakovska</w:t>
      </w:r>
      <w:proofErr w:type="spellEnd"/>
      <w:r w:rsidRPr="006C200D">
        <w:rPr>
          <w:color w:val="000000" w:themeColor="text1"/>
        </w:rPr>
        <w:t xml:space="preserve"> and Olga </w:t>
      </w:r>
      <w:proofErr w:type="spellStart"/>
      <w:r w:rsidRPr="006C200D">
        <w:rPr>
          <w:color w:val="000000" w:themeColor="text1"/>
        </w:rPr>
        <w:t>Aliieva</w:t>
      </w:r>
      <w:proofErr w:type="spellEnd"/>
      <w:r w:rsidRPr="006C200D">
        <w:rPr>
          <w:color w:val="000000" w:themeColor="text1"/>
        </w:rPr>
        <w:t xml:space="preserve">, </w:t>
      </w:r>
      <w:proofErr w:type="spellStart"/>
      <w:r w:rsidRPr="006C200D">
        <w:rPr>
          <w:color w:val="000000" w:themeColor="text1"/>
        </w:rPr>
        <w:t>Ph.D.s</w:t>
      </w:r>
      <w:proofErr w:type="spellEnd"/>
      <w:r w:rsidRPr="006C200D">
        <w:rPr>
          <w:color w:val="000000" w:themeColor="text1"/>
        </w:rPr>
        <w:t xml:space="preserve"> in Philosophy, Associate Professors, Donbass State Pedagogical University, “Consequentialism and Commercial Space Exploration,” 2020, </w:t>
      </w:r>
      <w:r w:rsidRPr="006C200D">
        <w:rPr>
          <w:i/>
          <w:iCs/>
          <w:color w:val="000000" w:themeColor="text1"/>
        </w:rPr>
        <w:t>Philosophy and Cosmology</w:t>
      </w:r>
      <w:r w:rsidRPr="006C200D">
        <w:rPr>
          <w:color w:val="000000" w:themeColor="text1"/>
        </w:rPr>
        <w:t>, Vol. 24, pp. 5-24, https://doi.org/10.29202/phil-cosm/24/1, EA]</w:t>
      </w:r>
    </w:p>
    <w:p w14:paraId="39355916" w14:textId="77777777" w:rsidR="004823DF" w:rsidRPr="006C200D" w:rsidRDefault="004823DF" w:rsidP="004823DF">
      <w:pPr>
        <w:rPr>
          <w:color w:val="000000" w:themeColor="text1"/>
          <w:sz w:val="16"/>
        </w:rPr>
      </w:pPr>
      <w:r w:rsidRPr="006C200D">
        <w:rPr>
          <w:rStyle w:val="StyleUnderline"/>
          <w:color w:val="000000" w:themeColor="text1"/>
        </w:rPr>
        <w:t xml:space="preserve">The experience of the USA showed that leadership in </w:t>
      </w:r>
      <w:r w:rsidRPr="006C200D">
        <w:rPr>
          <w:rStyle w:val="StyleUnderline"/>
          <w:color w:val="000000" w:themeColor="text1"/>
          <w:highlight w:val="green"/>
        </w:rPr>
        <w:t>space exploration</w:t>
      </w:r>
      <w:r w:rsidRPr="006C200D">
        <w:rPr>
          <w:color w:val="000000" w:themeColor="text1"/>
          <w:sz w:val="16"/>
        </w:rPr>
        <w:t xml:space="preserve">, which is </w:t>
      </w:r>
      <w:r w:rsidRPr="006C200D">
        <w:rPr>
          <w:rStyle w:val="StyleUnderline"/>
          <w:color w:val="000000" w:themeColor="text1"/>
        </w:rPr>
        <w:t>maintained</w:t>
      </w:r>
      <w:r w:rsidRPr="006C200D">
        <w:rPr>
          <w:rStyle w:val="Emphasis"/>
          <w:color w:val="000000" w:themeColor="text1"/>
        </w:rPr>
        <w:t xml:space="preserve"> solely </w:t>
      </w:r>
      <w:r w:rsidRPr="006C200D">
        <w:rPr>
          <w:rStyle w:val="Emphasis"/>
          <w:color w:val="000000" w:themeColor="text1"/>
          <w:highlight w:val="green"/>
        </w:rPr>
        <w:t>through public funding</w:t>
      </w:r>
      <w:r w:rsidRPr="006C200D">
        <w:rPr>
          <w:rStyle w:val="StyleUnderline"/>
          <w:color w:val="000000" w:themeColor="text1"/>
          <w:highlight w:val="green"/>
        </w:rPr>
        <w:t xml:space="preserve">, could be </w:t>
      </w:r>
      <w:r w:rsidRPr="006C200D">
        <w:rPr>
          <w:rStyle w:val="Emphasis"/>
          <w:color w:val="000000" w:themeColor="text1"/>
          <w:highlight w:val="green"/>
        </w:rPr>
        <w:t>erroneous</w:t>
      </w:r>
      <w:r w:rsidRPr="006C200D">
        <w:rPr>
          <w:rStyle w:val="StyleUnderline"/>
          <w:color w:val="000000" w:themeColor="text1"/>
        </w:rPr>
        <w:t>.</w:t>
      </w:r>
      <w:r w:rsidRPr="006C200D">
        <w:rPr>
          <w:color w:val="000000" w:themeColor="text1"/>
          <w:sz w:val="16"/>
        </w:rPr>
        <w:t xml:space="preserve"> Since 1984, </w:t>
      </w:r>
      <w:r w:rsidRPr="006C200D">
        <w:rPr>
          <w:rStyle w:val="StyleUnderline"/>
          <w:color w:val="000000" w:themeColor="text1"/>
        </w:rPr>
        <w:t xml:space="preserve">the </w:t>
      </w:r>
      <w:r w:rsidRPr="00B10490">
        <w:rPr>
          <w:rStyle w:val="StyleUnderline"/>
          <w:color w:val="000000" w:themeColor="text1"/>
          <w:highlight w:val="green"/>
        </w:rPr>
        <w:t>share of public funding</w:t>
      </w:r>
      <w:r w:rsidRPr="006C200D">
        <w:rPr>
          <w:color w:val="000000" w:themeColor="text1"/>
          <w:sz w:val="16"/>
        </w:rPr>
        <w:t xml:space="preserve"> has </w:t>
      </w:r>
      <w:r w:rsidRPr="006C200D">
        <w:rPr>
          <w:rStyle w:val="Emphasis"/>
          <w:color w:val="000000" w:themeColor="text1"/>
        </w:rPr>
        <w:t xml:space="preserve">gradually </w:t>
      </w:r>
      <w:r w:rsidRPr="006C200D">
        <w:rPr>
          <w:rStyle w:val="Emphasis"/>
          <w:color w:val="000000" w:themeColor="text1"/>
          <w:highlight w:val="green"/>
        </w:rPr>
        <w:t>decreased</w:t>
      </w:r>
      <w:r w:rsidRPr="006C200D">
        <w:rPr>
          <w:rStyle w:val="StyleUnderline"/>
          <w:color w:val="000000" w:themeColor="text1"/>
        </w:rPr>
        <w:t xml:space="preserve"> in space</w:t>
      </w:r>
      <w:r w:rsidRPr="006C200D">
        <w:rPr>
          <w:color w:val="000000" w:themeColor="text1"/>
          <w:sz w:val="16"/>
        </w:rPr>
        <w:t xml:space="preserve"> telecommunications, commercial space transportation, remote sensing, etc., </w:t>
      </w:r>
      <w:r w:rsidRPr="006C200D">
        <w:rPr>
          <w:rStyle w:val="StyleUnderline"/>
          <w:color w:val="000000" w:themeColor="text1"/>
          <w:highlight w:val="green"/>
        </w:rPr>
        <w:t>while</w:t>
      </w:r>
      <w:r w:rsidRPr="006C200D">
        <w:rPr>
          <w:color w:val="000000" w:themeColor="text1"/>
          <w:sz w:val="16"/>
        </w:rPr>
        <w:t xml:space="preserve"> the share of </w:t>
      </w:r>
      <w:r w:rsidRPr="006C200D">
        <w:rPr>
          <w:rStyle w:val="StyleUnderline"/>
          <w:color w:val="000000" w:themeColor="text1"/>
        </w:rPr>
        <w:t xml:space="preserve">participation of </w:t>
      </w:r>
      <w:r w:rsidRPr="006C200D">
        <w:rPr>
          <w:rStyle w:val="Emphasis"/>
          <w:color w:val="000000" w:themeColor="text1"/>
          <w:highlight w:val="green"/>
        </w:rPr>
        <w:t>non-state enterprises</w:t>
      </w:r>
      <w:r w:rsidRPr="006C200D">
        <w:rPr>
          <w:color w:val="000000" w:themeColor="text1"/>
          <w:sz w:val="16"/>
        </w:rPr>
        <w:t xml:space="preserve"> has </w:t>
      </w:r>
      <w:r w:rsidRPr="006C200D">
        <w:rPr>
          <w:rStyle w:val="Emphasis"/>
          <w:color w:val="000000" w:themeColor="text1"/>
          <w:highlight w:val="green"/>
        </w:rPr>
        <w:t>increased</w:t>
      </w:r>
      <w:r w:rsidRPr="006C200D">
        <w:rPr>
          <w:rStyle w:val="Emphasis"/>
          <w:color w:val="000000" w:themeColor="text1"/>
        </w:rPr>
        <w:t xml:space="preserve"> rapidly</w:t>
      </w:r>
      <w:r w:rsidRPr="006C200D">
        <w:rPr>
          <w:rStyle w:val="StyleUnderline"/>
          <w:color w:val="000000" w:themeColor="text1"/>
        </w:rPr>
        <w:t xml:space="preserve">. </w:t>
      </w:r>
      <w:r w:rsidRPr="00445CA3">
        <w:rPr>
          <w:rStyle w:val="StyleUnderline"/>
          <w:color w:val="000000" w:themeColor="text1"/>
        </w:rPr>
        <w:t xml:space="preserve">A </w:t>
      </w:r>
      <w:r w:rsidRPr="00445CA3">
        <w:rPr>
          <w:rStyle w:val="Emphasis"/>
          <w:color w:val="000000" w:themeColor="text1"/>
        </w:rPr>
        <w:t>legal</w:t>
      </w:r>
      <w:r w:rsidRPr="006C200D">
        <w:rPr>
          <w:color w:val="000000" w:themeColor="text1"/>
          <w:sz w:val="16"/>
        </w:rPr>
        <w:t xml:space="preserve"> and </w:t>
      </w:r>
      <w:r w:rsidRPr="006C200D">
        <w:rPr>
          <w:rStyle w:val="Emphasis"/>
          <w:color w:val="000000" w:themeColor="text1"/>
        </w:rPr>
        <w:t xml:space="preserve">regulatory </w:t>
      </w:r>
      <w:r w:rsidRPr="00445CA3">
        <w:rPr>
          <w:rStyle w:val="Emphasis"/>
          <w:color w:val="000000" w:themeColor="text1"/>
        </w:rPr>
        <w:t>framework</w:t>
      </w:r>
      <w:r w:rsidRPr="00445CA3">
        <w:rPr>
          <w:rStyle w:val="StyleUnderline"/>
          <w:color w:val="000000" w:themeColor="text1"/>
        </w:rPr>
        <w:t xml:space="preserve"> has been </w:t>
      </w:r>
      <w:r w:rsidRPr="00445CA3">
        <w:rPr>
          <w:rStyle w:val="Emphasis"/>
          <w:color w:val="000000" w:themeColor="text1"/>
        </w:rPr>
        <w:t>modified</w:t>
      </w:r>
      <w:r w:rsidRPr="00445CA3">
        <w:rPr>
          <w:rStyle w:val="StyleUnderline"/>
          <w:color w:val="000000" w:themeColor="text1"/>
        </w:rPr>
        <w:t xml:space="preserve"> to </w:t>
      </w:r>
      <w:r w:rsidRPr="00445CA3">
        <w:rPr>
          <w:rStyle w:val="Emphasis"/>
          <w:color w:val="000000" w:themeColor="text1"/>
        </w:rPr>
        <w:t>stimulate</w:t>
      </w:r>
      <w:r w:rsidRPr="006C200D">
        <w:rPr>
          <w:rStyle w:val="StyleUnderline"/>
          <w:color w:val="000000" w:themeColor="text1"/>
        </w:rPr>
        <w:t xml:space="preserve"> </w:t>
      </w:r>
      <w:r w:rsidRPr="006C200D">
        <w:rPr>
          <w:rStyle w:val="Emphasis"/>
          <w:color w:val="000000" w:themeColor="text1"/>
        </w:rPr>
        <w:t>space</w:t>
      </w:r>
      <w:r w:rsidRPr="006C200D">
        <w:rPr>
          <w:rStyle w:val="StyleUnderline"/>
          <w:color w:val="000000" w:themeColor="text1"/>
        </w:rPr>
        <w:t xml:space="preserve"> </w:t>
      </w:r>
      <w:r w:rsidRPr="00445CA3">
        <w:rPr>
          <w:rStyle w:val="Emphasis"/>
          <w:color w:val="000000" w:themeColor="text1"/>
        </w:rPr>
        <w:t>commercialization</w:t>
      </w:r>
      <w:r w:rsidRPr="006C200D">
        <w:rPr>
          <w:rStyle w:val="StyleUnderline"/>
          <w:color w:val="000000" w:themeColor="text1"/>
        </w:rPr>
        <w:t xml:space="preserve">. </w:t>
      </w:r>
      <w:r w:rsidRPr="006C200D">
        <w:rPr>
          <w:color w:val="000000" w:themeColor="text1"/>
          <w:sz w:val="16"/>
        </w:rPr>
        <w:t xml:space="preserve">The stages of space law development are discussed in the research of </w:t>
      </w:r>
      <w:proofErr w:type="spellStart"/>
      <w:r w:rsidRPr="006C200D">
        <w:rPr>
          <w:color w:val="000000" w:themeColor="text1"/>
          <w:sz w:val="16"/>
        </w:rPr>
        <w:t>Valentyn</w:t>
      </w:r>
      <w:proofErr w:type="spellEnd"/>
      <w:r w:rsidRPr="006C200D">
        <w:rPr>
          <w:color w:val="000000" w:themeColor="text1"/>
          <w:sz w:val="16"/>
        </w:rPr>
        <w:t xml:space="preserve"> </w:t>
      </w:r>
      <w:proofErr w:type="spellStart"/>
      <w:r w:rsidRPr="006C200D">
        <w:rPr>
          <w:color w:val="000000" w:themeColor="text1"/>
          <w:sz w:val="16"/>
        </w:rPr>
        <w:t>Halunko</w:t>
      </w:r>
      <w:proofErr w:type="spellEnd"/>
      <w:r w:rsidRPr="006C200D">
        <w:rPr>
          <w:color w:val="000000" w:themeColor="text1"/>
          <w:sz w:val="16"/>
        </w:rPr>
        <w:t xml:space="preserve"> (</w:t>
      </w:r>
      <w:proofErr w:type="spellStart"/>
      <w:r w:rsidRPr="006C200D">
        <w:rPr>
          <w:color w:val="000000" w:themeColor="text1"/>
          <w:sz w:val="16"/>
        </w:rPr>
        <w:t>Halunko</w:t>
      </w:r>
      <w:proofErr w:type="spellEnd"/>
      <w:r w:rsidRPr="006C200D">
        <w:rPr>
          <w:color w:val="000000" w:themeColor="text1"/>
          <w:sz w:val="16"/>
        </w:rPr>
        <w:t xml:space="preserve">, 2019), </w:t>
      </w:r>
      <w:proofErr w:type="spellStart"/>
      <w:r w:rsidRPr="006C200D">
        <w:rPr>
          <w:color w:val="000000" w:themeColor="text1"/>
          <w:sz w:val="16"/>
        </w:rPr>
        <w:t>Larysa</w:t>
      </w:r>
      <w:proofErr w:type="spellEnd"/>
      <w:r w:rsidRPr="006C200D">
        <w:rPr>
          <w:color w:val="000000" w:themeColor="text1"/>
          <w:sz w:val="16"/>
        </w:rPr>
        <w:t xml:space="preserve"> </w:t>
      </w:r>
      <w:proofErr w:type="spellStart"/>
      <w:r w:rsidRPr="006C200D">
        <w:rPr>
          <w:color w:val="000000" w:themeColor="text1"/>
          <w:sz w:val="16"/>
        </w:rPr>
        <w:t>Soroka</w:t>
      </w:r>
      <w:proofErr w:type="spellEnd"/>
      <w:r w:rsidRPr="006C200D">
        <w:rPr>
          <w:color w:val="000000" w:themeColor="text1"/>
          <w:sz w:val="16"/>
        </w:rPr>
        <w:t xml:space="preserve"> (</w:t>
      </w:r>
      <w:proofErr w:type="spellStart"/>
      <w:r w:rsidRPr="006C200D">
        <w:rPr>
          <w:color w:val="000000" w:themeColor="text1"/>
          <w:sz w:val="16"/>
        </w:rPr>
        <w:t>Soroka</w:t>
      </w:r>
      <w:proofErr w:type="spellEnd"/>
      <w:r w:rsidRPr="006C200D">
        <w:rPr>
          <w:color w:val="000000" w:themeColor="text1"/>
          <w:sz w:val="16"/>
        </w:rPr>
        <w:t xml:space="preserve"> &amp; </w:t>
      </w:r>
      <w:proofErr w:type="spellStart"/>
      <w:r w:rsidRPr="006C200D">
        <w:rPr>
          <w:color w:val="000000" w:themeColor="text1"/>
          <w:sz w:val="16"/>
        </w:rPr>
        <w:t>Kurkova</w:t>
      </w:r>
      <w:proofErr w:type="spellEnd"/>
      <w:r w:rsidRPr="006C200D">
        <w:rPr>
          <w:color w:val="000000" w:themeColor="text1"/>
          <w:sz w:val="16"/>
        </w:rPr>
        <w:t xml:space="preserve">, 2019), etc. </w:t>
      </w:r>
      <w:proofErr w:type="spellStart"/>
      <w:r w:rsidRPr="006C200D">
        <w:rPr>
          <w:color w:val="000000" w:themeColor="text1"/>
          <w:sz w:val="16"/>
        </w:rPr>
        <w:t>Larysa</w:t>
      </w:r>
      <w:proofErr w:type="spellEnd"/>
      <w:r w:rsidRPr="006C200D">
        <w:rPr>
          <w:color w:val="000000" w:themeColor="text1"/>
          <w:sz w:val="16"/>
        </w:rPr>
        <w:t xml:space="preserve"> </w:t>
      </w:r>
      <w:proofErr w:type="spellStart"/>
      <w:r w:rsidRPr="006C200D">
        <w:rPr>
          <w:color w:val="000000" w:themeColor="text1"/>
          <w:sz w:val="16"/>
        </w:rPr>
        <w:t>Soroka</w:t>
      </w:r>
      <w:proofErr w:type="spellEnd"/>
      <w:r w:rsidRPr="006C200D">
        <w:rPr>
          <w:color w:val="000000" w:themeColor="text1"/>
          <w:sz w:val="16"/>
        </w:rPr>
        <w:t xml:space="preserve"> and </w:t>
      </w:r>
      <w:proofErr w:type="spellStart"/>
      <w:r w:rsidRPr="006C200D">
        <w:rPr>
          <w:color w:val="000000" w:themeColor="text1"/>
          <w:sz w:val="16"/>
        </w:rPr>
        <w:t>Kseniia</w:t>
      </w:r>
      <w:proofErr w:type="spellEnd"/>
      <w:r w:rsidRPr="006C200D">
        <w:rPr>
          <w:color w:val="000000" w:themeColor="text1"/>
          <w:sz w:val="16"/>
        </w:rPr>
        <w:t xml:space="preserve"> </w:t>
      </w:r>
      <w:proofErr w:type="spellStart"/>
      <w:r w:rsidRPr="006C200D">
        <w:rPr>
          <w:color w:val="000000" w:themeColor="text1"/>
          <w:sz w:val="16"/>
        </w:rPr>
        <w:t>Kurkova</w:t>
      </w:r>
      <w:proofErr w:type="spellEnd"/>
      <w:r w:rsidRPr="006C200D">
        <w:rPr>
          <w:color w:val="000000" w:themeColor="text1"/>
          <w:sz w:val="16"/>
        </w:rPr>
        <w:t xml:space="preserve"> explored the specifics of the legal regulation of the use and development of artificial intelligence for the space area (</w:t>
      </w:r>
      <w:proofErr w:type="spellStart"/>
      <w:r w:rsidRPr="006C200D">
        <w:rPr>
          <w:color w:val="000000" w:themeColor="text1"/>
          <w:sz w:val="16"/>
        </w:rPr>
        <w:t>Soroka</w:t>
      </w:r>
      <w:proofErr w:type="spellEnd"/>
      <w:r w:rsidRPr="006C200D">
        <w:rPr>
          <w:color w:val="000000" w:themeColor="text1"/>
          <w:sz w:val="16"/>
        </w:rPr>
        <w:t xml:space="preserve"> &amp; </w:t>
      </w:r>
      <w:proofErr w:type="spellStart"/>
      <w:r w:rsidRPr="006C200D">
        <w:rPr>
          <w:color w:val="000000" w:themeColor="text1"/>
          <w:sz w:val="16"/>
        </w:rPr>
        <w:t>Kurkova</w:t>
      </w:r>
      <w:proofErr w:type="spellEnd"/>
      <w:r w:rsidRPr="006C200D">
        <w:rPr>
          <w:color w:val="000000" w:themeColor="text1"/>
          <w:sz w:val="16"/>
        </w:rPr>
        <w:t>, 2019).</w:t>
      </w:r>
    </w:p>
    <w:p w14:paraId="4EA765DA" w14:textId="77777777" w:rsidR="004823DF" w:rsidRPr="006C200D" w:rsidRDefault="004823DF" w:rsidP="004823DF">
      <w:pPr>
        <w:rPr>
          <w:rStyle w:val="StyleUnderline"/>
          <w:color w:val="000000" w:themeColor="text1"/>
        </w:rPr>
      </w:pPr>
      <w:r w:rsidRPr="006C200D">
        <w:rPr>
          <w:rStyle w:val="StyleUnderline"/>
          <w:color w:val="000000" w:themeColor="text1"/>
        </w:rPr>
        <w:t>As a result of</w:t>
      </w:r>
      <w:r w:rsidRPr="006C200D">
        <w:rPr>
          <w:color w:val="000000" w:themeColor="text1"/>
          <w:sz w:val="16"/>
        </w:rPr>
        <w:t xml:space="preserve"> changing the legal framework and </w:t>
      </w:r>
      <w:r w:rsidRPr="006C200D">
        <w:rPr>
          <w:rStyle w:val="Emphasis"/>
          <w:color w:val="000000" w:themeColor="text1"/>
        </w:rPr>
        <w:t>attracting private investors</w:t>
      </w:r>
      <w:r w:rsidRPr="006C200D">
        <w:rPr>
          <w:color w:val="000000" w:themeColor="text1"/>
          <w:sz w:val="16"/>
        </w:rPr>
        <w:t xml:space="preserve"> to the space market, </w:t>
      </w:r>
      <w:r w:rsidRPr="006C200D">
        <w:rPr>
          <w:rStyle w:val="StyleUnderline"/>
          <w:color w:val="000000" w:themeColor="text1"/>
        </w:rPr>
        <w:t>the US did not lose its leadership in space</w:t>
      </w:r>
      <w:r w:rsidRPr="006C200D">
        <w:rPr>
          <w:color w:val="000000" w:themeColor="text1"/>
          <w:sz w:val="16"/>
        </w:rPr>
        <w:t xml:space="preserve"> exploration, </w:t>
      </w:r>
      <w:r w:rsidRPr="006C200D">
        <w:rPr>
          <w:rStyle w:val="StyleUnderline"/>
          <w:color w:val="000000" w:themeColor="text1"/>
        </w:rPr>
        <w:t>but</w:t>
      </w:r>
      <w:r w:rsidRPr="006C200D">
        <w:rPr>
          <w:color w:val="000000" w:themeColor="text1"/>
          <w:sz w:val="16"/>
        </w:rPr>
        <w:t xml:space="preserve"> rather </w:t>
      </w:r>
      <w:r w:rsidRPr="006C200D">
        <w:rPr>
          <w:rStyle w:val="Emphasis"/>
          <w:color w:val="000000" w:themeColor="text1"/>
        </w:rPr>
        <w:t xml:space="preserve">secured it. </w:t>
      </w:r>
      <w:r w:rsidRPr="006C200D">
        <w:rPr>
          <w:rStyle w:val="Emphasis"/>
          <w:color w:val="000000" w:themeColor="text1"/>
          <w:highlight w:val="green"/>
        </w:rPr>
        <w:t>Private investment</w:t>
      </w:r>
      <w:r w:rsidRPr="006C200D">
        <w:rPr>
          <w:color w:val="000000" w:themeColor="text1"/>
          <w:sz w:val="16"/>
        </w:rPr>
        <w:t xml:space="preserve"> along with government funding have </w:t>
      </w:r>
      <w:r w:rsidRPr="006C200D">
        <w:rPr>
          <w:rStyle w:val="Emphasis"/>
          <w:color w:val="000000" w:themeColor="text1"/>
        </w:rPr>
        <w:t xml:space="preserve">significantly </w:t>
      </w:r>
      <w:r w:rsidRPr="006C200D">
        <w:rPr>
          <w:rStyle w:val="Emphasis"/>
          <w:color w:val="000000" w:themeColor="text1"/>
          <w:highlight w:val="green"/>
        </w:rPr>
        <w:t>reduced</w:t>
      </w:r>
      <w:r w:rsidRPr="006C200D">
        <w:rPr>
          <w:color w:val="000000" w:themeColor="text1"/>
          <w:sz w:val="16"/>
        </w:rPr>
        <w:t xml:space="preserve"> the </w:t>
      </w:r>
      <w:r w:rsidRPr="006C200D">
        <w:rPr>
          <w:rStyle w:val="Emphasis"/>
          <w:color w:val="000000" w:themeColor="text1"/>
          <w:highlight w:val="green"/>
        </w:rPr>
        <w:t>risk</w:t>
      </w:r>
      <w:r w:rsidRPr="006C200D">
        <w:rPr>
          <w:color w:val="000000" w:themeColor="text1"/>
          <w:sz w:val="16"/>
        </w:rPr>
        <w:t xml:space="preserve"> of business projects in the space industry. The </w:t>
      </w:r>
      <w:r w:rsidRPr="006C200D">
        <w:rPr>
          <w:rStyle w:val="Emphasis"/>
          <w:color w:val="000000" w:themeColor="text1"/>
          <w:highlight w:val="green"/>
        </w:rPr>
        <w:t>quality</w:t>
      </w:r>
      <w:r w:rsidRPr="006C200D">
        <w:rPr>
          <w:rStyle w:val="StyleUnderline"/>
          <w:color w:val="000000" w:themeColor="text1"/>
          <w:highlight w:val="green"/>
        </w:rPr>
        <w:t xml:space="preserve"> and </w:t>
      </w:r>
      <w:r w:rsidRPr="006C200D">
        <w:rPr>
          <w:rStyle w:val="Emphasis"/>
          <w:color w:val="000000" w:themeColor="text1"/>
          <w:highlight w:val="green"/>
        </w:rPr>
        <w:t>effectiveness</w:t>
      </w:r>
      <w:r w:rsidRPr="006C200D">
        <w:rPr>
          <w:color w:val="000000" w:themeColor="text1"/>
          <w:sz w:val="16"/>
        </w:rPr>
        <w:t xml:space="preserve"> </w:t>
      </w:r>
      <w:r w:rsidRPr="006C200D">
        <w:rPr>
          <w:rStyle w:val="StyleUnderline"/>
          <w:color w:val="000000" w:themeColor="text1"/>
        </w:rPr>
        <w:t>of space exploration programs</w:t>
      </w:r>
      <w:r w:rsidRPr="006C200D">
        <w:rPr>
          <w:color w:val="000000" w:themeColor="text1"/>
          <w:sz w:val="16"/>
        </w:rPr>
        <w:t xml:space="preserve"> have </w:t>
      </w:r>
      <w:r w:rsidRPr="006C200D">
        <w:rPr>
          <w:rStyle w:val="StyleUnderline"/>
          <w:color w:val="000000" w:themeColor="text1"/>
          <w:highlight w:val="green"/>
        </w:rPr>
        <w:t>increased</w:t>
      </w:r>
      <w:r w:rsidRPr="006C200D">
        <w:rPr>
          <w:rStyle w:val="StyleUnderline"/>
          <w:color w:val="000000" w:themeColor="text1"/>
        </w:rPr>
        <w:t>.</w:t>
      </w:r>
    </w:p>
    <w:p w14:paraId="06FB3344" w14:textId="77777777" w:rsidR="004823DF" w:rsidRPr="006C200D" w:rsidRDefault="004823DF" w:rsidP="004823DF">
      <w:pPr>
        <w:rPr>
          <w:color w:val="000000" w:themeColor="text1"/>
          <w:sz w:val="16"/>
          <w:szCs w:val="16"/>
        </w:rPr>
      </w:pPr>
      <w:r w:rsidRPr="006C200D">
        <w:rPr>
          <w:color w:val="000000" w:themeColor="text1"/>
          <w:sz w:val="16"/>
          <w:szCs w:val="16"/>
        </w:rPr>
        <w:t xml:space="preserve">In 2018, Springer published an eloquent book The Rise of Private Actors in the Space Sector. Alessandra </w:t>
      </w:r>
      <w:proofErr w:type="spellStart"/>
      <w:r w:rsidRPr="006C200D">
        <w:rPr>
          <w:color w:val="000000" w:themeColor="text1"/>
          <w:sz w:val="16"/>
          <w:szCs w:val="16"/>
        </w:rPr>
        <w:t>Vernile</w:t>
      </w:r>
      <w:proofErr w:type="spellEnd"/>
      <w:r w:rsidRPr="006C200D">
        <w:rPr>
          <w:color w:val="000000" w:themeColor="text1"/>
          <w:sz w:val="16"/>
          <w:szCs w:val="16"/>
        </w:rPr>
        <w:t>, the author of the book, explores a broad set of topics that reveal the role of private actors in space exploration (</w:t>
      </w:r>
      <w:proofErr w:type="spellStart"/>
      <w:r w:rsidRPr="006C200D">
        <w:rPr>
          <w:color w:val="000000" w:themeColor="text1"/>
          <w:sz w:val="16"/>
          <w:szCs w:val="16"/>
        </w:rPr>
        <w:t>Vernile</w:t>
      </w:r>
      <w:proofErr w:type="spellEnd"/>
      <w:r w:rsidRPr="006C200D">
        <w:rPr>
          <w:color w:val="000000" w:themeColor="text1"/>
          <w:sz w:val="16"/>
          <w:szCs w:val="16"/>
        </w:rPr>
        <w:t xml:space="preserve">, 2018). The book covers the following topics: “Innovative Public Procurement and Support Schemes,” “New Target Markets for Private Actors,” etc. In the “Selected Success Stories,” </w:t>
      </w:r>
      <w:proofErr w:type="spellStart"/>
      <w:r w:rsidRPr="006C200D">
        <w:rPr>
          <w:color w:val="000000" w:themeColor="text1"/>
          <w:sz w:val="16"/>
          <w:szCs w:val="16"/>
        </w:rPr>
        <w:t>Vernile</w:t>
      </w:r>
      <w:proofErr w:type="spellEnd"/>
      <w:r w:rsidRPr="006C200D">
        <w:rPr>
          <w:color w:val="000000" w:themeColor="text1"/>
          <w:sz w:val="16"/>
          <w:szCs w:val="16"/>
        </w:rPr>
        <w:t xml:space="preserve"> provides examples of successful private actors in space exploration (</w:t>
      </w:r>
      <w:proofErr w:type="spellStart"/>
      <w:r w:rsidRPr="006C200D">
        <w:rPr>
          <w:color w:val="000000" w:themeColor="text1"/>
          <w:sz w:val="16"/>
          <w:szCs w:val="16"/>
        </w:rPr>
        <w:t>Vernile</w:t>
      </w:r>
      <w:proofErr w:type="spellEnd"/>
      <w:r w:rsidRPr="006C200D">
        <w:rPr>
          <w:color w:val="000000" w:themeColor="text1"/>
          <w:sz w:val="16"/>
          <w:szCs w:val="16"/>
        </w:rPr>
        <w:t>, 2018).</w:t>
      </w:r>
    </w:p>
    <w:p w14:paraId="6DEA6DB9" w14:textId="77777777" w:rsidR="004823DF" w:rsidRPr="006C200D" w:rsidRDefault="004823DF" w:rsidP="004823DF">
      <w:pPr>
        <w:rPr>
          <w:color w:val="000000" w:themeColor="text1"/>
          <w:sz w:val="16"/>
        </w:rPr>
      </w:pPr>
      <w:r w:rsidRPr="006C200D">
        <w:rPr>
          <w:color w:val="000000" w:themeColor="text1"/>
          <w:sz w:val="16"/>
        </w:rPr>
        <w:t xml:space="preserve">The current level of competition, which has developed on the space market, allows us to state the following fact. </w:t>
      </w:r>
      <w:r w:rsidRPr="00445CA3">
        <w:rPr>
          <w:rStyle w:val="StyleUnderline"/>
          <w:color w:val="000000" w:themeColor="text1"/>
        </w:rPr>
        <w:t>Private</w:t>
      </w:r>
      <w:r w:rsidRPr="006C200D">
        <w:rPr>
          <w:rStyle w:val="StyleUnderline"/>
          <w:color w:val="000000" w:themeColor="text1"/>
        </w:rPr>
        <w:t xml:space="preserve"> space </w:t>
      </w:r>
      <w:r w:rsidRPr="00445CA3">
        <w:rPr>
          <w:rStyle w:val="StyleUnderline"/>
          <w:color w:val="000000" w:themeColor="text1"/>
        </w:rPr>
        <w:t>companies</w:t>
      </w:r>
      <w:r w:rsidRPr="006C200D">
        <w:rPr>
          <w:rStyle w:val="StyleUnderline"/>
          <w:color w:val="000000" w:themeColor="text1"/>
        </w:rPr>
        <w:t xml:space="preserve"> have been able to </w:t>
      </w:r>
      <w:r w:rsidRPr="00445CA3">
        <w:rPr>
          <w:rStyle w:val="StyleUnderline"/>
          <w:color w:val="000000" w:themeColor="text1"/>
        </w:rPr>
        <w:t xml:space="preserve">compete with </w:t>
      </w:r>
      <w:r w:rsidRPr="00445CA3">
        <w:rPr>
          <w:rStyle w:val="Emphasis"/>
          <w:color w:val="000000" w:themeColor="text1"/>
        </w:rPr>
        <w:t>entire</w:t>
      </w:r>
      <w:r w:rsidRPr="00445CA3">
        <w:rPr>
          <w:rStyle w:val="StyleUnderline"/>
          <w:color w:val="000000" w:themeColor="text1"/>
        </w:rPr>
        <w:t xml:space="preserve"> </w:t>
      </w:r>
      <w:r w:rsidRPr="00445CA3">
        <w:rPr>
          <w:rStyle w:val="Emphasis"/>
          <w:color w:val="000000" w:themeColor="text1"/>
        </w:rPr>
        <w:t>states</w:t>
      </w:r>
      <w:r w:rsidRPr="006C200D">
        <w:rPr>
          <w:rStyle w:val="StyleUnderline"/>
          <w:color w:val="000000" w:themeColor="text1"/>
        </w:rPr>
        <w:t xml:space="preserve"> in launching spacecraft, transporting cargo</w:t>
      </w:r>
      <w:r w:rsidRPr="006C200D">
        <w:rPr>
          <w:color w:val="000000" w:themeColor="text1"/>
          <w:sz w:val="16"/>
        </w:rPr>
        <w:t xml:space="preserve"> to orbital stations, </w:t>
      </w:r>
      <w:r w:rsidRPr="006C200D">
        <w:rPr>
          <w:rStyle w:val="StyleUnderline"/>
          <w:color w:val="000000" w:themeColor="text1"/>
        </w:rPr>
        <w:t>and exploring space</w:t>
      </w:r>
      <w:r w:rsidRPr="006C200D">
        <w:rPr>
          <w:color w:val="000000" w:themeColor="text1"/>
          <w:sz w:val="16"/>
        </w:rPr>
        <w:t xml:space="preserve"> objects. The issue of mining on space objects, the creation of space settlements and the intensive development of the space tourism market are on the agenda.</w:t>
      </w:r>
    </w:p>
    <w:p w14:paraId="558050FC" w14:textId="77777777" w:rsidR="004823DF" w:rsidRPr="006C200D" w:rsidRDefault="004823DF" w:rsidP="004823DF">
      <w:pPr>
        <w:rPr>
          <w:color w:val="000000" w:themeColor="text1"/>
          <w:sz w:val="16"/>
        </w:rPr>
      </w:pPr>
      <w:r w:rsidRPr="006C200D">
        <w:rPr>
          <w:color w:val="000000" w:themeColor="text1"/>
          <w:sz w:val="16"/>
        </w:rPr>
        <w:t xml:space="preserve">In the 21st century, </w:t>
      </w:r>
      <w:r w:rsidRPr="006C200D">
        <w:rPr>
          <w:rStyle w:val="StyleUnderline"/>
          <w:color w:val="000000" w:themeColor="text1"/>
        </w:rPr>
        <w:t>the creation of non-governmental commercial organizations specializing in</w:t>
      </w:r>
      <w:r w:rsidRPr="006C200D">
        <w:rPr>
          <w:color w:val="000000" w:themeColor="text1"/>
          <w:sz w:val="16"/>
        </w:rPr>
        <w:t xml:space="preserve"> the field of </w:t>
      </w:r>
      <w:r w:rsidRPr="006C200D">
        <w:rPr>
          <w:rStyle w:val="StyleUnderline"/>
          <w:color w:val="000000" w:themeColor="text1"/>
        </w:rPr>
        <w:t xml:space="preserve">commercial space exploration, is regarded as </w:t>
      </w:r>
      <w:r w:rsidRPr="006C200D">
        <w:rPr>
          <w:color w:val="000000" w:themeColor="text1"/>
          <w:sz w:val="16"/>
        </w:rPr>
        <w:t xml:space="preserve">an </w:t>
      </w:r>
      <w:r w:rsidRPr="006C200D">
        <w:rPr>
          <w:rStyle w:val="StyleUnderline"/>
          <w:color w:val="000000" w:themeColor="text1"/>
        </w:rPr>
        <w:t>ordinary</w:t>
      </w:r>
      <w:r w:rsidRPr="006C200D">
        <w:rPr>
          <w:color w:val="000000" w:themeColor="text1"/>
          <w:sz w:val="16"/>
        </w:rPr>
        <w:t xml:space="preserve"> activity. They are established as parts of the universities around projects funded by private investors. For example, </w:t>
      </w:r>
      <w:proofErr w:type="spellStart"/>
      <w:r w:rsidRPr="006C200D">
        <w:rPr>
          <w:color w:val="000000" w:themeColor="text1"/>
          <w:sz w:val="16"/>
        </w:rPr>
        <w:t>Astropreneurship</w:t>
      </w:r>
      <w:proofErr w:type="spellEnd"/>
      <w:r w:rsidRPr="006C200D">
        <w:rPr>
          <w:color w:val="000000" w:themeColor="text1"/>
          <w:sz w:val="16"/>
        </w:rPr>
        <w:t xml:space="preserve"> &amp; Space Industry Club based on the MIT community (</w:t>
      </w:r>
      <w:proofErr w:type="spellStart"/>
      <w:r w:rsidRPr="006C200D">
        <w:rPr>
          <w:color w:val="000000" w:themeColor="text1"/>
          <w:sz w:val="16"/>
        </w:rPr>
        <w:t>Astropreneurship</w:t>
      </w:r>
      <w:proofErr w:type="spellEnd"/>
      <w:r w:rsidRPr="006C200D">
        <w:rPr>
          <w:color w:val="000000" w:themeColor="text1"/>
          <w:sz w:val="16"/>
        </w:rPr>
        <w:t>, 2019).</w:t>
      </w:r>
    </w:p>
    <w:p w14:paraId="36AFBA46" w14:textId="77777777" w:rsidR="004823DF" w:rsidRPr="006C200D" w:rsidRDefault="004823DF" w:rsidP="004823DF">
      <w:pPr>
        <w:rPr>
          <w:color w:val="000000" w:themeColor="text1"/>
          <w:sz w:val="16"/>
        </w:rPr>
      </w:pPr>
      <w:r w:rsidRPr="006C200D">
        <w:rPr>
          <w:rStyle w:val="StyleUnderline"/>
          <w:color w:val="000000" w:themeColor="text1"/>
        </w:rPr>
        <w:t>Large-scale research in</w:t>
      </w:r>
      <w:r w:rsidRPr="006C200D">
        <w:rPr>
          <w:color w:val="000000" w:themeColor="text1"/>
          <w:sz w:val="16"/>
        </w:rPr>
        <w:t xml:space="preserve"> the field of </w:t>
      </w:r>
      <w:r w:rsidRPr="006C200D">
        <w:rPr>
          <w:rStyle w:val="StyleUnderline"/>
          <w:color w:val="000000" w:themeColor="text1"/>
        </w:rPr>
        <w:t>commercial space exploration</w:t>
      </w:r>
      <w:r w:rsidRPr="006C200D">
        <w:rPr>
          <w:color w:val="000000" w:themeColor="text1"/>
          <w:sz w:val="16"/>
        </w:rPr>
        <w:t xml:space="preserve">, as well as the practical results achieved, </w:t>
      </w:r>
      <w:r w:rsidRPr="006C200D">
        <w:rPr>
          <w:rStyle w:val="StyleUnderline"/>
          <w:color w:val="000000" w:themeColor="text1"/>
        </w:rPr>
        <w:t>led to</w:t>
      </w:r>
      <w:r w:rsidRPr="006C200D">
        <w:rPr>
          <w:color w:val="000000" w:themeColor="text1"/>
          <w:sz w:val="16"/>
        </w:rPr>
        <w:t xml:space="preserve"> the formation of </w:t>
      </w:r>
      <w:r w:rsidRPr="006C200D">
        <w:rPr>
          <w:rStyle w:val="StyleUnderline"/>
          <w:color w:val="000000" w:themeColor="text1"/>
        </w:rPr>
        <w:t xml:space="preserve">a new paradigm called </w:t>
      </w:r>
      <w:r w:rsidRPr="006C200D">
        <w:rPr>
          <w:rStyle w:val="Emphasis"/>
          <w:color w:val="000000" w:themeColor="text1"/>
        </w:rPr>
        <w:t>“New Space”</w:t>
      </w:r>
      <w:r w:rsidRPr="006C200D">
        <w:rPr>
          <w:color w:val="000000" w:themeColor="text1"/>
          <w:sz w:val="16"/>
        </w:rPr>
        <w:t xml:space="preserve"> ecosystem. The articles of </w:t>
      </w:r>
      <w:proofErr w:type="spellStart"/>
      <w:r w:rsidRPr="006C200D">
        <w:rPr>
          <w:color w:val="000000" w:themeColor="text1"/>
          <w:sz w:val="16"/>
        </w:rPr>
        <w:t>Deganit</w:t>
      </w:r>
      <w:proofErr w:type="spellEnd"/>
      <w:r w:rsidRPr="006C200D">
        <w:rPr>
          <w:color w:val="000000" w:themeColor="text1"/>
          <w:sz w:val="16"/>
        </w:rPr>
        <w:t xml:space="preserve"> </w:t>
      </w:r>
      <w:proofErr w:type="spellStart"/>
      <w:r w:rsidRPr="006C200D">
        <w:rPr>
          <w:color w:val="000000" w:themeColor="text1"/>
          <w:sz w:val="16"/>
        </w:rPr>
        <w:t>Paikowsky’s</w:t>
      </w:r>
      <w:proofErr w:type="spellEnd"/>
      <w:r w:rsidRPr="006C200D">
        <w:rPr>
          <w:color w:val="000000" w:themeColor="text1"/>
          <w:sz w:val="16"/>
        </w:rPr>
        <w:t xml:space="preserve"> (</w:t>
      </w:r>
      <w:proofErr w:type="spellStart"/>
      <w:r w:rsidRPr="006C200D">
        <w:rPr>
          <w:color w:val="000000" w:themeColor="text1"/>
          <w:sz w:val="16"/>
        </w:rPr>
        <w:t>Paikowsky</w:t>
      </w:r>
      <w:proofErr w:type="spellEnd"/>
      <w:r w:rsidRPr="006C200D">
        <w:rPr>
          <w:color w:val="000000" w:themeColor="text1"/>
          <w:sz w:val="16"/>
        </w:rPr>
        <w:t xml:space="preserve">, 2017), Clelia </w:t>
      </w:r>
      <w:proofErr w:type="spellStart"/>
      <w:r w:rsidRPr="006C200D">
        <w:rPr>
          <w:color w:val="000000" w:themeColor="text1"/>
          <w:sz w:val="16"/>
        </w:rPr>
        <w:t>Iacomino</w:t>
      </w:r>
      <w:proofErr w:type="spellEnd"/>
      <w:r w:rsidRPr="006C200D">
        <w:rPr>
          <w:color w:val="000000" w:themeColor="text1"/>
          <w:sz w:val="16"/>
        </w:rPr>
        <w:t xml:space="preserve"> (</w:t>
      </w:r>
      <w:proofErr w:type="spellStart"/>
      <w:r w:rsidRPr="006C200D">
        <w:rPr>
          <w:color w:val="000000" w:themeColor="text1"/>
          <w:sz w:val="16"/>
        </w:rPr>
        <w:t>Iacomino</w:t>
      </w:r>
      <w:proofErr w:type="spellEnd"/>
      <w:r w:rsidRPr="006C200D">
        <w:rPr>
          <w:color w:val="000000" w:themeColor="text1"/>
          <w:sz w:val="16"/>
        </w:rPr>
        <w:t xml:space="preserve"> &amp; Ciccarelli, 2018) et al. reveal its key meanings and the opportunities it offers in the space sector. The</w:t>
      </w:r>
      <w:r w:rsidRPr="006C200D">
        <w:rPr>
          <w:rStyle w:val="StyleUnderline"/>
          <w:color w:val="000000" w:themeColor="text1"/>
        </w:rPr>
        <w:t xml:space="preserve"> “New Space”</w:t>
      </w:r>
      <w:r w:rsidRPr="006C200D">
        <w:rPr>
          <w:color w:val="000000" w:themeColor="text1"/>
          <w:sz w:val="16"/>
        </w:rPr>
        <w:t xml:space="preserve"> ecosystem is a new vision for commercial space exploration. It </w:t>
      </w:r>
      <w:r w:rsidRPr="006C200D">
        <w:rPr>
          <w:rStyle w:val="StyleUnderline"/>
          <w:color w:val="000000" w:themeColor="text1"/>
        </w:rPr>
        <w:t>is</w:t>
      </w:r>
      <w:r w:rsidRPr="006C200D">
        <w:rPr>
          <w:color w:val="000000" w:themeColor="text1"/>
          <w:sz w:val="16"/>
        </w:rPr>
        <w:t xml:space="preserve"> the formation of </w:t>
      </w:r>
      <w:r w:rsidRPr="006C200D">
        <w:rPr>
          <w:rStyle w:val="StyleUnderline"/>
          <w:color w:val="000000" w:themeColor="text1"/>
        </w:rPr>
        <w:t>a cosmic worldview, in which</w:t>
      </w:r>
      <w:r w:rsidRPr="006C200D">
        <w:rPr>
          <w:color w:val="000000" w:themeColor="text1"/>
          <w:sz w:val="16"/>
        </w:rPr>
        <w:t xml:space="preserve"> the </w:t>
      </w:r>
      <w:r w:rsidRPr="006C200D">
        <w:rPr>
          <w:rStyle w:val="StyleUnderline"/>
          <w:color w:val="000000" w:themeColor="text1"/>
        </w:rPr>
        <w:t>near space with</w:t>
      </w:r>
      <w:r w:rsidRPr="006C200D">
        <w:rPr>
          <w:color w:val="000000" w:themeColor="text1"/>
          <w:sz w:val="16"/>
        </w:rPr>
        <w:t xml:space="preserve"> all the wealth of </w:t>
      </w:r>
      <w:r w:rsidRPr="006C200D">
        <w:rPr>
          <w:rStyle w:val="StyleUnderline"/>
          <w:color w:val="000000" w:themeColor="text1"/>
        </w:rPr>
        <w:t xml:space="preserve">its resources and capabilities, becomes a </w:t>
      </w:r>
      <w:r w:rsidRPr="006C200D">
        <w:rPr>
          <w:rStyle w:val="Emphasis"/>
          <w:color w:val="000000" w:themeColor="text1"/>
        </w:rPr>
        <w:t>part of the global economy</w:t>
      </w:r>
      <w:r w:rsidRPr="006C200D">
        <w:rPr>
          <w:color w:val="000000" w:themeColor="text1"/>
          <w:sz w:val="16"/>
        </w:rPr>
        <w:t xml:space="preserve"> and the sustainable development of the society. The </w:t>
      </w:r>
      <w:r w:rsidRPr="006C200D">
        <w:rPr>
          <w:rStyle w:val="StyleUnderline"/>
          <w:color w:val="000000" w:themeColor="text1"/>
        </w:rPr>
        <w:t>“New Space”</w:t>
      </w:r>
      <w:r w:rsidRPr="006C200D">
        <w:rPr>
          <w:color w:val="000000" w:themeColor="text1"/>
          <w:sz w:val="16"/>
        </w:rPr>
        <w:t xml:space="preserve"> ecosystem </w:t>
      </w:r>
      <w:r w:rsidRPr="006C200D">
        <w:rPr>
          <w:rStyle w:val="StyleUnderline"/>
          <w:color w:val="000000" w:themeColor="text1"/>
        </w:rPr>
        <w:t>offers</w:t>
      </w:r>
      <w:r w:rsidRPr="006C200D">
        <w:rPr>
          <w:color w:val="000000" w:themeColor="text1"/>
          <w:sz w:val="16"/>
        </w:rPr>
        <w:t xml:space="preserve"> the following ways for commercial space exploration (</w:t>
      </w:r>
      <w:proofErr w:type="spellStart"/>
      <w:r w:rsidRPr="006C200D">
        <w:rPr>
          <w:color w:val="000000" w:themeColor="text1"/>
          <w:sz w:val="16"/>
        </w:rPr>
        <w:t>Iacomino</w:t>
      </w:r>
      <w:proofErr w:type="spellEnd"/>
      <w:r w:rsidRPr="006C200D">
        <w:rPr>
          <w:color w:val="000000" w:themeColor="text1"/>
          <w:sz w:val="16"/>
        </w:rPr>
        <w:t xml:space="preserve"> &amp; Ciccarelli, 2018):</w:t>
      </w:r>
    </w:p>
    <w:p w14:paraId="0E89EA65" w14:textId="77777777" w:rsidR="004823DF" w:rsidRPr="006C200D" w:rsidRDefault="004823DF" w:rsidP="004823DF">
      <w:pPr>
        <w:rPr>
          <w:color w:val="000000" w:themeColor="text1"/>
          <w:sz w:val="16"/>
          <w:szCs w:val="16"/>
        </w:rPr>
      </w:pPr>
      <w:r w:rsidRPr="006C200D">
        <w:rPr>
          <w:color w:val="000000" w:themeColor="text1"/>
          <w:sz w:val="16"/>
          <w:szCs w:val="16"/>
        </w:rPr>
        <w:t>1. Innovative public procurement and support schemes, which significantly expand the role of commercial actors in space exploration.</w:t>
      </w:r>
    </w:p>
    <w:p w14:paraId="5BF1EBCC" w14:textId="77777777" w:rsidR="004823DF" w:rsidRPr="006C200D" w:rsidRDefault="004823DF" w:rsidP="004823DF">
      <w:pPr>
        <w:rPr>
          <w:rStyle w:val="Emphasis"/>
          <w:color w:val="000000" w:themeColor="text1"/>
        </w:rPr>
      </w:pPr>
      <w:r w:rsidRPr="006C200D">
        <w:rPr>
          <w:color w:val="000000" w:themeColor="text1"/>
          <w:sz w:val="16"/>
        </w:rPr>
        <w:t xml:space="preserve">2. Attracting </w:t>
      </w:r>
      <w:r w:rsidRPr="006C200D">
        <w:rPr>
          <w:rStyle w:val="Emphasis"/>
          <w:color w:val="000000" w:themeColor="text1"/>
        </w:rPr>
        <w:t>new entrants</w:t>
      </w:r>
      <w:r w:rsidRPr="006C200D">
        <w:rPr>
          <w:rStyle w:val="StyleUnderline"/>
          <w:color w:val="000000" w:themeColor="text1"/>
        </w:rPr>
        <w:t xml:space="preserve"> in</w:t>
      </w:r>
      <w:r w:rsidRPr="006C200D">
        <w:rPr>
          <w:color w:val="000000" w:themeColor="text1"/>
          <w:sz w:val="16"/>
        </w:rPr>
        <w:t xml:space="preserve"> the </w:t>
      </w:r>
      <w:r w:rsidRPr="006C200D">
        <w:rPr>
          <w:rStyle w:val="StyleUnderline"/>
          <w:color w:val="000000" w:themeColor="text1"/>
        </w:rPr>
        <w:t>space</w:t>
      </w:r>
      <w:r w:rsidRPr="006C200D">
        <w:rPr>
          <w:color w:val="000000" w:themeColor="text1"/>
          <w:sz w:val="16"/>
        </w:rPr>
        <w:t xml:space="preserve"> sector. First of all, these are </w:t>
      </w:r>
      <w:r w:rsidRPr="00445CA3">
        <w:rPr>
          <w:rStyle w:val="StyleUnderline"/>
          <w:color w:val="000000" w:themeColor="text1"/>
        </w:rPr>
        <w:t>companies</w:t>
      </w:r>
      <w:r w:rsidRPr="006C200D">
        <w:rPr>
          <w:rStyle w:val="StyleUnderline"/>
          <w:color w:val="000000" w:themeColor="text1"/>
        </w:rPr>
        <w:t xml:space="preserve"> working in</w:t>
      </w:r>
      <w:r w:rsidRPr="006C200D">
        <w:rPr>
          <w:color w:val="000000" w:themeColor="text1"/>
          <w:sz w:val="16"/>
        </w:rPr>
        <w:t xml:space="preserve"> the domain of </w:t>
      </w:r>
      <w:r w:rsidRPr="006C200D">
        <w:rPr>
          <w:rStyle w:val="StyleUnderline"/>
          <w:color w:val="000000" w:themeColor="text1"/>
        </w:rPr>
        <w:t xml:space="preserve">Information and communications technology, artificial intelligence, etc. </w:t>
      </w:r>
      <w:r w:rsidRPr="006C200D">
        <w:rPr>
          <w:color w:val="000000" w:themeColor="text1"/>
          <w:sz w:val="16"/>
        </w:rPr>
        <w:t xml:space="preserve">that </w:t>
      </w:r>
      <w:r w:rsidRPr="00445CA3">
        <w:rPr>
          <w:rStyle w:val="StyleUnderline"/>
          <w:color w:val="000000" w:themeColor="text1"/>
        </w:rPr>
        <w:t>are</w:t>
      </w:r>
      <w:r w:rsidRPr="00445CA3">
        <w:rPr>
          <w:rStyle w:val="Emphasis"/>
          <w:color w:val="000000" w:themeColor="text1"/>
        </w:rPr>
        <w:t xml:space="preserve"> expanding</w:t>
      </w:r>
      <w:r w:rsidRPr="006C200D">
        <w:rPr>
          <w:color w:val="000000" w:themeColor="text1"/>
          <w:sz w:val="16"/>
        </w:rPr>
        <w:t xml:space="preserve"> their research </w:t>
      </w:r>
      <w:r w:rsidRPr="00445CA3">
        <w:rPr>
          <w:rStyle w:val="StyleUnderline"/>
          <w:color w:val="000000" w:themeColor="text1"/>
        </w:rPr>
        <w:t>in</w:t>
      </w:r>
      <w:r w:rsidRPr="006C200D">
        <w:rPr>
          <w:rStyle w:val="StyleUnderline"/>
          <w:color w:val="000000" w:themeColor="text1"/>
        </w:rPr>
        <w:t xml:space="preserve"> </w:t>
      </w:r>
      <w:r w:rsidRPr="00445CA3">
        <w:rPr>
          <w:rStyle w:val="StyleUnderline"/>
          <w:color w:val="000000" w:themeColor="text1"/>
        </w:rPr>
        <w:t>space</w:t>
      </w:r>
      <w:r w:rsidRPr="006C200D">
        <w:rPr>
          <w:rStyle w:val="StyleUnderline"/>
          <w:color w:val="000000" w:themeColor="text1"/>
        </w:rPr>
        <w:t xml:space="preserve"> markets. </w:t>
      </w:r>
      <w:r w:rsidRPr="006C200D">
        <w:rPr>
          <w:rStyle w:val="StyleUnderline"/>
          <w:color w:val="000000" w:themeColor="text1"/>
          <w:highlight w:val="green"/>
        </w:rPr>
        <w:t xml:space="preserve">They offer </w:t>
      </w:r>
      <w:r w:rsidRPr="006C200D">
        <w:rPr>
          <w:rStyle w:val="Emphasis"/>
          <w:color w:val="000000" w:themeColor="text1"/>
          <w:highlight w:val="green"/>
        </w:rPr>
        <w:t>innovative</w:t>
      </w:r>
      <w:r w:rsidRPr="006C200D">
        <w:rPr>
          <w:rStyle w:val="Emphasis"/>
          <w:color w:val="000000" w:themeColor="text1"/>
        </w:rPr>
        <w:t xml:space="preserve"> business </w:t>
      </w:r>
      <w:r w:rsidRPr="006C200D">
        <w:rPr>
          <w:rStyle w:val="Emphasis"/>
          <w:color w:val="000000" w:themeColor="text1"/>
          <w:highlight w:val="green"/>
        </w:rPr>
        <w:t>models</w:t>
      </w:r>
      <w:r w:rsidRPr="006C200D">
        <w:rPr>
          <w:rStyle w:val="StyleUnderline"/>
          <w:color w:val="000000" w:themeColor="text1"/>
          <w:highlight w:val="green"/>
        </w:rPr>
        <w:t xml:space="preserve"> and </w:t>
      </w:r>
      <w:r w:rsidRPr="006C200D">
        <w:rPr>
          <w:rStyle w:val="Emphasis"/>
          <w:color w:val="000000" w:themeColor="text1"/>
          <w:highlight w:val="green"/>
        </w:rPr>
        <w:t>new solutions</w:t>
      </w:r>
      <w:r w:rsidRPr="006C200D">
        <w:rPr>
          <w:rStyle w:val="Emphasis"/>
          <w:color w:val="000000" w:themeColor="text1"/>
        </w:rPr>
        <w:t xml:space="preserve"> to space commercialization.</w:t>
      </w:r>
    </w:p>
    <w:p w14:paraId="6AEFD968" w14:textId="77777777" w:rsidR="004823DF" w:rsidRPr="006C200D" w:rsidRDefault="004823DF" w:rsidP="004823DF">
      <w:pPr>
        <w:rPr>
          <w:color w:val="000000" w:themeColor="text1"/>
          <w:sz w:val="16"/>
        </w:rPr>
      </w:pPr>
      <w:r w:rsidRPr="006C200D">
        <w:rPr>
          <w:color w:val="000000" w:themeColor="text1"/>
          <w:sz w:val="16"/>
        </w:rPr>
        <w:lastRenderedPageBreak/>
        <w:t xml:space="preserve">3. </w:t>
      </w:r>
      <w:r w:rsidRPr="006C200D">
        <w:rPr>
          <w:rStyle w:val="Emphasis"/>
          <w:color w:val="000000" w:themeColor="text1"/>
        </w:rPr>
        <w:t>Innovative</w:t>
      </w:r>
      <w:r w:rsidRPr="006C200D">
        <w:rPr>
          <w:color w:val="000000" w:themeColor="text1"/>
          <w:sz w:val="16"/>
        </w:rPr>
        <w:t xml:space="preserve"> industrial </w:t>
      </w:r>
      <w:r w:rsidRPr="006C200D">
        <w:rPr>
          <w:rStyle w:val="Emphasis"/>
          <w:color w:val="000000" w:themeColor="text1"/>
        </w:rPr>
        <w:t>approaches</w:t>
      </w:r>
      <w:r w:rsidRPr="006C200D">
        <w:rPr>
          <w:rStyle w:val="StyleUnderline"/>
          <w:color w:val="000000" w:themeColor="text1"/>
        </w:rPr>
        <w:t xml:space="preserve"> based on </w:t>
      </w:r>
      <w:r w:rsidRPr="006C200D">
        <w:rPr>
          <w:rStyle w:val="Emphasis"/>
          <w:color w:val="000000" w:themeColor="text1"/>
        </w:rPr>
        <w:t>new</w:t>
      </w:r>
      <w:r w:rsidRPr="006C200D">
        <w:rPr>
          <w:rStyle w:val="StyleUnderline"/>
          <w:color w:val="000000" w:themeColor="text1"/>
        </w:rPr>
        <w:t xml:space="preserve"> </w:t>
      </w:r>
      <w:r w:rsidRPr="006C200D">
        <w:rPr>
          <w:rStyle w:val="Emphasis"/>
          <w:color w:val="000000" w:themeColor="text1"/>
        </w:rPr>
        <w:t>processes, methods, and industrial organization</w:t>
      </w:r>
      <w:r w:rsidRPr="006C200D">
        <w:rPr>
          <w:rStyle w:val="StyleUnderline"/>
          <w:color w:val="000000" w:themeColor="text1"/>
        </w:rPr>
        <w:t xml:space="preserve"> for</w:t>
      </w:r>
      <w:r w:rsidRPr="006C200D">
        <w:rPr>
          <w:color w:val="000000" w:themeColor="text1"/>
          <w:sz w:val="16"/>
        </w:rPr>
        <w:t xml:space="preserve"> the development and production of </w:t>
      </w:r>
      <w:r w:rsidRPr="006C200D">
        <w:rPr>
          <w:rStyle w:val="StyleUnderline"/>
          <w:color w:val="000000" w:themeColor="text1"/>
        </w:rPr>
        <w:t>space systems</w:t>
      </w:r>
      <w:r w:rsidRPr="006C200D">
        <w:rPr>
          <w:color w:val="000000" w:themeColor="text1"/>
          <w:sz w:val="16"/>
        </w:rPr>
        <w:t xml:space="preserve"> or launchers.</w:t>
      </w:r>
    </w:p>
    <w:p w14:paraId="0E7464FE" w14:textId="77777777" w:rsidR="004823DF" w:rsidRPr="006C200D" w:rsidRDefault="004823DF" w:rsidP="004823DF">
      <w:pPr>
        <w:rPr>
          <w:color w:val="000000" w:themeColor="text1"/>
          <w:sz w:val="16"/>
        </w:rPr>
      </w:pPr>
      <w:r w:rsidRPr="006C200D">
        <w:rPr>
          <w:color w:val="000000" w:themeColor="text1"/>
          <w:sz w:val="16"/>
        </w:rPr>
        <w:t xml:space="preserve">4. </w:t>
      </w:r>
      <w:r w:rsidRPr="006C200D">
        <w:rPr>
          <w:rStyle w:val="Emphasis"/>
          <w:color w:val="000000" w:themeColor="text1"/>
          <w:highlight w:val="green"/>
        </w:rPr>
        <w:t>Disruptive market solutions</w:t>
      </w:r>
      <w:r w:rsidRPr="006C200D">
        <w:rPr>
          <w:color w:val="000000" w:themeColor="text1"/>
          <w:sz w:val="16"/>
        </w:rPr>
        <w:t xml:space="preserve">, </w:t>
      </w:r>
      <w:r w:rsidRPr="006C200D">
        <w:rPr>
          <w:rStyle w:val="StyleUnderline"/>
          <w:color w:val="000000" w:themeColor="text1"/>
        </w:rPr>
        <w:t>which</w:t>
      </w:r>
      <w:r w:rsidRPr="006C200D">
        <w:rPr>
          <w:color w:val="000000" w:themeColor="text1"/>
          <w:sz w:val="16"/>
        </w:rPr>
        <w:t xml:space="preserve"> significantly </w:t>
      </w:r>
      <w:r w:rsidRPr="006C200D">
        <w:rPr>
          <w:rStyle w:val="Emphasis"/>
          <w:color w:val="000000" w:themeColor="text1"/>
          <w:highlight w:val="green"/>
        </w:rPr>
        <w:t>reduce</w:t>
      </w:r>
      <w:r w:rsidRPr="006C200D">
        <w:rPr>
          <w:color w:val="000000" w:themeColor="text1"/>
          <w:sz w:val="16"/>
        </w:rPr>
        <w:t xml:space="preserve"> commercial space exploration </w:t>
      </w:r>
      <w:r w:rsidRPr="006C200D">
        <w:rPr>
          <w:rStyle w:val="Emphasis"/>
          <w:color w:val="000000" w:themeColor="text1"/>
          <w:highlight w:val="green"/>
        </w:rPr>
        <w:t>prices</w:t>
      </w:r>
      <w:r w:rsidRPr="006C200D">
        <w:rPr>
          <w:color w:val="000000" w:themeColor="text1"/>
          <w:sz w:val="16"/>
        </w:rPr>
        <w:t xml:space="preserve">, </w:t>
      </w:r>
      <w:r w:rsidRPr="006C200D">
        <w:rPr>
          <w:rStyle w:val="Emphasis"/>
          <w:color w:val="000000" w:themeColor="text1"/>
          <w:highlight w:val="green"/>
        </w:rPr>
        <w:t>increase</w:t>
      </w:r>
      <w:r w:rsidRPr="006C200D">
        <w:rPr>
          <w:color w:val="000000" w:themeColor="text1"/>
          <w:sz w:val="16"/>
        </w:rPr>
        <w:t xml:space="preserve"> labor </w:t>
      </w:r>
      <w:r w:rsidRPr="006C200D">
        <w:rPr>
          <w:rStyle w:val="Emphasis"/>
          <w:color w:val="000000" w:themeColor="text1"/>
          <w:highlight w:val="green"/>
        </w:rPr>
        <w:t>productivity</w:t>
      </w:r>
      <w:r w:rsidRPr="006C200D">
        <w:rPr>
          <w:color w:val="000000" w:themeColor="text1"/>
          <w:sz w:val="16"/>
        </w:rPr>
        <w:t xml:space="preserve">, </w:t>
      </w:r>
      <w:r w:rsidRPr="006C200D">
        <w:rPr>
          <w:rStyle w:val="Emphasis"/>
          <w:color w:val="000000" w:themeColor="text1"/>
          <w:highlight w:val="green"/>
        </w:rPr>
        <w:t>provide new</w:t>
      </w:r>
      <w:r w:rsidRPr="006C200D">
        <w:rPr>
          <w:color w:val="000000" w:themeColor="text1"/>
          <w:sz w:val="16"/>
        </w:rPr>
        <w:t xml:space="preserve"> types of </w:t>
      </w:r>
      <w:r w:rsidRPr="006C200D">
        <w:rPr>
          <w:rStyle w:val="Emphasis"/>
          <w:color w:val="000000" w:themeColor="text1"/>
          <w:highlight w:val="green"/>
        </w:rPr>
        <w:t>services</w:t>
      </w:r>
      <w:r w:rsidRPr="006C200D">
        <w:rPr>
          <w:color w:val="000000" w:themeColor="text1"/>
          <w:sz w:val="16"/>
        </w:rPr>
        <w:t>, etc.</w:t>
      </w:r>
    </w:p>
    <w:p w14:paraId="225321A4" w14:textId="77777777" w:rsidR="004823DF" w:rsidRPr="006C200D" w:rsidRDefault="004823DF" w:rsidP="004823DF">
      <w:pPr>
        <w:rPr>
          <w:color w:val="000000" w:themeColor="text1"/>
          <w:sz w:val="16"/>
        </w:rPr>
      </w:pPr>
      <w:r w:rsidRPr="006C200D">
        <w:rPr>
          <w:color w:val="000000" w:themeColor="text1"/>
          <w:sz w:val="16"/>
        </w:rPr>
        <w:t xml:space="preserve">5. </w:t>
      </w:r>
      <w:r w:rsidRPr="006C200D">
        <w:rPr>
          <w:rStyle w:val="Emphasis"/>
          <w:color w:val="000000" w:themeColor="text1"/>
          <w:highlight w:val="green"/>
        </w:rPr>
        <w:t>Substantial</w:t>
      </w:r>
      <w:r w:rsidRPr="006C200D">
        <w:rPr>
          <w:rStyle w:val="Emphasis"/>
          <w:color w:val="000000" w:themeColor="text1"/>
        </w:rPr>
        <w:t xml:space="preserve"> private </w:t>
      </w:r>
      <w:r w:rsidRPr="006C200D">
        <w:rPr>
          <w:rStyle w:val="Emphasis"/>
          <w:color w:val="000000" w:themeColor="text1"/>
          <w:highlight w:val="green"/>
        </w:rPr>
        <w:t>investment</w:t>
      </w:r>
      <w:r w:rsidRPr="006C200D">
        <w:rPr>
          <w:rStyle w:val="StyleUnderline"/>
          <w:color w:val="000000" w:themeColor="text1"/>
        </w:rPr>
        <w:t xml:space="preserve"> from different sources</w:t>
      </w:r>
      <w:r w:rsidRPr="006C200D">
        <w:rPr>
          <w:color w:val="000000" w:themeColor="text1"/>
          <w:sz w:val="16"/>
        </w:rPr>
        <w:t xml:space="preserve"> and </w:t>
      </w:r>
      <w:r w:rsidRPr="006C200D">
        <w:rPr>
          <w:rStyle w:val="StyleUnderline"/>
          <w:color w:val="000000" w:themeColor="text1"/>
          <w:highlight w:val="green"/>
        </w:rPr>
        <w:t>involving</w:t>
      </w:r>
      <w:r w:rsidRPr="006C200D">
        <w:rPr>
          <w:rStyle w:val="StyleUnderline"/>
          <w:color w:val="000000" w:themeColor="text1"/>
        </w:rPr>
        <w:t xml:space="preserve"> </w:t>
      </w:r>
      <w:r w:rsidRPr="006C200D">
        <w:rPr>
          <w:rStyle w:val="Emphasis"/>
          <w:color w:val="000000" w:themeColor="text1"/>
        </w:rPr>
        <w:t xml:space="preserve">different </w:t>
      </w:r>
      <w:r w:rsidRPr="006C200D">
        <w:rPr>
          <w:rStyle w:val="Emphasis"/>
          <w:color w:val="000000" w:themeColor="text1"/>
          <w:highlight w:val="green"/>
        </w:rPr>
        <w:t>funding</w:t>
      </w:r>
      <w:r w:rsidRPr="006C200D">
        <w:rPr>
          <w:rStyle w:val="Emphasis"/>
          <w:color w:val="000000" w:themeColor="text1"/>
        </w:rPr>
        <w:t xml:space="preserve"> mechanisms.</w:t>
      </w:r>
      <w:r w:rsidRPr="006C200D">
        <w:rPr>
          <w:color w:val="000000" w:themeColor="text1"/>
          <w:sz w:val="16"/>
        </w:rPr>
        <w:t xml:space="preserve"> For instance, </w:t>
      </w:r>
      <w:r w:rsidRPr="006C200D">
        <w:rPr>
          <w:rStyle w:val="StyleUnderline"/>
          <w:color w:val="000000" w:themeColor="text1"/>
        </w:rPr>
        <w:t xml:space="preserve">these are </w:t>
      </w:r>
      <w:r w:rsidRPr="00445CA3">
        <w:rPr>
          <w:rStyle w:val="StyleUnderline"/>
          <w:color w:val="000000" w:themeColor="text1"/>
        </w:rPr>
        <w:t>private fortunes, v</w:t>
      </w:r>
      <w:r w:rsidRPr="006C200D">
        <w:rPr>
          <w:rStyle w:val="StyleUnderline"/>
          <w:color w:val="000000" w:themeColor="text1"/>
        </w:rPr>
        <w:t xml:space="preserve">enture </w:t>
      </w:r>
      <w:r w:rsidRPr="00445CA3">
        <w:rPr>
          <w:rStyle w:val="StyleUnderline"/>
          <w:color w:val="000000" w:themeColor="text1"/>
        </w:rPr>
        <w:t>capital</w:t>
      </w:r>
      <w:r w:rsidRPr="006C200D">
        <w:rPr>
          <w:rStyle w:val="StyleUnderline"/>
          <w:color w:val="000000" w:themeColor="text1"/>
        </w:rPr>
        <w:t xml:space="preserve"> firms, business </w:t>
      </w:r>
      <w:r w:rsidRPr="00445CA3">
        <w:rPr>
          <w:rStyle w:val="StyleUnderline"/>
          <w:color w:val="000000" w:themeColor="text1"/>
        </w:rPr>
        <w:t>angels</w:t>
      </w:r>
      <w:r w:rsidRPr="006C200D">
        <w:rPr>
          <w:rStyle w:val="StyleUnderline"/>
          <w:color w:val="000000" w:themeColor="text1"/>
        </w:rPr>
        <w:t xml:space="preserve">, </w:t>
      </w:r>
      <w:r w:rsidRPr="00445CA3">
        <w:rPr>
          <w:rStyle w:val="StyleUnderline"/>
          <w:color w:val="000000" w:themeColor="text1"/>
        </w:rPr>
        <w:t>private equity</w:t>
      </w:r>
      <w:r w:rsidRPr="006C200D">
        <w:rPr>
          <w:rStyle w:val="StyleUnderline"/>
          <w:color w:val="000000" w:themeColor="text1"/>
        </w:rPr>
        <w:t xml:space="preserve"> companies, or </w:t>
      </w:r>
      <w:r w:rsidRPr="00445CA3">
        <w:rPr>
          <w:rStyle w:val="StyleUnderline"/>
          <w:color w:val="000000" w:themeColor="text1"/>
        </w:rPr>
        <w:t>banks</w:t>
      </w:r>
      <w:r w:rsidRPr="006C200D">
        <w:rPr>
          <w:color w:val="000000" w:themeColor="text1"/>
          <w:sz w:val="16"/>
        </w:rPr>
        <w:t>, etc.</w:t>
      </w:r>
    </w:p>
    <w:p w14:paraId="6A3E6159" w14:textId="77777777" w:rsidR="004823DF" w:rsidRPr="006C200D" w:rsidRDefault="004823DF" w:rsidP="004823DF">
      <w:pPr>
        <w:rPr>
          <w:rStyle w:val="StyleUnderline"/>
          <w:color w:val="000000" w:themeColor="text1"/>
        </w:rPr>
      </w:pPr>
      <w:r w:rsidRPr="006C200D">
        <w:rPr>
          <w:color w:val="000000" w:themeColor="text1"/>
          <w:sz w:val="16"/>
        </w:rPr>
        <w:t xml:space="preserve">6. </w:t>
      </w:r>
      <w:r w:rsidRPr="006C200D">
        <w:rPr>
          <w:rStyle w:val="StyleUnderline"/>
          <w:color w:val="000000" w:themeColor="text1"/>
        </w:rPr>
        <w:t xml:space="preserve">Involvement of an </w:t>
      </w:r>
      <w:r w:rsidRPr="00445CA3">
        <w:rPr>
          <w:rStyle w:val="StyleUnderline"/>
          <w:color w:val="000000" w:themeColor="text1"/>
        </w:rPr>
        <w:t>increasing</w:t>
      </w:r>
      <w:r w:rsidRPr="006C200D">
        <w:rPr>
          <w:rStyle w:val="StyleUnderline"/>
          <w:color w:val="000000" w:themeColor="text1"/>
        </w:rPr>
        <w:t xml:space="preserve"> number of space-faring </w:t>
      </w:r>
      <w:r w:rsidRPr="00445CA3">
        <w:rPr>
          <w:rStyle w:val="StyleUnderline"/>
          <w:color w:val="000000" w:themeColor="text1"/>
        </w:rPr>
        <w:t>nations</w:t>
      </w:r>
      <w:r w:rsidRPr="006C200D">
        <w:rPr>
          <w:color w:val="000000" w:themeColor="text1"/>
          <w:sz w:val="16"/>
        </w:rPr>
        <w:t xml:space="preserve"> investing </w:t>
      </w:r>
      <w:r w:rsidRPr="006C200D">
        <w:rPr>
          <w:rStyle w:val="StyleUnderline"/>
          <w:color w:val="000000" w:themeColor="text1"/>
        </w:rPr>
        <w:t>in</w:t>
      </w:r>
      <w:r w:rsidRPr="006C200D">
        <w:rPr>
          <w:color w:val="000000" w:themeColor="text1"/>
          <w:sz w:val="16"/>
        </w:rPr>
        <w:t xml:space="preserve"> the acquisition of turnkey </w:t>
      </w:r>
      <w:r w:rsidRPr="006C200D">
        <w:rPr>
          <w:rStyle w:val="StyleUnderline"/>
          <w:color w:val="000000" w:themeColor="text1"/>
        </w:rPr>
        <w:t>space capabilities or</w:t>
      </w:r>
      <w:r w:rsidRPr="006C200D">
        <w:rPr>
          <w:color w:val="000000" w:themeColor="text1"/>
          <w:sz w:val="16"/>
        </w:rPr>
        <w:t xml:space="preserve"> even in the development of </w:t>
      </w:r>
      <w:r w:rsidRPr="006C200D">
        <w:rPr>
          <w:rStyle w:val="StyleUnderline"/>
          <w:color w:val="000000" w:themeColor="text1"/>
        </w:rPr>
        <w:t>a domestic space industrial base</w:t>
      </w:r>
      <w:r w:rsidRPr="006C200D">
        <w:rPr>
          <w:color w:val="000000" w:themeColor="text1"/>
          <w:sz w:val="16"/>
        </w:rPr>
        <w:t xml:space="preserve">. This </w:t>
      </w:r>
      <w:r w:rsidRPr="006C200D">
        <w:rPr>
          <w:rStyle w:val="Emphasis"/>
          <w:color w:val="000000" w:themeColor="text1"/>
        </w:rPr>
        <w:t>expands</w:t>
      </w:r>
      <w:r w:rsidRPr="006C200D">
        <w:rPr>
          <w:color w:val="000000" w:themeColor="text1"/>
          <w:sz w:val="16"/>
        </w:rPr>
        <w:t xml:space="preserve"> the </w:t>
      </w:r>
      <w:r w:rsidRPr="006C200D">
        <w:rPr>
          <w:rStyle w:val="Emphasis"/>
          <w:color w:val="000000" w:themeColor="text1"/>
        </w:rPr>
        <w:t>space markets</w:t>
      </w:r>
      <w:r w:rsidRPr="006C200D">
        <w:rPr>
          <w:rStyle w:val="StyleUnderline"/>
          <w:color w:val="000000" w:themeColor="text1"/>
        </w:rPr>
        <w:t xml:space="preserve"> and </w:t>
      </w:r>
      <w:r w:rsidRPr="006C200D">
        <w:rPr>
          <w:rStyle w:val="Emphasis"/>
          <w:color w:val="000000" w:themeColor="text1"/>
          <w:highlight w:val="green"/>
        </w:rPr>
        <w:t>makes it more competitive</w:t>
      </w:r>
      <w:r w:rsidRPr="006C200D">
        <w:rPr>
          <w:rStyle w:val="Emphasis"/>
          <w:color w:val="000000" w:themeColor="text1"/>
        </w:rPr>
        <w:t>.</w:t>
      </w:r>
    </w:p>
    <w:p w14:paraId="76298C30" w14:textId="77777777" w:rsidR="004823DF" w:rsidRPr="006C200D" w:rsidRDefault="004823DF" w:rsidP="004823DF">
      <w:pPr>
        <w:rPr>
          <w:color w:val="000000" w:themeColor="text1"/>
          <w:sz w:val="16"/>
          <w:szCs w:val="16"/>
        </w:rPr>
      </w:pPr>
      <w:r w:rsidRPr="006C200D">
        <w:rPr>
          <w:color w:val="000000" w:themeColor="text1"/>
          <w:sz w:val="16"/>
          <w:szCs w:val="16"/>
        </w:rPr>
        <w:t>The analysis of the research and advances in commercial space exploration allows us to draw the following conclusions:</w:t>
      </w:r>
    </w:p>
    <w:p w14:paraId="32F40D1E" w14:textId="77777777" w:rsidR="004823DF" w:rsidRPr="006C200D" w:rsidRDefault="004823DF" w:rsidP="004823DF">
      <w:pPr>
        <w:rPr>
          <w:rStyle w:val="StyleUnderline"/>
          <w:color w:val="000000" w:themeColor="text1"/>
        </w:rPr>
      </w:pPr>
      <w:r w:rsidRPr="006C200D">
        <w:rPr>
          <w:color w:val="000000" w:themeColor="text1"/>
          <w:sz w:val="16"/>
        </w:rPr>
        <w:t xml:space="preserve">1. In fact, </w:t>
      </w:r>
      <w:r w:rsidRPr="006C200D">
        <w:rPr>
          <w:rStyle w:val="StyleUnderline"/>
          <w:color w:val="000000" w:themeColor="text1"/>
        </w:rPr>
        <w:t xml:space="preserve">the </w:t>
      </w:r>
      <w:r w:rsidRPr="006C200D">
        <w:rPr>
          <w:rStyle w:val="StyleUnderline"/>
          <w:color w:val="000000" w:themeColor="text1"/>
          <w:highlight w:val="green"/>
        </w:rPr>
        <w:t>space market</w:t>
      </w:r>
      <w:r w:rsidRPr="006C200D">
        <w:rPr>
          <w:rStyle w:val="StyleUnderline"/>
          <w:color w:val="000000" w:themeColor="text1"/>
        </w:rPr>
        <w:t xml:space="preserve"> </w:t>
      </w:r>
      <w:r w:rsidRPr="006C200D">
        <w:rPr>
          <w:rStyle w:val="Emphasis"/>
          <w:color w:val="000000" w:themeColor="text1"/>
        </w:rPr>
        <w:t>has already been created.</w:t>
      </w:r>
      <w:r w:rsidRPr="006C200D">
        <w:rPr>
          <w:rStyle w:val="StyleUnderline"/>
          <w:color w:val="000000" w:themeColor="text1"/>
        </w:rPr>
        <w:t xml:space="preserve"> It is</w:t>
      </w:r>
      <w:r w:rsidRPr="006C200D">
        <w:rPr>
          <w:color w:val="000000" w:themeColor="text1"/>
          <w:sz w:val="16"/>
        </w:rPr>
        <w:t xml:space="preserve"> currently </w:t>
      </w:r>
      <w:r w:rsidRPr="006C200D">
        <w:rPr>
          <w:rStyle w:val="StyleUnderline"/>
          <w:color w:val="000000" w:themeColor="text1"/>
        </w:rPr>
        <w:t>undergoing</w:t>
      </w:r>
      <w:r w:rsidRPr="006C200D">
        <w:rPr>
          <w:rStyle w:val="Emphasis"/>
          <w:color w:val="000000" w:themeColor="text1"/>
        </w:rPr>
        <w:t xml:space="preserve"> continuous development</w:t>
      </w:r>
      <w:r w:rsidRPr="006C200D">
        <w:rPr>
          <w:rStyle w:val="StyleUnderline"/>
          <w:color w:val="000000" w:themeColor="text1"/>
        </w:rPr>
        <w:t xml:space="preserve"> that </w:t>
      </w:r>
      <w:r w:rsidRPr="006C200D">
        <w:rPr>
          <w:rStyle w:val="StyleUnderline"/>
          <w:color w:val="000000" w:themeColor="text1"/>
          <w:highlight w:val="green"/>
        </w:rPr>
        <w:t xml:space="preserve">will </w:t>
      </w:r>
      <w:r w:rsidRPr="006C200D">
        <w:rPr>
          <w:rStyle w:val="Emphasis"/>
          <w:color w:val="000000" w:themeColor="text1"/>
          <w:highlight w:val="green"/>
        </w:rPr>
        <w:t>integrate</w:t>
      </w:r>
      <w:r w:rsidRPr="006C200D">
        <w:rPr>
          <w:color w:val="000000" w:themeColor="text1"/>
          <w:sz w:val="16"/>
        </w:rPr>
        <w:t xml:space="preserve"> the </w:t>
      </w:r>
      <w:r w:rsidRPr="006C200D">
        <w:rPr>
          <w:rStyle w:val="Emphasis"/>
          <w:color w:val="000000" w:themeColor="text1"/>
          <w:highlight w:val="green"/>
        </w:rPr>
        <w:t>resources</w:t>
      </w:r>
      <w:r w:rsidRPr="006C200D">
        <w:rPr>
          <w:rStyle w:val="StyleUnderline"/>
          <w:color w:val="000000" w:themeColor="text1"/>
        </w:rPr>
        <w:t xml:space="preserve"> and capabilities </w:t>
      </w:r>
      <w:r w:rsidRPr="006C200D">
        <w:rPr>
          <w:rStyle w:val="Emphasis"/>
          <w:color w:val="000000" w:themeColor="text1"/>
        </w:rPr>
        <w:t>of</w:t>
      </w:r>
      <w:r w:rsidRPr="006C200D">
        <w:rPr>
          <w:color w:val="000000" w:themeColor="text1"/>
          <w:sz w:val="16"/>
        </w:rPr>
        <w:t xml:space="preserve"> the </w:t>
      </w:r>
      <w:r w:rsidRPr="006C200D">
        <w:rPr>
          <w:rStyle w:val="Emphasis"/>
          <w:color w:val="000000" w:themeColor="text1"/>
        </w:rPr>
        <w:t>near space</w:t>
      </w:r>
      <w:r w:rsidRPr="006C200D">
        <w:rPr>
          <w:rStyle w:val="StyleUnderline"/>
          <w:color w:val="000000" w:themeColor="text1"/>
        </w:rPr>
        <w:t xml:space="preserve"> </w:t>
      </w:r>
      <w:r w:rsidRPr="006C200D">
        <w:rPr>
          <w:rStyle w:val="StyleUnderline"/>
          <w:color w:val="000000" w:themeColor="text1"/>
          <w:highlight w:val="green"/>
        </w:rPr>
        <w:t xml:space="preserve">into </w:t>
      </w:r>
      <w:r w:rsidRPr="00445CA3">
        <w:rPr>
          <w:rStyle w:val="StyleUnderline"/>
          <w:color w:val="000000" w:themeColor="text1"/>
          <w:highlight w:val="green"/>
        </w:rPr>
        <w:t>the</w:t>
      </w:r>
      <w:r w:rsidRPr="006C200D">
        <w:rPr>
          <w:rStyle w:val="StyleUnderline"/>
          <w:color w:val="000000" w:themeColor="text1"/>
        </w:rPr>
        <w:t xml:space="preserve"> global </w:t>
      </w:r>
      <w:r w:rsidRPr="006C200D">
        <w:rPr>
          <w:rStyle w:val="StyleUnderline"/>
          <w:color w:val="000000" w:themeColor="text1"/>
          <w:highlight w:val="green"/>
        </w:rPr>
        <w:t>economy</w:t>
      </w:r>
      <w:r w:rsidRPr="006C200D">
        <w:rPr>
          <w:rStyle w:val="StyleUnderline"/>
          <w:color w:val="000000" w:themeColor="text1"/>
        </w:rPr>
        <w:t xml:space="preserve"> over the next decade.</w:t>
      </w:r>
    </w:p>
    <w:p w14:paraId="57A7FF27" w14:textId="77777777" w:rsidR="004823DF" w:rsidRPr="006C200D" w:rsidRDefault="004823DF" w:rsidP="004823DF">
      <w:pPr>
        <w:rPr>
          <w:rStyle w:val="StyleUnderline"/>
          <w:color w:val="000000" w:themeColor="text1"/>
        </w:rPr>
      </w:pPr>
      <w:r w:rsidRPr="006C200D">
        <w:rPr>
          <w:color w:val="000000" w:themeColor="text1"/>
          <w:sz w:val="16"/>
        </w:rPr>
        <w:t xml:space="preserve">2. </w:t>
      </w:r>
      <w:r w:rsidRPr="006C200D">
        <w:rPr>
          <w:rStyle w:val="StyleUnderline"/>
          <w:color w:val="000000" w:themeColor="text1"/>
        </w:rPr>
        <w:t>A new paradigm</w:t>
      </w:r>
      <w:r w:rsidRPr="006C200D">
        <w:rPr>
          <w:color w:val="000000" w:themeColor="text1"/>
          <w:sz w:val="16"/>
        </w:rPr>
        <w:t xml:space="preserve">, denoted by the term “New Space” ecosystem, </w:t>
      </w:r>
      <w:r w:rsidRPr="006C200D">
        <w:rPr>
          <w:rStyle w:val="StyleUnderline"/>
          <w:color w:val="000000" w:themeColor="text1"/>
        </w:rPr>
        <w:t xml:space="preserve">is at the heart of the created space market. The “New Space” ecosystem is a </w:t>
      </w:r>
      <w:r w:rsidRPr="006C200D">
        <w:rPr>
          <w:rStyle w:val="Emphasis"/>
          <w:color w:val="000000" w:themeColor="text1"/>
        </w:rPr>
        <w:t>step</w:t>
      </w:r>
      <w:r w:rsidRPr="006C200D">
        <w:rPr>
          <w:rStyle w:val="StyleUnderline"/>
          <w:color w:val="000000" w:themeColor="text1"/>
        </w:rPr>
        <w:t xml:space="preserve"> </w:t>
      </w:r>
      <w:r w:rsidRPr="006C200D">
        <w:rPr>
          <w:rStyle w:val="Emphasis"/>
          <w:color w:val="000000" w:themeColor="text1"/>
        </w:rPr>
        <w:t>towards</w:t>
      </w:r>
      <w:r w:rsidRPr="006C200D">
        <w:rPr>
          <w:color w:val="000000" w:themeColor="text1"/>
          <w:sz w:val="16"/>
        </w:rPr>
        <w:t xml:space="preserve"> the formation of </w:t>
      </w:r>
      <w:r w:rsidRPr="006C200D">
        <w:rPr>
          <w:rStyle w:val="Emphasis"/>
          <w:color w:val="000000" w:themeColor="text1"/>
        </w:rPr>
        <w:t>cosmic thinking</w:t>
      </w:r>
      <w:r w:rsidRPr="006C200D">
        <w:rPr>
          <w:color w:val="000000" w:themeColor="text1"/>
          <w:sz w:val="16"/>
        </w:rPr>
        <w:t xml:space="preserve">, </w:t>
      </w:r>
      <w:r w:rsidRPr="006C200D">
        <w:rPr>
          <w:rStyle w:val="StyleUnderline"/>
          <w:color w:val="000000" w:themeColor="text1"/>
        </w:rPr>
        <w:t>in which outer space, with its resources and capabilities, is considered</w:t>
      </w:r>
      <w:r w:rsidRPr="006C200D">
        <w:rPr>
          <w:color w:val="000000" w:themeColor="text1"/>
          <w:sz w:val="16"/>
        </w:rPr>
        <w:t xml:space="preserve"> as </w:t>
      </w:r>
      <w:r w:rsidRPr="006C200D">
        <w:rPr>
          <w:rStyle w:val="StyleUnderline"/>
          <w:color w:val="000000" w:themeColor="text1"/>
        </w:rPr>
        <w:t>a sphere of human activities.</w:t>
      </w:r>
    </w:p>
    <w:p w14:paraId="62F47167" w14:textId="77777777" w:rsidR="004823DF" w:rsidRPr="006C200D" w:rsidRDefault="004823DF" w:rsidP="004823DF">
      <w:pPr>
        <w:rPr>
          <w:color w:val="000000" w:themeColor="text1"/>
          <w:sz w:val="16"/>
        </w:rPr>
      </w:pPr>
      <w:r w:rsidRPr="006C200D">
        <w:rPr>
          <w:color w:val="000000" w:themeColor="text1"/>
          <w:sz w:val="16"/>
        </w:rPr>
        <w:t xml:space="preserve">3. </w:t>
      </w:r>
      <w:r w:rsidRPr="006C200D">
        <w:rPr>
          <w:rStyle w:val="Emphasis"/>
          <w:color w:val="000000" w:themeColor="text1"/>
        </w:rPr>
        <w:t>Space market regulates space law</w:t>
      </w:r>
      <w:r w:rsidRPr="006C200D">
        <w:rPr>
          <w:color w:val="000000" w:themeColor="text1"/>
          <w:sz w:val="16"/>
        </w:rPr>
        <w:t xml:space="preserve">, which is constantly evolving. The space law develops within the bounds of international law. In essence, </w:t>
      </w:r>
      <w:r w:rsidRPr="006C200D">
        <w:rPr>
          <w:rStyle w:val="StyleUnderline"/>
          <w:color w:val="000000" w:themeColor="text1"/>
        </w:rPr>
        <w:t xml:space="preserve">the space market is </w:t>
      </w:r>
      <w:r w:rsidRPr="006C200D">
        <w:rPr>
          <w:rStyle w:val="Emphasis"/>
          <w:color w:val="000000" w:themeColor="text1"/>
        </w:rPr>
        <w:t>integrated</w:t>
      </w:r>
      <w:r w:rsidRPr="006C200D">
        <w:rPr>
          <w:rStyle w:val="StyleUnderline"/>
          <w:color w:val="000000" w:themeColor="text1"/>
        </w:rPr>
        <w:t xml:space="preserve"> into the </w:t>
      </w:r>
      <w:r w:rsidRPr="006C200D">
        <w:rPr>
          <w:rStyle w:val="Emphasis"/>
          <w:color w:val="000000" w:themeColor="text1"/>
        </w:rPr>
        <w:t>international</w:t>
      </w:r>
      <w:r w:rsidRPr="006C200D">
        <w:rPr>
          <w:rStyle w:val="StyleUnderline"/>
          <w:color w:val="000000" w:themeColor="text1"/>
        </w:rPr>
        <w:t xml:space="preserve"> </w:t>
      </w:r>
      <w:r w:rsidRPr="006C200D">
        <w:rPr>
          <w:rStyle w:val="Emphasis"/>
          <w:color w:val="000000" w:themeColor="text1"/>
        </w:rPr>
        <w:t>legal</w:t>
      </w:r>
      <w:r w:rsidRPr="006C200D">
        <w:rPr>
          <w:rStyle w:val="StyleUnderline"/>
          <w:color w:val="000000" w:themeColor="text1"/>
        </w:rPr>
        <w:t xml:space="preserve"> </w:t>
      </w:r>
      <w:r w:rsidRPr="006C200D">
        <w:rPr>
          <w:rStyle w:val="Emphasis"/>
          <w:color w:val="000000" w:themeColor="text1"/>
        </w:rPr>
        <w:t>field</w:t>
      </w:r>
      <w:r w:rsidRPr="006C200D">
        <w:rPr>
          <w:color w:val="000000" w:themeColor="text1"/>
          <w:sz w:val="16"/>
        </w:rPr>
        <w:t xml:space="preserve"> and is governed by its laws.</w:t>
      </w:r>
    </w:p>
    <w:p w14:paraId="56AF6E62" w14:textId="77777777" w:rsidR="004823DF" w:rsidRPr="006C200D" w:rsidRDefault="004823DF" w:rsidP="004823DF">
      <w:pPr>
        <w:rPr>
          <w:color w:val="000000" w:themeColor="text1"/>
        </w:rPr>
      </w:pPr>
    </w:p>
    <w:p w14:paraId="232A8A02" w14:textId="77777777" w:rsidR="004823DF" w:rsidRPr="006C200D" w:rsidRDefault="004823DF" w:rsidP="004823DF">
      <w:pPr>
        <w:rPr>
          <w:color w:val="000000" w:themeColor="text1"/>
        </w:rPr>
      </w:pPr>
    </w:p>
    <w:p w14:paraId="31FD317D" w14:textId="77777777" w:rsidR="004823DF" w:rsidRPr="006C200D" w:rsidRDefault="004823DF" w:rsidP="004823DF">
      <w:pPr>
        <w:pStyle w:val="Heading4"/>
        <w:rPr>
          <w:color w:val="000000" w:themeColor="text1"/>
        </w:rPr>
      </w:pPr>
      <w:r w:rsidRPr="006C200D">
        <w:rPr>
          <w:color w:val="000000" w:themeColor="text1"/>
        </w:rPr>
        <w:t>This exploration spills over into other sectors and solves for many existential threats</w:t>
      </w:r>
    </w:p>
    <w:p w14:paraId="59605C2E" w14:textId="77777777" w:rsidR="004823DF" w:rsidRPr="006C200D" w:rsidRDefault="004823DF" w:rsidP="004823DF">
      <w:pPr>
        <w:rPr>
          <w:color w:val="000000" w:themeColor="text1"/>
        </w:rPr>
      </w:pPr>
      <w:r w:rsidRPr="006C200D">
        <w:rPr>
          <w:rStyle w:val="Style13ptBold"/>
          <w:color w:val="000000" w:themeColor="text1"/>
        </w:rPr>
        <w:t>Green 21</w:t>
      </w:r>
      <w:r w:rsidRPr="006C200D">
        <w:rPr>
          <w:color w:val="000000" w:themeColor="text1"/>
        </w:rPr>
        <w:t xml:space="preserve"> [Brian Patrick Green, director of technology ethics at the Markkula Center for Applied Ethics, Santa Clara University, “Space Ethics,” 2021, Rowman, pp. 4-5, EA]</w:t>
      </w:r>
    </w:p>
    <w:p w14:paraId="60BD2D65" w14:textId="77777777" w:rsidR="004823DF" w:rsidRPr="006C200D" w:rsidRDefault="004823DF" w:rsidP="004823DF">
      <w:pPr>
        <w:rPr>
          <w:color w:val="000000" w:themeColor="text1"/>
          <w:sz w:val="18"/>
          <w:szCs w:val="18"/>
        </w:rPr>
      </w:pPr>
      <w:r w:rsidRPr="006C200D">
        <w:rPr>
          <w:color w:val="000000" w:themeColor="text1"/>
          <w:sz w:val="18"/>
          <w:szCs w:val="18"/>
        </w:rPr>
        <w:t xml:space="preserve">In favor of going into space are such basics as gaining scientific knowledge and developing beneficial new technologies, both of which space exploration and use have already begun to accomplish with dramatic and sometimes unexpected effects for humankind. Scientific advancements include astronomical and cosmological knowledge from various orbiting experiments and telescopes that have let us gain unprecedented understanding about our universe. But space activities have also contributed to a great deal of scientific knowledge about our Earth, including measurements of environmental status, habitat conversion and destruction, detailed knowledge of anthropogenic climate change, and much about Earth’s chemistry and geology. We have also learned a great deal about our local planets, for example, that a runaway “greenhouse effect” in the atmosphere of Venus makes the surface </w:t>
      </w:r>
      <w:proofErr w:type="spellStart"/>
      <w:r w:rsidRPr="006C200D">
        <w:rPr>
          <w:color w:val="000000" w:themeColor="text1"/>
          <w:sz w:val="18"/>
          <w:szCs w:val="18"/>
        </w:rPr>
        <w:t>scorchingly</w:t>
      </w:r>
      <w:proofErr w:type="spellEnd"/>
      <w:r w:rsidRPr="006C200D">
        <w:rPr>
          <w:color w:val="000000" w:themeColor="text1"/>
          <w:sz w:val="18"/>
          <w:szCs w:val="18"/>
        </w:rPr>
        <w:t xml:space="preserve"> hot, while too little greenhouse effect on Mars leaves the surface quite cold. There have also been significant contributions made to medical science, especially concerning the behavior of the human body when subjected to radiation, microgravity, nutritional restrictions, and so on.</w:t>
      </w:r>
    </w:p>
    <w:p w14:paraId="54836FFB" w14:textId="77777777" w:rsidR="004823DF" w:rsidRPr="006C200D" w:rsidRDefault="004823DF" w:rsidP="004823DF">
      <w:pPr>
        <w:rPr>
          <w:color w:val="000000" w:themeColor="text1"/>
          <w:sz w:val="18"/>
          <w:szCs w:val="18"/>
        </w:rPr>
      </w:pPr>
      <w:r w:rsidRPr="006C200D">
        <w:rPr>
          <w:color w:val="000000" w:themeColor="text1"/>
          <w:sz w:val="18"/>
          <w:szCs w:val="18"/>
        </w:rPr>
        <w:t xml:space="preserve">On the technological side, everything with American global positioning system (GPS), Russian </w:t>
      </w:r>
      <w:proofErr w:type="spellStart"/>
      <w:r w:rsidRPr="006C200D">
        <w:rPr>
          <w:color w:val="000000" w:themeColor="text1"/>
          <w:sz w:val="18"/>
          <w:szCs w:val="18"/>
        </w:rPr>
        <w:t>Glonass</w:t>
      </w:r>
      <w:proofErr w:type="spellEnd"/>
      <w:r w:rsidRPr="006C200D">
        <w:rPr>
          <w:color w:val="000000" w:themeColor="text1"/>
          <w:sz w:val="18"/>
          <w:szCs w:val="18"/>
        </w:rPr>
        <w:t>, or other global navigation systems—from smartphones to military vehicles—relies on a network of satellites above us, placed there by rocketry and painstakingly tracked with instruments developed for the task. So many technologies have been pioneered by space exploration and use that it is hard to list them all, but some of the more important ones include weather satellites (which are not only convenient but also allow preparation for and evacuation from severe weather), communication satellites, solar photovoltaic (PV) cells, advances in electronics and computers, advances in materials science, and so on.</w:t>
      </w:r>
    </w:p>
    <w:p w14:paraId="516BC66D" w14:textId="77777777" w:rsidR="004823DF" w:rsidRPr="006C200D" w:rsidRDefault="004823DF" w:rsidP="004823DF">
      <w:pPr>
        <w:rPr>
          <w:color w:val="000000" w:themeColor="text1"/>
          <w:sz w:val="16"/>
          <w:szCs w:val="16"/>
        </w:rPr>
      </w:pPr>
      <w:r w:rsidRPr="006C200D">
        <w:rPr>
          <w:color w:val="000000" w:themeColor="text1"/>
          <w:sz w:val="16"/>
          <w:szCs w:val="16"/>
        </w:rPr>
        <w:lastRenderedPageBreak/>
        <w:t>Space is also an important location for the contention of national interests in a geopolitical and military sense. As the ultimate “high ground” in battle, space allows certain asset classes such as spy satellites to exist in a position unassailable by many or most opponents. While permanent weapons stations and weapons of mass destruction are banned from space by the United Nations Outer Space Treaty (OST), 6 that has not stopped the development of weapons that are impermanent (such as missiles, missile interceptors, and antisatellite weapons) or the research and development of possible space-based weapons platforms, such as were envisioned by U.S. president Ronald Reagan’s Strategic Defense Initiative, nicknamed “Star Wars.” While military and political interests may ultimately seem to be a less noble reason to explore and use space, relative power, safety, and security certainly are very human interests and are valuable to those who feel they are being protected by them.</w:t>
      </w:r>
    </w:p>
    <w:p w14:paraId="2EA82010" w14:textId="77777777" w:rsidR="004823DF" w:rsidRPr="006C200D" w:rsidRDefault="004823DF" w:rsidP="004823DF">
      <w:pPr>
        <w:rPr>
          <w:color w:val="000000" w:themeColor="text1"/>
          <w:sz w:val="16"/>
        </w:rPr>
      </w:pPr>
      <w:r w:rsidRPr="006C200D">
        <w:rPr>
          <w:rStyle w:val="StyleUnderline"/>
          <w:color w:val="000000" w:themeColor="text1"/>
          <w:highlight w:val="green"/>
        </w:rPr>
        <w:t>Space activities</w:t>
      </w:r>
      <w:r w:rsidRPr="006C200D">
        <w:rPr>
          <w:rStyle w:val="StyleUnderline"/>
          <w:color w:val="000000" w:themeColor="text1"/>
        </w:rPr>
        <w:t xml:space="preserve"> are</w:t>
      </w:r>
      <w:r w:rsidRPr="006C200D">
        <w:rPr>
          <w:color w:val="000000" w:themeColor="text1"/>
          <w:sz w:val="16"/>
        </w:rPr>
        <w:t xml:space="preserve"> also </w:t>
      </w:r>
      <w:r w:rsidRPr="006C200D">
        <w:rPr>
          <w:rStyle w:val="StyleUnderline"/>
          <w:color w:val="000000" w:themeColor="text1"/>
        </w:rPr>
        <w:t xml:space="preserve">a key way of </w:t>
      </w:r>
      <w:r w:rsidRPr="006C200D">
        <w:rPr>
          <w:rStyle w:val="Emphasis"/>
          <w:color w:val="000000" w:themeColor="text1"/>
          <w:highlight w:val="green"/>
        </w:rPr>
        <w:t>promot</w:t>
      </w:r>
      <w:r w:rsidRPr="006C200D">
        <w:rPr>
          <w:rStyle w:val="Emphasis"/>
          <w:color w:val="000000" w:themeColor="text1"/>
        </w:rPr>
        <w:t xml:space="preserve">ing </w:t>
      </w:r>
      <w:r w:rsidRPr="006C200D">
        <w:rPr>
          <w:rStyle w:val="Emphasis"/>
          <w:color w:val="000000" w:themeColor="text1"/>
          <w:highlight w:val="green"/>
        </w:rPr>
        <w:t>international c</w:t>
      </w:r>
      <w:r w:rsidRPr="00445CA3">
        <w:rPr>
          <w:rStyle w:val="Emphasis"/>
          <w:color w:val="000000" w:themeColor="text1"/>
          <w:highlight w:val="green"/>
        </w:rPr>
        <w:t>ooperation</w:t>
      </w:r>
      <w:r w:rsidRPr="006C200D">
        <w:rPr>
          <w:color w:val="000000" w:themeColor="text1"/>
          <w:sz w:val="16"/>
        </w:rPr>
        <w:t xml:space="preserve"> and global awareness. While the international competition of the “space race” fueled one nation all the way to the Moon, shortly afterward, </w:t>
      </w:r>
      <w:r w:rsidRPr="006C200D">
        <w:rPr>
          <w:rStyle w:val="StyleUnderline"/>
          <w:color w:val="000000" w:themeColor="text1"/>
        </w:rPr>
        <w:t xml:space="preserve">the </w:t>
      </w:r>
      <w:r w:rsidRPr="00445CA3">
        <w:rPr>
          <w:rStyle w:val="StyleUnderline"/>
          <w:color w:val="000000" w:themeColor="text1"/>
        </w:rPr>
        <w:t>Apollo</w:t>
      </w:r>
      <w:r w:rsidRPr="006C200D">
        <w:rPr>
          <w:rStyle w:val="StyleUnderline"/>
          <w:color w:val="000000" w:themeColor="text1"/>
        </w:rPr>
        <w:t xml:space="preserve">-Soyuz program </w:t>
      </w:r>
      <w:r w:rsidRPr="00445CA3">
        <w:rPr>
          <w:rStyle w:val="StyleUnderline"/>
          <w:color w:val="000000" w:themeColor="text1"/>
        </w:rPr>
        <w:t>announced</w:t>
      </w:r>
      <w:r w:rsidRPr="006C200D">
        <w:rPr>
          <w:color w:val="000000" w:themeColor="text1"/>
          <w:sz w:val="16"/>
        </w:rPr>
        <w:t xml:space="preserve"> a </w:t>
      </w:r>
      <w:r w:rsidRPr="00445CA3">
        <w:rPr>
          <w:rStyle w:val="StyleUnderline"/>
          <w:color w:val="000000" w:themeColor="text1"/>
        </w:rPr>
        <w:t>thawing</w:t>
      </w:r>
      <w:r w:rsidRPr="006C200D">
        <w:rPr>
          <w:color w:val="000000" w:themeColor="text1"/>
          <w:sz w:val="16"/>
        </w:rPr>
        <w:t xml:space="preserve"> of this </w:t>
      </w:r>
      <w:r w:rsidRPr="00445CA3">
        <w:rPr>
          <w:rStyle w:val="StyleUnderline"/>
          <w:color w:val="000000" w:themeColor="text1"/>
        </w:rPr>
        <w:t>competition</w:t>
      </w:r>
      <w:r w:rsidRPr="006C200D">
        <w:rPr>
          <w:rStyle w:val="StyleUnderline"/>
          <w:color w:val="000000" w:themeColor="text1"/>
        </w:rPr>
        <w:t xml:space="preserve"> and commenced</w:t>
      </w:r>
      <w:r w:rsidRPr="006C200D">
        <w:rPr>
          <w:color w:val="000000" w:themeColor="text1"/>
          <w:sz w:val="16"/>
        </w:rPr>
        <w:t xml:space="preserve"> a period of </w:t>
      </w:r>
      <w:r w:rsidRPr="006C200D">
        <w:rPr>
          <w:rStyle w:val="StyleUnderline"/>
          <w:color w:val="000000" w:themeColor="text1"/>
        </w:rPr>
        <w:t>cooperation between the United States</w:t>
      </w:r>
      <w:r w:rsidRPr="006C200D">
        <w:rPr>
          <w:color w:val="000000" w:themeColor="text1"/>
          <w:sz w:val="16"/>
        </w:rPr>
        <w:t xml:space="preserve"> of America </w:t>
      </w:r>
      <w:r w:rsidRPr="006C200D">
        <w:rPr>
          <w:rStyle w:val="StyleUnderline"/>
          <w:color w:val="000000" w:themeColor="text1"/>
        </w:rPr>
        <w:t>and</w:t>
      </w:r>
      <w:r w:rsidRPr="006C200D">
        <w:rPr>
          <w:color w:val="000000" w:themeColor="text1"/>
          <w:sz w:val="16"/>
        </w:rPr>
        <w:t xml:space="preserve"> the </w:t>
      </w:r>
      <w:r w:rsidRPr="006C200D">
        <w:rPr>
          <w:rStyle w:val="StyleUnderline"/>
          <w:color w:val="000000" w:themeColor="text1"/>
        </w:rPr>
        <w:t>U</w:t>
      </w:r>
      <w:r w:rsidRPr="006C200D">
        <w:rPr>
          <w:color w:val="000000" w:themeColor="text1"/>
          <w:sz w:val="16"/>
        </w:rPr>
        <w:t xml:space="preserve">nion of </w:t>
      </w:r>
      <w:r w:rsidRPr="006C200D">
        <w:rPr>
          <w:rStyle w:val="StyleUnderline"/>
          <w:color w:val="000000" w:themeColor="text1"/>
        </w:rPr>
        <w:t>S</w:t>
      </w:r>
      <w:r w:rsidRPr="006C200D">
        <w:rPr>
          <w:color w:val="000000" w:themeColor="text1"/>
          <w:sz w:val="16"/>
        </w:rPr>
        <w:t xml:space="preserve">oviet </w:t>
      </w:r>
      <w:r w:rsidRPr="006C200D">
        <w:rPr>
          <w:rStyle w:val="StyleUnderline"/>
          <w:color w:val="000000" w:themeColor="text1"/>
        </w:rPr>
        <w:t>S</w:t>
      </w:r>
      <w:r w:rsidRPr="006C200D">
        <w:rPr>
          <w:color w:val="000000" w:themeColor="text1"/>
          <w:sz w:val="16"/>
        </w:rPr>
        <w:t xml:space="preserve">ocialist </w:t>
      </w:r>
      <w:r w:rsidRPr="006C200D">
        <w:rPr>
          <w:rStyle w:val="StyleUnderline"/>
          <w:color w:val="000000" w:themeColor="text1"/>
        </w:rPr>
        <w:t>R</w:t>
      </w:r>
      <w:r w:rsidRPr="006C200D">
        <w:rPr>
          <w:color w:val="000000" w:themeColor="text1"/>
          <w:sz w:val="16"/>
        </w:rPr>
        <w:t xml:space="preserve">epublics. Currently the International Space Station continues this cross-national cooperation in space, with five space agencies (representing Canada, the European Space Agency nations, Japan, Russia, and the United States) participating. In addition to cooperation in space exploration itself, </w:t>
      </w:r>
      <w:r w:rsidRPr="006C200D">
        <w:rPr>
          <w:rStyle w:val="StyleUnderline"/>
          <w:color w:val="000000" w:themeColor="text1"/>
        </w:rPr>
        <w:t xml:space="preserve">the </w:t>
      </w:r>
      <w:r w:rsidRPr="00445CA3">
        <w:rPr>
          <w:rStyle w:val="StyleUnderline"/>
          <w:color w:val="000000" w:themeColor="text1"/>
        </w:rPr>
        <w:t>perspective</w:t>
      </w:r>
      <w:r w:rsidRPr="006C200D">
        <w:rPr>
          <w:rStyle w:val="StyleUnderline"/>
          <w:color w:val="000000" w:themeColor="text1"/>
        </w:rPr>
        <w:t xml:space="preserve"> given from space</w:t>
      </w:r>
      <w:r w:rsidRPr="006C200D">
        <w:rPr>
          <w:color w:val="000000" w:themeColor="text1"/>
          <w:sz w:val="16"/>
        </w:rPr>
        <w:t xml:space="preserve"> has itself </w:t>
      </w:r>
      <w:r w:rsidRPr="006C200D">
        <w:rPr>
          <w:rStyle w:val="StyleUnderline"/>
          <w:color w:val="000000" w:themeColor="text1"/>
        </w:rPr>
        <w:t>helped</w:t>
      </w:r>
      <w:r w:rsidRPr="006C200D">
        <w:rPr>
          <w:color w:val="000000" w:themeColor="text1"/>
          <w:sz w:val="16"/>
        </w:rPr>
        <w:t xml:space="preserve"> to </w:t>
      </w:r>
      <w:r w:rsidRPr="006C200D">
        <w:rPr>
          <w:rStyle w:val="StyleUnderline"/>
          <w:color w:val="000000" w:themeColor="text1"/>
          <w:highlight w:val="green"/>
        </w:rPr>
        <w:t>produce</w:t>
      </w:r>
      <w:r w:rsidRPr="006C200D">
        <w:rPr>
          <w:color w:val="000000" w:themeColor="text1"/>
          <w:sz w:val="16"/>
        </w:rPr>
        <w:t xml:space="preserve"> some feelings of </w:t>
      </w:r>
      <w:r w:rsidRPr="006C200D">
        <w:rPr>
          <w:rStyle w:val="StyleUnderline"/>
          <w:color w:val="000000" w:themeColor="text1"/>
          <w:highlight w:val="green"/>
        </w:rPr>
        <w:t>unity on Earth</w:t>
      </w:r>
      <w:r w:rsidRPr="006C200D">
        <w:rPr>
          <w:rStyle w:val="StyleUnderline"/>
          <w:color w:val="000000" w:themeColor="text1"/>
        </w:rPr>
        <w:t>, with</w:t>
      </w:r>
      <w:r w:rsidRPr="006C200D">
        <w:rPr>
          <w:color w:val="000000" w:themeColor="text1"/>
          <w:sz w:val="16"/>
        </w:rPr>
        <w:t xml:space="preserve"> the </w:t>
      </w:r>
      <w:r w:rsidRPr="006C200D">
        <w:rPr>
          <w:rStyle w:val="StyleUnderline"/>
          <w:color w:val="000000" w:themeColor="text1"/>
        </w:rPr>
        <w:t>famous</w:t>
      </w:r>
      <w:r w:rsidRPr="006C200D">
        <w:rPr>
          <w:color w:val="000000" w:themeColor="text1"/>
          <w:sz w:val="16"/>
        </w:rPr>
        <w:t xml:space="preserve"> “Blue Marble” and “Earthrise” </w:t>
      </w:r>
      <w:r w:rsidRPr="006C200D">
        <w:rPr>
          <w:rStyle w:val="StyleUnderline"/>
          <w:color w:val="000000" w:themeColor="text1"/>
        </w:rPr>
        <w:t>pictures</w:t>
      </w:r>
      <w:r w:rsidRPr="006C200D">
        <w:rPr>
          <w:color w:val="000000" w:themeColor="text1"/>
          <w:sz w:val="16"/>
        </w:rPr>
        <w:t xml:space="preserve"> showing Earth’s oneness and scientific discoveries supported by space science, such as those related to climate change, </w:t>
      </w:r>
      <w:r w:rsidRPr="006C200D">
        <w:rPr>
          <w:rStyle w:val="StyleUnderline"/>
          <w:color w:val="000000" w:themeColor="text1"/>
        </w:rPr>
        <w:t>helping</w:t>
      </w:r>
      <w:r w:rsidRPr="006C200D">
        <w:rPr>
          <w:color w:val="000000" w:themeColor="text1"/>
          <w:sz w:val="16"/>
        </w:rPr>
        <w:t xml:space="preserve"> to </w:t>
      </w:r>
      <w:r w:rsidRPr="006C200D">
        <w:rPr>
          <w:rStyle w:val="StyleUnderline"/>
          <w:color w:val="000000" w:themeColor="text1"/>
        </w:rPr>
        <w:t>promote international cooperation to address</w:t>
      </w:r>
      <w:r w:rsidRPr="006C200D">
        <w:rPr>
          <w:color w:val="000000" w:themeColor="text1"/>
          <w:sz w:val="16"/>
        </w:rPr>
        <w:t xml:space="preserve"> these </w:t>
      </w:r>
      <w:r w:rsidRPr="006C200D">
        <w:rPr>
          <w:rStyle w:val="StyleUnderline"/>
          <w:color w:val="000000" w:themeColor="text1"/>
        </w:rPr>
        <w:t>problems</w:t>
      </w:r>
      <w:r w:rsidRPr="006C200D">
        <w:rPr>
          <w:color w:val="000000" w:themeColor="text1"/>
          <w:sz w:val="16"/>
        </w:rPr>
        <w:t>.</w:t>
      </w:r>
    </w:p>
    <w:p w14:paraId="02E2BED6" w14:textId="77777777" w:rsidR="004823DF" w:rsidRPr="006C200D" w:rsidRDefault="004823DF" w:rsidP="004823DF">
      <w:pPr>
        <w:rPr>
          <w:color w:val="000000" w:themeColor="text1"/>
          <w:sz w:val="16"/>
        </w:rPr>
      </w:pPr>
      <w:r w:rsidRPr="006C200D">
        <w:rPr>
          <w:rStyle w:val="StyleUnderline"/>
          <w:color w:val="000000" w:themeColor="text1"/>
        </w:rPr>
        <w:t xml:space="preserve">Gaining access to </w:t>
      </w:r>
      <w:r w:rsidRPr="00445CA3">
        <w:rPr>
          <w:rStyle w:val="Emphasis"/>
          <w:color w:val="000000" w:themeColor="text1"/>
        </w:rPr>
        <w:t>new</w:t>
      </w:r>
      <w:r w:rsidRPr="006C200D">
        <w:rPr>
          <w:rStyle w:val="Emphasis"/>
          <w:color w:val="000000" w:themeColor="text1"/>
        </w:rPr>
        <w:t xml:space="preserve"> critical </w:t>
      </w:r>
      <w:r w:rsidRPr="00445CA3">
        <w:rPr>
          <w:rStyle w:val="Emphasis"/>
          <w:color w:val="000000" w:themeColor="text1"/>
        </w:rPr>
        <w:t>resources</w:t>
      </w:r>
      <w:r w:rsidRPr="006C200D">
        <w:rPr>
          <w:rStyle w:val="StyleUnderline"/>
          <w:color w:val="000000" w:themeColor="text1"/>
        </w:rPr>
        <w:t xml:space="preserve"> may be another reason to go into space.</w:t>
      </w:r>
      <w:r w:rsidRPr="006C200D">
        <w:rPr>
          <w:color w:val="000000" w:themeColor="text1"/>
          <w:sz w:val="16"/>
        </w:rPr>
        <w:t xml:space="preserve"> Earth is a finite planet, and certain elements on Earth are very rare in the planetary crust, particularly platinum group metals that are very dense and </w:t>
      </w:r>
      <w:proofErr w:type="spellStart"/>
      <w:r w:rsidRPr="006C200D">
        <w:rPr>
          <w:color w:val="000000" w:themeColor="text1"/>
          <w:sz w:val="16"/>
        </w:rPr>
        <w:t>siderophilic</w:t>
      </w:r>
      <w:proofErr w:type="spellEnd"/>
      <w:r w:rsidRPr="006C200D">
        <w:rPr>
          <w:color w:val="000000" w:themeColor="text1"/>
          <w:sz w:val="16"/>
        </w:rPr>
        <w:t xml:space="preserve"> (iron-loving) and so have tended to sink toward the core over the natural history of the planet. However, </w:t>
      </w:r>
      <w:r w:rsidRPr="006C200D">
        <w:rPr>
          <w:rStyle w:val="Emphasis"/>
          <w:color w:val="000000" w:themeColor="text1"/>
          <w:highlight w:val="green"/>
        </w:rPr>
        <w:t>asteroids</w:t>
      </w:r>
      <w:r w:rsidRPr="006C200D">
        <w:rPr>
          <w:rStyle w:val="StyleUnderline"/>
          <w:color w:val="000000" w:themeColor="text1"/>
        </w:rPr>
        <w:t xml:space="preserve"> and other objects in space</w:t>
      </w:r>
      <w:r w:rsidRPr="006C200D">
        <w:rPr>
          <w:color w:val="000000" w:themeColor="text1"/>
          <w:sz w:val="16"/>
        </w:rPr>
        <w:t xml:space="preserve"> (for example, planets, comets, and moons) </w:t>
      </w:r>
      <w:r w:rsidRPr="006C200D">
        <w:rPr>
          <w:rStyle w:val="StyleUnderline"/>
          <w:color w:val="000000" w:themeColor="text1"/>
        </w:rPr>
        <w:t>can</w:t>
      </w:r>
      <w:r w:rsidRPr="006C200D">
        <w:rPr>
          <w:color w:val="000000" w:themeColor="text1"/>
          <w:sz w:val="16"/>
        </w:rPr>
        <w:t xml:space="preserve"> sometimes </w:t>
      </w:r>
      <w:r w:rsidRPr="006C200D">
        <w:rPr>
          <w:rStyle w:val="StyleUnderline"/>
          <w:color w:val="000000" w:themeColor="text1"/>
          <w:highlight w:val="green"/>
        </w:rPr>
        <w:t>have</w:t>
      </w:r>
      <w:r w:rsidRPr="006C200D">
        <w:rPr>
          <w:color w:val="000000" w:themeColor="text1"/>
          <w:sz w:val="16"/>
        </w:rPr>
        <w:t xml:space="preserve"> these </w:t>
      </w:r>
      <w:r w:rsidRPr="006C200D">
        <w:rPr>
          <w:rStyle w:val="StyleUnderline"/>
          <w:color w:val="000000" w:themeColor="text1"/>
          <w:highlight w:val="green"/>
        </w:rPr>
        <w:t>elements in abundance</w:t>
      </w:r>
      <w:r w:rsidRPr="006C200D">
        <w:rPr>
          <w:rStyle w:val="StyleUnderline"/>
          <w:color w:val="000000" w:themeColor="text1"/>
        </w:rPr>
        <w:t xml:space="preserve"> and</w:t>
      </w:r>
      <w:r w:rsidRPr="006C200D">
        <w:rPr>
          <w:color w:val="000000" w:themeColor="text1"/>
          <w:sz w:val="16"/>
        </w:rPr>
        <w:t xml:space="preserve"> in </w:t>
      </w:r>
      <w:r w:rsidRPr="006C200D">
        <w:rPr>
          <w:rStyle w:val="StyleUnderline"/>
          <w:color w:val="000000" w:themeColor="text1"/>
        </w:rPr>
        <w:t>more available locations</w:t>
      </w:r>
      <w:r w:rsidRPr="006C200D">
        <w:rPr>
          <w:color w:val="000000" w:themeColor="text1"/>
          <w:sz w:val="16"/>
        </w:rPr>
        <w:t xml:space="preserve">, making them potentially excellent sources for these valuable materials. Now-defunct asteroid-mining startup Planetary Resources once estimated that </w:t>
      </w:r>
      <w:r w:rsidRPr="006C200D">
        <w:rPr>
          <w:rStyle w:val="StyleUnderline"/>
          <w:color w:val="000000" w:themeColor="text1"/>
        </w:rPr>
        <w:t>one</w:t>
      </w:r>
      <w:r w:rsidRPr="006C200D">
        <w:rPr>
          <w:color w:val="000000" w:themeColor="text1"/>
          <w:sz w:val="16"/>
        </w:rPr>
        <w:t xml:space="preserve"> “platinum-rich </w:t>
      </w:r>
      <w:r w:rsidRPr="006C200D">
        <w:rPr>
          <w:rStyle w:val="StyleUnderline"/>
          <w:color w:val="000000" w:themeColor="text1"/>
        </w:rPr>
        <w:t>500 meter wide asteroid contains</w:t>
      </w:r>
      <w:r w:rsidRPr="006C200D">
        <w:rPr>
          <w:color w:val="000000" w:themeColor="text1"/>
          <w:sz w:val="16"/>
        </w:rPr>
        <w:t xml:space="preserve"> . . . </w:t>
      </w:r>
      <w:r w:rsidRPr="006C200D">
        <w:rPr>
          <w:rStyle w:val="Emphasis"/>
          <w:color w:val="000000" w:themeColor="text1"/>
          <w:highlight w:val="green"/>
        </w:rPr>
        <w:t>1.5 times</w:t>
      </w:r>
      <w:r w:rsidRPr="006C200D">
        <w:rPr>
          <w:rStyle w:val="Emphasis"/>
          <w:color w:val="000000" w:themeColor="text1"/>
        </w:rPr>
        <w:t xml:space="preserve"> the</w:t>
      </w:r>
      <w:r w:rsidRPr="006C200D">
        <w:rPr>
          <w:color w:val="000000" w:themeColor="text1"/>
          <w:sz w:val="16"/>
        </w:rPr>
        <w:t xml:space="preserve"> known </w:t>
      </w:r>
      <w:r w:rsidRPr="006C200D">
        <w:rPr>
          <w:rStyle w:val="Emphasis"/>
          <w:color w:val="000000" w:themeColor="text1"/>
          <w:highlight w:val="green"/>
        </w:rPr>
        <w:t>world-reserves</w:t>
      </w:r>
      <w:r w:rsidRPr="006C200D">
        <w:rPr>
          <w:rStyle w:val="StyleUnderline"/>
          <w:color w:val="000000" w:themeColor="text1"/>
          <w:highlight w:val="green"/>
        </w:rPr>
        <w:t xml:space="preserve"> of</w:t>
      </w:r>
      <w:r w:rsidRPr="006C200D">
        <w:rPr>
          <w:rStyle w:val="StyleUnderline"/>
          <w:color w:val="000000" w:themeColor="text1"/>
        </w:rPr>
        <w:t xml:space="preserve"> </w:t>
      </w:r>
      <w:r w:rsidRPr="006C200D">
        <w:rPr>
          <w:color w:val="000000" w:themeColor="text1"/>
          <w:sz w:val="16"/>
        </w:rPr>
        <w:t xml:space="preserve">platinum group </w:t>
      </w:r>
      <w:r w:rsidRPr="006C200D">
        <w:rPr>
          <w:rStyle w:val="StyleUnderline"/>
          <w:color w:val="000000" w:themeColor="text1"/>
          <w:highlight w:val="green"/>
        </w:rPr>
        <w:t>metals</w:t>
      </w:r>
      <w:r w:rsidRPr="006C200D">
        <w:rPr>
          <w:color w:val="000000" w:themeColor="text1"/>
          <w:sz w:val="16"/>
        </w:rPr>
        <w:t xml:space="preserve"> (ruthenium, rhodium, palladium, osmium, iridium, and platinum).” 7 In addition to returning elements to a resource-hungry Earth, further exploration and development of space will require access to resources that are not purely sourced from Earth. In particular, it will be necessary to gain access to water, which is relatively rare in the inner solar system and which would be far too costly to transport in any significant amounts from the Earth’s surface.</w:t>
      </w:r>
    </w:p>
    <w:p w14:paraId="4FBFD3FC" w14:textId="5B28B6E0" w:rsidR="004823DF" w:rsidRDefault="004823DF" w:rsidP="004823DF">
      <w:pPr>
        <w:rPr>
          <w:color w:val="000000" w:themeColor="text1"/>
          <w:sz w:val="16"/>
        </w:rPr>
      </w:pPr>
      <w:r w:rsidRPr="006C200D">
        <w:rPr>
          <w:color w:val="000000" w:themeColor="text1"/>
          <w:sz w:val="16"/>
        </w:rPr>
        <w:t xml:space="preserve">Another reason that </w:t>
      </w:r>
      <w:r w:rsidRPr="006C200D">
        <w:rPr>
          <w:rStyle w:val="StyleUnderline"/>
          <w:color w:val="000000" w:themeColor="text1"/>
          <w:highlight w:val="green"/>
        </w:rPr>
        <w:t>humans</w:t>
      </w:r>
      <w:r w:rsidRPr="006C200D">
        <w:rPr>
          <w:color w:val="000000" w:themeColor="text1"/>
          <w:sz w:val="16"/>
        </w:rPr>
        <w:t xml:space="preserve"> may want to </w:t>
      </w:r>
      <w:r w:rsidRPr="00445CA3">
        <w:rPr>
          <w:rStyle w:val="StyleUnderline"/>
          <w:color w:val="000000" w:themeColor="text1"/>
          <w:highlight w:val="green"/>
        </w:rPr>
        <w:t>explore space</w:t>
      </w:r>
      <w:r w:rsidRPr="006C200D">
        <w:rPr>
          <w:color w:val="000000" w:themeColor="text1"/>
          <w:sz w:val="16"/>
        </w:rPr>
        <w:t xml:space="preserve"> would be</w:t>
      </w:r>
      <w:r w:rsidRPr="006C200D">
        <w:rPr>
          <w:rStyle w:val="StyleUnderline"/>
          <w:color w:val="000000" w:themeColor="text1"/>
        </w:rPr>
        <w:t xml:space="preserve"> to </w:t>
      </w:r>
      <w:r w:rsidRPr="00445CA3">
        <w:rPr>
          <w:rStyle w:val="StyleUnderline"/>
          <w:color w:val="000000" w:themeColor="text1"/>
        </w:rPr>
        <w:t xml:space="preserve">create a </w:t>
      </w:r>
      <w:r w:rsidRPr="00445CA3">
        <w:rPr>
          <w:rStyle w:val="Emphasis"/>
          <w:color w:val="000000" w:themeColor="text1"/>
        </w:rPr>
        <w:t>“backup Earth”</w:t>
      </w:r>
      <w:r w:rsidRPr="006C200D">
        <w:rPr>
          <w:rStyle w:val="StyleUnderline"/>
          <w:color w:val="000000" w:themeColor="text1"/>
        </w:rPr>
        <w:t xml:space="preserve"> </w:t>
      </w:r>
      <w:r w:rsidRPr="00445CA3">
        <w:rPr>
          <w:rStyle w:val="StyleUnderline"/>
          <w:color w:val="000000" w:themeColor="text1"/>
          <w:highlight w:val="green"/>
        </w:rPr>
        <w:t>to hedge</w:t>
      </w:r>
      <w:r w:rsidRPr="006C200D">
        <w:rPr>
          <w:rStyle w:val="StyleUnderline"/>
          <w:color w:val="000000" w:themeColor="text1"/>
        </w:rPr>
        <w:t xml:space="preserve"> </w:t>
      </w:r>
      <w:r w:rsidRPr="006C200D">
        <w:rPr>
          <w:rStyle w:val="StyleUnderline"/>
          <w:color w:val="000000" w:themeColor="text1"/>
          <w:highlight w:val="green"/>
        </w:rPr>
        <w:t>against</w:t>
      </w:r>
      <w:r w:rsidRPr="006C200D">
        <w:rPr>
          <w:color w:val="000000" w:themeColor="text1"/>
          <w:sz w:val="16"/>
        </w:rPr>
        <w:t xml:space="preserve"> global catastrophic and </w:t>
      </w:r>
      <w:r w:rsidRPr="006C200D">
        <w:rPr>
          <w:rStyle w:val="Emphasis"/>
          <w:color w:val="000000" w:themeColor="text1"/>
          <w:highlight w:val="green"/>
        </w:rPr>
        <w:t>existential risks</w:t>
      </w:r>
      <w:r w:rsidRPr="006C200D">
        <w:rPr>
          <w:color w:val="000000" w:themeColor="text1"/>
          <w:sz w:val="16"/>
        </w:rPr>
        <w:t xml:space="preserve"> (risks that may cause widespread disaster or human extinction, respectively) on our home planet. 8 Earth has always been a dangerous place for humans, with </w:t>
      </w:r>
      <w:r w:rsidRPr="006C200D">
        <w:rPr>
          <w:rStyle w:val="Emphasis"/>
          <w:color w:val="000000" w:themeColor="text1"/>
          <w:highlight w:val="green"/>
        </w:rPr>
        <w:t xml:space="preserve">asteroid impacts, </w:t>
      </w:r>
      <w:proofErr w:type="spellStart"/>
      <w:r w:rsidRPr="006C200D">
        <w:rPr>
          <w:rStyle w:val="Emphasis"/>
          <w:color w:val="000000" w:themeColor="text1"/>
          <w:highlight w:val="green"/>
        </w:rPr>
        <w:t>supervolcanic</w:t>
      </w:r>
      <w:proofErr w:type="spellEnd"/>
      <w:r w:rsidRPr="006C200D">
        <w:rPr>
          <w:rStyle w:val="Emphasis"/>
          <w:color w:val="000000" w:themeColor="text1"/>
          <w:highlight w:val="green"/>
        </w:rPr>
        <w:t xml:space="preserve"> eruptions</w:t>
      </w:r>
      <w:r w:rsidRPr="006C200D">
        <w:rPr>
          <w:rStyle w:val="Emphasis"/>
          <w:color w:val="000000" w:themeColor="text1"/>
        </w:rPr>
        <w:t>,</w:t>
      </w:r>
      <w:r w:rsidRPr="006C200D">
        <w:rPr>
          <w:color w:val="000000" w:themeColor="text1"/>
          <w:sz w:val="16"/>
        </w:rPr>
        <w:t xml:space="preserve"> pandemic </w:t>
      </w:r>
      <w:r w:rsidRPr="006C200D">
        <w:rPr>
          <w:rStyle w:val="Emphasis"/>
          <w:color w:val="000000" w:themeColor="text1"/>
          <w:highlight w:val="green"/>
        </w:rPr>
        <w:t>disease</w:t>
      </w:r>
      <w:r w:rsidRPr="006C200D">
        <w:rPr>
          <w:color w:val="000000" w:themeColor="text1"/>
          <w:sz w:val="16"/>
        </w:rPr>
        <w:t xml:space="preserve">, and other natural hazards threatening civilization. Now, in addition to these natural threats, human-made hazards such as </w:t>
      </w:r>
      <w:r w:rsidRPr="00445CA3">
        <w:rPr>
          <w:rStyle w:val="Emphasis"/>
          <w:color w:val="000000" w:themeColor="text1"/>
          <w:highlight w:val="green"/>
        </w:rPr>
        <w:t xml:space="preserve">nuclear weapons, climate </w:t>
      </w:r>
      <w:r w:rsidRPr="006C200D">
        <w:rPr>
          <w:rStyle w:val="Emphasis"/>
          <w:color w:val="000000" w:themeColor="text1"/>
          <w:highlight w:val="green"/>
        </w:rPr>
        <w:t>change, biotech</w:t>
      </w:r>
      <w:r w:rsidRPr="006C200D">
        <w:rPr>
          <w:color w:val="000000" w:themeColor="text1"/>
          <w:sz w:val="16"/>
        </w:rPr>
        <w:t xml:space="preserve">nology, </w:t>
      </w:r>
      <w:r w:rsidRPr="006C200D">
        <w:rPr>
          <w:rStyle w:val="Emphasis"/>
          <w:color w:val="000000" w:themeColor="text1"/>
          <w:highlight w:val="green"/>
        </w:rPr>
        <w:t>nanotech</w:t>
      </w:r>
      <w:r w:rsidRPr="006C200D">
        <w:rPr>
          <w:color w:val="000000" w:themeColor="text1"/>
          <w:sz w:val="16"/>
        </w:rPr>
        <w:t xml:space="preserve">nology, </w:t>
      </w:r>
      <w:r w:rsidRPr="006C200D">
        <w:rPr>
          <w:rStyle w:val="StyleUnderline"/>
          <w:color w:val="000000" w:themeColor="text1"/>
          <w:highlight w:val="green"/>
        </w:rPr>
        <w:t xml:space="preserve">and </w:t>
      </w:r>
      <w:r w:rsidRPr="006C200D">
        <w:rPr>
          <w:rStyle w:val="Emphasis"/>
          <w:color w:val="000000" w:themeColor="text1"/>
          <w:highlight w:val="green"/>
        </w:rPr>
        <w:t>a</w:t>
      </w:r>
      <w:r w:rsidRPr="006C200D">
        <w:rPr>
          <w:color w:val="000000" w:themeColor="text1"/>
          <w:sz w:val="16"/>
        </w:rPr>
        <w:t xml:space="preserve">rtificial </w:t>
      </w:r>
      <w:r w:rsidRPr="006C200D">
        <w:rPr>
          <w:rStyle w:val="Emphasis"/>
          <w:color w:val="000000" w:themeColor="text1"/>
          <w:highlight w:val="green"/>
        </w:rPr>
        <w:t>i</w:t>
      </w:r>
      <w:r w:rsidRPr="006C200D">
        <w:rPr>
          <w:color w:val="000000" w:themeColor="text1"/>
          <w:sz w:val="16"/>
        </w:rPr>
        <w:t xml:space="preserve">ntelligence may </w:t>
      </w:r>
      <w:r w:rsidRPr="006C200D">
        <w:rPr>
          <w:rStyle w:val="Emphasis"/>
          <w:color w:val="000000" w:themeColor="text1"/>
        </w:rPr>
        <w:t>threaten</w:t>
      </w:r>
      <w:r w:rsidRPr="006C200D">
        <w:rPr>
          <w:color w:val="000000" w:themeColor="text1"/>
          <w:sz w:val="16"/>
        </w:rPr>
        <w:t xml:space="preserve"> not only the viability of technological civilization but perhaps the survival of human</w:t>
      </w:r>
      <w:r w:rsidRPr="006C200D">
        <w:rPr>
          <w:rStyle w:val="Emphasis"/>
          <w:color w:val="000000" w:themeColor="text1"/>
        </w:rPr>
        <w:t xml:space="preserve"> life itself.</w:t>
      </w:r>
      <w:r w:rsidRPr="006C200D">
        <w:rPr>
          <w:color w:val="000000" w:themeColor="text1"/>
          <w:sz w:val="16"/>
        </w:rPr>
        <w:t xml:space="preserve"> A serious global-scale catastrophe could set back civilization many decades or centuries, and the worst disasters could cause human extinction. In one scenario, in which 100 percent of humanity dies, all of human effort for all of history would be for nothing. However, </w:t>
      </w:r>
      <w:r w:rsidRPr="006C200D">
        <w:rPr>
          <w:rStyle w:val="StyleUnderline"/>
          <w:color w:val="000000" w:themeColor="text1"/>
        </w:rPr>
        <w:t>were</w:t>
      </w:r>
      <w:r w:rsidRPr="006C200D">
        <w:rPr>
          <w:color w:val="000000" w:themeColor="text1"/>
          <w:sz w:val="16"/>
        </w:rPr>
        <w:t xml:space="preserve"> the same </w:t>
      </w:r>
      <w:r w:rsidRPr="006C200D">
        <w:rPr>
          <w:rStyle w:val="StyleUnderline"/>
          <w:color w:val="000000" w:themeColor="text1"/>
        </w:rPr>
        <w:t xml:space="preserve">global catastrophe to happen to Earth, yet </w:t>
      </w:r>
      <w:r w:rsidRPr="006C200D">
        <w:rPr>
          <w:rStyle w:val="StyleUnderline"/>
          <w:color w:val="000000" w:themeColor="text1"/>
          <w:highlight w:val="green"/>
        </w:rPr>
        <w:t>humans</w:t>
      </w:r>
      <w:r w:rsidRPr="006C200D">
        <w:rPr>
          <w:rStyle w:val="StyleUnderline"/>
          <w:color w:val="000000" w:themeColor="text1"/>
        </w:rPr>
        <w:t xml:space="preserve"> were a multiplanetary species </w:t>
      </w:r>
      <w:r w:rsidRPr="006C200D">
        <w:rPr>
          <w:rStyle w:val="StyleUnderline"/>
          <w:color w:val="000000" w:themeColor="text1"/>
          <w:highlight w:val="green"/>
        </w:rPr>
        <w:t xml:space="preserve">with </w:t>
      </w:r>
      <w:r w:rsidRPr="006C200D">
        <w:rPr>
          <w:rStyle w:val="Emphasis"/>
          <w:color w:val="000000" w:themeColor="text1"/>
          <w:highlight w:val="green"/>
        </w:rPr>
        <w:t>just one</w:t>
      </w:r>
      <w:r w:rsidRPr="006C200D">
        <w:rPr>
          <w:rStyle w:val="Emphasis"/>
          <w:color w:val="000000" w:themeColor="text1"/>
        </w:rPr>
        <w:t xml:space="preserve"> self-sustaining </w:t>
      </w:r>
      <w:r w:rsidRPr="00445CA3">
        <w:rPr>
          <w:rStyle w:val="Emphasis"/>
          <w:color w:val="000000" w:themeColor="text1"/>
          <w:highlight w:val="green"/>
        </w:rPr>
        <w:t>settlement off-Earth</w:t>
      </w:r>
      <w:r w:rsidRPr="006C200D">
        <w:rPr>
          <w:rStyle w:val="StyleUnderline"/>
          <w:color w:val="000000" w:themeColor="text1"/>
        </w:rPr>
        <w:t>, it would not result in</w:t>
      </w:r>
      <w:r w:rsidRPr="006C200D">
        <w:rPr>
          <w:color w:val="000000" w:themeColor="text1"/>
          <w:sz w:val="16"/>
        </w:rPr>
        <w:t xml:space="preserve"> the end of human civilization or </w:t>
      </w:r>
      <w:r w:rsidRPr="006C200D">
        <w:rPr>
          <w:rStyle w:val="StyleUnderline"/>
          <w:color w:val="000000" w:themeColor="text1"/>
        </w:rPr>
        <w:t>human extinction.</w:t>
      </w:r>
      <w:r w:rsidRPr="006C200D">
        <w:rPr>
          <w:color w:val="000000" w:themeColor="text1"/>
          <w:sz w:val="16"/>
        </w:rPr>
        <w:t xml:space="preserve"> Instead while the same unimaginable fate would befall the Earth (certainly no mere triviality, with perhaps the deaths of 99.999 percent of all humans and possibly the destruction of the ecosphere and everything in it), at least all of human and </w:t>
      </w:r>
      <w:proofErr w:type="spellStart"/>
      <w:r w:rsidRPr="006C200D">
        <w:rPr>
          <w:color w:val="000000" w:themeColor="text1"/>
          <w:sz w:val="16"/>
        </w:rPr>
        <w:t>planetory</w:t>
      </w:r>
      <w:proofErr w:type="spellEnd"/>
      <w:r w:rsidRPr="006C200D">
        <w:rPr>
          <w:color w:val="000000" w:themeColor="text1"/>
          <w:sz w:val="16"/>
        </w:rPr>
        <w:t xml:space="preserve"> history would not be for nothing. </w:t>
      </w:r>
      <w:r w:rsidRPr="006C200D">
        <w:rPr>
          <w:rStyle w:val="StyleUnderline"/>
          <w:color w:val="000000" w:themeColor="text1"/>
        </w:rPr>
        <w:t xml:space="preserve">Human life and culture </w:t>
      </w:r>
      <w:r w:rsidRPr="006C200D">
        <w:rPr>
          <w:rStyle w:val="StyleUnderline"/>
          <w:color w:val="000000" w:themeColor="text1"/>
          <w:highlight w:val="green"/>
        </w:rPr>
        <w:t>would go on</w:t>
      </w:r>
      <w:r w:rsidRPr="006C200D">
        <w:rPr>
          <w:color w:val="000000" w:themeColor="text1"/>
          <w:sz w:val="16"/>
        </w:rPr>
        <w:t xml:space="preserve"> elsewhere, as well as other Earth species. This is a dire fate, but less terrible than the first.</w:t>
      </w:r>
    </w:p>
    <w:p w14:paraId="1F5D303F" w14:textId="77777777" w:rsidR="009358BF" w:rsidRPr="009358BF" w:rsidRDefault="009358BF" w:rsidP="009358BF"/>
    <w:p w14:paraId="0D3445E4" w14:textId="77777777" w:rsidR="004823DF" w:rsidRPr="006C200D" w:rsidRDefault="004823DF" w:rsidP="004823DF">
      <w:pPr>
        <w:pStyle w:val="Heading4"/>
        <w:rPr>
          <w:color w:val="000000" w:themeColor="text1"/>
        </w:rPr>
      </w:pPr>
      <w:r w:rsidRPr="006C200D">
        <w:rPr>
          <w:color w:val="000000" w:themeColor="text1"/>
        </w:rPr>
        <w:t xml:space="preserve">Private actors </w:t>
      </w:r>
      <w:r>
        <w:rPr>
          <w:color w:val="000000" w:themeColor="text1"/>
        </w:rPr>
        <w:t>are less radical and actively deter war in space</w:t>
      </w:r>
    </w:p>
    <w:p w14:paraId="2969F00E" w14:textId="77777777" w:rsidR="004823DF" w:rsidRPr="006C200D" w:rsidRDefault="004823DF" w:rsidP="004823DF">
      <w:pPr>
        <w:rPr>
          <w:color w:val="000000" w:themeColor="text1"/>
        </w:rPr>
      </w:pPr>
      <w:r w:rsidRPr="006C200D">
        <w:rPr>
          <w:rStyle w:val="Style13ptBold"/>
          <w:color w:val="000000" w:themeColor="text1"/>
        </w:rPr>
        <w:t>Cobb 21</w:t>
      </w:r>
      <w:r w:rsidRPr="006C200D">
        <w:rPr>
          <w:color w:val="000000" w:themeColor="text1"/>
        </w:rPr>
        <w:t xml:space="preserve"> [Wendy N. Whitman Cobb, Associate Professor of Strategy and Security Studies at the School of Advanced Air and Space Studies, “Privatizing Peace: How Commerce Can Reduce Conflict in Space,” 2021, Routledge, pp. 68-69, EA]</w:t>
      </w:r>
    </w:p>
    <w:p w14:paraId="602B13B6" w14:textId="77777777" w:rsidR="004823DF" w:rsidRPr="006C200D" w:rsidRDefault="004823DF" w:rsidP="004823DF">
      <w:pPr>
        <w:rPr>
          <w:rStyle w:val="StyleUnderline"/>
          <w:color w:val="000000" w:themeColor="text1"/>
        </w:rPr>
      </w:pPr>
      <w:r w:rsidRPr="006C200D">
        <w:rPr>
          <w:color w:val="000000" w:themeColor="text1"/>
          <w:sz w:val="16"/>
        </w:rPr>
        <w:lastRenderedPageBreak/>
        <w:t xml:space="preserve">Finally, given the involvement of an ever-larger number of private actors in space, states also need to consider the lost opportunity costs if private actors choose to forego research, development, and deployment of new technologies because the danger in space is too high. </w:t>
      </w:r>
      <w:r w:rsidRPr="006C200D">
        <w:rPr>
          <w:rStyle w:val="StyleUnderline"/>
          <w:color w:val="000000" w:themeColor="text1"/>
        </w:rPr>
        <w:t xml:space="preserve">As space becomes more </w:t>
      </w:r>
      <w:r w:rsidRPr="006C200D">
        <w:rPr>
          <w:rStyle w:val="StyleUnderline"/>
          <w:color w:val="000000" w:themeColor="text1"/>
          <w:highlight w:val="green"/>
        </w:rPr>
        <w:t>commercialized</w:t>
      </w:r>
      <w:r w:rsidRPr="006C200D">
        <w:rPr>
          <w:color w:val="000000" w:themeColor="text1"/>
          <w:sz w:val="16"/>
        </w:rPr>
        <w:t xml:space="preserve">, these </w:t>
      </w:r>
      <w:r w:rsidRPr="006C200D">
        <w:rPr>
          <w:rStyle w:val="StyleUnderline"/>
          <w:color w:val="000000" w:themeColor="text1"/>
        </w:rPr>
        <w:t xml:space="preserve">private </w:t>
      </w:r>
      <w:r w:rsidRPr="006C200D">
        <w:rPr>
          <w:rStyle w:val="StyleUnderline"/>
          <w:color w:val="000000" w:themeColor="text1"/>
          <w:highlight w:val="green"/>
        </w:rPr>
        <w:t>actors</w:t>
      </w:r>
      <w:r w:rsidRPr="006C200D">
        <w:rPr>
          <w:color w:val="000000" w:themeColor="text1"/>
          <w:sz w:val="16"/>
        </w:rPr>
        <w:t xml:space="preserve"> can </w:t>
      </w:r>
      <w:r w:rsidRPr="006C200D">
        <w:rPr>
          <w:rStyle w:val="Emphasis"/>
          <w:color w:val="000000" w:themeColor="text1"/>
          <w:highlight w:val="green"/>
        </w:rPr>
        <w:t>exert pressure</w:t>
      </w:r>
      <w:r w:rsidRPr="006C200D">
        <w:rPr>
          <w:rStyle w:val="StyleUnderline"/>
          <w:color w:val="000000" w:themeColor="text1"/>
        </w:rPr>
        <w:t xml:space="preserve"> on states </w:t>
      </w:r>
      <w:r w:rsidRPr="006C200D">
        <w:rPr>
          <w:rStyle w:val="StyleUnderline"/>
          <w:color w:val="000000" w:themeColor="text1"/>
          <w:highlight w:val="green"/>
        </w:rPr>
        <w:t xml:space="preserve">to </w:t>
      </w:r>
      <w:r w:rsidRPr="006C200D">
        <w:rPr>
          <w:rStyle w:val="Emphasis"/>
          <w:color w:val="000000" w:themeColor="text1"/>
          <w:highlight w:val="green"/>
        </w:rPr>
        <w:t>behave</w:t>
      </w:r>
      <w:r w:rsidRPr="006C200D">
        <w:rPr>
          <w:rStyle w:val="StyleUnderline"/>
          <w:color w:val="000000" w:themeColor="text1"/>
          <w:highlight w:val="green"/>
        </w:rPr>
        <w:t xml:space="preserve"> </w:t>
      </w:r>
      <w:r w:rsidRPr="006C200D">
        <w:rPr>
          <w:rStyle w:val="Emphasis"/>
          <w:color w:val="000000" w:themeColor="text1"/>
          <w:highlight w:val="green"/>
        </w:rPr>
        <w:t>peacefully</w:t>
      </w:r>
      <w:r w:rsidRPr="006C200D">
        <w:rPr>
          <w:color w:val="000000" w:themeColor="text1"/>
          <w:sz w:val="16"/>
        </w:rPr>
        <w:t xml:space="preserve"> in order </w:t>
      </w:r>
      <w:r w:rsidRPr="006C200D">
        <w:rPr>
          <w:rStyle w:val="StyleUnderline"/>
          <w:color w:val="000000" w:themeColor="text1"/>
          <w:highlight w:val="green"/>
        </w:rPr>
        <w:t xml:space="preserve">to </w:t>
      </w:r>
      <w:r w:rsidRPr="006C200D">
        <w:rPr>
          <w:rStyle w:val="Emphasis"/>
          <w:color w:val="000000" w:themeColor="text1"/>
          <w:highlight w:val="green"/>
        </w:rPr>
        <w:t>promote</w:t>
      </w:r>
      <w:r w:rsidRPr="006C200D">
        <w:rPr>
          <w:color w:val="000000" w:themeColor="text1"/>
          <w:sz w:val="16"/>
        </w:rPr>
        <w:t xml:space="preserve"> further </w:t>
      </w:r>
      <w:r w:rsidRPr="006C200D">
        <w:rPr>
          <w:rStyle w:val="Emphasis"/>
          <w:color w:val="000000" w:themeColor="text1"/>
        </w:rPr>
        <w:t xml:space="preserve">economic </w:t>
      </w:r>
      <w:r w:rsidRPr="006C200D">
        <w:rPr>
          <w:rStyle w:val="Emphasis"/>
          <w:color w:val="000000" w:themeColor="text1"/>
          <w:highlight w:val="green"/>
        </w:rPr>
        <w:t>development</w:t>
      </w:r>
      <w:r w:rsidRPr="006C200D">
        <w:rPr>
          <w:color w:val="000000" w:themeColor="text1"/>
          <w:sz w:val="16"/>
        </w:rPr>
        <w:t xml:space="preserve">. Gartzke and Quan Li argue that this can happen through the movement of capital from conflict-prone states or areas to non-conflictual states.50 This is not necessarily applicable to space because there is no area in space which is formally protected, but </w:t>
      </w:r>
      <w:r w:rsidRPr="006C200D">
        <w:rPr>
          <w:rStyle w:val="StyleUnderline"/>
          <w:color w:val="000000" w:themeColor="text1"/>
        </w:rPr>
        <w:t xml:space="preserve">commercial space </w:t>
      </w:r>
      <w:r w:rsidRPr="006C200D">
        <w:rPr>
          <w:rStyle w:val="StyleUnderline"/>
          <w:color w:val="000000" w:themeColor="text1"/>
          <w:highlight w:val="green"/>
        </w:rPr>
        <w:t>actors may</w:t>
      </w:r>
      <w:r w:rsidRPr="006C200D">
        <w:rPr>
          <w:rStyle w:val="StyleUnderline"/>
          <w:color w:val="000000" w:themeColor="text1"/>
        </w:rPr>
        <w:t xml:space="preserve"> choose </w:t>
      </w:r>
      <w:r w:rsidRPr="006C200D">
        <w:rPr>
          <w:rStyle w:val="StyleUnderline"/>
          <w:color w:val="000000" w:themeColor="text1"/>
          <w:highlight w:val="green"/>
        </w:rPr>
        <w:t>not</w:t>
      </w:r>
      <w:r w:rsidRPr="006C200D">
        <w:rPr>
          <w:rStyle w:val="StyleUnderline"/>
          <w:color w:val="000000" w:themeColor="text1"/>
        </w:rPr>
        <w:t xml:space="preserve"> to </w:t>
      </w:r>
      <w:r w:rsidRPr="006C200D">
        <w:rPr>
          <w:rStyle w:val="StyleUnderline"/>
          <w:color w:val="000000" w:themeColor="text1"/>
          <w:highlight w:val="green"/>
        </w:rPr>
        <w:t>engage in new</w:t>
      </w:r>
      <w:r w:rsidRPr="006C200D">
        <w:rPr>
          <w:rStyle w:val="StyleUnderline"/>
          <w:color w:val="000000" w:themeColor="text1"/>
        </w:rPr>
        <w:t xml:space="preserve"> economic </w:t>
      </w:r>
      <w:r w:rsidRPr="006C200D">
        <w:rPr>
          <w:rStyle w:val="StyleUnderline"/>
          <w:color w:val="000000" w:themeColor="text1"/>
          <w:highlight w:val="green"/>
        </w:rPr>
        <w:t>investment</w:t>
      </w:r>
      <w:r w:rsidRPr="006C200D">
        <w:rPr>
          <w:rStyle w:val="StyleUnderline"/>
          <w:color w:val="000000" w:themeColor="text1"/>
        </w:rPr>
        <w:t xml:space="preserve"> which can</w:t>
      </w:r>
      <w:r w:rsidRPr="006C200D">
        <w:rPr>
          <w:color w:val="000000" w:themeColor="text1"/>
          <w:sz w:val="16"/>
        </w:rPr>
        <w:t xml:space="preserve"> in turn </w:t>
      </w:r>
      <w:r w:rsidRPr="006C200D">
        <w:rPr>
          <w:rStyle w:val="StyleUnderline"/>
          <w:color w:val="000000" w:themeColor="text1"/>
        </w:rPr>
        <w:t>affect a state’s economic performance</w:t>
      </w:r>
      <w:r w:rsidRPr="006C200D">
        <w:rPr>
          <w:color w:val="000000" w:themeColor="text1"/>
          <w:sz w:val="16"/>
        </w:rPr>
        <w:t xml:space="preserve">. To date, the size of the space sector is comparatively small, so, arguably, the potential economic loss would not be that great. Where the harm comes from is state reliance on private actors for military and national security space services. </w:t>
      </w:r>
      <w:r w:rsidRPr="0011695B">
        <w:rPr>
          <w:rStyle w:val="StyleUnderline"/>
          <w:color w:val="000000" w:themeColor="text1"/>
        </w:rPr>
        <w:t>As states contract out</w:t>
      </w:r>
      <w:r w:rsidRPr="006C200D">
        <w:rPr>
          <w:rStyle w:val="StyleUnderline"/>
          <w:color w:val="000000" w:themeColor="text1"/>
        </w:rPr>
        <w:t xml:space="preserve"> space </w:t>
      </w:r>
      <w:r w:rsidRPr="0011695B">
        <w:rPr>
          <w:rStyle w:val="StyleUnderline"/>
          <w:color w:val="000000" w:themeColor="text1"/>
        </w:rPr>
        <w:t>services</w:t>
      </w:r>
      <w:r w:rsidRPr="006C200D">
        <w:rPr>
          <w:rStyle w:val="StyleUnderline"/>
          <w:color w:val="000000" w:themeColor="text1"/>
        </w:rPr>
        <w:t xml:space="preserve"> to a greater extent, </w:t>
      </w:r>
      <w:r w:rsidRPr="0011695B">
        <w:rPr>
          <w:rStyle w:val="StyleUnderline"/>
          <w:color w:val="000000" w:themeColor="text1"/>
        </w:rPr>
        <w:t xml:space="preserve">private actors </w:t>
      </w:r>
      <w:r w:rsidRPr="0011695B">
        <w:rPr>
          <w:rStyle w:val="Emphasis"/>
          <w:color w:val="000000" w:themeColor="text1"/>
        </w:rPr>
        <w:t>exert</w:t>
      </w:r>
      <w:r w:rsidRPr="006C200D">
        <w:rPr>
          <w:color w:val="000000" w:themeColor="text1"/>
          <w:sz w:val="16"/>
        </w:rPr>
        <w:t xml:space="preserve"> an </w:t>
      </w:r>
      <w:r w:rsidRPr="006C200D">
        <w:rPr>
          <w:rStyle w:val="Emphasis"/>
          <w:color w:val="000000" w:themeColor="text1"/>
        </w:rPr>
        <w:t xml:space="preserve">even </w:t>
      </w:r>
      <w:r w:rsidRPr="0011695B">
        <w:rPr>
          <w:rStyle w:val="Emphasis"/>
          <w:color w:val="000000" w:themeColor="text1"/>
        </w:rPr>
        <w:t>greater influence</w:t>
      </w:r>
      <w:r w:rsidRPr="006C200D">
        <w:rPr>
          <w:rStyle w:val="StyleUnderline"/>
          <w:color w:val="000000" w:themeColor="text1"/>
        </w:rPr>
        <w:t xml:space="preserve"> over the state by having a capability they do not.</w:t>
      </w:r>
    </w:p>
    <w:p w14:paraId="6FA02A05" w14:textId="77777777" w:rsidR="004823DF" w:rsidRPr="006C200D" w:rsidRDefault="004823DF" w:rsidP="004823DF">
      <w:pPr>
        <w:rPr>
          <w:color w:val="000000" w:themeColor="text1"/>
          <w:sz w:val="16"/>
        </w:rPr>
      </w:pPr>
      <w:r w:rsidRPr="006C200D">
        <w:rPr>
          <w:color w:val="000000" w:themeColor="text1"/>
          <w:sz w:val="16"/>
        </w:rPr>
        <w:t xml:space="preserve">Why might </w:t>
      </w:r>
      <w:r w:rsidRPr="006C200D">
        <w:rPr>
          <w:rStyle w:val="StyleUnderline"/>
          <w:color w:val="000000" w:themeColor="text1"/>
        </w:rPr>
        <w:t>private companies want a</w:t>
      </w:r>
      <w:r w:rsidRPr="006C200D">
        <w:rPr>
          <w:color w:val="000000" w:themeColor="text1"/>
          <w:sz w:val="16"/>
        </w:rPr>
        <w:t xml:space="preserve"> more </w:t>
      </w:r>
      <w:r w:rsidRPr="006C200D">
        <w:rPr>
          <w:rStyle w:val="StyleUnderline"/>
          <w:color w:val="000000" w:themeColor="text1"/>
        </w:rPr>
        <w:t>conflict-free space</w:t>
      </w:r>
      <w:r w:rsidRPr="006C200D">
        <w:rPr>
          <w:color w:val="000000" w:themeColor="text1"/>
          <w:sz w:val="16"/>
        </w:rPr>
        <w:t xml:space="preserve">? If there is weaponized conflict in space, they could potentially benefit through new launches to send up replacement satellites; this is similar to an argument that war can actually be beneficial to an economy because companies are needed to create materiel and weapons.51 But, </w:t>
      </w:r>
      <w:r w:rsidRPr="006C200D">
        <w:rPr>
          <w:rStyle w:val="StyleUnderline"/>
          <w:color w:val="000000" w:themeColor="text1"/>
          <w:highlight w:val="green"/>
        </w:rPr>
        <w:t>in a debris filled environment</w:t>
      </w:r>
      <w:r w:rsidRPr="006C200D">
        <w:rPr>
          <w:rStyle w:val="StyleUnderline"/>
          <w:color w:val="000000" w:themeColor="text1"/>
        </w:rPr>
        <w:t xml:space="preserve">, sending </w:t>
      </w:r>
      <w:r w:rsidRPr="006C200D">
        <w:rPr>
          <w:rStyle w:val="StyleUnderline"/>
          <w:color w:val="000000" w:themeColor="text1"/>
          <w:highlight w:val="green"/>
        </w:rPr>
        <w:t>replacements is</w:t>
      </w:r>
      <w:r w:rsidRPr="006C200D">
        <w:rPr>
          <w:color w:val="000000" w:themeColor="text1"/>
          <w:sz w:val="16"/>
        </w:rPr>
        <w:t xml:space="preserve"> more </w:t>
      </w:r>
      <w:r w:rsidRPr="006C200D">
        <w:rPr>
          <w:rStyle w:val="Emphasis"/>
          <w:color w:val="000000" w:themeColor="text1"/>
          <w:highlight w:val="green"/>
        </w:rPr>
        <w:t>difficult</w:t>
      </w:r>
      <w:r w:rsidRPr="006C200D">
        <w:rPr>
          <w:rStyle w:val="StyleUnderline"/>
          <w:color w:val="000000" w:themeColor="text1"/>
          <w:highlight w:val="green"/>
        </w:rPr>
        <w:t xml:space="preserve"> and </w:t>
      </w:r>
      <w:r w:rsidRPr="006C200D">
        <w:rPr>
          <w:rStyle w:val="Emphasis"/>
          <w:color w:val="000000" w:themeColor="text1"/>
          <w:highlight w:val="green"/>
        </w:rPr>
        <w:t>dangerous</w:t>
      </w:r>
      <w:r w:rsidRPr="006C200D">
        <w:rPr>
          <w:rStyle w:val="StyleUnderline"/>
          <w:color w:val="000000" w:themeColor="text1"/>
        </w:rPr>
        <w:t>. Some private companies</w:t>
      </w:r>
      <w:r w:rsidRPr="006C200D">
        <w:rPr>
          <w:color w:val="000000" w:themeColor="text1"/>
          <w:sz w:val="16"/>
        </w:rPr>
        <w:t xml:space="preserve"> want to </w:t>
      </w:r>
      <w:r w:rsidRPr="006C200D">
        <w:rPr>
          <w:rStyle w:val="StyleUnderline"/>
          <w:color w:val="000000" w:themeColor="text1"/>
        </w:rPr>
        <w:t xml:space="preserve">engage in </w:t>
      </w:r>
      <w:r w:rsidRPr="006C200D">
        <w:rPr>
          <w:rStyle w:val="StyleUnderline"/>
          <w:color w:val="000000" w:themeColor="text1"/>
          <w:highlight w:val="green"/>
        </w:rPr>
        <w:t>human spaceflight</w:t>
      </w:r>
      <w:r w:rsidRPr="006C200D">
        <w:rPr>
          <w:rStyle w:val="StyleUnderline"/>
          <w:color w:val="000000" w:themeColor="text1"/>
        </w:rPr>
        <w:t>; a conflictual or more dangerous orbital environment would</w:t>
      </w:r>
      <w:r w:rsidRPr="006C200D">
        <w:rPr>
          <w:color w:val="000000" w:themeColor="text1"/>
          <w:sz w:val="16"/>
        </w:rPr>
        <w:t xml:space="preserve"> likely </w:t>
      </w:r>
      <w:r w:rsidRPr="006C200D">
        <w:rPr>
          <w:rStyle w:val="Emphasis"/>
          <w:color w:val="000000" w:themeColor="text1"/>
        </w:rPr>
        <w:t>prevent those activities</w:t>
      </w:r>
      <w:r w:rsidRPr="006C200D">
        <w:rPr>
          <w:color w:val="000000" w:themeColor="text1"/>
          <w:sz w:val="16"/>
        </w:rPr>
        <w:t xml:space="preserve"> or increase their costs to such an extent that it becomes economically infeasible. James Clay </w:t>
      </w:r>
      <w:proofErr w:type="spellStart"/>
      <w:r w:rsidRPr="006C200D">
        <w:rPr>
          <w:color w:val="000000" w:themeColor="text1"/>
          <w:sz w:val="16"/>
        </w:rPr>
        <w:t>Moltz</w:t>
      </w:r>
      <w:proofErr w:type="spellEnd"/>
      <w:r w:rsidRPr="006C200D">
        <w:rPr>
          <w:color w:val="000000" w:themeColor="text1"/>
          <w:sz w:val="16"/>
        </w:rPr>
        <w:t xml:space="preserve"> argues specifically that “</w:t>
      </w:r>
      <w:r w:rsidRPr="006C200D">
        <w:rPr>
          <w:rStyle w:val="StyleUnderline"/>
          <w:color w:val="000000" w:themeColor="text1"/>
        </w:rPr>
        <w:t xml:space="preserve">the growing presence of </w:t>
      </w:r>
      <w:r w:rsidRPr="006C200D">
        <w:rPr>
          <w:rStyle w:val="Emphasis"/>
          <w:color w:val="000000" w:themeColor="text1"/>
          <w:highlight w:val="green"/>
        </w:rPr>
        <w:t>space tourists</w:t>
      </w:r>
      <w:r w:rsidRPr="006C200D">
        <w:rPr>
          <w:rStyle w:val="StyleUnderline"/>
          <w:color w:val="000000" w:themeColor="text1"/>
        </w:rPr>
        <w:t xml:space="preserve"> in low-Earth orbit would</w:t>
      </w:r>
      <w:r w:rsidRPr="006C200D">
        <w:rPr>
          <w:color w:val="000000" w:themeColor="text1"/>
          <w:sz w:val="16"/>
        </w:rPr>
        <w:t xml:space="preserve"> greatly </w:t>
      </w:r>
      <w:r w:rsidRPr="006C200D">
        <w:rPr>
          <w:rStyle w:val="Emphasis"/>
          <w:color w:val="000000" w:themeColor="text1"/>
          <w:highlight w:val="green"/>
        </w:rPr>
        <w:t>increase</w:t>
      </w:r>
      <w:r w:rsidRPr="006C200D">
        <w:rPr>
          <w:color w:val="000000" w:themeColor="text1"/>
          <w:sz w:val="16"/>
        </w:rPr>
        <w:t xml:space="preserve"> the </w:t>
      </w:r>
      <w:r w:rsidRPr="006C200D">
        <w:rPr>
          <w:rStyle w:val="StyleUnderline"/>
          <w:color w:val="000000" w:themeColor="text1"/>
        </w:rPr>
        <w:t xml:space="preserve">incentives for </w:t>
      </w:r>
      <w:r w:rsidRPr="006C200D">
        <w:rPr>
          <w:rStyle w:val="Emphasis"/>
          <w:color w:val="000000" w:themeColor="text1"/>
          <w:highlight w:val="green"/>
        </w:rPr>
        <w:t>restraint</w:t>
      </w:r>
      <w:r w:rsidRPr="006C200D">
        <w:rPr>
          <w:rStyle w:val="StyleUnderline"/>
          <w:color w:val="000000" w:themeColor="text1"/>
          <w:highlight w:val="green"/>
        </w:rPr>
        <w:t xml:space="preserve"> in</w:t>
      </w:r>
      <w:r w:rsidRPr="006C200D">
        <w:rPr>
          <w:rStyle w:val="Emphasis"/>
          <w:color w:val="000000" w:themeColor="text1"/>
        </w:rPr>
        <w:t xml:space="preserve"> any future </w:t>
      </w:r>
      <w:r w:rsidRPr="006C200D">
        <w:rPr>
          <w:rStyle w:val="Emphasis"/>
          <w:color w:val="000000" w:themeColor="text1"/>
          <w:highlight w:val="green"/>
        </w:rPr>
        <w:t>[ASAT] test programs</w:t>
      </w:r>
      <w:r w:rsidRPr="006C200D">
        <w:rPr>
          <w:color w:val="000000" w:themeColor="text1"/>
          <w:sz w:val="16"/>
        </w:rPr>
        <w:t xml:space="preserve">.”52 Those </w:t>
      </w:r>
      <w:r w:rsidRPr="006C200D">
        <w:rPr>
          <w:rStyle w:val="StyleUnderline"/>
          <w:color w:val="000000" w:themeColor="text1"/>
          <w:highlight w:val="green"/>
        </w:rPr>
        <w:t>foregone</w:t>
      </w:r>
      <w:r w:rsidRPr="006C200D">
        <w:rPr>
          <w:rStyle w:val="StyleUnderline"/>
          <w:color w:val="000000" w:themeColor="text1"/>
        </w:rPr>
        <w:t xml:space="preserve"> development costs and </w:t>
      </w:r>
      <w:r w:rsidRPr="006C200D">
        <w:rPr>
          <w:rStyle w:val="StyleUnderline"/>
          <w:color w:val="000000" w:themeColor="text1"/>
          <w:highlight w:val="green"/>
        </w:rPr>
        <w:t>commercial activities</w:t>
      </w:r>
      <w:r w:rsidRPr="006C200D">
        <w:rPr>
          <w:color w:val="000000" w:themeColor="text1"/>
          <w:sz w:val="16"/>
        </w:rPr>
        <w:t xml:space="preserve"> can </w:t>
      </w:r>
      <w:r w:rsidRPr="006C200D">
        <w:rPr>
          <w:rStyle w:val="Emphasis"/>
          <w:color w:val="000000" w:themeColor="text1"/>
          <w:highlight w:val="green"/>
        </w:rPr>
        <w:t>have a similar cost to states</w:t>
      </w:r>
      <w:r w:rsidRPr="006C200D">
        <w:rPr>
          <w:rStyle w:val="Emphasis"/>
          <w:color w:val="000000" w:themeColor="text1"/>
        </w:rPr>
        <w:t xml:space="preserve"> </w:t>
      </w:r>
      <w:r w:rsidRPr="006C200D">
        <w:rPr>
          <w:color w:val="000000" w:themeColor="text1"/>
          <w:sz w:val="16"/>
        </w:rPr>
        <w:t xml:space="preserve">simply </w:t>
      </w:r>
      <w:r w:rsidRPr="0011695B">
        <w:rPr>
          <w:rStyle w:val="StyleUnderline"/>
          <w:color w:val="000000" w:themeColor="text1"/>
        </w:rPr>
        <w:t>by discouraging private actors</w:t>
      </w:r>
      <w:r w:rsidRPr="006C200D">
        <w:rPr>
          <w:rStyle w:val="StyleUnderline"/>
          <w:color w:val="000000" w:themeColor="text1"/>
        </w:rPr>
        <w:t xml:space="preserve"> from participating in the market.</w:t>
      </w:r>
    </w:p>
    <w:p w14:paraId="6E78FA26" w14:textId="77777777" w:rsidR="004823DF" w:rsidRDefault="004823DF" w:rsidP="004823DF">
      <w:pPr>
        <w:pStyle w:val="Heading4"/>
      </w:pPr>
      <w:r>
        <w:t>Commercial mining of asteroids solves a plethora of existential threats</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32217938" w14:textId="77777777" w:rsidR="004823DF" w:rsidRDefault="004823DF" w:rsidP="004823DF">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49342519" w14:textId="77777777" w:rsidR="004823DF" w:rsidRDefault="004823DF" w:rsidP="004823DF">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F35472">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t>
      </w:r>
      <w:r w:rsidRPr="00184EB0">
        <w:rPr>
          <w:sz w:val="12"/>
        </w:rPr>
        <w:lastRenderedPageBreak/>
        <w:t xml:space="preserve">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dream, but will increasingly be </w:t>
      </w:r>
      <w:r w:rsidRPr="00BD48EA">
        <w:rPr>
          <w:rStyle w:val="StyleUnderline"/>
        </w:rPr>
        <w:t>the</w:t>
      </w:r>
      <w:r w:rsidRPr="000E3ABC">
        <w:rPr>
          <w:rStyle w:val="StyleUnderline"/>
        </w:rPr>
        <w:t xml:space="preserve"> </w:t>
      </w:r>
      <w:r w:rsidRPr="000E3ABC">
        <w:rPr>
          <w:rStyle w:val="Emphasis"/>
        </w:rPr>
        <w:t xml:space="preserve">economic </w:t>
      </w:r>
      <w:r w:rsidRPr="00BD48EA">
        <w:rPr>
          <w:rStyle w:val="Emphasis"/>
        </w:rPr>
        <w:t>reality</w:t>
      </w:r>
      <w:r w:rsidRPr="00BD48EA">
        <w:rPr>
          <w:rStyle w:val="StyleUnderline"/>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search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BD48EA">
        <w:rPr>
          <w:rStyle w:val="StyleUnderline"/>
        </w:rPr>
        <w:t xml:space="preserve">Each </w:t>
      </w:r>
      <w:r w:rsidRPr="00177575">
        <w:rPr>
          <w:rStyle w:val="StyleUnderline"/>
        </w:rPr>
        <w:t xml:space="preserve">of them </w:t>
      </w:r>
      <w:r w:rsidRPr="00BD48EA">
        <w:rPr>
          <w:rStyle w:val="StyleUnderline"/>
        </w:rPr>
        <w:t>is launching</w:t>
      </w:r>
      <w:r w:rsidRPr="00DF6B30">
        <w:rPr>
          <w:rStyle w:val="StyleUnderline"/>
        </w:rPr>
        <w:t xml:space="preserve"> new </w:t>
      </w:r>
      <w:r w:rsidRPr="00D90227">
        <w:rPr>
          <w:rStyle w:val="StyleUnderline"/>
        </w:rPr>
        <w:t xml:space="preserve">commercial </w:t>
      </w:r>
      <w:r w:rsidRPr="00BD48EA">
        <w:rPr>
          <w:rStyle w:val="StyleUnderline"/>
        </w:rPr>
        <w:t>space industries</w:t>
      </w:r>
      <w:r w:rsidRPr="00F35472">
        <w:rPr>
          <w:rStyle w:val="StyleUnderline"/>
          <w:highlight w:val="green"/>
        </w:rPr>
        <w:t>.</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w:t>
      </w:r>
      <w:r w:rsidRPr="00184EB0">
        <w:rPr>
          <w:sz w:val="12"/>
        </w:rPr>
        <w:lastRenderedPageBreak/>
        <w:t>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BD48EA">
        <w:rPr>
          <w:rStyle w:val="StyleUnderline"/>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BD48EA">
        <w:rPr>
          <w:rStyle w:val="Emphasis"/>
        </w:rPr>
        <w:t>food</w:t>
      </w:r>
      <w:r w:rsidRPr="00BD48EA">
        <w:rPr>
          <w:rStyle w:val="StyleUnderline"/>
        </w:rPr>
        <w:t xml:space="preserve">, </w:t>
      </w:r>
      <w:r w:rsidRPr="00BD48EA">
        <w:rPr>
          <w:rStyle w:val="Emphasis"/>
        </w:rPr>
        <w:t>health care</w:t>
      </w:r>
      <w:r w:rsidRPr="00BD48EA">
        <w:rPr>
          <w:rStyle w:val="StyleUnderline"/>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BD48EA">
        <w:rPr>
          <w:rStyle w:val="Emphasis"/>
        </w:rPr>
        <w:t>systemic war</w:t>
      </w:r>
      <w:r w:rsidRPr="00BD48EA">
        <w:rPr>
          <w:rStyle w:val="StyleUnderline"/>
        </w:rPr>
        <w:t xml:space="preserve">fare are </w:t>
      </w:r>
      <w:r w:rsidRPr="00480D32">
        <w:rPr>
          <w:rStyle w:val="StyleUnderline"/>
        </w:rPr>
        <w:t xml:space="preserve">the </w:t>
      </w:r>
      <w:r w:rsidRPr="00BD48EA">
        <w:rPr>
          <w:rStyle w:val="StyleUnderline"/>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BD48EA">
        <w:rPr>
          <w:rStyle w:val="StyleUnderline"/>
        </w:rPr>
        <w:t xml:space="preserve">Within the </w:t>
      </w:r>
      <w:r w:rsidRPr="00BD48EA">
        <w:rPr>
          <w:rStyle w:val="Emphasis"/>
        </w:rPr>
        <w:t>next few decades</w:t>
      </w:r>
      <w:r w:rsidRPr="00CB37E4">
        <w:rPr>
          <w:rStyle w:val="StyleUnderline"/>
        </w:rPr>
        <w:t xml:space="preserve"> these problems will be increasingly real</w:t>
      </w:r>
      <w:r w:rsidRPr="00BD48EA">
        <w:rPr>
          <w:rStyle w:val="StyleUnderline"/>
        </w:rPr>
        <w:t>.</w:t>
      </w:r>
      <w:r w:rsidRPr="00184EB0">
        <w:rPr>
          <w:sz w:val="12"/>
        </w:rPr>
        <w:t xml:space="preserve"> </w:t>
      </w:r>
      <w:r w:rsidRPr="00BD48EA">
        <w:rPr>
          <w:sz w:val="12"/>
        </w:rPr>
        <w:t>By</w:t>
      </w:r>
      <w:r w:rsidRPr="00184EB0">
        <w:rPr>
          <w:sz w:val="12"/>
        </w:rPr>
        <w:t xml:space="preserve">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707FFC0F" w14:textId="77777777" w:rsidR="004823DF" w:rsidRPr="00C435A1" w:rsidRDefault="004823DF" w:rsidP="004823DF">
      <w:pPr>
        <w:pStyle w:val="Heading4"/>
        <w:rPr>
          <w:rFonts w:cs="Arial"/>
        </w:rPr>
      </w:pPr>
      <w:r w:rsidRPr="00C435A1">
        <w:rPr>
          <w:rFonts w:cs="Arial"/>
        </w:rPr>
        <w:t>Resource scarcity coming now and causes extinction—asteroid mining is the only way to solve</w:t>
      </w:r>
    </w:p>
    <w:p w14:paraId="78F5AC54" w14:textId="77777777" w:rsidR="004823DF" w:rsidRPr="00C435A1" w:rsidRDefault="004823DF" w:rsidP="004823DF">
      <w:proofErr w:type="spellStart"/>
      <w:r w:rsidRPr="00C435A1">
        <w:rPr>
          <w:rStyle w:val="Style13ptBold"/>
        </w:rPr>
        <w:t>Crombrugghe</w:t>
      </w:r>
      <w:proofErr w:type="spellEnd"/>
      <w:r w:rsidRPr="00C435A1">
        <w:rPr>
          <w:rStyle w:val="Style13ptBold"/>
        </w:rPr>
        <w:t xml:space="preserve"> 18 </w:t>
      </w:r>
      <w:r w:rsidRPr="00C435A1">
        <w:t xml:space="preserve">– </w:t>
      </w:r>
      <w:proofErr w:type="spellStart"/>
      <w:r w:rsidRPr="00C435A1">
        <w:t>Guerric</w:t>
      </w:r>
      <w:proofErr w:type="spellEnd"/>
      <w:r w:rsidRPr="00C435A1">
        <w:t xml:space="preserve">, Business Development Manager Brussels, Brussels Capital Region, “Asteroid mining as a necessary answer to mineral scarcity”, LinkedIn, 1/11/2018, </w:t>
      </w:r>
      <w:hyperlink r:id="rId9" w:history="1">
        <w:r w:rsidRPr="00C435A1">
          <w:rPr>
            <w:rStyle w:val="Hyperlink"/>
          </w:rPr>
          <w:t>https://www.linkedin.com/pulse/asteroid-mining-necessary-answer-mineral-scarcity-de-crombrugghe</w:t>
        </w:r>
      </w:hyperlink>
    </w:p>
    <w:p w14:paraId="03E10D7A" w14:textId="77777777" w:rsidR="004823DF" w:rsidRPr="00C435A1" w:rsidRDefault="004823DF" w:rsidP="004823DF">
      <w:pPr>
        <w:rPr>
          <w:sz w:val="14"/>
        </w:rPr>
      </w:pPr>
      <w:r w:rsidRPr="00F35472">
        <w:rPr>
          <w:rStyle w:val="StyleUnderline"/>
          <w:highlight w:val="green"/>
        </w:rPr>
        <w:t>We need minerals</w:t>
      </w:r>
      <w:r w:rsidRPr="00C435A1">
        <w:rPr>
          <w:sz w:val="14"/>
        </w:rPr>
        <w:t xml:space="preserve">, and we always will. Yet, our </w:t>
      </w:r>
      <w:r w:rsidRPr="00F35472">
        <w:rPr>
          <w:rStyle w:val="StyleUnderline"/>
          <w:highlight w:val="green"/>
        </w:rPr>
        <w:t>reserves are finite and</w:t>
      </w:r>
      <w:r w:rsidRPr="00C435A1">
        <w:rPr>
          <w:rStyle w:val="StyleUnderline"/>
        </w:rPr>
        <w:t xml:space="preserve"> a </w:t>
      </w:r>
      <w:r w:rsidRPr="00F35472">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Both of these,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actually be said for water, arable land, minerals, etc. These two simple observations have sparkled the debate around the scarcity of resources. Even with the best intentions, mathematics teaches us that it is impossible to indefinitely extract resources from a given finite supply [1]. </w:t>
      </w:r>
      <w:r w:rsidRPr="00F35472">
        <w:rPr>
          <w:rStyle w:val="StyleUnderline"/>
          <w:highlight w:val="green"/>
        </w:rPr>
        <w:t>The problem arising in the short-term is the exhaustion of the existing supply</w:t>
      </w:r>
      <w:r w:rsidRPr="00C435A1">
        <w:rPr>
          <w:sz w:val="14"/>
        </w:rPr>
        <w:t xml:space="preserve">. That limit is actually coming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(e.g.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An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F35472">
        <w:rPr>
          <w:rStyle w:val="StyleUnderline"/>
          <w:highlight w:val="green"/>
        </w:rPr>
        <w:t xml:space="preserve">every solution </w:t>
      </w:r>
      <w:r w:rsidRPr="00C435A1">
        <w:rPr>
          <w:rStyle w:val="StyleUnderline"/>
        </w:rPr>
        <w:t xml:space="preserve">based on recycling </w:t>
      </w:r>
      <w:r w:rsidRPr="00F35472">
        <w:rPr>
          <w:rStyle w:val="StyleUnderline"/>
          <w:highlight w:val="green"/>
        </w:rPr>
        <w:t>is</w:t>
      </w:r>
      <w:r w:rsidRPr="00C435A1">
        <w:rPr>
          <w:rStyle w:val="StyleUnderline"/>
        </w:rPr>
        <w:t xml:space="preserve">, again, nothing more than </w:t>
      </w:r>
      <w:r w:rsidRPr="00F35472">
        <w:rPr>
          <w:rStyle w:val="Emphasis"/>
          <w:highlight w:val="green"/>
        </w:rPr>
        <w:t>a temporary fix</w:t>
      </w:r>
      <w:r w:rsidRPr="00F35472">
        <w:rPr>
          <w:rStyle w:val="StyleUnderline"/>
          <w:highlight w:val="green"/>
        </w:rPr>
        <w:t>,</w:t>
      </w:r>
      <w:r w:rsidRPr="00F35472">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w:t>
      </w:r>
      <w:proofErr w:type="spellStart"/>
      <w:r w:rsidRPr="00C435A1">
        <w:rPr>
          <w:sz w:val="14"/>
        </w:rPr>
        <w:t>Programme</w:t>
      </w:r>
      <w:proofErr w:type="spellEnd"/>
      <w:r w:rsidRPr="00C435A1">
        <w:rPr>
          <w:sz w:val="14"/>
        </w:rPr>
        <w:t xml:space="preserv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cycle. Even with a staggering 99% efficiency, the same 1% limit is achieved in less than 460 cycles. Not bad, of course, but still not enough. Should our hunger for resources continue, and even with the most </w:t>
      </w:r>
      <w:proofErr w:type="spellStart"/>
      <w:r w:rsidRPr="00C435A1">
        <w:rPr>
          <w:sz w:val="14"/>
        </w:rPr>
        <w:t>optimised</w:t>
      </w:r>
      <w:proofErr w:type="spellEnd"/>
      <w:r w:rsidRPr="00C435A1">
        <w:rPr>
          <w:sz w:val="14"/>
        </w:rPr>
        <w:t xml:space="preserve"> recycling techniques, a second problem will arise in the longer term: </w:t>
      </w:r>
      <w:r w:rsidRPr="00F35472">
        <w:rPr>
          <w:rStyle w:val="StyleUnderline"/>
          <w:highlight w:val="green"/>
        </w:rPr>
        <w:t xml:space="preserve">the amount </w:t>
      </w:r>
      <w:r w:rsidRPr="00C435A1">
        <w:rPr>
          <w:rStyle w:val="StyleUnderline"/>
        </w:rPr>
        <w:t xml:space="preserve">of resources </w:t>
      </w:r>
      <w:r w:rsidRPr="00F35472">
        <w:rPr>
          <w:rStyle w:val="StyleUnderline"/>
          <w:highlight w:val="green"/>
        </w:rPr>
        <w:t>needed</w:t>
      </w:r>
      <w:r w:rsidRPr="00C435A1">
        <w:rPr>
          <w:rStyle w:val="StyleUnderline"/>
        </w:rPr>
        <w:t xml:space="preserve"> at a given time </w:t>
      </w:r>
      <w:r w:rsidRPr="00F35472">
        <w:rPr>
          <w:rStyle w:val="Emphasis"/>
          <w:highlight w:val="green"/>
        </w:rPr>
        <w:t xml:space="preserve">will </w:t>
      </w:r>
      <w:r w:rsidRPr="00C435A1">
        <w:rPr>
          <w:rStyle w:val="Emphasis"/>
        </w:rPr>
        <w:t xml:space="preserve">simply </w:t>
      </w:r>
      <w:r w:rsidRPr="00F35472">
        <w:rPr>
          <w:rStyle w:val="Emphasis"/>
          <w:highlight w:val="green"/>
        </w:rPr>
        <w:t xml:space="preserve">exceed the total </w:t>
      </w:r>
      <w:r w:rsidRPr="00C435A1">
        <w:rPr>
          <w:rStyle w:val="Emphasis"/>
        </w:rPr>
        <w:t xml:space="preserve">available </w:t>
      </w:r>
      <w:r w:rsidRPr="00F35472">
        <w:rPr>
          <w:rStyle w:val="Emphasis"/>
          <w:highlight w:val="green"/>
        </w:rPr>
        <w:t>stock</w:t>
      </w:r>
      <w:r w:rsidRPr="00F35472">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xml:space="preserve">? No matter which way we look at it, we will thus be short on resources, either through sheer exhaustion (i.e. transformation in an unrecoverable form) or because the demand will exceed the total reserves. We can - and should - talk about recycling, </w:t>
      </w:r>
      <w:proofErr w:type="spellStart"/>
      <w:r w:rsidRPr="00C435A1">
        <w:rPr>
          <w:sz w:val="14"/>
        </w:rPr>
        <w:t>dematerialisation</w:t>
      </w:r>
      <w:proofErr w:type="spellEnd"/>
      <w:r w:rsidRPr="00C435A1">
        <w:rPr>
          <w:sz w:val="14"/>
        </w:rPr>
        <w:t xml:space="preserve">, and other more ethically questionable solutions such as bio-engineering. Nonetheless, no matter how good they are, these are only temporary fixes. If we don't radically change our lifestyle, we will sooner or later have to address the elephant in the room: </w:t>
      </w:r>
      <w:r w:rsidRPr="00F35472">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F35472">
        <w:rPr>
          <w:rStyle w:val="Emphasis"/>
          <w:highlight w:val="green"/>
        </w:rPr>
        <w:t xml:space="preserve">all these </w:t>
      </w:r>
      <w:r w:rsidRPr="00C435A1">
        <w:rPr>
          <w:rStyle w:val="Emphasis"/>
        </w:rPr>
        <w:t xml:space="preserve">minerals </w:t>
      </w:r>
      <w:r w:rsidRPr="00F35472">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F35472">
        <w:rPr>
          <w:rStyle w:val="StyleUnderline"/>
          <w:highlight w:val="green"/>
        </w:rPr>
        <w:t>asteroids</w:t>
      </w:r>
      <w:r w:rsidRPr="00C435A1">
        <w:rPr>
          <w:sz w:val="14"/>
        </w:rPr>
        <w:t xml:space="preserve">, a reservoir of over 17,000 known - and </w:t>
      </w:r>
      <w:r w:rsidRPr="00C435A1">
        <w:rPr>
          <w:sz w:val="14"/>
        </w:rPr>
        <w:lastRenderedPageBreak/>
        <w:t xml:space="preserve">counting - giant rocks that regularly cross the orbit of our planet. They are commonly classified in three main families. The most interesting one, for our case, is that of the S-type asteroids. These are metallic bodies, containing first and foremost nickel, iron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 xml:space="preserve">iridium, silver, osmium, palladium, rhenium, rhodium, ruthenium, manganese, molybdenum, </w:t>
      </w:r>
      <w:proofErr w:type="spellStart"/>
      <w:r w:rsidRPr="00C435A1">
        <w:rPr>
          <w:rStyle w:val="Emphasis"/>
        </w:rPr>
        <w:t>aluminium</w:t>
      </w:r>
      <w:proofErr w:type="spellEnd"/>
      <w:r w:rsidRPr="00C435A1">
        <w:rPr>
          <w:rStyle w:val="Emphasis"/>
        </w:rPr>
        <w:t>, titanium, etc</w:t>
      </w:r>
      <w:r w:rsidRPr="00C435A1">
        <w:rPr>
          <w:rStyle w:val="StyleUnderline"/>
        </w:rPr>
        <w:t xml:space="preserve">. </w:t>
      </w:r>
      <w:r w:rsidRPr="00C435A1">
        <w:rPr>
          <w:sz w:val="14"/>
        </w:rPr>
        <w:t xml:space="preserve">How do we get there? Let's take an example: </w:t>
      </w:r>
      <w:proofErr w:type="spellStart"/>
      <w:r w:rsidRPr="00C435A1">
        <w:rPr>
          <w:sz w:val="14"/>
        </w:rPr>
        <w:t>Ryugu</w:t>
      </w:r>
      <w:proofErr w:type="spellEnd"/>
      <w:r w:rsidRPr="00C435A1">
        <w:rPr>
          <w:sz w:val="14"/>
        </w:rPr>
        <w:t xml:space="preserve">, formerly known as 1999 JU3. It's a C-type asteroid measured to be approximately one </w:t>
      </w:r>
      <w:proofErr w:type="spellStart"/>
      <w:r w:rsidRPr="00C435A1">
        <w:rPr>
          <w:sz w:val="14"/>
        </w:rPr>
        <w:t>kilometre</w:t>
      </w:r>
      <w:proofErr w:type="spellEnd"/>
      <w:r w:rsidRPr="00C435A1">
        <w:rPr>
          <w:sz w:val="14"/>
        </w:rPr>
        <w:t xml:space="preserve"> in size [2]. In addition to nickel, iron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w:t>
      </w:r>
      <w:proofErr w:type="spellStart"/>
      <w:r w:rsidRPr="00C435A1">
        <w:rPr>
          <w:sz w:val="14"/>
        </w:rPr>
        <w:t>Ryugu</w:t>
      </w:r>
      <w:proofErr w:type="spellEnd"/>
      <w:r w:rsidRPr="00C435A1">
        <w:rPr>
          <w:sz w:val="14"/>
        </w:rPr>
        <w:t xml:space="preserve">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actually another asteroid sample return mission underway, which we could you as a second point of comparison: OSIRIS-Rex, from NASA. It's heading for Bennu,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Referring back to our earlier conclusion on resource scarcity, we had two options. Either we drastically reduce our resource consumption, to such a degree that reserves can last for longer than humanity itself, or we extend our closed system, the Earth, to nearby asteroids. In the current state of affairs,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w:t>
      </w:r>
      <w:proofErr w:type="spellStart"/>
      <w:r w:rsidRPr="00C435A1">
        <w:rPr>
          <w:sz w:val="14"/>
        </w:rPr>
        <w:t>calibre</w:t>
      </w:r>
      <w:proofErr w:type="spellEnd"/>
      <w:r w:rsidRPr="00C435A1">
        <w:rPr>
          <w:sz w:val="14"/>
        </w:rPr>
        <w:t xml:space="preserv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(e.g.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w:t>
      </w:r>
      <w:proofErr w:type="spellStart"/>
      <w:r w:rsidRPr="00C435A1">
        <w:rPr>
          <w:sz w:val="14"/>
        </w:rPr>
        <w:t>REx</w:t>
      </w:r>
      <w:proofErr w:type="spellEnd"/>
      <w:r w:rsidRPr="00C435A1">
        <w:rPr>
          <w:sz w:val="14"/>
        </w:rPr>
        <w:t xml:space="preserve">, or DART. We can only regret that the Asteroid Redirect Mission from NASA and the Asteroid Impact Mission from ESA were not funded. From my perspective, these should actually be amongst the top priorities of our space exploration agenda. Not only are they instrumental to our understanding of the solar system, but </w:t>
      </w:r>
      <w:r w:rsidRPr="00F35472">
        <w:rPr>
          <w:rStyle w:val="StyleUnderline"/>
          <w:highlight w:val="green"/>
        </w:rPr>
        <w:t>they are</w:t>
      </w:r>
      <w:r w:rsidRPr="00C435A1">
        <w:rPr>
          <w:sz w:val="14"/>
        </w:rPr>
        <w:t xml:space="preserve"> also </w:t>
      </w:r>
      <w:r w:rsidRPr="00F35472">
        <w:rPr>
          <w:rStyle w:val="Emphasis"/>
          <w:highlight w:val="green"/>
        </w:rPr>
        <w:t>essential</w:t>
      </w:r>
      <w:r w:rsidRPr="00F35472">
        <w:rPr>
          <w:sz w:val="14"/>
          <w:highlight w:val="green"/>
        </w:rPr>
        <w:t xml:space="preserve"> </w:t>
      </w:r>
      <w:r w:rsidRPr="00F35472">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7688AA1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06778312"/>
    <w:docVar w:name="VerbatimVersion" w:val="5.1"/>
  </w:docVars>
  <w:rsids>
    <w:rsidRoot w:val="00C40339"/>
    <w:rsid w:val="000139A3"/>
    <w:rsid w:val="0002252A"/>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823DF"/>
    <w:rsid w:val="004C60E8"/>
    <w:rsid w:val="004E3579"/>
    <w:rsid w:val="004E728B"/>
    <w:rsid w:val="004F39E0"/>
    <w:rsid w:val="00512083"/>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485F"/>
    <w:rsid w:val="0091627E"/>
    <w:rsid w:val="009358BF"/>
    <w:rsid w:val="0097032B"/>
    <w:rsid w:val="009D2EAD"/>
    <w:rsid w:val="009D54B2"/>
    <w:rsid w:val="009E1922"/>
    <w:rsid w:val="009F7ED2"/>
    <w:rsid w:val="00A44AF7"/>
    <w:rsid w:val="00A93661"/>
    <w:rsid w:val="00A95652"/>
    <w:rsid w:val="00AC0AB8"/>
    <w:rsid w:val="00B33C6D"/>
    <w:rsid w:val="00B4508F"/>
    <w:rsid w:val="00B55AD5"/>
    <w:rsid w:val="00B8057C"/>
    <w:rsid w:val="00BD6238"/>
    <w:rsid w:val="00BF593B"/>
    <w:rsid w:val="00BF773A"/>
    <w:rsid w:val="00BF7E81"/>
    <w:rsid w:val="00C13773"/>
    <w:rsid w:val="00C17CC8"/>
    <w:rsid w:val="00C40339"/>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6130E"/>
  <w15:chartTrackingRefBased/>
  <w15:docId w15:val="{4D752D11-CD6E-4E77-813D-B6328960F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2252A"/>
    <w:rPr>
      <w:rFonts w:ascii="Calibri" w:eastAsiaTheme="minorHAnsi" w:hAnsi="Calibri"/>
    </w:rPr>
  </w:style>
  <w:style w:type="paragraph" w:styleId="Heading1">
    <w:name w:val="heading 1"/>
    <w:aliases w:val="Pocket"/>
    <w:basedOn w:val="Normal"/>
    <w:next w:val="Normal"/>
    <w:link w:val="Heading1Char"/>
    <w:qFormat/>
    <w:rsid w:val="0002252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2252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2252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
    <w:basedOn w:val="Normal"/>
    <w:next w:val="Normal"/>
    <w:link w:val="Heading4Char"/>
    <w:uiPriority w:val="3"/>
    <w:unhideWhenUsed/>
    <w:qFormat/>
    <w:rsid w:val="0002252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225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252A"/>
  </w:style>
  <w:style w:type="character" w:customStyle="1" w:styleId="Heading1Char">
    <w:name w:val="Heading 1 Char"/>
    <w:aliases w:val="Pocket Char"/>
    <w:basedOn w:val="DefaultParagraphFont"/>
    <w:link w:val="Heading1"/>
    <w:rsid w:val="0002252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2252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2252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02252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Style1,Box"/>
    <w:basedOn w:val="DefaultParagraphFont"/>
    <w:link w:val="Emphasis1"/>
    <w:uiPriority w:val="7"/>
    <w:qFormat/>
    <w:rsid w:val="0002252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2252A"/>
    <w:rPr>
      <w:b/>
      <w:bCs/>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Cards + Font: 12 pt Char,Style,Bold Cite Char,Citation Char Char Char"/>
    <w:basedOn w:val="DefaultParagraphFont"/>
    <w:uiPriority w:val="6"/>
    <w:qFormat/>
    <w:rsid w:val="0002252A"/>
    <w:rPr>
      <w:b w:val="0"/>
      <w:sz w:val="22"/>
      <w:u w:val="single"/>
    </w:rPr>
  </w:style>
  <w:style w:type="character" w:styleId="Hyperlink">
    <w:name w:val="Hyperlink"/>
    <w:aliases w:val="No Spacing Char,Card Format Char,ClearFormatting Char,Clear Char,DDI Tag Char,Tag Title Char,Tag and Cite Char,No Spacing22 Char,No Spacing41 Char,No Spacing6 Char,No Spacing7 Char,Very Small Text Char,No Spacing8 Char,Dont u Char"/>
    <w:basedOn w:val="DefaultParagraphFont"/>
    <w:link w:val="NoSpacing"/>
    <w:uiPriority w:val="99"/>
    <w:unhideWhenUsed/>
    <w:rsid w:val="0002252A"/>
    <w:rPr>
      <w:color w:val="auto"/>
      <w:u w:val="none"/>
    </w:rPr>
  </w:style>
  <w:style w:type="character" w:styleId="FollowedHyperlink">
    <w:name w:val="FollowedHyperlink"/>
    <w:basedOn w:val="DefaultParagraphFont"/>
    <w:uiPriority w:val="99"/>
    <w:semiHidden/>
    <w:unhideWhenUsed/>
    <w:rsid w:val="0002252A"/>
    <w:rPr>
      <w:color w:val="auto"/>
      <w:u w:val="none"/>
    </w:rPr>
  </w:style>
  <w:style w:type="paragraph" w:customStyle="1" w:styleId="Emphasis1">
    <w:name w:val="Emphasis1"/>
    <w:basedOn w:val="Normal"/>
    <w:link w:val="Emphasis"/>
    <w:autoRedefine/>
    <w:uiPriority w:val="7"/>
    <w:qFormat/>
    <w:rsid w:val="00C40339"/>
    <w:pPr>
      <w:pBdr>
        <w:top w:val="single" w:sz="4" w:space="1" w:color="auto"/>
        <w:left w:val="single" w:sz="4" w:space="4" w:color="auto"/>
        <w:bottom w:val="single" w:sz="4" w:space="1" w:color="auto"/>
        <w:right w:val="single" w:sz="4" w:space="4" w:color="auto"/>
      </w:pBdr>
      <w:ind w:left="720"/>
      <w:jc w:val="both"/>
    </w:pPr>
    <w:rPr>
      <w:rFonts w:eastAsia="SimSun"/>
      <w:b/>
      <w:iCs/>
      <w:u w:val="single"/>
    </w:rPr>
  </w:style>
  <w:style w:type="paragraph" w:styleId="NoSpacing">
    <w:name w:val="No Spacing"/>
    <w:aliases w:val="Card Format,ClearFormatting,Clear,DDI Tag,Tag Title,Tag and Cite,No Spacing22,No Spacing41,No Spacing6,No Spacing7,Very Small Text,No Spacing8,Dont u,No Spacing311,No Spacing111112,No Spacing51,No Spacing3,Card,card,Dont use,No Spacing31"/>
    <w:basedOn w:val="Heading1"/>
    <w:link w:val="Hyperlink"/>
    <w:autoRedefine/>
    <w:uiPriority w:val="99"/>
    <w:qFormat/>
    <w:rsid w:val="004823DF"/>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SimSun"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ox.com/future-perfect/2018/10/26/18023366/far-future-effective-altruism-existential-risk-doing-good" TargetMode="External"/><Relationship Id="rId3" Type="http://schemas.openxmlformats.org/officeDocument/2006/relationships/styles" Target="styles.xml"/><Relationship Id="rId7" Type="http://schemas.openxmlformats.org/officeDocument/2006/relationships/hyperlink" Target="https://republicans-science.house.gov/sites/republicans.science.house.gov/files/documents/TheFutureofSpaceCommercializationFinal.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ictionary.cambridge.org/us/dictionary/english/unjust%5d"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inkedin.com/pulse/asteroid-mining-necessary-answer-mineral-scarcity-de-crombruggh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l%20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11</Pages>
  <Words>8415</Words>
  <Characters>47972</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Ma</dc:creator>
  <cp:keywords>5.1.1</cp:keywords>
  <dc:description/>
  <cp:lastModifiedBy>Jun Ma</cp:lastModifiedBy>
  <cp:revision>4</cp:revision>
  <dcterms:created xsi:type="dcterms:W3CDTF">2022-01-14T23:28:00Z</dcterms:created>
  <dcterms:modified xsi:type="dcterms:W3CDTF">2022-01-15T15:26:00Z</dcterms:modified>
</cp:coreProperties>
</file>